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61506" w14:textId="77777777" w:rsidR="00483465" w:rsidRPr="00100A2B" w:rsidRDefault="00483465" w:rsidP="00483465">
      <w:pPr>
        <w:pStyle w:val="Heading3"/>
      </w:pPr>
      <w:r w:rsidRPr="00100A2B">
        <w:t xml:space="preserve">AC – Plan </w:t>
      </w:r>
    </w:p>
    <w:p w14:paraId="3E113DF4" w14:textId="77777777" w:rsidR="00483465" w:rsidRPr="00100A2B" w:rsidRDefault="00483465" w:rsidP="00483465">
      <w:pPr>
        <w:pStyle w:val="Heading4"/>
        <w:rPr>
          <w:rFonts w:cs="Calibri"/>
        </w:rPr>
      </w:pPr>
      <w:r w:rsidRPr="00100A2B">
        <w:rPr>
          <w:rFonts w:cs="Calibri"/>
        </w:rPr>
        <w:t>Plan – states ought to ban the appropriation of outer space for mining activities by private entities.</w:t>
      </w:r>
    </w:p>
    <w:p w14:paraId="36828B03" w14:textId="77777777" w:rsidR="00483465" w:rsidRPr="00100A2B" w:rsidRDefault="00483465" w:rsidP="00483465"/>
    <w:p w14:paraId="491BD5F8" w14:textId="77777777" w:rsidR="00483465" w:rsidRPr="00100A2B" w:rsidRDefault="00483465" w:rsidP="00483465">
      <w:pPr>
        <w:pStyle w:val="Heading4"/>
        <w:rPr>
          <w:rFonts w:cs="Calibri"/>
        </w:rPr>
      </w:pPr>
      <w:r w:rsidRPr="00100A2B">
        <w:rPr>
          <w:rFonts w:cs="Calibri"/>
        </w:rPr>
        <w:t>Normal means is ratification of the Moon Treaty</w:t>
      </w:r>
    </w:p>
    <w:p w14:paraId="4BEC69CD" w14:textId="77777777" w:rsidR="00483465" w:rsidRPr="00100A2B" w:rsidRDefault="00483465" w:rsidP="00483465">
      <w:r w:rsidRPr="00100A2B">
        <w:rPr>
          <w:b/>
          <w:bCs/>
          <w:sz w:val="26"/>
          <w:szCs w:val="26"/>
        </w:rPr>
        <w:t>Mallick and Rajagopalan 19</w:t>
      </w:r>
      <w:r w:rsidRPr="00100A2B">
        <w:t xml:space="preserve"> [(Senjuti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xml:space="preserve">, which highlights the common heritage of mankind. </w:t>
      </w:r>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6" w:anchor="_edn64" w:history="1">
        <w:r w:rsidRPr="00100A2B">
          <w:rPr>
            <w:rStyle w:val="Hyperlink"/>
          </w:rPr>
          <w:t>[lxiv]</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7"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xml:space="preserve">, and potentially find compromises where there are disagreements. </w:t>
      </w:r>
    </w:p>
    <w:p w14:paraId="47A3CE17" w14:textId="77777777" w:rsidR="00483465" w:rsidRDefault="00483465" w:rsidP="00483465">
      <w:pPr>
        <w:pStyle w:val="Heading3"/>
      </w:pPr>
      <w:r>
        <w:lastRenderedPageBreak/>
        <w:t>1AC – Framing</w:t>
      </w:r>
    </w:p>
    <w:p w14:paraId="7226226B" w14:textId="77777777" w:rsidR="00483465" w:rsidRPr="001A4AFE" w:rsidRDefault="00483465" w:rsidP="00483465">
      <w:pPr>
        <w:keepNext/>
        <w:keepLines/>
        <w:spacing w:before="40" w:after="0"/>
        <w:outlineLvl w:val="3"/>
        <w:rPr>
          <w:rFonts w:eastAsiaTheme="majorEastAsia"/>
          <w:b/>
          <w:bCs/>
          <w:sz w:val="26"/>
          <w:szCs w:val="26"/>
        </w:rPr>
      </w:pPr>
      <w:r w:rsidRPr="001A4AFE">
        <w:rPr>
          <w:rFonts w:eastAsiaTheme="majorEastAsia"/>
          <w:b/>
          <w:bCs/>
          <w:i/>
          <w:iCs/>
          <w:sz w:val="26"/>
          <w:szCs w:val="26"/>
        </w:rPr>
        <w:t xml:space="preserve">Only </w:t>
      </w:r>
      <w:r w:rsidRPr="001A4AFE">
        <w:rPr>
          <w:rFonts w:eastAsiaTheme="majorEastAsia"/>
          <w:b/>
          <w:bCs/>
          <w:sz w:val="26"/>
          <w:szCs w:val="26"/>
        </w:rPr>
        <w:t xml:space="preserve">pleasure and pain are intrinsically valuable. </w:t>
      </w:r>
    </w:p>
    <w:p w14:paraId="3C034973" w14:textId="77777777" w:rsidR="00483465" w:rsidRPr="004E07E9" w:rsidRDefault="00483465" w:rsidP="00483465">
      <w:r w:rsidRPr="004E07E9">
        <w:rPr>
          <w:b/>
          <w:sz w:val="26"/>
        </w:rPr>
        <w:t>Moen 16</w:t>
      </w:r>
      <w:r w:rsidRPr="004E07E9">
        <w:t xml:space="preserve"> [Ole Martin Moen, Research Fellow in Philosophy at University of Oslo “An Argument for Hedonism” Journal of Value Inquiry (Springer), 50 (2) 2016: 267–281] SJDI</w:t>
      </w:r>
    </w:p>
    <w:p w14:paraId="65258DE0" w14:textId="77777777" w:rsidR="00483465" w:rsidRPr="004E07E9" w:rsidRDefault="00483465" w:rsidP="00483465">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pleasure is intrinsically valuable and pain is intrinsically disvaluable</w:t>
      </w:r>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I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6CC0C70E" w14:textId="77777777" w:rsidR="00483465" w:rsidRPr="001A4AFE" w:rsidRDefault="00483465" w:rsidP="00483465"/>
    <w:p w14:paraId="3AA14784" w14:textId="77777777" w:rsidR="00483465" w:rsidRDefault="00483465" w:rsidP="00483465">
      <w:pPr>
        <w:pStyle w:val="Heading4"/>
      </w:pPr>
      <w:r>
        <w:t>Thus, the standard is maximizing expected well-being – prefer:</w:t>
      </w:r>
    </w:p>
    <w:p w14:paraId="58416E4A" w14:textId="77777777" w:rsidR="00483465" w:rsidRPr="00A1601B" w:rsidRDefault="00483465" w:rsidP="00483465"/>
    <w:p w14:paraId="6130F6D4" w14:textId="77777777" w:rsidR="00483465" w:rsidRDefault="00483465" w:rsidP="00483465">
      <w:pPr>
        <w:pStyle w:val="Heading4"/>
        <w:rPr>
          <w:rFonts w:cs="Calibri"/>
          <w:color w:val="000000" w:themeColor="text1"/>
        </w:rPr>
      </w:pPr>
      <w:r>
        <w:rPr>
          <w:rFonts w:cs="Calibri"/>
          <w:color w:val="000000" w:themeColor="text1"/>
        </w:rPr>
        <w:t>1] Actor specificity</w:t>
      </w:r>
    </w:p>
    <w:p w14:paraId="2E7A1D13" w14:textId="77777777" w:rsidR="00483465" w:rsidRPr="00A1601B" w:rsidRDefault="00483465" w:rsidP="00483465"/>
    <w:p w14:paraId="1DBA379F" w14:textId="77777777" w:rsidR="00483465" w:rsidRDefault="00483465" w:rsidP="00483465">
      <w:pPr>
        <w:pStyle w:val="Heading4"/>
        <w:rPr>
          <w:rFonts w:cs="Calibri"/>
          <w:color w:val="000000" w:themeColor="text1"/>
        </w:rPr>
      </w:pPr>
      <w:r w:rsidRPr="004E07E9">
        <w:rPr>
          <w:rFonts w:cs="Calibri"/>
          <w:color w:val="000000" w:themeColor="text1"/>
        </w:rPr>
        <w:t xml:space="preserve">A] Governments must aggregate since every policy benefits some and harms others, which also means side constraints freeze action. </w:t>
      </w:r>
    </w:p>
    <w:p w14:paraId="0BF4A0D0" w14:textId="77777777" w:rsidR="00483465" w:rsidRPr="00A1601B" w:rsidRDefault="00483465" w:rsidP="00483465"/>
    <w:p w14:paraId="42C9FB11" w14:textId="77777777" w:rsidR="00483465" w:rsidRDefault="00483465" w:rsidP="00483465">
      <w:pPr>
        <w:pStyle w:val="Heading4"/>
        <w:rPr>
          <w:rFonts w:cs="Calibri"/>
          <w:color w:val="000000" w:themeColor="text1"/>
        </w:rPr>
      </w:pPr>
      <w:r w:rsidRPr="004E07E9">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4E07E9">
        <w:rPr>
          <w:rFonts w:cs="Calibri"/>
          <w:i/>
          <w:color w:val="000000" w:themeColor="text1"/>
          <w:u w:val="single"/>
        </w:rPr>
        <w:t>no</w:t>
      </w:r>
      <w:r w:rsidRPr="004E07E9">
        <w:rPr>
          <w:rFonts w:cs="Calibri"/>
          <w:color w:val="000000" w:themeColor="text1"/>
        </w:rPr>
        <w:t xml:space="preserve"> action.</w:t>
      </w:r>
    </w:p>
    <w:p w14:paraId="59B19B28" w14:textId="77777777" w:rsidR="00483465" w:rsidRPr="00A1601B" w:rsidRDefault="00483465" w:rsidP="00483465"/>
    <w:p w14:paraId="0D9A4186" w14:textId="77777777" w:rsidR="00483465" w:rsidRPr="00E5004A" w:rsidRDefault="00483465" w:rsidP="00483465">
      <w:pPr>
        <w:pStyle w:val="Heading4"/>
        <w:rPr>
          <w:rStyle w:val="Style13ptBold"/>
          <w:b/>
          <w:bCs w:val="0"/>
        </w:rPr>
      </w:pPr>
      <w:r w:rsidRPr="00E5004A">
        <w:lastRenderedPageBreak/>
        <w:t>2]</w:t>
      </w:r>
      <w:r w:rsidRPr="00E5004A">
        <w:rPr>
          <w:b w:val="0"/>
          <w:bCs/>
        </w:rPr>
        <w:t xml:space="preserve"> </w:t>
      </w:r>
      <w:r w:rsidRPr="00E5004A">
        <w:rPr>
          <w:rStyle w:val="Style13ptBold"/>
          <w:b/>
        </w:rPr>
        <w:t>No act-omission distinction—governments are responsible for everything in the public sphere so inaction is implicit authorization of action: they have to yes/no bills, which means everything collapse to aggregation.</w:t>
      </w:r>
    </w:p>
    <w:p w14:paraId="71D06C0C" w14:textId="77777777" w:rsidR="00483465" w:rsidRPr="00C3672C" w:rsidRDefault="00483465" w:rsidP="00483465"/>
    <w:p w14:paraId="63CDF54E" w14:textId="77777777" w:rsidR="00483465" w:rsidRDefault="00483465" w:rsidP="00483465">
      <w:pPr>
        <w:pStyle w:val="Heading4"/>
      </w:pPr>
      <w:r>
        <w:t xml:space="preserve">3] </w:t>
      </w:r>
      <w:r w:rsidRPr="008E1E97">
        <w:t>Only consequentialism explains degrees of wrongness—if I break a promise to meet up for lunch, that is not as bad as breaking a promise to take a dying person to the hospital via intuitions. Intuitions outweigh—they’re the foundational basis for any argument and theories that contradict our intuitions are most likely false even if we can’t deductively determine why.</w:t>
      </w:r>
    </w:p>
    <w:p w14:paraId="6F488F5E" w14:textId="77777777" w:rsidR="00483465" w:rsidRDefault="00483465" w:rsidP="00483465">
      <w:r w:rsidRPr="008E1E97">
        <w:t xml:space="preserve"> </w:t>
      </w:r>
    </w:p>
    <w:p w14:paraId="4DB107C7" w14:textId="77777777" w:rsidR="00483465" w:rsidRPr="004B738F" w:rsidRDefault="00483465" w:rsidP="00483465">
      <w:pPr>
        <w:pStyle w:val="Heading4"/>
      </w:pPr>
      <w:r w:rsidRPr="004B738F">
        <w:t xml:space="preserve">Existential risks </w:t>
      </w:r>
      <w:r w:rsidRPr="004B738F">
        <w:rPr>
          <w:u w:val="single"/>
        </w:rPr>
        <w:t>outweigh</w:t>
      </w:r>
      <w:r w:rsidRPr="004B738F">
        <w:t>.</w:t>
      </w:r>
    </w:p>
    <w:p w14:paraId="1B84363C" w14:textId="77777777" w:rsidR="00483465" w:rsidRPr="004B738F" w:rsidRDefault="00483465" w:rsidP="00483465">
      <w:r w:rsidRPr="004B738F">
        <w:rPr>
          <w:rStyle w:val="Style13ptBold"/>
        </w:rPr>
        <w:t>Farquhar et al. 17</w:t>
      </w:r>
      <w:r w:rsidRPr="004B738F">
        <w:t xml:space="preserve"> – Sebastian Farquhar, Computer Science DPhil Student at the University of Oxford. John Halstead, Political Philosophy DPhil at the University of Oxford. Dr. Owen Cotton-Barratt, Pure Math DPhil at the University of Oxford. Dr. Stefan Schubert, Philosophy PhD at Lund University. Haydn Belfield, a BA. Andrew Snyder-Beattie, Philosophy PhD Student at the University of Oxford. [Existential Risk: Diplomacy and Governance, Global Priorities Project, 1-23-17, </w:t>
      </w:r>
      <w:hyperlink r:id="rId8" w:history="1">
        <w:r w:rsidRPr="004B738F">
          <w:rPr>
            <w:rStyle w:val="Hyperlink"/>
          </w:rPr>
          <w:t>https://www.fhi.ox.ac.uk/wp-content/uploads/Existential-Risks-2017-01-23.pdf]//BPS</w:t>
        </w:r>
      </w:hyperlink>
    </w:p>
    <w:p w14:paraId="3A216693" w14:textId="77777777" w:rsidR="00483465" w:rsidRDefault="00483465" w:rsidP="00483465">
      <w:pPr>
        <w:rPr>
          <w:sz w:val="16"/>
        </w:rPr>
      </w:pPr>
      <w:r w:rsidRPr="004B738F">
        <w:rPr>
          <w:sz w:val="16"/>
        </w:rPr>
        <w:t xml:space="preserve">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What makes </w:t>
      </w:r>
      <w:r w:rsidRPr="004B738F">
        <w:rPr>
          <w:rStyle w:val="StyleUnderline"/>
        </w:rPr>
        <w:t>existential catastrophes</w:t>
      </w:r>
      <w:r w:rsidRPr="004B738F">
        <w:rPr>
          <w:sz w:val="16"/>
        </w:rPr>
        <w:t xml:space="preserve"> especially bad is that they </w:t>
      </w:r>
      <w:r w:rsidRPr="004B738F">
        <w:rPr>
          <w:rStyle w:val="StyleUnderline"/>
        </w:rPr>
        <w:t>would “destroy the future,”</w:t>
      </w:r>
      <w:r w:rsidRPr="004B738F">
        <w:rPr>
          <w:sz w:val="16"/>
        </w:rPr>
        <w:t xml:space="preserve"> as another Oxford philosopher, Nick Bostrom, puts it.66 </w:t>
      </w:r>
      <w:r w:rsidRPr="004B738F">
        <w:rPr>
          <w:rStyle w:val="StyleUnderline"/>
        </w:rPr>
        <w:t>This future could</w:t>
      </w:r>
      <w:r w:rsidRPr="004B738F">
        <w:rPr>
          <w:sz w:val="16"/>
        </w:rPr>
        <w:t xml:space="preserve"> potentially </w:t>
      </w:r>
      <w:r w:rsidRPr="004B738F">
        <w:rPr>
          <w:rStyle w:val="StyleUnderline"/>
        </w:rPr>
        <w:t xml:space="preserve">be </w:t>
      </w:r>
      <w:r w:rsidRPr="004B738F">
        <w:rPr>
          <w:rStyle w:val="Emphasis"/>
        </w:rPr>
        <w:t>extremely long</w:t>
      </w:r>
      <w:r w:rsidRPr="004B738F">
        <w:rPr>
          <w:rStyle w:val="StyleUnderline"/>
        </w:rPr>
        <w:t xml:space="preserve"> and </w:t>
      </w:r>
      <w:r w:rsidRPr="004B738F">
        <w:rPr>
          <w:rStyle w:val="Emphasis"/>
        </w:rPr>
        <w:t>full of flourishing</w:t>
      </w:r>
      <w:r w:rsidRPr="004B738F">
        <w:rPr>
          <w:rStyle w:val="StyleUnderline"/>
        </w:rPr>
        <w:t>, and</w:t>
      </w:r>
      <w:r w:rsidRPr="004B738F">
        <w:rPr>
          <w:sz w:val="16"/>
        </w:rPr>
        <w:t xml:space="preserve"> would therefore </w:t>
      </w:r>
      <w:r w:rsidRPr="004B738F">
        <w:rPr>
          <w:rStyle w:val="StyleUnderline"/>
        </w:rPr>
        <w:t xml:space="preserve">have </w:t>
      </w:r>
      <w:r w:rsidRPr="004B738F">
        <w:rPr>
          <w:rStyle w:val="Emphasis"/>
        </w:rPr>
        <w:t>extremely large value</w:t>
      </w:r>
      <w:r w:rsidRPr="004B738F">
        <w:rPr>
          <w:rStyle w:val="StyleUnderline"/>
        </w:rPr>
        <w:t>. In standard risk analysis</w:t>
      </w:r>
      <w:r w:rsidRPr="004B738F">
        <w:rPr>
          <w:sz w:val="16"/>
        </w:rPr>
        <w:t xml:space="preserve">, when working out how to respond to risk, </w:t>
      </w:r>
      <w:r w:rsidRPr="004B738F">
        <w:rPr>
          <w:rStyle w:val="StyleUnderline"/>
          <w:highlight w:val="cyan"/>
        </w:rPr>
        <w:t>we work out</w:t>
      </w:r>
      <w:r w:rsidRPr="004B738F">
        <w:rPr>
          <w:rStyle w:val="StyleUnderline"/>
        </w:rPr>
        <w:t xml:space="preserve"> the </w:t>
      </w:r>
      <w:r w:rsidRPr="004B738F">
        <w:rPr>
          <w:rStyle w:val="StyleUnderline"/>
          <w:highlight w:val="cyan"/>
        </w:rPr>
        <w:t>expected value</w:t>
      </w:r>
      <w:r w:rsidRPr="004B738F">
        <w:rPr>
          <w:sz w:val="16"/>
        </w:rPr>
        <w:t xml:space="preserve"> of risk reduction, </w:t>
      </w:r>
      <w:r w:rsidRPr="004B738F">
        <w:rPr>
          <w:rStyle w:val="StyleUnderline"/>
          <w:highlight w:val="cyan"/>
        </w:rPr>
        <w:t>by weighing</w:t>
      </w:r>
      <w:r w:rsidRPr="004B738F">
        <w:rPr>
          <w:rStyle w:val="StyleUnderline"/>
        </w:rPr>
        <w:t xml:space="preserve"> </w:t>
      </w:r>
      <w:r w:rsidRPr="004B738F">
        <w:rPr>
          <w:rStyle w:val="Emphasis"/>
        </w:rPr>
        <w:t xml:space="preserve">the </w:t>
      </w:r>
      <w:r w:rsidRPr="004B738F">
        <w:rPr>
          <w:rStyle w:val="Emphasis"/>
          <w:highlight w:val="cyan"/>
        </w:rPr>
        <w:t>probability</w:t>
      </w:r>
      <w:r w:rsidRPr="004B738F">
        <w:rPr>
          <w:sz w:val="16"/>
        </w:rPr>
        <w:t xml:space="preserve"> that </w:t>
      </w:r>
      <w:r w:rsidRPr="004B738F">
        <w:rPr>
          <w:rStyle w:val="StyleUnderline"/>
        </w:rPr>
        <w:t xml:space="preserve">an action will prevent </w:t>
      </w:r>
      <w:r w:rsidRPr="004B738F">
        <w:rPr>
          <w:rStyle w:val="Emphasis"/>
        </w:rPr>
        <w:t>an adverse event</w:t>
      </w:r>
      <w:r w:rsidRPr="004B738F">
        <w:rPr>
          <w:rStyle w:val="StyleUnderline"/>
        </w:rPr>
        <w:t xml:space="preserve"> </w:t>
      </w:r>
      <w:r w:rsidRPr="004B738F">
        <w:rPr>
          <w:rStyle w:val="StyleUnderline"/>
          <w:highlight w:val="cyan"/>
        </w:rPr>
        <w:t>against</w:t>
      </w:r>
      <w:r w:rsidRPr="004B738F">
        <w:rPr>
          <w:rStyle w:val="StyleUnderline"/>
        </w:rPr>
        <w:t xml:space="preserve"> </w:t>
      </w:r>
      <w:r w:rsidRPr="004B738F">
        <w:rPr>
          <w:rStyle w:val="Emphasis"/>
        </w:rPr>
        <w:t xml:space="preserve">the </w:t>
      </w:r>
      <w:r w:rsidRPr="004B738F">
        <w:rPr>
          <w:rStyle w:val="Emphasis"/>
          <w:highlight w:val="cyan"/>
        </w:rPr>
        <w:t>severity</w:t>
      </w:r>
      <w:r w:rsidRPr="004B738F">
        <w:rPr>
          <w:rStyle w:val="StyleUnderline"/>
        </w:rPr>
        <w:t xml:space="preserve"> of the event. Because</w:t>
      </w:r>
      <w:r w:rsidRPr="004B738F">
        <w:rPr>
          <w:sz w:val="16"/>
        </w:rPr>
        <w:t xml:space="preserve"> the value of preventing </w:t>
      </w:r>
      <w:r w:rsidRPr="004B738F">
        <w:rPr>
          <w:rStyle w:val="StyleUnderline"/>
        </w:rPr>
        <w:t xml:space="preserve">existential catastrophe is </w:t>
      </w:r>
      <w:r w:rsidRPr="004B738F">
        <w:rPr>
          <w:rStyle w:val="Emphasis"/>
        </w:rPr>
        <w:t>so vast</w:t>
      </w:r>
      <w:r w:rsidRPr="004B738F">
        <w:rPr>
          <w:rStyle w:val="StyleUnderline"/>
        </w:rPr>
        <w:t xml:space="preserve">, </w:t>
      </w:r>
      <w:r w:rsidRPr="004B738F">
        <w:rPr>
          <w:rStyle w:val="Emphasis"/>
        </w:rPr>
        <w:t xml:space="preserve">even </w:t>
      </w:r>
      <w:r w:rsidRPr="004B738F">
        <w:rPr>
          <w:rStyle w:val="Emphasis"/>
          <w:highlight w:val="cyan"/>
        </w:rPr>
        <w:t>a tiny probability</w:t>
      </w:r>
      <w:r w:rsidRPr="004B738F">
        <w:rPr>
          <w:sz w:val="16"/>
        </w:rPr>
        <w:t xml:space="preserve"> of prevention </w:t>
      </w:r>
      <w:r w:rsidRPr="004B738F">
        <w:rPr>
          <w:rStyle w:val="StyleUnderline"/>
          <w:highlight w:val="cyan"/>
        </w:rPr>
        <w:t xml:space="preserve">has </w:t>
      </w:r>
      <w:r w:rsidRPr="004B738F">
        <w:rPr>
          <w:rStyle w:val="Emphasis"/>
          <w:highlight w:val="cyan"/>
        </w:rPr>
        <w:t>huge</w:t>
      </w:r>
      <w:r w:rsidRPr="004B738F">
        <w:rPr>
          <w:rStyle w:val="Emphasis"/>
        </w:rPr>
        <w:t xml:space="preserve"> expected </w:t>
      </w:r>
      <w:r w:rsidRPr="004B738F">
        <w:rPr>
          <w:rStyle w:val="Emphasis"/>
          <w:highlight w:val="cyan"/>
        </w:rPr>
        <w:t>value</w:t>
      </w:r>
      <w:r w:rsidRPr="004B738F">
        <w:rPr>
          <w:sz w:val="16"/>
        </w:rPr>
        <w:t xml:space="preserve">.67 Of course, there is persisting reasonable disagreement about ethics and there are a number of ways one might resist this conclusion.68 Therefore, it would be unjustified to be overconfident in Parfit and Bostrom’s argument. In some areas, government policy does give significant weight to future generations. For example, in assessing the risks of nuclear waste storage, governments have considered timeframes of thousands, hundreds of thousands, and even a million years.69 </w:t>
      </w:r>
      <w:r w:rsidRPr="004B738F">
        <w:rPr>
          <w:rStyle w:val="StyleUnderline"/>
        </w:rPr>
        <w:t>Justifications</w:t>
      </w:r>
      <w:r w:rsidRPr="004B738F">
        <w:rPr>
          <w:sz w:val="16"/>
        </w:rPr>
        <w:t xml:space="preserve"> for this policy usually </w:t>
      </w:r>
      <w:r w:rsidRPr="004B738F">
        <w:rPr>
          <w:rStyle w:val="StyleUnderline"/>
        </w:rPr>
        <w:t xml:space="preserve">appeal to principles of </w:t>
      </w:r>
      <w:r w:rsidRPr="004B738F">
        <w:rPr>
          <w:rStyle w:val="Emphasis"/>
          <w:i/>
        </w:rPr>
        <w:t>intergenerational equity</w:t>
      </w:r>
      <w:r w:rsidRPr="004B738F">
        <w:rPr>
          <w:rStyle w:val="StyleUnderline"/>
        </w:rPr>
        <w:t xml:space="preserve"> according to which </w:t>
      </w:r>
      <w:r w:rsidRPr="004B738F">
        <w:rPr>
          <w:rStyle w:val="Emphasis"/>
        </w:rPr>
        <w:t>future generations</w:t>
      </w:r>
      <w:r w:rsidRPr="004B738F">
        <w:rPr>
          <w:rStyle w:val="StyleUnderline"/>
        </w:rPr>
        <w:t xml:space="preserve"> ought to get </w:t>
      </w:r>
      <w:r w:rsidRPr="004B738F">
        <w:rPr>
          <w:rStyle w:val="Emphasis"/>
        </w:rPr>
        <w:t>as much protection</w:t>
      </w:r>
      <w:r w:rsidRPr="004B738F">
        <w:rPr>
          <w:rStyle w:val="StyleUnderline"/>
        </w:rPr>
        <w:t xml:space="preserve"> as current generations</w:t>
      </w:r>
      <w:r w:rsidRPr="004B738F">
        <w:rPr>
          <w:sz w:val="16"/>
        </w:rPr>
        <w:t xml:space="preserve">.70 Similarly, widely accepted norms of sustainable development require development that meets the needs of the current generation without compromising the ability of future generations to meet their own needs.71 However, when it comes to </w:t>
      </w:r>
      <w:r w:rsidRPr="004B738F">
        <w:rPr>
          <w:rStyle w:val="Emphasis"/>
          <w:highlight w:val="cyan"/>
        </w:rPr>
        <w:t>existential risk</w:t>
      </w:r>
      <w:r w:rsidRPr="004B738F">
        <w:rPr>
          <w:sz w:val="16"/>
        </w:rPr>
        <w:t xml:space="preserve">, it </w:t>
      </w:r>
      <w:r w:rsidRPr="004B738F">
        <w:rPr>
          <w:rStyle w:val="StyleUnderline"/>
          <w:highlight w:val="cyan"/>
        </w:rPr>
        <w:t>would</w:t>
      </w:r>
      <w:r w:rsidRPr="004B738F">
        <w:rPr>
          <w:sz w:val="16"/>
        </w:rPr>
        <w:t xml:space="preserve"> seem that we </w:t>
      </w:r>
      <w:r w:rsidRPr="004B738F">
        <w:rPr>
          <w:rStyle w:val="StyleUnderline"/>
          <w:highlight w:val="cyan"/>
        </w:rPr>
        <w:t>fail to live up to</w:t>
      </w:r>
      <w:r w:rsidRPr="004B738F">
        <w:rPr>
          <w:rStyle w:val="StyleUnderline"/>
        </w:rPr>
        <w:t xml:space="preserve"> principles of </w:t>
      </w:r>
      <w:r w:rsidRPr="004B738F">
        <w:rPr>
          <w:rStyle w:val="Emphasis"/>
        </w:rPr>
        <w:t xml:space="preserve">intergenerational </w:t>
      </w:r>
      <w:r w:rsidRPr="004B738F">
        <w:rPr>
          <w:rStyle w:val="Emphasis"/>
          <w:highlight w:val="cyan"/>
        </w:rPr>
        <w:t>equity</w:t>
      </w:r>
      <w:r w:rsidRPr="004B738F">
        <w:rPr>
          <w:rStyle w:val="StyleUnderline"/>
        </w:rPr>
        <w:t xml:space="preserve">. Existential </w:t>
      </w:r>
      <w:r w:rsidRPr="004B738F">
        <w:rPr>
          <w:rStyle w:val="StyleUnderline"/>
          <w:highlight w:val="cyan"/>
        </w:rPr>
        <w:t>catastrophe would not only give future gen</w:t>
      </w:r>
      <w:r w:rsidRPr="004B738F">
        <w:rPr>
          <w:rStyle w:val="StyleUnderline"/>
        </w:rPr>
        <w:t>eration</w:t>
      </w:r>
      <w:r w:rsidRPr="004B738F">
        <w:rPr>
          <w:rStyle w:val="StyleUnderline"/>
          <w:highlight w:val="cyan"/>
        </w:rPr>
        <w:t xml:space="preserve">s </w:t>
      </w:r>
      <w:r w:rsidRPr="004B738F">
        <w:rPr>
          <w:rStyle w:val="Emphasis"/>
          <w:highlight w:val="cyan"/>
        </w:rPr>
        <w:t>less</w:t>
      </w:r>
      <w:r w:rsidRPr="004B738F">
        <w:rPr>
          <w:rStyle w:val="Emphasis"/>
        </w:rPr>
        <w:t xml:space="preserve"> than the current generations</w:t>
      </w:r>
      <w:r w:rsidRPr="004B738F">
        <w:rPr>
          <w:rStyle w:val="StyleUnderline"/>
        </w:rPr>
        <w:t xml:space="preserve">; </w:t>
      </w:r>
      <w:r w:rsidRPr="004B738F">
        <w:rPr>
          <w:rStyle w:val="StyleUnderline"/>
          <w:highlight w:val="cyan"/>
        </w:rPr>
        <w:t xml:space="preserve">it would give them </w:t>
      </w:r>
      <w:r w:rsidRPr="004B738F">
        <w:rPr>
          <w:rStyle w:val="Emphasis"/>
          <w:i/>
          <w:highlight w:val="cyan"/>
        </w:rPr>
        <w:t>nothing</w:t>
      </w:r>
      <w:r w:rsidRPr="004B738F">
        <w:rPr>
          <w:sz w:val="16"/>
        </w:rPr>
        <w:t xml:space="preserve">. Indeed, </w:t>
      </w:r>
      <w:r w:rsidRPr="004B738F">
        <w:rPr>
          <w:rStyle w:val="StyleUnderline"/>
        </w:rPr>
        <w:t>reducing existential risk</w:t>
      </w:r>
      <w:r w:rsidRPr="004B738F">
        <w:rPr>
          <w:sz w:val="16"/>
        </w:rPr>
        <w:t xml:space="preserve"> plausibly </w:t>
      </w:r>
      <w:r w:rsidRPr="004B738F">
        <w:rPr>
          <w:rStyle w:val="StyleUnderline"/>
        </w:rPr>
        <w:t xml:space="preserve">has </w:t>
      </w:r>
      <w:r w:rsidRPr="004B738F">
        <w:rPr>
          <w:rStyle w:val="Emphasis"/>
        </w:rPr>
        <w:t>a quite low cost</w:t>
      </w:r>
      <w:r w:rsidRPr="004B738F">
        <w:rPr>
          <w:rStyle w:val="StyleUnderline"/>
        </w:rPr>
        <w:t xml:space="preserve"> for us in comparison with </w:t>
      </w:r>
      <w:r w:rsidRPr="004B738F">
        <w:rPr>
          <w:rStyle w:val="Emphasis"/>
        </w:rPr>
        <w:t>the huge expected value</w:t>
      </w:r>
      <w:r w:rsidRPr="004B738F">
        <w:rPr>
          <w:rStyle w:val="StyleUnderline"/>
        </w:rPr>
        <w:t xml:space="preserve"> it has for future generations. In spite of this, </w:t>
      </w:r>
      <w:r w:rsidRPr="004B738F">
        <w:rPr>
          <w:rStyle w:val="Emphasis"/>
        </w:rPr>
        <w:t>relatively little</w:t>
      </w:r>
      <w:r w:rsidRPr="004B738F">
        <w:rPr>
          <w:rStyle w:val="StyleUnderline"/>
        </w:rPr>
        <w:t xml:space="preserve"> is done to reduce existential risk</w:t>
      </w:r>
      <w:r w:rsidRPr="004B738F">
        <w:rPr>
          <w:sz w:val="16"/>
        </w:rPr>
        <w:t xml:space="preserve">. Unless we give up on </w:t>
      </w:r>
      <w:r w:rsidRPr="004B738F">
        <w:rPr>
          <w:rStyle w:val="StyleUnderline"/>
        </w:rPr>
        <w:t xml:space="preserve">norms of </w:t>
      </w:r>
      <w:r w:rsidRPr="004B738F">
        <w:rPr>
          <w:rStyle w:val="Emphasis"/>
        </w:rPr>
        <w:t>intergenerational equity</w:t>
      </w:r>
      <w:r w:rsidRPr="004B738F">
        <w:rPr>
          <w:sz w:val="16"/>
        </w:rPr>
        <w:t xml:space="preserve">, they </w:t>
      </w:r>
      <w:r w:rsidRPr="004B738F">
        <w:rPr>
          <w:rStyle w:val="StyleUnderline"/>
        </w:rPr>
        <w:t xml:space="preserve">give us </w:t>
      </w:r>
      <w:r w:rsidRPr="004B738F">
        <w:rPr>
          <w:rStyle w:val="Emphasis"/>
        </w:rPr>
        <w:t>a strong case</w:t>
      </w:r>
      <w:r w:rsidRPr="004B738F">
        <w:rPr>
          <w:sz w:val="16"/>
        </w:rPr>
        <w:t xml:space="preserve"> for significantly increasing our efforts </w:t>
      </w:r>
      <w:r w:rsidRPr="004B738F">
        <w:rPr>
          <w:rStyle w:val="StyleUnderline"/>
        </w:rPr>
        <w:t>to reduce existential risks</w:t>
      </w:r>
      <w:r w:rsidRPr="004B738F">
        <w:rPr>
          <w:sz w:val="16"/>
        </w:rPr>
        <w:t xml:space="preserve">. 1.3. WHY EXISTENTIAL RISKS MAY BE SYSTEMATICALLY UNDERINVESTED IN, AND THE ROLE OF THE INTERNATIONAL COMMUNITY In spite of the importance of </w:t>
      </w:r>
      <w:r w:rsidRPr="004B738F">
        <w:rPr>
          <w:rStyle w:val="StyleUnderline"/>
        </w:rPr>
        <w:t>existential risk reduction</w:t>
      </w:r>
      <w:r w:rsidRPr="004B738F">
        <w:rPr>
          <w:sz w:val="16"/>
        </w:rPr>
        <w:t xml:space="preserve">, it probably </w:t>
      </w:r>
      <w:r w:rsidRPr="004B738F">
        <w:rPr>
          <w:rStyle w:val="StyleUnderline"/>
        </w:rPr>
        <w:t xml:space="preserve">receives </w:t>
      </w:r>
      <w:r w:rsidRPr="004B738F">
        <w:rPr>
          <w:rStyle w:val="Emphasis"/>
        </w:rPr>
        <w:t>less attention</w:t>
      </w:r>
      <w:r w:rsidRPr="004B738F">
        <w:rPr>
          <w:rStyle w:val="StyleUnderline"/>
        </w:rPr>
        <w:t xml:space="preserve"> than is warranted</w:t>
      </w:r>
      <w:r w:rsidRPr="004B738F">
        <w:rPr>
          <w:sz w:val="16"/>
        </w:rPr>
        <w:t xml:space="preserve">. As a result, concerted international cooperation is required if we are to receive adequate protection from existential risks. 1.3.1. Why existential risks are likely to be underinvested in There are several reasons why existential risk reduction is likely to be underinvested in. Firstly, it is </w:t>
      </w:r>
      <w:r w:rsidRPr="004B738F">
        <w:rPr>
          <w:i/>
          <w:iCs/>
          <w:sz w:val="16"/>
        </w:rPr>
        <w:t>a global public good</w:t>
      </w:r>
      <w:r w:rsidRPr="004B738F">
        <w:rPr>
          <w:sz w:val="16"/>
        </w:rPr>
        <w:t xml:space="preserve">. Economic theory predicts that such goods tend to be underprovided. The benefits of existential risk reduction are widely and indivisibly dispersed around the globe from the countries responsible for taking action. Consequently, </w:t>
      </w:r>
      <w:r w:rsidRPr="004B738F">
        <w:rPr>
          <w:rStyle w:val="StyleUnderline"/>
        </w:rPr>
        <w:t xml:space="preserve">a </w:t>
      </w:r>
      <w:r w:rsidRPr="004B738F">
        <w:rPr>
          <w:rStyle w:val="StyleUnderline"/>
          <w:highlight w:val="cyan"/>
        </w:rPr>
        <w:t xml:space="preserve">country which </w:t>
      </w:r>
      <w:r w:rsidRPr="004B738F">
        <w:rPr>
          <w:rStyle w:val="StyleUnderline"/>
          <w:highlight w:val="cyan"/>
        </w:rPr>
        <w:lastRenderedPageBreak/>
        <w:t xml:space="preserve">reduces </w:t>
      </w:r>
      <w:r w:rsidRPr="004B738F">
        <w:rPr>
          <w:rStyle w:val="Emphasis"/>
          <w:highlight w:val="cyan"/>
        </w:rPr>
        <w:t>ex</w:t>
      </w:r>
      <w:r w:rsidRPr="004B738F">
        <w:rPr>
          <w:rStyle w:val="Emphasis"/>
        </w:rPr>
        <w:t xml:space="preserve">istential </w:t>
      </w:r>
      <w:r w:rsidRPr="004B738F">
        <w:rPr>
          <w:rStyle w:val="Emphasis"/>
          <w:highlight w:val="cyan"/>
        </w:rPr>
        <w:t>risk</w:t>
      </w:r>
      <w:r w:rsidRPr="004B738F">
        <w:rPr>
          <w:rStyle w:val="StyleUnderline"/>
        </w:rPr>
        <w:t xml:space="preserve"> </w:t>
      </w:r>
      <w:r w:rsidRPr="004B738F">
        <w:rPr>
          <w:rStyle w:val="StyleUnderline"/>
          <w:highlight w:val="cyan"/>
        </w:rPr>
        <w:t>gains</w:t>
      </w:r>
      <w:r w:rsidRPr="004B738F">
        <w:rPr>
          <w:rStyle w:val="StyleUnderline"/>
        </w:rPr>
        <w:t xml:space="preserve"> </w:t>
      </w:r>
      <w:r w:rsidRPr="004B738F">
        <w:rPr>
          <w:rStyle w:val="Emphasis"/>
        </w:rPr>
        <w:t xml:space="preserve">only </w:t>
      </w:r>
      <w:r w:rsidRPr="004B738F">
        <w:rPr>
          <w:rStyle w:val="Emphasis"/>
          <w:highlight w:val="cyan"/>
        </w:rPr>
        <w:t>a</w:t>
      </w:r>
      <w:r w:rsidRPr="004B738F">
        <w:rPr>
          <w:rStyle w:val="Emphasis"/>
        </w:rPr>
        <w:t xml:space="preserve"> small </w:t>
      </w:r>
      <w:r w:rsidRPr="004B738F">
        <w:rPr>
          <w:rStyle w:val="Emphasis"/>
          <w:highlight w:val="cyan"/>
        </w:rPr>
        <w:t>portion</w:t>
      </w:r>
      <w:r w:rsidRPr="004B738F">
        <w:rPr>
          <w:rStyle w:val="StyleUnderline"/>
          <w:highlight w:val="cyan"/>
        </w:rPr>
        <w:t xml:space="preserve"> of</w:t>
      </w:r>
      <w:r w:rsidRPr="004B738F">
        <w:rPr>
          <w:rStyle w:val="StyleUnderline"/>
        </w:rPr>
        <w:t xml:space="preserve"> the </w:t>
      </w:r>
      <w:r w:rsidRPr="004B738F">
        <w:rPr>
          <w:rStyle w:val="StyleUnderline"/>
          <w:highlight w:val="cyan"/>
        </w:rPr>
        <w:t xml:space="preserve">benefits but bears </w:t>
      </w:r>
      <w:r w:rsidRPr="004B738F">
        <w:rPr>
          <w:rStyle w:val="Emphasis"/>
          <w:highlight w:val="cyan"/>
        </w:rPr>
        <w:t>the full</w:t>
      </w:r>
      <w:r w:rsidRPr="004B738F">
        <w:rPr>
          <w:rStyle w:val="Emphasis"/>
        </w:rPr>
        <w:t xml:space="preserve"> brunt of the </w:t>
      </w:r>
      <w:r w:rsidRPr="004B738F">
        <w:rPr>
          <w:rStyle w:val="Emphasis"/>
          <w:highlight w:val="cyan"/>
        </w:rPr>
        <w:t>costs</w:t>
      </w:r>
      <w:r w:rsidRPr="004B738F">
        <w:rPr>
          <w:rStyle w:val="StyleUnderline"/>
        </w:rPr>
        <w:t>. Countries</w:t>
      </w:r>
      <w:r w:rsidRPr="004B738F">
        <w:rPr>
          <w:sz w:val="16"/>
        </w:rPr>
        <w:t xml:space="preserve"> thus </w:t>
      </w:r>
      <w:r w:rsidRPr="004B738F">
        <w:rPr>
          <w:rStyle w:val="StyleUnderline"/>
        </w:rPr>
        <w:t xml:space="preserve">have </w:t>
      </w:r>
      <w:r w:rsidRPr="004B738F">
        <w:rPr>
          <w:rStyle w:val="Emphasis"/>
        </w:rPr>
        <w:t>strong incentives</w:t>
      </w:r>
      <w:r w:rsidRPr="004B738F">
        <w:rPr>
          <w:rStyle w:val="StyleUnderline"/>
        </w:rPr>
        <w:t xml:space="preserve"> to free ride</w:t>
      </w:r>
      <w:r w:rsidRPr="004B738F">
        <w:rPr>
          <w:sz w:val="16"/>
        </w:rPr>
        <w:t xml:space="preserve">, receiving the benefits of risk reduction without contributing. As a result, too few do what is in the common interest. Secondly, as already suggested above, </w:t>
      </w:r>
      <w:r w:rsidRPr="004B738F">
        <w:rPr>
          <w:rStyle w:val="Emphasis"/>
        </w:rPr>
        <w:t>existential risk reduction</w:t>
      </w:r>
      <w:r w:rsidRPr="004B738F">
        <w:rPr>
          <w:rStyle w:val="StyleUnderline"/>
        </w:rPr>
        <w:t xml:space="preserve"> is </w:t>
      </w:r>
      <w:r w:rsidRPr="004B738F">
        <w:rPr>
          <w:rStyle w:val="Emphasis"/>
        </w:rPr>
        <w:t xml:space="preserve">an </w:t>
      </w:r>
      <w:r w:rsidRPr="004B738F">
        <w:rPr>
          <w:rStyle w:val="Emphasis"/>
          <w:i/>
        </w:rPr>
        <w:t>intergenerational</w:t>
      </w:r>
      <w:r w:rsidRPr="004B738F">
        <w:rPr>
          <w:rStyle w:val="Emphasis"/>
        </w:rPr>
        <w:t xml:space="preserve"> public good</w:t>
      </w:r>
      <w:r w:rsidRPr="004B738F">
        <w:rPr>
          <w:sz w:val="16"/>
        </w:rPr>
        <w:t xml:space="preserve">: most of </w:t>
      </w:r>
      <w:r w:rsidRPr="004B738F">
        <w:rPr>
          <w:rStyle w:val="StyleUnderline"/>
        </w:rPr>
        <w:t xml:space="preserve">the benefits are enjoyed by </w:t>
      </w:r>
      <w:r w:rsidRPr="004B738F">
        <w:rPr>
          <w:rStyle w:val="Emphasis"/>
        </w:rPr>
        <w:t>future generations</w:t>
      </w:r>
      <w:r w:rsidRPr="004B738F">
        <w:rPr>
          <w:rStyle w:val="StyleUnderline"/>
        </w:rPr>
        <w:t xml:space="preserve"> who have </w:t>
      </w:r>
      <w:r w:rsidRPr="004B738F">
        <w:rPr>
          <w:rStyle w:val="Emphasis"/>
        </w:rPr>
        <w:t>no say</w:t>
      </w:r>
      <w:r w:rsidRPr="004B738F">
        <w:rPr>
          <w:rStyle w:val="StyleUnderline"/>
        </w:rPr>
        <w:t xml:space="preserve"> in the political process</w:t>
      </w:r>
      <w:r w:rsidRPr="004B738F">
        <w:rPr>
          <w:sz w:val="16"/>
        </w:rPr>
        <w:t xml:space="preserve">. For these goods, </w:t>
      </w:r>
      <w:r w:rsidRPr="004B738F">
        <w:rPr>
          <w:rStyle w:val="StyleUnderline"/>
        </w:rPr>
        <w:t xml:space="preserve">the </w:t>
      </w:r>
      <w:r w:rsidRPr="004B738F">
        <w:rPr>
          <w:rStyle w:val="StyleUnderline"/>
          <w:highlight w:val="cyan"/>
        </w:rPr>
        <w:t xml:space="preserve">problem is </w:t>
      </w:r>
      <w:r w:rsidRPr="004B738F">
        <w:rPr>
          <w:rStyle w:val="Emphasis"/>
          <w:i/>
          <w:highlight w:val="cyan"/>
        </w:rPr>
        <w:t>temporal</w:t>
      </w:r>
      <w:r w:rsidRPr="004B738F">
        <w:rPr>
          <w:rStyle w:val="Emphasis"/>
          <w:highlight w:val="cyan"/>
        </w:rPr>
        <w:t xml:space="preserve"> free riding</w:t>
      </w:r>
      <w:r w:rsidRPr="004B738F">
        <w:rPr>
          <w:rStyle w:val="StyleUnderline"/>
        </w:rPr>
        <w:t xml:space="preserve">: the </w:t>
      </w:r>
      <w:r w:rsidRPr="004B738F">
        <w:rPr>
          <w:rStyle w:val="StyleUnderline"/>
          <w:highlight w:val="cyan"/>
        </w:rPr>
        <w:t>current</w:t>
      </w:r>
      <w:r w:rsidRPr="004B738F">
        <w:rPr>
          <w:rStyle w:val="StyleUnderline"/>
        </w:rPr>
        <w:t xml:space="preserve"> </w:t>
      </w:r>
      <w:r w:rsidRPr="004B738F">
        <w:rPr>
          <w:rStyle w:val="StyleUnderline"/>
          <w:highlight w:val="cyan"/>
        </w:rPr>
        <w:t>gen</w:t>
      </w:r>
      <w:r w:rsidRPr="004B738F">
        <w:rPr>
          <w:rStyle w:val="StyleUnderline"/>
        </w:rPr>
        <w:t xml:space="preserve">eration </w:t>
      </w:r>
      <w:r w:rsidRPr="004B738F">
        <w:rPr>
          <w:rStyle w:val="StyleUnderline"/>
          <w:highlight w:val="cyan"/>
        </w:rPr>
        <w:t>enjoys</w:t>
      </w:r>
      <w:r w:rsidRPr="004B738F">
        <w:rPr>
          <w:rStyle w:val="StyleUnderline"/>
        </w:rPr>
        <w:t xml:space="preserve"> </w:t>
      </w:r>
      <w:r w:rsidRPr="004B738F">
        <w:rPr>
          <w:rStyle w:val="Emphasis"/>
        </w:rPr>
        <w:t xml:space="preserve">the benefits of </w:t>
      </w:r>
      <w:r w:rsidRPr="004B738F">
        <w:rPr>
          <w:rStyle w:val="Emphasis"/>
          <w:highlight w:val="cyan"/>
        </w:rPr>
        <w:t>inaction</w:t>
      </w:r>
      <w:r w:rsidRPr="004B738F">
        <w:rPr>
          <w:rStyle w:val="StyleUnderline"/>
          <w:highlight w:val="cyan"/>
        </w:rPr>
        <w:t xml:space="preserve"> while future gen</w:t>
      </w:r>
      <w:r w:rsidRPr="004B738F">
        <w:rPr>
          <w:rStyle w:val="StyleUnderline"/>
        </w:rPr>
        <w:t>eration</w:t>
      </w:r>
      <w:r w:rsidRPr="004B738F">
        <w:rPr>
          <w:rStyle w:val="StyleUnderline"/>
          <w:highlight w:val="cyan"/>
        </w:rPr>
        <w:t xml:space="preserve">s bear </w:t>
      </w:r>
      <w:r w:rsidRPr="004B738F">
        <w:rPr>
          <w:rStyle w:val="Emphasis"/>
          <w:highlight w:val="cyan"/>
        </w:rPr>
        <w:t>the costs</w:t>
      </w:r>
      <w:r w:rsidRPr="004B738F">
        <w:rPr>
          <w:sz w:val="16"/>
        </w:rPr>
        <w:t xml:space="preserve">. Thirdly, many existential risks, such as machine superintelligence, engineered pandemics, and solar geoengineering, pose an unprecedented and uncertain future threat.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4B738F">
        <w:rPr>
          <w:rStyle w:val="Emphasis"/>
        </w:rPr>
        <w:t xml:space="preserve">Cognitive </w:t>
      </w:r>
      <w:r w:rsidRPr="004B738F">
        <w:rPr>
          <w:rStyle w:val="Emphasis"/>
          <w:highlight w:val="cyan"/>
        </w:rPr>
        <w:t>biases</w:t>
      </w:r>
      <w:r w:rsidRPr="004B738F">
        <w:rPr>
          <w:sz w:val="16"/>
        </w:rPr>
        <w:t xml:space="preserve"> also </w:t>
      </w:r>
      <w:r w:rsidRPr="004B738F">
        <w:rPr>
          <w:rStyle w:val="StyleUnderline"/>
          <w:highlight w:val="cyan"/>
        </w:rPr>
        <w:t>lead people to underestimate ex</w:t>
      </w:r>
      <w:r w:rsidRPr="004B738F">
        <w:rPr>
          <w:rStyle w:val="StyleUnderline"/>
        </w:rPr>
        <w:t xml:space="preserve">istential </w:t>
      </w:r>
      <w:r w:rsidRPr="004B738F">
        <w:rPr>
          <w:rStyle w:val="StyleUnderline"/>
          <w:highlight w:val="cyan"/>
        </w:rPr>
        <w:t>risks</w:t>
      </w:r>
      <w:r w:rsidRPr="004B738F">
        <w:rPr>
          <w:rStyle w:val="StyleUnderline"/>
        </w:rPr>
        <w:t xml:space="preserve">. Since there have not been </w:t>
      </w:r>
      <w:r w:rsidRPr="004B738F">
        <w:rPr>
          <w:rStyle w:val="Emphasis"/>
        </w:rPr>
        <w:t>any catastrophes</w:t>
      </w:r>
      <w:r w:rsidRPr="004B738F">
        <w:rPr>
          <w:rStyle w:val="StyleUnderline"/>
        </w:rPr>
        <w:t xml:space="preserve"> of this magnitude, these </w:t>
      </w:r>
      <w:r w:rsidRPr="004B738F">
        <w:rPr>
          <w:rStyle w:val="StyleUnderline"/>
          <w:highlight w:val="cyan"/>
        </w:rPr>
        <w:t xml:space="preserve">risks are </w:t>
      </w:r>
      <w:r w:rsidRPr="004B738F">
        <w:rPr>
          <w:rStyle w:val="Emphasis"/>
          <w:highlight w:val="cyan"/>
        </w:rPr>
        <w:t>not salient</w:t>
      </w:r>
      <w:r w:rsidRPr="004B738F">
        <w:rPr>
          <w:sz w:val="16"/>
        </w:rPr>
        <w:t xml:space="preserve"> to politicians and the public.72 </w:t>
      </w:r>
      <w:r w:rsidRPr="004B738F">
        <w:rPr>
          <w:rStyle w:val="StyleUnderline"/>
          <w:highlight w:val="cyan"/>
        </w:rPr>
        <w:t>This is</w:t>
      </w:r>
      <w:r w:rsidRPr="004B738F">
        <w:rPr>
          <w:sz w:val="16"/>
        </w:rPr>
        <w:t xml:space="preserve"> an example of the misapplication of </w:t>
      </w:r>
      <w:r w:rsidRPr="004B738F">
        <w:rPr>
          <w:rStyle w:val="Emphasis"/>
        </w:rPr>
        <w:t xml:space="preserve">the </w:t>
      </w:r>
      <w:r w:rsidRPr="004B738F">
        <w:rPr>
          <w:rStyle w:val="Emphasis"/>
          <w:i/>
          <w:highlight w:val="cyan"/>
        </w:rPr>
        <w:t>availability</w:t>
      </w:r>
      <w:r w:rsidRPr="004B738F">
        <w:rPr>
          <w:rStyle w:val="Emphasis"/>
          <w:i/>
        </w:rPr>
        <w:t xml:space="preserve"> heuristic</w:t>
      </w:r>
      <w:r w:rsidRPr="004B738F">
        <w:rPr>
          <w:rStyle w:val="StyleUnderline"/>
        </w:rPr>
        <w:t xml:space="preserve">, a mental shortcut </w:t>
      </w:r>
      <w:r w:rsidRPr="004B738F">
        <w:rPr>
          <w:rStyle w:val="StyleUnderline"/>
          <w:highlight w:val="cyan"/>
        </w:rPr>
        <w:t>which assumes</w:t>
      </w:r>
      <w:r w:rsidRPr="004B738F">
        <w:rPr>
          <w:sz w:val="16"/>
        </w:rPr>
        <w:t xml:space="preserve"> that </w:t>
      </w:r>
      <w:r w:rsidRPr="004B738F">
        <w:rPr>
          <w:rStyle w:val="StyleUnderline"/>
          <w:highlight w:val="cyan"/>
        </w:rPr>
        <w:t>something is important</w:t>
      </w:r>
      <w:r w:rsidRPr="004B738F">
        <w:rPr>
          <w:rStyle w:val="StyleUnderline"/>
        </w:rPr>
        <w:t xml:space="preserve"> </w:t>
      </w:r>
      <w:r w:rsidRPr="004B738F">
        <w:rPr>
          <w:rStyle w:val="Emphasis"/>
        </w:rPr>
        <w:t xml:space="preserve">only </w:t>
      </w:r>
      <w:r w:rsidRPr="004B738F">
        <w:rPr>
          <w:rStyle w:val="Emphasis"/>
          <w:highlight w:val="cyan"/>
        </w:rPr>
        <w:t>if</w:t>
      </w:r>
      <w:r w:rsidRPr="004B738F">
        <w:rPr>
          <w:rStyle w:val="StyleUnderline"/>
        </w:rPr>
        <w:t xml:space="preserve"> it can be </w:t>
      </w:r>
      <w:r w:rsidRPr="004B738F">
        <w:rPr>
          <w:rStyle w:val="Emphasis"/>
        </w:rPr>
        <w:t xml:space="preserve">readily </w:t>
      </w:r>
      <w:r w:rsidRPr="004B738F">
        <w:rPr>
          <w:rStyle w:val="Emphasis"/>
          <w:highlight w:val="cyan"/>
        </w:rPr>
        <w:t>recalled</w:t>
      </w:r>
      <w:r w:rsidRPr="004B738F">
        <w:rPr>
          <w:sz w:val="16"/>
        </w:rPr>
        <w:t xml:space="preserve">. </w:t>
      </w:r>
      <w:r w:rsidRPr="004B738F">
        <w:rPr>
          <w:rStyle w:val="Emphasis"/>
        </w:rPr>
        <w:t>Another cognitive bias</w:t>
      </w:r>
      <w:r w:rsidRPr="004B738F">
        <w:rPr>
          <w:sz w:val="16"/>
        </w:rPr>
        <w:t xml:space="preserve"> affecting perceptions of existential risk </w:t>
      </w:r>
      <w:r w:rsidRPr="004B738F">
        <w:rPr>
          <w:rStyle w:val="StyleUnderline"/>
        </w:rPr>
        <w:t xml:space="preserve">is </w:t>
      </w:r>
      <w:r w:rsidRPr="004B738F">
        <w:rPr>
          <w:rStyle w:val="Emphasis"/>
          <w:highlight w:val="cyan"/>
        </w:rPr>
        <w:t>scope neglect</w:t>
      </w:r>
      <w:r w:rsidRPr="004B738F">
        <w:rPr>
          <w:rStyle w:val="StyleUnderline"/>
        </w:rPr>
        <w:t xml:space="preserve">. In </w:t>
      </w:r>
      <w:r w:rsidRPr="004B738F">
        <w:rPr>
          <w:rStyle w:val="Emphasis"/>
        </w:rPr>
        <w:t>a seminal 1992 study</w:t>
      </w:r>
      <w:r w:rsidRPr="004B738F">
        <w:rPr>
          <w:rStyle w:val="StyleUnderline"/>
        </w:rPr>
        <w:t>, three groups were asked how much they would</w:t>
      </w:r>
      <w:r w:rsidRPr="004B738F">
        <w:rPr>
          <w:sz w:val="16"/>
        </w:rPr>
        <w:t xml:space="preserve"> be </w:t>
      </w:r>
      <w:r w:rsidRPr="004B738F">
        <w:rPr>
          <w:rStyle w:val="StyleUnderline"/>
        </w:rPr>
        <w:t>willing to pay to save 2,000</w:t>
      </w:r>
      <w:r w:rsidRPr="004B738F">
        <w:rPr>
          <w:sz w:val="16"/>
        </w:rPr>
        <w:t xml:space="preserve">, 20,000 </w:t>
      </w:r>
      <w:r w:rsidRPr="004B738F">
        <w:rPr>
          <w:rStyle w:val="StyleUnderline"/>
        </w:rPr>
        <w:t>or 200,000 birds</w:t>
      </w:r>
      <w:r w:rsidRPr="004B738F">
        <w:rPr>
          <w:sz w:val="16"/>
        </w:rPr>
        <w:t xml:space="preserve"> from drowning in uncovered oil ponds. The groups answered $80, $78, and $88, respectively.73 In this case, </w:t>
      </w:r>
      <w:r w:rsidRPr="004B738F">
        <w:rPr>
          <w:rStyle w:val="StyleUnderline"/>
          <w:highlight w:val="cyan"/>
        </w:rPr>
        <w:t>the size of</w:t>
      </w:r>
      <w:r w:rsidRPr="004B738F">
        <w:rPr>
          <w:rStyle w:val="StyleUnderline"/>
        </w:rPr>
        <w:t xml:space="preserve"> the </w:t>
      </w:r>
      <w:r w:rsidRPr="004B738F">
        <w:rPr>
          <w:rStyle w:val="StyleUnderline"/>
          <w:highlight w:val="cyan"/>
        </w:rPr>
        <w:t xml:space="preserve">benefits had </w:t>
      </w:r>
      <w:r w:rsidRPr="004B738F">
        <w:rPr>
          <w:rStyle w:val="Emphasis"/>
          <w:highlight w:val="cyan"/>
        </w:rPr>
        <w:t>little effect</w:t>
      </w:r>
      <w:r w:rsidRPr="004B738F">
        <w:rPr>
          <w:rStyle w:val="StyleUnderline"/>
          <w:highlight w:val="cyan"/>
        </w:rPr>
        <w:t xml:space="preserve"> on</w:t>
      </w:r>
      <w:r w:rsidRPr="004B738F">
        <w:rPr>
          <w:rStyle w:val="StyleUnderline"/>
        </w:rPr>
        <w:t xml:space="preserve"> the scale of the preferred </w:t>
      </w:r>
      <w:r w:rsidRPr="004B738F">
        <w:rPr>
          <w:rStyle w:val="StyleUnderline"/>
          <w:highlight w:val="cyan"/>
        </w:rPr>
        <w:t>response. People</w:t>
      </w:r>
      <w:r w:rsidRPr="004B738F">
        <w:rPr>
          <w:rStyle w:val="StyleUnderline"/>
        </w:rPr>
        <w:t xml:space="preserve"> </w:t>
      </w:r>
      <w:r w:rsidRPr="004B738F">
        <w:rPr>
          <w:rStyle w:val="Emphasis"/>
        </w:rPr>
        <w:t xml:space="preserve">become </w:t>
      </w:r>
      <w:r w:rsidRPr="004B738F">
        <w:rPr>
          <w:rStyle w:val="Emphasis"/>
          <w:highlight w:val="cyan"/>
        </w:rPr>
        <w:t>numbed</w:t>
      </w:r>
      <w:r w:rsidRPr="004B738F">
        <w:rPr>
          <w:rStyle w:val="StyleUnderline"/>
          <w:highlight w:val="cyan"/>
        </w:rPr>
        <w:t xml:space="preserve"> to</w:t>
      </w:r>
      <w:r w:rsidRPr="004B738F">
        <w:rPr>
          <w:rStyle w:val="StyleUnderline"/>
        </w:rPr>
        <w:t xml:space="preserve"> the effect of </w:t>
      </w:r>
      <w:r w:rsidRPr="004B738F">
        <w:rPr>
          <w:rStyle w:val="StyleUnderline"/>
          <w:highlight w:val="cyan"/>
        </w:rPr>
        <w:t>saving lives when</w:t>
      </w:r>
      <w:r w:rsidRPr="004B738F">
        <w:rPr>
          <w:rStyle w:val="StyleUnderline"/>
        </w:rPr>
        <w:t xml:space="preserve"> the </w:t>
      </w:r>
      <w:r w:rsidRPr="004B738F">
        <w:rPr>
          <w:rStyle w:val="StyleUnderline"/>
          <w:highlight w:val="cyan"/>
        </w:rPr>
        <w:t xml:space="preserve">numbers get </w:t>
      </w:r>
      <w:r w:rsidRPr="004B738F">
        <w:rPr>
          <w:rStyle w:val="Emphasis"/>
          <w:highlight w:val="cyan"/>
        </w:rPr>
        <w:t>too large</w:t>
      </w:r>
      <w:r w:rsidRPr="004B738F">
        <w:rPr>
          <w:sz w:val="16"/>
        </w:rPr>
        <w:t xml:space="preserve">. 74 </w:t>
      </w:r>
      <w:r w:rsidRPr="004B738F">
        <w:rPr>
          <w:rStyle w:val="StyleUnderline"/>
        </w:rPr>
        <w:t xml:space="preserve">Scope neglect is </w:t>
      </w:r>
      <w:r w:rsidRPr="004B738F">
        <w:rPr>
          <w:rStyle w:val="Emphasis"/>
        </w:rPr>
        <w:t>a particularly acute problem</w:t>
      </w:r>
      <w:r w:rsidRPr="004B738F">
        <w:rPr>
          <w:rStyle w:val="StyleUnderline"/>
        </w:rPr>
        <w:t xml:space="preserve"> for existential risk because the numbers at stake are </w:t>
      </w:r>
      <w:r w:rsidRPr="004B738F">
        <w:rPr>
          <w:rStyle w:val="Emphasis"/>
        </w:rPr>
        <w:t>so large</w:t>
      </w:r>
      <w:r w:rsidRPr="004B738F">
        <w:rPr>
          <w:sz w:val="16"/>
        </w:rPr>
        <w:t xml:space="preserve">. Due to scope neglect, </w:t>
      </w:r>
      <w:r w:rsidRPr="004B738F">
        <w:rPr>
          <w:rStyle w:val="StyleUnderline"/>
        </w:rPr>
        <w:t>decision-makers</w:t>
      </w:r>
      <w:r w:rsidRPr="004B738F">
        <w:rPr>
          <w:sz w:val="16"/>
        </w:rPr>
        <w:t xml:space="preserve"> are prone to </w:t>
      </w:r>
      <w:r w:rsidRPr="004B738F">
        <w:rPr>
          <w:rStyle w:val="StyleUnderline"/>
        </w:rPr>
        <w:t>treat existential risks</w:t>
      </w:r>
      <w:r w:rsidRPr="004B738F">
        <w:rPr>
          <w:sz w:val="16"/>
        </w:rPr>
        <w:t xml:space="preserve"> in a </w:t>
      </w:r>
      <w:r w:rsidRPr="004B738F">
        <w:rPr>
          <w:rStyle w:val="StyleUnderline"/>
        </w:rPr>
        <w:t>similar</w:t>
      </w:r>
      <w:r w:rsidRPr="004B738F">
        <w:rPr>
          <w:sz w:val="16"/>
        </w:rPr>
        <w:t xml:space="preserve"> way </w:t>
      </w:r>
      <w:r w:rsidRPr="004B738F">
        <w:rPr>
          <w:rStyle w:val="StyleUnderline"/>
        </w:rPr>
        <w:t>to problems</w:t>
      </w:r>
      <w:r w:rsidRPr="004B738F">
        <w:rPr>
          <w:sz w:val="16"/>
        </w:rPr>
        <w:t xml:space="preserve"> which are </w:t>
      </w:r>
      <w:r w:rsidRPr="004B738F">
        <w:rPr>
          <w:rStyle w:val="StyleUnderline"/>
        </w:rPr>
        <w:t>less severe by</w:t>
      </w:r>
      <w:r w:rsidRPr="004B738F">
        <w:rPr>
          <w:sz w:val="16"/>
        </w:rPr>
        <w:t xml:space="preserve"> many orders of </w:t>
      </w:r>
      <w:r w:rsidRPr="004B738F">
        <w:rPr>
          <w:rStyle w:val="StyleUnderline"/>
        </w:rPr>
        <w:t>magnitude</w:t>
      </w:r>
      <w:r w:rsidRPr="004B738F">
        <w:rPr>
          <w:sz w:val="16"/>
        </w:rPr>
        <w:t>. A wide range of other cognitive biases are likely to affect the evaluation of existential risks.75</w:t>
      </w:r>
    </w:p>
    <w:p w14:paraId="2E68F9E2" w14:textId="77777777" w:rsidR="00483465" w:rsidRPr="004B738F" w:rsidRDefault="00483465" w:rsidP="00483465">
      <w:pPr>
        <w:rPr>
          <w:sz w:val="16"/>
        </w:rPr>
      </w:pPr>
    </w:p>
    <w:p w14:paraId="0C471CD6" w14:textId="77777777" w:rsidR="00483465" w:rsidRPr="00285A71" w:rsidRDefault="00483465" w:rsidP="00483465">
      <w:pPr>
        <w:pStyle w:val="Heading4"/>
      </w:pPr>
      <w:r>
        <w:t>Util is good – existential threats outweigh</w:t>
      </w:r>
    </w:p>
    <w:p w14:paraId="1F29E708" w14:textId="77777777" w:rsidR="00483465" w:rsidRDefault="00483465" w:rsidP="00483465">
      <w:pPr>
        <w:pStyle w:val="yiv7500437511msonormal"/>
        <w:shd w:val="clear" w:color="auto" w:fill="FFFFFF"/>
        <w:spacing w:before="0" w:beforeAutospacing="0" w:after="160" w:afterAutospacing="0" w:line="235" w:lineRule="atLeast"/>
        <w:rPr>
          <w:rFonts w:ascii="Calibri" w:hAnsi="Calibri" w:cs="Calibri"/>
          <w:color w:val="1D2228"/>
          <w:sz w:val="22"/>
          <w:szCs w:val="22"/>
        </w:rPr>
      </w:pPr>
      <w:r w:rsidRPr="00285A71">
        <w:rPr>
          <w:rStyle w:val="yiv7500437511gmail-style13ptbold"/>
          <w:rFonts w:eastAsiaTheme="majorEastAsia"/>
          <w:b/>
          <w:color w:val="1D2228"/>
          <w:sz w:val="26"/>
          <w:szCs w:val="26"/>
        </w:rPr>
        <w:t>GPP 17</w:t>
      </w:r>
      <w:r>
        <w:rPr>
          <w:rFonts w:ascii="Calibri" w:hAnsi="Calibri" w:cs="Calibri"/>
          <w:color w:val="1D2228"/>
          <w:sz w:val="22"/>
          <w:szCs w:val="22"/>
        </w:rPr>
        <w:t> (Global Priorities Project, Future of Humanity Institute at the University of Oxford, Ministry for Foreign Affairs of Finland, “Existential Risk: Diplomacy and Governance,” Global Priorities Project, 2017, </w:t>
      </w:r>
      <w:hyperlink r:id="rId9" w:tgtFrame="_blank" w:history="1">
        <w:r>
          <w:rPr>
            <w:rStyle w:val="Hyperlink"/>
            <w:rFonts w:eastAsiaTheme="majorEastAsia"/>
            <w:color w:val="196AD4"/>
            <w:szCs w:val="22"/>
          </w:rPr>
          <w:t>https://www.fhi.ox.ac.uk/wp-content/uploads/Existential-Risks-2017-01-23.pdf</w:t>
        </w:r>
      </w:hyperlink>
    </w:p>
    <w:p w14:paraId="2590D49B" w14:textId="77777777" w:rsidR="00483465" w:rsidRPr="008F56B5" w:rsidRDefault="00483465" w:rsidP="00483465">
      <w:pPr>
        <w:pStyle w:val="yiv7500437511msonormal"/>
        <w:shd w:val="clear" w:color="auto" w:fill="FFFFFF"/>
        <w:spacing w:before="0" w:beforeAutospacing="0" w:after="160" w:afterAutospacing="0" w:line="235" w:lineRule="atLeast"/>
        <w:rPr>
          <w:rFonts w:ascii="Calibri" w:hAnsi="Calibri" w:cs="Calibri"/>
          <w:color w:val="1D2228"/>
          <w:szCs w:val="22"/>
          <w:shd w:val="clear" w:color="auto" w:fill="00FFFF"/>
        </w:rPr>
      </w:pPr>
      <w:r>
        <w:rPr>
          <w:rFonts w:ascii="Calibri" w:hAnsi="Calibri" w:cs="Calibri"/>
          <w:color w:val="1D2228"/>
          <w:sz w:val="14"/>
          <w:szCs w:val="14"/>
        </w:rPr>
        <w:t>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Pr>
          <w:rStyle w:val="yiv7500437511gmail-styleunderline"/>
          <w:rFonts w:ascii="Calibri" w:hAnsi="Calibri" w:cs="Calibri"/>
          <w:color w:val="1D2228"/>
          <w:szCs w:val="22"/>
          <w:shd w:val="clear" w:color="auto" w:fill="00FFFF"/>
        </w:rPr>
        <w:t>Compare</w:t>
      </w:r>
      <w:r>
        <w:rPr>
          <w:rStyle w:val="yiv7500437511gmail-styleunderline"/>
          <w:rFonts w:ascii="Calibri" w:hAnsi="Calibri" w:cs="Calibri"/>
          <w:color w:val="1D2228"/>
          <w:szCs w:val="22"/>
        </w:rPr>
        <w:t> three outcomes: (1) </w:t>
      </w:r>
      <w:r>
        <w:rPr>
          <w:rStyle w:val="yiv7500437511gmail-styleunderline"/>
          <w:rFonts w:ascii="Calibri" w:hAnsi="Calibri" w:cs="Calibri"/>
          <w:color w:val="1D2228"/>
          <w:szCs w:val="22"/>
          <w:shd w:val="clear" w:color="auto" w:fill="00FFFF"/>
        </w:rPr>
        <w:t>Peace.</w:t>
      </w:r>
      <w:r>
        <w:rPr>
          <w:rStyle w:val="yiv7500437511gmail-styleunderline"/>
          <w:rFonts w:ascii="Calibri" w:hAnsi="Calibri" w:cs="Calibri"/>
          <w:color w:val="1D2228"/>
          <w:szCs w:val="22"/>
        </w:rPr>
        <w:t> (2) A nuclear </w:t>
      </w:r>
      <w:r>
        <w:rPr>
          <w:rStyle w:val="yiv7500437511gmail-styleunderline"/>
          <w:rFonts w:ascii="Calibri" w:hAnsi="Calibri" w:cs="Calibri"/>
          <w:color w:val="1D2228"/>
          <w:szCs w:val="22"/>
          <w:shd w:val="clear" w:color="auto" w:fill="00FFFF"/>
        </w:rPr>
        <w:t>war that kills 99%</w:t>
      </w:r>
      <w:r>
        <w:rPr>
          <w:rStyle w:val="yiv7500437511gmail-styleunderline"/>
          <w:rFonts w:ascii="Calibri" w:hAnsi="Calibri" w:cs="Calibri"/>
          <w:color w:val="1D2228"/>
          <w:szCs w:val="22"/>
        </w:rPr>
        <w:t> of the world’s existing population. (3) A nuclear </w:t>
      </w:r>
      <w:r>
        <w:rPr>
          <w:rStyle w:val="yiv7500437511gmail-styleunderline"/>
          <w:rFonts w:ascii="Calibri" w:hAnsi="Calibri" w:cs="Calibri"/>
          <w:color w:val="1D2228"/>
          <w:szCs w:val="22"/>
          <w:shd w:val="clear" w:color="auto" w:fill="00FFFF"/>
        </w:rPr>
        <w:t>war that kills 100%.</w:t>
      </w:r>
      <w:r>
        <w:rPr>
          <w:rStyle w:val="yiv7500437511gmail-styleunderline"/>
          <w:rFonts w:ascii="Calibri" w:hAnsi="Calibri" w:cs="Calibri"/>
          <w:color w:val="1D2228"/>
          <w:szCs w:val="22"/>
        </w:rPr>
        <w:t> </w:t>
      </w:r>
      <w:r>
        <w:rPr>
          <w:rFonts w:ascii="Calibri" w:hAnsi="Calibri" w:cs="Calibri"/>
          <w:color w:val="1D2228"/>
          <w:sz w:val="14"/>
          <w:szCs w:val="14"/>
        </w:rPr>
        <w:t>(2) would be worse than (1), and (3) would be worse than (2). Which is the greater of these two differences? </w:t>
      </w:r>
      <w:r>
        <w:rPr>
          <w:rStyle w:val="yiv7500437511gmail-styleunderline"/>
          <w:rFonts w:ascii="Calibri" w:hAnsi="Calibri" w:cs="Calibri"/>
          <w:color w:val="1D2228"/>
          <w:szCs w:val="22"/>
        </w:rPr>
        <w:t>Most people believe that the greater difference is between (1) and (2).</w:t>
      </w:r>
      <w:r>
        <w:rPr>
          <w:rFonts w:ascii="Calibri" w:hAnsi="Calibri" w:cs="Calibri"/>
          <w:color w:val="1D2228"/>
          <w:sz w:val="14"/>
          <w:szCs w:val="14"/>
        </w:rPr>
        <w:t> </w:t>
      </w:r>
      <w:r>
        <w:rPr>
          <w:rStyle w:val="yiv7500437511gmail-styleunderline"/>
          <w:rFonts w:ascii="Calibri" w:hAnsi="Calibri" w:cs="Calibri"/>
          <w:color w:val="1D2228"/>
          <w:szCs w:val="22"/>
        </w:rPr>
        <w:t>I believe that the </w:t>
      </w:r>
      <w:r>
        <w:rPr>
          <w:rStyle w:val="yiv7500437511gmail-styleunderline"/>
          <w:rFonts w:ascii="Calibri" w:hAnsi="Calibri" w:cs="Calibri"/>
          <w:color w:val="1D2228"/>
          <w:szCs w:val="22"/>
          <w:shd w:val="clear" w:color="auto" w:fill="00FFFF"/>
        </w:rPr>
        <w:t>difference between (2) and (3) is </w:t>
      </w:r>
      <w:r>
        <w:rPr>
          <w:rStyle w:val="yiv7500437511gmail-styleunderline"/>
          <w:rFonts w:ascii="Calibri" w:hAnsi="Calibri" w:cs="Calibri"/>
          <w:color w:val="1D2228"/>
          <w:szCs w:val="22"/>
        </w:rPr>
        <w:t>very</w:t>
      </w:r>
      <w:r>
        <w:rPr>
          <w:rStyle w:val="yiv7500437511gmail-styleunderline"/>
          <w:rFonts w:ascii="Calibri" w:hAnsi="Calibri" w:cs="Calibri"/>
          <w:color w:val="1D2228"/>
          <w:szCs w:val="22"/>
          <w:shd w:val="clear" w:color="auto" w:fill="00FFFF"/>
        </w:rPr>
        <w:t> much greater</w:t>
      </w:r>
      <w:r>
        <w:rPr>
          <w:rFonts w:ascii="Calibri" w:hAnsi="Calibri" w:cs="Calibri"/>
          <w:color w:val="1D2228"/>
          <w:sz w:val="14"/>
          <w:szCs w:val="14"/>
        </w:rPr>
        <w:t>. ... </w:t>
      </w:r>
      <w:r>
        <w:rPr>
          <w:rStyle w:val="yiv7500437511gmail-styleunderline"/>
          <w:rFonts w:ascii="Calibri" w:hAnsi="Calibri" w:cs="Calibri"/>
          <w:color w:val="1D2228"/>
          <w:szCs w:val="22"/>
        </w:rPr>
        <w:t>The </w:t>
      </w:r>
      <w:r>
        <w:rPr>
          <w:rStyle w:val="yiv7500437511gmail-styleunderline"/>
          <w:rFonts w:ascii="Calibri" w:hAnsi="Calibri" w:cs="Calibri"/>
          <w:color w:val="1D2228"/>
          <w:szCs w:val="22"/>
          <w:shd w:val="clear" w:color="auto" w:fill="00FFFF"/>
        </w:rPr>
        <w:t>Earth will remain</w:t>
      </w:r>
      <w:r>
        <w:rPr>
          <w:rStyle w:val="yiv7500437511gmail-styleunderline"/>
          <w:rFonts w:ascii="Calibri" w:hAnsi="Calibri" w:cs="Calibri"/>
          <w:color w:val="1D2228"/>
          <w:szCs w:val="22"/>
        </w:rPr>
        <w:t> habitable </w:t>
      </w:r>
      <w:r>
        <w:rPr>
          <w:rStyle w:val="yiv7500437511gmail-styleunderline"/>
          <w:rFonts w:ascii="Calibri" w:hAnsi="Calibri" w:cs="Calibri"/>
          <w:color w:val="1D2228"/>
          <w:szCs w:val="22"/>
          <w:shd w:val="clear" w:color="auto" w:fill="00FFFF"/>
        </w:rPr>
        <w:t>for </w:t>
      </w:r>
      <w:r>
        <w:rPr>
          <w:rFonts w:ascii="Calibri" w:hAnsi="Calibri" w:cs="Calibri"/>
          <w:b/>
          <w:bCs/>
          <w:color w:val="1D2228"/>
          <w:sz w:val="22"/>
          <w:szCs w:val="22"/>
          <w:shd w:val="clear" w:color="auto" w:fill="00FFFF"/>
        </w:rPr>
        <w:t>at least another billion years</w:t>
      </w:r>
      <w:r>
        <w:rPr>
          <w:rStyle w:val="yiv7500437511gmail-styleunderline"/>
          <w:rFonts w:ascii="Calibri" w:hAnsi="Calibri" w:cs="Calibri"/>
          <w:color w:val="1D2228"/>
          <w:szCs w:val="22"/>
          <w:shd w:val="clear" w:color="auto" w:fill="00FFFF"/>
        </w:rPr>
        <w:t>.</w:t>
      </w:r>
      <w:r>
        <w:rPr>
          <w:rFonts w:ascii="Calibri" w:hAnsi="Calibri" w:cs="Calibri"/>
          <w:color w:val="1D2228"/>
          <w:sz w:val="14"/>
          <w:szCs w:val="14"/>
          <w:shd w:val="clear" w:color="auto" w:fill="00FFFF"/>
        </w:rPr>
        <w:t> </w:t>
      </w:r>
      <w:r>
        <w:rPr>
          <w:rStyle w:val="yiv7500437511gmail-styleunderline"/>
          <w:rFonts w:ascii="Calibri" w:hAnsi="Calibri" w:cs="Calibri"/>
          <w:color w:val="1D2228"/>
          <w:szCs w:val="22"/>
        </w:rPr>
        <w:t>Civilization began only a few thousand years ago.</w:t>
      </w:r>
      <w:r>
        <w:rPr>
          <w:rFonts w:ascii="Calibri" w:hAnsi="Calibri" w:cs="Calibri"/>
          <w:color w:val="1D2228"/>
          <w:sz w:val="14"/>
          <w:szCs w:val="14"/>
        </w:rPr>
        <w:t> </w:t>
      </w:r>
      <w:r>
        <w:rPr>
          <w:rStyle w:val="yiv7500437511gmail-styleunderline"/>
          <w:rFonts w:ascii="Calibri" w:hAnsi="Calibri" w:cs="Calibri"/>
          <w:color w:val="1D2228"/>
          <w:szCs w:val="22"/>
        </w:rPr>
        <w:t>If we do not destroy mankind, these few thousand years may be only </w:t>
      </w:r>
      <w:r>
        <w:rPr>
          <w:rFonts w:ascii="Calibri" w:hAnsi="Calibri" w:cs="Calibri"/>
          <w:b/>
          <w:bCs/>
          <w:color w:val="1D2228"/>
          <w:sz w:val="22"/>
          <w:szCs w:val="22"/>
        </w:rPr>
        <w:t>a tiny fraction</w:t>
      </w:r>
      <w:r>
        <w:rPr>
          <w:rStyle w:val="yiv7500437511gmail-styleunderline"/>
          <w:rFonts w:ascii="Calibri" w:hAnsi="Calibri" w:cs="Calibri"/>
          <w:color w:val="1D2228"/>
          <w:szCs w:val="22"/>
        </w:rPr>
        <w:t> of the whole of civilized human history.</w:t>
      </w:r>
      <w:r>
        <w:rPr>
          <w:rFonts w:ascii="Calibri" w:hAnsi="Calibri" w:cs="Calibri"/>
          <w:color w:val="1D2228"/>
          <w:sz w:val="14"/>
          <w:szCs w:val="14"/>
        </w:rPr>
        <w:t> </w:t>
      </w:r>
      <w:r>
        <w:rPr>
          <w:rStyle w:val="yiv7500437511gmail-styleunderline"/>
          <w:rFonts w:ascii="Calibri" w:hAnsi="Calibri" w:cs="Calibri"/>
          <w:color w:val="1D2228"/>
          <w:szCs w:val="22"/>
        </w:rPr>
        <w:t>The difference between (2) and (3) may thus be the difference between this tiny fraction and all of the rest of this history.</w:t>
      </w:r>
      <w:r>
        <w:rPr>
          <w:rFonts w:ascii="Calibri" w:hAnsi="Calibri" w:cs="Calibri"/>
          <w:color w:val="1D2228"/>
          <w:sz w:val="14"/>
          <w:szCs w:val="14"/>
        </w:rPr>
        <w:t> </w:t>
      </w:r>
      <w:r>
        <w:rPr>
          <w:rStyle w:val="yiv7500437511gmail-styleunderline"/>
          <w:rFonts w:ascii="Calibri" w:hAnsi="Calibri" w:cs="Calibri"/>
          <w:color w:val="1D2228"/>
          <w:szCs w:val="22"/>
        </w:rPr>
        <w:t>If we compare this possible history to a day, what has occurred so far is only a </w:t>
      </w:r>
      <w:r>
        <w:rPr>
          <w:rFonts w:ascii="Calibri" w:hAnsi="Calibri" w:cs="Calibri"/>
          <w:b/>
          <w:bCs/>
          <w:color w:val="1D2228"/>
          <w:sz w:val="22"/>
          <w:szCs w:val="22"/>
        </w:rPr>
        <w:t>fraction of a second</w:t>
      </w:r>
      <w:r>
        <w:rPr>
          <w:rStyle w:val="yiv7500437511gmail-styleunderline"/>
          <w:rFonts w:ascii="Calibri" w:hAnsi="Calibri" w:cs="Calibri"/>
          <w:color w:val="1D2228"/>
          <w:szCs w:val="22"/>
        </w:rPr>
        <w:t>.65</w:t>
      </w:r>
      <w:r>
        <w:rPr>
          <w:rFonts w:ascii="Calibri" w:hAnsi="Calibri" w:cs="Calibri"/>
          <w:color w:val="1D2228"/>
          <w:sz w:val="14"/>
          <w:szCs w:val="14"/>
        </w:rPr>
        <w:t>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Pr>
          <w:rStyle w:val="yiv7500437511gmail-styleunderline"/>
          <w:rFonts w:ascii="Calibri" w:hAnsi="Calibri" w:cs="Calibri"/>
          <w:color w:val="1D2228"/>
          <w:szCs w:val="22"/>
        </w:rPr>
        <w:t>What makes </w:t>
      </w:r>
      <w:r>
        <w:rPr>
          <w:rStyle w:val="yiv7500437511gmail-styleunderline"/>
          <w:rFonts w:ascii="Calibri" w:hAnsi="Calibri" w:cs="Calibri"/>
          <w:color w:val="1D2228"/>
          <w:szCs w:val="22"/>
          <w:shd w:val="clear" w:color="auto" w:fill="00FFFF"/>
        </w:rPr>
        <w:t>existential catastrophes </w:t>
      </w:r>
      <w:r>
        <w:rPr>
          <w:rStyle w:val="yiv7500437511gmail-styleunderline"/>
          <w:rFonts w:ascii="Calibri" w:hAnsi="Calibri" w:cs="Calibri"/>
          <w:color w:val="1D2228"/>
          <w:szCs w:val="22"/>
        </w:rPr>
        <w:t>especially bad is that they </w:t>
      </w:r>
      <w:r>
        <w:rPr>
          <w:rStyle w:val="yiv7500437511gmail-styleunderline"/>
          <w:rFonts w:ascii="Calibri" w:hAnsi="Calibri" w:cs="Calibri"/>
          <w:color w:val="1D2228"/>
          <w:szCs w:val="22"/>
          <w:shd w:val="clear" w:color="auto" w:fill="00FFFF"/>
        </w:rPr>
        <w:t>would “</w:t>
      </w:r>
      <w:r>
        <w:rPr>
          <w:rFonts w:ascii="Calibri" w:hAnsi="Calibri" w:cs="Calibri"/>
          <w:b/>
          <w:bCs/>
          <w:color w:val="1D2228"/>
          <w:sz w:val="22"/>
          <w:szCs w:val="22"/>
          <w:shd w:val="clear" w:color="auto" w:fill="00FFFF"/>
        </w:rPr>
        <w:t>destroy the future</w:t>
      </w:r>
      <w:r>
        <w:rPr>
          <w:rStyle w:val="yiv7500437511gmail-styleunderline"/>
          <w:rFonts w:ascii="Calibri" w:hAnsi="Calibri" w:cs="Calibri"/>
          <w:color w:val="1D2228"/>
          <w:szCs w:val="22"/>
          <w:shd w:val="clear" w:color="auto" w:fill="00FFFF"/>
        </w:rPr>
        <w:t>,”</w:t>
      </w:r>
      <w:r>
        <w:rPr>
          <w:rStyle w:val="yiv7500437511gmail-styleunderline"/>
          <w:rFonts w:ascii="Calibri" w:hAnsi="Calibri" w:cs="Calibri"/>
          <w:color w:val="1D2228"/>
          <w:szCs w:val="22"/>
        </w:rPr>
        <w:t> as</w:t>
      </w:r>
      <w:r>
        <w:rPr>
          <w:rFonts w:ascii="Calibri" w:hAnsi="Calibri" w:cs="Calibri"/>
          <w:color w:val="1D2228"/>
          <w:sz w:val="14"/>
          <w:szCs w:val="14"/>
        </w:rPr>
        <w:t> another Oxford philosopher, Nick </w:t>
      </w:r>
      <w:r>
        <w:rPr>
          <w:rStyle w:val="yiv7500437511gmail-styleunderline"/>
          <w:rFonts w:ascii="Calibri" w:hAnsi="Calibri" w:cs="Calibri"/>
          <w:color w:val="1D2228"/>
          <w:szCs w:val="22"/>
        </w:rPr>
        <w:t>Bostrom, puts it.</w:t>
      </w:r>
      <w:r>
        <w:rPr>
          <w:rFonts w:ascii="Calibri" w:hAnsi="Calibri" w:cs="Calibri"/>
          <w:color w:val="1D2228"/>
          <w:sz w:val="14"/>
          <w:szCs w:val="14"/>
        </w:rPr>
        <w:t>66 </w:t>
      </w:r>
      <w:r>
        <w:rPr>
          <w:rStyle w:val="yiv7500437511gmail-styleunderline"/>
          <w:rFonts w:ascii="Calibri" w:hAnsi="Calibri" w:cs="Calibri"/>
          <w:color w:val="1D2228"/>
          <w:szCs w:val="22"/>
        </w:rPr>
        <w:t>This future could potentially be extremely long and full of flourishing, and would therefore have extremely large value.</w:t>
      </w:r>
      <w:r>
        <w:rPr>
          <w:rFonts w:ascii="Calibri" w:hAnsi="Calibri" w:cs="Calibri"/>
          <w:color w:val="1D2228"/>
          <w:sz w:val="14"/>
          <w:szCs w:val="14"/>
        </w:rPr>
        <w:t> In standard risk analysis, when working out how to respond to risk, we work out the expected value of risk reduction, by weighing the probability that an action will prevent an adverse event against the severity of the event. </w:t>
      </w:r>
      <w:r>
        <w:rPr>
          <w:rStyle w:val="yiv7500437511gmail-styleunderline"/>
          <w:rFonts w:ascii="Calibri" w:hAnsi="Calibri" w:cs="Calibri"/>
          <w:color w:val="1D2228"/>
          <w:szCs w:val="22"/>
        </w:rPr>
        <w:t>Because the value of preventing existential catastrophe is so vast, even a tiny probability of prevention has huge expected value.</w:t>
      </w:r>
      <w:r>
        <w:rPr>
          <w:rFonts w:ascii="Calibri" w:hAnsi="Calibri" w:cs="Calibri"/>
          <w:color w:val="1D2228"/>
          <w:sz w:val="14"/>
          <w:szCs w:val="14"/>
        </w:rPr>
        <w:t xml:space="preserve">67 Of course, </w:t>
      </w:r>
      <w:r>
        <w:rPr>
          <w:rFonts w:ascii="Calibri" w:hAnsi="Calibri" w:cs="Calibri"/>
          <w:color w:val="1D2228"/>
          <w:sz w:val="14"/>
          <w:szCs w:val="14"/>
        </w:rPr>
        <w:lastRenderedPageBreak/>
        <w:t>there is persisting reasonable disagreement about ethics and there are a number of ways one might resist this conclusion.68 Therefore, it would be unjustified to be overconfident in Parfit and Bostrom’s argument. </w:t>
      </w:r>
      <w:r>
        <w:rPr>
          <w:rStyle w:val="yiv7500437511gmail-styleunderline"/>
          <w:rFonts w:ascii="Calibri" w:hAnsi="Calibri" w:cs="Calibri"/>
          <w:color w:val="1D2228"/>
          <w:szCs w:val="22"/>
        </w:rPr>
        <w:t>In some areas, government policy does give significant weight to future generations.</w:t>
      </w:r>
      <w:r>
        <w:rPr>
          <w:rFonts w:ascii="Calibri" w:hAnsi="Calibri" w:cs="Calibri"/>
          <w:color w:val="1D2228"/>
          <w:sz w:val="14"/>
          <w:szCs w:val="14"/>
        </w:rPr>
        <w:t>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yiv7500437511gmail-styleunderline"/>
          <w:rFonts w:ascii="Calibri" w:hAnsi="Calibri" w:cs="Calibri"/>
          <w:color w:val="1D2228"/>
          <w:szCs w:val="22"/>
        </w:rPr>
        <w:t>However, when it comes to existential risk, it would seem that we fail to live up to principles of intergenerational equity.</w:t>
      </w:r>
      <w:r>
        <w:rPr>
          <w:rFonts w:ascii="Calibri" w:hAnsi="Calibri" w:cs="Calibri"/>
          <w:color w:val="1D2228"/>
          <w:sz w:val="14"/>
          <w:szCs w:val="14"/>
        </w:rPr>
        <w:t> </w:t>
      </w:r>
      <w:r>
        <w:rPr>
          <w:rStyle w:val="yiv7500437511gmail-styleunderline"/>
          <w:rFonts w:ascii="Calibri" w:hAnsi="Calibri" w:cs="Calibri"/>
          <w:color w:val="1D2228"/>
          <w:szCs w:val="22"/>
        </w:rPr>
        <w:t>Existential catastrophe would not only give future generations less than the current generations; </w:t>
      </w:r>
      <w:r>
        <w:rPr>
          <w:rFonts w:ascii="Calibri" w:hAnsi="Calibri" w:cs="Calibri"/>
          <w:b/>
          <w:bCs/>
          <w:color w:val="1D2228"/>
          <w:sz w:val="22"/>
          <w:szCs w:val="22"/>
        </w:rPr>
        <w:t>it would give them nothing</w:t>
      </w:r>
      <w:r>
        <w:rPr>
          <w:rStyle w:val="yiv7500437511gmail-styleunderline"/>
          <w:rFonts w:ascii="Calibri" w:hAnsi="Calibri" w:cs="Calibri"/>
          <w:color w:val="1D2228"/>
          <w:szCs w:val="22"/>
        </w:rPr>
        <w:t>.</w:t>
      </w:r>
      <w:r>
        <w:rPr>
          <w:rFonts w:ascii="Calibri" w:hAnsi="Calibri" w:cs="Calibri"/>
          <w:color w:val="1D2228"/>
          <w:sz w:val="14"/>
          <w:szCs w:val="14"/>
        </w:rPr>
        <w:t> Indeed, </w:t>
      </w:r>
      <w:r>
        <w:rPr>
          <w:rStyle w:val="yiv7500437511gmail-styleunderline"/>
          <w:rFonts w:ascii="Calibri" w:hAnsi="Calibri" w:cs="Calibri"/>
          <w:color w:val="1D2228"/>
          <w:szCs w:val="22"/>
        </w:rPr>
        <w:t>reducing existential risk plausibly has a quite low cost for us in comparison with the huge expected value it has for future generations.</w:t>
      </w:r>
      <w:r>
        <w:rPr>
          <w:rFonts w:ascii="Calibri" w:hAnsi="Calibri" w:cs="Calibri"/>
          <w:color w:val="1D2228"/>
          <w:sz w:val="14"/>
          <w:szCs w:val="14"/>
        </w:rPr>
        <w:t> In spite of this, relatively little is done to reduce existential risk. </w:t>
      </w:r>
      <w:r>
        <w:rPr>
          <w:rStyle w:val="yiv7500437511gmail-styleunderline"/>
          <w:rFonts w:ascii="Calibri" w:hAnsi="Calibri" w:cs="Calibri"/>
          <w:color w:val="1D2228"/>
          <w:szCs w:val="22"/>
        </w:rPr>
        <w:t>Unless we give up on norms of intergenerational equity, they give us a strong case for significantly increasing our efforts to reduce existential risks. </w:t>
      </w:r>
      <w:r>
        <w:rPr>
          <w:rFonts w:ascii="Calibri" w:hAnsi="Calibri" w:cs="Calibri"/>
          <w:color w:val="1D2228"/>
          <w:sz w:val="14"/>
          <w:szCs w:val="14"/>
        </w:rPr>
        <w:t>1.3</w:t>
      </w:r>
      <w:r>
        <w:rPr>
          <w:rFonts w:ascii="Calibri" w:hAnsi="Calibri" w:cs="Calibri"/>
          <w:color w:val="1D2228"/>
          <w:sz w:val="22"/>
          <w:szCs w:val="22"/>
          <w:u w:val="single"/>
        </w:rPr>
        <w:t>. WHY EXISTENTIAL RISKS MAY BE SYSTEMATICALLY UNDERINVESTED IN, AND THE ROLE OF THE INTERNATIONAL COMMUNITY</w:t>
      </w:r>
      <w:r>
        <w:rPr>
          <w:rFonts w:ascii="Calibri" w:hAnsi="Calibri" w:cs="Calibri"/>
          <w:color w:val="1D2228"/>
          <w:sz w:val="14"/>
          <w:szCs w:val="14"/>
        </w:rPr>
        <w:t> </w:t>
      </w:r>
      <w:r>
        <w:rPr>
          <w:rStyle w:val="yiv7500437511gmail-styleunderline"/>
          <w:rFonts w:ascii="Calibri" w:hAnsi="Calibri" w:cs="Calibri"/>
          <w:color w:val="1D2228"/>
          <w:szCs w:val="22"/>
        </w:rPr>
        <w:t>In spite of the importance of existential risk reduction, it probably receives less attention than is warranted.</w:t>
      </w:r>
      <w:r>
        <w:rPr>
          <w:rFonts w:ascii="Calibri" w:hAnsi="Calibri" w:cs="Calibri"/>
          <w:color w:val="1D2228"/>
          <w:sz w:val="14"/>
          <w:szCs w:val="14"/>
        </w:rPr>
        <w:t> As a result, concerted international cooperation is required if we are to receive adequate protection from existential risks. 1.3.1. Why existential risks are likely to be underinvested in </w:t>
      </w:r>
      <w:r>
        <w:rPr>
          <w:rStyle w:val="yiv7500437511gmail-styleunderline"/>
          <w:rFonts w:ascii="Calibri" w:hAnsi="Calibri" w:cs="Calibri"/>
          <w:color w:val="1D2228"/>
          <w:szCs w:val="22"/>
        </w:rPr>
        <w:t>There are several reasons why existential </w:t>
      </w:r>
      <w:r>
        <w:rPr>
          <w:rStyle w:val="yiv7500437511gmail-styleunderline"/>
          <w:rFonts w:ascii="Calibri" w:hAnsi="Calibri" w:cs="Calibri"/>
          <w:color w:val="1D2228"/>
          <w:szCs w:val="22"/>
          <w:shd w:val="clear" w:color="auto" w:fill="00FFFF"/>
        </w:rPr>
        <w:t>risk reduction is </w:t>
      </w:r>
      <w:r>
        <w:rPr>
          <w:rStyle w:val="yiv7500437511gmail-styleunderline"/>
          <w:rFonts w:ascii="Calibri" w:hAnsi="Calibri" w:cs="Calibri"/>
          <w:color w:val="1D2228"/>
          <w:szCs w:val="22"/>
        </w:rPr>
        <w:t>likely to be </w:t>
      </w:r>
      <w:r>
        <w:rPr>
          <w:rStyle w:val="yiv7500437511gmail-styleunderline"/>
          <w:rFonts w:ascii="Calibri" w:hAnsi="Calibri" w:cs="Calibri"/>
          <w:color w:val="1D2228"/>
          <w:szCs w:val="22"/>
          <w:shd w:val="clear" w:color="auto" w:fill="00FFFF"/>
        </w:rPr>
        <w:t>underinvested in</w:t>
      </w:r>
      <w:r>
        <w:rPr>
          <w:rStyle w:val="yiv7500437511gmail-styleunderline"/>
          <w:rFonts w:ascii="Calibri" w:hAnsi="Calibri" w:cs="Calibri"/>
          <w:color w:val="1D2228"/>
          <w:szCs w:val="22"/>
        </w:rPr>
        <w:t>.</w:t>
      </w:r>
      <w:r>
        <w:rPr>
          <w:rFonts w:ascii="Calibri" w:hAnsi="Calibri" w:cs="Calibri"/>
          <w:color w:val="1D2228"/>
          <w:sz w:val="14"/>
          <w:szCs w:val="14"/>
        </w:rPr>
        <w:t> </w:t>
      </w:r>
      <w:r>
        <w:rPr>
          <w:rStyle w:val="yiv7500437511gmail-styleunderline"/>
          <w:rFonts w:ascii="Calibri" w:hAnsi="Calibri" w:cs="Calibri"/>
          <w:color w:val="1D2228"/>
          <w:szCs w:val="22"/>
        </w:rPr>
        <w:t>Firstly, </w:t>
      </w:r>
      <w:r>
        <w:rPr>
          <w:rStyle w:val="yiv7500437511gmail-styleunderline"/>
          <w:rFonts w:ascii="Calibri" w:hAnsi="Calibri" w:cs="Calibri"/>
          <w:color w:val="1D2228"/>
          <w:szCs w:val="22"/>
          <w:shd w:val="clear" w:color="auto" w:fill="00FFFF"/>
        </w:rPr>
        <w:t>it is</w:t>
      </w:r>
      <w:r>
        <w:rPr>
          <w:rStyle w:val="yiv7500437511gmail-styleunderline"/>
          <w:rFonts w:ascii="Calibri" w:hAnsi="Calibri" w:cs="Calibri"/>
          <w:color w:val="1D2228"/>
          <w:szCs w:val="22"/>
        </w:rPr>
        <w:t> a </w:t>
      </w:r>
      <w:r>
        <w:rPr>
          <w:rStyle w:val="yiv7500437511gmail-styleunderline"/>
          <w:rFonts w:ascii="Calibri" w:hAnsi="Calibri" w:cs="Calibri"/>
          <w:color w:val="1D2228"/>
          <w:szCs w:val="22"/>
          <w:shd w:val="clear" w:color="auto" w:fill="00FFFF"/>
        </w:rPr>
        <w:t>global </w:t>
      </w:r>
      <w:r>
        <w:rPr>
          <w:rStyle w:val="yiv7500437511gmail-styleunderline"/>
          <w:rFonts w:ascii="Calibri" w:hAnsi="Calibri" w:cs="Calibri"/>
          <w:color w:val="1D2228"/>
          <w:szCs w:val="22"/>
        </w:rPr>
        <w:t>public good.</w:t>
      </w:r>
      <w:r>
        <w:rPr>
          <w:rFonts w:ascii="Calibri" w:hAnsi="Calibri" w:cs="Calibri"/>
          <w:color w:val="1D2228"/>
          <w:sz w:val="14"/>
          <w:szCs w:val="14"/>
        </w:rPr>
        <w:t> </w:t>
      </w:r>
      <w:r>
        <w:rPr>
          <w:rStyle w:val="yiv7500437511gmail-styleunderline"/>
          <w:rFonts w:ascii="Calibri" w:hAnsi="Calibri" w:cs="Calibri"/>
          <w:color w:val="1D2228"/>
          <w:szCs w:val="22"/>
        </w:rPr>
        <w:t>Economic theory predicts that such goods tend to be underprovided.</w:t>
      </w:r>
      <w:r>
        <w:rPr>
          <w:rFonts w:ascii="Calibri" w:hAnsi="Calibri" w:cs="Calibri"/>
          <w:color w:val="1D2228"/>
          <w:sz w:val="14"/>
          <w:szCs w:val="14"/>
        </w:rPr>
        <w:t> </w:t>
      </w:r>
      <w:r>
        <w:rPr>
          <w:rStyle w:val="yiv7500437511gmail-styleunderline"/>
          <w:rFonts w:ascii="Calibri" w:hAnsi="Calibri" w:cs="Calibri"/>
          <w:color w:val="1D2228"/>
          <w:szCs w:val="22"/>
        </w:rPr>
        <w:t>The </w:t>
      </w:r>
      <w:r>
        <w:rPr>
          <w:rStyle w:val="yiv7500437511gmail-styleunderline"/>
          <w:rFonts w:ascii="Calibri" w:hAnsi="Calibri" w:cs="Calibri"/>
          <w:color w:val="1D2228"/>
          <w:szCs w:val="22"/>
          <w:shd w:val="clear" w:color="auto" w:fill="00FFFF"/>
        </w:rPr>
        <w:t>benefits</w:t>
      </w:r>
      <w:r>
        <w:rPr>
          <w:rStyle w:val="yiv7500437511gmail-styleunderline"/>
          <w:rFonts w:ascii="Calibri" w:hAnsi="Calibri" w:cs="Calibri"/>
          <w:color w:val="1D2228"/>
          <w:szCs w:val="22"/>
        </w:rPr>
        <w:t> of existential risk reduction </w:t>
      </w:r>
      <w:r>
        <w:rPr>
          <w:rStyle w:val="yiv7500437511gmail-styleunderline"/>
          <w:rFonts w:ascii="Calibri" w:hAnsi="Calibri" w:cs="Calibri"/>
          <w:color w:val="1D2228"/>
          <w:szCs w:val="22"/>
          <w:shd w:val="clear" w:color="auto" w:fill="00FFFF"/>
        </w:rPr>
        <w:t>are widely</w:t>
      </w:r>
      <w:r>
        <w:rPr>
          <w:rStyle w:val="yiv7500437511gmail-styleunderline"/>
          <w:rFonts w:ascii="Calibri" w:hAnsi="Calibri" w:cs="Calibri"/>
          <w:color w:val="1D2228"/>
          <w:szCs w:val="22"/>
        </w:rPr>
        <w:t> and </w:t>
      </w:r>
      <w:r>
        <w:rPr>
          <w:rStyle w:val="yiv7500437511gmail-styleunderline"/>
          <w:rFonts w:ascii="Calibri" w:hAnsi="Calibri" w:cs="Calibri"/>
          <w:color w:val="1D2228"/>
          <w:szCs w:val="22"/>
          <w:shd w:val="clear" w:color="auto" w:fill="00FFFF"/>
        </w:rPr>
        <w:t>indivisibly dispersed </w:t>
      </w:r>
      <w:r>
        <w:rPr>
          <w:rStyle w:val="yiv7500437511gmail-styleunderline"/>
          <w:rFonts w:ascii="Calibri" w:hAnsi="Calibri" w:cs="Calibri"/>
          <w:color w:val="1D2228"/>
          <w:szCs w:val="22"/>
        </w:rPr>
        <w:t>around the globe from the countries responsible for taking action.</w:t>
      </w:r>
      <w:r>
        <w:rPr>
          <w:rFonts w:ascii="Calibri" w:hAnsi="Calibri" w:cs="Calibri"/>
          <w:color w:val="1D2228"/>
          <w:sz w:val="14"/>
          <w:szCs w:val="14"/>
        </w:rPr>
        <w:t>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Pr>
          <w:rStyle w:val="yiv7500437511gmail-styleunderline"/>
          <w:rFonts w:ascii="Calibri" w:hAnsi="Calibri" w:cs="Calibri"/>
          <w:color w:val="1D2228"/>
          <w:szCs w:val="22"/>
        </w:rPr>
        <w:t>Secondly</w:t>
      </w:r>
      <w:r>
        <w:rPr>
          <w:rFonts w:ascii="Calibri" w:hAnsi="Calibri" w:cs="Calibri"/>
          <w:color w:val="1D2228"/>
          <w:sz w:val="14"/>
          <w:szCs w:val="14"/>
        </w:rPr>
        <w:t>, as already suggested above, </w:t>
      </w:r>
      <w:r>
        <w:rPr>
          <w:rStyle w:val="yiv7500437511gmail-styleunderline"/>
          <w:rFonts w:ascii="Calibri" w:hAnsi="Calibri" w:cs="Calibri"/>
          <w:color w:val="1D2228"/>
          <w:szCs w:val="22"/>
        </w:rPr>
        <w:t>existential risk reduction is an intergenerational public good: most of the benefits are enjoyed by future generations who have no say in the political process.</w:t>
      </w:r>
      <w:r>
        <w:rPr>
          <w:rFonts w:ascii="Calibri" w:hAnsi="Calibri" w:cs="Calibri"/>
          <w:color w:val="1D2228"/>
          <w:sz w:val="14"/>
          <w:szCs w:val="14"/>
        </w:rPr>
        <w:t> </w:t>
      </w:r>
      <w:r>
        <w:rPr>
          <w:rStyle w:val="yiv7500437511gmail-styleunderline"/>
          <w:rFonts w:ascii="Calibri" w:hAnsi="Calibri" w:cs="Calibri"/>
          <w:color w:val="1D2228"/>
          <w:szCs w:val="22"/>
        </w:rPr>
        <w:t>For these goods, </w:t>
      </w:r>
      <w:r>
        <w:rPr>
          <w:rStyle w:val="yiv7500437511gmail-styleunderline"/>
          <w:rFonts w:ascii="Calibri" w:hAnsi="Calibri" w:cs="Calibri"/>
          <w:color w:val="1D2228"/>
          <w:szCs w:val="22"/>
          <w:shd w:val="clear" w:color="auto" w:fill="00FFFF"/>
        </w:rPr>
        <w:t>the problem is temporal free riding: the current generation enjoys </w:t>
      </w:r>
      <w:r>
        <w:rPr>
          <w:rStyle w:val="yiv7500437511gmail-styleunderline"/>
          <w:rFonts w:ascii="Calibri" w:hAnsi="Calibri" w:cs="Calibri"/>
          <w:color w:val="1D2228"/>
          <w:szCs w:val="22"/>
        </w:rPr>
        <w:t>the benefits of </w:t>
      </w:r>
      <w:r>
        <w:rPr>
          <w:rStyle w:val="yiv7500437511gmail-styleunderline"/>
          <w:rFonts w:ascii="Calibri" w:hAnsi="Calibri" w:cs="Calibri"/>
          <w:color w:val="1D2228"/>
          <w:szCs w:val="22"/>
          <w:shd w:val="clear" w:color="auto" w:fill="00FFFF"/>
        </w:rPr>
        <w:t>inaction while future </w:t>
      </w:r>
      <w:r>
        <w:rPr>
          <w:rStyle w:val="yiv7500437511gmail-styleunderline"/>
          <w:rFonts w:ascii="Calibri" w:hAnsi="Calibri" w:cs="Calibri"/>
          <w:color w:val="1D2228"/>
          <w:szCs w:val="22"/>
        </w:rPr>
        <w:t>generations </w:t>
      </w:r>
      <w:r>
        <w:rPr>
          <w:rStyle w:val="yiv7500437511gmail-styleunderline"/>
          <w:rFonts w:ascii="Calibri" w:hAnsi="Calibri" w:cs="Calibri"/>
          <w:color w:val="1D2228"/>
          <w:szCs w:val="22"/>
          <w:shd w:val="clear" w:color="auto" w:fill="00FFFF"/>
        </w:rPr>
        <w:t>bear the costs.</w:t>
      </w:r>
      <w:r>
        <w:rPr>
          <w:rStyle w:val="yiv7500437511gmail-styleunderline"/>
          <w:rFonts w:ascii="Calibri" w:hAnsi="Calibri" w:cs="Calibri"/>
          <w:color w:val="1D2228"/>
          <w:szCs w:val="22"/>
        </w:rPr>
        <w:t> Thirdly</w:t>
      </w:r>
      <w:r>
        <w:rPr>
          <w:rFonts w:ascii="Calibri" w:hAnsi="Calibri" w:cs="Calibri"/>
          <w:color w:val="1D2228"/>
          <w:sz w:val="14"/>
          <w:szCs w:val="14"/>
        </w:rPr>
        <w:t>, many </w:t>
      </w:r>
      <w:r>
        <w:rPr>
          <w:rStyle w:val="yiv7500437511gmail-styleunderline"/>
          <w:rFonts w:ascii="Calibri" w:hAnsi="Calibri" w:cs="Calibri"/>
          <w:color w:val="1D2228"/>
          <w:szCs w:val="22"/>
        </w:rPr>
        <w:t>existential risks</w:t>
      </w:r>
      <w:r>
        <w:rPr>
          <w:rFonts w:ascii="Calibri" w:hAnsi="Calibri" w:cs="Calibri"/>
          <w:color w:val="1D2228"/>
          <w:sz w:val="14"/>
          <w:szCs w:val="14"/>
        </w:rPr>
        <w:t>, such as machine superintelligence, engineered pandemics, and solar geoengineering, </w:t>
      </w:r>
      <w:r>
        <w:rPr>
          <w:rStyle w:val="yiv7500437511gmail-styleunderline"/>
          <w:rFonts w:ascii="Calibri" w:hAnsi="Calibri" w:cs="Calibri"/>
          <w:color w:val="1D2228"/>
          <w:szCs w:val="22"/>
        </w:rPr>
        <w:t>pose an unprecedented and uncertain future threat.</w:t>
      </w:r>
      <w:r>
        <w:rPr>
          <w:rFonts w:ascii="Calibri" w:hAnsi="Calibri" w:cs="Calibri"/>
          <w:color w:val="1D2228"/>
          <w:sz w:val="14"/>
          <w:szCs w:val="14"/>
        </w:rPr>
        <w:t>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Pr>
          <w:rStyle w:val="yiv7500437511gmail-styleunderline"/>
          <w:rFonts w:ascii="Calibri" w:hAnsi="Calibri" w:cs="Calibri"/>
          <w:color w:val="1D2228"/>
          <w:szCs w:val="22"/>
          <w:shd w:val="clear" w:color="auto" w:fill="00FFFF"/>
        </w:rPr>
        <w:t>Cognitive biases </w:t>
      </w:r>
      <w:r>
        <w:rPr>
          <w:rStyle w:val="yiv7500437511gmail-styleunderline"/>
          <w:rFonts w:ascii="Calibri" w:hAnsi="Calibri" w:cs="Calibri"/>
          <w:color w:val="1D2228"/>
          <w:szCs w:val="22"/>
        </w:rPr>
        <w:t>also </w:t>
      </w:r>
      <w:r>
        <w:rPr>
          <w:rStyle w:val="yiv7500437511gmail-styleunderline"/>
          <w:rFonts w:ascii="Calibri" w:hAnsi="Calibri" w:cs="Calibri"/>
          <w:color w:val="1D2228"/>
          <w:szCs w:val="22"/>
          <w:shd w:val="clear" w:color="auto" w:fill="00FFFF"/>
        </w:rPr>
        <w:t>lead people to underestimate</w:t>
      </w:r>
      <w:r>
        <w:rPr>
          <w:rStyle w:val="yiv7500437511gmail-styleunderline"/>
          <w:rFonts w:ascii="Calibri" w:hAnsi="Calibri" w:cs="Calibri"/>
          <w:color w:val="1D2228"/>
          <w:szCs w:val="22"/>
        </w:rPr>
        <w:t> existential </w:t>
      </w:r>
      <w:r>
        <w:rPr>
          <w:rStyle w:val="yiv7500437511gmail-styleunderline"/>
          <w:rFonts w:ascii="Calibri" w:hAnsi="Calibri" w:cs="Calibri"/>
          <w:color w:val="1D2228"/>
          <w:szCs w:val="22"/>
          <w:shd w:val="clear" w:color="auto" w:fill="00FFFF"/>
        </w:rPr>
        <w:t>risks</w:t>
      </w:r>
      <w:r>
        <w:rPr>
          <w:rStyle w:val="yiv7500437511gmail-styleunderline"/>
          <w:rFonts w:ascii="Calibri" w:hAnsi="Calibri" w:cs="Calibri"/>
          <w:color w:val="1D2228"/>
          <w:szCs w:val="22"/>
        </w:rPr>
        <w:t>.</w:t>
      </w:r>
      <w:r>
        <w:rPr>
          <w:rFonts w:ascii="Calibri" w:hAnsi="Calibri" w:cs="Calibri"/>
          <w:color w:val="1D2228"/>
          <w:sz w:val="14"/>
          <w:szCs w:val="14"/>
        </w:rPr>
        <w:t> </w:t>
      </w:r>
      <w:r>
        <w:rPr>
          <w:rStyle w:val="yiv7500437511gmail-styleunderline"/>
          <w:rFonts w:ascii="Calibri" w:hAnsi="Calibri" w:cs="Calibri"/>
          <w:color w:val="1D2228"/>
          <w:szCs w:val="22"/>
          <w:shd w:val="clear" w:color="auto" w:fill="00FFFF"/>
        </w:rPr>
        <w:t>Since there have not been any catastrophes of this magnitude, these risks are not salient to politicians and the public.</w:t>
      </w:r>
      <w:r>
        <w:rPr>
          <w:rFonts w:ascii="Calibri" w:hAnsi="Calibri" w:cs="Calibri"/>
          <w:color w:val="1D2228"/>
          <w:sz w:val="14"/>
          <w:szCs w:val="14"/>
        </w:rPr>
        <w:t>72 </w:t>
      </w:r>
      <w:r>
        <w:rPr>
          <w:rStyle w:val="yiv7500437511gmail-styleunderline"/>
          <w:rFonts w:ascii="Calibri" w:hAnsi="Calibri" w:cs="Calibri"/>
          <w:color w:val="1D2228"/>
          <w:szCs w:val="22"/>
        </w:rPr>
        <w:t>This is an example of the misapplication of the availability heuristic, a mental shortcut which assumes that something is important only if it can be readily recalled. Another cognitive bias affecting perceptions of existential risk is scope neglect.</w:t>
      </w:r>
      <w:r>
        <w:rPr>
          <w:rFonts w:ascii="Calibri" w:hAnsi="Calibri" w:cs="Calibri"/>
          <w:color w:val="1D2228"/>
          <w:sz w:val="14"/>
          <w:szCs w:val="14"/>
        </w:rPr>
        <w:t>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Pr>
          <w:rStyle w:val="yiv7500437511gmail-styleunderline"/>
          <w:rFonts w:ascii="Calibri" w:hAnsi="Calibri" w:cs="Calibri"/>
          <w:color w:val="1D2228"/>
          <w:szCs w:val="22"/>
          <w:shd w:val="clear" w:color="auto" w:fill="00FFFF"/>
        </w:rPr>
        <w:t>People become numbed</w:t>
      </w:r>
      <w:r>
        <w:rPr>
          <w:rStyle w:val="yiv7500437511gmail-styleunderline"/>
          <w:rFonts w:ascii="Calibri" w:hAnsi="Calibri" w:cs="Calibri"/>
          <w:color w:val="1D2228"/>
          <w:szCs w:val="22"/>
        </w:rPr>
        <w:t> to the effect of saving lives </w:t>
      </w:r>
      <w:r>
        <w:rPr>
          <w:rStyle w:val="yiv7500437511gmail-styleunderline"/>
          <w:rFonts w:ascii="Calibri" w:hAnsi="Calibri" w:cs="Calibri"/>
          <w:color w:val="1D2228"/>
          <w:szCs w:val="22"/>
          <w:shd w:val="clear" w:color="auto" w:fill="00FFFF"/>
        </w:rPr>
        <w:t>when the numbers get too large</w:t>
      </w:r>
      <w:r>
        <w:rPr>
          <w:rStyle w:val="yiv7500437511gmail-styleunderline"/>
          <w:rFonts w:ascii="Calibri" w:hAnsi="Calibri" w:cs="Calibri"/>
          <w:color w:val="1D2228"/>
          <w:szCs w:val="22"/>
        </w:rPr>
        <w:t>.</w:t>
      </w:r>
      <w:r>
        <w:rPr>
          <w:rFonts w:ascii="Calibri" w:hAnsi="Calibri" w:cs="Calibri"/>
          <w:color w:val="1D2228"/>
          <w:sz w:val="14"/>
          <w:szCs w:val="14"/>
        </w:rPr>
        <w:t> 74 </w:t>
      </w:r>
      <w:r>
        <w:rPr>
          <w:rStyle w:val="yiv7500437511gmail-styleunderline"/>
          <w:rFonts w:ascii="Calibri" w:hAnsi="Calibri" w:cs="Calibri"/>
          <w:color w:val="1D2228"/>
          <w:szCs w:val="22"/>
        </w:rPr>
        <w:t>Scope neglect is a particularly acute problem for existential risk because the numbers at stake are so large.</w:t>
      </w:r>
      <w:r>
        <w:rPr>
          <w:rFonts w:ascii="Calibri" w:hAnsi="Calibri" w:cs="Calibri"/>
          <w:color w:val="1D2228"/>
          <w:sz w:val="14"/>
          <w:szCs w:val="14"/>
        </w:rPr>
        <w:t> </w:t>
      </w:r>
      <w:r>
        <w:rPr>
          <w:rStyle w:val="yiv7500437511gmail-styleunderline"/>
          <w:rFonts w:ascii="Calibri" w:hAnsi="Calibri" w:cs="Calibri"/>
          <w:color w:val="1D2228"/>
          <w:szCs w:val="22"/>
        </w:rPr>
        <w:t>Due to scope neglect, </w:t>
      </w:r>
      <w:r>
        <w:rPr>
          <w:rStyle w:val="yiv7500437511gmail-styleunderline"/>
          <w:rFonts w:ascii="Calibri" w:hAnsi="Calibri" w:cs="Calibri"/>
          <w:color w:val="1D2228"/>
          <w:szCs w:val="22"/>
          <w:shd w:val="clear" w:color="auto" w:fill="00FFFF"/>
        </w:rPr>
        <w:t>decision-makers are prone to treat</w:t>
      </w:r>
      <w:r>
        <w:rPr>
          <w:rStyle w:val="yiv7500437511gmail-styleunderline"/>
          <w:rFonts w:ascii="Calibri" w:hAnsi="Calibri" w:cs="Calibri"/>
          <w:color w:val="1D2228"/>
          <w:szCs w:val="22"/>
        </w:rPr>
        <w:t> existential </w:t>
      </w:r>
      <w:r>
        <w:rPr>
          <w:rStyle w:val="yiv7500437511gmail-styleunderline"/>
          <w:rFonts w:ascii="Calibri" w:hAnsi="Calibri" w:cs="Calibri"/>
          <w:color w:val="1D2228"/>
          <w:szCs w:val="22"/>
          <w:shd w:val="clear" w:color="auto" w:fill="00FFFF"/>
        </w:rPr>
        <w:t>risks in a similar way to problems</w:t>
      </w:r>
      <w:r>
        <w:rPr>
          <w:rStyle w:val="yiv7500437511gmail-styleunderline"/>
          <w:rFonts w:ascii="Calibri" w:hAnsi="Calibri" w:cs="Calibri"/>
          <w:color w:val="1D2228"/>
          <w:szCs w:val="22"/>
        </w:rPr>
        <w:t> which </w:t>
      </w:r>
      <w:r>
        <w:rPr>
          <w:rStyle w:val="yiv7500437511gmail-styleunderline"/>
          <w:rFonts w:ascii="Calibri" w:hAnsi="Calibri" w:cs="Calibri"/>
          <w:color w:val="1D2228"/>
          <w:szCs w:val="22"/>
          <w:shd w:val="clear" w:color="auto" w:fill="00FFFF"/>
        </w:rPr>
        <w:t>are less severe by many orders of magnitude</w:t>
      </w:r>
      <w:r>
        <w:rPr>
          <w:rStyle w:val="yiv7500437511gmail-styleunderline"/>
          <w:rFonts w:ascii="Calibri" w:hAnsi="Calibri" w:cs="Calibri"/>
          <w:color w:val="1D2228"/>
          <w:szCs w:val="22"/>
        </w:rPr>
        <w:t>.</w:t>
      </w:r>
      <w:r>
        <w:rPr>
          <w:rFonts w:ascii="Calibri" w:hAnsi="Calibri" w:cs="Calibri"/>
          <w:color w:val="1D2228"/>
          <w:sz w:val="14"/>
          <w:szCs w:val="14"/>
        </w:rPr>
        <w:t> A wide range of other cognitive biases are likely to affect the evaluation of existential risks.75</w:t>
      </w:r>
    </w:p>
    <w:p w14:paraId="403908B6" w14:textId="77777777" w:rsidR="00483465" w:rsidRPr="00100A2B" w:rsidRDefault="00483465" w:rsidP="00483465">
      <w:pPr>
        <w:pStyle w:val="yiv7500437511msonormal"/>
        <w:shd w:val="clear" w:color="auto" w:fill="FFFFFF"/>
        <w:spacing w:before="0" w:beforeAutospacing="0" w:after="160" w:afterAutospacing="0" w:line="235" w:lineRule="atLeast"/>
      </w:pPr>
    </w:p>
    <w:p w14:paraId="6710161E" w14:textId="77777777" w:rsidR="00483465" w:rsidRPr="00100A2B" w:rsidRDefault="00483465" w:rsidP="00483465">
      <w:pPr>
        <w:pStyle w:val="Heading3"/>
      </w:pPr>
      <w:r w:rsidRPr="00100A2B">
        <w:lastRenderedPageBreak/>
        <w:t xml:space="preserve">AC – Debris Advantage </w:t>
      </w:r>
    </w:p>
    <w:p w14:paraId="6F2D5B3B" w14:textId="77777777" w:rsidR="00483465" w:rsidRPr="00100A2B" w:rsidRDefault="00483465" w:rsidP="00483465">
      <w:pPr>
        <w:pStyle w:val="Heading4"/>
        <w:rPr>
          <w:rFonts w:cs="Calibri"/>
        </w:rPr>
      </w:pPr>
      <w:r w:rsidRPr="00100A2B">
        <w:rPr>
          <w:rFonts w:cs="Calibri"/>
        </w:rPr>
        <w:t>Private space mining and ownership allowed now</w:t>
      </w:r>
    </w:p>
    <w:p w14:paraId="3A11DA93" w14:textId="77777777" w:rsidR="00483465" w:rsidRPr="00100A2B" w:rsidRDefault="00483465" w:rsidP="00483465">
      <w:r w:rsidRPr="00100A2B">
        <w:rPr>
          <w:rStyle w:val="StyleUnderline"/>
        </w:rPr>
        <w:t>Williams 20</w:t>
      </w:r>
      <w:r w:rsidRPr="00100A2B">
        <w:t xml:space="preserve"> [(Matt Williams, Reporter) “Trump signs an executive order allowing mining the moon and asteroids,” Phys Org, April 13, 2020, </w:t>
      </w:r>
      <w:hyperlink r:id="rId10" w:history="1">
        <w:r w:rsidRPr="00100A2B">
          <w:rPr>
            <w:rStyle w:val="Hyperlink"/>
          </w:rPr>
          <w:t>https://phys.org/news/2020-04-trump-moon-asteroids.html</w:t>
        </w:r>
      </w:hyperlink>
      <w:r w:rsidRPr="00100A2B">
        <w:t>] TDI</w:t>
      </w:r>
    </w:p>
    <w:p w14:paraId="59FB01DB" w14:textId="77777777" w:rsidR="00483465" w:rsidRPr="00100A2B" w:rsidRDefault="00483465" w:rsidP="00483465">
      <w:pPr>
        <w:rPr>
          <w:b/>
          <w:bCs/>
        </w:rPr>
      </w:pPr>
      <w:r w:rsidRPr="00745B2A">
        <w:rPr>
          <w:rStyle w:val="StyleUnderline"/>
        </w:rPr>
        <w:t>Trump signs an executive order allowing mining the moon and asteroids</w:t>
      </w:r>
    </w:p>
    <w:p w14:paraId="0D832134" w14:textId="77777777" w:rsidR="00483465" w:rsidRPr="00100A2B" w:rsidRDefault="00483465" w:rsidP="00483465">
      <w:r w:rsidRPr="00100A2B">
        <w:t xml:space="preserve">In 2015, the </w:t>
      </w:r>
      <w:r w:rsidRPr="00745B2A">
        <w:rPr>
          <w:rStyle w:val="StyleUnderline"/>
        </w:rPr>
        <w:t>Obama administration signed the </w:t>
      </w:r>
      <w:hyperlink r:id="rId11" w:history="1">
        <w:r w:rsidRPr="00745B2A">
          <w:rPr>
            <w:rStyle w:val="StyleUnderline"/>
          </w:rPr>
          <w:t>U.S. Commercial Space Launch Competitiveness Act</w:t>
        </w:r>
      </w:hyperlink>
      <w:r w:rsidRPr="00745B2A">
        <w:t> (CSLCA, or H.R. 2262</w:t>
      </w:r>
      <w:r w:rsidRPr="00100A2B">
        <w:t xml:space="preserve">) into law. This bill was intended to "facilitate a pro-growth environment for the developing commercial space industry" by </w:t>
      </w:r>
      <w:r w:rsidRPr="00745B2A">
        <w:rPr>
          <w:rStyle w:val="StyleUnderline"/>
        </w:rPr>
        <w:t>making it legal</w:t>
      </w:r>
      <w:r w:rsidRPr="00100A2B">
        <w:rPr>
          <w:rStyle w:val="StyleUnderline"/>
        </w:rPr>
        <w:t xml:space="preserve"> for </w:t>
      </w:r>
      <w:r w:rsidRPr="002E4133">
        <w:rPr>
          <w:rStyle w:val="StyleUnderline"/>
          <w:highlight w:val="cyan"/>
        </w:rPr>
        <w:t>American companies</w:t>
      </w:r>
      <w:r w:rsidRPr="002E4133">
        <w:rPr>
          <w:rStyle w:val="StyleUnderline"/>
        </w:rPr>
        <w:t xml:space="preserve"> and citizens to </w:t>
      </w:r>
      <w:r w:rsidRPr="002E4133">
        <w:rPr>
          <w:rStyle w:val="StyleUnderline"/>
          <w:highlight w:val="cyan"/>
        </w:rPr>
        <w:t>own and sell resources that they extract from</w:t>
      </w:r>
      <w:r w:rsidRPr="002E4133">
        <w:rPr>
          <w:rStyle w:val="StyleUnderline"/>
        </w:rPr>
        <w:t xml:space="preserve"> asteroids and </w:t>
      </w:r>
      <w:r w:rsidRPr="002E4133">
        <w:rPr>
          <w:rStyle w:val="StyleUnderline"/>
          <w:highlight w:val="cyan"/>
        </w:rPr>
        <w:t>off-world locations</w:t>
      </w:r>
      <w:r w:rsidRPr="002E4133">
        <w:t xml:space="preserve"> (like the moon, Mars or beyond).</w:t>
      </w:r>
    </w:p>
    <w:p w14:paraId="7A9D77EB" w14:textId="77777777" w:rsidR="00483465" w:rsidRPr="00100A2B" w:rsidRDefault="00483465" w:rsidP="00483465">
      <w:r w:rsidRPr="00100A2B">
        <w:t xml:space="preserve">On April 6th, the </w:t>
      </w:r>
      <w:r w:rsidRPr="00100A2B">
        <w:rPr>
          <w:rStyle w:val="StyleUnderline"/>
        </w:rPr>
        <w:t>Trump administration took things a step further by signing an </w:t>
      </w:r>
      <w:hyperlink r:id="rId12" w:history="1">
        <w:r w:rsidRPr="00745B2A">
          <w:rPr>
            <w:rStyle w:val="StyleUnderline"/>
            <w:highlight w:val="cyan"/>
          </w:rPr>
          <w:t>executive order</w:t>
        </w:r>
      </w:hyperlink>
      <w:r w:rsidRPr="00100A2B">
        <w:rPr>
          <w:rStyle w:val="StyleUnderline"/>
        </w:rPr>
        <w:t xml:space="preserve"> that </w:t>
      </w:r>
      <w:r w:rsidRPr="002E4133">
        <w:rPr>
          <w:rStyle w:val="StyleUnderline"/>
        </w:rPr>
        <w:t xml:space="preserve">formally </w:t>
      </w:r>
      <w:r w:rsidRPr="002E4133">
        <w:rPr>
          <w:rStyle w:val="StyleUnderline"/>
          <w:highlight w:val="cyan"/>
        </w:rPr>
        <w:t>recognizes</w:t>
      </w:r>
      <w:r w:rsidRPr="00100A2B">
        <w:rPr>
          <w:rStyle w:val="StyleUnderline"/>
        </w:rPr>
        <w:t xml:space="preserve"> the </w:t>
      </w:r>
      <w:r w:rsidRPr="002E4133">
        <w:rPr>
          <w:rStyle w:val="StyleUnderline"/>
          <w:highlight w:val="cyan"/>
        </w:rPr>
        <w:t>rights of private interests to claim resources in </w:t>
      </w:r>
      <w:hyperlink r:id="rId13" w:history="1">
        <w:r w:rsidRPr="002E4133">
          <w:rPr>
            <w:rStyle w:val="StyleUnderline"/>
            <w:highlight w:val="cyan"/>
          </w:rPr>
          <w:t>space</w:t>
        </w:r>
      </w:hyperlink>
      <w:r w:rsidRPr="00100A2B">
        <w:t>. This order, titled "</w:t>
      </w:r>
      <w:hyperlink r:id="rId14" w:history="1">
        <w:r w:rsidRPr="00100A2B">
          <w:rPr>
            <w:rStyle w:val="Hyperlink"/>
          </w:rPr>
          <w:t>Encouraging International Support for the Recovery and Use of Space Resources</w:t>
        </w:r>
      </w:hyperlink>
      <w:r w:rsidRPr="00100A2B">
        <w:t>," effectively ends the decades-long debate that began with the signing of </w:t>
      </w:r>
      <w:hyperlink r:id="rId15" w:history="1">
        <w:r w:rsidRPr="00100A2B">
          <w:rPr>
            <w:rStyle w:val="Hyperlink"/>
          </w:rPr>
          <w:t>the Outer Space Treaty</w:t>
        </w:r>
      </w:hyperlink>
      <w:r w:rsidRPr="00100A2B">
        <w:t> in 1967.</w:t>
      </w:r>
    </w:p>
    <w:p w14:paraId="060E5CC6" w14:textId="77777777" w:rsidR="00483465" w:rsidRPr="00100A2B" w:rsidRDefault="00483465" w:rsidP="00483465"/>
    <w:p w14:paraId="7009C8B5" w14:textId="77777777" w:rsidR="00483465" w:rsidRPr="00100A2B" w:rsidRDefault="00483465" w:rsidP="00483465">
      <w:pPr>
        <w:pStyle w:val="Heading4"/>
      </w:pPr>
      <w:r w:rsidRPr="00100A2B">
        <w:t>New investments coming and companies are launching – economic incentives make it alluring</w:t>
      </w:r>
    </w:p>
    <w:p w14:paraId="4265AB1C" w14:textId="77777777" w:rsidR="00483465" w:rsidRPr="00100A2B" w:rsidRDefault="00483465" w:rsidP="00483465">
      <w:r w:rsidRPr="00100A2B">
        <w:rPr>
          <w:rStyle w:val="StyleUnderline"/>
          <w:szCs w:val="26"/>
        </w:rPr>
        <w:t>Tosar 20</w:t>
      </w:r>
      <w:r w:rsidRPr="00100A2B">
        <w:t xml:space="preserve"> [(Borja Tosar, reporter) “Asteroid Mining: A New Space Race,” OpenMind BBVA, May 18, 2020, </w:t>
      </w:r>
      <w:hyperlink r:id="rId16" w:history="1">
        <w:r w:rsidRPr="00100A2B">
          <w:rPr>
            <w:rStyle w:val="Hyperlink"/>
          </w:rPr>
          <w:t>https://www.bbvaopenmind.com/en/science/physics/asteroid-mining-a-new-space-race/</w:t>
        </w:r>
      </w:hyperlink>
      <w:r w:rsidRPr="00100A2B">
        <w:t>] TDI</w:t>
      </w:r>
    </w:p>
    <w:p w14:paraId="5162259E" w14:textId="77777777" w:rsidR="00483465" w:rsidRPr="00100A2B" w:rsidRDefault="00483465" w:rsidP="00483465">
      <w:r w:rsidRPr="00100A2B">
        <w:rPr>
          <w:rStyle w:val="StyleUnderline"/>
        </w:rPr>
        <w:t xml:space="preserve">This is not science fiction. There are now </w:t>
      </w:r>
      <w:r w:rsidRPr="000D1503">
        <w:rPr>
          <w:rStyle w:val="StyleUnderline"/>
        </w:rPr>
        <w:t>space</w:t>
      </w:r>
      <w:r w:rsidRPr="00100A2B">
        <w:rPr>
          <w:rStyle w:val="StyleUnderline"/>
        </w:rPr>
        <w:t xml:space="preserve"> mining companies, such as </w:t>
      </w:r>
      <w:hyperlink r:id="rId17" w:tgtFrame="_blank" w:history="1">
        <w:r w:rsidRPr="00100A2B">
          <w:rPr>
            <w:rStyle w:val="StyleUnderline"/>
          </w:rPr>
          <w:t>Planetary Resources,</w:t>
        </w:r>
      </w:hyperlink>
      <w:r w:rsidRPr="00100A2B">
        <w:rPr>
          <w:rStyle w:val="StyleUnderline"/>
        </w:rPr>
        <w:t xml:space="preserve"> which has already launched several mini-satellites to test several of its patents. Other </w:t>
      </w:r>
      <w:r w:rsidRPr="00984EE1">
        <w:rPr>
          <w:rStyle w:val="StyleUnderline"/>
          <w:highlight w:val="cyan"/>
        </w:rPr>
        <w:t>companies</w:t>
      </w:r>
      <w:r w:rsidRPr="00100A2B">
        <w:rPr>
          <w:rStyle w:val="StyleUnderline"/>
        </w:rPr>
        <w:t xml:space="preserve"> like </w:t>
      </w:r>
      <w:hyperlink r:id="rId18" w:tgtFrame="_blank" w:history="1">
        <w:r w:rsidRPr="00100A2B">
          <w:rPr>
            <w:rStyle w:val="StyleUnderline"/>
          </w:rPr>
          <w:t>Asteroid Mining Corporation</w:t>
        </w:r>
      </w:hyperlink>
      <w:r w:rsidRPr="00100A2B">
        <w:rPr>
          <w:rStyle w:val="StyleUnderline"/>
        </w:rPr>
        <w:t> or </w:t>
      </w:r>
      <w:hyperlink r:id="rId19" w:tgtFrame="_blank" w:history="1">
        <w:r w:rsidRPr="00100A2B">
          <w:rPr>
            <w:rStyle w:val="StyleUnderline"/>
          </w:rPr>
          <w:t>Trans Astronautica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14:paraId="3D49ED13" w14:textId="77777777" w:rsidR="00483465" w:rsidRPr="00100A2B" w:rsidRDefault="00483465" w:rsidP="00483465">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we just have to change the scale. </w:t>
      </w:r>
      <w:r w:rsidRPr="00984EE1">
        <w:rPr>
          <w:rStyle w:val="StyleUnderline"/>
          <w:highlight w:val="cyan"/>
        </w:rPr>
        <w:t>It is no longer a technological problem.</w:t>
      </w:r>
    </w:p>
    <w:p w14:paraId="5818C11A" w14:textId="77777777" w:rsidR="00483465" w:rsidRPr="00100A2B" w:rsidRDefault="00483465" w:rsidP="00483465">
      <w:pPr>
        <w:rPr>
          <w:rStyle w:val="StyleUnderline"/>
        </w:rPr>
      </w:pPr>
      <w:r w:rsidRPr="00100A2B">
        <w:t xml:space="preserve">Is it economically viable? </w:t>
      </w:r>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r w:rsidRPr="00984EE1">
        <w:rPr>
          <w:highlight w:val="cyan"/>
        </w:rPr>
        <w:t xml:space="preserve">. </w:t>
      </w:r>
      <w:r w:rsidRPr="00984EE1">
        <w:t>Astrophysicist</w:t>
      </w:r>
      <w:r w:rsidRPr="00100A2B">
        <w:t xml:space="preserve"> Neil deGrasse argues that </w:t>
      </w:r>
      <w:hyperlink r:id="rId20" w:tgtFrame="_blank" w:history="1">
        <w:r w:rsidRPr="00100A2B">
          <w:rPr>
            <w:rStyle w:val="StyleUnderline"/>
          </w:rPr>
          <w:t>the planet’s first trillionaire will undoubtedly be a space miner.</w:t>
        </w:r>
      </w:hyperlink>
    </w:p>
    <w:p w14:paraId="48B4DC0F" w14:textId="77777777" w:rsidR="00483465" w:rsidRPr="00100A2B" w:rsidRDefault="00483465" w:rsidP="00483465"/>
    <w:p w14:paraId="5D6B0E94" w14:textId="77777777" w:rsidR="00483465" w:rsidRPr="00100A2B" w:rsidRDefault="00483465" w:rsidP="00483465">
      <w:pPr>
        <w:pStyle w:val="Heading4"/>
        <w:rPr>
          <w:rFonts w:cs="Calibri"/>
        </w:rPr>
      </w:pPr>
      <w:r w:rsidRPr="00100A2B">
        <w:rPr>
          <w:rFonts w:cs="Calibri"/>
        </w:rPr>
        <w:t>Asteroid mining spikes the risk of satellite-dust collisions</w:t>
      </w:r>
    </w:p>
    <w:p w14:paraId="6F1B2984" w14:textId="77777777" w:rsidR="00483465" w:rsidRPr="00100A2B" w:rsidRDefault="00483465" w:rsidP="00483465">
      <w:r w:rsidRPr="00100A2B">
        <w:rPr>
          <w:rStyle w:val="StyleUnderline"/>
          <w:szCs w:val="26"/>
        </w:rPr>
        <w:t>Scoles 15</w:t>
      </w:r>
      <w:r w:rsidRPr="00100A2B">
        <w:t xml:space="preserve"> [(Sarah Scoles, freelance science writer, contributor at Wired and Popular Science, author of the books Making Contact and They Are Already Here) “Dust from asteroid mining spells danger for </w:t>
      </w:r>
      <w:r w:rsidRPr="00100A2B">
        <w:lastRenderedPageBreak/>
        <w:t xml:space="preserve">satellites,” New Scientist, May 27, 2015, </w:t>
      </w:r>
      <w:hyperlink r:id="rId21" w:history="1">
        <w:r w:rsidRPr="00100A2B">
          <w:rPr>
            <w:rStyle w:val="Hyperlink"/>
          </w:rPr>
          <w:t>https://www.newscientist.com/article/mg22630235-100-dust-from-asteroid-mining-spells-danger-for-satellites/</w:t>
        </w:r>
      </w:hyperlink>
      <w:r w:rsidRPr="00100A2B">
        <w:t>] TDI</w:t>
      </w:r>
    </w:p>
    <w:p w14:paraId="0014A06C" w14:textId="77777777" w:rsidR="00483465" w:rsidRPr="00100A2B" w:rsidRDefault="00483465" w:rsidP="00483465">
      <w:pPr>
        <w:pStyle w:val="ListParagraph"/>
        <w:numPr>
          <w:ilvl w:val="0"/>
          <w:numId w:val="15"/>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22" w:history="1">
        <w:r w:rsidRPr="00100A2B">
          <w:rPr>
            <w:rStyle w:val="Hyperlink"/>
          </w:rPr>
          <w:t>https://arxiv.org/pdf/1505.03800.pdf</w:t>
        </w:r>
      </w:hyperlink>
    </w:p>
    <w:p w14:paraId="325AFF44" w14:textId="77777777" w:rsidR="00483465" w:rsidRPr="00100A2B" w:rsidRDefault="00483465" w:rsidP="00483465">
      <w:r w:rsidRPr="00100A2B">
        <w:t>NASA chose the second option for its </w:t>
      </w:r>
      <w:hyperlink r:id="rId23" w:history="1">
        <w:r w:rsidRPr="00100A2B">
          <w:rPr>
            <w:rStyle w:val="Hyperlink"/>
          </w:rPr>
          <w:t>Asteroid Redirect Mission</w:t>
        </w:r>
      </w:hyperlink>
      <w:r w:rsidRPr="00100A2B">
        <w:t>, which aims to </w:t>
      </w:r>
      <w:hyperlink r:id="rId24"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r w:rsidRPr="00F52F5D">
        <w:rPr>
          <w:highlight w:val="cyan"/>
        </w:rPr>
        <w:t xml:space="preserve">. </w:t>
      </w:r>
      <w:r w:rsidRPr="00F52F5D">
        <w:t>No</w:t>
      </w:r>
      <w:r w:rsidRPr="00F52F5D">
        <w:lastRenderedPageBreak/>
        <w:t xml:space="preserve">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defence and communication satellites live</w:t>
      </w:r>
      <w:r w:rsidRPr="00100A2B">
        <w:t xml:space="preserve"> – in geosynchronous orbit.</w:t>
      </w:r>
    </w:p>
    <w:p w14:paraId="67FF97BD" w14:textId="77777777" w:rsidR="00483465" w:rsidRPr="00100A2B" w:rsidRDefault="00483465" w:rsidP="00483465">
      <w:r w:rsidRPr="00100A2B">
        <w:t>According to </w:t>
      </w:r>
      <w:hyperlink r:id="rId25" w:history="1">
        <w:r w:rsidRPr="00100A2B">
          <w:rPr>
            <w:rStyle w:val="Hyperlink"/>
          </w:rPr>
          <w:t>Casey Handmer</w:t>
        </w:r>
      </w:hyperlink>
      <w:r w:rsidRPr="00100A2B">
        <w:t xml:space="preserve"> of the California Institute of Technology in Pasadena and Javier Roa of the Technical University of Madrid in Spain, </w:t>
      </w:r>
      <w:r w:rsidRPr="00100A2B">
        <w:rPr>
          <w:rStyle w:val="StyleUnderline"/>
        </w:rPr>
        <w:t xml:space="preserve">5 per cent of the escaped debris will end up in regions traversed by satellites. Over 10 years, it would cross geosynchronous orbit 63 times on average. </w:t>
      </w:r>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14:paraId="536D1270" w14:textId="77777777" w:rsidR="00483465" w:rsidRPr="00100A2B" w:rsidRDefault="00483465" w:rsidP="00483465">
      <w:r w:rsidRPr="00100A2B">
        <w:t xml:space="preserve">The </w:t>
      </w:r>
      <w:r w:rsidRPr="00100A2B">
        <w:rPr>
          <w:rStyle w:val="StyleUnderline"/>
        </w:rPr>
        <w:t>study also looks at the “</w:t>
      </w:r>
      <w:r w:rsidRPr="00F52F5D">
        <w:rPr>
          <w:rStyle w:val="StyleUnderline"/>
          <w:highlight w:val="cyan"/>
        </w:rPr>
        <w:t>catastrophic disruption” of an asteroid 5 metres</w:t>
      </w:r>
      <w:r w:rsidRPr="00100A2B">
        <w:rPr>
          <w:rStyle w:val="StyleUnderline"/>
        </w:rPr>
        <w:t xml:space="preserve"> across </w:t>
      </w:r>
      <w:r w:rsidRPr="00F52F5D">
        <w:rPr>
          <w:rStyle w:val="StyleUnderline"/>
          <w:highlight w:val="cyan"/>
        </w:rPr>
        <w:t>or bigger</w:t>
      </w:r>
      <w:r w:rsidRPr="00100A2B">
        <w:t xml:space="preserve">. 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26" w:history="1">
        <w:r w:rsidRPr="00F52F5D">
          <w:rPr>
            <w:rStyle w:val="Hyperlink"/>
          </w:rPr>
          <w:t>arxiv.org/abs/1505.03800</w:t>
        </w:r>
      </w:hyperlink>
      <w:r w:rsidRPr="00F52F5D">
        <w:t>).</w:t>
      </w:r>
    </w:p>
    <w:p w14:paraId="1A69384B" w14:textId="77777777" w:rsidR="00483465" w:rsidRPr="00100A2B" w:rsidRDefault="00483465" w:rsidP="00483465"/>
    <w:p w14:paraId="51A15469" w14:textId="77777777" w:rsidR="00483465" w:rsidRPr="00100A2B" w:rsidRDefault="00483465" w:rsidP="00483465">
      <w:pPr>
        <w:pStyle w:val="Heading4"/>
        <w:rPr>
          <w:rFonts w:cs="Calibri"/>
        </w:rPr>
      </w:pPr>
      <w:r w:rsidRPr="00100A2B">
        <w:rPr>
          <w:rFonts w:cs="Calibri"/>
        </w:rPr>
        <w:t>Space dust wrecks satellites and debris exponentially spirals</w:t>
      </w:r>
    </w:p>
    <w:p w14:paraId="35301EB4" w14:textId="77777777" w:rsidR="00483465" w:rsidRPr="00100A2B" w:rsidRDefault="00483465" w:rsidP="00483465">
      <w:r w:rsidRPr="00100A2B">
        <w:rPr>
          <w:rStyle w:val="StyleUnderline"/>
          <w:szCs w:val="26"/>
        </w:rPr>
        <w:t>Intagliata 17</w:t>
      </w:r>
      <w:r w:rsidRPr="00100A2B">
        <w:t xml:space="preserve"> [(Christopher Intagliata, MA Journalism from NYU, Editor for NPRs All Things Considered, Reporter/Host for Scientific American’s 60 Second Science) “The Sneaky Danger of Space Dust,” Scientific American, May 11, 2017, </w:t>
      </w:r>
      <w:hyperlink r:id="rId27" w:history="1">
        <w:r w:rsidRPr="00100A2B">
          <w:rPr>
            <w:rStyle w:val="Hyperlink"/>
          </w:rPr>
          <w:t>https://www.scientificamerican.com/podcast/episode/the-sneaky-danger-of-space-dust/</w:t>
        </w:r>
      </w:hyperlink>
      <w:r w:rsidRPr="00100A2B">
        <w:t>] TDI</w:t>
      </w:r>
    </w:p>
    <w:p w14:paraId="1216C213" w14:textId="77777777" w:rsidR="00483465" w:rsidRPr="00100A2B" w:rsidRDefault="00483465" w:rsidP="00483465">
      <w:r w:rsidRPr="00F52F5D">
        <w:rPr>
          <w:rStyle w:val="StyleUnderline"/>
          <w:highlight w:val="cyan"/>
        </w:rPr>
        <w:t>When</w:t>
      </w:r>
      <w:r w:rsidRPr="00100A2B">
        <w:rPr>
          <w:rStyle w:val="StyleUnderline"/>
        </w:rPr>
        <w:t xml:space="preserve"> </w:t>
      </w:r>
      <w:r w:rsidRPr="00F52F5D">
        <w:rPr>
          <w:rStyle w:val="StyleUnderline"/>
          <w:highlight w:val="cyan"/>
        </w:rPr>
        <w:t>tiny</w:t>
      </w:r>
      <w:r w:rsidRPr="00100A2B">
        <w:rPr>
          <w:rStyle w:val="StyleUnderline"/>
        </w:rPr>
        <w:t xml:space="preserve"> particles of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Christopher Intagliata reports. </w:t>
      </w:r>
    </w:p>
    <w:p w14:paraId="0E200ED9" w14:textId="77777777" w:rsidR="00483465" w:rsidRPr="00100A2B" w:rsidRDefault="00483465" w:rsidP="00483465">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8" w:history="1">
        <w:r w:rsidRPr="00100A2B">
          <w:rPr>
            <w:rStyle w:val="Hyperlink"/>
          </w:rPr>
          <w:t>baseball-sized chunks</w:t>
        </w:r>
      </w:hyperlink>
      <w:r w:rsidRPr="00100A2B">
        <w:t> of debris, </w:t>
      </w:r>
      <w:hyperlink r:id="rId29"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F52F5D">
        <w:rPr>
          <w:rStyle w:val="StyleUnderline"/>
          <w:highlight w:val="cyan"/>
        </w:rPr>
        <w:t>hundreds of millions of</w:t>
      </w:r>
      <w:r w:rsidRPr="00100A2B">
        <w:rPr>
          <w:rStyle w:val="StyleUnderline"/>
        </w:rPr>
        <w:t xml:space="preserve"> those.</w:t>
      </w:r>
    </w:p>
    <w:p w14:paraId="7EE65A4B" w14:textId="77777777" w:rsidR="00483465" w:rsidRPr="00100A2B" w:rsidRDefault="00483465" w:rsidP="00483465">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r w:rsidRPr="00100A2B">
        <w:t xml:space="preserve">. Think of picking up a grain of sand at the beach, and that would be on the large side. But </w:t>
      </w:r>
      <w:r w:rsidRPr="00100A2B">
        <w:rPr>
          <w:rStyle w:val="StyleUnderline"/>
        </w:rPr>
        <w:t xml:space="preserve">they're </w:t>
      </w:r>
      <w:r w:rsidRPr="00F52F5D">
        <w:rPr>
          <w:rStyle w:val="StyleUnderline"/>
          <w:highlight w:val="cyan"/>
        </w:rPr>
        <w:t>going 60 kilometers per second</w:t>
      </w:r>
      <w:r w:rsidRPr="00100A2B">
        <w:t>." </w:t>
      </w:r>
    </w:p>
    <w:p w14:paraId="6622E9AD" w14:textId="77777777" w:rsidR="00483465" w:rsidRPr="00100A2B" w:rsidRDefault="00483465" w:rsidP="00483465">
      <w:r w:rsidRPr="00100A2B">
        <w:rPr>
          <w:rStyle w:val="StyleUnderline"/>
        </w:rPr>
        <w:t>Sigrid Close, an applied physicist and astronautical engineer at Stanford University</w:t>
      </w:r>
      <w:r w:rsidRPr="00100A2B">
        <w:t xml:space="preserve">. 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14:paraId="646B8A8E" w14:textId="77777777" w:rsidR="00483465" w:rsidRPr="00100A2B" w:rsidRDefault="00483465" w:rsidP="00483465">
      <w:r w:rsidRPr="00100A2B">
        <w:t xml:space="preserve">"We also think this phenomenon can be attributed </w:t>
      </w:r>
      <w:r w:rsidRPr="00100A2B">
        <w:lastRenderedPageBreak/>
        <w:t>to some of the failures and anomalies we see on orbit, that right now are basically tagged as 'unknown cause.'"</w:t>
      </w:r>
    </w:p>
    <w:p w14:paraId="0CAF5B55" w14:textId="77777777" w:rsidR="00483465" w:rsidRPr="00100A2B" w:rsidRDefault="00483465" w:rsidP="00483465">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7723A1">
        <w:rPr>
          <w:rStyle w:val="StyleUnderline"/>
        </w:rPr>
        <w:t>dust slams into the spacecraft. Incredibly fast</w:t>
      </w:r>
      <w:r w:rsidRPr="00100A2B">
        <w:rPr>
          <w:rStyle w:val="StyleUnderline"/>
        </w:rPr>
        <w:t xml:space="preserve">. It </w:t>
      </w:r>
      <w:r w:rsidRPr="007723A1">
        <w:rPr>
          <w:rStyle w:val="StyleUnderline"/>
        </w:rPr>
        <w:t>vaporizes and ionizes a bit of the ship</w:t>
      </w:r>
      <w:r w:rsidRPr="00100A2B">
        <w:rPr>
          <w:rStyle w:val="StyleUnderline"/>
        </w:rPr>
        <w:t xml:space="preserve">—and itself. Which generates a cloud of ions and electrons, traveling at different speeds. And then: "It's like a spring action, the electrons are pulled back to the ions, ions are being pushed ahead a little bit. And then the electrons overshoot the ions, so </w:t>
      </w:r>
      <w:r w:rsidRPr="007723A1">
        <w:rPr>
          <w:rStyle w:val="StyleUnderline"/>
        </w:rPr>
        <w:t>they oscillate</w:t>
      </w:r>
      <w:r w:rsidRPr="00100A2B">
        <w:rPr>
          <w:rStyle w:val="StyleUnderline"/>
        </w:rPr>
        <w:t>, and then they go back out again.”</w:t>
      </w:r>
    </w:p>
    <w:p w14:paraId="3E4F7504" w14:textId="77777777" w:rsidR="00483465" w:rsidRPr="00100A2B" w:rsidRDefault="00483465" w:rsidP="00483465">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which Close says could be the culprit for some of that electrical damage to satellites. The study is in the journal Physics of Plasmas. [Alex C. Fletcher and Sigrid Close, </w:t>
      </w:r>
      <w:hyperlink r:id="rId30" w:history="1">
        <w:r w:rsidRPr="00100A2B">
          <w:rPr>
            <w:rStyle w:val="Hyperlink"/>
          </w:rPr>
          <w:t>Particle-in-cell simulations of an RF emission mechanism associated with hypervelocity impact plasmas</w:t>
        </w:r>
      </w:hyperlink>
      <w:r w:rsidRPr="00100A2B">
        <w:t>]</w:t>
      </w:r>
    </w:p>
    <w:p w14:paraId="0948E995" w14:textId="77777777" w:rsidR="00483465" w:rsidRDefault="00483465" w:rsidP="00483465">
      <w:pPr>
        <w:pStyle w:val="Heading4"/>
        <w:rPr>
          <w:rFonts w:cs="Calibri"/>
        </w:rPr>
      </w:pPr>
      <w:r w:rsidRPr="00100A2B">
        <w:rPr>
          <w:rFonts w:cs="Calibri"/>
        </w:rPr>
        <w:t>Scenario 1 is Climate</w:t>
      </w:r>
    </w:p>
    <w:p w14:paraId="4D35A569" w14:textId="77777777" w:rsidR="00483465" w:rsidRPr="00604381" w:rsidRDefault="00483465" w:rsidP="00483465"/>
    <w:p w14:paraId="1E179466" w14:textId="77777777" w:rsidR="00483465" w:rsidRDefault="00483465" w:rsidP="00483465">
      <w:pPr>
        <w:pStyle w:val="Heading4"/>
        <w:rPr>
          <w:rFonts w:cs="Calibri"/>
        </w:rPr>
      </w:pPr>
      <w:r w:rsidRPr="00100A2B">
        <w:rPr>
          <w:rFonts w:cs="Calibri"/>
        </w:rPr>
        <w:t>Earth observation satellites key to warming adaptation</w:t>
      </w:r>
    </w:p>
    <w:p w14:paraId="09A4CC13" w14:textId="77777777" w:rsidR="00483465" w:rsidRDefault="00483465" w:rsidP="00483465">
      <w:pPr>
        <w:pStyle w:val="ListParagraph"/>
        <w:numPr>
          <w:ilvl w:val="0"/>
          <w:numId w:val="15"/>
        </w:numPr>
      </w:pPr>
      <w:r>
        <w:t>Monitoring deforestation/ice caps</w:t>
      </w:r>
    </w:p>
    <w:p w14:paraId="12359F2A" w14:textId="77777777" w:rsidR="00483465" w:rsidRPr="007C66C6" w:rsidRDefault="00483465" w:rsidP="00483465">
      <w:pPr>
        <w:pStyle w:val="ListParagraph"/>
        <w:numPr>
          <w:ilvl w:val="0"/>
          <w:numId w:val="15"/>
        </w:numPr>
      </w:pPr>
      <w:r>
        <w:t>ECV essential climate variables</w:t>
      </w:r>
    </w:p>
    <w:p w14:paraId="2E27D2D2" w14:textId="77777777" w:rsidR="00483465" w:rsidRPr="00100A2B" w:rsidRDefault="00483465" w:rsidP="00483465">
      <w:r w:rsidRPr="003D2BB2">
        <w:rPr>
          <w:rStyle w:val="StyleUnderline"/>
          <w:szCs w:val="26"/>
        </w:rPr>
        <w:t>Alonso 18</w:t>
      </w:r>
      <w:r w:rsidRPr="00100A2B">
        <w:t xml:space="preserve"> [(Elisa Jiménez Alonso, communications consultant with Acclimatise, climate resilience organization) “Earth Observation of Increasing Importance for Climate Change Adaptation,” Acclimatise, May 2, 2018, </w:t>
      </w:r>
      <w:hyperlink r:id="rId31" w:history="1">
        <w:r w:rsidRPr="00100A2B">
          <w:rPr>
            <w:rStyle w:val="Hyperlink"/>
          </w:rPr>
          <w:t>https://www.acclimatise.uk.com/2018/05/02/earth-observation-of-increasing-importance-for-climate-change-adaptation/</w:t>
        </w:r>
      </w:hyperlink>
      <w:r w:rsidRPr="00100A2B">
        <w:t>] TDI</w:t>
      </w:r>
    </w:p>
    <w:p w14:paraId="48CF7D7B" w14:textId="77777777" w:rsidR="00483465" w:rsidRPr="00100A2B" w:rsidRDefault="00483465" w:rsidP="00483465">
      <w:r w:rsidRPr="00100A2B">
        <w:rPr>
          <w:rStyle w:val="StyleUnderline"/>
        </w:rPr>
        <w:t>Earth observation (</w:t>
      </w:r>
      <w:r w:rsidRPr="007723A1">
        <w:rPr>
          <w:rStyle w:val="StyleUnderline"/>
          <w:highlight w:val="cyan"/>
        </w:rPr>
        <w:t>EO) satellites</w:t>
      </w:r>
      <w:r w:rsidRPr="00100A2B">
        <w:rPr>
          <w:rStyle w:val="StyleUnderline"/>
        </w:rPr>
        <w:t xml:space="preserve"> are playing an increasingly important role </w:t>
      </w:r>
      <w:r w:rsidRPr="007723A1">
        <w:rPr>
          <w:rStyle w:val="StyleUnderline"/>
        </w:rPr>
        <w:t xml:space="preserve">in </w:t>
      </w:r>
      <w:r w:rsidRPr="007723A1">
        <w:rPr>
          <w:rStyle w:val="StyleUnderline"/>
          <w:highlight w:val="cyan"/>
        </w:rPr>
        <w:t>assess</w:t>
      </w:r>
      <w:r w:rsidRPr="00100A2B">
        <w:rPr>
          <w:rStyle w:val="StyleUnderline"/>
        </w:rPr>
        <w:t xml:space="preserve">ing </w:t>
      </w:r>
      <w:r w:rsidRPr="007723A1">
        <w:rPr>
          <w:rStyle w:val="StyleUnderline"/>
          <w:highlight w:val="cyan"/>
        </w:rPr>
        <w:t>climate change</w:t>
      </w:r>
      <w:r w:rsidRPr="00100A2B">
        <w:t xml:space="preserve">. By providing a </w:t>
      </w:r>
      <w:r w:rsidRPr="00100A2B">
        <w:rPr>
          <w:rStyle w:val="StyleUnderline"/>
        </w:rPr>
        <w:t xml:space="preserve">constant and </w:t>
      </w:r>
      <w:r w:rsidRPr="007723A1">
        <w:rPr>
          <w:rStyle w:val="StyleUnderline"/>
          <w:highlight w:val="cyan"/>
        </w:rPr>
        <w:t>consistent</w:t>
      </w:r>
      <w:r w:rsidRPr="00100A2B">
        <w:rPr>
          <w:rStyle w:val="StyleUnderline"/>
        </w:rPr>
        <w:t xml:space="preserve"> stream of </w:t>
      </w:r>
      <w:r w:rsidRPr="007723A1">
        <w:rPr>
          <w:rStyle w:val="StyleUnderline"/>
          <w:highlight w:val="cyan"/>
        </w:rPr>
        <w:t xml:space="preserve">data about </w:t>
      </w:r>
      <w:r w:rsidRPr="007723A1">
        <w:rPr>
          <w:rStyle w:val="StyleUnderline"/>
        </w:rPr>
        <w:t xml:space="preserve">the state of the </w:t>
      </w:r>
      <w:r w:rsidRPr="007723A1">
        <w:rPr>
          <w:rStyle w:val="StyleUnderline"/>
          <w:highlight w:val="cyan"/>
        </w:rPr>
        <w:t>climate</w:t>
      </w:r>
      <w:r w:rsidRPr="007723A1">
        <w:t xml:space="preserve">, EO is </w:t>
      </w:r>
      <w:r w:rsidRPr="007723A1">
        <w:rPr>
          <w:rStyle w:val="StyleUnderline"/>
        </w:rPr>
        <w:t>not just improving scientific outcomes but</w:t>
      </w:r>
      <w:r w:rsidRPr="007723A1">
        <w:rPr>
          <w:rStyle w:val="StyleUnderline"/>
          <w:highlight w:val="cyan"/>
        </w:rPr>
        <w:t xml:space="preserve"> can </w:t>
      </w:r>
      <w:r w:rsidRPr="007723A1">
        <w:rPr>
          <w:rStyle w:val="StyleUnderline"/>
        </w:rPr>
        <w:t xml:space="preserve">also </w:t>
      </w:r>
      <w:r w:rsidRPr="007723A1">
        <w:rPr>
          <w:rStyle w:val="StyleUnderline"/>
          <w:highlight w:val="cyan"/>
        </w:rPr>
        <w:t>inform climate policy</w:t>
      </w:r>
      <w:r w:rsidRPr="00100A2B">
        <w:t>.</w:t>
      </w:r>
    </w:p>
    <w:p w14:paraId="5B0DC48E" w14:textId="77777777" w:rsidR="00483465" w:rsidRPr="00100A2B" w:rsidRDefault="00483465" w:rsidP="00483465">
      <w:pPr>
        <w:rPr>
          <w:rStyle w:val="StyleUnderline"/>
        </w:rPr>
      </w:pPr>
      <w:r w:rsidRPr="00100A2B">
        <w:rPr>
          <w:rStyle w:val="StyleUnderline"/>
        </w:rPr>
        <w:t xml:space="preserve">Managing climate-related risks effectively requires accurate, robust, sustained, and wide-ranging climate information. </w:t>
      </w:r>
      <w:r w:rsidRPr="007C66C6">
        <w:rPr>
          <w:rStyle w:val="StyleUnderline"/>
          <w:highlight w:val="cyan"/>
        </w:rPr>
        <w:t>Reliable</w:t>
      </w:r>
      <w:r w:rsidRPr="00100A2B">
        <w:rPr>
          <w:rStyle w:val="StyleUnderline"/>
        </w:rPr>
        <w:t xml:space="preserve"> observational climate </w:t>
      </w:r>
      <w:r w:rsidRPr="007C66C6">
        <w:rPr>
          <w:rStyle w:val="StyleUnderline"/>
          <w:highlight w:val="cyan"/>
        </w:rPr>
        <w:t>data</w:t>
      </w:r>
      <w:r w:rsidRPr="00100A2B">
        <w:rPr>
          <w:rStyle w:val="StyleUnderline"/>
        </w:rPr>
        <w:t xml:space="preserve"> can </w:t>
      </w:r>
      <w:r w:rsidRPr="007C66C6">
        <w:rPr>
          <w:rStyle w:val="StyleUnderline"/>
          <w:highlight w:val="cyan"/>
        </w:rPr>
        <w:t>help scientists test</w:t>
      </w:r>
      <w:r w:rsidRPr="00100A2B">
        <w:rPr>
          <w:rStyle w:val="StyleUnderline"/>
        </w:rPr>
        <w:t xml:space="preserve"> the accuracy of their </w:t>
      </w:r>
      <w:r w:rsidRPr="007C66C6">
        <w:rPr>
          <w:rStyle w:val="StyleUnderline"/>
          <w:highlight w:val="cyan"/>
        </w:rPr>
        <w:t>models and improve</w:t>
      </w:r>
      <w:r w:rsidRPr="00100A2B">
        <w:rPr>
          <w:rStyle w:val="StyleUnderline"/>
        </w:rPr>
        <w:t xml:space="preserve"> the science of attributing certain events to climate change. Information based on projections from models and historic data can help decision makers plan and implement </w:t>
      </w:r>
      <w:r w:rsidRPr="007C66C6">
        <w:rPr>
          <w:rStyle w:val="StyleUnderline"/>
          <w:highlight w:val="cyan"/>
        </w:rPr>
        <w:t>adaptation actions</w:t>
      </w:r>
      <w:r w:rsidRPr="00100A2B">
        <w:rPr>
          <w:rStyle w:val="StyleUnderline"/>
        </w:rPr>
        <w:t>.</w:t>
      </w:r>
    </w:p>
    <w:p w14:paraId="3A3A5281" w14:textId="77777777" w:rsidR="00483465" w:rsidRPr="00100A2B" w:rsidRDefault="00483465" w:rsidP="00483465">
      <w:r w:rsidRPr="00100A2B">
        <w:t>Providing information in data-sparse regions</w:t>
      </w:r>
    </w:p>
    <w:p w14:paraId="6A7BED50" w14:textId="77777777" w:rsidR="00483465" w:rsidRPr="00100A2B" w:rsidRDefault="00483465" w:rsidP="00483465">
      <w:pPr>
        <w:rPr>
          <w:rStyle w:val="StyleUnderline"/>
        </w:rPr>
      </w:pPr>
      <w:r w:rsidRPr="00100A2B">
        <w:rPr>
          <w:rStyle w:val="StyleUnderline"/>
        </w:rPr>
        <w:t>Ground-based</w:t>
      </w:r>
      <w:r w:rsidRPr="00100A2B">
        <w:t xml:space="preserve"> weather and climate </w:t>
      </w:r>
      <w:r w:rsidRPr="00100A2B">
        <w:rPr>
          <w:rStyle w:val="StyleUnderline"/>
        </w:rPr>
        <w:t>monitoring systems only cover about 30%</w:t>
      </w:r>
      <w:r w:rsidRPr="00100A2B">
        <w:t xml:space="preserve"> of the Earth’s surface. In many parts of the world such </w:t>
      </w:r>
      <w:r w:rsidRPr="00100A2B">
        <w:rPr>
          <w:rStyle w:val="StyleUnderline"/>
        </w:rPr>
        <w:t>data is incomplete and patchy due to poorly maintained weather stations and a general lack of such facilities.</w:t>
      </w:r>
    </w:p>
    <w:p w14:paraId="2F4BF6B9" w14:textId="77777777" w:rsidR="00483465" w:rsidRPr="00100A2B" w:rsidRDefault="00483465" w:rsidP="00483465">
      <w:pPr>
        <w:rPr>
          <w:rStyle w:val="StyleUnderline"/>
        </w:rPr>
      </w:pPr>
      <w:r w:rsidRPr="007C66C6">
        <w:rPr>
          <w:rStyle w:val="StyleUnderline"/>
          <w:highlight w:val="cyan"/>
        </w:rPr>
        <w:t>EO satellites</w:t>
      </w:r>
      <w:r w:rsidRPr="00100A2B">
        <w:t xml:space="preserve"> and rapidly improving satellite technology, especially data from open access </w:t>
      </w:r>
      <w:r w:rsidRPr="007C66C6">
        <w:t>programmes</w:t>
      </w:r>
      <w:r w:rsidRPr="00100A2B">
        <w:t xml:space="preserve">, </w:t>
      </w:r>
      <w:r w:rsidRPr="007C66C6">
        <w:rPr>
          <w:rStyle w:val="StyleUnderline"/>
          <w:highlight w:val="cyan"/>
        </w:rPr>
        <w:t>offer</w:t>
      </w:r>
      <w:r w:rsidRPr="00100A2B">
        <w:rPr>
          <w:rStyle w:val="StyleUnderline"/>
        </w:rPr>
        <w:t xml:space="preserve"> a </w:t>
      </w:r>
      <w:r w:rsidRPr="007C66C6">
        <w:rPr>
          <w:rStyle w:val="StyleUnderline"/>
          <w:highlight w:val="cyan"/>
        </w:rPr>
        <w:t>valuable</w:t>
      </w:r>
      <w:r w:rsidRPr="00100A2B">
        <w:rPr>
          <w:rStyle w:val="StyleUnderline"/>
        </w:rPr>
        <w:t xml:space="preserve"> source </w:t>
      </w:r>
      <w:r w:rsidRPr="007C66C6">
        <w:rPr>
          <w:rStyle w:val="StyleUnderline"/>
          <w:highlight w:val="cyan"/>
        </w:rPr>
        <w:t>info</w:t>
      </w:r>
      <w:r w:rsidRPr="007C66C6">
        <w:rPr>
          <w:rStyle w:val="StyleUnderline"/>
        </w:rPr>
        <w:t>rmation</w:t>
      </w:r>
      <w:r w:rsidRPr="00100A2B">
        <w:rPr>
          <w:rStyle w:val="StyleUnderline"/>
        </w:rPr>
        <w:t xml:space="preserve"> </w:t>
      </w:r>
      <w:r w:rsidRPr="007C66C6">
        <w:rPr>
          <w:rStyle w:val="StyleUnderline"/>
          <w:highlight w:val="cyan"/>
        </w:rPr>
        <w:t>for</w:t>
      </w:r>
      <w:r w:rsidRPr="00100A2B">
        <w:rPr>
          <w:rStyle w:val="StyleUnderline"/>
        </w:rPr>
        <w:t xml:space="preserve"> </w:t>
      </w:r>
      <w:r w:rsidRPr="007C66C6">
        <w:rPr>
          <w:rStyle w:val="StyleUnderline"/>
        </w:rPr>
        <w:t xml:space="preserve">such </w:t>
      </w:r>
      <w:r w:rsidRPr="007C66C6">
        <w:rPr>
          <w:rStyle w:val="Emphasis"/>
          <w:highlight w:val="cyan"/>
        </w:rPr>
        <w:t>data-sparse regions</w:t>
      </w:r>
      <w:r w:rsidRPr="00100A2B">
        <w:rPr>
          <w:rStyle w:val="StyleUnderline"/>
        </w:rPr>
        <w:t xml:space="preserve">. This is especially important since countries and </w:t>
      </w:r>
      <w:r w:rsidRPr="007C66C6">
        <w:rPr>
          <w:rStyle w:val="StyleUnderline"/>
          <w:highlight w:val="cyan"/>
        </w:rPr>
        <w:t>regions with a lack of climate data are</w:t>
      </w:r>
      <w:r w:rsidRPr="00100A2B">
        <w:rPr>
          <w:rStyle w:val="StyleUnderline"/>
        </w:rPr>
        <w:t xml:space="preserve"> often </w:t>
      </w:r>
      <w:r w:rsidRPr="007C66C6">
        <w:rPr>
          <w:rStyle w:val="StyleUnderline"/>
          <w:highlight w:val="cyan"/>
        </w:rPr>
        <w:t>particularly vulnerable to</w:t>
      </w:r>
      <w:r w:rsidRPr="00100A2B">
        <w:rPr>
          <w:rStyle w:val="StyleUnderline"/>
        </w:rPr>
        <w:t xml:space="preserve"> climate change </w:t>
      </w:r>
      <w:r w:rsidRPr="007C66C6">
        <w:rPr>
          <w:rStyle w:val="StyleUnderline"/>
          <w:highlight w:val="cyan"/>
        </w:rPr>
        <w:t>impacts</w:t>
      </w:r>
      <w:r w:rsidRPr="00100A2B">
        <w:rPr>
          <w:rStyle w:val="StyleUnderline"/>
        </w:rPr>
        <w:t>.</w:t>
      </w:r>
    </w:p>
    <w:p w14:paraId="1044D6D3" w14:textId="77777777" w:rsidR="00483465" w:rsidRPr="00100A2B" w:rsidRDefault="00483465" w:rsidP="00483465">
      <w:r w:rsidRPr="00100A2B">
        <w:t>International efforts for systematic observation</w:t>
      </w:r>
    </w:p>
    <w:p w14:paraId="3BF2184C" w14:textId="77777777" w:rsidR="00483465" w:rsidRPr="00100A2B" w:rsidRDefault="00483465" w:rsidP="00483465">
      <w:r w:rsidRPr="00100A2B">
        <w:t>The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519AE590" w14:textId="77777777" w:rsidR="00483465" w:rsidRPr="00100A2B" w:rsidRDefault="00483465" w:rsidP="00483465">
      <w:r w:rsidRPr="00100A2B">
        <w:t>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w:t>
      </w:r>
      <w:r w:rsidRPr="00100A2B">
        <w:lastRenderedPageBreak/>
        <w:t>OS. The ECVs, which can be seen below, were identified due to their relevance for characterising the climate system and its changes, the technical feasibility of observing or deriving them on a global scale, and their cost effectiveness.</w:t>
      </w:r>
    </w:p>
    <w:p w14:paraId="3E65A9DE" w14:textId="77777777" w:rsidR="00483465" w:rsidRPr="00100A2B" w:rsidRDefault="00483465" w:rsidP="00483465">
      <w:r w:rsidRPr="00100A2B">
        <w:t>The 50 Essential Climate Variables as defined by GCOS.</w:t>
      </w:r>
    </w:p>
    <w:p w14:paraId="5D327A58" w14:textId="77777777" w:rsidR="00483465" w:rsidRPr="00100A2B" w:rsidRDefault="00483465" w:rsidP="00483465">
      <w:r w:rsidRPr="00100A2B">
        <w:t xml:space="preserve">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w:t>
      </w:r>
    </w:p>
    <w:p w14:paraId="748C73DB" w14:textId="77777777" w:rsidR="00483465" w:rsidRPr="00100A2B" w:rsidRDefault="00483465" w:rsidP="00483465">
      <w:r w:rsidRPr="00100A2B">
        <w:t>Robust evidence supporting climate risk management</w:t>
      </w:r>
    </w:p>
    <w:p w14:paraId="4B459C5B" w14:textId="77777777" w:rsidR="00483465" w:rsidRPr="00100A2B" w:rsidRDefault="00483465" w:rsidP="00483465">
      <w:r w:rsidRPr="00100A2B">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488C3C61" w14:textId="77777777" w:rsidR="00483465" w:rsidRPr="00100A2B" w:rsidRDefault="00483465" w:rsidP="00483465">
      <w:pPr>
        <w:rPr>
          <w:u w:val="single"/>
        </w:rPr>
      </w:pPr>
      <w:r w:rsidRPr="007C66C6">
        <w:rPr>
          <w:rStyle w:val="StyleUnderline"/>
          <w:highlight w:val="cyan"/>
        </w:rPr>
        <w:t>Without</w:t>
      </w:r>
      <w:r w:rsidRPr="00100A2B">
        <w:rPr>
          <w:rStyle w:val="StyleUnderline"/>
        </w:rPr>
        <w:t xml:space="preserve"> insights offered by </w:t>
      </w:r>
      <w:r w:rsidRPr="007C66C6">
        <w:rPr>
          <w:rStyle w:val="StyleUnderline"/>
          <w:highlight w:val="cyan"/>
        </w:rPr>
        <w:t>EO</w:t>
      </w:r>
      <w:r w:rsidRPr="00100A2B">
        <w:rPr>
          <w:rStyle w:val="StyleUnderline"/>
        </w:rPr>
        <w:t xml:space="preserve"> satellites there would not be enough evidence for decision makers to base their </w:t>
      </w:r>
      <w:r w:rsidRPr="007C66C6">
        <w:rPr>
          <w:rStyle w:val="StyleUnderline"/>
          <w:highlight w:val="cyan"/>
        </w:rPr>
        <w:t>climate policies</w:t>
      </w:r>
      <w:r w:rsidRPr="00100A2B">
        <w:rPr>
          <w:rStyle w:val="StyleUnderline"/>
        </w:rPr>
        <w:t xml:space="preserve"> on, increasing the </w:t>
      </w:r>
      <w:r w:rsidRPr="007C66C6">
        <w:rPr>
          <w:rStyle w:val="StyleUnderline"/>
          <w:highlight w:val="cyan"/>
        </w:rPr>
        <w:t>risk</w:t>
      </w:r>
      <w:r w:rsidRPr="00100A2B">
        <w:rPr>
          <w:rStyle w:val="StyleUnderline"/>
        </w:rPr>
        <w:t xml:space="preserve"> of </w:t>
      </w:r>
      <w:r w:rsidRPr="007C66C6">
        <w:rPr>
          <w:rStyle w:val="Emphasis"/>
          <w:highlight w:val="cyan"/>
        </w:rPr>
        <w:t>maladaptation</w:t>
      </w:r>
      <w:r w:rsidRPr="00100A2B">
        <w:rPr>
          <w:rStyle w:val="StyleUnderline"/>
        </w:rPr>
        <w:t xml:space="preserve">. Robust EO data is an invaluable resource </w:t>
      </w:r>
      <w:r w:rsidRPr="007C66C6">
        <w:rPr>
          <w:rStyle w:val="StyleUnderline"/>
        </w:rPr>
        <w:t>for collecting</w:t>
      </w:r>
      <w:r w:rsidRPr="00100A2B">
        <w:rPr>
          <w:rStyle w:val="StyleUnderline"/>
        </w:rPr>
        <w:t xml:space="preserve"> climate information that can inform climate risk management and make it more effective.</w:t>
      </w:r>
    </w:p>
    <w:p w14:paraId="46F52F9A" w14:textId="77777777" w:rsidR="00483465" w:rsidRPr="00100A2B" w:rsidRDefault="00483465" w:rsidP="00483465">
      <w:pPr>
        <w:pStyle w:val="Heading4"/>
      </w:pPr>
      <w:r w:rsidRPr="00100A2B">
        <w:t>Warming causes extinction</w:t>
      </w:r>
    </w:p>
    <w:p w14:paraId="47300308" w14:textId="77777777" w:rsidR="00483465" w:rsidRPr="00100A2B" w:rsidRDefault="00483465" w:rsidP="00483465">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17F12CD0" w14:textId="77777777" w:rsidR="00483465" w:rsidRDefault="00483465" w:rsidP="00483465">
      <w:r w:rsidRPr="00100A2B">
        <w:t>In a 2012 report, the World Bank laid out the gamble implied by that target. “</w:t>
      </w:r>
      <w:r w:rsidRPr="007C66C6">
        <w:rPr>
          <w:rStyle w:val="StyleUnderline"/>
          <w:highlight w:val="cyan"/>
        </w:rPr>
        <w:t>As</w:t>
      </w:r>
      <w:r w:rsidRPr="00100A2B">
        <w:rPr>
          <w:rStyle w:val="StyleUnderline"/>
        </w:rPr>
        <w:t xml:space="preserve"> </w:t>
      </w:r>
      <w:r w:rsidRPr="007C66C6">
        <w:rPr>
          <w:rStyle w:val="StyleUnderline"/>
        </w:rPr>
        <w:t>global</w:t>
      </w:r>
      <w:r w:rsidRPr="00100A2B">
        <w:rPr>
          <w:rStyle w:val="StyleUnderline"/>
        </w:rPr>
        <w:t xml:space="preserve"> </w:t>
      </w:r>
      <w:r w:rsidRPr="007C66C6">
        <w:rPr>
          <w:rStyle w:val="StyleUnderline"/>
          <w:highlight w:val="cyan"/>
        </w:rPr>
        <w:t>warming</w:t>
      </w:r>
      <w:r w:rsidRPr="00100A2B">
        <w:rPr>
          <w:rStyle w:val="StyleUnderline"/>
        </w:rPr>
        <w:t xml:space="preserve"> approaches and </w:t>
      </w:r>
      <w:r w:rsidRPr="007C66C6">
        <w:rPr>
          <w:rStyle w:val="StyleUnderline"/>
          <w:highlight w:val="cyan"/>
        </w:rPr>
        <w:t>exceeds 2-degrees</w:t>
      </w:r>
      <w:r w:rsidRPr="00100A2B">
        <w:rPr>
          <w:rStyle w:val="StyleUnderline"/>
        </w:rPr>
        <w:t xml:space="preserve"> Celsius, there is a risk of triggering </w:t>
      </w:r>
      <w:r w:rsidRPr="007C66C6">
        <w:rPr>
          <w:rStyle w:val="Emphasis"/>
        </w:rPr>
        <w:t>nonlinear tipping elements</w:t>
      </w:r>
      <w:r w:rsidRPr="007C66C6">
        <w:t xml:space="preserve">. </w:t>
      </w:r>
      <w:r w:rsidRPr="007C66C6">
        <w:rPr>
          <w:rStyle w:val="StyleUnderline"/>
        </w:rPr>
        <w:t>Examples include</w:t>
      </w:r>
      <w:r w:rsidRPr="007C66C6">
        <w:t xml:space="preserve"> the disintegration of the West Antarctic ice sheet leading to more rapid sea-level rise, or </w:t>
      </w:r>
      <w:r w:rsidRPr="007C66C6">
        <w:rPr>
          <w:rStyle w:val="StyleUnderline"/>
        </w:rPr>
        <w:t>large-scale Amazon dieback drastically affecting ecosystems</w:t>
      </w:r>
      <w:r w:rsidRPr="00100A2B">
        <w:rPr>
          <w:rStyle w:val="StyleUnderline"/>
        </w:rPr>
        <w:t xml:space="preserve">, rivers, agriculture, energy production, and </w:t>
      </w:r>
      <w:r w:rsidRPr="007C66C6">
        <w:rPr>
          <w:rStyle w:val="StyleUnderline"/>
        </w:rPr>
        <w:t>livelihoods</w:t>
      </w:r>
      <w:r w:rsidRPr="00100A2B">
        <w:t>. This would further add to 21</w:t>
      </w:r>
      <w:r w:rsidRPr="00100A2B">
        <w:rPr>
          <w:vertAlign w:val="superscript"/>
        </w:rPr>
        <w:t>st</w:t>
      </w:r>
      <w:r w:rsidRPr="00100A2B">
        <w:t xml:space="preserve">-century global warming and impact entire continents.” </w:t>
      </w:r>
      <w:r w:rsidRPr="007C66C6">
        <w:t>In</w:t>
      </w:r>
      <w:r w:rsidRPr="00100A2B">
        <w:t xml:space="preserve">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7C66C6">
        <w:rPr>
          <w:rStyle w:val="Emphasis"/>
          <w:highlight w:val="cyan"/>
        </w:rPr>
        <w:t>extreme heat waves</w:t>
      </w:r>
      <w:r w:rsidRPr="00100A2B">
        <w:rPr>
          <w:rStyle w:val="StyleUnderline"/>
        </w:rPr>
        <w:t xml:space="preserve">, </w:t>
      </w:r>
      <w:r w:rsidRPr="007C66C6">
        <w:rPr>
          <w:rStyle w:val="Emphasis"/>
          <w:highlight w:val="cyan"/>
        </w:rPr>
        <w:t>declining</w:t>
      </w:r>
      <w:r w:rsidRPr="00100A2B">
        <w:rPr>
          <w:rStyle w:val="Emphasis"/>
        </w:rPr>
        <w:t xml:space="preserve"> global </w:t>
      </w:r>
      <w:r w:rsidRPr="007C66C6">
        <w:rPr>
          <w:rStyle w:val="Emphasis"/>
          <w:highlight w:val="cyan"/>
        </w:rPr>
        <w:t>food stocks</w:t>
      </w:r>
      <w:r w:rsidRPr="007C66C6">
        <w:rPr>
          <w:rStyle w:val="StyleUnderline"/>
          <w:highlight w:val="cyan"/>
        </w:rPr>
        <w:t xml:space="preserve">, </w:t>
      </w:r>
      <w:r w:rsidRPr="007C66C6">
        <w:rPr>
          <w:rStyle w:val="Emphasis"/>
          <w:highlight w:val="cyan"/>
        </w:rPr>
        <w:t>loss of ecosystems</w:t>
      </w:r>
      <w:r w:rsidRPr="007C66C6">
        <w:rPr>
          <w:rStyle w:val="StyleUnderline"/>
          <w:highlight w:val="cyan"/>
        </w:rPr>
        <w:t xml:space="preserve"> and biodiversity</w:t>
      </w:r>
      <w:r w:rsidRPr="00100A2B">
        <w:rPr>
          <w:rStyle w:val="StyleUnderline"/>
        </w:rPr>
        <w:t xml:space="preserve">, </w:t>
      </w:r>
      <w:r w:rsidRPr="007C66C6">
        <w:rPr>
          <w:rStyle w:val="StyleUnderline"/>
          <w:highlight w:val="cyan"/>
        </w:rPr>
        <w:t xml:space="preserve">and </w:t>
      </w:r>
      <w:r w:rsidRPr="007C66C6">
        <w:rPr>
          <w:rStyle w:val="Emphasis"/>
          <w:highlight w:val="cya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 </w:t>
      </w:r>
      <w:r w:rsidRPr="00100A2B">
        <w:rPr>
          <w:rStyle w:val="StyleUnderline"/>
        </w:rPr>
        <w:t xml:space="preserve">brutal heat waves that </w:t>
      </w:r>
      <w:r w:rsidRPr="007C66C6">
        <w:rPr>
          <w:rStyle w:val="StyleUnderline"/>
          <w:highlight w:val="cyan"/>
        </w:rPr>
        <w:t>can</w:t>
      </w:r>
      <w:r w:rsidRPr="00100A2B">
        <w:rPr>
          <w:rStyle w:val="StyleUnderline"/>
        </w:rPr>
        <w:t xml:space="preserve"> </w:t>
      </w:r>
      <w:r w:rsidRPr="007C66C6">
        <w:rPr>
          <w:rStyle w:val="StyleUnderline"/>
          <w:highlight w:val="cyan"/>
        </w:rPr>
        <w:t>kill</w:t>
      </w:r>
      <w:r w:rsidRPr="00100A2B">
        <w:rPr>
          <w:rStyle w:val="StyleUnderline"/>
        </w:rPr>
        <w:t xml:space="preserve"> tens of thousands of people</w:t>
      </w:r>
      <w:r w:rsidRPr="00100A2B">
        <w:t>,</w:t>
      </w:r>
      <w:r w:rsidRPr="00100A2B">
        <w:lastRenderedPageBreak/>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7C66C6">
        <w:rPr>
          <w:rStyle w:val="StyleUnderline"/>
          <w:highlight w:val="cyan"/>
        </w:rPr>
        <w:t>staple crops</w:t>
      </w:r>
      <w:r w:rsidRPr="00100A2B">
        <w:rPr>
          <w:rStyle w:val="StyleUnderline"/>
        </w:rPr>
        <w:t xml:space="preserve"> to </w:t>
      </w:r>
      <w:r w:rsidRPr="007C66C6">
        <w:rPr>
          <w:rStyle w:val="StyleUnderline"/>
          <w:highlight w:val="cyan"/>
        </w:rPr>
        <w:t>suffer</w:t>
      </w:r>
      <w:r w:rsidRPr="00100A2B">
        <w:rPr>
          <w:rStyle w:val="StyleUnderline"/>
        </w:rPr>
        <w:t xml:space="preserve"> </w:t>
      </w:r>
      <w:r w:rsidRPr="007C66C6">
        <w:rPr>
          <w:rStyle w:val="Emphasis"/>
          <w:highlight w:val="cyan"/>
        </w:rPr>
        <w:t>dramatic yield losses</w:t>
      </w:r>
      <w:r w:rsidRPr="007C66C6">
        <w:rPr>
          <w:rStyle w:val="StyleUnderline"/>
          <w:highlight w:val="cyan"/>
        </w:rPr>
        <w:t xml:space="preserve"> </w:t>
      </w:r>
      <w:r w:rsidRPr="007C66C6">
        <w:rPr>
          <w:rStyle w:val="StyleUnderline"/>
        </w:rPr>
        <w:t>across the globe</w:t>
      </w:r>
      <w:r w:rsidRPr="007C66C6">
        <w:t xml:space="preserve"> (it is possible that Indian wheat and U.S. could plummet by</w:t>
      </w:r>
      <w:r w:rsidRPr="00100A2B">
        <w:t xml:space="preserve"> as much as 60 percent), this at a time </w:t>
      </w:r>
      <w:r w:rsidRPr="00100A2B">
        <w:rPr>
          <w:rStyle w:val="StyleUnderline"/>
        </w:rPr>
        <w:t xml:space="preserve">when </w:t>
      </w:r>
      <w:r w:rsidRPr="007C66C6">
        <w:rPr>
          <w:rStyle w:val="StyleUnderline"/>
        </w:rPr>
        <w:t>demand</w:t>
      </w:r>
      <w:r w:rsidRPr="00100A2B">
        <w:rPr>
          <w:rStyle w:val="StyleUnderline"/>
        </w:rPr>
        <w:t xml:space="preserve"> will be surging due to population growth and a growing demand for meat</w:t>
      </w:r>
      <w:r w:rsidRPr="00100A2B">
        <w:t xml:space="preserve">. And since crops will be facing not just heat stress but also extreme events such as wide-ranging droughts, flooding, or pest outbreaks, the </w:t>
      </w:r>
      <w:r w:rsidRPr="007C66C6">
        <w:rPr>
          <w:rStyle w:val="StyleUnderline"/>
          <w:highlight w:val="cyan"/>
        </w:rPr>
        <w:t>losses could</w:t>
      </w:r>
      <w:r w:rsidRPr="00100A2B">
        <w:rPr>
          <w:rStyle w:val="StyleUnderline"/>
        </w:rPr>
        <w:t xml:space="preserve"> easily </w:t>
      </w:r>
      <w:r w:rsidRPr="007C66C6">
        <w:rPr>
          <w:rStyle w:val="StyleUnderline"/>
          <w:highlight w:val="cyan"/>
        </w:rPr>
        <w:t>turn out</w:t>
      </w:r>
      <w:r w:rsidRPr="00100A2B">
        <w:rPr>
          <w:rStyle w:val="StyleUnderline"/>
        </w:rPr>
        <w:t xml:space="preserve"> to be </w:t>
      </w:r>
      <w:r w:rsidRPr="007C66C6">
        <w:rPr>
          <w:rStyle w:val="StyleUnderline"/>
          <w:highlight w:val="cyan"/>
        </w:rPr>
        <w:t>more severe</w:t>
      </w:r>
      <w:r w:rsidRPr="00100A2B">
        <w:rPr>
          <w:rStyle w:val="StyleUnderline"/>
        </w:rPr>
        <w:t xml:space="preserve"> than the models have predicted</w:t>
      </w:r>
      <w:r w:rsidRPr="00100A2B">
        <w:t xml:space="preserve">. </w:t>
      </w:r>
      <w:r w:rsidRPr="007C66C6">
        <w:rPr>
          <w:rStyle w:val="StyleUnderline"/>
          <w:highlight w:val="cyan"/>
        </w:rPr>
        <w:t>When you add</w:t>
      </w:r>
      <w:r w:rsidRPr="00100A2B">
        <w:rPr>
          <w:rStyle w:val="StyleUnderline"/>
        </w:rPr>
        <w:t xml:space="preserve"> ruinous </w:t>
      </w:r>
      <w:r w:rsidRPr="007C66C6">
        <w:rPr>
          <w:rStyle w:val="StyleUnderline"/>
          <w:highlight w:val="cyan"/>
        </w:rPr>
        <w:t>hurricanes</w:t>
      </w:r>
      <w:r w:rsidRPr="00100A2B">
        <w:rPr>
          <w:rStyle w:val="StyleUnderline"/>
        </w:rPr>
        <w:t xml:space="preserve">, raging </w:t>
      </w:r>
      <w:r w:rsidRPr="007C66C6">
        <w:rPr>
          <w:rStyle w:val="StyleUnderline"/>
          <w:highlight w:val="cyan"/>
        </w:rPr>
        <w:t>wildfires</w:t>
      </w:r>
      <w:r w:rsidRPr="00100A2B">
        <w:rPr>
          <w:rStyle w:val="StyleUnderline"/>
        </w:rPr>
        <w:t xml:space="preserve">, fisheries collapses, widespread </w:t>
      </w:r>
      <w:r w:rsidRPr="007C66C6">
        <w:rPr>
          <w:rStyle w:val="StyleUnderline"/>
          <w:highlight w:val="cyan"/>
        </w:rPr>
        <w:t>disruptions to water supplies</w:t>
      </w:r>
      <w:r w:rsidRPr="00100A2B">
        <w:rPr>
          <w:rStyle w:val="StyleUnderline"/>
        </w:rPr>
        <w:t>,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7C66C6">
        <w:rPr>
          <w:rStyle w:val="StyleUnderline"/>
          <w:highlight w:val="cyan"/>
        </w:rPr>
        <w:t xml:space="preserve">we are headed for </w:t>
      </w:r>
      <w:r w:rsidRPr="007C66C6">
        <w:rPr>
          <w:rStyle w:val="Emphasis"/>
          <w:highlight w:val="cyan"/>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And as the IEA’s chief economist put it: “Everybody, even the school children, knows that </w:t>
      </w:r>
      <w:r w:rsidRPr="007C66C6">
        <w:rPr>
          <w:rStyle w:val="StyleUnderline"/>
        </w:rPr>
        <w:t>this</w:t>
      </w:r>
      <w:r w:rsidRPr="00100A2B">
        <w:rPr>
          <w:rStyle w:val="StyleUnderline"/>
        </w:rPr>
        <w:t xml:space="preserve">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an </w:t>
      </w:r>
      <w:r w:rsidRPr="00100A2B">
        <w:rPr>
          <w:rStyle w:val="Emphasis"/>
        </w:rPr>
        <w:t>existential crisis for the human species</w:t>
      </w:r>
      <w:r w:rsidRPr="00100A2B">
        <w:t>.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w:t>
      </w:r>
      <w:r w:rsidRPr="00100A2B">
        <w:lastRenderedPageBreak/>
        <w:t xml:space="preserve">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7C66C6">
        <w:rPr>
          <w:rStyle w:val="Emphasis"/>
        </w:rPr>
        <w:t>all of us</w:t>
      </w:r>
      <w:r w:rsidRPr="00100A2B">
        <w:t xml:space="preserve"> </w:t>
      </w:r>
      <w:r w:rsidRPr="00100A2B">
        <w:rPr>
          <w:rStyle w:val="StyleUnderline"/>
        </w:rPr>
        <w:t xml:space="preserve">are now convinced that global </w:t>
      </w:r>
      <w:r w:rsidRPr="007C66C6">
        <w:rPr>
          <w:rStyle w:val="StyleUnderline"/>
          <w:highlight w:val="cyan"/>
        </w:rPr>
        <w:t xml:space="preserve">warming poses a </w:t>
      </w:r>
      <w:r w:rsidRPr="007C66C6">
        <w:rPr>
          <w:rStyle w:val="Emphasis"/>
          <w:highlight w:val="cyan"/>
        </w:rPr>
        <w:t>clear</w:t>
      </w:r>
      <w:r w:rsidRPr="00100A2B">
        <w:rPr>
          <w:rStyle w:val="Emphasis"/>
        </w:rPr>
        <w:t xml:space="preserve"> and present </w:t>
      </w:r>
      <w:r w:rsidRPr="007C66C6">
        <w:rPr>
          <w:rStyle w:val="Emphasis"/>
          <w:highlight w:val="cyan"/>
        </w:rPr>
        <w:t>danger to civilization</w:t>
      </w:r>
      <w:r w:rsidRPr="00100A2B">
        <w:t>.”</w:t>
      </w:r>
    </w:p>
    <w:p w14:paraId="1A50F86A" w14:textId="77777777" w:rsidR="00483465" w:rsidRPr="00100A2B" w:rsidRDefault="00483465" w:rsidP="00483465"/>
    <w:p w14:paraId="2F56AD9C" w14:textId="77777777" w:rsidR="00483465" w:rsidRPr="00100A2B" w:rsidRDefault="00483465" w:rsidP="00483465">
      <w:pPr>
        <w:pStyle w:val="Heading4"/>
      </w:pPr>
      <w:r>
        <w:t>Scenario 2 is Nuke War</w:t>
      </w:r>
    </w:p>
    <w:p w14:paraId="2B4F0EDE" w14:textId="77777777" w:rsidR="00483465" w:rsidRPr="00100A2B" w:rsidRDefault="00483465" w:rsidP="00483465">
      <w:pPr>
        <w:pStyle w:val="Heading4"/>
      </w:pPr>
      <w:r w:rsidRPr="00100A2B">
        <w:t>Early warning satellites going dark signals attacks – causes miscalc and goes nuclear</w:t>
      </w:r>
    </w:p>
    <w:p w14:paraId="12FA2248" w14:textId="77777777" w:rsidR="00483465" w:rsidRPr="00100A2B" w:rsidRDefault="00483465" w:rsidP="00483465">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2" w:history="1">
        <w:r w:rsidRPr="00100A2B">
          <w:rPr>
            <w:rStyle w:val="Hyperlink"/>
          </w:rPr>
          <w:t>https://www.businessinsider.com/russia-says-space-junk-could-spark-war-2016-1</w:t>
        </w:r>
      </w:hyperlink>
      <w:r w:rsidRPr="00100A2B">
        <w:t>] TDI</w:t>
      </w:r>
    </w:p>
    <w:p w14:paraId="2101F083" w14:textId="77777777" w:rsidR="00483465" w:rsidRPr="00100A2B" w:rsidRDefault="00483465" w:rsidP="00483465">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62748896" w14:textId="77777777" w:rsidR="00483465" w:rsidRPr="00100A2B" w:rsidRDefault="00483465" w:rsidP="00483465">
      <w:r w:rsidRPr="00100A2B">
        <w:t>Scientists estimate that anywhere from 500,000 to 600,000 pieces of human-made space debris between 0.4 and 4 inches in size are currently orbiting the Earth and traveling at speeds over 17,000 miles per hour.</w:t>
      </w:r>
    </w:p>
    <w:p w14:paraId="2BA8C8C5" w14:textId="77777777" w:rsidR="00483465" w:rsidRPr="00100A2B" w:rsidRDefault="00483465" w:rsidP="00483465">
      <w:r w:rsidRPr="00100A2B">
        <w:rPr>
          <w:rStyle w:val="StyleUnderline"/>
        </w:rPr>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052B0516" w14:textId="77777777" w:rsidR="00483465" w:rsidRPr="00100A2B" w:rsidRDefault="00483465" w:rsidP="00483465">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Adushkin reported. (Even smaller pieces no bigger than size of a pea could cause enough damage to the satellite that it would no longer operate correctly, he notes.) </w:t>
      </w:r>
    </w:p>
    <w:p w14:paraId="5E6ED676" w14:textId="77777777" w:rsidR="00483465" w:rsidRPr="00100A2B" w:rsidRDefault="00483465" w:rsidP="00483465">
      <w:pPr>
        <w:rPr>
          <w:rStyle w:val="StyleUnderline"/>
        </w:rPr>
      </w:pPr>
      <w:r w:rsidRPr="007C66C6">
        <w:rPr>
          <w:rStyle w:val="StyleUnderline"/>
        </w:rPr>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14:paraId="5D2652EB" w14:textId="77777777" w:rsidR="00483465" w:rsidRPr="00100A2B" w:rsidRDefault="00483465" w:rsidP="00483465">
      <w:pPr>
        <w:rPr>
          <w:rStyle w:val="StyleUnderline"/>
        </w:rPr>
      </w:pPr>
      <w:r w:rsidRPr="00100A2B">
        <w:rPr>
          <w:rStyle w:val="StyleUnderline"/>
        </w:rPr>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w:t>
      </w:r>
      <w:r w:rsidRPr="00100A2B">
        <w:rPr>
          <w:rStyle w:val="StyleUnderline"/>
        </w:rPr>
        <w:lastRenderedPageBreak/>
        <w:t xml:space="preserve">, eventually, </w:t>
      </w:r>
      <w:r w:rsidRPr="007C66C6">
        <w:rPr>
          <w:rStyle w:val="StyleUnderline"/>
          <w:highlight w:val="cyan"/>
        </w:rPr>
        <w:t>war</w:t>
      </w:r>
      <w:r w:rsidRPr="00100A2B">
        <w:rPr>
          <w:rStyle w:val="StyleUnderline"/>
        </w:rPr>
        <w:t xml:space="preserve">, according to Adushkin and his colleagues. </w:t>
      </w:r>
    </w:p>
    <w:p w14:paraId="2247EA59" w14:textId="77777777" w:rsidR="00483465" w:rsidRPr="00100A2B" w:rsidRDefault="00483465" w:rsidP="00483465">
      <w:r w:rsidRPr="00100A2B">
        <w:t>A politically dangerous dilemma</w:t>
      </w:r>
    </w:p>
    <w:p w14:paraId="3BF61E2A" w14:textId="77777777" w:rsidR="00483465" w:rsidRPr="00100A2B" w:rsidRDefault="00483465" w:rsidP="00483465">
      <w:pPr>
        <w:rPr>
          <w:rStyle w:val="StyleUnderline"/>
        </w:rPr>
      </w:pPr>
      <w:r w:rsidRPr="00100A2B">
        <w:rPr>
          <w:rStyle w:val="StyleUnderline"/>
        </w:rPr>
        <w:t>In the report, the Adushkin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14:paraId="6BF0162F" w14:textId="77777777" w:rsidR="00483465" w:rsidRPr="00100A2B" w:rsidRDefault="00483465" w:rsidP="00483465">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xml:space="preserve">," he wrote. </w:t>
      </w:r>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14:paraId="748FFC9C" w14:textId="77777777" w:rsidR="00483465" w:rsidRPr="00100A2B" w:rsidRDefault="00483465" w:rsidP="00483465">
      <w:r w:rsidRPr="00100A2B">
        <w:t>"</w:t>
      </w:r>
      <w:r w:rsidRPr="00100A2B">
        <w:rPr>
          <w:rStyle w:val="StyleUnderline"/>
        </w:rPr>
        <w:t>This is a politically dangerous dilemma</w:t>
      </w:r>
      <w:r w:rsidRPr="00100A2B">
        <w:t xml:space="preserve">," he added. </w:t>
      </w:r>
    </w:p>
    <w:p w14:paraId="52DAF078" w14:textId="77777777" w:rsidR="00483465" w:rsidRPr="00100A2B" w:rsidRDefault="00483465" w:rsidP="00483465">
      <w:pPr>
        <w:rPr>
          <w:rStyle w:val="StyleUnderline"/>
        </w:rPr>
      </w:pPr>
      <w:r w:rsidRPr="00100A2B">
        <w:rPr>
          <w:rStyle w:val="StyleUnderline"/>
        </w:rPr>
        <w:t xml:space="preserve">But these mysterious failures in the past aren't what concerns Adushkin most. </w:t>
      </w:r>
    </w:p>
    <w:p w14:paraId="344818EA" w14:textId="77777777" w:rsidR="00483465" w:rsidRPr="00100A2B" w:rsidRDefault="00483465" w:rsidP="00483465">
      <w:pPr>
        <w:rPr>
          <w:rStyle w:val="StyleUnderline"/>
        </w:rPr>
      </w:pPr>
      <w:r w:rsidRPr="00100A2B">
        <w:rPr>
          <w:rStyle w:val="StyleUnderline"/>
        </w:rPr>
        <w:t xml:space="preserve">It's a future threat of what experts call the cascade effect that has Adushkin and other scientists around the world extremely concerned. </w:t>
      </w:r>
    </w:p>
    <w:p w14:paraId="4CF0A35F" w14:textId="77777777" w:rsidR="00483465" w:rsidRPr="00100A2B" w:rsidRDefault="00483465" w:rsidP="00483465">
      <w:pPr>
        <w:rPr>
          <w:rStyle w:val="StyleUnderline"/>
        </w:rPr>
      </w:pPr>
      <w:r w:rsidRPr="00100A2B">
        <w:rPr>
          <w:rStyle w:val="StyleUnderline"/>
        </w:rPr>
        <w:t>The Kessler Syndrome</w:t>
      </w:r>
    </w:p>
    <w:p w14:paraId="46B84F99" w14:textId="77777777" w:rsidR="00483465" w:rsidRPr="00100A2B" w:rsidRDefault="00483465" w:rsidP="00483465">
      <w:r w:rsidRPr="00100A2B">
        <w:t xml:space="preserve">In 1978, American astrophysicist Donald Kessler predicted that the amount of space debris around Earth would begin to grow exponentially after the turn of the millennium. </w:t>
      </w:r>
    </w:p>
    <w:p w14:paraId="27D2837D" w14:textId="77777777" w:rsidR="00483465" w:rsidRPr="00100A2B" w:rsidRDefault="00483465" w:rsidP="00483465">
      <w:pPr>
        <w:rPr>
          <w:rStyle w:val="StyleUnderline"/>
        </w:rPr>
      </w:pPr>
      <w:r w:rsidRPr="00100A2B">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520B2342" w14:textId="77777777" w:rsidR="00483465" w:rsidRPr="00100A2B" w:rsidRDefault="00483465" w:rsidP="00483465">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14:paraId="10547472" w14:textId="77777777" w:rsidR="00483465" w:rsidRPr="00100A2B" w:rsidRDefault="00483465" w:rsidP="00483465">
      <w:r w:rsidRPr="00100A2B">
        <w:t xml:space="preserve">For Kessler, this is a problem because it would "create small debris faster than it can be removed," Kessler said last year. And this cloud of junk could eventually make missions to space too dangerous. </w:t>
      </w:r>
    </w:p>
    <w:p w14:paraId="1303E83F" w14:textId="77777777" w:rsidR="00483465" w:rsidRPr="00100A2B" w:rsidRDefault="00483465" w:rsidP="00483465">
      <w:pPr>
        <w:rPr>
          <w:rStyle w:val="StyleUnderline"/>
        </w:rPr>
      </w:pPr>
      <w:r w:rsidRPr="00100A2B">
        <w:rPr>
          <w:rStyle w:val="StyleUnderline"/>
        </w:rPr>
        <w:t xml:space="preserve">For Adushkin,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14:paraId="17F18085" w14:textId="77777777" w:rsidR="00483465" w:rsidRPr="00100A2B" w:rsidRDefault="00483465" w:rsidP="00483465">
      <w:r w:rsidRPr="00100A2B">
        <w:t xml:space="preserve">The future </w:t>
      </w:r>
    </w:p>
    <w:p w14:paraId="26DC3AAC" w14:textId="77777777" w:rsidR="00483465" w:rsidRPr="00100A2B" w:rsidRDefault="00483465" w:rsidP="00483465">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Adushkin and his colleagues cite in their paper. </w:t>
      </w:r>
    </w:p>
    <w:p w14:paraId="69C38F7B" w14:textId="77777777" w:rsidR="00483465" w:rsidRPr="00100A2B" w:rsidRDefault="00483465" w:rsidP="00483465">
      <w:r w:rsidRPr="00100A2B">
        <w:t xml:space="preserve">But it's not just the large objects that concern Adushkin, who reported that even small objects (less than 1/3 of an inch) could damage satellites to the point they can't function properly. </w:t>
      </w:r>
    </w:p>
    <w:p w14:paraId="0E6447F7" w14:textId="77777777" w:rsidR="00483465" w:rsidRPr="00100A2B" w:rsidRDefault="00483465" w:rsidP="00483465">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38297FE2" w14:textId="77777777" w:rsidR="00483465" w:rsidRPr="00100A2B" w:rsidRDefault="00483465" w:rsidP="00483465">
      <w:r w:rsidRPr="00100A2B">
        <w:t xml:space="preserve">1.5 times more fragments greater than 8 inches across </w:t>
      </w:r>
    </w:p>
    <w:p w14:paraId="2B1BE0F0" w14:textId="77777777" w:rsidR="00483465" w:rsidRPr="00100A2B" w:rsidRDefault="00483465" w:rsidP="00483465">
      <w:r w:rsidRPr="00100A2B">
        <w:t xml:space="preserve">3.2 times more fragments between 4 and 8 inches across </w:t>
      </w:r>
    </w:p>
    <w:p w14:paraId="679116E0" w14:textId="77777777" w:rsidR="00483465" w:rsidRPr="00100A2B" w:rsidRDefault="00483465" w:rsidP="00483465">
      <w:r w:rsidRPr="00100A2B">
        <w:t>13-20 times more smaller-sized fragments less than 4 inches across</w:t>
      </w:r>
    </w:p>
    <w:p w14:paraId="44277859" w14:textId="77777777" w:rsidR="00483465" w:rsidRPr="00100A2B" w:rsidRDefault="00483465" w:rsidP="00483465">
      <w:r w:rsidRPr="00100A2B">
        <w:rPr>
          <w:rStyle w:val="StyleUnderline"/>
        </w:rPr>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14:paraId="3940DA87" w14:textId="77777777" w:rsidR="00483465" w:rsidRPr="009C412A" w:rsidRDefault="00483465" w:rsidP="00483465">
      <w:pPr>
        <w:pStyle w:val="Heading4"/>
      </w:pPr>
      <w:r>
        <w:t xml:space="preserve">That triggers </w:t>
      </w:r>
      <w:r>
        <w:rPr>
          <w:u w:val="single"/>
        </w:rPr>
        <w:t>missile radars</w:t>
      </w:r>
      <w:r>
        <w:t xml:space="preserve">. </w:t>
      </w:r>
    </w:p>
    <w:p w14:paraId="080C51FA" w14:textId="77777777" w:rsidR="00483465" w:rsidRPr="001A09D0" w:rsidRDefault="00483465" w:rsidP="00483465">
      <w:pPr>
        <w:rPr>
          <w:rStyle w:val="Style13ptBold"/>
        </w:rPr>
      </w:pPr>
      <w:r>
        <w:rPr>
          <w:rStyle w:val="Style13ptBold"/>
        </w:rPr>
        <w:t xml:space="preserve">Hoots ’15 </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33" w:history="1">
        <w:r w:rsidRPr="001A09D0">
          <w:rPr>
            <w:rStyle w:val="Hyperlink"/>
          </w:rPr>
          <w:t>https://aerospace.org/sites/default/files/2019-04/Crosslink%20Fall%202015%20V16N1%20.pdf</w:t>
        </w:r>
      </w:hyperlink>
      <w:r w:rsidRPr="001A09D0">
        <w:t>; RP]</w:t>
      </w:r>
    </w:p>
    <w:p w14:paraId="5BB18AA2" w14:textId="77777777" w:rsidR="00483465" w:rsidRDefault="00483465" w:rsidP="00483465">
      <w:r w:rsidRPr="00561197">
        <w:t xml:space="preserve">The launch of Sputnik on October 4, 1957, marked the beginning of </w:t>
      </w:r>
      <w:r w:rsidRPr="00561197">
        <w:rPr>
          <w:rStyle w:val="StyleUnderline"/>
        </w:rPr>
        <w:t>the Space Age</w:t>
      </w:r>
      <w:r w:rsidRPr="00561197">
        <w:t xml:space="preserve">. It also </w:t>
      </w:r>
      <w:r w:rsidRPr="00561197">
        <w:rPr>
          <w:rStyle w:val="StyleUnderline"/>
        </w:rPr>
        <w:t>marked the beginning of an intense</w:t>
      </w:r>
      <w:r w:rsidRPr="00561197">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704237">
        <w:rPr>
          <w:rStyle w:val="Emphasis"/>
          <w:highlight w:val="cya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3850DB">
        <w:rPr>
          <w:rStyle w:val="Emphasis"/>
          <w:highlight w:val="cyan"/>
        </w:rPr>
        <w:t>challenges</w:t>
      </w:r>
      <w:r w:rsidRPr="00561197">
        <w:rPr>
          <w:rStyle w:val="StyleUnderline"/>
        </w:rPr>
        <w:t>, including</w:t>
      </w:r>
      <w:r w:rsidRPr="00561197">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3850DB">
        <w:rPr>
          <w:rStyle w:val="Emphasis"/>
          <w:highlight w:val="cyan"/>
        </w:rPr>
        <w:t>surveillance</w:t>
      </w:r>
      <w:r w:rsidRPr="00561197">
        <w:t xml:space="preserve">. In particular, </w:t>
      </w:r>
      <w:r w:rsidRPr="00561197">
        <w:rPr>
          <w:rStyle w:val="StyleUnderline"/>
        </w:rPr>
        <w:t xml:space="preserve">the Air </w:t>
      </w:r>
      <w:r w:rsidRPr="00561197">
        <w:rPr>
          <w:rStyle w:val="StyleUnderline"/>
        </w:rPr>
        <w:lastRenderedPageBreak/>
        <w:t xml:space="preserve">Force needed a way </w:t>
      </w:r>
      <w:r w:rsidRPr="003850DB">
        <w:rPr>
          <w:rStyle w:val="StyleUnderline"/>
          <w:highlight w:val="cyan"/>
        </w:rPr>
        <w:t xml:space="preserve">to </w:t>
      </w:r>
      <w:r w:rsidRPr="003850DB">
        <w:rPr>
          <w:rStyle w:val="Emphasis"/>
          <w:highlight w:val="cyan"/>
        </w:rPr>
        <w:t>prevent false alarms</w:t>
      </w:r>
      <w:r w:rsidRPr="003850DB">
        <w:rPr>
          <w:rStyle w:val="StyleUnderline"/>
          <w:highlight w:val="cyan"/>
        </w:rPr>
        <w:t xml:space="preserve"> as sat</w:t>
      </w:r>
      <w:r w:rsidRPr="00704237">
        <w:rPr>
          <w:rStyle w:val="StyleUnderline"/>
        </w:rPr>
        <w:t>ellite</w:t>
      </w:r>
      <w:r w:rsidRPr="003850DB">
        <w:rPr>
          <w:rStyle w:val="StyleUnderline"/>
          <w:highlight w:val="cyan"/>
        </w:rPr>
        <w:t>s came</w:t>
      </w:r>
      <w:r w:rsidRPr="00704237">
        <w:rPr>
          <w:rStyle w:val="StyleUnderline"/>
        </w:rPr>
        <w:t xml:space="preserve"> with</w:t>
      </w:r>
      <w:r w:rsidRPr="003850DB">
        <w:rPr>
          <w:rStyle w:val="StyleUnderline"/>
          <w:highlight w:val="cyan"/>
        </w:rPr>
        <w:t>in</w:t>
      </w:r>
      <w:r w:rsidRPr="00561197">
        <w:rPr>
          <w:rStyle w:val="StyleUnderline"/>
        </w:rPr>
        <w:t xml:space="preserve"> view of </w:t>
      </w:r>
      <w:r w:rsidRPr="003850DB">
        <w:rPr>
          <w:rStyle w:val="Emphasis"/>
          <w:highlight w:val="cyan"/>
        </w:rPr>
        <w:t>missile</w:t>
      </w:r>
      <w:r w:rsidRPr="00561197">
        <w:rPr>
          <w:rStyle w:val="Emphasis"/>
        </w:rPr>
        <w:t xml:space="preserve">-warning </w:t>
      </w:r>
      <w:r w:rsidRPr="003850DB">
        <w:rPr>
          <w:rStyle w:val="Emphasis"/>
          <w:highlight w:val="cyan"/>
        </w:rPr>
        <w:t>radars</w:t>
      </w:r>
      <w:r w:rsidRPr="00561197">
        <w:rPr>
          <w:rStyle w:val="StyleUnderline"/>
        </w:rPr>
        <w:t>, while the Navy needed</w:t>
      </w:r>
      <w:r w:rsidRPr="00561197">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t xml:space="preserve"> possible </w:t>
      </w:r>
      <w:r w:rsidRPr="00561197">
        <w:rPr>
          <w:rStyle w:val="StyleUnderline"/>
        </w:rPr>
        <w:t>reconnaissance</w:t>
      </w:r>
      <w:r w:rsidRPr="00561197">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t xml:space="preserve"> Earth-</w:t>
      </w:r>
      <w:r w:rsidRPr="00561197">
        <w:rPr>
          <w:rStyle w:val="StyleUnderline"/>
        </w:rPr>
        <w:t>orbiting objects</w:t>
      </w:r>
      <w:r w:rsidRPr="00561197">
        <w:t>—active payloads, rocket bodies, and debris—</w:t>
      </w:r>
      <w:r w:rsidRPr="00561197">
        <w:rPr>
          <w:rStyle w:val="StyleUnderline"/>
        </w:rPr>
        <w:t>along with</w:t>
      </w:r>
      <w:r w:rsidRPr="00561197">
        <w:t xml:space="preserve"> detailed </w:t>
      </w:r>
      <w:r w:rsidRPr="00561197">
        <w:rPr>
          <w:rStyle w:val="StyleUnderline"/>
        </w:rPr>
        <w:t>information about trajectory and</w:t>
      </w:r>
      <w:r w:rsidRPr="00561197">
        <w:t xml:space="preserve"> point of </w:t>
      </w:r>
      <w:r w:rsidRPr="00561197">
        <w:rPr>
          <w:rStyle w:val="StyleUnderline"/>
        </w:rPr>
        <w:t xml:space="preserve">origin. Such </w:t>
      </w:r>
      <w:r w:rsidRPr="003850DB">
        <w:rPr>
          <w:rStyle w:val="StyleUnderline"/>
          <w:highlight w:val="cyan"/>
        </w:rPr>
        <w:t>a catalog could</w:t>
      </w:r>
      <w:r w:rsidRPr="00561197">
        <w:t xml:space="preserve"> be used </w:t>
      </w:r>
      <w:r w:rsidRPr="00561197">
        <w:rPr>
          <w:rStyle w:val="StyleUnderline"/>
        </w:rPr>
        <w:t xml:space="preserve">to </w:t>
      </w:r>
      <w:r w:rsidRPr="003850DB">
        <w:rPr>
          <w:rStyle w:val="StyleUnderline"/>
          <w:highlight w:val="cyan"/>
        </w:rPr>
        <w:t xml:space="preserve">filter </w:t>
      </w:r>
      <w:r w:rsidRPr="003850DB">
        <w:rPr>
          <w:rStyle w:val="Emphasis"/>
          <w:highlight w:val="cyan"/>
        </w:rPr>
        <w:t>normal</w:t>
      </w:r>
      <w:r w:rsidRPr="00561197">
        <w:rPr>
          <w:rStyle w:val="Emphasis"/>
        </w:rPr>
        <w:t xml:space="preserve"> orbital </w:t>
      </w:r>
      <w:r w:rsidRPr="003850DB">
        <w:rPr>
          <w:rStyle w:val="Emphasis"/>
          <w:highlight w:val="cyan"/>
        </w:rPr>
        <w:t>passages</w:t>
      </w:r>
      <w:r w:rsidRPr="003850DB">
        <w:rPr>
          <w:rStyle w:val="StyleUnderline"/>
          <w:highlight w:val="cyan"/>
        </w:rPr>
        <w:t xml:space="preserve"> from</w:t>
      </w:r>
      <w:r w:rsidRPr="00561197">
        <w:rPr>
          <w:rStyle w:val="StyleUnderline"/>
        </w:rPr>
        <w:t xml:space="preserve"> potential </w:t>
      </w:r>
      <w:r w:rsidRPr="00561197">
        <w:rPr>
          <w:rStyle w:val="Emphasis"/>
        </w:rPr>
        <w:t xml:space="preserve">incoming </w:t>
      </w:r>
      <w:r w:rsidRPr="003850DB">
        <w:rPr>
          <w:rStyle w:val="Emphasis"/>
          <w:highlight w:val="cyan"/>
        </w:rPr>
        <w:t>missiles</w:t>
      </w:r>
      <w:r w:rsidRPr="00561197">
        <w:rPr>
          <w:rStyle w:val="StyleUnderline"/>
        </w:rPr>
        <w:t xml:space="preserve"> and predict the passage of suspected </w:t>
      </w:r>
      <w:r w:rsidRPr="00561197">
        <w:rPr>
          <w:rStyle w:val="Emphasis"/>
        </w:rPr>
        <w:t>spy satellites</w:t>
      </w:r>
      <w:r w:rsidRPr="00561197">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t xml:space="preserve"> dynamic </w:t>
      </w:r>
      <w:r w:rsidRPr="003850DB">
        <w:rPr>
          <w:rStyle w:val="StyleUnderline"/>
          <w:highlight w:val="cyan"/>
        </w:rPr>
        <w:t>models</w:t>
      </w:r>
      <w:r w:rsidRPr="00561197">
        <w:t xml:space="preserve"> used </w:t>
      </w:r>
      <w:r w:rsidRPr="00561197">
        <w:rPr>
          <w:rStyle w:val="StyleUnderline"/>
        </w:rPr>
        <w:t xml:space="preserve">for predicting satellite motion </w:t>
      </w:r>
      <w:r w:rsidRPr="003850DB">
        <w:rPr>
          <w:rStyle w:val="StyleUnderline"/>
          <w:highlight w:val="cyan"/>
        </w:rPr>
        <w:t xml:space="preserve">are </w:t>
      </w:r>
      <w:r w:rsidRPr="003850DB">
        <w:rPr>
          <w:rStyle w:val="Emphasis"/>
          <w:highlight w:val="cyan"/>
        </w:rPr>
        <w:t>not perfect</w:t>
      </w:r>
      <w:r w:rsidRPr="00561197">
        <w:t xml:space="preserve">; factors such as </w:t>
      </w:r>
      <w:r w:rsidRPr="00561197">
        <w:rPr>
          <w:rStyle w:val="StyleUnderline"/>
        </w:rPr>
        <w:t>atmospheric</w:t>
      </w:r>
      <w:r w:rsidRPr="00561197">
        <w:t xml:space="preserve"> density </w:t>
      </w:r>
      <w:r w:rsidRPr="00561197">
        <w:rPr>
          <w:rStyle w:val="StyleUnderline"/>
        </w:rPr>
        <w:t>variation caused by</w:t>
      </w:r>
      <w:r w:rsidRPr="00561197">
        <w:t xml:space="preserve"> unmodeled </w:t>
      </w:r>
      <w:r w:rsidRPr="00561197">
        <w:rPr>
          <w:rStyle w:val="StyleUnderline"/>
        </w:rPr>
        <w:t>solar activity can cause the predicted position to</w:t>
      </w:r>
      <w:r w:rsidRPr="00561197">
        <w:t xml:space="preserve"> gradually </w:t>
      </w:r>
      <w:r w:rsidRPr="00561197">
        <w:rPr>
          <w:rStyle w:val="StyleUnderline"/>
        </w:rPr>
        <w:t>stray from the true position</w:t>
      </w:r>
      <w:r w:rsidRPr="00561197">
        <w:t xml:space="preserve">. The observations are used to correct the predicted trajectory so the network can continue to track the satellite. </w:t>
      </w:r>
      <w:r w:rsidRPr="00561197">
        <w:rPr>
          <w:rStyle w:val="StyleUnderline"/>
        </w:rPr>
        <w:t>This process of using observations to</w:t>
      </w:r>
      <w:r w:rsidRPr="00561197">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t xml:space="preserve"> called </w:t>
      </w:r>
      <w:r w:rsidRPr="00561197">
        <w:rPr>
          <w:rStyle w:val="StyleUnderline"/>
        </w:rPr>
        <w:t>catalog maintenance</w:t>
      </w:r>
      <w:r w:rsidRPr="00561197">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t xml:space="preserve"> to a partially correlated or uncorrelated track, </w:t>
      </w:r>
      <w:r w:rsidRPr="00561197">
        <w:rPr>
          <w:rStyle w:val="StyleUnderline"/>
        </w:rPr>
        <w:t>the</w:t>
      </w:r>
      <w:r w:rsidRPr="00561197">
        <w:t xml:space="preserve"> satellite </w:t>
      </w:r>
      <w:r w:rsidRPr="00561197">
        <w:rPr>
          <w:rStyle w:val="StyleUnderline"/>
        </w:rPr>
        <w:t>information continues to age. If it reaches 30 days</w:t>
      </w:r>
      <w:r w:rsidRPr="00561197">
        <w:t xml:space="preserve"> without a match, </w:t>
      </w:r>
      <w:r w:rsidRPr="00561197">
        <w:rPr>
          <w:rStyle w:val="StyleUnderline"/>
        </w:rPr>
        <w:t>the satellite is placed on the lost list</w:t>
      </w:r>
      <w:r w:rsidRPr="00561197">
        <w:t xml:space="preserve">. Risk Prediction One </w:t>
      </w:r>
      <w:r w:rsidRPr="00704237">
        <w:t xml:space="preserve">of </w:t>
      </w:r>
      <w:r w:rsidRPr="00704237">
        <w:rPr>
          <w:rStyle w:val="Emphasis"/>
        </w:rPr>
        <w:t xml:space="preserve">the most visible </w:t>
      </w:r>
      <w:r w:rsidRPr="00704237">
        <w:rPr>
          <w:rStyle w:val="Emphasis"/>
          <w:highlight w:val="cyan"/>
        </w:rPr>
        <w:t>use</w:t>
      </w:r>
      <w:r w:rsidRPr="00704237">
        <w:rPr>
          <w:rStyle w:val="Emphasis"/>
        </w:rPr>
        <w:t>s</w:t>
      </w:r>
      <w:r w:rsidRPr="00704237">
        <w:rPr>
          <w:rStyle w:val="StyleUnderline"/>
        </w:rPr>
        <w:t xml:space="preserve"> o</w:t>
      </w:r>
      <w:r w:rsidRPr="00561197">
        <w:rPr>
          <w:rStyle w:val="StyleUnderline"/>
        </w:rPr>
        <w:t xml:space="preserve">f the catalog </w:t>
      </w:r>
      <w:r w:rsidRPr="003850DB">
        <w:rPr>
          <w:rStyle w:val="StyleUnderline"/>
          <w:highlight w:val="cyan"/>
        </w:rPr>
        <w:t>is</w:t>
      </w:r>
      <w:r w:rsidRPr="00561197">
        <w:rPr>
          <w:rStyle w:val="StyleUnderline"/>
        </w:rPr>
        <w:t xml:space="preserve"> to warn about </w:t>
      </w:r>
      <w:r w:rsidRPr="003850DB">
        <w:rPr>
          <w:rStyle w:val="Emphasis"/>
          <w:highlight w:val="cya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t xml:space="preserve"> potential </w:t>
      </w:r>
      <w:r w:rsidRPr="00561197">
        <w:rPr>
          <w:rStyle w:val="Emphasis"/>
        </w:rPr>
        <w:t>close approaches</w:t>
      </w:r>
      <w:r w:rsidRPr="00561197">
        <w:t xml:space="preserve"> three to five days </w:t>
      </w:r>
      <w:r w:rsidRPr="00561197">
        <w:rPr>
          <w:rStyle w:val="StyleUnderline"/>
        </w:rPr>
        <w:t>in advance to allow</w:t>
      </w:r>
      <w:r w:rsidRPr="00561197">
        <w:t xml:space="preserve"> time to plan </w:t>
      </w:r>
      <w:r w:rsidRPr="00561197">
        <w:rPr>
          <w:rStyle w:val="StyleUnderline"/>
        </w:rPr>
        <w:t>avoidance maneuvers</w:t>
      </w:r>
      <w:r w:rsidRPr="00561197">
        <w:t>, if necessary</w:t>
      </w:r>
      <w:r w:rsidRPr="00A47C86">
        <w:t xml:space="preserve">. </w:t>
      </w:r>
      <w:r w:rsidRPr="00A47C86">
        <w:rPr>
          <w:rStyle w:val="StyleUnderline"/>
        </w:rPr>
        <w:t>Unplanned maneuvers</w:t>
      </w:r>
      <w:r w:rsidRPr="00A47C86">
        <w:t xml:space="preserve"> may </w:t>
      </w:r>
      <w:r w:rsidRPr="00A47C86">
        <w:rPr>
          <w:rStyle w:val="Emphasis"/>
        </w:rPr>
        <w:t>disturb normal oper</w:t>
      </w:r>
      <w:r w:rsidRPr="00A47C86">
        <w:rPr>
          <w:rStyle w:val="Emphasis"/>
        </w:rPr>
        <w:lastRenderedPageBreak/>
        <w:t>ations</w:t>
      </w:r>
      <w:r w:rsidRPr="00A47C86">
        <w:rPr>
          <w:rStyle w:val="StyleUnderline"/>
        </w:rPr>
        <w:t xml:space="preserve"> and </w:t>
      </w:r>
      <w:r w:rsidRPr="00A47C86">
        <w:rPr>
          <w:rStyle w:val="Emphasis"/>
        </w:rPr>
        <w:t>deplete resources</w:t>
      </w:r>
      <w:r w:rsidRPr="00A47C86">
        <w:rPr>
          <w:rStyle w:val="StyleUnderline"/>
        </w:rPr>
        <w:t xml:space="preserve"> for future maneuvers, so one would like</w:t>
      </w:r>
      <w:r w:rsidRPr="00A47C86">
        <w:t xml:space="preserve"> to have </w:t>
      </w:r>
      <w:r w:rsidRPr="00A47C86">
        <w:rPr>
          <w:rStyle w:val="Emphasis"/>
        </w:rPr>
        <w:t>high confidence</w:t>
      </w:r>
      <w:r w:rsidRPr="00A47C86">
        <w:rPr>
          <w:rStyle w:val="StyleUnderline"/>
        </w:rPr>
        <w:t xml:space="preserve"> in the collision</w:t>
      </w:r>
      <w:r w:rsidRPr="00A47C86">
        <w:t xml:space="preserve">-risk </w:t>
      </w:r>
      <w:r w:rsidRPr="00A47C86">
        <w:rPr>
          <w:rStyle w:val="StyleUnderline"/>
        </w:rPr>
        <w:t xml:space="preserve">predictions. The </w:t>
      </w:r>
      <w:r w:rsidRPr="00A47C86">
        <w:rPr>
          <w:rStyle w:val="Emphasis"/>
        </w:rPr>
        <w:t>reliability</w:t>
      </w:r>
      <w:r w:rsidRPr="00A47C86">
        <w:t xml:space="preserve"> of the predictions </w:t>
      </w:r>
      <w:r w:rsidRPr="00A47C86">
        <w:rPr>
          <w:rStyle w:val="StyleUnderline"/>
        </w:rPr>
        <w:t xml:space="preserve">depends directly on the </w:t>
      </w:r>
      <w:r w:rsidRPr="00A47C86">
        <w:rPr>
          <w:rStyle w:val="Emphasis"/>
        </w:rPr>
        <w:t>accuracy</w:t>
      </w:r>
      <w:r w:rsidRPr="00A47C86">
        <w:t xml:space="preserve"> of the orbit calculation, </w:t>
      </w:r>
      <w:r w:rsidRPr="00A47C86">
        <w:rPr>
          <w:rStyle w:val="StyleUnderline"/>
        </w:rPr>
        <w:t>which</w:t>
      </w:r>
      <w:r w:rsidRPr="00A47C86">
        <w:t xml:space="preserve"> in turn </w:t>
      </w:r>
      <w:r w:rsidRPr="00A47C86">
        <w:rPr>
          <w:rStyle w:val="StyleUnderline"/>
        </w:rPr>
        <w:t xml:space="preserve">depends on the </w:t>
      </w:r>
      <w:r w:rsidRPr="00A47C86">
        <w:rPr>
          <w:rStyle w:val="Emphasis"/>
        </w:rPr>
        <w:t>quality</w:t>
      </w:r>
      <w:r w:rsidRPr="00A47C86">
        <w:rPr>
          <w:rStyle w:val="StyleUnderline"/>
        </w:rPr>
        <w:t xml:space="preserve"> and </w:t>
      </w:r>
      <w:r w:rsidRPr="00A47C86">
        <w:rPr>
          <w:rStyle w:val="Emphasis"/>
        </w:rPr>
        <w:t>quantity</w:t>
      </w:r>
      <w:r w:rsidRPr="00A47C86">
        <w:rPr>
          <w:rStyle w:val="StyleUnderline"/>
        </w:rPr>
        <w:t xml:space="preserve"> of the tracking data</w:t>
      </w:r>
      <w:r w:rsidRPr="00A47C86">
        <w:t>, which is</w:t>
      </w:r>
      <w:r w:rsidRPr="00561197">
        <w:t xml:space="preserve"> limited by the capability of the Space Surveillance Network. Simply put, </w:t>
      </w:r>
      <w:r w:rsidRPr="003850DB">
        <w:rPr>
          <w:rStyle w:val="StyleUnderline"/>
          <w:highlight w:val="cyan"/>
        </w:rPr>
        <w:t>there are not enough</w:t>
      </w:r>
      <w:r w:rsidRPr="00C93FBC">
        <w:rPr>
          <w:rStyle w:val="StyleUnderline"/>
        </w:rPr>
        <w:t xml:space="preserve"> </w:t>
      </w:r>
      <w:r w:rsidRPr="00C93FBC">
        <w:rPr>
          <w:rStyle w:val="Emphasis"/>
        </w:rPr>
        <w:t xml:space="preserve">tracking </w:t>
      </w:r>
      <w:r w:rsidRPr="003850DB">
        <w:rPr>
          <w:rStyle w:val="Emphasis"/>
          <w:highlight w:val="cyan"/>
        </w:rPr>
        <w:t>resources</w:t>
      </w:r>
      <w:r w:rsidRPr="00561197">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t xml:space="preserve"> tracking </w:t>
      </w:r>
      <w:r w:rsidRPr="00561197">
        <w:rPr>
          <w:rStyle w:val="StyleUnderline"/>
        </w:rPr>
        <w:t>is infrequent. Most objects</w:t>
      </w:r>
      <w:r w:rsidRPr="00561197">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t xml:space="preserve"> nor broadcast telemetry. On the other hand, some </w:t>
      </w:r>
      <w:r w:rsidRPr="00561197">
        <w:rPr>
          <w:rStyle w:val="StyleUnderline"/>
        </w:rPr>
        <w:t xml:space="preserve">satellite </w:t>
      </w:r>
      <w:r w:rsidRPr="003850DB">
        <w:rPr>
          <w:rStyle w:val="StyleUnderline"/>
          <w:highlight w:val="cyan"/>
        </w:rPr>
        <w:t xml:space="preserve">operators </w:t>
      </w:r>
      <w:r w:rsidRPr="003850DB">
        <w:rPr>
          <w:rStyle w:val="Emphasis"/>
          <w:highlight w:val="cyan"/>
        </w:rPr>
        <w:t>depend</w:t>
      </w:r>
      <w:r w:rsidRPr="00561197">
        <w:rPr>
          <w:rStyle w:val="Emphasis"/>
        </w:rPr>
        <w:t xml:space="preserve"> exclusively</w:t>
      </w:r>
      <w:r w:rsidRPr="00561197">
        <w:rPr>
          <w:rStyle w:val="StyleUnderline"/>
        </w:rPr>
        <w:t xml:space="preserve"> on the</w:t>
      </w:r>
      <w:r w:rsidRPr="00561197">
        <w:t xml:space="preserve"> satellite </w:t>
      </w:r>
      <w:r w:rsidRPr="00561197">
        <w:rPr>
          <w:rStyle w:val="StyleUnderline"/>
        </w:rPr>
        <w:t xml:space="preserve">catalog </w:t>
      </w:r>
      <w:r w:rsidRPr="003850DB">
        <w:rPr>
          <w:rStyle w:val="StyleUnderline"/>
          <w:highlight w:val="cyan"/>
        </w:rPr>
        <w:t xml:space="preserve">to know </w:t>
      </w:r>
      <w:r w:rsidRPr="003850DB">
        <w:rPr>
          <w:rStyle w:val="Emphasis"/>
          <w:highlight w:val="cyan"/>
        </w:rPr>
        <w:t>where</w:t>
      </w:r>
      <w:r w:rsidRPr="00561197">
        <w:rPr>
          <w:rStyle w:val="Emphasis"/>
        </w:rPr>
        <w:t xml:space="preserve"> their </w:t>
      </w:r>
      <w:r w:rsidRPr="003850DB">
        <w:rPr>
          <w:rStyle w:val="Emphasis"/>
          <w:highlight w:val="cyan"/>
        </w:rPr>
        <w:t>sat</w:t>
      </w:r>
      <w:r w:rsidRPr="00C93FBC">
        <w:rPr>
          <w:rStyle w:val="Emphasis"/>
        </w:rPr>
        <w:t>ellite</w:t>
      </w:r>
      <w:r w:rsidRPr="003850DB">
        <w:rPr>
          <w:rStyle w:val="Emphasis"/>
          <w:highlight w:val="cyan"/>
        </w:rPr>
        <w:t>s are</w:t>
      </w:r>
      <w:r w:rsidRPr="00561197">
        <w:rPr>
          <w:rStyle w:val="StyleUnderline"/>
        </w:rPr>
        <w:t>, and users</w:t>
      </w:r>
      <w:r w:rsidRPr="00561197">
        <w:t xml:space="preserve"> of the satellite orbital data </w:t>
      </w:r>
      <w:r w:rsidRPr="00561197">
        <w:rPr>
          <w:rStyle w:val="StyleUnderline"/>
        </w:rPr>
        <w:t>depend on the catalog to know when</w:t>
      </w:r>
      <w:r w:rsidRPr="00561197">
        <w:t xml:space="preserve"> the </w:t>
      </w:r>
      <w:r w:rsidRPr="00561197">
        <w:rPr>
          <w:rStyle w:val="StyleUnderline"/>
        </w:rPr>
        <w:t xml:space="preserve">satellites will be within view. </w:t>
      </w:r>
      <w:r w:rsidRPr="003850DB">
        <w:rPr>
          <w:rStyle w:val="StyleUnderline"/>
          <w:highlight w:val="cyan"/>
        </w:rPr>
        <w:t>This</w:t>
      </w:r>
      <w:r w:rsidRPr="00561197">
        <w:t xml:space="preserve"> situation </w:t>
      </w:r>
      <w:r w:rsidRPr="003850DB">
        <w:rPr>
          <w:rStyle w:val="StyleUnderline"/>
          <w:highlight w:val="cyan"/>
        </w:rPr>
        <w:t xml:space="preserve">creates a </w:t>
      </w:r>
      <w:r w:rsidRPr="003850DB">
        <w:rPr>
          <w:rStyle w:val="Emphasis"/>
          <w:highlight w:val="cyan"/>
        </w:rPr>
        <w:t>challenging</w:t>
      </w:r>
      <w:r w:rsidRPr="00561197">
        <w:rPr>
          <w:rStyle w:val="Emphasis"/>
        </w:rPr>
        <w:t xml:space="preserve"> problem</w:t>
      </w:r>
      <w:r w:rsidRPr="00561197">
        <w:rPr>
          <w:rStyle w:val="StyleUnderline"/>
        </w:rPr>
        <w:t xml:space="preserve"> in balancing S</w:t>
      </w:r>
      <w:r w:rsidRPr="00561197">
        <w:t xml:space="preserve">pace </w:t>
      </w:r>
      <w:r w:rsidRPr="00561197">
        <w:rPr>
          <w:rStyle w:val="StyleUnderline"/>
        </w:rPr>
        <w:t>S</w:t>
      </w:r>
      <w:r w:rsidRPr="00561197">
        <w:t xml:space="preserve">urveillance </w:t>
      </w:r>
      <w:r w:rsidRPr="00561197">
        <w:rPr>
          <w:rStyle w:val="StyleUnderline"/>
        </w:rPr>
        <w:t>N</w:t>
      </w:r>
      <w:r w:rsidRPr="00561197">
        <w:t xml:space="preserve">etwork resources </w:t>
      </w:r>
      <w:r w:rsidRPr="00561197">
        <w:rPr>
          <w:rStyle w:val="StyleUnderline"/>
        </w:rPr>
        <w:t xml:space="preserve">to support the </w:t>
      </w:r>
      <w:r w:rsidRPr="00561197">
        <w:rPr>
          <w:rStyle w:val="Emphasis"/>
        </w:rPr>
        <w:t>collision-</w:t>
      </w:r>
      <w:r w:rsidRPr="003850DB">
        <w:rPr>
          <w:rStyle w:val="Emphasis"/>
          <w:highlight w:val="cyan"/>
        </w:rPr>
        <w:t>warning</w:t>
      </w:r>
      <w:r w:rsidRPr="00561197">
        <w:rPr>
          <w:rStyle w:val="StyleUnderline"/>
        </w:rPr>
        <w:t xml:space="preserve"> task</w:t>
      </w:r>
      <w:r w:rsidRPr="00561197">
        <w:t xml:space="preserve"> (tracking as many potential hazards as possible) </w:t>
      </w:r>
      <w:r w:rsidRPr="00561197">
        <w:rPr>
          <w:rStyle w:val="StyleUnderline"/>
        </w:rPr>
        <w:t>while</w:t>
      </w:r>
      <w:r w:rsidRPr="00561197">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t xml:space="preserve"> operational </w:t>
      </w:r>
      <w:r w:rsidRPr="00561197">
        <w:rPr>
          <w:rStyle w:val="StyleUnderline"/>
        </w:rPr>
        <w:t>satellites</w:t>
      </w:r>
      <w:r w:rsidRPr="00561197">
        <w:t xml:space="preserve"> (tracking the spacecraft as precisely as possible). </w:t>
      </w:r>
      <w:r w:rsidRPr="00561197">
        <w:rPr>
          <w:rStyle w:val="StyleUnderline"/>
        </w:rPr>
        <w:t>The practical solution is</w:t>
      </w:r>
      <w:r w:rsidRPr="00561197">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t xml:space="preserve"> large </w:t>
      </w:r>
      <w:r w:rsidRPr="00561197">
        <w:rPr>
          <w:rStyle w:val="StyleUnderline"/>
        </w:rPr>
        <w:t>screening radius to ensure no</w:t>
      </w:r>
      <w:r w:rsidRPr="00561197">
        <w:t xml:space="preserve"> close </w:t>
      </w:r>
      <w:r w:rsidRPr="00561197">
        <w:rPr>
          <w:rStyle w:val="StyleUnderline"/>
        </w:rPr>
        <w:t>approaches are missed</w:t>
      </w:r>
      <w:r w:rsidRPr="00561197">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3850DB">
        <w:rPr>
          <w:rStyle w:val="Emphasis"/>
          <w:highlight w:val="cya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t>. The firs</w:t>
      </w:r>
      <w:r w:rsidRPr="00561197">
        <w:t xml:space="preserve">t satellite breakup occurred on June 29, 1961, when </w:t>
      </w:r>
      <w:r w:rsidRPr="00561197">
        <w:rPr>
          <w:rStyle w:val="StyleUnderline"/>
        </w:rPr>
        <w:t xml:space="preserve">residual </w:t>
      </w:r>
      <w:r w:rsidRPr="003850DB">
        <w:rPr>
          <w:rStyle w:val="StyleUnderline"/>
          <w:highlight w:val="cyan"/>
        </w:rPr>
        <w:t>fuel</w:t>
      </w:r>
      <w:r w:rsidRPr="00561197">
        <w:rPr>
          <w:rStyle w:val="StyleUnderline"/>
        </w:rPr>
        <w:t xml:space="preserve"> in an Ablestar</w:t>
      </w:r>
      <w:r w:rsidRPr="00561197">
        <w:t xml:space="preserve"> rocket </w:t>
      </w:r>
      <w:r w:rsidRPr="00561197">
        <w:rPr>
          <w:rStyle w:val="StyleUnderline"/>
        </w:rPr>
        <w:t xml:space="preserve">body </w:t>
      </w:r>
      <w:r w:rsidRPr="003850DB">
        <w:rPr>
          <w:rStyle w:val="Emphasis"/>
          <w:highlight w:val="cyan"/>
        </w:rPr>
        <w:t>exploded</w:t>
      </w:r>
      <w:r w:rsidRPr="00561197">
        <w:rPr>
          <w:rStyle w:val="StyleUnderline"/>
        </w:rPr>
        <w:t>, creating</w:t>
      </w:r>
      <w:r w:rsidRPr="00561197">
        <w:t xml:space="preserve"> 296 </w:t>
      </w:r>
      <w:r w:rsidRPr="00561197">
        <w:rPr>
          <w:rStyle w:val="StyleUnderline"/>
        </w:rPr>
        <w:t>trackable</w:t>
      </w:r>
      <w:r w:rsidRPr="00561197">
        <w:t xml:space="preserve"> pieces of </w:t>
      </w:r>
      <w:r w:rsidRPr="00561197">
        <w:rPr>
          <w:rStyle w:val="StyleUnderline"/>
        </w:rPr>
        <w:t>debris</w:t>
      </w:r>
      <w:r w:rsidRPr="00561197">
        <w:t xml:space="preserve">. Since that time, </w:t>
      </w:r>
      <w:r w:rsidRPr="00561197">
        <w:rPr>
          <w:rStyle w:val="StyleUnderline"/>
        </w:rPr>
        <w:t xml:space="preserve">there have been </w:t>
      </w:r>
      <w:r w:rsidRPr="003850DB">
        <w:rPr>
          <w:rStyle w:val="Emphasis"/>
          <w:highlight w:val="cyan"/>
        </w:rPr>
        <w:t>more than 200</w:t>
      </w:r>
      <w:r w:rsidRPr="00561197">
        <w:rPr>
          <w:rStyle w:val="StyleUnderline"/>
        </w:rPr>
        <w:t xml:space="preserve"> satellite </w:t>
      </w:r>
      <w:r w:rsidRPr="003850DB">
        <w:rPr>
          <w:rStyle w:val="StyleUnderline"/>
          <w:highlight w:val="cyan"/>
        </w:rPr>
        <w:t>breakups</w:t>
      </w:r>
      <w:r w:rsidRPr="00561197">
        <w:rPr>
          <w:rStyle w:val="StyleUnderline"/>
        </w:rPr>
        <w:t xml:space="preserve">, the most notable being the </w:t>
      </w:r>
      <w:r w:rsidRPr="00561197">
        <w:rPr>
          <w:rStyle w:val="Emphasis"/>
        </w:rPr>
        <w:t>missile intercept</w:t>
      </w:r>
      <w:r w:rsidRPr="00561197">
        <w:t xml:space="preserve"> of the Fengyun-1C satellite, </w:t>
      </w:r>
      <w:r w:rsidRPr="00561197">
        <w:rPr>
          <w:rStyle w:val="StyleUnderline"/>
        </w:rPr>
        <w:t>which created</w:t>
      </w:r>
      <w:r w:rsidRPr="00561197">
        <w:t xml:space="preserve"> more than </w:t>
      </w:r>
      <w:r w:rsidRPr="00561197">
        <w:rPr>
          <w:rStyle w:val="StyleUnderline"/>
        </w:rPr>
        <w:t>3300 trackable fragments</w:t>
      </w:r>
      <w:r w:rsidRPr="00561197">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t xml:space="preserve"> the </w:t>
      </w:r>
      <w:r w:rsidRPr="00561197">
        <w:rPr>
          <w:rStyle w:val="StyleUnderline"/>
        </w:rPr>
        <w:t>orbit to the point that the object can be named</w:t>
      </w:r>
      <w:r w:rsidRPr="00561197">
        <w:t xml:space="preserve"> and </w:t>
      </w:r>
      <w:r w:rsidRPr="00561197">
        <w:rPr>
          <w:rStyle w:val="StyleUnderline"/>
        </w:rPr>
        <w:t>numbered and moved into the catalog</w:t>
      </w:r>
      <w:r w:rsidRPr="00561197">
        <w:t xml:space="preserve"> for automatic maintenance.</w:t>
      </w:r>
    </w:p>
    <w:p w14:paraId="45204623" w14:textId="77777777" w:rsidR="00483465" w:rsidRDefault="00483465" w:rsidP="00483465"/>
    <w:p w14:paraId="022F8C07" w14:textId="77777777" w:rsidR="00483465" w:rsidRPr="006C6EEA" w:rsidRDefault="00483465" w:rsidP="00483465">
      <w:pPr>
        <w:pStyle w:val="Heading4"/>
        <w:rPr>
          <w:rFonts w:cs="Calibri"/>
          <w:bCs/>
        </w:rPr>
      </w:pPr>
      <w:r w:rsidRPr="006C6EEA">
        <w:rPr>
          <w:rFonts w:cs="Calibri"/>
        </w:rPr>
        <w:t>Anti-Satellite Weapons and Space Debris Collisions Lead to Arms Race and War</w:t>
      </w:r>
    </w:p>
    <w:p w14:paraId="751B9DD0" w14:textId="77777777" w:rsidR="00483465" w:rsidRPr="006C6EEA" w:rsidRDefault="00483465" w:rsidP="00483465">
      <w:r w:rsidRPr="006C6EEA">
        <w:rPr>
          <w:b/>
          <w:bCs/>
          <w:sz w:val="26"/>
          <w:szCs w:val="26"/>
        </w:rPr>
        <w:t>Blatt 20</w:t>
      </w:r>
      <w:r w:rsidRPr="006C6EEA">
        <w:t xml:space="preserve"> Talia M. Blatt [I am a rising sophomore at Harvard, considering a joint concentration in Social Studies and Integrative Biology with a citation in Chinese. I specialize in East Asian geopolitics and security issues]., 26.MAY.2020, "Anti-Satellite Weapons and the Emerging Space Arms Race," Harvard International Review, https://hir.harvard.edu/anti-satellite-weapons-and-the-emerging-space-arms-race/</w:t>
      </w:r>
    </w:p>
    <w:p w14:paraId="3F823A63" w14:textId="77777777" w:rsidR="00483465" w:rsidRPr="006C6EEA" w:rsidRDefault="00483465" w:rsidP="00483465">
      <w:pPr>
        <w:rPr>
          <w:sz w:val="18"/>
          <w:szCs w:val="18"/>
        </w:rPr>
      </w:pPr>
      <w:r w:rsidRPr="006C6EEA">
        <w:rPr>
          <w:rStyle w:val="StyleUnderline"/>
        </w:rPr>
        <w:t xml:space="preserve">Despite their deterrent functions, </w:t>
      </w:r>
      <w:r w:rsidRPr="009E20B0">
        <w:rPr>
          <w:rStyle w:val="StyleUnderline"/>
          <w:highlight w:val="green"/>
        </w:rPr>
        <w:t>ASATs are</w:t>
      </w:r>
      <w:r w:rsidRPr="006C6EEA">
        <w:rPr>
          <w:rStyle w:val="StyleUnderline"/>
        </w:rPr>
        <w:t xml:space="preserve"> more </w:t>
      </w:r>
      <w:r w:rsidRPr="009E20B0">
        <w:rPr>
          <w:rStyle w:val="StyleUnderline"/>
          <w:highlight w:val="green"/>
        </w:rPr>
        <w:t>likely to provoke or exacerbate conflicts</w:t>
      </w:r>
      <w:r w:rsidRPr="006C6EEA">
        <w:rPr>
          <w:rStyle w:val="StyleUnderline"/>
        </w:rPr>
        <w:t xml:space="preserve"> than dampen them, especially given the risk they pose to early warning satellites. These</w:t>
      </w:r>
      <w:r w:rsidRPr="006C6EEA">
        <w:t xml:space="preserve"> satellites are a crucial element of US ballistic missile defense, capable of detecting missiles immediately after launch and tracking their paths. Suppose a US early warning satellite goes dark, or is shut down. </w:t>
      </w:r>
      <w:r w:rsidRPr="009E20B0">
        <w:rPr>
          <w:rStyle w:val="StyleUnderline"/>
          <w:highlight w:val="green"/>
        </w:rPr>
        <w:t>Going dark</w:t>
      </w:r>
      <w:r w:rsidRPr="006C6EEA">
        <w:rPr>
          <w:rStyle w:val="StyleUnderline"/>
        </w:rPr>
        <w:t xml:space="preserve"> </w:t>
      </w:r>
      <w:r w:rsidRPr="006C6EEA">
        <w:t xml:space="preserve">could signal a glitch, but in a world in which other countries have ASATs, it </w:t>
      </w:r>
      <w:r w:rsidRPr="009E20B0">
        <w:rPr>
          <w:rStyle w:val="StyleUnderline"/>
          <w:highlight w:val="green"/>
        </w:rPr>
        <w:t>could also signal the beginning of an attack.</w:t>
      </w:r>
      <w:r w:rsidRPr="006C6EEA">
        <w:t xml:space="preserve"> Without early warning satellites, the United States is much more susceptible to nuclear missiles. Given the strategy of counterforcing—targeting nuclear silos rather than populous cities to prevent a nuclear counterattack—the Americans might believe their nuclear weapons are imminently at risk. It could be twelve hours before the United States regains satellite function, which is too long to wait to put together a nuclear counterattack. The United States, therefore, might move to mobilize a nuclear attack against Russia or China over what might just be a piece of debris shutting off a satellite. Additionally, accidental warfare, or strategic miscalculation, is uniquely likely in space. It is much easier to hold an adversary’s space systems in jeopardy with destructive ASATs than it is to sustainably defend a system, which is expensive and in some cases not technologically feasible because of limitations on satellite movement. Space is therefore considered offense-domin</w:t>
      </w:r>
      <w:r w:rsidRPr="006C6EEA">
        <w:lastRenderedPageBreak/>
        <w:t xml:space="preserve">ant; offensive tactics like weapons development are prioritized over defensive measures, such as improving GPS or making satellites more resistant to jamming. </w:t>
      </w:r>
      <w:r w:rsidRPr="006C6EEA">
        <w:rPr>
          <w:rStyle w:val="StyleUnderline"/>
        </w:rPr>
        <w:t xml:space="preserve">As a result, </w:t>
      </w:r>
      <w:r w:rsidRPr="009E20B0">
        <w:rPr>
          <w:rStyle w:val="StyleUnderline"/>
          <w:highlight w:val="green"/>
        </w:rPr>
        <w:t>countries are left with poorly defended space systems</w:t>
      </w:r>
      <w:r w:rsidRPr="006C6EEA">
        <w:rPr>
          <w:rStyle w:val="StyleUnderline"/>
        </w:rPr>
        <w:t xml:space="preserve"> and rely on offensive posturing, </w:t>
      </w:r>
      <w:r w:rsidRPr="009E20B0">
        <w:rPr>
          <w:rStyle w:val="StyleUnderline"/>
          <w:highlight w:val="green"/>
        </w:rPr>
        <w:t>which increases the risk that their actions are perceived as aggressive and incentivizes</w:t>
      </w:r>
      <w:r w:rsidRPr="006C6EEA">
        <w:rPr>
          <w:rStyle w:val="StyleUnderline"/>
        </w:rPr>
        <w:t xml:space="preserve"> rapid, risky </w:t>
      </w:r>
      <w:r w:rsidRPr="009E20B0">
        <w:rPr>
          <w:rStyle w:val="StyleUnderline"/>
          <w:highlight w:val="green"/>
        </w:rPr>
        <w:t>counterattacks</w:t>
      </w:r>
      <w:r w:rsidRPr="006C6EEA">
        <w:rPr>
          <w:rStyle w:val="StyleUnderline"/>
        </w:rPr>
        <w:t xml:space="preserve"> because militaries cannot rely on their spaced-based systems after first strikes. </w:t>
      </w:r>
      <w:r w:rsidRPr="006C6EEA">
        <w:t xml:space="preserve">There are several hotspots in which ASATs and offensive-dominant systems are particularly relevant. Early warning satellites play a central role in US readiness in the event of a conflict involving North Korea. News of North Korean missile launches comes from these satellites. </w:t>
      </w:r>
      <w:r w:rsidRPr="006C6EEA">
        <w:rPr>
          <w:sz w:val="18"/>
          <w:szCs w:val="18"/>
        </w:rPr>
        <w:t xml:space="preserve">Given North Korea’s history of nuclear provocations, unflinchingly hostile rhetoric towards the United States and South Korea, and diplomatic opacity, North Korea is always a threatening, unknowable adversary, but recent developments have magnified the risk. With the health of Kim Jong-un potentially in jeopardy, a succession battle or even civil war on the peninsula raises the chances of loose nukes. If the regime is terminal, traditional MAD risk calculus will become moot; with nothing to lose, North Korea would have no reason to hold back its nuclear arsenal. Or China might decide to seize military assets and infrastructure of the regime. If the US does not have its early warning satellites because they have been taken out in an ASAT attack, the US, South Korea, and Japan are all in imminent nuclear peril, while China could be in a position to fundamentally reshape East Asian geopolitics. The South China Sea is another hotspot in which ASATs could risk escalation. China is developing Anti-Access Area Denial (A2/AD) in the South China Sea, a combination of long range radar with air and maritime defense meant to deny US freedom of navigation in the region. Given the disputed nature of territory in the South China Sea, the United States and its allies do not want China to successfully close off the region. But the most effective way to break an A2/AD system would be with anti-satellite weapons. ASATs could neutralize the maritime surveillance China relies upon to deny access to the region and guide cruise missiles. Thus, China is extremely wary of US ASAT development: risks to Beijing’s South China Sea strategy are seen as threats to China itself because of territorial sovereignty claims that are deeply important to the regime and have only become more pronounced under President Xi Jinping. If a Chinese satellite went dark, Beijing might perceive it as a US ASAT designed to undermine the A2/AD approach, and escalate with conventional force. </w:t>
      </w:r>
      <w:r w:rsidRPr="006C6EEA">
        <w:t>Many of these conflict scenarios start with the loss of satellite function, which may seem unlikely. But ASATs threaten satellites through more than just direct attack. ASAT testing, rather than deployment, risks the exponential accumulation of debris, which endangers satellites and creates a host of other problems.</w:t>
      </w:r>
      <w:r w:rsidRPr="006C6EEA">
        <w:rPr>
          <w:sz w:val="18"/>
          <w:szCs w:val="18"/>
        </w:rPr>
        <w:t xml:space="preserve"> </w:t>
      </w:r>
      <w:r w:rsidRPr="006C6EEA">
        <w:t>KE-ASATs rely on smashing satellites into thousands of pieces, so each test adds tremendous amounts of space debris. The 2007 Chinese KE-ASAT test alone increased the number of objects in orbit by 20 percent, producing more than two thousand pieces of debris large enough to be tracked and likely thousands more too small to be counted that will remain in orbit for centuries</w:t>
      </w:r>
      <w:r w:rsidRPr="006C6EEA">
        <w:rPr>
          <w:rStyle w:val="StyleUnderline"/>
        </w:rPr>
        <w:t xml:space="preserve">. Even </w:t>
      </w:r>
      <w:r w:rsidRPr="009E20B0">
        <w:rPr>
          <w:rStyle w:val="StyleUnderline"/>
          <w:highlight w:val="green"/>
        </w:rPr>
        <w:t>the smallest</w:t>
      </w:r>
      <w:r w:rsidRPr="006C6EEA">
        <w:rPr>
          <w:rStyle w:val="StyleUnderline"/>
        </w:rPr>
        <w:t xml:space="preserve"> pieces of </w:t>
      </w:r>
      <w:r w:rsidRPr="009E20B0">
        <w:rPr>
          <w:rStyle w:val="StyleUnderline"/>
          <w:highlight w:val="green"/>
        </w:rPr>
        <w:t>debris can do great damage</w:t>
      </w:r>
      <w:r w:rsidRPr="006C6EEA">
        <w:rPr>
          <w:rStyle w:val="StyleUnderline"/>
        </w:rPr>
        <w:t xml:space="preserve">; traveling at more than 15,000 miles per hour, </w:t>
      </w:r>
      <w:r w:rsidRPr="009E20B0">
        <w:rPr>
          <w:rStyle w:val="StyleUnderline"/>
          <w:highlight w:val="green"/>
        </w:rPr>
        <w:t>they can crash into other debris in</w:t>
      </w:r>
      <w:r w:rsidRPr="006C6EEA">
        <w:rPr>
          <w:rStyle w:val="StyleUnderline"/>
        </w:rPr>
        <w:t xml:space="preserve"> a proliferation known as </w:t>
      </w:r>
      <w:r w:rsidRPr="009E20B0">
        <w:rPr>
          <w:rStyle w:val="StyleUnderline"/>
          <w:highlight w:val="green"/>
        </w:rPr>
        <w:t>the Kessler Syndrome</w:t>
      </w:r>
      <w:r w:rsidRPr="006C6EEA">
        <w:rPr>
          <w:rStyle w:val="StyleUnderline"/>
        </w:rPr>
        <w:t xml:space="preserve">. The situation in space could approach a critical mass in which collision cascading occurs even if all launches were halted, </w:t>
      </w:r>
      <w:r w:rsidRPr="009E20B0">
        <w:rPr>
          <w:rStyle w:val="StyleUnderline"/>
          <w:highlight w:val="green"/>
        </w:rPr>
        <w:t>choking orbits with debris until all satellites are destroyed and spaceflight rendered impossible.</w:t>
      </w:r>
      <w:r w:rsidRPr="006C6EEA">
        <w:t xml:space="preserve"> Compared to the negligible debris created during commercial launches, ASAT tests—especially if the arms race continues to escalate and countries with less developed space programs join with cruder designs—may accelerate the debris in space closer and closer to this critical mass.</w:t>
      </w:r>
      <w:r w:rsidRPr="006C6EEA">
        <w:rPr>
          <w:sz w:val="18"/>
          <w:szCs w:val="18"/>
        </w:rPr>
        <w:t xml:space="preserve"> </w:t>
      </w:r>
      <w:r w:rsidRPr="006C6EEA">
        <w:rPr>
          <w:rStyle w:val="StyleUnderline"/>
        </w:rPr>
        <w:t xml:space="preserve">If debris knocks out a satellite, an increasingly likely possibility in a world with ASAT tests, </w:t>
      </w:r>
      <w:r w:rsidRPr="009E20B0">
        <w:rPr>
          <w:rStyle w:val="StyleUnderline"/>
          <w:highlight w:val="green"/>
        </w:rPr>
        <w:t>then</w:t>
      </w:r>
      <w:r w:rsidRPr="006C6EEA">
        <w:rPr>
          <w:rStyle w:val="StyleUnderline"/>
        </w:rPr>
        <w:t xml:space="preserve"> the aforementioned </w:t>
      </w:r>
      <w:r w:rsidRPr="009E20B0">
        <w:rPr>
          <w:rStyle w:val="StyleUnderline"/>
          <w:highlight w:val="green"/>
        </w:rPr>
        <w:t>conflict scenarios become more likely</w:t>
      </w:r>
      <w:r w:rsidRPr="006C6EEA">
        <w:rPr>
          <w:rStyle w:val="StyleUnderline"/>
        </w:rPr>
        <w:t>.</w:t>
      </w:r>
      <w:r w:rsidRPr="006C6EEA">
        <w:t xml:space="preserve"> Conflict aside, ASAT-based debris clouds are terrifying in their own right. Public health, transportation, climate science, and a litany of other crucial infrastructures are dependent on satellites that are now at risk. Satellite GPS is a cornerstone of the modern economy; some pundits believe that the slightest glitch in GPS satellites could shock the stock market and further destabilize an unstable global economy. During the pandemic, satellites are playing a crucial role in geospatial data collection for infectious disease modeling.</w:t>
      </w:r>
      <w:r w:rsidRPr="006C6EEA">
        <w:rPr>
          <w:sz w:val="18"/>
          <w:szCs w:val="18"/>
        </w:rPr>
        <w:t xml:space="preserve"> </w:t>
      </w:r>
      <w:r w:rsidRPr="006C6EEA">
        <w:t>Essentially, it is hard to imagine a world without satellites, but that is a possible outcome given that there are no reliable methods of withdrawing debris from space.</w:t>
      </w:r>
    </w:p>
    <w:p w14:paraId="0206C242" w14:textId="77777777" w:rsidR="00483465" w:rsidRPr="00561197" w:rsidRDefault="00483465" w:rsidP="00483465"/>
    <w:p w14:paraId="58570CBB" w14:textId="77777777" w:rsidR="00483465" w:rsidRDefault="00483465" w:rsidP="00483465">
      <w:pPr>
        <w:pStyle w:val="Heading4"/>
      </w:pPr>
      <w:r>
        <w:t xml:space="preserve">Nuclear war. </w:t>
      </w:r>
    </w:p>
    <w:p w14:paraId="1E9048F7" w14:textId="77777777" w:rsidR="00483465" w:rsidRDefault="00483465" w:rsidP="00483465">
      <w:r>
        <w:rPr>
          <w:rStyle w:val="Style13ptBold"/>
        </w:rPr>
        <w:t xml:space="preserve">Rogoway ’15 </w:t>
      </w:r>
      <w:r w:rsidRPr="00D92BE6">
        <w:t>[Tyler; November 12; Defense Journalist and Editor of Time Inc’s The War Zone; Jalopnik, “These Are The Doomsday Satellites That D</w:t>
      </w:r>
      <w:r w:rsidRPr="00D92BE6">
        <w:lastRenderedPageBreak/>
        <w:t xml:space="preserve">etected The Explosion Of Metrojet 9268,” </w:t>
      </w:r>
      <w:hyperlink r:id="rId34" w:history="1">
        <w:r w:rsidRPr="00D92BE6">
          <w:rPr>
            <w:rStyle w:val="Hyperlink"/>
          </w:rPr>
          <w:t>https://foxtrotalpha.jalopnik.com/these-are-the-doomsday-satellites-that-detected-the-exp-1737434876</w:t>
        </w:r>
      </w:hyperlink>
      <w:r w:rsidRPr="00D92BE6">
        <w:t>; RP]</w:t>
      </w:r>
    </w:p>
    <w:p w14:paraId="204BECD8" w14:textId="77777777" w:rsidR="00483465" w:rsidRPr="00561197" w:rsidRDefault="00483465" w:rsidP="00483465">
      <w:r w:rsidRPr="00561197">
        <w:t xml:space="preserve">For over 50 years </w:t>
      </w:r>
      <w:r w:rsidRPr="00561197">
        <w:rPr>
          <w:rStyle w:val="StyleUnderline"/>
        </w:rPr>
        <w:t>the Pentagon has</w:t>
      </w:r>
      <w:r w:rsidRPr="00561197">
        <w:t xml:space="preserve"> had </w:t>
      </w:r>
      <w:r w:rsidRPr="003850DB">
        <w:rPr>
          <w:rStyle w:val="StyleUnderline"/>
          <w:highlight w:val="cyan"/>
        </w:rPr>
        <w:t xml:space="preserve">early </w:t>
      </w:r>
      <w:r w:rsidRPr="003850DB">
        <w:rPr>
          <w:rStyle w:val="Emphasis"/>
          <w:highlight w:val="cya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3850DB">
        <w:rPr>
          <w:rStyle w:val="Emphasis"/>
          <w:highlight w:val="cyan"/>
        </w:rPr>
        <w:t>spott</w:t>
      </w:r>
      <w:r w:rsidRPr="00561197">
        <w:rPr>
          <w:rStyle w:val="Emphasis"/>
        </w:rPr>
        <w:t xml:space="preserve">ing </w:t>
      </w:r>
      <w:r w:rsidRPr="003850DB">
        <w:rPr>
          <w:rStyle w:val="Emphasis"/>
          <w:highlight w:val="cyan"/>
        </w:rPr>
        <w:t>launches</w:t>
      </w:r>
      <w:r w:rsidRPr="003850DB">
        <w:rPr>
          <w:rStyle w:val="StyleUnderline"/>
          <w:highlight w:val="cyan"/>
        </w:rPr>
        <w:t xml:space="preserve"> of</w:t>
      </w:r>
      <w:r w:rsidRPr="00561197">
        <w:rPr>
          <w:rStyle w:val="StyleUnderline"/>
        </w:rPr>
        <w:t xml:space="preserve"> ballistic </w:t>
      </w:r>
      <w:r w:rsidRPr="003850DB">
        <w:rPr>
          <w:rStyle w:val="StyleUnderline"/>
          <w:highlight w:val="cyan"/>
        </w:rPr>
        <w:t>missiles</w:t>
      </w:r>
      <w:r w:rsidRPr="00561197">
        <w:rPr>
          <w:rStyle w:val="StyleUnderline"/>
        </w:rPr>
        <w:t>, especially the</w:t>
      </w:r>
      <w:r w:rsidRPr="00561197">
        <w:t xml:space="preserve"> big </w:t>
      </w:r>
      <w:r w:rsidRPr="00561197">
        <w:rPr>
          <w:rStyle w:val="Emphasis"/>
        </w:rPr>
        <w:t>intercontinental kind</w:t>
      </w:r>
      <w:r w:rsidRPr="00561197">
        <w:rPr>
          <w:rStyle w:val="StyleUnderline"/>
        </w:rPr>
        <w:t xml:space="preserve"> </w:t>
      </w:r>
      <w:r w:rsidRPr="003850DB">
        <w:rPr>
          <w:rStyle w:val="StyleUnderline"/>
          <w:highlight w:val="cyan"/>
        </w:rPr>
        <w:t>that</w:t>
      </w:r>
      <w:r w:rsidRPr="00561197">
        <w:rPr>
          <w:rStyle w:val="StyleUnderline"/>
        </w:rPr>
        <w:t xml:space="preserve"> can fly around the globe in less than 30 minutes and </w:t>
      </w:r>
      <w:r w:rsidRPr="003850DB">
        <w:rPr>
          <w:rStyle w:val="StyleUnderline"/>
          <w:highlight w:val="cyan"/>
        </w:rPr>
        <w:t>bring</w:t>
      </w:r>
      <w:r w:rsidRPr="00561197">
        <w:t xml:space="preserve"> about </w:t>
      </w:r>
      <w:r w:rsidRPr="00561197">
        <w:rPr>
          <w:rStyle w:val="Emphasis"/>
        </w:rPr>
        <w:t xml:space="preserve">nuclear </w:t>
      </w:r>
      <w:r w:rsidRPr="003850DB">
        <w:rPr>
          <w:rStyle w:val="Emphasis"/>
          <w:highlight w:val="cyan"/>
        </w:rPr>
        <w:t>Armageddon</w:t>
      </w:r>
      <w:r w:rsidRPr="00561197">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t xml:space="preserve"> and at the dawn of the space age, </w:t>
      </w:r>
      <w:r w:rsidRPr="00561197">
        <w:rPr>
          <w:rStyle w:val="StyleUnderline"/>
        </w:rPr>
        <w:t>the first Missile Defense Alarm System</w:t>
      </w:r>
      <w:r w:rsidRPr="00561197">
        <w:t xml:space="preserve"> (MiDAS) satellite </w:t>
      </w:r>
      <w:r w:rsidRPr="00561197">
        <w:rPr>
          <w:rStyle w:val="StyleUnderline"/>
        </w:rPr>
        <w:t>was launched</w:t>
      </w:r>
      <w:r w:rsidRPr="00561197">
        <w:t xml:space="preserve"> into low earth orbit. </w:t>
      </w:r>
      <w:r w:rsidRPr="00561197">
        <w:rPr>
          <w:rStyle w:val="StyleUnderline"/>
        </w:rPr>
        <w:t xml:space="preserve">Six years later </w:t>
      </w:r>
      <w:r w:rsidRPr="003850DB">
        <w:rPr>
          <w:rStyle w:val="StyleUnderline"/>
          <w:highlight w:val="cyan"/>
        </w:rPr>
        <w:t>there was a constellation</w:t>
      </w:r>
      <w:r w:rsidRPr="00561197">
        <w:t xml:space="preserve"> of nine of these satellites roaming the heavens, each </w:t>
      </w:r>
      <w:r w:rsidRPr="003850DB">
        <w:rPr>
          <w:rStyle w:val="StyleUnderline"/>
          <w:highlight w:val="cyan"/>
        </w:rPr>
        <w:t>scanning</w:t>
      </w:r>
      <w:r w:rsidRPr="00561197">
        <w:rPr>
          <w:rStyle w:val="StyleUnderline"/>
        </w:rPr>
        <w:t xml:space="preserve"> the Soviet Union </w:t>
      </w:r>
      <w:r w:rsidRPr="003850DB">
        <w:rPr>
          <w:rStyle w:val="StyleUnderline"/>
          <w:highlight w:val="cyan"/>
        </w:rPr>
        <w:t>for</w:t>
      </w:r>
      <w:r w:rsidRPr="00561197">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3850DB">
        <w:rPr>
          <w:rStyle w:val="Emphasis"/>
          <w:highlight w:val="cyan"/>
        </w:rPr>
        <w:t>launch</w:t>
      </w:r>
      <w:r w:rsidRPr="00561197">
        <w:rPr>
          <w:rStyle w:val="StyleUnderline"/>
        </w:rPr>
        <w:t>. These</w:t>
      </w:r>
      <w:r w:rsidRPr="00561197">
        <w:t xml:space="preserve"> fairly crude, low-earth orbit </w:t>
      </w:r>
      <w:r w:rsidRPr="00561197">
        <w:rPr>
          <w:rStyle w:val="StyleUnderline"/>
        </w:rPr>
        <w:t>satellites</w:t>
      </w:r>
      <w:r w:rsidRPr="00561197">
        <w:t xml:space="preserve">, along with the radar-based Ballistic Missile Early Warning System, </w:t>
      </w:r>
      <w:r w:rsidRPr="00561197">
        <w:rPr>
          <w:rStyle w:val="StyleUnderline"/>
        </w:rPr>
        <w:t>would be the basis for a</w:t>
      </w:r>
      <w:r w:rsidRPr="00561197">
        <w:t xml:space="preserve"> Cold War ballistic </w:t>
      </w:r>
      <w:r w:rsidRPr="00561197">
        <w:rPr>
          <w:rStyle w:val="StyleUnderline"/>
        </w:rPr>
        <w:t>missile surveillance system that would become</w:t>
      </w:r>
      <w:r w:rsidRPr="00561197">
        <w:t xml:space="preserve"> ever </w:t>
      </w:r>
      <w:r w:rsidRPr="00561197">
        <w:rPr>
          <w:rStyle w:val="StyleUnderline"/>
        </w:rPr>
        <w:t xml:space="preserve">more complex and capable as the years went by. </w:t>
      </w:r>
      <w:r w:rsidRPr="003850DB">
        <w:rPr>
          <w:rStyle w:val="StyleUnderline"/>
          <w:highlight w:val="cyan"/>
        </w:rPr>
        <w:t>If</w:t>
      </w:r>
      <w:r w:rsidRPr="00561197">
        <w:t xml:space="preserve"> ballistic </w:t>
      </w:r>
      <w:r w:rsidRPr="00561197">
        <w:rPr>
          <w:rStyle w:val="StyleUnderline"/>
        </w:rPr>
        <w:t xml:space="preserve">missile </w:t>
      </w:r>
      <w:r w:rsidRPr="003850DB">
        <w:rPr>
          <w:rStyle w:val="Emphasis"/>
          <w:highlight w:val="cyan"/>
        </w:rPr>
        <w:t>launches were detected</w:t>
      </w:r>
      <w:r w:rsidRPr="00561197">
        <w:rPr>
          <w:rStyle w:val="StyleUnderline"/>
        </w:rPr>
        <w:t xml:space="preserve"> and</w:t>
      </w:r>
      <w:r w:rsidRPr="00561197">
        <w:t xml:space="preserve"> deemed </w:t>
      </w:r>
      <w:r w:rsidRPr="00561197">
        <w:rPr>
          <w:rStyle w:val="StyleUnderline"/>
        </w:rPr>
        <w:t xml:space="preserve">a threat, </w:t>
      </w:r>
      <w:r w:rsidRPr="003850DB">
        <w:rPr>
          <w:rStyle w:val="StyleUnderline"/>
          <w:highlight w:val="cyan"/>
        </w:rPr>
        <w:t xml:space="preserve">the </w:t>
      </w:r>
      <w:r w:rsidRPr="003850DB">
        <w:rPr>
          <w:rStyle w:val="Emphasis"/>
          <w:highlight w:val="cyan"/>
        </w:rPr>
        <w:t>decision to retaliate</w:t>
      </w:r>
      <w:r w:rsidRPr="003850DB">
        <w:rPr>
          <w:rStyle w:val="StyleUnderline"/>
          <w:highlight w:val="cyan"/>
        </w:rPr>
        <w:t xml:space="preserve"> would</w:t>
      </w:r>
      <w:r w:rsidRPr="00561197">
        <w:rPr>
          <w:rStyle w:val="StyleUnderline"/>
        </w:rPr>
        <w:t xml:space="preserve"> mean the National Command Authori</w:t>
      </w:r>
      <w:r w:rsidRPr="0010289E">
        <w:rPr>
          <w:rStyle w:val="StyleUnderline"/>
        </w:rPr>
        <w:t xml:space="preserve">ty making the </w:t>
      </w:r>
      <w:r w:rsidRPr="003850DB">
        <w:rPr>
          <w:rStyle w:val="StyleUnderline"/>
          <w:highlight w:val="cyan"/>
        </w:rPr>
        <w:t>call</w:t>
      </w:r>
      <w:r w:rsidRPr="00561197">
        <w:rPr>
          <w:rStyle w:val="StyleUnderline"/>
        </w:rPr>
        <w:t xml:space="preserve"> to do so </w:t>
      </w:r>
      <w:r w:rsidRPr="0010289E">
        <w:rPr>
          <w:rStyle w:val="Emphasis"/>
        </w:rPr>
        <w:t>with</w:t>
      </w:r>
      <w:r w:rsidRPr="003850DB">
        <w:rPr>
          <w:rStyle w:val="Emphasis"/>
          <w:highlight w:val="cyan"/>
        </w:rPr>
        <w:t>in half an hour</w:t>
      </w:r>
      <w:r w:rsidRPr="00561197">
        <w:rPr>
          <w:rStyle w:val="StyleUnderline"/>
        </w:rPr>
        <w:t xml:space="preserve">, an act </w:t>
      </w:r>
      <w:r w:rsidRPr="003850DB">
        <w:rPr>
          <w:rStyle w:val="StyleUnderline"/>
          <w:highlight w:val="cyan"/>
        </w:rPr>
        <w:t>that could</w:t>
      </w:r>
      <w:r w:rsidRPr="00561197">
        <w:rPr>
          <w:rStyle w:val="StyleUnderline"/>
        </w:rPr>
        <w:t xml:space="preserve"> bring</w:t>
      </w:r>
      <w:r w:rsidRPr="00561197">
        <w:t xml:space="preserve"> an </w:t>
      </w:r>
      <w:r w:rsidRPr="00561197">
        <w:rPr>
          <w:rStyle w:val="StyleUnderline"/>
        </w:rPr>
        <w:t xml:space="preserve">the </w:t>
      </w:r>
      <w:r w:rsidRPr="003850DB">
        <w:rPr>
          <w:rStyle w:val="Emphasis"/>
          <w:highlight w:val="cyan"/>
        </w:rPr>
        <w:t>end</w:t>
      </w:r>
      <w:r w:rsidRPr="00561197">
        <w:rPr>
          <w:rStyle w:val="Emphasis"/>
        </w:rPr>
        <w:t xml:space="preserve"> of </w:t>
      </w:r>
      <w:r w:rsidRPr="003850DB">
        <w:rPr>
          <w:rStyle w:val="Emphasis"/>
          <w:highlight w:val="cyan"/>
        </w:rPr>
        <w:t>humanity</w:t>
      </w:r>
      <w:r w:rsidRPr="00561197">
        <w:rPr>
          <w:rStyle w:val="Emphasis"/>
        </w:rPr>
        <w:t xml:space="preserve">’s </w:t>
      </w:r>
      <w:r w:rsidRPr="00561197">
        <w:rPr>
          <w:rStyle w:val="StyleUnderline"/>
        </w:rPr>
        <w:t>reign on Earth</w:t>
      </w:r>
      <w:r w:rsidRPr="00561197">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t xml:space="preserve">, the </w:t>
      </w:r>
      <w:r w:rsidRPr="003850DB">
        <w:rPr>
          <w:rStyle w:val="StyleUnderline"/>
          <w:highlight w:val="cyan"/>
        </w:rPr>
        <w:t>info</w:t>
      </w:r>
      <w:r w:rsidRPr="00561197">
        <w:rPr>
          <w:rStyle w:val="StyleUnderline"/>
        </w:rPr>
        <w:t xml:space="preserve">rmation </w:t>
      </w:r>
      <w:r w:rsidRPr="003850DB">
        <w:rPr>
          <w:rStyle w:val="StyleUnderline"/>
          <w:highlight w:val="cyan"/>
        </w:rPr>
        <w:t xml:space="preserve">would </w:t>
      </w:r>
      <w:r w:rsidRPr="003850DB">
        <w:rPr>
          <w:rStyle w:val="Emphasis"/>
          <w:highlight w:val="cyan"/>
        </w:rPr>
        <w:t>immediately</w:t>
      </w:r>
      <w:r w:rsidRPr="003850DB">
        <w:rPr>
          <w:rStyle w:val="StyleUnderline"/>
          <w:highlight w:val="cyan"/>
        </w:rPr>
        <w:t xml:space="preserve"> be </w:t>
      </w:r>
      <w:r w:rsidRPr="003850DB">
        <w:rPr>
          <w:rStyle w:val="Emphasis"/>
          <w:highlight w:val="cyan"/>
        </w:rPr>
        <w:t>data-</w:t>
      </w:r>
      <w:r w:rsidRPr="0010289E">
        <w:rPr>
          <w:rStyle w:val="Emphasis"/>
          <w:highlight w:val="cyan"/>
        </w:rPr>
        <w:t>linked</w:t>
      </w:r>
      <w:r w:rsidRPr="0010289E">
        <w:rPr>
          <w:rStyle w:val="StyleUnderline"/>
          <w:highlight w:val="cyan"/>
        </w:rPr>
        <w:t xml:space="preserve"> to</w:t>
      </w:r>
      <w:r w:rsidRPr="00561197">
        <w:rPr>
          <w:rStyle w:val="StyleUnderline"/>
        </w:rPr>
        <w:t xml:space="preserve"> controllers on </w:t>
      </w:r>
      <w:r w:rsidRPr="0010289E">
        <w:rPr>
          <w:rStyle w:val="StyleUnderline"/>
          <w:highlight w:val="cyan"/>
        </w:rPr>
        <w:t>the ground</w:t>
      </w:r>
      <w:r w:rsidRPr="00561197">
        <w:t xml:space="preserve"> at the 460th Space Wing located at Buckley AFB in in Colorado. A total of </w:t>
      </w:r>
      <w:r w:rsidRPr="00561197">
        <w:rPr>
          <w:rStyle w:val="StyleUnderline"/>
        </w:rPr>
        <w:t>23</w:t>
      </w:r>
      <w:r w:rsidRPr="00561197">
        <w:t xml:space="preserve"> of these </w:t>
      </w:r>
      <w:r w:rsidRPr="00561197">
        <w:rPr>
          <w:rStyle w:val="StyleUnderline"/>
        </w:rPr>
        <w:t>satellites have been launched</w:t>
      </w:r>
      <w:r w:rsidRPr="00561197">
        <w:t xml:space="preserve"> over the program’s life, </w:t>
      </w:r>
      <w:r w:rsidRPr="00561197">
        <w:rPr>
          <w:rStyle w:val="StyleUnderline"/>
        </w:rPr>
        <w:t>with constant upgrades</w:t>
      </w:r>
      <w:r w:rsidRPr="00561197">
        <w:t xml:space="preserve"> made </w:t>
      </w:r>
      <w:r w:rsidRPr="00561197">
        <w:rPr>
          <w:rStyle w:val="StyleUnderline"/>
        </w:rPr>
        <w:t>along the way</w:t>
      </w:r>
      <w:r w:rsidRPr="00561197">
        <w:t xml:space="preserve">. A DSP satellite was launched by the Space Shuttle on STS-44 in 1991, and the last one was launched by a Delta IV Heavy in 2007. Most </w:t>
      </w:r>
      <w:r w:rsidRPr="00561197">
        <w:rPr>
          <w:rStyle w:val="StyleUnderline"/>
        </w:rPr>
        <w:t>famously, the</w:t>
      </w:r>
      <w:r w:rsidRPr="00561197">
        <w:t xml:space="preserve"> Defense Support Program </w:t>
      </w:r>
      <w:r w:rsidRPr="00561197">
        <w:rPr>
          <w:rStyle w:val="StyleUnderline"/>
        </w:rPr>
        <w:t>constellation</w:t>
      </w:r>
      <w:r w:rsidRPr="00561197">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t xml:space="preserve"> Operation </w:t>
      </w:r>
      <w:r w:rsidRPr="00561197">
        <w:rPr>
          <w:rStyle w:val="StyleUnderline"/>
        </w:rPr>
        <w:t>Desert Storm</w:t>
      </w:r>
      <w:r w:rsidRPr="00561197">
        <w:t>.</w:t>
      </w:r>
    </w:p>
    <w:p w14:paraId="1BC9EE64" w14:textId="77777777" w:rsidR="00483465" w:rsidRPr="00F601E6" w:rsidRDefault="00483465" w:rsidP="00483465"/>
    <w:p w14:paraId="2CCB3697" w14:textId="77777777" w:rsidR="00483465" w:rsidRPr="00561197" w:rsidRDefault="00483465" w:rsidP="00483465"/>
    <w:p w14:paraId="0AFA048B" w14:textId="77777777" w:rsidR="00483465" w:rsidRPr="00100A2B" w:rsidRDefault="00483465" w:rsidP="00483465">
      <w:pPr>
        <w:pStyle w:val="Heading4"/>
        <w:rPr>
          <w:rFonts w:cs="Calibri"/>
        </w:rPr>
      </w:pPr>
      <w:r w:rsidRPr="00100A2B">
        <w:rPr>
          <w:rFonts w:cs="Calibri"/>
        </w:rPr>
        <w:t>Nuke war causes extinction – it won’t stay limited</w:t>
      </w:r>
    </w:p>
    <w:p w14:paraId="348CF920" w14:textId="77777777" w:rsidR="00483465" w:rsidRPr="00100A2B" w:rsidRDefault="00483465" w:rsidP="00483465">
      <w:r w:rsidRPr="00100A2B">
        <w:rPr>
          <w:rStyle w:val="StyleUnderline"/>
          <w:szCs w:val="26"/>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1F3E160C" w14:textId="77777777" w:rsidR="00483465" w:rsidRPr="00100A2B" w:rsidRDefault="00483465" w:rsidP="00483465">
      <w:pPr>
        <w:rPr>
          <w:szCs w:val="26"/>
        </w:rPr>
      </w:pPr>
      <w:r w:rsidRPr="00100A2B">
        <w:rPr>
          <w:rStyle w:val="StyleUnderline"/>
        </w:rPr>
        <w:t>We are not talking enough about the climatic effects of nuclear war</w:t>
      </w:r>
      <w:r w:rsidRPr="00100A2B">
        <w:rPr>
          <w:szCs w:val="26"/>
        </w:rPr>
        <w:t xml:space="preserve">. </w:t>
      </w:r>
    </w:p>
    <w:p w14:paraId="2BE08089" w14:textId="77777777" w:rsidR="00483465" w:rsidRPr="00100A2B" w:rsidRDefault="00483465" w:rsidP="00483465">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100A2B">
        <w:rPr>
          <w:szCs w:val="26"/>
        </w:rPr>
        <w:t xml:space="preserve"> They also tested the potential effects of smaller nuclear exchanges. </w:t>
      </w:r>
    </w:p>
    <w:p w14:paraId="5EAFC7C2" w14:textId="77777777" w:rsidR="00483465" w:rsidRPr="00100A2B" w:rsidRDefault="00483465" w:rsidP="00483465">
      <w:pPr>
        <w:rPr>
          <w:szCs w:val="26"/>
        </w:rPr>
      </w:pPr>
      <w:r w:rsidRPr="00100A2B">
        <w:rPr>
          <w:szCs w:val="26"/>
        </w:rPr>
        <w:t>The result: an ex</w:t>
      </w:r>
      <w:r w:rsidRPr="00100A2B">
        <w:rPr>
          <w:szCs w:val="26"/>
        </w:rPr>
        <w:lastRenderedPageBreak/>
        <w:t>change involving just 50 nuclear weapons — the kind of thing we might see in an India-Pakistan war, for example — could loft 5 billion kilograms of smoke, soot and dust high i</w:t>
      </w:r>
      <w:r w:rsidRPr="00100A2B">
        <w:rPr>
          <w:szCs w:val="26"/>
        </w:rPr>
        <w:lastRenderedPageBreak/>
        <w:t xml:space="preserve">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14:paraId="188F3BF7" w14:textId="77777777" w:rsidR="00483465" w:rsidRPr="00100A2B" w:rsidRDefault="00483465" w:rsidP="00483465">
      <w:pPr>
        <w:rPr>
          <w:szCs w:val="26"/>
        </w:rPr>
      </w:pPr>
      <w:r w:rsidRPr="00100A2B">
        <w:rPr>
          <w:szCs w:val="26"/>
        </w:rPr>
        <w:t xml:space="preserve">What about a larger-scale conflict? </w:t>
      </w:r>
    </w:p>
    <w:p w14:paraId="49FC2814" w14:textId="77777777" w:rsidR="00483465" w:rsidRPr="00100A2B" w:rsidRDefault="00483465" w:rsidP="00483465">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 The climatic consequences </w:t>
      </w:r>
      <w:r w:rsidRPr="00827164">
        <w:rPr>
          <w:rStyle w:val="StyleUnderline"/>
          <w:highlight w:val="cyan"/>
        </w:rPr>
        <w:t>would be catastrophic</w:t>
      </w:r>
      <w:r w:rsidRPr="00100A2B">
        <w:rPr>
          <w:rStyle w:val="StyleUnderline"/>
        </w:rPr>
        <w:t xml:space="preserve">: global average temperatures would drop as much as 12 degrees Fahrenheit (7 degrees Celsius) for up to several years — temperatures last seen during the great ice ages. Meanwhile, </w:t>
      </w:r>
      <w:r w:rsidRPr="00827164">
        <w:rPr>
          <w:rStyle w:val="StyleUnderline"/>
        </w:rPr>
        <w:t>smoke and dust circulating in the 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r w:rsidRPr="00827164">
        <w:rPr>
          <w:rStyle w:val="StyleUnderline"/>
          <w:highlight w:val="cyan"/>
        </w:rPr>
        <w:t>famine</w:t>
      </w:r>
      <w:r w:rsidRPr="00100A2B">
        <w:rPr>
          <w:rStyle w:val="StyleUnderline"/>
        </w:rPr>
        <w:t xml:space="preserve"> and massive ecological disruption. </w:t>
      </w:r>
    </w:p>
    <w:p w14:paraId="699A6DB1" w14:textId="77777777" w:rsidR="00483465" w:rsidRPr="00100A2B" w:rsidRDefault="00483465" w:rsidP="00483465">
      <w:pPr>
        <w:rPr>
          <w:szCs w:val="26"/>
        </w:rPr>
      </w:pPr>
      <w:r w:rsidRPr="00100A2B">
        <w:rPr>
          <w:rStyle w:val="StyleUnderline"/>
        </w:rPr>
        <w:t xml:space="preserve">The effect would be similar to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14:paraId="646F04C0" w14:textId="77777777" w:rsidR="00483465" w:rsidRPr="00100A2B" w:rsidRDefault="00483465" w:rsidP="00483465">
      <w:pPr>
        <w:rPr>
          <w:szCs w:val="26"/>
        </w:rPr>
      </w:pPr>
      <w:r w:rsidRPr="00100A2B">
        <w:rPr>
          <w:szCs w:val="26"/>
        </w:rPr>
        <w:t xml:space="preserve">Many people are concerned about North Korea’s advancing missile capabilities. Is nuclear war likely in your opinion? </w:t>
      </w:r>
    </w:p>
    <w:p w14:paraId="121637B5" w14:textId="77777777" w:rsidR="00483465" w:rsidRPr="00100A2B" w:rsidRDefault="00483465" w:rsidP="00483465">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14:paraId="7963DB30" w14:textId="77777777" w:rsidR="00483465" w:rsidRPr="00100A2B" w:rsidRDefault="00483465" w:rsidP="00483465">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06DCC8BC" w14:textId="77777777" w:rsidR="00483465" w:rsidRPr="00100A2B" w:rsidRDefault="00483465" w:rsidP="00483465">
      <w:pPr>
        <w:rPr>
          <w:szCs w:val="26"/>
        </w:rPr>
      </w:pPr>
      <w:r w:rsidRPr="00100A2B">
        <w:rPr>
          <w:szCs w:val="26"/>
        </w:rPr>
        <w:t xml:space="preserve">It has been more than 70 years since the last time a nuclear bomb was used in warfare. What would be the effects on the environment and on human health today? </w:t>
      </w:r>
    </w:p>
    <w:p w14:paraId="5F0D975B" w14:textId="77777777" w:rsidR="00483465" w:rsidRPr="00100A2B" w:rsidRDefault="00483465" w:rsidP="00483465">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14:paraId="27746DB4" w14:textId="77777777" w:rsidR="00483465" w:rsidRPr="00100A2B" w:rsidRDefault="00483465" w:rsidP="00483465"/>
    <w:p w14:paraId="38A15E98" w14:textId="77777777" w:rsidR="00483465" w:rsidRPr="00100A2B" w:rsidRDefault="00483465" w:rsidP="00483465"/>
    <w:p w14:paraId="21B6BCA5" w14:textId="77777777" w:rsidR="00483465" w:rsidRPr="00100A2B" w:rsidRDefault="00483465" w:rsidP="00483465">
      <w:pPr>
        <w:pStyle w:val="Heading3"/>
      </w:pPr>
      <w:r w:rsidRPr="00100A2B">
        <w:t xml:space="preserve">AC – Africa Mining Advantage </w:t>
      </w:r>
    </w:p>
    <w:p w14:paraId="7A6FCE18" w14:textId="77777777" w:rsidR="00483465" w:rsidRPr="00100A2B" w:rsidRDefault="00483465" w:rsidP="00483465">
      <w:pPr>
        <w:pStyle w:val="Heading4"/>
      </w:pPr>
      <w:r w:rsidRPr="00100A2B">
        <w:t xml:space="preserve">Space mining destroys the African economy </w:t>
      </w:r>
    </w:p>
    <w:p w14:paraId="2E426BDA" w14:textId="77777777" w:rsidR="00483465" w:rsidRPr="00100A2B" w:rsidRDefault="00483465" w:rsidP="00483465">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35" w:history="1">
        <w:r w:rsidRPr="00100A2B">
          <w:rPr>
            <w:rStyle w:val="Hyperlink"/>
          </w:rPr>
          <w:t>https://africanews.space/the-effect-of-asteroid-mining-on-mining-activities-in-africa/</w:t>
        </w:r>
      </w:hyperlink>
      <w:r w:rsidRPr="00100A2B">
        <w:t xml:space="preserve">] </w:t>
      </w:r>
    </w:p>
    <w:p w14:paraId="45304ADC" w14:textId="77777777" w:rsidR="00483465" w:rsidRPr="00100A2B" w:rsidRDefault="00483465" w:rsidP="00483465">
      <w:r w:rsidRPr="00100A2B">
        <w:t xml:space="preserve">At the moment,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r w:rsidRPr="00100A2B">
        <w:t xml:space="preserve">. The big question is,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materialises,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w:t>
      </w:r>
      <w:r w:rsidRPr="00100A2B">
        <w:rPr>
          <w:rStyle w:val="Emphasis"/>
        </w:rPr>
        <w:lastRenderedPageBreak/>
        <w:t>ious metals market</w:t>
      </w:r>
      <w:r w:rsidRPr="00100A2B">
        <w:t xml:space="preserve">, </w:t>
      </w:r>
      <w:r w:rsidRPr="00827164">
        <w:rPr>
          <w:rStyle w:val="StyleUnderline"/>
          <w:highlight w:val="cyan"/>
        </w:rPr>
        <w:t>usurp the prices of rare earth minerals</w:t>
      </w:r>
      <w:r w:rsidRPr="00100A2B">
        <w:rPr>
          <w:rStyle w:val="StyleUnderline"/>
        </w:rPr>
        <w:t xml:space="preserve">,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the majority of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68B4AA65" w14:textId="77777777" w:rsidR="00483465" w:rsidRPr="00100A2B" w:rsidRDefault="00483465" w:rsidP="00483465"/>
    <w:p w14:paraId="75F9C1AD" w14:textId="77777777" w:rsidR="00483465" w:rsidRPr="00100A2B" w:rsidRDefault="00483465" w:rsidP="00483465">
      <w:pPr>
        <w:pStyle w:val="Heading4"/>
      </w:pPr>
      <w:r w:rsidRPr="00100A2B">
        <w:t>Economic decline causes Africa war</w:t>
      </w:r>
    </w:p>
    <w:p w14:paraId="0987F3A6" w14:textId="77777777" w:rsidR="00483465" w:rsidRPr="00100A2B" w:rsidRDefault="00483465" w:rsidP="00483465">
      <w:pPr>
        <w:rPr>
          <w:rStyle w:val="StyleUnderline"/>
          <w:sz w:val="16"/>
        </w:rPr>
      </w:pPr>
      <w:r w:rsidRPr="00100A2B">
        <w:rPr>
          <w:rStyle w:val="Style13ptBold"/>
        </w:rPr>
        <w:t xml:space="preserve">Tollefsen 17 </w:t>
      </w:r>
      <w:r w:rsidRPr="00100A2B">
        <w:t xml:space="preserve">[(Andreas Forø, Peace Research Institute Oslo (PRIO) and Ph.D. in Human Geography from the University of Oslo) “Experienced poverty and local conflict violence," Conflict Management and Peace Science, 12/21/17, </w:t>
      </w:r>
      <w:hyperlink r:id="rId36"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3F9AED10" w14:textId="77777777" w:rsidR="00483465" w:rsidRPr="00100A2B" w:rsidRDefault="00483465" w:rsidP="00483465">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(Hegre and Sambanis, 2006; Jakobsen et al., 2013). 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(Justino, 2009). Researchers have explained a correlation between low GDP per capita and conflict using diverse hypotheses, including lowered opportunity costs for individuals to rebel (Collier et al., 2009) and responses to a state’s weak capacity (Fearon and Laitin, 2003).</w:t>
      </w:r>
    </w:p>
    <w:p w14:paraId="35855CC6" w14:textId="77777777" w:rsidR="00483465" w:rsidRPr="00100A2B" w:rsidRDefault="00483465" w:rsidP="00483465">
      <w:pPr>
        <w:rPr>
          <w:rStyle w:val="StyleUnderline"/>
        </w:rPr>
      </w:pPr>
      <w:r w:rsidRPr="00100A2B">
        <w:rPr>
          <w:rStyle w:val="StyleUnderline"/>
        </w:rPr>
        <w:t>However, as argued by Hegre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explanatory variables and outcomes. Furthermore, aggregated measures are incapable of capturing significant variations in economic conditions (Elbers et al., 2003) and conflict intensity (Rustad et al., 2011) within countries. In addition, conflict areas are, in general, atypical of a nation as a whole (Buhaug and Lujala, 2005), which calls for a subnational level analysis.</w:t>
      </w:r>
    </w:p>
    <w:p w14:paraId="5844E93A" w14:textId="77777777" w:rsidR="00483465" w:rsidRPr="00100A2B" w:rsidRDefault="00483465" w:rsidP="00483465">
      <w:pPr>
        <w:rPr>
          <w:rStyle w:val="StyleUnderline"/>
        </w:rPr>
      </w:pPr>
      <w:r w:rsidRPr="00100A2B">
        <w:rPr>
          <w:rStyle w:val="StyleUnderline"/>
        </w:rPr>
        <w:t>Addressing these disconnects—and the fact that most conflict operates at a local level (Rustad et al., 2011)—a recent body of studies has focused on how subnational variations in poverty determine the locations within a country where conflicts break out (Buhaug et al., 2011; Hegre et al., 2009; Østby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p>
    <w:p w14:paraId="66B432FB" w14:textId="77777777" w:rsidR="00483465" w:rsidRPr="00100A2B" w:rsidRDefault="00483465" w:rsidP="00483465">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r w:rsidRPr="00100A2B">
        <w:rPr>
          <w:rStyle w:val="StyleUnderline"/>
        </w:rPr>
        <w:t xml:space="preserve">.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w:t>
      </w:r>
      <w:r w:rsidRPr="00100A2B">
        <w:rPr>
          <w:rStyle w:val="StyleUnderline"/>
        </w:rPr>
        <w:lastRenderedPageBreak/>
        <w:t>common proxies such as night-time luminosity and estimates of economic activity, both of which are often derived from dividing GDP per capita by local population counts.</w:t>
      </w:r>
    </w:p>
    <w:p w14:paraId="2A14AA04" w14:textId="77777777" w:rsidR="00483465" w:rsidRPr="00100A2B" w:rsidRDefault="00483465" w:rsidP="00483465">
      <w:pPr>
        <w:rPr>
          <w:rStyle w:val="StyleUnderline"/>
        </w:rPr>
      </w:pPr>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r w:rsidRPr="00100A2B">
        <w:rPr>
          <w:rStyle w:val="StyleUnderline"/>
        </w:rPr>
        <w:t xml:space="preserve">. Humphreys and Weinstein (2008), for instance, found that poverty predicted inscription in the Revolutionary United Front during </w:t>
      </w:r>
      <w:r w:rsidRPr="0084068F">
        <w:rPr>
          <w:rStyle w:val="StyleUnderline"/>
          <w:highlight w:val="cyan"/>
        </w:rPr>
        <w:t>Sierra Leone’s civil war</w:t>
      </w:r>
      <w:r w:rsidRPr="00100A2B">
        <w:rPr>
          <w:rStyle w:val="StyleUnderline"/>
        </w:rPr>
        <w:t xml:space="preserve">. 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 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14:paraId="75CB2554" w14:textId="77777777" w:rsidR="00483465" w:rsidRPr="00100A2B" w:rsidRDefault="00483465" w:rsidP="00483465">
      <w:pPr>
        <w:rPr>
          <w:rStyle w:val="StyleUnderline"/>
        </w:rPr>
      </w:pPr>
      <w:r w:rsidRPr="00100A2B">
        <w:rPr>
          <w:rStyle w:val="StyleUnderline"/>
        </w:rPr>
        <w:t xml:space="preserve">For the present study, I developed a dataset by </w:t>
      </w:r>
      <w:r w:rsidRPr="00100A2B">
        <w:t>aggregating survey responses from the pan-African Afrobarometer survey to subnational districts and combining the results with information on post-survey violent conflicts</w:t>
      </w:r>
      <w:r w:rsidRPr="00100A2B">
        <w:rPr>
          <w:rStyle w:val="StyleUnderline"/>
        </w:rPr>
        <w:t xml:space="preserve">. The dataset consists of 4008 subnational districts, spanning 35 African countries. 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0D640B78" w14:textId="77777777" w:rsidR="00483465" w:rsidRPr="00100A2B" w:rsidRDefault="00483465" w:rsidP="00483465">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r w:rsidRPr="00100A2B">
        <w:rPr>
          <w:rStyle w:val="StyleUnderline"/>
        </w:rPr>
        <w:t>. Districts with a large share of poor individuals, both in absolute terms and relative to country average, had a higher risk ofconflict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5218A920" w14:textId="77777777" w:rsidR="00483465" w:rsidRPr="00100A2B" w:rsidRDefault="00483465" w:rsidP="00483465">
      <w:pPr>
        <w:rPr>
          <w:rStyle w:val="StyleUnderline"/>
        </w:rPr>
      </w:pPr>
      <w:r w:rsidRPr="00100A2B">
        <w:rPr>
          <w:rStyle w:val="StyleUnderline"/>
        </w:rPr>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w:t>
      </w:r>
      <w:r w:rsidRPr="007436D0">
        <w:rPr>
          <w:rStyle w:val="StyleUnderline"/>
        </w:rPr>
        <w:t>inclusiveness of ethnic groups can prevent violence</w:t>
      </w:r>
      <w:r w:rsidRPr="00100A2B">
        <w:rPr>
          <w:rStyle w:val="StyleUnderline"/>
        </w:rPr>
        <w:t>.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w:t>
      </w:r>
    </w:p>
    <w:p w14:paraId="171D02C0" w14:textId="77777777" w:rsidR="00483465" w:rsidRPr="00100A2B" w:rsidRDefault="00483465" w:rsidP="00483465">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4EFF3639" w14:textId="77777777" w:rsidR="00483465" w:rsidRPr="00100A2B" w:rsidRDefault="00483465" w:rsidP="00483465">
      <w:pPr>
        <w:rPr>
          <w:rStyle w:val="StyleUnderline"/>
        </w:rPr>
      </w:pPr>
      <w:r w:rsidRPr="00100A2B">
        <w:rPr>
          <w:rStyle w:val="StyleUnderline"/>
        </w:rPr>
        <w:t>Poverty and conflict</w:t>
      </w:r>
    </w:p>
    <w:p w14:paraId="2FD00492" w14:textId="77777777" w:rsidR="00483465" w:rsidRPr="00100A2B" w:rsidRDefault="00483465" w:rsidP="00483465">
      <w:pPr>
        <w:rPr>
          <w:rStyle w:val="StyleUnderline"/>
        </w:rPr>
      </w:pPr>
      <w:r w:rsidRPr="00100A2B">
        <w:rPr>
          <w:rStyle w:val="StyleUnderline"/>
        </w:rPr>
        <w:t>A direct link</w:t>
      </w:r>
    </w:p>
    <w:p w14:paraId="5A4C230A" w14:textId="77777777" w:rsidR="00483465" w:rsidRPr="00100A2B" w:rsidRDefault="00483465" w:rsidP="00483465">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(Hegre and Sambanis, 2006). However, there is little consensus on the mechanisms through which poverty may produce conflict. Collier and Hoeffler (1998) claimed that low per-capita income lowers the opportunity cost of rebellion because when they have less to lose from taking up arms, poorer individuals become more inclined to rebel. Fearon and Laitin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all of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Tollefsen and Buhaug (2015) identified a similar scenario at the local level.</w:t>
      </w:r>
    </w:p>
    <w:p w14:paraId="35E913D8" w14:textId="77777777" w:rsidR="00483465" w:rsidRPr="00FF1C12" w:rsidRDefault="00483465" w:rsidP="00483465">
      <w:pPr>
        <w:pStyle w:val="Heading4"/>
        <w:rPr>
          <w:rFonts w:cs="Times New Roman"/>
        </w:rPr>
      </w:pPr>
      <w:r>
        <w:rPr>
          <w:rFonts w:cs="Times New Roman"/>
        </w:rPr>
        <w:t>Horn of Africa conflicts</w:t>
      </w:r>
      <w:r w:rsidRPr="00FF1C12">
        <w:rPr>
          <w:rFonts w:cs="Times New Roman"/>
        </w:rPr>
        <w:t xml:space="preserve"> cause great </w:t>
      </w:r>
      <w:r>
        <w:rPr>
          <w:rFonts w:cs="Times New Roman"/>
        </w:rPr>
        <w:t>power war</w:t>
      </w:r>
    </w:p>
    <w:p w14:paraId="49AB1DCF" w14:textId="77777777" w:rsidR="00483465" w:rsidRPr="00FF1C12" w:rsidRDefault="00483465" w:rsidP="00483465">
      <w:pPr>
        <w:rPr>
          <w:rFonts w:cs="Times New Roman"/>
        </w:rPr>
      </w:pPr>
      <w:r w:rsidRPr="007059D7">
        <w:rPr>
          <w:rStyle w:val="Style13ptBold"/>
        </w:rPr>
        <w:t>Glick 7</w:t>
      </w:r>
      <w:r w:rsidRPr="00FF1C12">
        <w:rPr>
          <w:rFonts w:cs="Times New Roman"/>
        </w:rPr>
        <w:t xml:space="preserve"> (Caroline – senior Middle East fellow at the Center for Security Policy, Condi’s African holiday, p. </w:t>
      </w:r>
      <w:r w:rsidRPr="00FF1C12">
        <w:rPr>
          <w:rFonts w:cs="Times New Roman"/>
          <w:sz w:val="18"/>
        </w:rPr>
        <w:t>http://www.centerforsecuritypolicy.org/home.aspx?sid=56&amp;categoryid=56&amp;subcategoryid=90&amp;newsid=11568</w:t>
      </w:r>
      <w:r w:rsidRPr="00FF1C12">
        <w:rPr>
          <w:rFonts w:cs="Times New Roman"/>
        </w:rPr>
        <w:t>)</w:t>
      </w:r>
    </w:p>
    <w:p w14:paraId="44A36DF5" w14:textId="77777777" w:rsidR="00483465" w:rsidRDefault="00483465" w:rsidP="00483465">
      <w:pPr>
        <w:widowControl w:val="0"/>
        <w:rPr>
          <w:rFonts w:cs="Times New Roman"/>
          <w:sz w:val="16"/>
        </w:rPr>
      </w:pPr>
      <w:r w:rsidRPr="00FF1C12">
        <w:rPr>
          <w:rFonts w:cs="Times New Roman"/>
          <w:sz w:val="16"/>
        </w:rPr>
        <w:t xml:space="preserve">The </w:t>
      </w:r>
      <w:r w:rsidRPr="00BD4F9E">
        <w:rPr>
          <w:rStyle w:val="StyleUnderline"/>
          <w:highlight w:val="yellow"/>
        </w:rPr>
        <w:t>Horn of Africa</w:t>
      </w:r>
      <w:r w:rsidRPr="00BD4F9E">
        <w:rPr>
          <w:rStyle w:val="StyleUnderline"/>
          <w:rFonts w:eastAsiaTheme="majorEastAsia" w:cs="Times New Roman"/>
          <w:highlight w:val="yellow"/>
        </w:rPr>
        <w:t xml:space="preserve"> i</w:t>
      </w:r>
      <w:r w:rsidRPr="00FF1C12">
        <w:rPr>
          <w:rStyle w:val="StyleUnderline"/>
          <w:rFonts w:eastAsiaTheme="majorEastAsia" w:cs="Times New Roman"/>
          <w:highlight w:val="yellow"/>
        </w:rPr>
        <w:t>s a dangerous and strategically vital place. Small wars</w:t>
      </w:r>
      <w:r w:rsidRPr="00FF1C12">
        <w:rPr>
          <w:rFonts w:cs="Times New Roman"/>
        </w:rPr>
        <w:t xml:space="preserve">, </w:t>
      </w:r>
      <w:r w:rsidRPr="00FF1C12">
        <w:rPr>
          <w:rFonts w:cs="Times New Roman"/>
          <w:sz w:val="16"/>
        </w:rPr>
        <w:t>which rage continuously</w:t>
      </w:r>
      <w:r w:rsidRPr="00FF1C12">
        <w:rPr>
          <w:rFonts w:cs="Times New Roman"/>
        </w:rPr>
        <w:t xml:space="preserve">, </w:t>
      </w:r>
      <w:r w:rsidRPr="00FF1C12">
        <w:rPr>
          <w:rStyle w:val="StyleUnderline"/>
          <w:rFonts w:eastAsiaTheme="majorEastAsia" w:cs="Times New Roman"/>
          <w:highlight w:val="yellow"/>
        </w:rPr>
        <w:t xml:space="preserve">can </w:t>
      </w:r>
      <w:r w:rsidRPr="00FF1C12">
        <w:rPr>
          <w:rStyle w:val="StyleUnderline"/>
          <w:rFonts w:eastAsiaTheme="majorEastAsia" w:cs="Times New Roman"/>
          <w:highlight w:val="yellow"/>
          <w:bdr w:val="single" w:sz="4" w:space="0" w:color="auto"/>
        </w:rPr>
        <w:t>easily escalate</w:t>
      </w:r>
      <w:r w:rsidRPr="00FF1C12">
        <w:rPr>
          <w:rStyle w:val="StyleUnderline"/>
          <w:rFonts w:eastAsiaTheme="majorEastAsia" w:cs="Times New Roman"/>
          <w:highlight w:val="yellow"/>
        </w:rPr>
        <w:t xml:space="preserve"> into </w:t>
      </w:r>
      <w:r w:rsidRPr="007059D7">
        <w:rPr>
          <w:rStyle w:val="Emphasis"/>
          <w:highlight w:val="yellow"/>
        </w:rPr>
        <w:t>big wars</w:t>
      </w:r>
      <w:r w:rsidRPr="00FF1C12">
        <w:rPr>
          <w:rStyle w:val="StyleUnderline"/>
          <w:rFonts w:eastAsiaTheme="majorEastAsia" w:cs="Times New Roman"/>
          <w:highlight w:val="yellow"/>
        </w:rPr>
        <w:t>. Local conflicts have</w:t>
      </w:r>
      <w:r w:rsidRPr="00FF1C12">
        <w:rPr>
          <w:rStyle w:val="StyleUnderline"/>
          <w:rFonts w:eastAsiaTheme="majorEastAsia" w:cs="Times New Roman"/>
        </w:rPr>
        <w:t xml:space="preserve"> regional and </w:t>
      </w:r>
      <w:r w:rsidRPr="00FF1C12">
        <w:rPr>
          <w:rStyle w:val="StyleUnderline"/>
          <w:rFonts w:eastAsiaTheme="majorEastAsia" w:cs="Times New Roman"/>
          <w:highlight w:val="yellow"/>
          <w:bdr w:val="single" w:sz="4" w:space="0" w:color="auto"/>
        </w:rPr>
        <w:t>global aspects</w:t>
      </w:r>
      <w:r w:rsidRPr="00FF1C12">
        <w:rPr>
          <w:rStyle w:val="StyleUnderline"/>
          <w:rFonts w:eastAsiaTheme="majorEastAsia" w:cs="Times New Roman"/>
          <w:highlight w:val="yellow"/>
        </w:rPr>
        <w:t>. All</w:t>
      </w:r>
      <w:r w:rsidRPr="00FF1C12">
        <w:rPr>
          <w:rFonts w:cs="Times New Roman"/>
        </w:rPr>
        <w:t xml:space="preserve"> </w:t>
      </w:r>
      <w:r w:rsidRPr="00FF1C12">
        <w:rPr>
          <w:rFonts w:cs="Times New Roman"/>
          <w:sz w:val="16"/>
        </w:rPr>
        <w:t xml:space="preserve">of the </w:t>
      </w:r>
      <w:r w:rsidRPr="00FF1C12">
        <w:rPr>
          <w:rStyle w:val="StyleUnderline"/>
          <w:rFonts w:eastAsiaTheme="majorEastAsia" w:cs="Times New Roman"/>
          <w:highlight w:val="yellow"/>
        </w:rPr>
        <w:t xml:space="preserve">conflicts in this </w:t>
      </w:r>
      <w:r w:rsidRPr="00FF1C12">
        <w:rPr>
          <w:rStyle w:val="StyleUnderline"/>
          <w:rFonts w:eastAsiaTheme="majorEastAsia" w:cs="Times New Roman"/>
          <w:highlight w:val="yellow"/>
          <w:bdr w:val="single" w:sz="4" w:space="0" w:color="auto"/>
        </w:rPr>
        <w:t>tinderbox</w:t>
      </w:r>
      <w:r w:rsidRPr="00FF1C12">
        <w:rPr>
          <w:rStyle w:val="StyleUnderline"/>
          <w:rFonts w:eastAsiaTheme="majorEastAsia" w:cs="Times New Roman"/>
          <w:highlight w:val="yellow"/>
        </w:rPr>
        <w:t>, which</w:t>
      </w:r>
      <w:r w:rsidRPr="00FF1C12">
        <w:rPr>
          <w:rStyle w:val="StyleUnderline"/>
          <w:rFonts w:cs="Times New Roman"/>
          <w:highlight w:val="yellow"/>
        </w:rPr>
        <w:t xml:space="preserve"> </w:t>
      </w:r>
      <w:r w:rsidRPr="00FF1C12">
        <w:rPr>
          <w:rStyle w:val="StyleUnderline"/>
          <w:rFonts w:eastAsiaTheme="majorEastAsia" w:cs="Times New Roman"/>
          <w:highlight w:val="yellow"/>
        </w:rPr>
        <w:t>controls shipping lanes</w:t>
      </w:r>
      <w:r w:rsidRPr="00FF1C12">
        <w:rPr>
          <w:rFonts w:cs="Times New Roman"/>
        </w:rPr>
        <w:t xml:space="preserve"> </w:t>
      </w:r>
      <w:r w:rsidRPr="00FF1C12">
        <w:rPr>
          <w:rFonts w:cs="Times New Roman"/>
          <w:sz w:val="16"/>
        </w:rPr>
        <w:t>from the Indian Ocean into the Red Sea,</w:t>
      </w:r>
      <w:r w:rsidRPr="00FF1C12">
        <w:rPr>
          <w:rFonts w:cs="Times New Roman"/>
        </w:rPr>
        <w:t xml:space="preserve"> </w:t>
      </w:r>
      <w:r w:rsidRPr="00FF1C12">
        <w:rPr>
          <w:rStyle w:val="StyleUnderline"/>
          <w:rFonts w:eastAsiaTheme="majorEastAsia" w:cs="Times New Roman"/>
          <w:highlight w:val="yellow"/>
        </w:rPr>
        <w:t>can</w:t>
      </w:r>
      <w:r w:rsidRPr="00FF1C12">
        <w:rPr>
          <w:rFonts w:cs="Times New Roman"/>
        </w:rPr>
        <w:t xml:space="preserve"> </w:t>
      </w:r>
      <w:r w:rsidRPr="00FF1C12">
        <w:rPr>
          <w:rFonts w:cs="Times New Roman"/>
          <w:sz w:val="16"/>
        </w:rPr>
        <w:t xml:space="preserve">potentially </w:t>
      </w:r>
      <w:r w:rsidRPr="00FF1C12">
        <w:rPr>
          <w:rStyle w:val="StyleUnderline"/>
          <w:rFonts w:eastAsiaTheme="majorEastAsia" w:cs="Times New Roman"/>
          <w:highlight w:val="yellow"/>
        </w:rPr>
        <w:t>give rise to</w:t>
      </w:r>
      <w:r w:rsidRPr="00FF1C12">
        <w:rPr>
          <w:rStyle w:val="StyleUnderline"/>
          <w:rFonts w:eastAsiaTheme="majorEastAsia" w:cs="Times New Roman"/>
        </w:rPr>
        <w:t xml:space="preserve"> regional, and</w:t>
      </w:r>
      <w:r w:rsidRPr="00FF1C12">
        <w:rPr>
          <w:rStyle w:val="StyleUnderline"/>
          <w:rFonts w:cs="Times New Roman"/>
        </w:rPr>
        <w:t xml:space="preserve"> indeed </w:t>
      </w:r>
      <w:r w:rsidRPr="00FF1C12">
        <w:rPr>
          <w:rStyle w:val="StyleUnderline"/>
          <w:rFonts w:eastAsiaTheme="majorEastAsia" w:cs="Times New Roman"/>
          <w:highlight w:val="yellow"/>
          <w:bdr w:val="single" w:sz="4" w:space="0" w:color="auto"/>
        </w:rPr>
        <w:t>global conflagrations</w:t>
      </w:r>
      <w:r w:rsidRPr="00FF1C12">
        <w:rPr>
          <w:rStyle w:val="StyleUnderline"/>
          <w:rFonts w:eastAsiaTheme="majorEastAsia" w:cs="Times New Roman"/>
          <w:highlight w:val="yellow"/>
        </w:rPr>
        <w:t xml:space="preserve"> between competing regional actors and </w:t>
      </w:r>
      <w:r w:rsidRPr="00FF1C12">
        <w:rPr>
          <w:rStyle w:val="StyleUnderline"/>
          <w:rFonts w:eastAsiaTheme="majorEastAsia" w:cs="Times New Roman"/>
          <w:highlight w:val="yellow"/>
          <w:bdr w:val="single" w:sz="4" w:space="0" w:color="auto"/>
        </w:rPr>
        <w:t>global pow</w:t>
      </w:r>
      <w:r w:rsidRPr="00C8665F">
        <w:rPr>
          <w:rStyle w:val="StyleUnderline"/>
          <w:highlight w:val="yellow"/>
        </w:rPr>
        <w:t>ers</w:t>
      </w:r>
      <w:r w:rsidRPr="00C8665F">
        <w:rPr>
          <w:rStyle w:val="StyleUnderline"/>
        </w:rPr>
        <w:t xml:space="preserve">. Located in and around the Horn of </w:t>
      </w:r>
      <w:r w:rsidRPr="00BD4F9E">
        <w:rPr>
          <w:rStyle w:val="StyleUnderline"/>
        </w:rPr>
        <w:t>Africa</w:t>
      </w:r>
      <w:r w:rsidRPr="00FF1C12">
        <w:rPr>
          <w:rFonts w:cs="Times New Roman"/>
          <w:sz w:val="16"/>
        </w:rPr>
        <w:t xml:space="preserve"> </w:t>
      </w:r>
      <w:r w:rsidRPr="00C8665F">
        <w:t>are the states of Eritrea, Djibouti, Ethiopia, Somalia, Sudan and Kenya</w:t>
      </w:r>
      <w:r w:rsidRPr="00FF1C12">
        <w:rPr>
          <w:rFonts w:cs="Times New Roman"/>
          <w:sz w:val="16"/>
        </w:rPr>
        <w:t xml:space="preserve">. Eritrea, which gained independence from Ethiopia in 1993 after a 30-year civil war, is a major source of regional conflict. Eritrea has a nagging border dispute with Ethiopia which could easily ignite. The two countries fought a bloody border war from 1998-2000 over control of the town of Badme. Although a UN mandated body determined in 2002 that the disputed town belonged to Eritrea, Ethiopia has rejected the finding and so the conflict festers. Eritrea also fights a proxy war against Ethiopia in Somalia and in Ethiopia's rebellious Ogaden region. In Somalia, Eritrea is the primary sponsor of the al-Qaida-linked Islamic Courts Union which took control of Somalia in June, 2006. In November 2006, the ICU government declared jihad against Ethiopia and Kenya. Backed by the US, Ethiopia invaded Somalia last December to restore the recognized Transitional Federal Government to power which the ICU had deposed. Although the Ethiopian army successfully ousted the ICU from power in less than a week, backed by massive military and financial assistance from Eritrea, as well as Egypt and Libya, the ICU has waged a brutal insurgency against the TFG and the Ethiopian military for the past year. The senior ICU leadership, including Sheikh Hassan Dahir Aweys and Sheikh Sharif Ahmed have received safe haven in Eritrea. In September, the exiled ICU leadership held a nine-day conference in the Eritrean capital of Asmara where they formed the Alliance for the Re-Liberation of Somalia headed by Ahmed. Eritrean President-for-life Isaias Afwerki declared his country's support for the insurgents stating, "The Eritrean people's support to the Somali people is consistent and historical, as well as a legal and moral obligation." Although touted in the West as a moderate, Ahmed has openly supported jihad and terrorism against Ethiopia, Kenya and the West. Aweys, for his part, is wanted by the FBI in connection with his role in the bombing of the US embassies in Kenya and Tanzania in 1998. Then there is Eritrea's support for the Ogaden separatists in Ethiopia. The Ogaden rebels are Somali ethnics who live in the region bordering Somalia and Kenya. The rebellion is run by the Ogaden National Liberation Front (ONLF) which uses terror and sabotage as its preferred methods of warfare. It targets not only Ethiopian forces and military installations, but locals who wish to maintain their allegiance to Ethiopia or reach a negotiated resolution of the conflict. In their most sensationalist attack to date, in April ONLF terror forces attacked a Chinese-run oil installation in April killing nine Chinese and 65 Ethiopians. Ethiopia, for its part has fought a brutal counter-insurgency to restore its control over the region. Human rights organizations have accused Ethiopia of massive human rights abuses of civilians in Ogaden. Then there is Sudan. As Eric Reeves wrote in the Boston Globe on Saturday, "The brutal regime in Khartoum, the capital of Sudan, has orchestrated genocidal counter-insurgency war in Darfur for five years, and is now poised for victory in its ghastly assault on the region's African populations." The Islamist government of Omar Hasan Ahmad al-Bashir is refusing to accept non-African states as members of the hybrid UN-African Union peacekeeping mission to Darfur that is due to replace the undermanned and demoralized African Union peacekeeping force whose mandate ends on December 31. Without its UN component of non-African states, the UN Security Council mandated force will be unable to operate effectively. Khartoum's veto led Jean-Marie Guehenno, the UN undersecretary for peacekeeping to warn last month that the entire peacekeeping mission may have to be aborted. And the Darfur region is not the only one at risk. Due to Khartoum's refusal to carry out the terms of its 2005 peace treaty with the Southern Sudanese that ended Khartoum's 20-year war and genocide against the region's Christian and animist population, the unsteady peace may be undone. Given Khartoum's apparent sprint to victory over the international community regarding Darfur, there is little reason to doubt that once victory is secured, it will renew its attacks in the south. </w:t>
      </w:r>
      <w:r w:rsidRPr="00FF1C12">
        <w:rPr>
          <w:rStyle w:val="StyleUnderline"/>
          <w:rFonts w:eastAsiaTheme="majorEastAsia" w:cs="Times New Roman"/>
        </w:rPr>
        <w:t xml:space="preserve">The </w:t>
      </w:r>
      <w:r w:rsidRPr="00FF1C12">
        <w:rPr>
          <w:rStyle w:val="StyleUnderline"/>
          <w:rFonts w:eastAsiaTheme="majorEastAsia" w:cs="Times New Roman"/>
          <w:highlight w:val="yellow"/>
        </w:rPr>
        <w:t>conflicts in</w:t>
      </w:r>
      <w:r w:rsidRPr="00FF1C12">
        <w:rPr>
          <w:rStyle w:val="StyleUnderline"/>
          <w:rFonts w:eastAsiaTheme="majorEastAsia" w:cs="Times New Roman"/>
        </w:rPr>
        <w:t xml:space="preserve"> the Horn of </w:t>
      </w:r>
      <w:r w:rsidRPr="00FF1C12">
        <w:rPr>
          <w:rStyle w:val="StyleUnderline"/>
          <w:rFonts w:eastAsiaTheme="majorEastAsia" w:cs="Times New Roman"/>
          <w:highlight w:val="yellow"/>
        </w:rPr>
        <w:t xml:space="preserve">Africa have </w:t>
      </w:r>
      <w:r w:rsidRPr="007059D7">
        <w:rPr>
          <w:rStyle w:val="Emphasis"/>
          <w:highlight w:val="yellow"/>
        </w:rPr>
        <w:t xml:space="preserve">regional </w:t>
      </w:r>
      <w:r w:rsidRPr="00FF1C12">
        <w:rPr>
          <w:rStyle w:val="StyleUnderline"/>
          <w:rFonts w:eastAsiaTheme="majorEastAsia" w:cs="Times New Roman"/>
          <w:highlight w:val="yellow"/>
        </w:rPr>
        <w:t xml:space="preserve">and </w:t>
      </w:r>
      <w:r w:rsidRPr="007059D7">
        <w:rPr>
          <w:rStyle w:val="Emphasis"/>
          <w:highlight w:val="yellow"/>
        </w:rPr>
        <w:t>global</w:t>
      </w:r>
      <w:r w:rsidRPr="00FF1C12">
        <w:rPr>
          <w:rStyle w:val="StyleUnderline"/>
          <w:rFonts w:eastAsiaTheme="majorEastAsia" w:cs="Times New Roman"/>
          <w:highlight w:val="yellow"/>
        </w:rPr>
        <w:t xml:space="preserve"> dimensions</w:t>
      </w:r>
      <w:r w:rsidRPr="00FF1C12">
        <w:rPr>
          <w:rFonts w:cs="Times New Roman"/>
          <w:sz w:val="16"/>
        </w:rPr>
        <w:t>. Regionally, Egypt has played a central role in sponsoring and fomenting conflicts. Egypt's meddling advances its interest of preventing the African nations from mounting a unified challenge to Egypt's colonial legacy of extraordinary rights to the waters of the Nile River which flows through all countries of the region.</w:t>
      </w:r>
    </w:p>
    <w:p w14:paraId="4CBE2F16" w14:textId="77777777" w:rsidR="00483465" w:rsidRPr="00FF1C12" w:rsidRDefault="00483465" w:rsidP="00483465">
      <w:pPr>
        <w:widowControl w:val="0"/>
        <w:rPr>
          <w:rFonts w:cs="Times New Roman"/>
        </w:rPr>
      </w:pPr>
    </w:p>
    <w:p w14:paraId="37214C17" w14:textId="77777777" w:rsidR="00483465" w:rsidRPr="00100A2B" w:rsidRDefault="00483465" w:rsidP="00483465">
      <w:pPr>
        <w:pStyle w:val="Heading4"/>
      </w:pPr>
      <w:r w:rsidRPr="00100A2B">
        <w:t>Great power war</w:t>
      </w:r>
    </w:p>
    <w:p w14:paraId="1370D3D1" w14:textId="77777777" w:rsidR="00483465" w:rsidRPr="00100A2B" w:rsidRDefault="00483465" w:rsidP="00483465">
      <w:r w:rsidRPr="00100A2B">
        <w:rPr>
          <w:rStyle w:val="Style13ptBold"/>
        </w:rPr>
        <w:t xml:space="preserve">Yeisley 11 </w:t>
      </w:r>
      <w:r w:rsidRPr="00100A2B">
        <w:t xml:space="preserve">[(USAF Lieutenant Colonel Mark O. Yeisley,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37" w:anchor="metadata_info_tab_contents" w:history="1">
        <w:r w:rsidRPr="00100A2B">
          <w:rPr>
            <w:rStyle w:val="Hyperlink"/>
          </w:rPr>
          <w:t>https://www.jstor.org/stable/26270538?seq=1#metadata_info_tab_contents</w:t>
        </w:r>
      </w:hyperlink>
      <w:r w:rsidRPr="00100A2B">
        <w:t>] TDI</w:t>
      </w:r>
    </w:p>
    <w:p w14:paraId="6A7ABB03" w14:textId="77777777" w:rsidR="00483465" w:rsidRPr="00100A2B" w:rsidRDefault="00483465" w:rsidP="00483465">
      <w:pPr>
        <w:rPr>
          <w:rStyle w:val="Emphasis"/>
        </w:rPr>
      </w:pPr>
      <w:r w:rsidRPr="00100A2B">
        <w:rPr>
          <w:rStyle w:val="Emphasis"/>
        </w:rPr>
        <w:t xml:space="preserve">Bipolarity, Nuclear Weapons, and </w:t>
      </w:r>
      <w:r w:rsidRPr="00861B70">
        <w:rPr>
          <w:rStyle w:val="Emphasis"/>
        </w:rPr>
        <w:t>Sino-US Proxy Conflict in Africa</w:t>
      </w:r>
    </w:p>
    <w:p w14:paraId="016543E0" w14:textId="77777777" w:rsidR="00483465" w:rsidRPr="00100A2B" w:rsidRDefault="00483465" w:rsidP="00483465">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100A2B">
        <w:rPr>
          <w:rStyle w:val="StyleUnderline"/>
        </w:rPr>
        <w:t xml:space="preserve">access to strategic resources rather than ideology would lie at the heart of future US-Sino competition, and </w:t>
      </w:r>
      <w:r w:rsidRPr="00861B70">
        <w:rPr>
          <w:rStyle w:val="StyleUnderline"/>
          <w:highlight w:val="cyan"/>
        </w:rPr>
        <w:t>the new “great game” will</w:t>
      </w:r>
      <w:r w:rsidRPr="00100A2B">
        <w:rPr>
          <w:rStyle w:val="StyleUnderline"/>
        </w:rPr>
        <w:t xml:space="preserve"> most likely </w:t>
      </w:r>
      <w:r w:rsidRPr="00861B70">
        <w:rPr>
          <w:rStyle w:val="StyleUnderline"/>
          <w:highlight w:val="cyan"/>
        </w:rPr>
        <w:t>be played in Africa</w:t>
      </w:r>
      <w:r w:rsidRPr="00100A2B">
        <w:t xml:space="preserve">. </w:t>
      </w:r>
    </w:p>
    <w:p w14:paraId="24E99D6D" w14:textId="77777777" w:rsidR="00483465" w:rsidRPr="00100A2B" w:rsidRDefault="00483465" w:rsidP="00483465">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100A2B">
        <w:t>. Since the majority of these needs are nonrenewable, competition of necessity will be zero-sum and will be conducted via all instruments of power.50</w:t>
      </w:r>
    </w:p>
    <w:p w14:paraId="31492927" w14:textId="77777777" w:rsidR="00483465" w:rsidRPr="00100A2B" w:rsidRDefault="00483465" w:rsidP="00483465">
      <w:r w:rsidRPr="00A32299">
        <w:rPr>
          <w:rStyle w:val="StyleUnderline"/>
          <w:highlight w:val="cyan"/>
        </w:rPr>
        <w:t>Africa is home to</w:t>
      </w:r>
      <w:r w:rsidRPr="00100A2B">
        <w:rPr>
          <w:rStyle w:val="StyleUnderline"/>
        </w:rPr>
        <w:t xml:space="preserve"> a wealth of </w:t>
      </w:r>
      <w:r w:rsidRPr="00861B70">
        <w:rPr>
          <w:rStyle w:val="StyleUnderline"/>
          <w:highlight w:val="cyan"/>
        </w:rPr>
        <w:t>mineral and energy resources</w:t>
      </w:r>
      <w:r w:rsidRPr="00100A2B">
        <w:t xml:space="preserve">, much of which still remains largely unexploited. </w:t>
      </w:r>
      <w:r w:rsidRPr="00100A2B">
        <w:rPr>
          <w:rStyle w:val="StyleUnderline"/>
        </w:rPr>
        <w:t xml:space="preserve">Seven African states possess huge endowments of </w:t>
      </w:r>
      <w:r w:rsidRPr="00861B70">
        <w:rPr>
          <w:rStyle w:val="StyleUnderline"/>
          <w:highlight w:val="cyan"/>
        </w:rPr>
        <w:t>oil</w:t>
      </w:r>
      <w:r w:rsidRPr="00100A2B">
        <w:rPr>
          <w:rStyle w:val="StyleUnderline"/>
        </w:rPr>
        <w:t xml:space="preserve">, </w:t>
      </w:r>
      <w:r w:rsidRPr="00A32299">
        <w:rPr>
          <w:rStyle w:val="StyleUnderline"/>
          <w:highlight w:val="cyan"/>
        </w:rPr>
        <w:t>and</w:t>
      </w:r>
      <w:r w:rsidRPr="00100A2B">
        <w:rPr>
          <w:rStyle w:val="StyleUnderline"/>
        </w:rPr>
        <w:t xml:space="preserve"> four of these have equally substantial amounts of </w:t>
      </w:r>
      <w:r w:rsidRPr="00861B70">
        <w:rPr>
          <w:rStyle w:val="StyleUnderline"/>
          <w:highlight w:val="cyan"/>
        </w:rPr>
        <w:t>natural gas</w:t>
      </w:r>
      <w:r w:rsidRPr="00100A2B">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14:paraId="5EBC983E" w14:textId="77777777" w:rsidR="00483465" w:rsidRPr="00100A2B" w:rsidRDefault="00483465" w:rsidP="00483465">
      <w:r w:rsidRPr="00100A2B">
        <w:t xml:space="preserve">Of primary interest is open access to Africa’s significant deposits of oil and other energy resources. For example, </w:t>
      </w:r>
      <w:r w:rsidRPr="00A32299">
        <w:rPr>
          <w:rStyle w:val="StyleUnderline"/>
          <w:highlight w:val="cyan"/>
        </w:rPr>
        <w:t>China has</w:t>
      </w:r>
      <w:r w:rsidRPr="00100A2B">
        <w:rPr>
          <w:rStyle w:val="StyleUnderline"/>
        </w:rPr>
        <w:t xml:space="preserve"> 4</w:t>
      </w:r>
      <w:r w:rsidRPr="00100A2B">
        <w:rPr>
          <w:rStyle w:val="Emphasis"/>
        </w:rPr>
        <w:t xml:space="preserve">,000 </w:t>
      </w:r>
      <w:r w:rsidRPr="00A32299">
        <w:rPr>
          <w:rStyle w:val="Emphasis"/>
          <w:highlight w:val="cyan"/>
        </w:rPr>
        <w:t>military personnel</w:t>
      </w:r>
      <w:r w:rsidRPr="00100A2B">
        <w:rPr>
          <w:rStyle w:val="Emphasis"/>
        </w:rPr>
        <w:t xml:space="preserve"> in </w:t>
      </w:r>
      <w:r w:rsidRPr="00A32299">
        <w:rPr>
          <w:rStyle w:val="Emphasis"/>
        </w:rPr>
        <w:t>Sudan</w:t>
      </w:r>
      <w:r w:rsidRPr="00A32299">
        <w:rPr>
          <w:rStyle w:val="StyleUnderline"/>
        </w:rPr>
        <w:t xml:space="preserve"> </w:t>
      </w:r>
      <w:r w:rsidRPr="00A32299">
        <w:rPr>
          <w:rStyle w:val="StyleUnderline"/>
          <w:highlight w:val="cyan"/>
        </w:rPr>
        <w:t>to protect its</w:t>
      </w:r>
      <w:r w:rsidRPr="00100A2B">
        <w:rPr>
          <w:rStyle w:val="StyleUnderline"/>
        </w:rPr>
        <w:t xml:space="preserve"> </w:t>
      </w:r>
      <w:r w:rsidRPr="00A32299">
        <w:rPr>
          <w:rStyle w:val="StyleUnderline"/>
          <w:highlight w:val="cyan"/>
        </w:rPr>
        <w:t>interests in energy and mineral investments</w:t>
      </w:r>
      <w:r w:rsidRPr="00100A2B">
        <w:rPr>
          <w:rStyle w:val="StyleUnderline"/>
        </w:rPr>
        <w:t xml:space="preserve"> there; it also owns 40 percent of the Greater Nile Oil Production Company</w:t>
      </w:r>
      <w:r w:rsidRPr="00100A2B">
        <w:t xml:space="preserve">.54 Estimates indicate that </w:t>
      </w:r>
      <w:r w:rsidRPr="00100A2B">
        <w:rPr>
          <w:rStyle w:val="StyleUnderline"/>
        </w:rPr>
        <w:t xml:space="preserve">within the next few decades </w:t>
      </w:r>
      <w:r w:rsidRPr="00A32299">
        <w:rPr>
          <w:rStyle w:val="StyleUnderline"/>
          <w:highlight w:val="cyan"/>
        </w:rPr>
        <w:t xml:space="preserve">China will obtain </w:t>
      </w:r>
      <w:r w:rsidRPr="00A32299">
        <w:rPr>
          <w:rStyle w:val="Emphasis"/>
          <w:highlight w:val="cyan"/>
        </w:rPr>
        <w:t>40 percent of its oil and gas</w:t>
      </w:r>
      <w:r w:rsidRPr="00100A2B">
        <w:rPr>
          <w:rStyle w:val="StyleUnderline"/>
        </w:rPr>
        <w:t xml:space="preserve"> supplies </w:t>
      </w:r>
      <w:r w:rsidRPr="00A32299">
        <w:rPr>
          <w:rStyle w:val="StyleUnderline"/>
          <w:highlight w:val="cyan"/>
        </w:rPr>
        <w:t>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04296745" w14:textId="77777777" w:rsidR="00483465" w:rsidRPr="00100A2B" w:rsidRDefault="00483465" w:rsidP="00483465">
      <w:pPr>
        <w:rPr>
          <w:rStyle w:val="StyleUnderline"/>
        </w:rPr>
      </w:pPr>
      <w:r w:rsidRPr="00100A2B">
        <w:rPr>
          <w:rStyle w:val="StyleUnderline"/>
        </w:rPr>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w:t>
      </w:r>
      <w:r w:rsidRPr="00A32299">
        <w:rPr>
          <w:rStyle w:val="StyleUnderline"/>
          <w:highlight w:val="cyan"/>
        </w:rPr>
        <w:t>nonrenewable</w:t>
      </w:r>
      <w:r w:rsidRPr="00100A2B">
        <w:rPr>
          <w:rStyle w:val="StyleUnderline"/>
        </w:rPr>
        <w:t xml:space="preserve"> nature of these </w:t>
      </w:r>
      <w:r w:rsidRPr="00A32299">
        <w:rPr>
          <w:rStyle w:val="StyleUnderline"/>
          <w:highlight w:val="cyan"/>
        </w:rPr>
        <w:t>assets means</w:t>
      </w:r>
      <w:r w:rsidRPr="00100A2B">
        <w:rPr>
          <w:rStyle w:val="StyleUnderline"/>
        </w:rPr>
        <w:t xml:space="preserve"> </w:t>
      </w:r>
      <w:r w:rsidRPr="00A32299">
        <w:rPr>
          <w:rStyle w:val="StyleUnderline"/>
          <w:highlight w:val="cyan"/>
        </w:rPr>
        <w:t xml:space="preserve">competition will remain a </w:t>
      </w:r>
      <w:r w:rsidRPr="00A32299">
        <w:rPr>
          <w:rStyle w:val="Emphasis"/>
          <w:highlight w:val="cyan"/>
        </w:rPr>
        <w:t>zero-sum game</w:t>
      </w:r>
      <w:r w:rsidRPr="00100A2B">
        <w:t xml:space="preserve">. </w:t>
      </w:r>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100A2B">
        <w:rPr>
          <w:rStyle w:val="StyleUnderline"/>
        </w:rPr>
        <w:t>weak governments are often prime targets for civil conflicts that prove costly to control</w:t>
      </w:r>
      <w:r w:rsidRPr="00100A2B">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100A2B">
        <w:rPr>
          <w:rStyle w:val="StyleUnderline"/>
        </w:rPr>
        <w:t>competition could likely occur by proxy via diplomatic, economic, or military assistance to one</w:t>
      </w:r>
      <w:r w:rsidRPr="00100A2B">
        <w:t xml:space="preserve"> (or both) </w:t>
      </w:r>
      <w:r w:rsidRPr="00100A2B">
        <w:rPr>
          <w:rStyle w:val="StyleUnderline"/>
        </w:rPr>
        <w:t>of the parties involved.</w:t>
      </w:r>
    </w:p>
    <w:p w14:paraId="436B6AAD" w14:textId="77777777" w:rsidR="00483465" w:rsidRPr="00100A2B" w:rsidRDefault="00483465" w:rsidP="00483465">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100A2B">
        <w:rPr>
          <w:rStyle w:val="StyleUnderline"/>
        </w:rPr>
        <w:t xml:space="preserve">US and Chinese strategic </w:t>
      </w:r>
      <w:r w:rsidRPr="00A32299">
        <w:rPr>
          <w:rStyle w:val="StyleUnderline"/>
          <w:highlight w:val="cyan"/>
        </w:rPr>
        <w:t>interests will dictate</w:t>
      </w:r>
      <w:r w:rsidRPr="00100A2B">
        <w:rPr>
          <w:rStyle w:val="StyleUnderline"/>
        </w:rPr>
        <w:t xml:space="preserve"> an </w:t>
      </w:r>
      <w:r w:rsidRPr="00A32299">
        <w:rPr>
          <w:rStyle w:val="StyleUnderline"/>
          <w:highlight w:val="cyan"/>
        </w:rPr>
        <w:t>intrusive foreign policy</w:t>
      </w:r>
      <w:r w:rsidRPr="00100A2B">
        <w:rPr>
          <w:rStyle w:val="StyleUnderline"/>
        </w:rPr>
        <w:t xml:space="preserve"> </w:t>
      </w:r>
      <w:r w:rsidRPr="00A32299">
        <w:rPr>
          <w:rStyle w:val="StyleUnderline"/>
          <w:highlight w:val="cyan"/>
        </w:rPr>
        <w:t>to be</w:t>
      </w:r>
      <w:r w:rsidRPr="00100A2B">
        <w:rPr>
          <w:rStyle w:val="StyleUnderline"/>
        </w:rPr>
        <w:t xml:space="preserve"> both </w:t>
      </w:r>
      <w:r w:rsidRPr="00A32299">
        <w:rPr>
          <w:rStyle w:val="StyleUnderline"/>
          <w:highlight w:val="cyan"/>
        </w:rPr>
        <w:t>prudent and vital</w:t>
      </w:r>
      <w:r w:rsidRPr="00100A2B">
        <w:rPr>
          <w:rStyle w:val="StyleUnderline"/>
        </w:rPr>
        <w:t xml:space="preserve">. US-Sino </w:t>
      </w:r>
      <w:r w:rsidRPr="00A32299">
        <w:rPr>
          <w:rStyle w:val="StyleUnderline"/>
          <w:highlight w:val="cyan"/>
        </w:rPr>
        <w:t>proxy conflicts</w:t>
      </w:r>
      <w:r w:rsidRPr="00100A2B">
        <w:rPr>
          <w:rStyle w:val="StyleUnderline"/>
        </w:rPr>
        <w:t xml:space="preserve"> over control of African resources </w:t>
      </w:r>
      <w:r w:rsidRPr="00A32299">
        <w:rPr>
          <w:rStyle w:val="StyleUnderline"/>
          <w:highlight w:val="cyan"/>
        </w:rPr>
        <w:t>will</w:t>
      </w:r>
      <w:r w:rsidRPr="00100A2B">
        <w:rPr>
          <w:rStyle w:val="StyleUnderline"/>
        </w:rPr>
        <w:t xml:space="preserve"> likely </w:t>
      </w:r>
      <w:r w:rsidRPr="00A32299">
        <w:rPr>
          <w:rStyle w:val="StyleUnderline"/>
          <w:highlight w:val="cyan"/>
        </w:rPr>
        <w:t>become necessary</w:t>
      </w:r>
      <w:r w:rsidRPr="00100A2B">
        <w:rPr>
          <w:rStyle w:val="StyleUnderline"/>
        </w:rPr>
        <w:t xml:space="preserve"> if these great powers are </w:t>
      </w:r>
      <w:r w:rsidRPr="00A32299">
        <w:rPr>
          <w:rStyle w:val="StyleUnderline"/>
          <w:highlight w:val="cyan"/>
        </w:rPr>
        <w:t xml:space="preserve">to sustain </w:t>
      </w:r>
      <w:r w:rsidRPr="00A32299">
        <w:rPr>
          <w:rStyle w:val="StyleUnderline"/>
        </w:rPr>
        <w:t xml:space="preserve">their </w:t>
      </w:r>
      <w:r w:rsidRPr="00A32299">
        <w:rPr>
          <w:rStyle w:val="StyleUnderline"/>
          <w:highlight w:val="cyan"/>
        </w:rPr>
        <w:t>national security postures</w:t>
      </w:r>
      <w:r w:rsidRPr="00A32299">
        <w:t>, especially in terms of strategic defense.60</w:t>
      </w:r>
      <w:r w:rsidRPr="00100A2B">
        <w:t xml:space="preserve"> </w:t>
      </w:r>
    </w:p>
    <w:p w14:paraId="0AE859EC" w14:textId="77777777" w:rsidR="00483465" w:rsidRDefault="00483465" w:rsidP="00483465"/>
    <w:p w14:paraId="787602AF" w14:textId="77777777" w:rsidR="000D2FA1" w:rsidRPr="00DF2ED5" w:rsidRDefault="000D2FA1" w:rsidP="000D2FA1"/>
    <w:p w14:paraId="7B9D2E7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D2FA1"/>
    <w:rsid w:val="000139A3"/>
    <w:rsid w:val="00071E7E"/>
    <w:rsid w:val="000C1CD2"/>
    <w:rsid w:val="000D2FA1"/>
    <w:rsid w:val="00100833"/>
    <w:rsid w:val="00104529"/>
    <w:rsid w:val="00105942"/>
    <w:rsid w:val="00107396"/>
    <w:rsid w:val="00144A4C"/>
    <w:rsid w:val="00176AB0"/>
    <w:rsid w:val="00177B7D"/>
    <w:rsid w:val="00182958"/>
    <w:rsid w:val="0018322D"/>
    <w:rsid w:val="001A6D10"/>
    <w:rsid w:val="001B5776"/>
    <w:rsid w:val="001B6582"/>
    <w:rsid w:val="001E527A"/>
    <w:rsid w:val="001F78CE"/>
    <w:rsid w:val="00250952"/>
    <w:rsid w:val="00251FC7"/>
    <w:rsid w:val="002855A7"/>
    <w:rsid w:val="002B146A"/>
    <w:rsid w:val="002B5E17"/>
    <w:rsid w:val="00315690"/>
    <w:rsid w:val="00316B75"/>
    <w:rsid w:val="00325646"/>
    <w:rsid w:val="003460F2"/>
    <w:rsid w:val="0038158C"/>
    <w:rsid w:val="003902BA"/>
    <w:rsid w:val="003A09E2"/>
    <w:rsid w:val="00407037"/>
    <w:rsid w:val="004605D6"/>
    <w:rsid w:val="00483465"/>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7726F"/>
    <w:rsid w:val="008B3ECB"/>
    <w:rsid w:val="008B4E85"/>
    <w:rsid w:val="008C1B2E"/>
    <w:rsid w:val="008D312D"/>
    <w:rsid w:val="009023D5"/>
    <w:rsid w:val="0091627E"/>
    <w:rsid w:val="0097032B"/>
    <w:rsid w:val="009D2EAD"/>
    <w:rsid w:val="009D5415"/>
    <w:rsid w:val="009D54B2"/>
    <w:rsid w:val="009E1922"/>
    <w:rsid w:val="009F0FE6"/>
    <w:rsid w:val="009F1FE8"/>
    <w:rsid w:val="009F7ED2"/>
    <w:rsid w:val="00A93661"/>
    <w:rsid w:val="00A95652"/>
    <w:rsid w:val="00AA0045"/>
    <w:rsid w:val="00AB6C3C"/>
    <w:rsid w:val="00AC0AB8"/>
    <w:rsid w:val="00B33C6D"/>
    <w:rsid w:val="00B4508F"/>
    <w:rsid w:val="00B55AD5"/>
    <w:rsid w:val="00B8057C"/>
    <w:rsid w:val="00BC7093"/>
    <w:rsid w:val="00BD6238"/>
    <w:rsid w:val="00BF593B"/>
    <w:rsid w:val="00BF773A"/>
    <w:rsid w:val="00BF7E81"/>
    <w:rsid w:val="00C02889"/>
    <w:rsid w:val="00C13773"/>
    <w:rsid w:val="00C17CC8"/>
    <w:rsid w:val="00C5228B"/>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2ED5"/>
    <w:rsid w:val="00E15E75"/>
    <w:rsid w:val="00E5262C"/>
    <w:rsid w:val="00EC7DC4"/>
    <w:rsid w:val="00ED30CF"/>
    <w:rsid w:val="00F176EF"/>
    <w:rsid w:val="00F45E10"/>
    <w:rsid w:val="00F57368"/>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F4F9B"/>
  <w15:chartTrackingRefBased/>
  <w15:docId w15:val="{130CF202-FA3A-4074-B4DB-6FAE60F8F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83465"/>
    <w:rPr>
      <w:rFonts w:ascii="Calibri" w:hAnsi="Calibri"/>
    </w:rPr>
  </w:style>
  <w:style w:type="paragraph" w:styleId="Heading1">
    <w:name w:val="heading 1"/>
    <w:aliases w:val="Pocket"/>
    <w:basedOn w:val="Normal"/>
    <w:next w:val="Normal"/>
    <w:link w:val="Heading1Char"/>
    <w:qFormat/>
    <w:rsid w:val="00C522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C5228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C5228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Ca"/>
    <w:basedOn w:val="Normal"/>
    <w:next w:val="Normal"/>
    <w:link w:val="Heading4Char"/>
    <w:uiPriority w:val="3"/>
    <w:unhideWhenUsed/>
    <w:qFormat/>
    <w:rsid w:val="00C5228B"/>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9"/>
    <w:semiHidden/>
    <w:unhideWhenUsed/>
    <w:qFormat/>
    <w:rsid w:val="000D2FA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C522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228B"/>
  </w:style>
  <w:style w:type="character" w:customStyle="1" w:styleId="Heading1Char">
    <w:name w:val="Heading 1 Char"/>
    <w:aliases w:val="Pocket Char"/>
    <w:basedOn w:val="DefaultParagraphFont"/>
    <w:link w:val="Heading1"/>
    <w:rsid w:val="00C5228B"/>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C5228B"/>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C5228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C5228B"/>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7"/>
    <w:qFormat/>
    <w:rsid w:val="00C5228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5228B"/>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Bo"/>
    <w:basedOn w:val="DefaultParagraphFont"/>
    <w:uiPriority w:val="6"/>
    <w:qFormat/>
    <w:rsid w:val="00C5228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C5228B"/>
    <w:rPr>
      <w:color w:val="auto"/>
      <w:u w:val="none"/>
    </w:rPr>
  </w:style>
  <w:style w:type="character" w:styleId="FollowedHyperlink">
    <w:name w:val="FollowedHyperlink"/>
    <w:basedOn w:val="DefaultParagraphFont"/>
    <w:uiPriority w:val="99"/>
    <w:semiHidden/>
    <w:unhideWhenUsed/>
    <w:rsid w:val="00C5228B"/>
    <w:rPr>
      <w:color w:val="auto"/>
      <w:u w:val="none"/>
    </w:rPr>
  </w:style>
  <w:style w:type="character" w:customStyle="1" w:styleId="Heading6Char">
    <w:name w:val="Heading 6 Char"/>
    <w:basedOn w:val="DefaultParagraphFont"/>
    <w:link w:val="Heading6"/>
    <w:uiPriority w:val="99"/>
    <w:semiHidden/>
    <w:rsid w:val="000D2FA1"/>
    <w:rPr>
      <w:rFonts w:asciiTheme="majorHAnsi" w:eastAsiaTheme="majorEastAsia" w:hAnsiTheme="majorHAnsi" w:cstheme="majorBidi"/>
      <w:color w:val="1F4D78" w:themeColor="accent1" w:themeShade="7F"/>
    </w:rPr>
  </w:style>
  <w:style w:type="paragraph" w:styleId="DocumentMap">
    <w:name w:val="Document Map"/>
    <w:basedOn w:val="Normal"/>
    <w:link w:val="DocumentMapChar"/>
    <w:uiPriority w:val="99"/>
    <w:semiHidden/>
    <w:unhideWhenUsed/>
    <w:rsid w:val="000D2FA1"/>
    <w:rPr>
      <w:rFonts w:ascii="Lucida Grande" w:hAnsi="Lucida Grande" w:cs="Lucida Grande"/>
    </w:rPr>
  </w:style>
  <w:style w:type="character" w:customStyle="1" w:styleId="DocumentMapChar">
    <w:name w:val="Document Map Char"/>
    <w:basedOn w:val="DefaultParagraphFont"/>
    <w:link w:val="DocumentMap"/>
    <w:uiPriority w:val="99"/>
    <w:semiHidden/>
    <w:rsid w:val="000D2FA1"/>
    <w:rPr>
      <w:rFonts w:ascii="Lucida Grande" w:hAnsi="Lucida Grande" w:cs="Lucida Grande"/>
    </w:rPr>
  </w:style>
  <w:style w:type="character" w:styleId="UnresolvedMention">
    <w:name w:val="Unresolved Mention"/>
    <w:basedOn w:val="DefaultParagraphFont"/>
    <w:uiPriority w:val="99"/>
    <w:semiHidden/>
    <w:unhideWhenUsed/>
    <w:rsid w:val="000D2FA1"/>
    <w:rPr>
      <w:color w:val="605E5C"/>
      <w:shd w:val="clear" w:color="auto" w:fill="E1DFDD"/>
    </w:rPr>
  </w:style>
  <w:style w:type="paragraph" w:styleId="Header">
    <w:name w:val="header"/>
    <w:basedOn w:val="Normal"/>
    <w:link w:val="HeaderChar"/>
    <w:uiPriority w:val="99"/>
    <w:unhideWhenUsed/>
    <w:rsid w:val="000D2FA1"/>
    <w:pPr>
      <w:tabs>
        <w:tab w:val="center" w:pos="4680"/>
        <w:tab w:val="right" w:pos="9360"/>
      </w:tabs>
    </w:pPr>
    <w:rPr>
      <w:rFonts w:eastAsiaTheme="minorEastAsia" w:cs="Calibri"/>
    </w:rPr>
  </w:style>
  <w:style w:type="character" w:customStyle="1" w:styleId="HeaderChar">
    <w:name w:val="Header Char"/>
    <w:basedOn w:val="DefaultParagraphFont"/>
    <w:link w:val="Header"/>
    <w:uiPriority w:val="99"/>
    <w:rsid w:val="000D2FA1"/>
    <w:rPr>
      <w:rFonts w:ascii="Calibri" w:eastAsiaTheme="minorEastAsia" w:hAnsi="Calibri" w:cs="Calibri"/>
    </w:rPr>
  </w:style>
  <w:style w:type="paragraph" w:styleId="Footer">
    <w:name w:val="footer"/>
    <w:basedOn w:val="Normal"/>
    <w:link w:val="FooterChar"/>
    <w:uiPriority w:val="99"/>
    <w:unhideWhenUsed/>
    <w:rsid w:val="000D2FA1"/>
    <w:pPr>
      <w:tabs>
        <w:tab w:val="center" w:pos="4680"/>
        <w:tab w:val="right" w:pos="9360"/>
      </w:tabs>
    </w:pPr>
    <w:rPr>
      <w:rFonts w:eastAsiaTheme="minorEastAsia" w:cs="Calibri"/>
    </w:rPr>
  </w:style>
  <w:style w:type="character" w:customStyle="1" w:styleId="FooterChar">
    <w:name w:val="Footer Char"/>
    <w:basedOn w:val="DefaultParagraphFont"/>
    <w:link w:val="Footer"/>
    <w:uiPriority w:val="99"/>
    <w:rsid w:val="000D2FA1"/>
    <w:rPr>
      <w:rFonts w:ascii="Calibri" w:eastAsiaTheme="minorEastAsia" w:hAnsi="Calibri" w:cs="Calibri"/>
    </w:rPr>
  </w:style>
  <w:style w:type="paragraph" w:customStyle="1" w:styleId="textbold">
    <w:name w:val="text bold"/>
    <w:basedOn w:val="Normal"/>
    <w:link w:val="Emphasis"/>
    <w:uiPriority w:val="7"/>
    <w:qFormat/>
    <w:rsid w:val="000D2FA1"/>
    <w:pPr>
      <w:ind w:left="720"/>
      <w:jc w:val="both"/>
    </w:pPr>
    <w:rPr>
      <w:b/>
      <w:iCs/>
      <w:u w:val="single"/>
    </w:rPr>
  </w:style>
  <w:style w:type="paragraph" w:customStyle="1" w:styleId="Emphasis1">
    <w:name w:val="Emphasis1"/>
    <w:basedOn w:val="Normal"/>
    <w:autoRedefine/>
    <w:uiPriority w:val="7"/>
    <w:qFormat/>
    <w:rsid w:val="000D2FA1"/>
    <w:pPr>
      <w:pBdr>
        <w:top w:val="single" w:sz="4" w:space="1" w:color="auto"/>
        <w:left w:val="single" w:sz="4" w:space="4" w:color="auto"/>
        <w:bottom w:val="single" w:sz="4" w:space="1" w:color="auto"/>
        <w:right w:val="single" w:sz="4" w:space="4" w:color="auto"/>
      </w:pBdr>
      <w:ind w:left="720"/>
      <w:jc w:val="both"/>
    </w:pPr>
    <w:rPr>
      <w:rFonts w:cs="Calibri"/>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0D2FA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0D2FA1"/>
    <w:pPr>
      <w:widowControl w:val="0"/>
      <w:suppressAutoHyphens/>
      <w:spacing w:after="200" w:line="254" w:lineRule="auto"/>
    </w:pPr>
    <w:rPr>
      <w:rFonts w:asciiTheme="minorHAnsi" w:eastAsiaTheme="minorEastAsia" w:hAnsiTheme="minorHAnsi" w:cs="Calibri"/>
      <w:u w:val="single"/>
    </w:rPr>
  </w:style>
  <w:style w:type="paragraph" w:styleId="ListParagraph">
    <w:name w:val="List Paragraph"/>
    <w:aliases w:val="6 font"/>
    <w:basedOn w:val="Normal"/>
    <w:uiPriority w:val="34"/>
    <w:unhideWhenUsed/>
    <w:qFormat/>
    <w:rsid w:val="000D2FA1"/>
    <w:pPr>
      <w:ind w:left="720"/>
      <w:contextualSpacing/>
    </w:pPr>
    <w:rPr>
      <w:rFonts w:eastAsiaTheme="minorEastAsia" w:cs="Calibri"/>
    </w:rPr>
  </w:style>
  <w:style w:type="paragraph" w:customStyle="1" w:styleId="analytics">
    <w:name w:val="analytics"/>
    <w:basedOn w:val="Heading4"/>
    <w:link w:val="analyticsChar"/>
    <w:autoRedefine/>
    <w:uiPriority w:val="4"/>
    <w:qFormat/>
    <w:rsid w:val="000D2FA1"/>
  </w:style>
  <w:style w:type="character" w:customStyle="1" w:styleId="analyticsChar">
    <w:name w:val="analytics Char"/>
    <w:basedOn w:val="DefaultParagraphFont"/>
    <w:link w:val="analytics"/>
    <w:uiPriority w:val="4"/>
    <w:rsid w:val="000D2FA1"/>
    <w:rPr>
      <w:rFonts w:ascii="Calibri" w:eastAsiaTheme="majorEastAsia" w:hAnsi="Calibri" w:cstheme="majorBidi"/>
      <w:b/>
      <w:iCs/>
      <w:sz w:val="26"/>
    </w:rPr>
  </w:style>
  <w:style w:type="paragraph" w:customStyle="1" w:styleId="Analytic">
    <w:name w:val="Analytic"/>
    <w:basedOn w:val="Heading4"/>
    <w:link w:val="AnalyticChar"/>
    <w:qFormat/>
    <w:rsid w:val="000D2FA1"/>
    <w:rPr>
      <w:bCs/>
      <w:iCs w:val="0"/>
      <w:color w:val="000000" w:themeColor="text1"/>
    </w:rPr>
  </w:style>
  <w:style w:type="character" w:customStyle="1" w:styleId="AnalyticChar">
    <w:name w:val="Analytic Char"/>
    <w:basedOn w:val="DefaultParagraphFont"/>
    <w:link w:val="Analytic"/>
    <w:rsid w:val="000D2FA1"/>
    <w:rPr>
      <w:rFonts w:ascii="Calibri" w:eastAsiaTheme="majorEastAsia" w:hAnsi="Calibri" w:cstheme="majorBidi"/>
      <w:b/>
      <w:bCs/>
      <w:color w:val="000000" w:themeColor="text1"/>
      <w:sz w:val="26"/>
    </w:rPr>
  </w:style>
  <w:style w:type="character" w:customStyle="1" w:styleId="span">
    <w:name w:val="span"/>
    <w:basedOn w:val="DefaultParagraphFont"/>
    <w:rsid w:val="000D2FA1"/>
  </w:style>
  <w:style w:type="character" w:customStyle="1" w:styleId="tb">
    <w:name w:val="tb"/>
    <w:basedOn w:val="DefaultParagraphFont"/>
    <w:rsid w:val="000D2FA1"/>
  </w:style>
  <w:style w:type="character" w:customStyle="1" w:styleId="target">
    <w:name w:val="target"/>
    <w:basedOn w:val="DefaultParagraphFont"/>
    <w:rsid w:val="000D2FA1"/>
  </w:style>
  <w:style w:type="character" w:customStyle="1" w:styleId="panel-title">
    <w:name w:val="panel-title"/>
    <w:basedOn w:val="DefaultParagraphFont"/>
    <w:rsid w:val="000D2FA1"/>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9.5 pt"/>
    <w:basedOn w:val="DefaultParagraphFont"/>
    <w:link w:val="UnderlinedText"/>
    <w:uiPriority w:val="6"/>
    <w:qFormat/>
    <w:rsid w:val="000D2FA1"/>
    <w:rPr>
      <w:u w:val="single"/>
    </w:rPr>
  </w:style>
  <w:style w:type="paragraph" w:customStyle="1" w:styleId="UnderlinedText">
    <w:name w:val="Underlined Text"/>
    <w:link w:val="IntenseEmphasis"/>
    <w:uiPriority w:val="6"/>
    <w:qFormat/>
    <w:rsid w:val="000D2FA1"/>
    <w:pPr>
      <w:suppressAutoHyphens/>
      <w:autoSpaceDN w:val="0"/>
      <w:spacing w:after="0" w:line="240" w:lineRule="auto"/>
      <w:textAlignment w:val="baseline"/>
    </w:pPr>
    <w:rPr>
      <w:u w:val="single"/>
    </w:rPr>
  </w:style>
  <w:style w:type="character" w:styleId="Strong">
    <w:name w:val="Strong"/>
    <w:basedOn w:val="DefaultParagraphFont"/>
    <w:uiPriority w:val="22"/>
    <w:qFormat/>
    <w:rsid w:val="000D2FA1"/>
    <w:rPr>
      <w:b/>
      <w:bCs/>
    </w:rPr>
  </w:style>
  <w:style w:type="character" w:customStyle="1" w:styleId="definition">
    <w:name w:val="definition"/>
    <w:basedOn w:val="DefaultParagraphFont"/>
    <w:rsid w:val="000D2FA1"/>
  </w:style>
  <w:style w:type="paragraph" w:styleId="NormalWeb">
    <w:name w:val="Normal (Web)"/>
    <w:basedOn w:val="Normal"/>
    <w:uiPriority w:val="99"/>
    <w:unhideWhenUsed/>
    <w:rsid w:val="000D2F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ad-inline">
    <w:name w:val="td-ad-inline"/>
    <w:basedOn w:val="Normal"/>
    <w:rsid w:val="000D2F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7500437511msonormal">
    <w:name w:val="yiv7500437511msonormal"/>
    <w:basedOn w:val="Normal"/>
    <w:rsid w:val="000D2F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7500437511gmail-style13ptbold">
    <w:name w:val="yiv7500437511gmail-style13ptbold"/>
    <w:basedOn w:val="DefaultParagraphFont"/>
    <w:rsid w:val="000D2FA1"/>
  </w:style>
  <w:style w:type="character" w:customStyle="1" w:styleId="yiv7500437511gmail-styleunderline">
    <w:name w:val="yiv7500437511gmail-styleunderline"/>
    <w:basedOn w:val="DefaultParagraphFont"/>
    <w:rsid w:val="000D2FA1"/>
  </w:style>
  <w:style w:type="paragraph" w:customStyle="1" w:styleId="color-body">
    <w:name w:val="color-body"/>
    <w:basedOn w:val="Normal"/>
    <w:rsid w:val="000D2F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us">
    <w:name w:val="plus"/>
    <w:basedOn w:val="DefaultParagraphFont"/>
    <w:rsid w:val="000D2FA1"/>
  </w:style>
  <w:style w:type="paragraph" w:customStyle="1" w:styleId="Analytics0">
    <w:name w:val="Analytics"/>
    <w:basedOn w:val="Heading4"/>
    <w:link w:val="AnalyticsChar0"/>
    <w:uiPriority w:val="4"/>
    <w:qFormat/>
    <w:rsid w:val="000D2FA1"/>
    <w:rPr>
      <w:color w:val="6666FF"/>
    </w:rPr>
  </w:style>
  <w:style w:type="character" w:customStyle="1" w:styleId="AnalyticsChar0">
    <w:name w:val="Analytics Char"/>
    <w:basedOn w:val="DefaultParagraphFont"/>
    <w:link w:val="Analytics0"/>
    <w:uiPriority w:val="4"/>
    <w:rsid w:val="000D2FA1"/>
    <w:rPr>
      <w:rFonts w:ascii="Calibri" w:eastAsiaTheme="majorEastAsia" w:hAnsi="Calibri" w:cstheme="majorBidi"/>
      <w:b/>
      <w:iCs/>
      <w:color w:val="6666FF"/>
      <w:sz w:val="26"/>
    </w:rPr>
  </w:style>
  <w:style w:type="character" w:customStyle="1" w:styleId="dttext">
    <w:name w:val="dttext"/>
    <w:basedOn w:val="DefaultParagraphFont"/>
    <w:rsid w:val="000D2FA1"/>
  </w:style>
  <w:style w:type="character" w:customStyle="1" w:styleId="sdsense">
    <w:name w:val="sdsense"/>
    <w:basedOn w:val="DefaultParagraphFont"/>
    <w:rsid w:val="000D2FA1"/>
  </w:style>
  <w:style w:type="character" w:customStyle="1" w:styleId="sd">
    <w:name w:val="sd"/>
    <w:basedOn w:val="DefaultParagraphFont"/>
    <w:rsid w:val="000D2FA1"/>
  </w:style>
  <w:style w:type="character" w:customStyle="1" w:styleId="cardCharChar">
    <w:name w:val="card Char Char"/>
    <w:rsid w:val="000D2FA1"/>
    <w:rPr>
      <w:rFonts w:ascii="Times New Roman" w:eastAsia="Times New Roman" w:hAnsi="Times New Roman" w:cs="Times New Roman"/>
      <w:sz w:val="20"/>
      <w:szCs w:val="20"/>
    </w:rPr>
  </w:style>
  <w:style w:type="character" w:customStyle="1" w:styleId="link-embedinfo">
    <w:name w:val="link-embed__info"/>
    <w:basedOn w:val="DefaultParagraphFont"/>
    <w:rsid w:val="000D2FA1"/>
  </w:style>
  <w:style w:type="character" w:customStyle="1" w:styleId="link-embedprovider">
    <w:name w:val="link-embed__provider"/>
    <w:basedOn w:val="DefaultParagraphFont"/>
    <w:rsid w:val="000D2FA1"/>
  </w:style>
  <w:style w:type="character" w:customStyle="1" w:styleId="link-embedtitle">
    <w:name w:val="link-embed__title"/>
    <w:basedOn w:val="DefaultParagraphFont"/>
    <w:rsid w:val="000D2FA1"/>
  </w:style>
  <w:style w:type="character" w:customStyle="1" w:styleId="link-embedauthor">
    <w:name w:val="link-embed__author"/>
    <w:basedOn w:val="DefaultParagraphFont"/>
    <w:rsid w:val="000D2FA1"/>
  </w:style>
  <w:style w:type="paragraph" w:customStyle="1" w:styleId="dropcap">
    <w:name w:val="dropcap"/>
    <w:basedOn w:val="Normal"/>
    <w:rsid w:val="000D2F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Style411pt">
    <w:name w:val="Style Style4 + 11 pt"/>
    <w:basedOn w:val="Normal"/>
    <w:link w:val="StyleStyle411ptChar"/>
    <w:rsid w:val="00483465"/>
    <w:rPr>
      <w:rFonts w:eastAsia="Times New Roman"/>
      <w:szCs w:val="24"/>
      <w:u w:val="single"/>
    </w:rPr>
  </w:style>
  <w:style w:type="character" w:customStyle="1" w:styleId="StyleStyle411ptChar">
    <w:name w:val="Style Style4 + 11 pt Char"/>
    <w:basedOn w:val="DefaultParagraphFont"/>
    <w:link w:val="StyleStyle411pt"/>
    <w:rsid w:val="00483465"/>
    <w:rPr>
      <w:rFonts w:ascii="Calibri" w:eastAsia="Times New Roman" w:hAnsi="Calibri"/>
      <w:szCs w:val="24"/>
      <w:u w:val="single"/>
    </w:rPr>
  </w:style>
  <w:style w:type="paragraph" w:customStyle="1" w:styleId="StyleStyle411ptBold">
    <w:name w:val="Style Style4 + 11 pt Bold"/>
    <w:basedOn w:val="Normal"/>
    <w:link w:val="StyleStyle411ptBoldChar"/>
    <w:rsid w:val="00483465"/>
    <w:rPr>
      <w:rFonts w:eastAsia="Times New Roman"/>
      <w:b/>
      <w:bCs/>
      <w:szCs w:val="24"/>
      <w:u w:val="single"/>
    </w:rPr>
  </w:style>
  <w:style w:type="character" w:customStyle="1" w:styleId="StyleStyle411ptBoldChar">
    <w:name w:val="Style Style4 + 11 pt Bold Char"/>
    <w:basedOn w:val="DefaultParagraphFont"/>
    <w:link w:val="StyleStyle411ptBold"/>
    <w:rsid w:val="00483465"/>
    <w:rPr>
      <w:rFonts w:ascii="Calibri" w:eastAsia="Times New Roman" w:hAnsi="Calibri"/>
      <w:b/>
      <w:bCs/>
      <w:szCs w:val="24"/>
      <w:u w:val="single"/>
    </w:rPr>
  </w:style>
  <w:style w:type="character" w:customStyle="1" w:styleId="Style11pt">
    <w:name w:val="Style 11 pt"/>
    <w:basedOn w:val="DefaultParagraphFont"/>
    <w:rsid w:val="00483465"/>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hys.org/tags/space/" TargetMode="External"/><Relationship Id="rId18" Type="http://schemas.openxmlformats.org/officeDocument/2006/relationships/hyperlink" Target="https://asteroidminingcorporation.co.uk/" TargetMode="External"/><Relationship Id="rId26" Type="http://schemas.openxmlformats.org/officeDocument/2006/relationships/hyperlink" Target="http://arxiv.org/abs/1505.03800" TargetMode="External"/><Relationship Id="rId39" Type="http://schemas.openxmlformats.org/officeDocument/2006/relationships/theme" Target="theme/theme1.xml"/><Relationship Id="rId21" Type="http://schemas.openxmlformats.org/officeDocument/2006/relationships/hyperlink" Target="https://www.newscientist.com/article/mg22630235-100-dust-from-asteroid-mining-spells-danger-for-satellites/" TargetMode="External"/><Relationship Id="rId34" Type="http://schemas.openxmlformats.org/officeDocument/2006/relationships/hyperlink" Target="https://foxtrotalpha.jalopnik.com/these-are-the-doomsday-satellites-that-detected-the-exp-1737434876" TargetMode="Externa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www.space.com/trump-moon-mining-space-resources-executive-order.html" TargetMode="External"/><Relationship Id="rId17" Type="http://schemas.openxmlformats.org/officeDocument/2006/relationships/hyperlink" Target="https://www.consensys.space/pr" TargetMode="External"/><Relationship Id="rId25" Type="http://schemas.openxmlformats.org/officeDocument/2006/relationships/hyperlink" Target="http://www.caseyhandmer.com/" TargetMode="External"/><Relationship Id="rId33" Type="http://schemas.openxmlformats.org/officeDocument/2006/relationships/hyperlink" Target="https://aerospace.org/sites/default/files/2019-04/Crosslink%20Fall%202015%20V16N1%20.pdf"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bbvaopenmind.com/en/science/physics/asteroid-mining-a-new-space-race/" TargetMode="External"/><Relationship Id="rId20" Type="http://schemas.openxmlformats.org/officeDocument/2006/relationships/hyperlink" Target="https://www.cnbc.com/2015/05/01/build-the-economy-here-on-earth-by-exploring-space-tyson.html" TargetMode="External"/><Relationship Id="rId29" Type="http://schemas.openxmlformats.org/officeDocument/2006/relationships/hyperlink" Target="https://www.orbitaldebris.jsc.nasa.gov/faq.html" TargetMode="External"/><Relationship Id="rId1" Type="http://schemas.openxmlformats.org/officeDocument/2006/relationships/customXml" Target="../customXml/item1.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s://www.congress.gov/bill/114th-congress/house-bill/2262/text" TargetMode="External"/><Relationship Id="rId24" Type="http://schemas.openxmlformats.org/officeDocument/2006/relationships/hyperlink" Target="https://www.newscientist.com/article/dn27243-rock-grab-from-asteroid-will-aid-human-mission-to-mars" TargetMode="External"/><Relationship Id="rId32" Type="http://schemas.openxmlformats.org/officeDocument/2006/relationships/hyperlink" Target="https://www.businessinsider.com/russia-says-space-junk-could-spark-war-2016-1" TargetMode="External"/><Relationship Id="rId37" Type="http://schemas.openxmlformats.org/officeDocument/2006/relationships/hyperlink" Target="https://www.jstor.org/stable/26270538?seq=1" TargetMode="External"/><Relationship Id="rId5" Type="http://schemas.openxmlformats.org/officeDocument/2006/relationships/webSettings" Target="webSettings.xml"/><Relationship Id="rId15" Type="http://schemas.openxmlformats.org/officeDocument/2006/relationships/hyperlink" Target="https://www.universetoday.com/20590/moon-for-sale/" TargetMode="External"/><Relationship Id="rId23" Type="http://schemas.openxmlformats.org/officeDocument/2006/relationships/hyperlink" Target="http://www.nasa.gov/content/what-is-nasa-s-asteroid-redirect-mission/" TargetMode="External"/><Relationship Id="rId28" Type="http://schemas.openxmlformats.org/officeDocument/2006/relationships/hyperlink" Target="https://www.scientificamerican.com/article/orbital-debris-space-fence/" TargetMode="External"/><Relationship Id="rId36" Type="http://schemas.openxmlformats.org/officeDocument/2006/relationships/hyperlink" Target="https://www.researchgate.net/publication/320740608_Experienced_poverty_and_local_conflict_violence" TargetMode="External"/><Relationship Id="rId10" Type="http://schemas.openxmlformats.org/officeDocument/2006/relationships/hyperlink" Target="https://phys.org/news/2020-04-trump-moon-asteroids.html" TargetMode="External"/><Relationship Id="rId19" Type="http://schemas.openxmlformats.org/officeDocument/2006/relationships/hyperlink" Target="https://www.transastracorp.com/" TargetMode="External"/><Relationship Id="rId31" Type="http://schemas.openxmlformats.org/officeDocument/2006/relationships/hyperlink" Target="https://www.acclimatise.uk.com/2018/05/02/earth-observation-of-increasing-importance-for-climate-change-adaptation/" TargetMode="External"/><Relationship Id="rId4" Type="http://schemas.openxmlformats.org/officeDocument/2006/relationships/settings" Target="settings.xml"/><Relationship Id="rId9" Type="http://schemas.openxmlformats.org/officeDocument/2006/relationships/hyperlink" Target="https://www.fhi.ox.ac.uk/wp-content/uploads/Existential-Risks-2017-01-23.pdf" TargetMode="External"/><Relationship Id="rId14" Type="http://schemas.openxmlformats.org/officeDocument/2006/relationships/hyperlink" Target="https://www.whitehouse.gov/presidential-actions/executive-order-encouraging-international-support-recovery-use-space-resources/" TargetMode="External"/><Relationship Id="rId22" Type="http://schemas.openxmlformats.org/officeDocument/2006/relationships/hyperlink" Target="https://arxiv.org/pdf/1505.03800.pdf" TargetMode="External"/><Relationship Id="rId27" Type="http://schemas.openxmlformats.org/officeDocument/2006/relationships/hyperlink" Target="https://www.scientificamerican.com/podcast/episode/the-sneaky-danger-of-space-dust/" TargetMode="External"/><Relationship Id="rId30" Type="http://schemas.openxmlformats.org/officeDocument/2006/relationships/hyperlink" Target="http://aip.scitation.org/doi/full/10.1063/1.4980833" TargetMode="External"/><Relationship Id="rId35" Type="http://schemas.openxmlformats.org/officeDocument/2006/relationships/hyperlink" Target="https://africanews.space/the-effect-of-asteroid-mining-on-mining-activities-in-africa/" TargetMode="External"/><Relationship Id="rId8" Type="http://schemas.openxmlformats.org/officeDocument/2006/relationships/hyperlink" Target="https://www.fhi.ox.ac.uk/wp-content/uploads/Existential-Risks-2017-01-23.pdf%5d//BPS"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obo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21</Pages>
  <Words>13100</Words>
  <Characters>74672</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Kensho Nishio</dc:creator>
  <cp:keywords>5.1.1</cp:keywords>
  <dc:description/>
  <cp:lastModifiedBy>Kensho Nishio</cp:lastModifiedBy>
  <cp:revision>8</cp:revision>
  <dcterms:created xsi:type="dcterms:W3CDTF">2022-02-19T15:31:00Z</dcterms:created>
  <dcterms:modified xsi:type="dcterms:W3CDTF">2022-02-19T23:02:00Z</dcterms:modified>
</cp:coreProperties>
</file>