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6FF00" w14:textId="70B920BC" w:rsidR="00BD6FC3" w:rsidRPr="005F338E" w:rsidRDefault="005F338E" w:rsidP="005F338E">
      <w:pPr>
        <w:pStyle w:val="Heading1"/>
      </w:pPr>
      <w:r w:rsidRPr="005F338E">
        <w:t>Off</w:t>
      </w:r>
    </w:p>
    <w:p w14:paraId="0929C529" w14:textId="4862AEF9" w:rsidR="005F338E" w:rsidRPr="005F338E" w:rsidRDefault="005F338E" w:rsidP="005F338E">
      <w:pPr>
        <w:pStyle w:val="Heading2"/>
      </w:pPr>
      <w:r w:rsidRPr="005F338E">
        <w:lastRenderedPageBreak/>
        <w:t>1</w:t>
      </w:r>
    </w:p>
    <w:p w14:paraId="0E390D5D" w14:textId="77777777" w:rsidR="005F338E" w:rsidRPr="005F338E" w:rsidRDefault="005F338E" w:rsidP="005F338E">
      <w:pPr>
        <w:spacing w:before="40" w:after="0" w:line="278" w:lineRule="atLeast"/>
        <w:outlineLvl w:val="3"/>
        <w:rPr>
          <w:rFonts w:ascii="Calibri" w:eastAsia="Times New Roman" w:hAnsi="Calibri"/>
          <w:b/>
          <w:bCs/>
          <w:color w:val="000000" w:themeColor="text1"/>
          <w:sz w:val="26"/>
          <w:szCs w:val="26"/>
        </w:rPr>
      </w:pPr>
      <w:r w:rsidRPr="005F338E">
        <w:rPr>
          <w:rFonts w:ascii="Calibri" w:eastAsia="Times New Roman" w:hAnsi="Calibri"/>
          <w:b/>
          <w:bCs/>
          <w:color w:val="000000" w:themeColor="text1"/>
          <w:sz w:val="26"/>
          <w:szCs w:val="26"/>
        </w:rPr>
        <w:t>A just government ought to recognize the right of workers to strike except for police officers.</w:t>
      </w:r>
    </w:p>
    <w:p w14:paraId="3DC260D5" w14:textId="77777777" w:rsidR="005F338E" w:rsidRPr="005F338E" w:rsidRDefault="005F338E" w:rsidP="005F338E">
      <w:pPr>
        <w:spacing w:line="235" w:lineRule="atLeast"/>
        <w:rPr>
          <w:rFonts w:ascii="Calibri" w:eastAsia="Times New Roman" w:hAnsi="Calibri"/>
          <w:color w:val="000000" w:themeColor="text1"/>
          <w:szCs w:val="22"/>
        </w:rPr>
      </w:pPr>
      <w:r w:rsidRPr="005F338E">
        <w:rPr>
          <w:rFonts w:ascii="Calibri" w:eastAsia="Times New Roman" w:hAnsi="Calibri"/>
          <w:color w:val="000000" w:themeColor="text1"/>
          <w:szCs w:val="22"/>
        </w:rPr>
        <w:t> </w:t>
      </w:r>
    </w:p>
    <w:p w14:paraId="6509A01F" w14:textId="77777777" w:rsidR="005F338E" w:rsidRPr="005F338E" w:rsidRDefault="005F338E" w:rsidP="005F338E">
      <w:pPr>
        <w:spacing w:before="40" w:after="0" w:line="278" w:lineRule="atLeast"/>
        <w:outlineLvl w:val="3"/>
        <w:rPr>
          <w:rFonts w:ascii="Calibri" w:eastAsia="Times New Roman" w:hAnsi="Calibri"/>
          <w:b/>
          <w:bCs/>
          <w:color w:val="000000" w:themeColor="text1"/>
          <w:sz w:val="26"/>
          <w:szCs w:val="26"/>
        </w:rPr>
      </w:pPr>
      <w:r w:rsidRPr="005F338E">
        <w:rPr>
          <w:rFonts w:ascii="Calibri" w:eastAsia="Times New Roman" w:hAnsi="Calibri"/>
          <w:b/>
          <w:bCs/>
          <w:color w:val="000000" w:themeColor="text1"/>
          <w:sz w:val="26"/>
          <w:szCs w:val="26"/>
        </w:rPr>
        <w:t>Police Strikes are used to combat racial progress and attempts to limit police power. Making them legal and easier only make progress much harder.</w:t>
      </w:r>
    </w:p>
    <w:p w14:paraId="3D50AFCF" w14:textId="77777777" w:rsidR="005F338E" w:rsidRPr="005F338E" w:rsidRDefault="005F338E" w:rsidP="005F338E">
      <w:pPr>
        <w:spacing w:line="235" w:lineRule="atLeast"/>
        <w:rPr>
          <w:rFonts w:ascii="Calibri" w:eastAsia="Times New Roman" w:hAnsi="Calibri"/>
          <w:color w:val="000000" w:themeColor="text1"/>
          <w:szCs w:val="22"/>
        </w:rPr>
      </w:pPr>
      <w:r w:rsidRPr="005F338E">
        <w:rPr>
          <w:rFonts w:ascii="Calibri" w:eastAsia="Times New Roman" w:hAnsi="Calibri"/>
          <w:color w:val="000000" w:themeColor="text1"/>
          <w:szCs w:val="22"/>
        </w:rPr>
        <w:t>Andrew </w:t>
      </w:r>
      <w:r w:rsidRPr="005F338E">
        <w:rPr>
          <w:rFonts w:ascii="Calibri" w:eastAsia="Times New Roman" w:hAnsi="Calibri"/>
          <w:b/>
          <w:bCs/>
          <w:color w:val="000000" w:themeColor="text1"/>
          <w:sz w:val="26"/>
          <w:szCs w:val="26"/>
        </w:rPr>
        <w:t>Grim 2020</w:t>
      </w:r>
      <w:r w:rsidRPr="005F338E">
        <w:rPr>
          <w:rFonts w:ascii="Calibri" w:eastAsia="Times New Roman" w:hAnsi="Calibri"/>
          <w:color w:val="000000" w:themeColor="text1"/>
          <w:szCs w:val="22"/>
        </w:rPr>
        <w:t> What is the ‘blue flu’ and how has it increased police power? </w:t>
      </w:r>
      <w:hyperlink r:id="rId9" w:history="1">
        <w:r w:rsidRPr="005F338E">
          <w:rPr>
            <w:rFonts w:ascii="Calibri" w:eastAsia="Times New Roman" w:hAnsi="Calibri"/>
            <w:color w:val="000000" w:themeColor="text1"/>
            <w:szCs w:val="22"/>
            <w:u w:val="single"/>
          </w:rPr>
          <w:t>https://www.washingtonpost.com/outlook/2020/07/01/what-is-blue-flu-how-has-it-increased-police-power/</w:t>
        </w:r>
      </w:hyperlink>
    </w:p>
    <w:p w14:paraId="5B757D47" w14:textId="77777777" w:rsidR="005F338E" w:rsidRPr="005F338E" w:rsidRDefault="005F338E" w:rsidP="005F338E">
      <w:pPr>
        <w:spacing w:line="235" w:lineRule="atLeast"/>
        <w:rPr>
          <w:rFonts w:ascii="Calibri" w:eastAsia="Times New Roman" w:hAnsi="Calibri"/>
          <w:color w:val="000000" w:themeColor="text1"/>
          <w:szCs w:val="22"/>
        </w:rPr>
      </w:pPr>
      <w:r w:rsidRPr="005F338E">
        <w:rPr>
          <w:rFonts w:ascii="Calibri" w:eastAsia="Times New Roman" w:hAnsi="Calibri"/>
          <w:color w:val="000000" w:themeColor="text1"/>
          <w:sz w:val="16"/>
          <w:szCs w:val="16"/>
        </w:rPr>
        <w:t>But the result of such protests matter deeply as we consider police reform today. Historically, </w:t>
      </w:r>
      <w:r w:rsidRPr="005F338E">
        <w:rPr>
          <w:rFonts w:ascii="Calibri" w:eastAsia="Times New Roman" w:hAnsi="Calibri"/>
          <w:b/>
          <w:bCs/>
          <w:color w:val="000000" w:themeColor="text1"/>
          <w:szCs w:val="22"/>
          <w:shd w:val="clear" w:color="auto" w:fill="00FFFF"/>
        </w:rPr>
        <w:t>blue flu strikes have helped expand police power, ultimately limiting the ability of city governments to reform, constrain or conduct oversight over the police</w:t>
      </w:r>
      <w:r w:rsidRPr="005F338E">
        <w:rPr>
          <w:rFonts w:ascii="Calibri" w:eastAsia="Times New Roman" w:hAnsi="Calibri"/>
          <w:color w:val="000000" w:themeColor="text1"/>
          <w:sz w:val="16"/>
          <w:szCs w:val="16"/>
        </w:rPr>
        <w:t>. They </w:t>
      </w:r>
      <w:r w:rsidRPr="005F338E">
        <w:rPr>
          <w:rFonts w:ascii="Calibri" w:eastAsia="Times New Roman" w:hAnsi="Calibri"/>
          <w:b/>
          <w:bCs/>
          <w:color w:val="000000" w:themeColor="text1"/>
          <w:szCs w:val="22"/>
          <w:shd w:val="clear" w:color="auto" w:fill="00FFFF"/>
        </w:rPr>
        <w:t>allow the police to leverage public fear of crime to extract concessions from municipalities.</w:t>
      </w:r>
      <w:r w:rsidRPr="005F338E">
        <w:rPr>
          <w:rFonts w:ascii="Calibri" w:eastAsia="Times New Roman" w:hAnsi="Calibri"/>
          <w:color w:val="000000" w:themeColor="text1"/>
          <w:sz w:val="16"/>
          <w:szCs w:val="16"/>
        </w:rPr>
        <w:t>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5F338E">
        <w:rPr>
          <w:rFonts w:ascii="Calibri" w:eastAsia="Times New Roman" w:hAnsi="Calibri"/>
          <w:b/>
          <w:bCs/>
          <w:color w:val="000000" w:themeColor="text1"/>
          <w:szCs w:val="22"/>
          <w:shd w:val="clear" w:color="auto" w:fill="00FFFF"/>
        </w:rPr>
        <w:t>With locals already afraid of crime and displeased at Cavanagh’s failure to rein it in, they would be more likely to demand the return of the police than to demand retribution against officer</w:t>
      </w:r>
      <w:r w:rsidRPr="005F338E">
        <w:rPr>
          <w:rFonts w:ascii="Calibri" w:eastAsia="Times New Roman" w:hAnsi="Calibri"/>
          <w:color w:val="000000" w:themeColor="text1"/>
          <w:sz w:val="16"/>
          <w:szCs w:val="16"/>
        </w:rPr>
        <w:t>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5F338E">
        <w:rPr>
          <w:rFonts w:ascii="Calibri" w:eastAsia="Times New Roman" w:hAnsi="Calibri"/>
          <w:b/>
          <w:bCs/>
          <w:color w:val="000000" w:themeColor="text1"/>
          <w:szCs w:val="22"/>
          <w:shd w:val="clear" w:color="auto" w:fill="00FFFF"/>
        </w:rPr>
        <w:t>they continued to tussle over wages, pensions, the budget, the integration of squad cars and the hiring of black officers.</w:t>
      </w:r>
      <w:r w:rsidRPr="005F338E">
        <w:rPr>
          <w:rFonts w:ascii="Calibri" w:eastAsia="Times New Roman" w:hAnsi="Calibri"/>
          <w:b/>
          <w:bCs/>
          <w:color w:val="000000" w:themeColor="text1"/>
          <w:szCs w:val="22"/>
        </w:rPr>
        <w:t> </w:t>
      </w:r>
      <w:r w:rsidRPr="005F338E">
        <w:rPr>
          <w:rFonts w:ascii="Calibri" w:eastAsia="Times New Roman" w:hAnsi="Calibri"/>
          <w:color w:val="000000" w:themeColor="text1"/>
          <w:sz w:val="16"/>
          <w:szCs w:val="16"/>
        </w:rPr>
        <w:t>The threat of another blue flu loomed over all these disputes, helping the union to win many of them. And Detroit was not an outlier. Throughout the 1960s, ’70s and ’80s, the blue flu was a </w:t>
      </w:r>
      <w:hyperlink r:id="rId10" w:history="1">
        <w:r w:rsidRPr="005F338E">
          <w:rPr>
            <w:rFonts w:ascii="Calibri" w:eastAsia="Times New Roman" w:hAnsi="Calibri"/>
            <w:color w:val="000000" w:themeColor="text1"/>
            <w:sz w:val="16"/>
            <w:szCs w:val="16"/>
            <w:u w:val="single"/>
          </w:rPr>
          <w:t>ubiquitous and highly effective</w:t>
        </w:r>
      </w:hyperlink>
      <w:r w:rsidRPr="005F338E">
        <w:rPr>
          <w:rFonts w:ascii="Calibri" w:eastAsia="Times New Roman" w:hAnsi="Calibri"/>
          <w:color w:val="000000" w:themeColor="text1"/>
          <w:sz w:val="16"/>
          <w:szCs w:val="16"/>
        </w:rPr>
        <w:t>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5F338E">
        <w:rPr>
          <w:rFonts w:ascii="Calibri" w:eastAsia="Times New Roman" w:hAnsi="Calibri"/>
          <w:b/>
          <w:bCs/>
          <w:color w:val="000000" w:themeColor="text1"/>
          <w:szCs w:val="22"/>
          <w:shd w:val="clear" w:color="auto" w:fill="00FFFF"/>
        </w:rPr>
        <w:t>particularly when it came to efforts to address systemic racism in police policies and practices.</w:t>
      </w:r>
      <w:r w:rsidRPr="005F338E">
        <w:rPr>
          <w:rFonts w:ascii="Calibri" w:eastAsia="Times New Roman" w:hAnsi="Calibri"/>
          <w:color w:val="000000" w:themeColor="text1"/>
          <w:sz w:val="16"/>
          <w:szCs w:val="16"/>
        </w:rPr>
        <w:t>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5F338E">
        <w:rPr>
          <w:rFonts w:ascii="Calibri" w:eastAsia="Times New Roman" w:hAnsi="Calibri"/>
          <w:b/>
          <w:bCs/>
          <w:color w:val="000000" w:themeColor="text1"/>
          <w:szCs w:val="22"/>
          <w:shd w:val="clear" w:color="auto" w:fill="00FFFF"/>
        </w:rPr>
        <w:t>white officers continually staged walkouts to preserve the segregated status quo in their departments</w:t>
      </w:r>
      <w:r w:rsidRPr="005F338E">
        <w:rPr>
          <w:rFonts w:ascii="Calibri" w:eastAsia="Times New Roman" w:hAnsi="Calibri"/>
          <w:color w:val="000000" w:themeColor="text1"/>
          <w:sz w:val="16"/>
          <w:szCs w:val="16"/>
        </w:rPr>
        <w:t>. These blue flu </w:t>
      </w:r>
      <w:r w:rsidRPr="005F338E">
        <w:rPr>
          <w:rFonts w:ascii="Calibri" w:eastAsia="Times New Roman" w:hAnsi="Calibri"/>
          <w:b/>
          <w:bCs/>
          <w:color w:val="000000" w:themeColor="text1"/>
          <w:szCs w:val="22"/>
          <w:shd w:val="clear" w:color="auto" w:fill="00FFFF"/>
        </w:rPr>
        <w:t xml:space="preserve">strikes amounted to an authoritarian power grab by police officers bent on avoiding oversight, rejecting reforms and shoring up </w:t>
      </w:r>
      <w:r w:rsidRPr="005F338E">
        <w:rPr>
          <w:rFonts w:ascii="Calibri" w:eastAsia="Times New Roman" w:hAnsi="Calibri"/>
          <w:b/>
          <w:bCs/>
          <w:color w:val="000000" w:themeColor="text1"/>
          <w:szCs w:val="22"/>
          <w:shd w:val="clear" w:color="auto" w:fill="00FFFF"/>
        </w:rPr>
        <w:lastRenderedPageBreak/>
        <w:t>their own authority</w:t>
      </w:r>
      <w:r w:rsidRPr="005F338E">
        <w:rPr>
          <w:rFonts w:ascii="Calibri" w:eastAsia="Times New Roman" w:hAnsi="Calibri"/>
          <w:color w:val="000000" w:themeColor="text1"/>
          <w:sz w:val="16"/>
          <w:szCs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5F338E">
        <w:rPr>
          <w:rFonts w:ascii="Calibri" w:eastAsia="Times New Roman" w:hAnsi="Calibri"/>
          <w:b/>
          <w:bCs/>
          <w:color w:val="000000" w:themeColor="text1"/>
          <w:szCs w:val="22"/>
          <w:shd w:val="clear" w:color="auto" w:fill="00FFFF"/>
        </w:rPr>
        <w:t>. While police unions use public fear of crime skyrocketing without police on duty</w:t>
      </w:r>
      <w:r w:rsidRPr="005F338E">
        <w:rPr>
          <w:rFonts w:ascii="Calibri" w:eastAsia="Times New Roman" w:hAnsi="Calibri"/>
          <w:color w:val="000000" w:themeColor="text1"/>
          <w:sz w:val="16"/>
          <w:szCs w:val="16"/>
        </w:rPr>
        <w:t>, in many cases,</w:t>
      </w:r>
      <w:r w:rsidRPr="005F338E">
        <w:rPr>
          <w:rFonts w:ascii="Calibri" w:eastAsia="Times New Roman" w:hAnsi="Calibri"/>
          <w:b/>
          <w:bCs/>
          <w:color w:val="000000" w:themeColor="text1"/>
          <w:szCs w:val="22"/>
          <w:shd w:val="clear" w:color="auto" w:fill="00FFFF"/>
        </w:rPr>
        <w:t> the absence of police did not lead to a rise in crime</w:t>
      </w:r>
      <w:r w:rsidRPr="005F338E">
        <w:rPr>
          <w:rFonts w:ascii="Calibri" w:eastAsia="Times New Roman" w:hAnsi="Calibri"/>
          <w:color w:val="000000" w:themeColor="text1"/>
          <w:sz w:val="16"/>
          <w:szCs w:val="16"/>
        </w:rPr>
        <w:t>. In New York City in 1971, </w:t>
      </w:r>
      <w:hyperlink r:id="rId11" w:tgtFrame="_blank" w:history="1">
        <w:r w:rsidRPr="005F338E">
          <w:rPr>
            <w:rFonts w:ascii="Calibri" w:eastAsia="Times New Roman" w:hAnsi="Calibri"/>
            <w:color w:val="000000" w:themeColor="text1"/>
            <w:sz w:val="16"/>
            <w:szCs w:val="16"/>
            <w:u w:val="single"/>
          </w:rPr>
          <w:t>for example</w:t>
        </w:r>
      </w:hyperlink>
      <w:r w:rsidRPr="005F338E">
        <w:rPr>
          <w:rFonts w:ascii="Calibri" w:eastAsia="Times New Roman" w:hAnsi="Calibri"/>
          <w:color w:val="000000" w:themeColor="text1"/>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5F338E">
        <w:rPr>
          <w:rFonts w:ascii="Calibri" w:eastAsia="Times New Roman" w:hAnsi="Calibri"/>
          <w:b/>
          <w:bCs/>
          <w:color w:val="000000" w:themeColor="text1"/>
          <w:szCs w:val="22"/>
          <w:shd w:val="clear" w:color="auto" w:fill="00FFFF"/>
        </w:rPr>
        <w:t>more</w:t>
      </w:r>
      <w:r w:rsidRPr="005F338E">
        <w:rPr>
          <w:rFonts w:ascii="Calibri" w:eastAsia="Times New Roman" w:hAnsi="Calibri"/>
          <w:color w:val="000000" w:themeColor="text1"/>
          <w:sz w:val="16"/>
          <w:szCs w:val="16"/>
        </w:rPr>
        <w:t> blue flus </w:t>
      </w:r>
      <w:r w:rsidRPr="005F338E">
        <w:rPr>
          <w:rFonts w:ascii="Calibri" w:eastAsia="Times New Roman" w:hAnsi="Calibri"/>
          <w:b/>
          <w:bCs/>
          <w:color w:val="000000" w:themeColor="text1"/>
          <w:szCs w:val="22"/>
          <w:shd w:val="clear" w:color="auto" w:fill="00FFFF"/>
        </w:rPr>
        <w:t>are likely to follow as officers seek to wrest back control of the public debate on policing and reassert their independence.</w:t>
      </w:r>
    </w:p>
    <w:p w14:paraId="4553E7E8" w14:textId="77777777" w:rsidR="005F338E" w:rsidRPr="005F338E" w:rsidRDefault="005F338E" w:rsidP="005F338E">
      <w:pPr>
        <w:spacing w:line="235" w:lineRule="atLeast"/>
        <w:rPr>
          <w:rFonts w:ascii="Calibri" w:eastAsia="Times New Roman" w:hAnsi="Calibri"/>
          <w:color w:val="000000" w:themeColor="text1"/>
          <w:szCs w:val="22"/>
        </w:rPr>
      </w:pPr>
      <w:r w:rsidRPr="005F338E">
        <w:rPr>
          <w:rFonts w:ascii="Calibri" w:eastAsia="Times New Roman" w:hAnsi="Calibri"/>
          <w:color w:val="000000" w:themeColor="text1"/>
          <w:szCs w:val="22"/>
        </w:rPr>
        <w:t> </w:t>
      </w:r>
    </w:p>
    <w:p w14:paraId="3EF48453" w14:textId="77777777" w:rsidR="005F338E" w:rsidRPr="005F338E" w:rsidRDefault="005F338E" w:rsidP="005F338E">
      <w:pPr>
        <w:spacing w:before="40" w:after="0" w:line="278" w:lineRule="atLeast"/>
        <w:outlineLvl w:val="3"/>
        <w:rPr>
          <w:rFonts w:ascii="Calibri" w:eastAsia="Times New Roman" w:hAnsi="Calibri"/>
          <w:b/>
          <w:bCs/>
          <w:color w:val="000000" w:themeColor="text1"/>
          <w:sz w:val="26"/>
          <w:szCs w:val="26"/>
        </w:rPr>
      </w:pPr>
      <w:r w:rsidRPr="005F338E">
        <w:rPr>
          <w:rFonts w:ascii="Calibri" w:eastAsia="Times New Roman" w:hAnsi="Calibri"/>
          <w:b/>
          <w:bCs/>
          <w:color w:val="000000" w:themeColor="text1"/>
          <w:sz w:val="26"/>
          <w:szCs w:val="26"/>
        </w:rPr>
        <w:t>Those strikes cement a police culture which leads to endless amounts of racist violence and the bolstering of the prison industrial complex.</w:t>
      </w:r>
    </w:p>
    <w:p w14:paraId="45854436" w14:textId="77777777" w:rsidR="005F338E" w:rsidRPr="005F338E" w:rsidRDefault="005F338E" w:rsidP="005F338E">
      <w:pPr>
        <w:spacing w:line="235" w:lineRule="atLeast"/>
        <w:rPr>
          <w:rFonts w:ascii="Calibri" w:eastAsia="Times New Roman" w:hAnsi="Calibri"/>
          <w:color w:val="000000" w:themeColor="text1"/>
          <w:szCs w:val="22"/>
        </w:rPr>
      </w:pPr>
      <w:r w:rsidRPr="005F338E">
        <w:rPr>
          <w:rFonts w:ascii="Calibri" w:eastAsia="Times New Roman" w:hAnsi="Calibri"/>
          <w:b/>
          <w:bCs/>
          <w:color w:val="000000" w:themeColor="text1"/>
          <w:sz w:val="26"/>
          <w:szCs w:val="26"/>
        </w:rPr>
        <w:t>Chaney and Ray 13</w:t>
      </w:r>
      <w:r w:rsidRPr="005F338E">
        <w:rPr>
          <w:rFonts w:ascii="Calibri" w:eastAsia="Times New Roman" w:hAnsi="Calibri"/>
          <w:color w:val="000000" w:themeColor="text1"/>
          <w:szCs w:val="22"/>
        </w:rPr>
        <w:t>, Cassandra (Has a PhD and is a professor at LSU. Also has a strong focus in the structure of Black families) , and Ray V. Robertson (Also has a PhD and is a criminal justice professor at LSU). "Racism and police brutality in America."</w:t>
      </w:r>
      <w:r w:rsidRPr="005F338E">
        <w:rPr>
          <w:rFonts w:ascii="Arial" w:eastAsia="Times New Roman" w:hAnsi="Arial" w:cs="Arial"/>
          <w:color w:val="000000" w:themeColor="text1"/>
          <w:sz w:val="20"/>
          <w:szCs w:val="20"/>
        </w:rPr>
        <w:t> </w:t>
      </w:r>
      <w:r w:rsidRPr="005F338E">
        <w:rPr>
          <w:rFonts w:ascii="Calibri" w:eastAsia="Times New Roman" w:hAnsi="Calibri"/>
          <w:i/>
          <w:iCs/>
          <w:color w:val="000000" w:themeColor="text1"/>
          <w:szCs w:val="22"/>
        </w:rPr>
        <w:t>Journal of African American Studies</w:t>
      </w:r>
      <w:r w:rsidRPr="005F338E">
        <w:rPr>
          <w:rFonts w:ascii="Arial" w:eastAsia="Times New Roman" w:hAnsi="Arial" w:cs="Arial"/>
          <w:color w:val="000000" w:themeColor="text1"/>
          <w:sz w:val="20"/>
          <w:szCs w:val="20"/>
        </w:rPr>
        <w:t> </w:t>
      </w:r>
      <w:r w:rsidRPr="005F338E">
        <w:rPr>
          <w:rFonts w:ascii="Calibri" w:eastAsia="Times New Roman" w:hAnsi="Calibri"/>
          <w:color w:val="000000" w:themeColor="text1"/>
          <w:szCs w:val="22"/>
        </w:rPr>
        <w:t>17.4 (2013): 480-505. SM//do I really need a card for this</w:t>
      </w:r>
    </w:p>
    <w:p w14:paraId="10B095FD" w14:textId="77777777" w:rsidR="007A529F" w:rsidRDefault="005F338E" w:rsidP="005F338E">
      <w:pPr>
        <w:spacing w:line="235" w:lineRule="atLeast"/>
        <w:rPr>
          <w:rFonts w:ascii="Calibri" w:eastAsia="Times New Roman" w:hAnsi="Calibri"/>
          <w:color w:val="000000" w:themeColor="text1"/>
          <w:szCs w:val="22"/>
          <w:shd w:val="clear" w:color="auto" w:fill="00FF00"/>
        </w:rPr>
      </w:pPr>
      <w:r w:rsidRPr="005F338E">
        <w:rPr>
          <w:rFonts w:ascii="Calibri" w:eastAsia="Times New Roman" w:hAnsi="Calibri"/>
          <w:color w:val="000000" w:themeColor="text1"/>
          <w:sz w:val="14"/>
          <w:szCs w:val="14"/>
        </w:rPr>
        <w:t xml:space="preserve">Racism and Discrimination According to </w:t>
      </w:r>
      <w:proofErr w:type="spellStart"/>
      <w:r w:rsidRPr="005F338E">
        <w:rPr>
          <w:rFonts w:ascii="Calibri" w:eastAsia="Times New Roman" w:hAnsi="Calibri"/>
          <w:color w:val="000000" w:themeColor="text1"/>
          <w:sz w:val="14"/>
          <w:szCs w:val="14"/>
        </w:rPr>
        <w:t>Marger</w:t>
      </w:r>
      <w:proofErr w:type="spellEnd"/>
      <w:r w:rsidRPr="005F338E">
        <w:rPr>
          <w:rFonts w:ascii="Calibri" w:eastAsia="Times New Roman" w:hAnsi="Calibri"/>
          <w:color w:val="000000" w:themeColor="text1"/>
          <w:sz w:val="14"/>
          <w:szCs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5F338E">
        <w:rPr>
          <w:rFonts w:ascii="Calibri" w:eastAsia="Times New Roman" w:hAnsi="Calibri"/>
          <w:color w:val="000000" w:themeColor="text1"/>
          <w:szCs w:val="22"/>
        </w:rPr>
        <w:t>. Since the time that Africans </w:t>
      </w:r>
      <w:r w:rsidRPr="005F338E">
        <w:rPr>
          <w:rFonts w:ascii="Calibri" w:eastAsia="Times New Roman" w:hAnsi="Calibri"/>
          <w:color w:val="000000" w:themeColor="text1"/>
          <w:szCs w:val="22"/>
          <w:shd w:val="clear" w:color="auto" w:fill="00FF00"/>
        </w:rPr>
        <w:t>[African Americans]</w:t>
      </w:r>
      <w:r w:rsidRPr="005F338E">
        <w:rPr>
          <w:rFonts w:ascii="Calibri" w:eastAsia="Times New Roman" w:hAnsi="Calibri"/>
          <w:color w:val="000000" w:themeColor="text1"/>
          <w:szCs w:val="22"/>
        </w:rPr>
        <w:t> were forcibly brought to America, they </w:t>
      </w:r>
      <w:r w:rsidRPr="005F338E">
        <w:rPr>
          <w:rFonts w:ascii="Calibri" w:eastAsia="Times New Roman" w:hAnsi="Calibri"/>
          <w:color w:val="000000" w:themeColor="text1"/>
          <w:szCs w:val="22"/>
          <w:shd w:val="clear" w:color="auto" w:fill="00FF00"/>
        </w:rPr>
        <w:t>have been the victims of racist and discriminatory practices</w:t>
      </w:r>
      <w:r w:rsidRPr="005F338E">
        <w:rPr>
          <w:rFonts w:ascii="Calibri" w:eastAsia="Times New Roman" w:hAnsi="Calibri"/>
          <w:color w:val="000000" w:themeColor="text1"/>
          <w:szCs w:val="22"/>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5F338E">
        <w:rPr>
          <w:rFonts w:ascii="Calibri" w:eastAsia="Times New Roman" w:hAnsi="Calibri"/>
          <w:color w:val="000000" w:themeColor="text1"/>
          <w:szCs w:val="22"/>
        </w:rPr>
        <w:t>Jaisha</w:t>
      </w:r>
      <w:proofErr w:type="spellEnd"/>
      <w:r w:rsidRPr="005F338E">
        <w:rPr>
          <w:rFonts w:ascii="Calibri" w:eastAsia="Times New Roman" w:hAnsi="Calibri"/>
          <w:color w:val="000000" w:themeColor="text1"/>
          <w:szCs w:val="22"/>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5F338E">
        <w:rPr>
          <w:rFonts w:ascii="Calibri" w:eastAsia="Times New Roman" w:hAnsi="Calibri"/>
          <w:color w:val="000000" w:themeColor="text1"/>
          <w:szCs w:val="22"/>
          <w:shd w:val="clear" w:color="auto" w:fill="00FF00"/>
        </w:rPr>
        <w:t>Blacks in America have been assaulted by</w:t>
      </w:r>
      <w:r w:rsidRPr="005F338E">
        <w:rPr>
          <w:rFonts w:ascii="Calibri" w:eastAsia="Times New Roman" w:hAnsi="Calibri"/>
          <w:color w:val="000000" w:themeColor="text1"/>
          <w:szCs w:val="22"/>
        </w:rPr>
        <w:t> members of </w:t>
      </w:r>
      <w:r w:rsidRPr="005F338E">
        <w:rPr>
          <w:rFonts w:ascii="Calibri" w:eastAsia="Times New Roman" w:hAnsi="Calibri"/>
          <w:color w:val="000000" w:themeColor="text1"/>
          <w:szCs w:val="22"/>
          <w:shd w:val="clear" w:color="auto" w:fill="00FF00"/>
        </w:rPr>
        <w:t>the police system</w:t>
      </w:r>
      <w:r w:rsidRPr="005F338E">
        <w:rPr>
          <w:rFonts w:ascii="Calibri" w:eastAsia="Times New Roman" w:hAnsi="Calibri"/>
          <w:color w:val="000000" w:themeColor="text1"/>
          <w:szCs w:val="22"/>
        </w:rPr>
        <w:t xml:space="preserve"> (King 2011; </w:t>
      </w:r>
      <w:proofErr w:type="spellStart"/>
      <w:r w:rsidRPr="005F338E">
        <w:rPr>
          <w:rFonts w:ascii="Calibri" w:eastAsia="Times New Roman" w:hAnsi="Calibri"/>
          <w:color w:val="000000" w:themeColor="text1"/>
          <w:szCs w:val="22"/>
        </w:rPr>
        <w:t>Loyd</w:t>
      </w:r>
      <w:proofErr w:type="spellEnd"/>
      <w:r w:rsidRPr="005F338E">
        <w:rPr>
          <w:rFonts w:ascii="Calibri" w:eastAsia="Times New Roman" w:hAnsi="Calibri"/>
          <w:color w:val="000000" w:themeColor="text1"/>
          <w:szCs w:val="22"/>
        </w:rPr>
        <w:t xml:space="preserve"> 2012; Murch 2012; </w:t>
      </w:r>
      <w:proofErr w:type="spellStart"/>
      <w:r w:rsidRPr="005F338E">
        <w:rPr>
          <w:rFonts w:ascii="Calibri" w:eastAsia="Times New Roman" w:hAnsi="Calibri"/>
          <w:color w:val="000000" w:themeColor="text1"/>
          <w:szCs w:val="22"/>
        </w:rPr>
        <w:t>Rafail</w:t>
      </w:r>
      <w:proofErr w:type="spellEnd"/>
      <w:r w:rsidRPr="005F338E">
        <w:rPr>
          <w:rFonts w:ascii="Calibri" w:eastAsia="Times New Roman" w:hAnsi="Calibri"/>
          <w:color w:val="000000" w:themeColor="text1"/>
          <w:szCs w:val="22"/>
        </w:rPr>
        <w:t xml:space="preserve"> et al. 2012).</w:t>
      </w:r>
      <w:r w:rsidRPr="005F338E">
        <w:rPr>
          <w:rFonts w:ascii="Calibri" w:eastAsia="Times New Roman" w:hAnsi="Calibri"/>
          <w:color w:val="000000" w:themeColor="text1"/>
          <w:sz w:val="14"/>
          <w:szCs w:val="14"/>
        </w:rPr>
        <w:t xml:space="preserve"> In Punishing Race (2011), law professor Michael </w:t>
      </w:r>
      <w:proofErr w:type="spellStart"/>
      <w:r w:rsidRPr="005F338E">
        <w:rPr>
          <w:rFonts w:ascii="Calibri" w:eastAsia="Times New Roman" w:hAnsi="Calibri"/>
          <w:color w:val="000000" w:themeColor="text1"/>
          <w:sz w:val="14"/>
          <w:szCs w:val="14"/>
        </w:rPr>
        <w:t>Tonry’s</w:t>
      </w:r>
      <w:proofErr w:type="spellEnd"/>
      <w:r w:rsidRPr="005F338E">
        <w:rPr>
          <w:rFonts w:ascii="Calibri" w:eastAsia="Times New Roman" w:hAnsi="Calibri"/>
          <w:color w:val="000000" w:themeColor="text1"/>
          <w:sz w:val="14"/>
          <w:szCs w:val="14"/>
        </w:rPr>
        <w:t xml:space="preserve"> research findings point to </w:t>
      </w:r>
      <w:r w:rsidRPr="005F338E">
        <w:rPr>
          <w:rFonts w:ascii="Calibri" w:eastAsia="Times New Roman" w:hAnsi="Calibri"/>
          <w:color w:val="000000" w:themeColor="text1"/>
          <w:szCs w:val="22"/>
        </w:rPr>
        <w:t>the fact that </w:t>
      </w:r>
      <w:r w:rsidRPr="005F338E">
        <w:rPr>
          <w:rFonts w:ascii="Calibri" w:eastAsia="Times New Roman" w:hAnsi="Calibri"/>
          <w:color w:val="000000" w:themeColor="text1"/>
          <w:szCs w:val="22"/>
          <w:shd w:val="clear" w:color="auto" w:fill="00FF00"/>
        </w:rPr>
        <w:t>Whites</w:t>
      </w:r>
      <w:r w:rsidRPr="005F338E">
        <w:rPr>
          <w:rFonts w:ascii="Calibri" w:eastAsia="Times New Roman" w:hAnsi="Calibri"/>
          <w:color w:val="000000" w:themeColor="text1"/>
          <w:szCs w:val="22"/>
        </w:rPr>
        <w:t> tend to </w:t>
      </w:r>
      <w:r w:rsidRPr="005F338E">
        <w:rPr>
          <w:rFonts w:ascii="Calibri" w:eastAsia="Times New Roman" w:hAnsi="Calibri"/>
          <w:color w:val="000000" w:themeColor="text1"/>
          <w:szCs w:val="22"/>
          <w:shd w:val="clear" w:color="auto" w:fill="00FF00"/>
        </w:rPr>
        <w:t>excuse police brutality against Blacks because of the racial animus</w:t>
      </w:r>
      <w:r w:rsidRPr="005F338E">
        <w:rPr>
          <w:rFonts w:ascii="Calibri" w:eastAsia="Times New Roman" w:hAnsi="Calibri"/>
          <w:color w:val="000000" w:themeColor="text1"/>
          <w:szCs w:val="22"/>
        </w:rPr>
        <w:t> that </w:t>
      </w:r>
      <w:r w:rsidRPr="005F338E">
        <w:rPr>
          <w:rFonts w:ascii="Calibri" w:eastAsia="Times New Roman" w:hAnsi="Calibri"/>
          <w:color w:val="000000" w:themeColor="text1"/>
          <w:szCs w:val="22"/>
          <w:shd w:val="clear" w:color="auto" w:fill="00FF00"/>
        </w:rPr>
        <w:t>they hold against Blacks</w:t>
      </w:r>
      <w:r w:rsidRPr="005F338E">
        <w:rPr>
          <w:rFonts w:ascii="Calibri" w:eastAsia="Times New Roman" w:hAnsi="Calibri"/>
          <w:color w:val="000000" w:themeColor="text1"/>
          <w:szCs w:val="22"/>
        </w:rPr>
        <w:t>. Thus, to Whites, </w:t>
      </w:r>
      <w:r w:rsidRPr="005F338E">
        <w:rPr>
          <w:rFonts w:ascii="Calibri" w:eastAsia="Times New Roman" w:hAnsi="Calibri"/>
          <w:color w:val="000000" w:themeColor="text1"/>
          <w:szCs w:val="22"/>
          <w:shd w:val="clear" w:color="auto" w:fill="00FF00"/>
        </w:rPr>
        <w:t>Blacks are viewed as deserving of harsh treatment</w:t>
      </w:r>
      <w:r w:rsidRPr="005F338E">
        <w:rPr>
          <w:rFonts w:ascii="Calibri" w:eastAsia="Times New Roman" w:hAnsi="Calibri"/>
          <w:color w:val="000000" w:themeColor="text1"/>
          <w:szCs w:val="22"/>
        </w:rPr>
        <w:t> in the criminal justice system</w:t>
      </w:r>
      <w:r w:rsidRPr="005F338E">
        <w:rPr>
          <w:rFonts w:ascii="Calibri" w:eastAsia="Times New Roman" w:hAnsi="Calibri"/>
          <w:color w:val="000000" w:themeColor="text1"/>
          <w:sz w:val="14"/>
          <w:szCs w:val="14"/>
        </w:rPr>
        <w:t> (</w:t>
      </w:r>
      <w:proofErr w:type="spellStart"/>
      <w:r w:rsidRPr="005F338E">
        <w:rPr>
          <w:rFonts w:ascii="Calibri" w:eastAsia="Times New Roman" w:hAnsi="Calibri"/>
          <w:color w:val="000000" w:themeColor="text1"/>
          <w:sz w:val="14"/>
          <w:szCs w:val="14"/>
        </w:rPr>
        <w:t>Peffley</w:t>
      </w:r>
      <w:proofErr w:type="spellEnd"/>
      <w:r w:rsidRPr="005F338E">
        <w:rPr>
          <w:rFonts w:ascii="Calibri" w:eastAsia="Times New Roman" w:hAnsi="Calibri"/>
          <w:color w:val="000000" w:themeColor="text1"/>
          <w:sz w:val="14"/>
          <w:szCs w:val="14"/>
        </w:rPr>
        <w:t xml:space="preserve"> and Hurwitz 2013). At first glance, such an assertion may seem to be unfathomable, buy that there is an extensive body of literature which suggests that </w:t>
      </w:r>
      <w:r w:rsidRPr="005F338E">
        <w:rPr>
          <w:rFonts w:ascii="Calibri" w:eastAsia="Times New Roman" w:hAnsi="Calibri"/>
          <w:color w:val="000000" w:themeColor="text1"/>
          <w:szCs w:val="22"/>
          <w:shd w:val="clear" w:color="auto" w:fill="00FF00"/>
        </w:rPr>
        <w:t>Black males are viewed as the “prototypical criminal</w:t>
      </w:r>
      <w:r w:rsidRPr="005F338E">
        <w:rPr>
          <w:rFonts w:ascii="Calibri" w:eastAsia="Times New Roman" w:hAnsi="Calibri"/>
          <w:color w:val="000000" w:themeColor="text1"/>
          <w:szCs w:val="22"/>
        </w:rPr>
        <w:t>,” and this notion is </w:t>
      </w:r>
      <w:r w:rsidRPr="005F338E">
        <w:rPr>
          <w:rFonts w:ascii="Calibri" w:eastAsia="Times New Roman" w:hAnsi="Calibri"/>
          <w:color w:val="000000" w:themeColor="text1"/>
          <w:szCs w:val="22"/>
          <w:shd w:val="clear" w:color="auto" w:fill="00FF00"/>
        </w:rPr>
        <w:t>buttressed in the media</w:t>
      </w:r>
      <w:r w:rsidRPr="005F338E">
        <w:rPr>
          <w:rFonts w:ascii="Calibri" w:eastAsia="Times New Roman" w:hAnsi="Calibri"/>
          <w:color w:val="000000" w:themeColor="text1"/>
          <w:szCs w:val="22"/>
        </w:rPr>
        <w:t>, by the general public, and via disparate sentencing outcomes</w:t>
      </w:r>
      <w:r w:rsidRPr="005F338E">
        <w:rPr>
          <w:rFonts w:ascii="Calibri" w:eastAsia="Times New Roman" w:hAnsi="Calibri"/>
          <w:color w:val="000000" w:themeColor="text1"/>
          <w:sz w:val="14"/>
          <w:szCs w:val="14"/>
        </w:rPr>
        <w:t xml:space="preserve"> (Blair et al. 2004; Eberhardt et al. 2006; </w:t>
      </w:r>
      <w:proofErr w:type="spellStart"/>
      <w:r w:rsidRPr="005F338E">
        <w:rPr>
          <w:rFonts w:ascii="Calibri" w:eastAsia="Times New Roman" w:hAnsi="Calibri"/>
          <w:color w:val="000000" w:themeColor="text1"/>
          <w:sz w:val="14"/>
          <w:szCs w:val="14"/>
        </w:rPr>
        <w:t>Gabiddon</w:t>
      </w:r>
      <w:proofErr w:type="spellEnd"/>
      <w:r w:rsidRPr="005F338E">
        <w:rPr>
          <w:rFonts w:ascii="Calibri" w:eastAsia="Times New Roman" w:hAnsi="Calibri"/>
          <w:color w:val="000000" w:themeColor="text1"/>
          <w:sz w:val="14"/>
          <w:szCs w:val="14"/>
        </w:rPr>
        <w:t xml:space="preserve"> 2010; Maddox and Gray 2004; Oliver and </w:t>
      </w:r>
      <w:proofErr w:type="spellStart"/>
      <w:r w:rsidRPr="005F338E">
        <w:rPr>
          <w:rFonts w:ascii="Calibri" w:eastAsia="Times New Roman" w:hAnsi="Calibri"/>
          <w:color w:val="000000" w:themeColor="text1"/>
          <w:sz w:val="14"/>
          <w:szCs w:val="14"/>
        </w:rPr>
        <w:t>Fonash</w:t>
      </w:r>
      <w:proofErr w:type="spellEnd"/>
      <w:r w:rsidRPr="005F338E">
        <w:rPr>
          <w:rFonts w:ascii="Calibri" w:eastAsia="Times New Roman" w:hAnsi="Calibri"/>
          <w:color w:val="000000" w:themeColor="text1"/>
          <w:sz w:val="14"/>
          <w:szCs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5F338E">
        <w:rPr>
          <w:rFonts w:ascii="Calibri" w:eastAsia="Times New Roman" w:hAnsi="Calibri"/>
          <w:color w:val="000000" w:themeColor="text1"/>
          <w:sz w:val="14"/>
          <w:szCs w:val="14"/>
        </w:rPr>
        <w:t>Gabiddon</w:t>
      </w:r>
      <w:proofErr w:type="spellEnd"/>
      <w:r w:rsidRPr="005F338E">
        <w:rPr>
          <w:rFonts w:ascii="Calibri" w:eastAsia="Times New Roman" w:hAnsi="Calibri"/>
          <w:color w:val="000000" w:themeColor="text1"/>
          <w:sz w:val="14"/>
          <w:szCs w:val="14"/>
        </w:rPr>
        <w:t xml:space="preserve"> in Criminological Theories on Race and Crime (2010) discussed the concept of “Negrophobia” which was more extensively examined by </w:t>
      </w:r>
      <w:proofErr w:type="spellStart"/>
      <w:r w:rsidRPr="005F338E">
        <w:rPr>
          <w:rFonts w:ascii="Calibri" w:eastAsia="Times New Roman" w:hAnsi="Calibri"/>
          <w:color w:val="000000" w:themeColor="text1"/>
          <w:sz w:val="14"/>
          <w:szCs w:val="14"/>
        </w:rPr>
        <w:t>Armour</w:t>
      </w:r>
      <w:proofErr w:type="spellEnd"/>
      <w:r w:rsidRPr="005F338E">
        <w:rPr>
          <w:rFonts w:ascii="Calibri" w:eastAsia="Times New Roman" w:hAnsi="Calibri"/>
          <w:color w:val="000000" w:themeColor="text1"/>
          <w:sz w:val="14"/>
          <w:szCs w:val="14"/>
        </w:rPr>
        <w:t xml:space="preserve"> (1997). Negrophobia can be surmised as an irrational of Blacks, which includes a fear of being victimized by Black, that can result in Whites shooting or harming an </w:t>
      </w:r>
      <w:proofErr w:type="spellStart"/>
      <w:r w:rsidRPr="005F338E">
        <w:rPr>
          <w:rFonts w:ascii="Calibri" w:eastAsia="Times New Roman" w:hAnsi="Calibri"/>
          <w:color w:val="000000" w:themeColor="text1"/>
          <w:sz w:val="14"/>
          <w:szCs w:val="14"/>
        </w:rPr>
        <w:t>AfricanAmerican</w:t>
      </w:r>
      <w:proofErr w:type="spellEnd"/>
      <w:r w:rsidRPr="005F338E">
        <w:rPr>
          <w:rFonts w:ascii="Calibri" w:eastAsia="Times New Roman" w:hAnsi="Calibri"/>
          <w:color w:val="000000" w:themeColor="text1"/>
          <w:sz w:val="14"/>
          <w:szCs w:val="14"/>
        </w:rPr>
        <w:t xml:space="preserve"> based on criminal/racial stereotypes (</w:t>
      </w:r>
      <w:proofErr w:type="spellStart"/>
      <w:r w:rsidRPr="005F338E">
        <w:rPr>
          <w:rFonts w:ascii="Calibri" w:eastAsia="Times New Roman" w:hAnsi="Calibri"/>
          <w:color w:val="000000" w:themeColor="text1"/>
          <w:sz w:val="14"/>
          <w:szCs w:val="14"/>
        </w:rPr>
        <w:t>Armour</w:t>
      </w:r>
      <w:proofErr w:type="spellEnd"/>
      <w:r w:rsidRPr="005F338E">
        <w:rPr>
          <w:rFonts w:ascii="Calibri" w:eastAsia="Times New Roman" w:hAnsi="Calibri"/>
          <w:color w:val="000000" w:themeColor="text1"/>
          <w:sz w:val="14"/>
          <w:szCs w:val="14"/>
        </w:rPr>
        <w:t xml:space="preserve"> 1997). </w:t>
      </w:r>
      <w:r w:rsidRPr="005F338E">
        <w:rPr>
          <w:rFonts w:ascii="Calibri" w:eastAsia="Times New Roman" w:hAnsi="Calibri"/>
          <w:color w:val="000000" w:themeColor="text1"/>
          <w:szCs w:val="22"/>
        </w:rPr>
        <w:t>The aforementioned </w:t>
      </w:r>
      <w:r w:rsidRPr="005F338E">
        <w:rPr>
          <w:rFonts w:ascii="Calibri" w:eastAsia="Times New Roman" w:hAnsi="Calibri"/>
          <w:color w:val="000000" w:themeColor="text1"/>
          <w:szCs w:val="22"/>
          <w:shd w:val="clear" w:color="auto" w:fill="00FF00"/>
        </w:rPr>
        <w:t>racialized</w:t>
      </w:r>
      <w:r w:rsidRPr="005F338E">
        <w:rPr>
          <w:rFonts w:ascii="Calibri" w:eastAsia="Times New Roman" w:hAnsi="Calibri"/>
          <w:color w:val="000000" w:themeColor="text1"/>
          <w:szCs w:val="22"/>
        </w:rPr>
        <w:t> stereotypical </w:t>
      </w:r>
      <w:r w:rsidRPr="005F338E">
        <w:rPr>
          <w:rFonts w:ascii="Calibri" w:eastAsia="Times New Roman" w:hAnsi="Calibri"/>
          <w:color w:val="000000" w:themeColor="text1"/>
          <w:szCs w:val="22"/>
          <w:shd w:val="clear" w:color="auto" w:fill="00FF00"/>
        </w:rPr>
        <w:t>assumptions can be</w:t>
      </w:r>
      <w:r w:rsidRPr="005F338E">
        <w:rPr>
          <w:rFonts w:ascii="Calibri" w:eastAsia="Times New Roman" w:hAnsi="Calibri"/>
          <w:color w:val="000000" w:themeColor="text1"/>
          <w:szCs w:val="22"/>
        </w:rPr>
        <w:t> deleterious because they can be </w:t>
      </w:r>
      <w:r w:rsidRPr="005F338E">
        <w:rPr>
          <w:rFonts w:ascii="Calibri" w:eastAsia="Times New Roman" w:hAnsi="Calibri"/>
          <w:color w:val="000000" w:themeColor="text1"/>
          <w:szCs w:val="22"/>
          <w:shd w:val="clear" w:color="auto" w:fill="00FF00"/>
        </w:rPr>
        <w:t>used by Whites to justify shooting a Black person</w:t>
      </w:r>
    </w:p>
    <w:p w14:paraId="26C5875C" w14:textId="77777777" w:rsidR="007A529F" w:rsidRDefault="007A529F" w:rsidP="005F338E">
      <w:pPr>
        <w:spacing w:line="235" w:lineRule="atLeast"/>
        <w:rPr>
          <w:rFonts w:ascii="Calibri" w:eastAsia="Times New Roman" w:hAnsi="Calibri"/>
          <w:color w:val="000000" w:themeColor="text1"/>
          <w:szCs w:val="22"/>
          <w:shd w:val="clear" w:color="auto" w:fill="00FF00"/>
        </w:rPr>
      </w:pPr>
    </w:p>
    <w:p w14:paraId="6212078D" w14:textId="77777777" w:rsidR="007A529F" w:rsidRDefault="007A529F" w:rsidP="005F338E">
      <w:pPr>
        <w:spacing w:line="235" w:lineRule="atLeast"/>
        <w:rPr>
          <w:rFonts w:ascii="Calibri" w:eastAsia="Times New Roman" w:hAnsi="Calibri"/>
          <w:color w:val="000000" w:themeColor="text1"/>
          <w:szCs w:val="22"/>
          <w:shd w:val="clear" w:color="auto" w:fill="00FF00"/>
        </w:rPr>
      </w:pPr>
    </w:p>
    <w:p w14:paraId="0CA25DF8" w14:textId="77777777" w:rsidR="007A529F" w:rsidRDefault="007A529F" w:rsidP="005F338E">
      <w:pPr>
        <w:spacing w:line="235" w:lineRule="atLeast"/>
        <w:rPr>
          <w:rFonts w:ascii="Calibri" w:eastAsia="Times New Roman" w:hAnsi="Calibri"/>
          <w:color w:val="000000" w:themeColor="text1"/>
          <w:szCs w:val="22"/>
          <w:shd w:val="clear" w:color="auto" w:fill="00FF00"/>
        </w:rPr>
      </w:pPr>
    </w:p>
    <w:p w14:paraId="127F4634" w14:textId="77777777" w:rsidR="007A529F" w:rsidRDefault="007A529F" w:rsidP="005F338E">
      <w:pPr>
        <w:spacing w:line="235" w:lineRule="atLeast"/>
        <w:rPr>
          <w:rFonts w:ascii="Calibri" w:eastAsia="Times New Roman" w:hAnsi="Calibri"/>
          <w:color w:val="000000" w:themeColor="text1"/>
          <w:szCs w:val="22"/>
          <w:shd w:val="clear" w:color="auto" w:fill="00FF00"/>
        </w:rPr>
      </w:pPr>
    </w:p>
    <w:p w14:paraId="2496A037" w14:textId="4BFBB5EE" w:rsidR="005F338E" w:rsidRPr="0071401E" w:rsidRDefault="005F338E" w:rsidP="005F338E">
      <w:pPr>
        <w:spacing w:line="235" w:lineRule="atLeast"/>
        <w:rPr>
          <w:rFonts w:ascii="Calibri" w:eastAsia="Times New Roman" w:hAnsi="Calibri"/>
          <w:strike/>
          <w:color w:val="000000" w:themeColor="text1"/>
          <w:szCs w:val="22"/>
        </w:rPr>
      </w:pPr>
      <w:r w:rsidRPr="005F338E">
        <w:rPr>
          <w:rFonts w:ascii="Calibri" w:eastAsia="Times New Roman" w:hAnsi="Calibri"/>
          <w:color w:val="000000" w:themeColor="text1"/>
          <w:szCs w:val="22"/>
        </w:rPr>
        <w:t> </w:t>
      </w:r>
      <w:r w:rsidRPr="0071401E">
        <w:rPr>
          <w:rFonts w:ascii="Calibri" w:eastAsia="Times New Roman" w:hAnsi="Calibri"/>
          <w:strike/>
          <w:color w:val="000000" w:themeColor="text1"/>
          <w:szCs w:val="22"/>
        </w:rPr>
        <w:t>on the slightest of pretense</w:t>
      </w:r>
      <w:r w:rsidRPr="0071401E">
        <w:rPr>
          <w:rFonts w:ascii="Calibri" w:eastAsia="Times New Roman" w:hAnsi="Calibri"/>
          <w:strike/>
          <w:color w:val="000000" w:themeColor="text1"/>
          <w:sz w:val="14"/>
          <w:szCs w:val="14"/>
        </w:rPr>
        <w:t> (</w:t>
      </w:r>
      <w:proofErr w:type="spellStart"/>
      <w:r w:rsidRPr="0071401E">
        <w:rPr>
          <w:rFonts w:ascii="Calibri" w:eastAsia="Times New Roman" w:hAnsi="Calibri"/>
          <w:strike/>
          <w:color w:val="000000" w:themeColor="text1"/>
          <w:sz w:val="14"/>
          <w:szCs w:val="14"/>
        </w:rPr>
        <w:t>Gabiddon</w:t>
      </w:r>
      <w:proofErr w:type="spellEnd"/>
      <w:r w:rsidRPr="0071401E">
        <w:rPr>
          <w:rFonts w:ascii="Calibri" w:eastAsia="Times New Roman" w:hAnsi="Calibri"/>
          <w:strike/>
          <w:color w:val="000000" w:themeColor="text1"/>
          <w:sz w:val="14"/>
          <w:szCs w:val="14"/>
        </w:rPr>
        <w:t xml:space="preserve"> 2010). </w:t>
      </w:r>
      <w:r w:rsidRPr="0071401E">
        <w:rPr>
          <w:rFonts w:ascii="Calibri" w:eastAsia="Times New Roman" w:hAnsi="Calibri"/>
          <w:strike/>
          <w:color w:val="000000" w:themeColor="text1"/>
          <w:szCs w:val="22"/>
        </w:rPr>
        <w:t>Finally, African-American males represent a group that has been much maligned in the larger society (</w:t>
      </w:r>
      <w:proofErr w:type="spellStart"/>
      <w:r w:rsidRPr="0071401E">
        <w:rPr>
          <w:rFonts w:ascii="Calibri" w:eastAsia="Times New Roman" w:hAnsi="Calibri"/>
          <w:strike/>
          <w:color w:val="000000" w:themeColor="text1"/>
          <w:szCs w:val="22"/>
        </w:rPr>
        <w:t>Tonry</w:t>
      </w:r>
      <w:proofErr w:type="spellEnd"/>
      <w:r w:rsidRPr="0071401E">
        <w:rPr>
          <w:rFonts w:ascii="Calibri" w:eastAsia="Times New Roman" w:hAnsi="Calibri"/>
          <w:strike/>
          <w:color w:val="000000" w:themeColor="text1"/>
          <w:szCs w:val="22"/>
        </w:rPr>
        <w:t xml:space="preserve"> 2011). 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71401E">
        <w:rPr>
          <w:rFonts w:ascii="Calibri" w:eastAsia="Times New Roman" w:hAnsi="Calibri"/>
          <w:strike/>
          <w:color w:val="000000" w:themeColor="text1"/>
          <w:szCs w:val="22"/>
        </w:rPr>
        <w:t>Dottolo</w:t>
      </w:r>
      <w:proofErr w:type="spellEnd"/>
      <w:r w:rsidRPr="0071401E">
        <w:rPr>
          <w:rFonts w:ascii="Calibri" w:eastAsia="Times New Roman" w:hAnsi="Calibri"/>
          <w:strike/>
          <w:color w:val="000000" w:themeColor="text1"/>
          <w:szCs w:val="22"/>
        </w:rPr>
        <w:t xml:space="preserve"> and Stewart 2008; Karenga 2010; Martin et al. 2001; Smith and Hattery 2009). Thus, </w:t>
      </w:r>
      <w:r w:rsidRPr="0071401E">
        <w:rPr>
          <w:rFonts w:ascii="Calibri" w:eastAsia="Times New Roman" w:hAnsi="Calibri"/>
          <w:strike/>
          <w:color w:val="000000" w:themeColor="text1"/>
          <w:szCs w:val="22"/>
          <w:shd w:val="clear" w:color="auto" w:fill="00FF00"/>
        </w:rPr>
        <w:t>racism</w:t>
      </w:r>
      <w:r w:rsidRPr="0071401E">
        <w:rPr>
          <w:rFonts w:ascii="Calibri" w:eastAsia="Times New Roman" w:hAnsi="Calibri"/>
          <w:strike/>
          <w:color w:val="000000" w:themeColor="text1"/>
          <w:szCs w:val="22"/>
        </w:rPr>
        <w:t> and discrimination </w:t>
      </w:r>
      <w:r w:rsidRPr="0071401E">
        <w:rPr>
          <w:rFonts w:ascii="Calibri" w:eastAsia="Times New Roman" w:hAnsi="Calibri"/>
          <w:strike/>
          <w:color w:val="000000" w:themeColor="text1"/>
          <w:szCs w:val="22"/>
          <w:shd w:val="clear" w:color="auto" w:fill="00FF00"/>
        </w:rPr>
        <w:t>heightens</w:t>
      </w:r>
      <w:r w:rsidRPr="0071401E">
        <w:rPr>
          <w:rFonts w:ascii="Calibri" w:eastAsia="Times New Roman" w:hAnsi="Calibri"/>
          <w:strike/>
          <w:color w:val="000000" w:themeColor="text1"/>
          <w:szCs w:val="22"/>
        </w:rPr>
        <w:t> the psychological </w:t>
      </w:r>
      <w:r w:rsidRPr="0071401E">
        <w:rPr>
          <w:rFonts w:ascii="Calibri" w:eastAsia="Times New Roman" w:hAnsi="Calibri"/>
          <w:strike/>
          <w:color w:val="000000" w:themeColor="text1"/>
          <w:szCs w:val="22"/>
          <w:shd w:val="clear" w:color="auto" w:fill="00FF00"/>
        </w:rPr>
        <w:t>distress experienced by Blacks</w:t>
      </w:r>
      <w:r w:rsidRPr="0071401E">
        <w:rPr>
          <w:rFonts w:ascii="Calibri" w:eastAsia="Times New Roman" w:hAnsi="Calibri"/>
          <w:strike/>
          <w:color w:val="000000" w:themeColor="text1"/>
          <w:szCs w:val="22"/>
        </w:rPr>
        <w:t> (Robertson 2011; Pieterse et al. 2012), as well as their decreased mortality in the USA (</w:t>
      </w:r>
      <w:proofErr w:type="spellStart"/>
      <w:r w:rsidRPr="0071401E">
        <w:rPr>
          <w:rFonts w:ascii="Calibri" w:eastAsia="Times New Roman" w:hAnsi="Calibri"/>
          <w:strike/>
          <w:color w:val="000000" w:themeColor="text1"/>
          <w:szCs w:val="22"/>
        </w:rPr>
        <w:t>Muennig</w:t>
      </w:r>
      <w:proofErr w:type="spellEnd"/>
      <w:r w:rsidRPr="0071401E">
        <w:rPr>
          <w:rFonts w:ascii="Calibri" w:eastAsia="Times New Roman" w:hAnsi="Calibri"/>
          <w:strike/>
          <w:color w:val="000000" w:themeColor="text1"/>
          <w:szCs w:val="22"/>
        </w:rPr>
        <w:t xml:space="preserve"> and Murphy 2011).</w:t>
      </w:r>
      <w:r w:rsidRPr="0071401E">
        <w:rPr>
          <w:rFonts w:ascii="Calibri" w:eastAsia="Times New Roman" w:hAnsi="Calibri"/>
          <w:strike/>
          <w:color w:val="000000" w:themeColor="text1"/>
          <w:sz w:val="14"/>
          <w:szCs w:val="14"/>
        </w:rPr>
        <w:t>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71401E">
        <w:rPr>
          <w:rFonts w:ascii="Calibri" w:eastAsia="Times New Roman" w:hAnsi="Calibri"/>
          <w:strike/>
          <w:color w:val="000000" w:themeColor="text1"/>
          <w:szCs w:val="22"/>
          <w:shd w:val="clear" w:color="auto" w:fill="00FF00"/>
        </w:rPr>
        <w:t>Blacks are more likely to be the victims of police brutality</w:t>
      </w:r>
      <w:r w:rsidRPr="0071401E">
        <w:rPr>
          <w:rFonts w:ascii="Calibri" w:eastAsia="Times New Roman" w:hAnsi="Calibri"/>
          <w:strike/>
          <w:color w:val="000000" w:themeColor="text1"/>
          <w:szCs w:val="22"/>
        </w:rPr>
        <w:t>. A growing body of scholarly research related to police brutality has revealed that </w:t>
      </w:r>
      <w:r w:rsidRPr="0071401E">
        <w:rPr>
          <w:rFonts w:ascii="Calibri" w:eastAsia="Times New Roman" w:hAnsi="Calibri"/>
          <w:strike/>
          <w:color w:val="000000" w:themeColor="text1"/>
          <w:szCs w:val="22"/>
          <w:shd w:val="clear" w:color="auto" w:fill="00FF00"/>
        </w:rPr>
        <w:t>Blacks are more likely</w:t>
      </w:r>
      <w:r w:rsidRPr="0071401E">
        <w:rPr>
          <w:rFonts w:ascii="Calibri" w:eastAsia="Times New Roman" w:hAnsi="Calibri"/>
          <w:strike/>
          <w:color w:val="000000" w:themeColor="text1"/>
          <w:szCs w:val="22"/>
        </w:rPr>
        <w:t> than Whites </w:t>
      </w:r>
      <w:r w:rsidRPr="0071401E">
        <w:rPr>
          <w:rFonts w:ascii="Calibri" w:eastAsia="Times New Roman" w:hAnsi="Calibri"/>
          <w:strike/>
          <w:color w:val="000000" w:themeColor="text1"/>
          <w:szCs w:val="22"/>
          <w:shd w:val="clear" w:color="auto" w:fill="00FF00"/>
        </w:rPr>
        <w:t>to make complaints regarding police brutality</w:t>
      </w:r>
      <w:r w:rsidRPr="0071401E">
        <w:rPr>
          <w:rFonts w:ascii="Calibri" w:eastAsia="Times New Roman" w:hAnsi="Calibri"/>
          <w:strike/>
          <w:color w:val="000000" w:themeColor="text1"/>
          <w:szCs w:val="22"/>
        </w:rPr>
        <w:t> (Smith and Holmes 2003), to be </w:t>
      </w:r>
      <w:r w:rsidRPr="0071401E">
        <w:rPr>
          <w:rFonts w:ascii="Calibri" w:eastAsia="Times New Roman" w:hAnsi="Calibri"/>
          <w:strike/>
          <w:color w:val="000000" w:themeColor="text1"/>
          <w:szCs w:val="22"/>
          <w:shd w:val="clear" w:color="auto" w:fill="00FF00"/>
        </w:rPr>
        <w:t>accosted while</w:t>
      </w:r>
      <w:r w:rsidRPr="0071401E">
        <w:rPr>
          <w:rFonts w:ascii="Calibri" w:eastAsia="Times New Roman" w:hAnsi="Calibri"/>
          <w:strike/>
          <w:color w:val="000000" w:themeColor="text1"/>
          <w:szCs w:val="22"/>
        </w:rPr>
        <w:t> operating </w:t>
      </w:r>
      <w:r w:rsidRPr="0071401E">
        <w:rPr>
          <w:rFonts w:ascii="Calibri" w:eastAsia="Times New Roman" w:hAnsi="Calibri"/>
          <w:strike/>
          <w:color w:val="000000" w:themeColor="text1"/>
          <w:szCs w:val="22"/>
          <w:shd w:val="clear" w:color="auto" w:fill="00FF00"/>
        </w:rPr>
        <w:t>[driving]</w:t>
      </w:r>
      <w:r w:rsidRPr="0071401E">
        <w:rPr>
          <w:rFonts w:ascii="Calibri" w:eastAsia="Times New Roman" w:hAnsi="Calibri"/>
          <w:strike/>
          <w:color w:val="000000" w:themeColor="text1"/>
          <w:szCs w:val="22"/>
        </w:rPr>
        <w:t> a motorized vehicle (“Driving While Black”), </w:t>
      </w:r>
      <w:r w:rsidRPr="0071401E">
        <w:rPr>
          <w:rFonts w:ascii="Calibri" w:eastAsia="Times New Roman" w:hAnsi="Calibri"/>
          <w:strike/>
          <w:color w:val="000000" w:themeColor="text1"/>
          <w:szCs w:val="22"/>
          <w:shd w:val="clear" w:color="auto" w:fill="00FF00"/>
        </w:rPr>
        <w:t>and</w:t>
      </w:r>
      <w:r w:rsidRPr="0071401E">
        <w:rPr>
          <w:rFonts w:ascii="Calibri" w:eastAsia="Times New Roman" w:hAnsi="Calibri"/>
          <w:strike/>
          <w:color w:val="000000" w:themeColor="text1"/>
          <w:szCs w:val="22"/>
        </w:rPr>
        <w:t> to </w:t>
      </w:r>
      <w:r w:rsidRPr="0071401E">
        <w:rPr>
          <w:rFonts w:ascii="Calibri" w:eastAsia="Times New Roman" w:hAnsi="Calibri"/>
          <w:strike/>
          <w:color w:val="000000" w:themeColor="text1"/>
          <w:szCs w:val="22"/>
          <w:shd w:val="clear" w:color="auto" w:fill="00FF00"/>
        </w:rPr>
        <w:t>underreport how often they are stopped due</w:t>
      </w:r>
      <w:r w:rsidRPr="0071401E">
        <w:rPr>
          <w:rFonts w:ascii="Calibri" w:eastAsia="Times New Roman" w:hAnsi="Calibri"/>
          <w:strike/>
          <w:color w:val="000000" w:themeColor="text1"/>
          <w:szCs w:val="22"/>
        </w:rPr>
        <w:t> to higher social desirability factors</w:t>
      </w:r>
      <w:r w:rsidRPr="0071401E">
        <w:rPr>
          <w:rFonts w:ascii="Calibri" w:eastAsia="Times New Roman" w:hAnsi="Calibri"/>
          <w:strike/>
          <w:color w:val="000000" w:themeColor="text1"/>
          <w:sz w:val="14"/>
          <w:szCs w:val="14"/>
        </w:rPr>
        <w:t> (</w:t>
      </w:r>
      <w:proofErr w:type="spellStart"/>
      <w:r w:rsidRPr="0071401E">
        <w:rPr>
          <w:rFonts w:ascii="Calibri" w:eastAsia="Times New Roman" w:hAnsi="Calibri"/>
          <w:strike/>
          <w:color w:val="000000" w:themeColor="text1"/>
          <w:sz w:val="14"/>
          <w:szCs w:val="14"/>
        </w:rPr>
        <w:t>TomaskovicDevey</w:t>
      </w:r>
      <w:proofErr w:type="spellEnd"/>
      <w:r w:rsidRPr="0071401E">
        <w:rPr>
          <w:rFonts w:ascii="Calibri" w:eastAsia="Times New Roman" w:hAnsi="Calibri"/>
          <w:strike/>
          <w:color w:val="000000" w:themeColor="text1"/>
          <w:sz w:val="14"/>
          <w:szCs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71401E">
        <w:rPr>
          <w:rFonts w:ascii="Calibri" w:eastAsia="Times New Roman" w:hAnsi="Calibri"/>
          <w:strike/>
          <w:color w:val="000000" w:themeColor="text1"/>
          <w:sz w:val="14"/>
          <w:szCs w:val="14"/>
        </w:rPr>
        <w:t>Jefferis</w:t>
      </w:r>
      <w:proofErr w:type="spellEnd"/>
      <w:r w:rsidRPr="0071401E">
        <w:rPr>
          <w:rFonts w:ascii="Calibri" w:eastAsia="Times New Roman" w:hAnsi="Calibri"/>
          <w:strike/>
          <w:color w:val="000000" w:themeColor="text1"/>
          <w:sz w:val="14"/>
          <w:szCs w:val="14"/>
        </w:rPr>
        <w:t xml:space="preserve"> et al. 2011). </w:t>
      </w:r>
      <w:proofErr w:type="spellStart"/>
      <w:r w:rsidRPr="0071401E">
        <w:rPr>
          <w:rFonts w:ascii="Calibri" w:eastAsia="Times New Roman" w:hAnsi="Calibri"/>
          <w:strike/>
          <w:color w:val="000000" w:themeColor="text1"/>
          <w:sz w:val="14"/>
          <w:szCs w:val="14"/>
        </w:rPr>
        <w:t>Tonry</w:t>
      </w:r>
      <w:proofErr w:type="spellEnd"/>
      <w:r w:rsidRPr="0071401E">
        <w:rPr>
          <w:rFonts w:ascii="Calibri" w:eastAsia="Times New Roman" w:hAnsi="Calibri"/>
          <w:strike/>
          <w:color w:val="000000" w:themeColor="text1"/>
          <w:sz w:val="14"/>
          <w:szCs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71401E">
        <w:rPr>
          <w:rFonts w:ascii="Calibri" w:eastAsia="Times New Roman" w:hAnsi="Calibri"/>
          <w:strike/>
          <w:color w:val="000000" w:themeColor="text1"/>
          <w:sz w:val="14"/>
          <w:szCs w:val="14"/>
        </w:rPr>
        <w:t>Tonry</w:t>
      </w:r>
      <w:proofErr w:type="spellEnd"/>
      <w:r w:rsidRPr="0071401E">
        <w:rPr>
          <w:rFonts w:ascii="Calibri" w:eastAsia="Times New Roman" w:hAnsi="Calibri"/>
          <w:strike/>
          <w:color w:val="000000" w:themeColor="text1"/>
          <w:sz w:val="14"/>
          <w:szCs w:val="14"/>
        </w:rPr>
        <w:t xml:space="preserve"> 2011). For instance, 38 % of Whites and 89 % of Blacks viewed the criminal justice system as biased against Blacks (</w:t>
      </w:r>
      <w:proofErr w:type="spellStart"/>
      <w:r w:rsidRPr="0071401E">
        <w:rPr>
          <w:rFonts w:ascii="Calibri" w:eastAsia="Times New Roman" w:hAnsi="Calibri"/>
          <w:strike/>
          <w:color w:val="000000" w:themeColor="text1"/>
          <w:sz w:val="14"/>
          <w:szCs w:val="14"/>
        </w:rPr>
        <w:t>Tonry</w:t>
      </w:r>
      <w:proofErr w:type="spellEnd"/>
      <w:r w:rsidRPr="0071401E">
        <w:rPr>
          <w:rFonts w:ascii="Calibri" w:eastAsia="Times New Roman" w:hAnsi="Calibri"/>
          <w:strike/>
          <w:color w:val="000000" w:themeColor="text1"/>
          <w:sz w:val="14"/>
          <w:szCs w:val="14"/>
        </w:rPr>
        <w:t xml:space="preserve"> 2011). Additionally, 8 % of Blacks and 56 % of Whites saw the criminal justice system as treating Blacks fairly (</w:t>
      </w:r>
      <w:proofErr w:type="spellStart"/>
      <w:r w:rsidRPr="0071401E">
        <w:rPr>
          <w:rFonts w:ascii="Calibri" w:eastAsia="Times New Roman" w:hAnsi="Calibri"/>
          <w:strike/>
          <w:color w:val="000000" w:themeColor="text1"/>
          <w:sz w:val="14"/>
          <w:szCs w:val="14"/>
        </w:rPr>
        <w:t>Tonry</w:t>
      </w:r>
      <w:proofErr w:type="spellEnd"/>
      <w:r w:rsidRPr="0071401E">
        <w:rPr>
          <w:rFonts w:ascii="Calibri" w:eastAsia="Times New Roman" w:hAnsi="Calibri"/>
          <w:strike/>
          <w:color w:val="000000" w:themeColor="text1"/>
          <w:sz w:val="14"/>
          <w:szCs w:val="14"/>
        </w:rPr>
        <w:t xml:space="preserve"> 2011). Perhaps most revealing when it comes to facilitating an environment ripe for police brutality against Black males, 68 % of Whites and only 18 % of Whites expressed confidence in law enforcement (</w:t>
      </w:r>
      <w:proofErr w:type="spellStart"/>
      <w:r w:rsidRPr="0071401E">
        <w:rPr>
          <w:rFonts w:ascii="Calibri" w:eastAsia="Times New Roman" w:hAnsi="Calibri"/>
          <w:strike/>
          <w:color w:val="000000" w:themeColor="text1"/>
          <w:sz w:val="14"/>
          <w:szCs w:val="14"/>
        </w:rPr>
        <w:t>Tonry</w:t>
      </w:r>
      <w:proofErr w:type="spellEnd"/>
      <w:r w:rsidRPr="0071401E">
        <w:rPr>
          <w:rFonts w:ascii="Calibri" w:eastAsia="Times New Roman" w:hAnsi="Calibri"/>
          <w:strike/>
          <w:color w:val="000000" w:themeColor="text1"/>
          <w:sz w:val="14"/>
          <w:szCs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71401E">
        <w:rPr>
          <w:rFonts w:ascii="Calibri" w:eastAsia="Times New Roman" w:hAnsi="Calibri"/>
          <w:strike/>
          <w:color w:val="000000" w:themeColor="text1"/>
          <w:sz w:val="14"/>
          <w:szCs w:val="14"/>
        </w:rPr>
        <w:t>Gabbidon</w:t>
      </w:r>
      <w:proofErr w:type="spellEnd"/>
      <w:r w:rsidRPr="0071401E">
        <w:rPr>
          <w:rFonts w:ascii="Calibri" w:eastAsia="Times New Roman" w:hAnsi="Calibri"/>
          <w:strike/>
          <w:color w:val="000000" w:themeColor="text1"/>
          <w:sz w:val="14"/>
          <w:szCs w:val="14"/>
        </w:rPr>
        <w:t xml:space="preserve"> and Greene 2013). To make the aforementioned even more clear, according to </w:t>
      </w:r>
      <w:proofErr w:type="spellStart"/>
      <w:r w:rsidRPr="0071401E">
        <w:rPr>
          <w:rFonts w:ascii="Calibri" w:eastAsia="Times New Roman" w:hAnsi="Calibri"/>
          <w:strike/>
          <w:color w:val="000000" w:themeColor="text1"/>
          <w:sz w:val="14"/>
          <w:szCs w:val="14"/>
        </w:rPr>
        <w:t>Gabbidon</w:t>
      </w:r>
      <w:proofErr w:type="spellEnd"/>
      <w:r w:rsidRPr="0071401E">
        <w:rPr>
          <w:rFonts w:ascii="Calibri" w:eastAsia="Times New Roman" w:hAnsi="Calibri"/>
          <w:strike/>
          <w:color w:val="000000" w:themeColor="text1"/>
          <w:sz w:val="14"/>
          <w:szCs w:val="14"/>
        </w:rPr>
        <w:t xml:space="preserve"> and Greene (2013), “In 2010, the OCR was investigating 17 police departments across the country and monitoring five settlements regarding four police agencies” (pp. 119–120). Plant and </w:t>
      </w:r>
      <w:proofErr w:type="spellStart"/>
      <w:r w:rsidRPr="0071401E">
        <w:rPr>
          <w:rFonts w:ascii="Calibri" w:eastAsia="Times New Roman" w:hAnsi="Calibri"/>
          <w:strike/>
          <w:color w:val="000000" w:themeColor="text1"/>
          <w:sz w:val="14"/>
          <w:szCs w:val="14"/>
        </w:rPr>
        <w:t>Peruche</w:t>
      </w:r>
      <w:proofErr w:type="spellEnd"/>
      <w:r w:rsidRPr="0071401E">
        <w:rPr>
          <w:rFonts w:ascii="Calibri" w:eastAsia="Times New Roman" w:hAnsi="Calibri"/>
          <w:strike/>
          <w:color w:val="000000" w:themeColor="text1"/>
          <w:sz w:val="14"/>
          <w:szCs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71401E">
        <w:rPr>
          <w:rFonts w:ascii="Calibri" w:eastAsia="Times New Roman" w:hAnsi="Calibri"/>
          <w:strike/>
          <w:color w:val="000000" w:themeColor="text1"/>
          <w:sz w:val="14"/>
          <w:szCs w:val="14"/>
        </w:rPr>
        <w:t>Jefferis</w:t>
      </w:r>
      <w:proofErr w:type="spellEnd"/>
      <w:r w:rsidRPr="0071401E">
        <w:rPr>
          <w:rFonts w:ascii="Calibri" w:eastAsia="Times New Roman" w:hAnsi="Calibri"/>
          <w:strike/>
          <w:color w:val="000000" w:themeColor="text1"/>
          <w:sz w:val="14"/>
          <w:szCs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w:t>
      </w:r>
      <w:r w:rsidRPr="0071401E">
        <w:rPr>
          <w:rFonts w:ascii="Calibri" w:eastAsia="Times New Roman" w:hAnsi="Calibri"/>
          <w:strike/>
          <w:color w:val="000000" w:themeColor="text1"/>
          <w:sz w:val="14"/>
          <w:szCs w:val="14"/>
        </w:rPr>
        <w:lastRenderedPageBreak/>
        <w:t xml:space="preserve">reality and is solely under the control of the media and exercises no agency. Lastly, </w:t>
      </w:r>
      <w:proofErr w:type="spellStart"/>
      <w:r w:rsidRPr="0071401E">
        <w:rPr>
          <w:rFonts w:ascii="Calibri" w:eastAsia="Times New Roman" w:hAnsi="Calibri"/>
          <w:strike/>
          <w:color w:val="000000" w:themeColor="text1"/>
          <w:sz w:val="14"/>
          <w:szCs w:val="14"/>
        </w:rPr>
        <w:t>Peffley</w:t>
      </w:r>
      <w:proofErr w:type="spellEnd"/>
      <w:r w:rsidRPr="0071401E">
        <w:rPr>
          <w:rFonts w:ascii="Calibri" w:eastAsia="Times New Roman" w:hAnsi="Calibri"/>
          <w:strike/>
          <w:color w:val="000000" w:themeColor="text1"/>
          <w:sz w:val="14"/>
          <w:szCs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71401E">
        <w:rPr>
          <w:rFonts w:ascii="Calibri" w:eastAsia="Times New Roman" w:hAnsi="Calibri"/>
          <w:strike/>
          <w:color w:val="000000" w:themeColor="text1"/>
          <w:sz w:val="14"/>
          <w:szCs w:val="14"/>
        </w:rPr>
        <w:t>Peffley</w:t>
      </w:r>
      <w:proofErr w:type="spellEnd"/>
      <w:r w:rsidRPr="0071401E">
        <w:rPr>
          <w:rFonts w:ascii="Calibri" w:eastAsia="Times New Roman" w:hAnsi="Calibri"/>
          <w:strike/>
          <w:color w:val="000000" w:themeColor="text1"/>
          <w:sz w:val="14"/>
          <w:szCs w:val="14"/>
        </w:rPr>
        <w:t xml:space="preserve"> and Hurwitz 2013; </w:t>
      </w:r>
      <w:proofErr w:type="spellStart"/>
      <w:r w:rsidRPr="0071401E">
        <w:rPr>
          <w:rFonts w:ascii="Calibri" w:eastAsia="Times New Roman" w:hAnsi="Calibri"/>
          <w:strike/>
          <w:color w:val="000000" w:themeColor="text1"/>
          <w:sz w:val="14"/>
          <w:szCs w:val="14"/>
        </w:rPr>
        <w:t>Tonry</w:t>
      </w:r>
      <w:proofErr w:type="spellEnd"/>
      <w:r w:rsidRPr="0071401E">
        <w:rPr>
          <w:rFonts w:ascii="Calibri" w:eastAsia="Times New Roman" w:hAnsi="Calibri"/>
          <w:strike/>
          <w:color w:val="000000" w:themeColor="text1"/>
          <w:sz w:val="14"/>
          <w:szCs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71401E">
        <w:rPr>
          <w:rFonts w:ascii="Calibri" w:eastAsia="Times New Roman" w:hAnsi="Calibri"/>
          <w:strike/>
          <w:color w:val="000000" w:themeColor="text1"/>
          <w:sz w:val="14"/>
          <w:szCs w:val="14"/>
        </w:rPr>
        <w:t>Leverentz</w:t>
      </w:r>
      <w:proofErr w:type="spellEnd"/>
      <w:r w:rsidRPr="0071401E">
        <w:rPr>
          <w:rFonts w:ascii="Calibri" w:eastAsia="Times New Roman" w:hAnsi="Calibri"/>
          <w:strike/>
          <w:color w:val="000000" w:themeColor="text1"/>
          <w:sz w:val="14"/>
          <w:szCs w:val="14"/>
        </w:rPr>
        <w:t xml:space="preserve"> 2012).</w:t>
      </w:r>
    </w:p>
    <w:p w14:paraId="0CDF53DD" w14:textId="77777777" w:rsidR="005F338E" w:rsidRPr="005F338E" w:rsidRDefault="005F338E" w:rsidP="005F338E"/>
    <w:p w14:paraId="402EF3F6" w14:textId="1D5EE42D" w:rsidR="005F338E" w:rsidRDefault="005F338E" w:rsidP="005F338E">
      <w:pPr>
        <w:pStyle w:val="Heading4"/>
      </w:pPr>
      <w:r>
        <w:t xml:space="preserve">Also – the police have historically have been incredibly anti-queer, take </w:t>
      </w:r>
    </w:p>
    <w:p w14:paraId="5C645435" w14:textId="59C3FD2E" w:rsidR="005F338E" w:rsidRPr="005F338E" w:rsidRDefault="005F338E" w:rsidP="005F338E">
      <w:r w:rsidRPr="005F338E">
        <w:t>Lambda "Protected and Served?,"] SM</w:t>
      </w:r>
    </w:p>
    <w:p w14:paraId="07748D57" w14:textId="77777777" w:rsidR="005F338E" w:rsidRPr="005F338E" w:rsidRDefault="005F338E" w:rsidP="005F338E">
      <w:r w:rsidRPr="005F338E">
        <w:rPr>
          <w:highlight w:val="green"/>
        </w:rPr>
        <w:t>Police officers</w:t>
      </w:r>
      <w:r w:rsidRPr="005F338E">
        <w:t xml:space="preserve"> are charged with serving and protecting the public—all of the public. Yet lesbian, gay, bisexual and transgender (LGBT) people and people living with HIV have often been given good reason to be wary of whether that responsibility includes them. Police have </w:t>
      </w:r>
      <w:r w:rsidRPr="005F338E">
        <w:rPr>
          <w:highlight w:val="green"/>
        </w:rPr>
        <w:t>targeted LGBT people and the places they congregate and socialize</w:t>
      </w:r>
      <w:r w:rsidRPr="005F338E">
        <w:t xml:space="preserve">, including certain bars and parks, for unwarranted searches, arrests and raids. Some </w:t>
      </w:r>
      <w:r w:rsidRPr="005F338E">
        <w:rPr>
          <w:highlight w:val="green"/>
        </w:rPr>
        <w:t>police officers have also demonstrated prejudice and hostility based on</w:t>
      </w:r>
      <w:r w:rsidRPr="005F338E">
        <w:t xml:space="preserve"> actual or perceived </w:t>
      </w:r>
      <w:r w:rsidRPr="005F338E">
        <w:rPr>
          <w:highlight w:val="green"/>
        </w:rPr>
        <w:t>sexual orientation</w:t>
      </w:r>
      <w:r w:rsidRPr="005F338E">
        <w:t>, gender identity or HIV status.</w:t>
      </w:r>
    </w:p>
    <w:p w14:paraId="6399757F" w14:textId="4B619FB0" w:rsidR="005F338E" w:rsidRDefault="005F338E" w:rsidP="005F338E"/>
    <w:p w14:paraId="7B380790" w14:textId="46DE248A" w:rsidR="00834ED7" w:rsidRDefault="00B87B22" w:rsidP="00B87B22">
      <w:pPr>
        <w:pStyle w:val="Heading2"/>
      </w:pPr>
      <w:r>
        <w:lastRenderedPageBreak/>
        <w:t>2</w:t>
      </w:r>
    </w:p>
    <w:p w14:paraId="70575D6A" w14:textId="77777777" w:rsidR="00B87B22" w:rsidRPr="009C4C80" w:rsidRDefault="00B87B22" w:rsidP="00B87B22">
      <w:pPr>
        <w:pStyle w:val="Heading4"/>
      </w:pPr>
      <w:r w:rsidRPr="009C4C80">
        <w:t>Climate tech innovation</w:t>
      </w:r>
      <w:r>
        <w:t xml:space="preserve"> is </w:t>
      </w:r>
      <w:r w:rsidRPr="009C4C80">
        <w:rPr>
          <w:u w:val="single"/>
        </w:rPr>
        <w:t>high now</w:t>
      </w:r>
      <w:r>
        <w:t xml:space="preserve"> and set to </w:t>
      </w:r>
      <w:r w:rsidRPr="009C4C80">
        <w:rPr>
          <w:u w:val="single"/>
        </w:rPr>
        <w:t>improve</w:t>
      </w:r>
      <w:r>
        <w:rPr>
          <w:u w:val="single"/>
        </w:rPr>
        <w:t xml:space="preserve">. </w:t>
      </w:r>
      <w:r>
        <w:t>That’s necessary to solve warming.</w:t>
      </w:r>
    </w:p>
    <w:p w14:paraId="62A78CC3" w14:textId="77777777" w:rsidR="00B87B22" w:rsidRPr="009C4C80" w:rsidRDefault="00B87B22" w:rsidP="00B87B22">
      <w:pPr>
        <w:rPr>
          <w:rStyle w:val="Style13ptBold"/>
          <w:rFonts w:ascii="Times New Roman" w:eastAsia="Times New Roman" w:hAnsi="Times New Roman" w:cs="Times New Roman"/>
          <w:b w:val="0"/>
          <w:bCs/>
          <w:sz w:val="48"/>
          <w:szCs w:val="48"/>
        </w:rPr>
      </w:pPr>
      <w:r>
        <w:rPr>
          <w:rStyle w:val="Style13ptBold"/>
        </w:rPr>
        <w:t xml:space="preserve">Winkler 11/4 </w:t>
      </w:r>
      <w:r>
        <w:t xml:space="preserve">Amanda is the managing editor at </w:t>
      </w:r>
      <w:proofErr w:type="spellStart"/>
      <w:r>
        <w:t>Freethink</w:t>
      </w:r>
      <w:proofErr w:type="spellEnd"/>
      <w:r>
        <w:t xml:space="preserve">. Prior to joining </w:t>
      </w:r>
      <w:proofErr w:type="spellStart"/>
      <w:r>
        <w:t>Freethink</w:t>
      </w:r>
      <w:proofErr w:type="spellEnd"/>
      <w:r>
        <w:t xml:space="preserve">, she was a freelance filmmaker focused on issues related to foreign policy and the U.S. military. Her work has been featured on PBS and in film festivals. Before that, she was a video producer for Reason Magazine. November 4, 2021. “Climate tech is booming — and this is better news than COP26” </w:t>
      </w:r>
      <w:hyperlink r:id="rId12" w:history="1">
        <w:r w:rsidRPr="00995A9D">
          <w:rPr>
            <w:rStyle w:val="Hyperlink"/>
          </w:rPr>
          <w:t>https://www.freethink.com/environment/climate-tech-is-booming-and-this-is-better-news-than-cop26 Accessed 11/6</w:t>
        </w:r>
      </w:hyperlink>
      <w:r>
        <w:t xml:space="preserve"> //gord0]</w:t>
      </w:r>
    </w:p>
    <w:p w14:paraId="50D00C5A" w14:textId="77777777" w:rsidR="00B87B22" w:rsidRPr="00EA43D7" w:rsidRDefault="00B87B22" w:rsidP="00B87B22">
      <w:pPr>
        <w:rPr>
          <w:sz w:val="18"/>
          <w:szCs w:val="18"/>
          <w:u w:val="single"/>
        </w:rPr>
      </w:pPr>
      <w:r w:rsidRPr="00EA43D7">
        <w:rPr>
          <w:highlight w:val="cyan"/>
          <w:u w:val="single"/>
        </w:rPr>
        <w:t xml:space="preserve">Climate technology is </w:t>
      </w:r>
      <w:r w:rsidRPr="00EA43D7">
        <w:rPr>
          <w:i/>
          <w:iCs/>
          <w:highlight w:val="cyan"/>
          <w:u w:val="single"/>
        </w:rPr>
        <w:t>in</w:t>
      </w:r>
      <w:r w:rsidRPr="00EA43D7">
        <w:rPr>
          <w:highlight w:val="cyan"/>
          <w:u w:val="single"/>
        </w:rPr>
        <w:t xml:space="preserve"> again</w:t>
      </w:r>
      <w:r w:rsidRPr="00EA43D7">
        <w:rPr>
          <w:u w:val="single"/>
        </w:rPr>
        <w:t>.</w:t>
      </w:r>
      <w:r w:rsidRPr="00EA43D7">
        <w:rPr>
          <w:b/>
          <w:bCs/>
        </w:rPr>
        <w:t xml:space="preserve"> </w:t>
      </w:r>
      <w:r w:rsidRPr="00EA43D7">
        <w:t xml:space="preserve">As world leaders gather in Glasgow this week for COP26, a common refrain is emerging: </w:t>
      </w:r>
      <w:r w:rsidRPr="00EA43D7">
        <w:rPr>
          <w:highlight w:val="cyan"/>
          <w:u w:val="single"/>
        </w:rPr>
        <w:t>policy and pledges alone aren’t</w:t>
      </w:r>
      <w:r w:rsidRPr="00EA43D7">
        <w:rPr>
          <w:u w:val="single"/>
        </w:rPr>
        <w:t xml:space="preserve"> </w:t>
      </w:r>
      <w:r w:rsidRPr="00EA43D7">
        <w:rPr>
          <w:highlight w:val="cyan"/>
          <w:u w:val="single"/>
        </w:rPr>
        <w:t xml:space="preserve">going to get us to </w:t>
      </w:r>
      <w:hyperlink r:id="rId13" w:tgtFrame="_blank" w:history="1">
        <w:r w:rsidRPr="00EA43D7">
          <w:rPr>
            <w:highlight w:val="cyan"/>
            <w:u w:val="single"/>
          </w:rPr>
          <w:t>net zero</w:t>
        </w:r>
        <w:r w:rsidRPr="00EA43D7">
          <w:rPr>
            <w:u w:val="single"/>
          </w:rPr>
          <w:t xml:space="preserve"> by 2050</w:t>
        </w:r>
      </w:hyperlink>
      <w:r w:rsidRPr="00EA43D7">
        <w:rPr>
          <w:u w:val="single"/>
        </w:rPr>
        <w:t xml:space="preserve">. </w:t>
      </w:r>
      <w:r w:rsidRPr="00EA43D7">
        <w:rPr>
          <w:highlight w:val="cyan"/>
          <w:u w:val="single"/>
        </w:rPr>
        <w:t>We need</w:t>
      </w:r>
      <w:r w:rsidRPr="00EA43D7">
        <w:rPr>
          <w:u w:val="single"/>
        </w:rPr>
        <w:t xml:space="preserve"> more </w:t>
      </w:r>
      <w:r w:rsidRPr="00EA43D7">
        <w:rPr>
          <w:highlight w:val="cyan"/>
          <w:u w:val="single"/>
        </w:rPr>
        <w:t>innovation</w:t>
      </w:r>
      <w:r w:rsidRPr="00EA43D7">
        <w:rPr>
          <w:u w:val="single"/>
        </w:rPr>
        <w:t>. And fast. </w:t>
      </w:r>
    </w:p>
    <w:p w14:paraId="5876A7AB" w14:textId="77777777" w:rsidR="00B87B22" w:rsidRPr="00EA43D7" w:rsidRDefault="00B87B22" w:rsidP="00B87B22">
      <w:pPr>
        <w:rPr>
          <w:sz w:val="18"/>
          <w:szCs w:val="18"/>
        </w:rPr>
      </w:pPr>
      <w:r w:rsidRPr="00EA43D7">
        <w:rPr>
          <w:b/>
          <w:bCs/>
          <w:sz w:val="18"/>
          <w:szCs w:val="18"/>
        </w:rPr>
        <w:t xml:space="preserve">Policy </w:t>
      </w:r>
      <w:proofErr w:type="spellStart"/>
      <w:r w:rsidRPr="00EA43D7">
        <w:rPr>
          <w:b/>
          <w:bCs/>
          <w:sz w:val="18"/>
          <w:szCs w:val="18"/>
        </w:rPr>
        <w:t>shmolicy</w:t>
      </w:r>
      <w:proofErr w:type="spellEnd"/>
      <w:r w:rsidRPr="00EA43D7">
        <w:rPr>
          <w:b/>
          <w:bCs/>
          <w:sz w:val="18"/>
          <w:szCs w:val="18"/>
        </w:rPr>
        <w:t xml:space="preserve">: </w:t>
      </w:r>
      <w:r w:rsidRPr="00EA43D7">
        <w:rPr>
          <w:sz w:val="18"/>
          <w:szCs w:val="18"/>
        </w:rPr>
        <w:t>This year’s UN climate conference has so far proven to be no different than the other 25 summits that have been held in the past: policymakers make voluntary pledges to cut carbon emissions to prevent rising global temperatures.</w:t>
      </w:r>
    </w:p>
    <w:p w14:paraId="5B0B3631" w14:textId="77777777" w:rsidR="00B87B22" w:rsidRPr="00EA43D7" w:rsidRDefault="00B87B22" w:rsidP="00B87B22">
      <w:pPr>
        <w:rPr>
          <w:sz w:val="18"/>
          <w:szCs w:val="18"/>
        </w:rPr>
      </w:pPr>
      <w:r w:rsidRPr="00EA43D7">
        <w:rPr>
          <w:sz w:val="18"/>
          <w:szCs w:val="18"/>
        </w:rPr>
        <w:t xml:space="preserve">However, </w:t>
      </w:r>
      <w:r w:rsidRPr="00EA43D7">
        <w:rPr>
          <w:sz w:val="18"/>
          <w:szCs w:val="18"/>
          <w:u w:val="single"/>
        </w:rPr>
        <w:t>there’s no way to hold the pledge-makers accountable, so these summits tend to be mostly hot (</w:t>
      </w:r>
      <w:r w:rsidRPr="00EA43D7">
        <w:rPr>
          <w:i/>
          <w:iCs/>
          <w:sz w:val="18"/>
          <w:szCs w:val="18"/>
          <w:u w:val="single"/>
        </w:rPr>
        <w:t>warm?</w:t>
      </w:r>
      <w:r w:rsidRPr="00EA43D7">
        <w:rPr>
          <w:sz w:val="18"/>
          <w:szCs w:val="18"/>
          <w:u w:val="single"/>
        </w:rPr>
        <w:t>) air.</w:t>
      </w:r>
      <w:r w:rsidRPr="00EA43D7">
        <w:rPr>
          <w:sz w:val="18"/>
          <w:szCs w:val="18"/>
        </w:rPr>
        <w:t xml:space="preserve"> Six years after the major Paris climate agreement, the world isn’t anywhere close to achieving the accord’s goal of limiting global warming to below 2° C this century. (To have a shot of reaching that goal, we’d need to hit </w:t>
      </w:r>
      <w:hyperlink r:id="rId14" w:tgtFrame="_blank" w:history="1">
        <w:r w:rsidRPr="00EA43D7">
          <w:rPr>
            <w:sz w:val="18"/>
            <w:szCs w:val="18"/>
            <w:u w:val="single"/>
          </w:rPr>
          <w:t>net zero by 2050</w:t>
        </w:r>
      </w:hyperlink>
      <w:r w:rsidRPr="00EA43D7">
        <w:rPr>
          <w:sz w:val="18"/>
          <w:szCs w:val="18"/>
        </w:rPr>
        <w:t>). </w:t>
      </w:r>
    </w:p>
    <w:p w14:paraId="582AE54B" w14:textId="77777777" w:rsidR="00B87B22" w:rsidRPr="00EA43D7" w:rsidRDefault="00B87B22" w:rsidP="00B87B22">
      <w:pPr>
        <w:rPr>
          <w:sz w:val="18"/>
          <w:szCs w:val="18"/>
        </w:rPr>
      </w:pPr>
      <w:r w:rsidRPr="00EA43D7">
        <w:rPr>
          <w:sz w:val="18"/>
          <w:szCs w:val="18"/>
        </w:rPr>
        <w:t>Climate change is complex so there’s not going to be one technology that solves it — we’ll need to develop and deploy a range of technologies. </w:t>
      </w:r>
    </w:p>
    <w:p w14:paraId="00AB52E1" w14:textId="77777777" w:rsidR="00B87B22" w:rsidRPr="00EA43D7" w:rsidRDefault="00B87B22" w:rsidP="00B87B22">
      <w:r w:rsidRPr="00EA43D7">
        <w:rPr>
          <w:u w:val="single"/>
        </w:rPr>
        <w:t xml:space="preserve">But a </w:t>
      </w:r>
      <w:hyperlink r:id="rId15" w:tgtFrame="_blank" w:history="1">
        <w:r w:rsidRPr="00EA43D7">
          <w:rPr>
            <w:u w:val="single"/>
          </w:rPr>
          <w:t>new report</w:t>
        </w:r>
      </w:hyperlink>
      <w:r w:rsidRPr="00EA43D7">
        <w:rPr>
          <w:u w:val="single"/>
        </w:rPr>
        <w:t xml:space="preserve"> shows that </w:t>
      </w:r>
      <w:r w:rsidRPr="00EA43D7">
        <w:rPr>
          <w:highlight w:val="cyan"/>
          <w:u w:val="single"/>
        </w:rPr>
        <w:t>even if countries</w:t>
      </w:r>
      <w:r w:rsidRPr="00EA43D7">
        <w:rPr>
          <w:u w:val="single"/>
        </w:rPr>
        <w:t xml:space="preserve"> simply </w:t>
      </w:r>
      <w:r w:rsidRPr="00EA43D7">
        <w:rPr>
          <w:highlight w:val="cyan"/>
          <w:u w:val="single"/>
        </w:rPr>
        <w:t>fulfilled their current climate pledges</w:t>
      </w:r>
      <w:r w:rsidRPr="00EA43D7">
        <w:rPr>
          <w:u w:val="single"/>
        </w:rPr>
        <w:t xml:space="preserve">, we’ll </w:t>
      </w:r>
      <w:r w:rsidRPr="00EA43D7">
        <w:rPr>
          <w:highlight w:val="cyan"/>
          <w:u w:val="single"/>
        </w:rPr>
        <w:t>still</w:t>
      </w:r>
      <w:r w:rsidRPr="00EA43D7">
        <w:rPr>
          <w:u w:val="single"/>
        </w:rPr>
        <w:t xml:space="preserve"> see at least </w:t>
      </w:r>
      <w:r w:rsidRPr="00EA43D7">
        <w:rPr>
          <w:highlight w:val="cyan"/>
          <w:u w:val="single"/>
        </w:rPr>
        <w:t>a 2.7° C rise this century</w:t>
      </w:r>
      <w:r w:rsidRPr="00EA43D7">
        <w:rPr>
          <w:u w:val="single"/>
        </w:rPr>
        <w:t>.</w:t>
      </w:r>
      <w:r w:rsidRPr="00EA43D7">
        <w:t xml:space="preserve"> This could </w:t>
      </w:r>
      <w:hyperlink r:id="rId16" w:tgtFrame="_blank" w:history="1">
        <w:r w:rsidRPr="00EA43D7">
          <w:rPr>
            <w:u w:val="single"/>
          </w:rPr>
          <w:t>still cause</w:t>
        </w:r>
      </w:hyperlink>
      <w:r w:rsidRPr="00EA43D7">
        <w:t xml:space="preserve"> an increase in extreme and deadly weather events like rising sea levels and heatwaves.</w:t>
      </w:r>
    </w:p>
    <w:p w14:paraId="4797330A" w14:textId="77777777" w:rsidR="00B87B22" w:rsidRPr="00EA43D7" w:rsidRDefault="00B87B22" w:rsidP="00B87B22">
      <w:r w:rsidRPr="00EA43D7">
        <w:rPr>
          <w:b/>
          <w:bCs/>
        </w:rPr>
        <w:t>Many solutions:</w:t>
      </w:r>
      <w:r w:rsidRPr="00EA43D7">
        <w:t xml:space="preserve"> Solving climate change is incredibly difficult: to decarbonize the world’s economy, we need to rethink how </w:t>
      </w:r>
      <w:r w:rsidRPr="00EA43D7">
        <w:rPr>
          <w:i/>
          <w:iCs/>
        </w:rPr>
        <w:t>every industry</w:t>
      </w:r>
      <w:r w:rsidRPr="00EA43D7">
        <w:t xml:space="preserve"> generates energy. Agriculture, manufacturing, shipping, construction, fashion — all of these industries will need to modernize their equipment to use energy more sustainably. This takes time and billions of dollars. Meanwhile, the industries still need to make a profit. </w:t>
      </w:r>
    </w:p>
    <w:p w14:paraId="0E8DF468" w14:textId="77777777" w:rsidR="00B87B22" w:rsidRPr="00EA43D7" w:rsidRDefault="00B87B22" w:rsidP="00B87B22">
      <w:pPr>
        <w:rPr>
          <w:u w:val="single"/>
        </w:rPr>
      </w:pPr>
      <w:r w:rsidRPr="00EA43D7">
        <w:rPr>
          <w:u w:val="single"/>
        </w:rPr>
        <w:t xml:space="preserve">Given the complexity of the problem, </w:t>
      </w:r>
      <w:r w:rsidRPr="00EA43D7">
        <w:rPr>
          <w:highlight w:val="cyan"/>
          <w:u w:val="single"/>
        </w:rPr>
        <w:t>there’s</w:t>
      </w:r>
      <w:r w:rsidRPr="00EA43D7">
        <w:rPr>
          <w:u w:val="single"/>
        </w:rPr>
        <w:t xml:space="preserve"> likely </w:t>
      </w:r>
      <w:r w:rsidRPr="00EA43D7">
        <w:rPr>
          <w:highlight w:val="cyan"/>
          <w:u w:val="single"/>
        </w:rPr>
        <w:t>not going to be one tech</w:t>
      </w:r>
      <w:r w:rsidRPr="00EA43D7">
        <w:rPr>
          <w:u w:val="single"/>
        </w:rPr>
        <w:t xml:space="preserve">nology </w:t>
      </w:r>
      <w:r w:rsidRPr="00EA43D7">
        <w:rPr>
          <w:highlight w:val="cyan"/>
          <w:u w:val="single"/>
        </w:rPr>
        <w:t>that solves climate</w:t>
      </w:r>
      <w:r w:rsidRPr="00EA43D7">
        <w:rPr>
          <w:u w:val="single"/>
        </w:rPr>
        <w:t xml:space="preserve"> change; </w:t>
      </w:r>
      <w:r w:rsidRPr="00EA43D7">
        <w:rPr>
          <w:highlight w:val="cyan"/>
          <w:u w:val="single"/>
        </w:rPr>
        <w:t>instead, we’ll need to develop and deploy a range of technologies.</w:t>
      </w:r>
      <w:r w:rsidRPr="00EA43D7">
        <w:rPr>
          <w:u w:val="single"/>
        </w:rPr>
        <w:t> </w:t>
      </w:r>
    </w:p>
    <w:p w14:paraId="76E5FCB0" w14:textId="77777777" w:rsidR="00B87B22" w:rsidRPr="00EA43D7" w:rsidRDefault="00B87B22" w:rsidP="00B87B22">
      <w:pPr>
        <w:rPr>
          <w:u w:val="single"/>
        </w:rPr>
      </w:pPr>
      <w:r w:rsidRPr="00EA43D7">
        <w:rPr>
          <w:b/>
          <w:bCs/>
        </w:rPr>
        <w:t>Bring in the tech:</w:t>
      </w:r>
      <w:r w:rsidRPr="00EA43D7">
        <w:t xml:space="preserve"> </w:t>
      </w:r>
      <w:r w:rsidRPr="00EA43D7">
        <w:rPr>
          <w:u w:val="single"/>
        </w:rPr>
        <w:t xml:space="preserve">To achieve net zero by 2050, </w:t>
      </w:r>
      <w:hyperlink r:id="rId17" w:tgtFrame="_blank" w:history="1">
        <w:r w:rsidRPr="00EA43D7">
          <w:rPr>
            <w:u w:val="single"/>
          </w:rPr>
          <w:t>it’s estimated</w:t>
        </w:r>
      </w:hyperlink>
      <w:r w:rsidRPr="00EA43D7">
        <w:rPr>
          <w:u w:val="single"/>
        </w:rPr>
        <w:t xml:space="preserve"> that </w:t>
      </w:r>
      <w:r w:rsidRPr="00EA43D7">
        <w:rPr>
          <w:highlight w:val="cyan"/>
          <w:u w:val="single"/>
        </w:rPr>
        <w:t>65% of emissions reductions can be achieved by existing tech</w:t>
      </w:r>
      <w:r w:rsidRPr="00EA43D7">
        <w:rPr>
          <w:u w:val="single"/>
        </w:rPr>
        <w:t xml:space="preserve">nologies and policy changes. The </w:t>
      </w:r>
      <w:r w:rsidRPr="00EA43D7">
        <w:rPr>
          <w:highlight w:val="cyan"/>
          <w:u w:val="single"/>
        </w:rPr>
        <w:t>other 35% will</w:t>
      </w:r>
      <w:r w:rsidRPr="00EA43D7">
        <w:rPr>
          <w:u w:val="single"/>
        </w:rPr>
        <w:t xml:space="preserve"> need to </w:t>
      </w:r>
      <w:r w:rsidRPr="00EA43D7">
        <w:rPr>
          <w:highlight w:val="cyan"/>
          <w:u w:val="single"/>
        </w:rPr>
        <w:t>come from new tech</w:t>
      </w:r>
      <w:r w:rsidRPr="00EA43D7">
        <w:rPr>
          <w:u w:val="single"/>
        </w:rPr>
        <w:t>nologies. </w:t>
      </w:r>
    </w:p>
    <w:p w14:paraId="701BF401" w14:textId="77777777" w:rsidR="00B87B22" w:rsidRPr="00EA43D7" w:rsidRDefault="00B87B22" w:rsidP="00B87B22">
      <w:pPr>
        <w:rPr>
          <w:u w:val="single"/>
        </w:rPr>
      </w:pPr>
      <w:r w:rsidRPr="00EA43D7">
        <w:t xml:space="preserve">Varun </w:t>
      </w:r>
      <w:proofErr w:type="spellStart"/>
      <w:r w:rsidRPr="00EA43D7">
        <w:t>Sivaram</w:t>
      </w:r>
      <w:proofErr w:type="spellEnd"/>
      <w:r w:rsidRPr="00EA43D7">
        <w:t xml:space="preserve">, a senior advisor to John Kerry, told </w:t>
      </w:r>
      <w:r w:rsidRPr="00EA43D7">
        <w:rPr>
          <w:i/>
          <w:iCs/>
        </w:rPr>
        <w:t>MIT Tech Review</w:t>
      </w:r>
      <w:r w:rsidRPr="00EA43D7">
        <w:t xml:space="preserve"> that </w:t>
      </w:r>
      <w:r w:rsidRPr="00EA43D7">
        <w:rPr>
          <w:u w:val="single"/>
        </w:rPr>
        <w:t xml:space="preserve">the most important role </w:t>
      </w:r>
      <w:r w:rsidRPr="00EA43D7">
        <w:rPr>
          <w:highlight w:val="cyan"/>
          <w:u w:val="single"/>
        </w:rPr>
        <w:t>the U.S. can</w:t>
      </w:r>
      <w:r w:rsidRPr="00EA43D7">
        <w:rPr>
          <w:u w:val="single"/>
        </w:rPr>
        <w:t xml:space="preserve"> play in leading global emissions reduction is to </w:t>
      </w:r>
      <w:r w:rsidRPr="00EA43D7">
        <w:rPr>
          <w:highlight w:val="cyan"/>
          <w:u w:val="single"/>
        </w:rPr>
        <w:t>develop cheaper, better low-carbon technologies.</w:t>
      </w:r>
    </w:p>
    <w:p w14:paraId="7B6CC52B" w14:textId="77777777" w:rsidR="00B87B22" w:rsidRPr="00EA43D7" w:rsidRDefault="00B87B22" w:rsidP="00B87B22">
      <w:r w:rsidRPr="00EA43D7">
        <w:t xml:space="preserve">“The number one tool the U.S. has to speed the energy transition around the world is innovation,” he </w:t>
      </w:r>
      <w:hyperlink r:id="rId18" w:tgtFrame="_blank" w:history="1">
        <w:r w:rsidRPr="00EA43D7">
          <w:rPr>
            <w:u w:val="single"/>
          </w:rPr>
          <w:t>said</w:t>
        </w:r>
      </w:hyperlink>
      <w:r w:rsidRPr="00EA43D7">
        <w:t>. By funding R&amp;D efforts, he notes, the U.S. could make it easier for other countries — especially emerging countries — to decarbonize.</w:t>
      </w:r>
    </w:p>
    <w:p w14:paraId="16D4F7BD" w14:textId="77777777" w:rsidR="00B87B22" w:rsidRPr="00EA43D7" w:rsidRDefault="00B87B22" w:rsidP="00B87B22">
      <w:r w:rsidRPr="00EA43D7">
        <w:rPr>
          <w:b/>
          <w:bCs/>
        </w:rPr>
        <w:lastRenderedPageBreak/>
        <w:t xml:space="preserve">Rise of the green economy: </w:t>
      </w:r>
      <w:r w:rsidRPr="00EA43D7">
        <w:t xml:space="preserve">The good news is that </w:t>
      </w:r>
      <w:hyperlink r:id="rId19" w:anchor="abstract" w:tgtFrame="_blank" w:history="1">
        <w:r w:rsidRPr="00EA43D7">
          <w:rPr>
            <w:highlight w:val="cyan"/>
            <w:u w:val="single"/>
          </w:rPr>
          <w:t>a green energy economy</w:t>
        </w:r>
      </w:hyperlink>
      <w:r w:rsidRPr="00EA43D7">
        <w:rPr>
          <w:highlight w:val="cyan"/>
        </w:rPr>
        <w:t xml:space="preserve"> is emerging</w:t>
      </w:r>
      <w:r w:rsidRPr="00EA43D7">
        <w:t xml:space="preserve"> — and VCs have noticed. According to the Morning Brew, in 2021 over $30 billion has already been poured into climate technology startups, up 30% from last year. </w:t>
      </w:r>
    </w:p>
    <w:p w14:paraId="0330BD8B" w14:textId="77777777" w:rsidR="00B87B22" w:rsidRPr="00EA43D7" w:rsidRDefault="00B87B22" w:rsidP="00B87B22">
      <w:r w:rsidRPr="00EA43D7">
        <w:t xml:space="preserve">Svenja Telle, Pitchbook analyst, </w:t>
      </w:r>
      <w:hyperlink r:id="rId20" w:tgtFrame="_blank" w:history="1">
        <w:r w:rsidRPr="00EA43D7">
          <w:rPr>
            <w:u w:val="single"/>
          </w:rPr>
          <w:t>told</w:t>
        </w:r>
      </w:hyperlink>
      <w:r w:rsidRPr="00EA43D7">
        <w:t xml:space="preserve"> the Morning Brew that clean-industry technology is the fastest-growing sector of climate tech. This sector includes alternative energy and manufacturing innovation. </w:t>
      </w:r>
    </w:p>
    <w:p w14:paraId="7FE43397" w14:textId="77777777" w:rsidR="00B87B22" w:rsidRPr="00EA43D7" w:rsidRDefault="00B87B22" w:rsidP="00B87B22">
      <w:pPr>
        <w:rPr>
          <w:u w:val="single"/>
        </w:rPr>
      </w:pPr>
      <w:r w:rsidRPr="00EA43D7">
        <w:rPr>
          <w:u w:val="single"/>
        </w:rPr>
        <w:t xml:space="preserve">There’s a </w:t>
      </w:r>
      <w:hyperlink r:id="rId21" w:tgtFrame="_blank" w:history="1">
        <w:r w:rsidRPr="00EA43D7">
          <w:rPr>
            <w:highlight w:val="cyan"/>
            <w:u w:val="single"/>
          </w:rPr>
          <w:t>big boom</w:t>
        </w:r>
      </w:hyperlink>
      <w:r w:rsidRPr="00EA43D7">
        <w:rPr>
          <w:highlight w:val="cyan"/>
          <w:u w:val="single"/>
        </w:rPr>
        <w:t xml:space="preserve"> in lithium battery recycling.</w:t>
      </w:r>
      <w:r w:rsidRPr="00EA43D7">
        <w:rPr>
          <w:u w:val="single"/>
        </w:rPr>
        <w:t xml:space="preserve"> As more things are electrified, especially vehicles, we’ll need a way to recycle those batteries. </w:t>
      </w:r>
    </w:p>
    <w:p w14:paraId="709C2D9A" w14:textId="77777777" w:rsidR="00B87B22" w:rsidRPr="00EA43D7" w:rsidRDefault="00B87B22" w:rsidP="00B87B22">
      <w:hyperlink r:id="rId22" w:tgtFrame="_blank" w:history="1">
        <w:r w:rsidRPr="00EA43D7">
          <w:rPr>
            <w:u w:val="single"/>
          </w:rPr>
          <w:t>Redwood Materials</w:t>
        </w:r>
      </w:hyperlink>
      <w:r w:rsidRPr="00EA43D7">
        <w:t xml:space="preserve"> is among the startups leading the recycling charge. The company extracts materials that are usually mined — like cobalt, nickel, and lithium — from recycled consumer electronics and then sells those materials to its customers, like Panasonic.</w:t>
      </w:r>
    </w:p>
    <w:p w14:paraId="328E668E" w14:textId="77777777" w:rsidR="00B87B22" w:rsidRPr="00EA43D7" w:rsidRDefault="00B87B22" w:rsidP="00B87B22">
      <w:pPr>
        <w:rPr>
          <w:u w:val="single"/>
        </w:rPr>
      </w:pPr>
      <w:r w:rsidRPr="00EA43D7">
        <w:rPr>
          <w:highlight w:val="cyan"/>
          <w:u w:val="single"/>
        </w:rPr>
        <w:t>Green hydrogen is</w:t>
      </w:r>
      <w:r w:rsidRPr="00EA43D7">
        <w:rPr>
          <w:u w:val="single"/>
        </w:rPr>
        <w:t xml:space="preserve"> also </w:t>
      </w:r>
      <w:hyperlink r:id="rId23" w:tgtFrame="_blank" w:history="1">
        <w:r w:rsidRPr="00EA43D7">
          <w:rPr>
            <w:highlight w:val="cyan"/>
            <w:u w:val="single"/>
          </w:rPr>
          <w:t>on the rise</w:t>
        </w:r>
      </w:hyperlink>
      <w:r w:rsidRPr="00EA43D7">
        <w:rPr>
          <w:u w:val="single"/>
        </w:rPr>
        <w:t xml:space="preserve"> — this is a </w:t>
      </w:r>
      <w:r w:rsidRPr="00EA43D7">
        <w:rPr>
          <w:highlight w:val="cyan"/>
          <w:u w:val="single"/>
        </w:rPr>
        <w:t>hydrogen fuel</w:t>
      </w:r>
      <w:r w:rsidRPr="00EA43D7">
        <w:rPr>
          <w:u w:val="single"/>
        </w:rPr>
        <w:t xml:space="preserve"> that can be </w:t>
      </w:r>
      <w:r w:rsidRPr="00EA43D7">
        <w:rPr>
          <w:highlight w:val="cyan"/>
          <w:u w:val="single"/>
        </w:rPr>
        <w:t>made from renewable energy sources.</w:t>
      </w:r>
      <w:r w:rsidRPr="00EA43D7">
        <w:rPr>
          <w:u w:val="single"/>
        </w:rPr>
        <w:t xml:space="preserve"> It’s </w:t>
      </w:r>
      <w:r w:rsidRPr="00EA43D7">
        <w:rPr>
          <w:highlight w:val="cyan"/>
          <w:u w:val="single"/>
        </w:rPr>
        <w:t>only byproduct is water</w:t>
      </w:r>
      <w:r w:rsidRPr="00EA43D7">
        <w:rPr>
          <w:u w:val="single"/>
        </w:rPr>
        <w:t xml:space="preserve">. Right now, it’s too expensive to produce, but it may become cost-competitive in the near future. There are already a few </w:t>
      </w:r>
      <w:hyperlink r:id="rId24" w:tgtFrame="_blank" w:history="1">
        <w:r w:rsidRPr="00EA43D7">
          <w:rPr>
            <w:u w:val="single"/>
          </w:rPr>
          <w:t>massive hydrogen projects</w:t>
        </w:r>
      </w:hyperlink>
      <w:r w:rsidRPr="00EA43D7">
        <w:rPr>
          <w:u w:val="single"/>
        </w:rPr>
        <w:t xml:space="preserve"> underway. </w:t>
      </w:r>
    </w:p>
    <w:p w14:paraId="1C0127EF" w14:textId="77777777" w:rsidR="00B87B22" w:rsidRPr="00EA43D7" w:rsidRDefault="00B87B22" w:rsidP="00B87B22">
      <w:pPr>
        <w:rPr>
          <w:u w:val="single"/>
        </w:rPr>
      </w:pPr>
      <w:r w:rsidRPr="00EA43D7">
        <w:rPr>
          <w:u w:val="single"/>
        </w:rPr>
        <w:t xml:space="preserve">Another fast growing area is </w:t>
      </w:r>
      <w:r w:rsidRPr="00EA43D7">
        <w:rPr>
          <w:highlight w:val="cyan"/>
          <w:u w:val="single"/>
        </w:rPr>
        <w:t>built-environment companies</w:t>
      </w:r>
      <w:r w:rsidRPr="00EA43D7">
        <w:rPr>
          <w:u w:val="single"/>
        </w:rPr>
        <w:t xml:space="preserve">, </w:t>
      </w:r>
      <w:hyperlink r:id="rId25" w:tgtFrame="_blank" w:history="1">
        <w:r w:rsidRPr="00EA43D7">
          <w:rPr>
            <w:u w:val="single"/>
          </w:rPr>
          <w:t>said</w:t>
        </w:r>
      </w:hyperlink>
      <w:r w:rsidRPr="00EA43D7">
        <w:rPr>
          <w:u w:val="single"/>
        </w:rPr>
        <w:t xml:space="preserve"> Telle. This </w:t>
      </w:r>
      <w:r w:rsidRPr="00EA43D7">
        <w:rPr>
          <w:highlight w:val="cyan"/>
          <w:u w:val="single"/>
        </w:rPr>
        <w:t>includes building construction and operations</w:t>
      </w:r>
      <w:r w:rsidRPr="00EA43D7">
        <w:rPr>
          <w:u w:val="single"/>
        </w:rPr>
        <w:t xml:space="preserve">, which are </w:t>
      </w:r>
      <w:r w:rsidRPr="00EA43D7">
        <w:rPr>
          <w:highlight w:val="cyan"/>
          <w:u w:val="single"/>
        </w:rPr>
        <w:t>responsible for</w:t>
      </w:r>
      <w:r w:rsidRPr="00EA43D7">
        <w:rPr>
          <w:u w:val="single"/>
        </w:rPr>
        <w:t xml:space="preserve"> about </w:t>
      </w:r>
      <w:r w:rsidRPr="00EA43D7">
        <w:rPr>
          <w:highlight w:val="cyan"/>
          <w:u w:val="single"/>
        </w:rPr>
        <w:t>39% of global emissions.</w:t>
      </w:r>
      <w:r w:rsidRPr="00EA43D7">
        <w:rPr>
          <w:u w:val="single"/>
        </w:rPr>
        <w:t> </w:t>
      </w:r>
    </w:p>
    <w:p w14:paraId="7365C733" w14:textId="77777777" w:rsidR="00B87B22" w:rsidRPr="00EA43D7" w:rsidRDefault="00B87B22" w:rsidP="00B87B22">
      <w:pPr>
        <w:rPr>
          <w:sz w:val="18"/>
          <w:szCs w:val="18"/>
        </w:rPr>
      </w:pPr>
      <w:r w:rsidRPr="00EA43D7">
        <w:rPr>
          <w:sz w:val="18"/>
          <w:szCs w:val="18"/>
        </w:rPr>
        <w:t xml:space="preserve">The </w:t>
      </w:r>
      <w:r w:rsidRPr="00EA43D7">
        <w:rPr>
          <w:i/>
          <w:iCs/>
          <w:sz w:val="18"/>
          <w:szCs w:val="18"/>
        </w:rPr>
        <w:t>New York Times</w:t>
      </w:r>
      <w:r w:rsidRPr="00EA43D7">
        <w:rPr>
          <w:sz w:val="18"/>
          <w:szCs w:val="18"/>
        </w:rPr>
        <w:t xml:space="preserve"> </w:t>
      </w:r>
      <w:hyperlink r:id="rId26" w:tgtFrame="_blank" w:history="1">
        <w:r w:rsidRPr="00EA43D7">
          <w:rPr>
            <w:sz w:val="18"/>
            <w:szCs w:val="18"/>
            <w:u w:val="single"/>
          </w:rPr>
          <w:t>reports</w:t>
        </w:r>
      </w:hyperlink>
      <w:r w:rsidRPr="00EA43D7">
        <w:rPr>
          <w:sz w:val="18"/>
          <w:szCs w:val="18"/>
        </w:rPr>
        <w:t xml:space="preserve"> that more investors are looking at </w:t>
      </w:r>
      <w:r w:rsidRPr="00EA43D7">
        <w:rPr>
          <w:i/>
          <w:iCs/>
          <w:sz w:val="18"/>
          <w:szCs w:val="18"/>
        </w:rPr>
        <w:t>sustainable real estate</w:t>
      </w:r>
      <w:r w:rsidRPr="00EA43D7">
        <w:rPr>
          <w:sz w:val="18"/>
          <w:szCs w:val="18"/>
        </w:rPr>
        <w:t>, now that new technology and stricter standards enable better tracking of a development’s carbon footprint.” </w:t>
      </w:r>
    </w:p>
    <w:p w14:paraId="2297E564" w14:textId="77777777" w:rsidR="00B87B22" w:rsidRPr="00EA43D7" w:rsidRDefault="00B87B22" w:rsidP="00B87B22">
      <w:pPr>
        <w:rPr>
          <w:sz w:val="18"/>
          <w:szCs w:val="18"/>
        </w:rPr>
      </w:pPr>
      <w:r w:rsidRPr="00EA43D7">
        <w:rPr>
          <w:sz w:val="18"/>
          <w:szCs w:val="18"/>
        </w:rPr>
        <w:t xml:space="preserve">“Five to 10 years ago, there was a lot of debate about sustainability, that, ‘It’s nice, but I don’t want to pay for it,’” Stephen </w:t>
      </w:r>
      <w:proofErr w:type="spellStart"/>
      <w:r w:rsidRPr="00EA43D7">
        <w:rPr>
          <w:sz w:val="18"/>
          <w:szCs w:val="18"/>
        </w:rPr>
        <w:t>Tross</w:t>
      </w:r>
      <w:proofErr w:type="spellEnd"/>
      <w:r w:rsidRPr="00EA43D7">
        <w:rPr>
          <w:sz w:val="18"/>
          <w:szCs w:val="18"/>
        </w:rPr>
        <w:t>, chief investment officer at a Dutch investment firm, told the NYT. “Today, you don’t sacrifice returns for sustainability, you create returns with sustainability.”</w:t>
      </w:r>
    </w:p>
    <w:p w14:paraId="3847FC87" w14:textId="77777777" w:rsidR="00B87B22" w:rsidRPr="00EA43D7" w:rsidRDefault="00B87B22" w:rsidP="00B87B22">
      <w:pPr>
        <w:rPr>
          <w:sz w:val="18"/>
          <w:szCs w:val="18"/>
        </w:rPr>
      </w:pPr>
      <w:proofErr w:type="spellStart"/>
      <w:r w:rsidRPr="00EA43D7">
        <w:rPr>
          <w:sz w:val="18"/>
          <w:szCs w:val="18"/>
        </w:rPr>
        <w:t>Turntide</w:t>
      </w:r>
      <w:proofErr w:type="spellEnd"/>
      <w:r w:rsidRPr="00EA43D7">
        <w:rPr>
          <w:sz w:val="18"/>
          <w:szCs w:val="18"/>
        </w:rPr>
        <w:t xml:space="preserve"> Technologies </w:t>
      </w:r>
      <w:hyperlink r:id="rId27" w:tgtFrame="_blank" w:history="1">
        <w:r w:rsidRPr="00EA43D7">
          <w:rPr>
            <w:sz w:val="18"/>
            <w:szCs w:val="18"/>
            <w:u w:val="single"/>
          </w:rPr>
          <w:t>recently raised $225 million</w:t>
        </w:r>
      </w:hyperlink>
      <w:r w:rsidRPr="00EA43D7">
        <w:rPr>
          <w:sz w:val="18"/>
          <w:szCs w:val="18"/>
        </w:rPr>
        <w:t xml:space="preserve"> to continue developing their </w:t>
      </w:r>
      <w:hyperlink r:id="rId28" w:tgtFrame="_blank" w:history="1">
        <w:r w:rsidRPr="00EA43D7">
          <w:rPr>
            <w:sz w:val="18"/>
            <w:szCs w:val="18"/>
            <w:u w:val="single"/>
          </w:rPr>
          <w:t>“smart motor</w:t>
        </w:r>
      </w:hyperlink>
      <w:r w:rsidRPr="00EA43D7">
        <w:rPr>
          <w:sz w:val="18"/>
          <w:szCs w:val="18"/>
        </w:rPr>
        <w:t>” which makes motors much more efficient, reducing energy consumption by about 64%. </w:t>
      </w:r>
    </w:p>
    <w:p w14:paraId="3CAFA0A8" w14:textId="77777777" w:rsidR="00B87B22" w:rsidRPr="00EA43D7" w:rsidRDefault="00B87B22" w:rsidP="00B87B22">
      <w:pPr>
        <w:rPr>
          <w:sz w:val="18"/>
          <w:szCs w:val="18"/>
        </w:rPr>
      </w:pPr>
      <w:r w:rsidRPr="00EA43D7">
        <w:rPr>
          <w:sz w:val="18"/>
          <w:szCs w:val="18"/>
        </w:rPr>
        <w:t>“Today, half of the world’s energy is used by electric motors and nearly half of that energy consumption is being wasted due to inefficiency and lack of intelligent controls,”  Ryan Morris, CEO, told TechCrunch.</w:t>
      </w:r>
    </w:p>
    <w:p w14:paraId="38B3302A" w14:textId="77777777" w:rsidR="00B87B22" w:rsidRPr="00EA43D7" w:rsidRDefault="00B87B22" w:rsidP="00B87B22">
      <w:pPr>
        <w:rPr>
          <w:sz w:val="18"/>
          <w:szCs w:val="18"/>
        </w:rPr>
      </w:pPr>
      <w:r w:rsidRPr="00EA43D7">
        <w:rPr>
          <w:sz w:val="18"/>
          <w:szCs w:val="18"/>
        </w:rPr>
        <w:t>Over $30 billion has already been poured into climate technology this year, up 30% from last year.</w:t>
      </w:r>
    </w:p>
    <w:p w14:paraId="4D4B7AA6" w14:textId="77777777" w:rsidR="00B87B22" w:rsidRPr="00EA43D7" w:rsidRDefault="00B87B22" w:rsidP="00B87B22">
      <w:pPr>
        <w:rPr>
          <w:sz w:val="18"/>
          <w:szCs w:val="18"/>
        </w:rPr>
      </w:pPr>
      <w:r w:rsidRPr="00EA43D7">
        <w:rPr>
          <w:b/>
          <w:bCs/>
          <w:sz w:val="18"/>
          <w:szCs w:val="18"/>
        </w:rPr>
        <w:t>Deja vu:</w:t>
      </w:r>
      <w:r w:rsidRPr="00EA43D7">
        <w:rPr>
          <w:sz w:val="18"/>
          <w:szCs w:val="18"/>
        </w:rPr>
        <w:t xml:space="preserve"> From 2006 to 2011, we also saw a  “clean tech” boom that ended up being a disastrous bust — more than 90% of the cleantech startups funded during this time </w:t>
      </w:r>
      <w:hyperlink r:id="rId29" w:tgtFrame="_blank" w:history="1">
        <w:r w:rsidRPr="00EA43D7">
          <w:rPr>
            <w:sz w:val="18"/>
            <w:szCs w:val="18"/>
            <w:u w:val="single"/>
          </w:rPr>
          <w:t>did not</w:t>
        </w:r>
      </w:hyperlink>
      <w:r w:rsidRPr="00EA43D7">
        <w:rPr>
          <w:sz w:val="18"/>
          <w:szCs w:val="18"/>
        </w:rPr>
        <w:t xml:space="preserve"> return the money invested in them. (Hey, </w:t>
      </w:r>
      <w:hyperlink r:id="rId30" w:tgtFrame="_blank" w:history="1">
        <w:r w:rsidRPr="00EA43D7">
          <w:rPr>
            <w:sz w:val="18"/>
            <w:szCs w:val="18"/>
            <w:u w:val="single"/>
          </w:rPr>
          <w:t>Solyndra</w:t>
        </w:r>
      </w:hyperlink>
      <w:r w:rsidRPr="00EA43D7">
        <w:rPr>
          <w:sz w:val="18"/>
          <w:szCs w:val="18"/>
        </w:rPr>
        <w:t>!)</w:t>
      </w:r>
    </w:p>
    <w:p w14:paraId="63ACFF67" w14:textId="77777777" w:rsidR="00B87B22" w:rsidRPr="00EA43D7" w:rsidRDefault="00B87B22" w:rsidP="00B87B22">
      <w:r w:rsidRPr="00EA43D7">
        <w:t xml:space="preserve">However, this time </w:t>
      </w:r>
      <w:hyperlink r:id="rId31" w:tgtFrame="_blank" w:history="1">
        <w:r w:rsidRPr="00EA43D7">
          <w:rPr>
            <w:u w:val="single"/>
          </w:rPr>
          <w:t>appears to be different</w:t>
        </w:r>
      </w:hyperlink>
      <w:r w:rsidRPr="00EA43D7">
        <w:t xml:space="preserve">. </w:t>
      </w:r>
      <w:r w:rsidRPr="00EA43D7">
        <w:rPr>
          <w:u w:val="single"/>
        </w:rPr>
        <w:t xml:space="preserve">One major reason is that </w:t>
      </w:r>
      <w:r w:rsidRPr="00EA43D7">
        <w:rPr>
          <w:highlight w:val="cyan"/>
          <w:u w:val="single"/>
        </w:rPr>
        <w:t xml:space="preserve">renewable energy is now </w:t>
      </w:r>
      <w:hyperlink r:id="rId32" w:anchor=":~:text=%E2%80%9CRenewable%20energy%20is%20increasingly%20the,benefits%20to%20the%20wider%20economy." w:tgtFrame="_blank" w:history="1">
        <w:r w:rsidRPr="00EA43D7">
          <w:rPr>
            <w:highlight w:val="cyan"/>
            <w:u w:val="single"/>
          </w:rPr>
          <w:t>price-competitive</w:t>
        </w:r>
      </w:hyperlink>
      <w:r w:rsidRPr="00EA43D7">
        <w:rPr>
          <w:highlight w:val="cyan"/>
          <w:u w:val="single"/>
        </w:rPr>
        <w:t xml:space="preserve"> with fossil fuels</w:t>
      </w:r>
      <w:r w:rsidRPr="00EA43D7">
        <w:rPr>
          <w:u w:val="single"/>
        </w:rPr>
        <w:t xml:space="preserve">. That wasn’t the case in 2009, when solar power was </w:t>
      </w:r>
      <w:hyperlink r:id="rId33" w:tgtFrame="_blank" w:history="1">
        <w:r w:rsidRPr="00EA43D7">
          <w:rPr>
            <w:i/>
            <w:iCs/>
            <w:u w:val="single"/>
          </w:rPr>
          <w:t>over four times</w:t>
        </w:r>
      </w:hyperlink>
      <w:r w:rsidRPr="00EA43D7">
        <w:rPr>
          <w:u w:val="single"/>
        </w:rPr>
        <w:t xml:space="preserve"> more expensive than fossil fuels.</w:t>
      </w:r>
      <w:r w:rsidRPr="00EA43D7">
        <w:t xml:space="preserve"> The price has fallen fast and is </w:t>
      </w:r>
      <w:hyperlink r:id="rId34" w:tgtFrame="_blank" w:history="1">
        <w:r w:rsidRPr="00EA43D7">
          <w:rPr>
            <w:u w:val="single"/>
          </w:rPr>
          <w:t>expected</w:t>
        </w:r>
      </w:hyperlink>
      <w:r w:rsidRPr="00EA43D7">
        <w:t xml:space="preserve"> to get even cheaper. This has made a global transition to clean energy systems possible.</w:t>
      </w:r>
    </w:p>
    <w:p w14:paraId="7ECF0F18" w14:textId="77777777" w:rsidR="00B87B22" w:rsidRPr="00EA43D7" w:rsidRDefault="00B87B22" w:rsidP="00B87B22">
      <w:pPr>
        <w:rPr>
          <w:u w:val="single"/>
        </w:rPr>
      </w:pPr>
      <w:r w:rsidRPr="00EA43D7">
        <w:t xml:space="preserve">Another reason is that </w:t>
      </w:r>
      <w:r w:rsidRPr="00EA43D7">
        <w:rPr>
          <w:highlight w:val="cyan"/>
          <w:u w:val="single"/>
        </w:rPr>
        <w:t>most of today’s climate tech</w:t>
      </w:r>
      <w:r w:rsidRPr="00EA43D7">
        <w:rPr>
          <w:u w:val="single"/>
        </w:rPr>
        <w:t xml:space="preserve">nology startups are </w:t>
      </w:r>
      <w:r w:rsidRPr="00EA43D7">
        <w:rPr>
          <w:highlight w:val="cyan"/>
          <w:u w:val="single"/>
        </w:rPr>
        <w:t>powered by software and machine learning</w:t>
      </w:r>
      <w:r w:rsidRPr="00EA43D7">
        <w:rPr>
          <w:u w:val="single"/>
        </w:rPr>
        <w:t xml:space="preserve">. That means today’s </w:t>
      </w:r>
      <w:r w:rsidRPr="00EA43D7">
        <w:rPr>
          <w:highlight w:val="cyan"/>
          <w:u w:val="single"/>
        </w:rPr>
        <w:t>startups are more likely to scale,</w:t>
      </w:r>
      <w:r w:rsidRPr="00EA43D7">
        <w:rPr>
          <w:u w:val="single"/>
        </w:rPr>
        <w:t xml:space="preserve"> compared to yesterday’s technology which leaned heavily on hard assets. </w:t>
      </w:r>
    </w:p>
    <w:p w14:paraId="68831582" w14:textId="77777777" w:rsidR="00B87B22" w:rsidRPr="00EA43D7" w:rsidRDefault="00B87B22" w:rsidP="00B87B22">
      <w:pPr>
        <w:rPr>
          <w:sz w:val="18"/>
          <w:szCs w:val="18"/>
        </w:rPr>
      </w:pPr>
      <w:r w:rsidRPr="00EA43D7">
        <w:rPr>
          <w:sz w:val="18"/>
          <w:szCs w:val="18"/>
        </w:rPr>
        <w:lastRenderedPageBreak/>
        <w:t>“Investors were scared after what happened with Clean Tech 1.0, but it’s different this time. Back then everything was focused on really R&amp;D-heavy technologies in clean energy. This time it’s about decarbonizing the entire economy,” Telle told Morning Brew. </w:t>
      </w:r>
    </w:p>
    <w:p w14:paraId="07DD1DEE" w14:textId="77777777" w:rsidR="00B87B22" w:rsidRPr="009C4C80" w:rsidRDefault="00B87B22" w:rsidP="00B87B22">
      <w:pPr>
        <w:rPr>
          <w:sz w:val="18"/>
          <w:szCs w:val="18"/>
        </w:rPr>
      </w:pPr>
      <w:r w:rsidRPr="00EA43D7">
        <w:rPr>
          <w:sz w:val="18"/>
          <w:szCs w:val="18"/>
        </w:rPr>
        <w:t>“Something that is relevant for every single sector. And it’s the only way forward.”</w:t>
      </w:r>
    </w:p>
    <w:p w14:paraId="48D1F70C" w14:textId="77777777" w:rsidR="00B87B22" w:rsidRPr="004C551F" w:rsidRDefault="00B87B22" w:rsidP="00B87B22">
      <w:pPr>
        <w:keepNext/>
        <w:keepLines/>
        <w:spacing w:before="40" w:after="0"/>
        <w:outlineLvl w:val="3"/>
        <w:rPr>
          <w:rFonts w:eastAsia="MS Gothic" w:cs="Times New Roman"/>
          <w:b/>
          <w:iCs/>
          <w:sz w:val="26"/>
        </w:rPr>
      </w:pPr>
      <w:r w:rsidRPr="004C551F">
        <w:rPr>
          <w:rFonts w:eastAsia="MS Gothic" w:cs="Times New Roman"/>
          <w:b/>
          <w:iCs/>
          <w:sz w:val="26"/>
        </w:rPr>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39FF5B0E" w14:textId="77777777" w:rsidR="00B87B22" w:rsidRPr="004C551F" w:rsidRDefault="00B87B22" w:rsidP="00B87B22">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14:paraId="1454FDCF" w14:textId="77777777" w:rsidR="00B87B22" w:rsidRPr="004C551F" w:rsidRDefault="00B87B22" w:rsidP="00B87B22">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1B9999E3" w14:textId="77777777" w:rsidR="00B87B22" w:rsidRPr="004C551F" w:rsidRDefault="00B87B22" w:rsidP="00B87B22">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r w:rsidRPr="004C551F">
        <w:rPr>
          <w:rFonts w:eastAsia="Cambria"/>
          <w:b/>
          <w:iCs/>
          <w:highlight w:val="green"/>
          <w:u w:val="single"/>
        </w:rPr>
        <w:t>violence</w:t>
      </w:r>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r w:rsidRPr="004C551F">
        <w:rPr>
          <w:rFonts w:eastAsia="Cambria"/>
          <w:u w:val="single"/>
        </w:rPr>
        <w:t xml:space="preserve">as a result of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6EB148F8" w14:textId="77777777" w:rsidR="00B87B22" w:rsidRPr="004C551F" w:rsidRDefault="00B87B22" w:rsidP="00B87B22">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machines are grabbing the jobs which were once the bastion of the humans. So, questions that arise here are, what relevance do unions have in today’s work scenario? And, are the strikes organized by them avoidable?</w:t>
      </w:r>
    </w:p>
    <w:p w14:paraId="22493214" w14:textId="77777777" w:rsidR="00B87B22" w:rsidRPr="004C551F" w:rsidRDefault="00B87B22" w:rsidP="00B87B22">
      <w:pPr>
        <w:rPr>
          <w:rFonts w:eastAsia="Cambria"/>
          <w:u w:val="single"/>
        </w:rPr>
      </w:pPr>
      <w:r w:rsidRPr="004C551F">
        <w:rPr>
          <w:rFonts w:eastAsia="Cambria"/>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lesser productivity</w:t>
      </w:r>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6D12F6F7" w14:textId="77777777" w:rsidR="00B87B22" w:rsidRPr="004C551F" w:rsidRDefault="00B87B22" w:rsidP="00B87B22">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xml:space="preserve">,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w:t>
      </w:r>
      <w:r w:rsidRPr="004C551F">
        <w:rPr>
          <w:rFonts w:eastAsia="Cambria"/>
        </w:rPr>
        <w:lastRenderedPageBreak/>
        <w:t>significant damage to property. The incident prompted the government to consider modifications to the proposed reforms.</w:t>
      </w:r>
    </w:p>
    <w:p w14:paraId="0B99496F" w14:textId="77777777" w:rsidR="00B87B22" w:rsidRPr="004C551F" w:rsidRDefault="00B87B22" w:rsidP="00B87B22">
      <w:pPr>
        <w:rPr>
          <w:rFonts w:eastAsia="Cambria"/>
        </w:rPr>
      </w:pPr>
      <w:r w:rsidRPr="004C551F">
        <w:rPr>
          <w:rFonts w:eastAsia="Cambria"/>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2A2E9CA" w14:textId="77777777" w:rsidR="00B87B22" w:rsidRPr="004C551F" w:rsidRDefault="00B87B22" w:rsidP="00B87B22">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5D5B9B14" w14:textId="77777777" w:rsidR="00B87B22" w:rsidRPr="00593336" w:rsidRDefault="00B87B22" w:rsidP="00B87B22">
      <w:pPr>
        <w:pStyle w:val="Heading4"/>
        <w:rPr>
          <w:u w:val="single"/>
        </w:rPr>
      </w:pPr>
      <w:r>
        <w:t xml:space="preserve">Technology is </w:t>
      </w:r>
      <w:r w:rsidRPr="00593336">
        <w:rPr>
          <w:u w:val="single"/>
        </w:rPr>
        <w:t>rapidly shifting</w:t>
      </w:r>
      <w:r>
        <w:t xml:space="preserve"> towards climate change prevention – </w:t>
      </w:r>
      <w:r w:rsidRPr="00593336">
        <w:rPr>
          <w:u w:val="single"/>
        </w:rPr>
        <w:t>NASA proves</w:t>
      </w:r>
    </w:p>
    <w:p w14:paraId="1E59355F" w14:textId="77777777" w:rsidR="00B87B22" w:rsidRPr="00D73B30" w:rsidRDefault="00B87B22" w:rsidP="00B87B22">
      <w:pPr>
        <w:rPr>
          <w:rStyle w:val="Style13ptBold"/>
          <w:rFonts w:ascii="Times New Roman" w:eastAsia="Times New Roman" w:hAnsi="Times New Roman" w:cs="Times New Roman"/>
          <w:b w:val="0"/>
          <w:bCs/>
          <w:sz w:val="48"/>
          <w:szCs w:val="48"/>
        </w:rPr>
      </w:pPr>
      <w:r>
        <w:rPr>
          <w:rStyle w:val="Style13ptBold"/>
        </w:rPr>
        <w:t xml:space="preserve">Smith 10/19 </w:t>
      </w:r>
      <w:r w:rsidRPr="00D73B30">
        <w:t xml:space="preserve">[Hayley Smith. October 19, 2021. “NASA turns technology back toward Earth to focus on climate change” </w:t>
      </w:r>
      <w:hyperlink r:id="rId35" w:history="1">
        <w:r w:rsidRPr="00D73B30">
          <w:t>https://phys.org/news/2021-10-nasa-technology-earth-focus-climate.html Accessed 11/6</w:t>
        </w:r>
      </w:hyperlink>
      <w:r w:rsidRPr="00D73B30">
        <w:t xml:space="preserve"> //gord0]</w:t>
      </w:r>
    </w:p>
    <w:p w14:paraId="5F612E97" w14:textId="77777777" w:rsidR="00B87B22" w:rsidRPr="00062DDC" w:rsidRDefault="00B87B22" w:rsidP="00B87B22">
      <w:pPr>
        <w:rPr>
          <w:rFonts w:ascii="Times New Roman" w:eastAsia="Times New Roman" w:hAnsi="Times New Roman" w:cs="Times New Roman"/>
          <w:sz w:val="24"/>
          <w:u w:val="single"/>
        </w:rPr>
      </w:pPr>
      <w:r>
        <w:t xml:space="preserve">After decades of gazing into space, </w:t>
      </w:r>
      <w:r w:rsidRPr="00D73B30">
        <w:rPr>
          <w:highlight w:val="cyan"/>
          <w:u w:val="single"/>
        </w:rPr>
        <w:t>NASA</w:t>
      </w:r>
      <w:r w:rsidRPr="00062DDC">
        <w:rPr>
          <w:u w:val="single"/>
        </w:rPr>
        <w:t xml:space="preserve"> is </w:t>
      </w:r>
      <w:r w:rsidRPr="00D73B30">
        <w:rPr>
          <w:highlight w:val="cyan"/>
          <w:u w:val="single"/>
        </w:rPr>
        <w:t>turning its tech</w:t>
      </w:r>
      <w:r w:rsidRPr="00062DDC">
        <w:rPr>
          <w:u w:val="single"/>
        </w:rPr>
        <w:t xml:space="preserve">nology </w:t>
      </w:r>
      <w:r w:rsidRPr="00D73B30">
        <w:rPr>
          <w:highlight w:val="cyan"/>
          <w:u w:val="single"/>
        </w:rPr>
        <w:t>back toward Earth to study</w:t>
      </w:r>
      <w:r w:rsidRPr="00062DDC">
        <w:rPr>
          <w:u w:val="single"/>
        </w:rPr>
        <w:t xml:space="preserve"> the effects of drought, fire and </w:t>
      </w:r>
      <w:r w:rsidRPr="00D73B30">
        <w:rPr>
          <w:highlight w:val="cyan"/>
          <w:u w:val="single"/>
        </w:rPr>
        <w:t>climate change</w:t>
      </w:r>
      <w:r w:rsidRPr="00062DDC">
        <w:rPr>
          <w:u w:val="single"/>
        </w:rPr>
        <w:t xml:space="preserve"> on the Blue Planet. </w:t>
      </w:r>
    </w:p>
    <w:p w14:paraId="2E452FB9" w14:textId="77777777" w:rsidR="00B87B22" w:rsidRPr="00062DDC" w:rsidRDefault="00B87B22" w:rsidP="00B87B22">
      <w:pPr>
        <w:rPr>
          <w:u w:val="single"/>
        </w:rPr>
      </w:pPr>
      <w:r>
        <w:t xml:space="preserve">At the Jet Propulsion Laboratory in La Cañada Flintridge last Thursday, </w:t>
      </w:r>
      <w:r w:rsidRPr="00D73B30">
        <w:rPr>
          <w:highlight w:val="cyan"/>
          <w:u w:val="single"/>
        </w:rPr>
        <w:t xml:space="preserve">scientists and </w:t>
      </w:r>
      <w:hyperlink r:id="rId36" w:history="1">
        <w:r w:rsidRPr="00D73B30">
          <w:rPr>
            <w:rStyle w:val="Hyperlink"/>
            <w:highlight w:val="cyan"/>
            <w:u w:val="single"/>
          </w:rPr>
          <w:t>state officials</w:t>
        </w:r>
      </w:hyperlink>
      <w:r w:rsidRPr="00D73B30">
        <w:rPr>
          <w:highlight w:val="cyan"/>
          <w:u w:val="single"/>
        </w:rPr>
        <w:t xml:space="preserve"> </w:t>
      </w:r>
      <w:r w:rsidRPr="00D73B30">
        <w:rPr>
          <w:u w:val="single"/>
        </w:rPr>
        <w:t>gathered</w:t>
      </w:r>
      <w:r w:rsidRPr="00062DDC">
        <w:rPr>
          <w:u w:val="single"/>
        </w:rPr>
        <w:t xml:space="preserve"> to </w:t>
      </w:r>
      <w:r w:rsidRPr="00D73B30">
        <w:rPr>
          <w:highlight w:val="cyan"/>
          <w:u w:val="single"/>
        </w:rPr>
        <w:t xml:space="preserve">discuss how </w:t>
      </w:r>
      <w:hyperlink r:id="rId37" w:history="1">
        <w:r w:rsidRPr="00D73B30">
          <w:rPr>
            <w:rStyle w:val="Hyperlink"/>
            <w:highlight w:val="cyan"/>
            <w:u w:val="single"/>
          </w:rPr>
          <w:t>satellite data</w:t>
        </w:r>
      </w:hyperlink>
      <w:r w:rsidRPr="00D73B30">
        <w:rPr>
          <w:highlight w:val="cyan"/>
          <w:u w:val="single"/>
        </w:rPr>
        <w:t>, 3D imaging and</w:t>
      </w:r>
      <w:r w:rsidRPr="00062DDC">
        <w:rPr>
          <w:u w:val="single"/>
        </w:rPr>
        <w:t xml:space="preserve"> new </w:t>
      </w:r>
      <w:r w:rsidRPr="00D73B30">
        <w:rPr>
          <w:highlight w:val="cyan"/>
          <w:u w:val="single"/>
        </w:rPr>
        <w:t>radar and laser tech</w:t>
      </w:r>
      <w:r w:rsidRPr="00D73B30">
        <w:rPr>
          <w:u w:val="single"/>
        </w:rPr>
        <w:t>nologies</w:t>
      </w:r>
      <w:r w:rsidRPr="00062DDC">
        <w:rPr>
          <w:u w:val="single"/>
        </w:rPr>
        <w:t xml:space="preserve"> can </w:t>
      </w:r>
      <w:r w:rsidRPr="00D73B30">
        <w:rPr>
          <w:highlight w:val="cyan"/>
          <w:u w:val="single"/>
        </w:rPr>
        <w:t>provide</w:t>
      </w:r>
      <w:r w:rsidRPr="00062DDC">
        <w:rPr>
          <w:u w:val="single"/>
        </w:rPr>
        <w:t xml:space="preserve"> invaluable </w:t>
      </w:r>
      <w:r w:rsidRPr="00D73B30">
        <w:rPr>
          <w:highlight w:val="cyan"/>
          <w:u w:val="single"/>
        </w:rPr>
        <w:t>insights into Earth's rapidly changing systems.</w:t>
      </w:r>
    </w:p>
    <w:p w14:paraId="2F449005" w14:textId="77777777" w:rsidR="00B87B22" w:rsidRPr="00062DDC" w:rsidRDefault="00B87B22" w:rsidP="00B87B22">
      <w:pPr>
        <w:rPr>
          <w:u w:val="single"/>
        </w:rPr>
      </w:pPr>
      <w:r>
        <w:t xml:space="preserve">Some said </w:t>
      </w:r>
      <w:r w:rsidRPr="00D73B30">
        <w:rPr>
          <w:highlight w:val="cyan"/>
          <w:u w:val="single"/>
        </w:rPr>
        <w:t>the meeting marked a sea change for</w:t>
      </w:r>
      <w:r w:rsidRPr="00062DDC">
        <w:rPr>
          <w:u w:val="single"/>
        </w:rPr>
        <w:t xml:space="preserve"> previously </w:t>
      </w:r>
      <w:r w:rsidRPr="00D73B30">
        <w:rPr>
          <w:highlight w:val="cyan"/>
          <w:u w:val="single"/>
        </w:rPr>
        <w:t>siloed agencies</w:t>
      </w:r>
      <w:r w:rsidRPr="00062DDC">
        <w:rPr>
          <w:u w:val="single"/>
        </w:rPr>
        <w:t xml:space="preserve">, and underscored the </w:t>
      </w:r>
      <w:r w:rsidRPr="00D73B30">
        <w:rPr>
          <w:highlight w:val="cyan"/>
          <w:u w:val="single"/>
        </w:rPr>
        <w:t>need to work together to solve the climate crisis.</w:t>
      </w:r>
    </w:p>
    <w:p w14:paraId="7455D20D" w14:textId="77777777" w:rsidR="00B87B22" w:rsidRPr="005C4257" w:rsidRDefault="00B87B22" w:rsidP="00B87B22">
      <w:pPr>
        <w:rPr>
          <w:sz w:val="18"/>
          <w:szCs w:val="18"/>
        </w:rPr>
      </w:pPr>
      <w:r w:rsidRPr="005C4257">
        <w:rPr>
          <w:sz w:val="18"/>
          <w:szCs w:val="18"/>
        </w:rPr>
        <w:t>"I don't want to be overly dramatic, but in truth, this discussion is about saving our planet," NASA Administrator Bill Nelson told the group of attendees, which included Earth and space scientists from NASA and JPL, local congressional representatives and California environmental secretaries Wade Crowfoot and Jared Blumenfeld.</w:t>
      </w:r>
    </w:p>
    <w:p w14:paraId="1B682C71" w14:textId="77777777" w:rsidR="00B87B22" w:rsidRPr="005C4257" w:rsidRDefault="00B87B22" w:rsidP="00B87B22">
      <w:pPr>
        <w:rPr>
          <w:sz w:val="18"/>
          <w:szCs w:val="18"/>
        </w:rPr>
      </w:pPr>
      <w:r w:rsidRPr="005C4257">
        <w:rPr>
          <w:sz w:val="18"/>
          <w:szCs w:val="18"/>
        </w:rPr>
        <w:t>Upcoming Earth-centric missions will provide a more precise look at "everything that's happening" with the oceans, the land and the atmosphere than ever before, Nelson said. Among the big-ticket items were new tools to measure snowpack and groundwater, satellites to monitor methane emissions and remote sensing assets to assess the impact of hazards such as wildfires, earthquakes and mudslides.</w:t>
      </w:r>
    </w:p>
    <w:p w14:paraId="067DBE4D" w14:textId="77777777" w:rsidR="00B87B22" w:rsidRPr="005C4257" w:rsidRDefault="00B87B22" w:rsidP="00B87B22">
      <w:pPr>
        <w:rPr>
          <w:sz w:val="18"/>
          <w:szCs w:val="18"/>
        </w:rPr>
      </w:pPr>
      <w:r w:rsidRPr="005C4257">
        <w:rPr>
          <w:sz w:val="18"/>
          <w:szCs w:val="18"/>
        </w:rPr>
        <w:t>"We're facing an existential crisis on this planet," said Crowfoot, the state's natural resources secretary. "These challenges are intense. ... But there's no better place than California to do this work, because we understand the gravity of the threat."</w:t>
      </w:r>
    </w:p>
    <w:p w14:paraId="20FA3BE2" w14:textId="77777777" w:rsidR="00B87B22" w:rsidRPr="005C4257" w:rsidRDefault="00B87B22" w:rsidP="00B87B22">
      <w:pPr>
        <w:rPr>
          <w:sz w:val="18"/>
          <w:szCs w:val="18"/>
        </w:rPr>
      </w:pPr>
      <w:r w:rsidRPr="005C4257">
        <w:rPr>
          <w:sz w:val="18"/>
          <w:szCs w:val="18"/>
        </w:rPr>
        <w:lastRenderedPageBreak/>
        <w:t xml:space="preserve">The meeting between California and </w:t>
      </w:r>
      <w:hyperlink r:id="rId38" w:history="1">
        <w:r w:rsidRPr="005C4257">
          <w:rPr>
            <w:rStyle w:val="Hyperlink"/>
            <w:sz w:val="18"/>
            <w:szCs w:val="18"/>
          </w:rPr>
          <w:t>federal officials</w:t>
        </w:r>
      </w:hyperlink>
      <w:r w:rsidRPr="005C4257">
        <w:rPr>
          <w:sz w:val="18"/>
          <w:szCs w:val="18"/>
        </w:rPr>
        <w:t xml:space="preserve"> was a far cry from 2018, when—frustrated by the Trump administration's efforts to scuttle climate research—then-Gov. Jerry Brown insisted that California would launch "our own damn satellite, to figure out where the pollution is and how are we going to end it."</w:t>
      </w:r>
    </w:p>
    <w:p w14:paraId="3AD81183" w14:textId="77777777" w:rsidR="00B87B22" w:rsidRPr="005C4257" w:rsidRDefault="00B87B22" w:rsidP="00B87B22">
      <w:pPr>
        <w:rPr>
          <w:sz w:val="18"/>
          <w:szCs w:val="18"/>
        </w:rPr>
      </w:pPr>
      <w:r w:rsidRPr="005C4257">
        <w:rPr>
          <w:sz w:val="18"/>
          <w:szCs w:val="18"/>
        </w:rPr>
        <w:t>Now, three years later, Californians need only look out their windows to get a sense of what scientists can observe from above. Wildfires are burning record acreage across the West, while worsening drought is draining the region's water supplies to unseen levels. The state also recorded its hottest summer ever in 2021.</w:t>
      </w:r>
    </w:p>
    <w:p w14:paraId="0E24A237" w14:textId="77777777" w:rsidR="00B87B22" w:rsidRPr="005C4257" w:rsidRDefault="00B87B22" w:rsidP="00B87B22">
      <w:pPr>
        <w:rPr>
          <w:sz w:val="18"/>
          <w:szCs w:val="18"/>
        </w:rPr>
      </w:pPr>
      <w:r w:rsidRPr="005C4257">
        <w:rPr>
          <w:sz w:val="18"/>
          <w:szCs w:val="18"/>
        </w:rPr>
        <w:t>Many at the meeting hoped NASA and JPL's findings would help combat global warming by informing decision-makers as they determine the best paths forward.</w:t>
      </w:r>
    </w:p>
    <w:p w14:paraId="2E6FC05E" w14:textId="77777777" w:rsidR="00B87B22" w:rsidRPr="00062DDC" w:rsidRDefault="00B87B22" w:rsidP="00B87B22">
      <w:pPr>
        <w:rPr>
          <w:u w:val="single"/>
        </w:rPr>
      </w:pPr>
      <w:r w:rsidRPr="00062DDC">
        <w:rPr>
          <w:u w:val="single"/>
        </w:rPr>
        <w:t>"</w:t>
      </w:r>
      <w:r w:rsidRPr="00D73B30">
        <w:rPr>
          <w:highlight w:val="cyan"/>
          <w:u w:val="single"/>
        </w:rPr>
        <w:t>It's</w:t>
      </w:r>
      <w:r w:rsidRPr="00062DDC">
        <w:rPr>
          <w:u w:val="single"/>
        </w:rPr>
        <w:t xml:space="preserve"> really </w:t>
      </w:r>
      <w:r w:rsidRPr="00D73B30">
        <w:rPr>
          <w:highlight w:val="cyan"/>
          <w:u w:val="single"/>
        </w:rPr>
        <w:t>a game changer to</w:t>
      </w:r>
      <w:r w:rsidRPr="00062DDC">
        <w:rPr>
          <w:u w:val="single"/>
        </w:rPr>
        <w:t xml:space="preserve"> be able to </w:t>
      </w:r>
      <w:r w:rsidRPr="00D73B30">
        <w:rPr>
          <w:highlight w:val="cyan"/>
          <w:u w:val="single"/>
        </w:rPr>
        <w:t>have this data</w:t>
      </w:r>
      <w:r w:rsidRPr="00062DDC">
        <w:rPr>
          <w:u w:val="single"/>
        </w:rPr>
        <w:t xml:space="preserve">," NASA Deputy Administrator Pam </w:t>
      </w:r>
      <w:proofErr w:type="spellStart"/>
      <w:r w:rsidRPr="00062DDC">
        <w:rPr>
          <w:u w:val="single"/>
        </w:rPr>
        <w:t>Melroy</w:t>
      </w:r>
      <w:proofErr w:type="spellEnd"/>
      <w:r w:rsidRPr="00062DDC">
        <w:rPr>
          <w:u w:val="single"/>
        </w:rPr>
        <w:t xml:space="preserve"> said, noting that </w:t>
      </w:r>
      <w:r w:rsidRPr="00D73B30">
        <w:rPr>
          <w:highlight w:val="cyan"/>
          <w:u w:val="single"/>
        </w:rPr>
        <w:t>the U.S. can</w:t>
      </w:r>
      <w:r w:rsidRPr="00062DDC">
        <w:rPr>
          <w:u w:val="single"/>
        </w:rPr>
        <w:t xml:space="preserve"> also </w:t>
      </w:r>
      <w:r w:rsidRPr="00D73B30">
        <w:rPr>
          <w:highlight w:val="cyan"/>
          <w:u w:val="single"/>
        </w:rPr>
        <w:t>lead the rest of the world in utilizing the same tool</w:t>
      </w:r>
      <w:r w:rsidRPr="00062DDC">
        <w:rPr>
          <w:u w:val="single"/>
        </w:rPr>
        <w:t xml:space="preserve">s. "Because </w:t>
      </w:r>
      <w:r w:rsidRPr="00D73B30">
        <w:rPr>
          <w:highlight w:val="cyan"/>
          <w:u w:val="single"/>
        </w:rPr>
        <w:t>we'll never solve climate until everybody is a participant."</w:t>
      </w:r>
    </w:p>
    <w:p w14:paraId="1033AC52" w14:textId="77777777" w:rsidR="00B87B22" w:rsidRPr="00F91645" w:rsidRDefault="00B87B22" w:rsidP="00B87B22">
      <w:pPr>
        <w:rPr>
          <w:sz w:val="14"/>
          <w:szCs w:val="14"/>
        </w:rPr>
      </w:pPr>
      <w:r w:rsidRPr="00F91645">
        <w:rPr>
          <w:sz w:val="14"/>
          <w:szCs w:val="14"/>
        </w:rPr>
        <w:t>Many of the projects have been in development for years, but a recent memorandum of understanding between the state and JPL helped get additional projects off the ground, Crowfoot said—including critical items focused on water resiliency. The Western U.S. in recent months has seen such severe drought conditions that officials closed Lake Oroville's hydroelectric power plant for the first time and declared the first-ever water shortage on the Colorado River, among other actions.</w:t>
      </w:r>
    </w:p>
    <w:p w14:paraId="296674EC" w14:textId="77777777" w:rsidR="00B87B22" w:rsidRPr="00F91645" w:rsidRDefault="00B87B22" w:rsidP="00B87B22">
      <w:pPr>
        <w:rPr>
          <w:sz w:val="14"/>
          <w:szCs w:val="14"/>
        </w:rPr>
      </w:pPr>
      <w:r w:rsidRPr="00F91645">
        <w:rPr>
          <w:sz w:val="14"/>
          <w:szCs w:val="14"/>
        </w:rPr>
        <w:t xml:space="preserve">One new web-based platform, </w:t>
      </w:r>
      <w:proofErr w:type="spellStart"/>
      <w:r w:rsidRPr="00F91645">
        <w:rPr>
          <w:sz w:val="14"/>
          <w:szCs w:val="14"/>
        </w:rPr>
        <w:t>OpenET</w:t>
      </w:r>
      <w:proofErr w:type="spellEnd"/>
      <w:r w:rsidRPr="00F91645">
        <w:rPr>
          <w:sz w:val="14"/>
          <w:szCs w:val="14"/>
        </w:rPr>
        <w:t>, will provide satellite-based information on evapotranspiration, the process through which water leaves plants, soils and other surfaces, which could help state officials understand water usage in agricultural areas and assist farmers with precision irrigation.</w:t>
      </w:r>
    </w:p>
    <w:p w14:paraId="5AA03EE0" w14:textId="77777777" w:rsidR="00B87B22" w:rsidRPr="00F91645" w:rsidRDefault="00B87B22" w:rsidP="00B87B22">
      <w:pPr>
        <w:rPr>
          <w:sz w:val="14"/>
          <w:szCs w:val="14"/>
        </w:rPr>
      </w:pPr>
      <w:r w:rsidRPr="00F91645">
        <w:rPr>
          <w:sz w:val="14"/>
          <w:szCs w:val="14"/>
        </w:rPr>
        <w:t>"As states, we do our best to manage this resource of water, but we're never going to do it with the sophistication we need to without partners like NASA," Crowfoot said, adding that the agency could be the "tip of the spear" when it comes to combating climate change.</w:t>
      </w:r>
    </w:p>
    <w:p w14:paraId="5098F99B" w14:textId="77777777" w:rsidR="00B87B22" w:rsidRPr="00F91645" w:rsidRDefault="00B87B22" w:rsidP="00B87B22">
      <w:pPr>
        <w:rPr>
          <w:sz w:val="14"/>
          <w:szCs w:val="14"/>
        </w:rPr>
      </w:pPr>
      <w:r w:rsidRPr="00F91645">
        <w:rPr>
          <w:sz w:val="14"/>
          <w:szCs w:val="14"/>
        </w:rPr>
        <w:t>Other water-related items include surface water and ocean topography tools known as SWOT that will contribute to NASA's first-ever global survey of the Earth's surface water. Every 21 days, SWOT will survey almost 600,000 miles of global rivers at least twice, aiding drought forecasters and hazardous-flood preparations, officials said. It is set to launch in 2022.</w:t>
      </w:r>
    </w:p>
    <w:p w14:paraId="17AC8E2C" w14:textId="77777777" w:rsidR="00B87B22" w:rsidRPr="00F91645" w:rsidRDefault="00B87B22" w:rsidP="00B87B22">
      <w:pPr>
        <w:rPr>
          <w:sz w:val="14"/>
          <w:szCs w:val="14"/>
        </w:rPr>
      </w:pPr>
      <w:r w:rsidRPr="00F91645">
        <w:rPr>
          <w:sz w:val="14"/>
          <w:szCs w:val="14"/>
        </w:rPr>
        <w:t>JPL interim Director Larry James said the next generation of water-measuring spacecraft will also allow scientists to measure freshwater body heights and flows for the first time, while laser-imaging spectrometers will help study snowmelt and snow volume.</w:t>
      </w:r>
    </w:p>
    <w:p w14:paraId="51D6DFD0" w14:textId="77777777" w:rsidR="00B87B22" w:rsidRPr="00F91645" w:rsidRDefault="00B87B22" w:rsidP="00B87B22">
      <w:pPr>
        <w:rPr>
          <w:sz w:val="14"/>
          <w:szCs w:val="14"/>
        </w:rPr>
      </w:pPr>
      <w:r w:rsidRPr="00F91645">
        <w:rPr>
          <w:sz w:val="14"/>
          <w:szCs w:val="14"/>
        </w:rPr>
        <w:t>But scientists aren't just studying water. Methane was also a focus of discussion, with a new satellite due to launch in 2023 that will help monitor concentrations of the harmful emission, the second-largest contributor to greenhouse warming after carbon dioxide.</w:t>
      </w:r>
    </w:p>
    <w:p w14:paraId="3B550063" w14:textId="77777777" w:rsidR="00B87B22" w:rsidRPr="00F91645" w:rsidRDefault="00B87B22" w:rsidP="00B87B22">
      <w:pPr>
        <w:rPr>
          <w:sz w:val="14"/>
          <w:szCs w:val="14"/>
        </w:rPr>
      </w:pPr>
      <w:r w:rsidRPr="00F91645">
        <w:rPr>
          <w:sz w:val="14"/>
          <w:szCs w:val="14"/>
        </w:rPr>
        <w:t>Blumenfeld, California's secretary for environmental protection, said the three largest producers of methane in the state are the oil and gas industry, landfills and agriculture (particularly, large animal operations and dairies). The new tool will enable anyone to see whether an oil refinery, for example, is leaking methane.</w:t>
      </w:r>
    </w:p>
    <w:p w14:paraId="46FC96ED" w14:textId="77777777" w:rsidR="00B87B22" w:rsidRPr="00F91645" w:rsidRDefault="00B87B22" w:rsidP="00B87B22">
      <w:pPr>
        <w:rPr>
          <w:sz w:val="14"/>
          <w:szCs w:val="14"/>
        </w:rPr>
      </w:pPr>
      <w:r w:rsidRPr="00F91645">
        <w:rPr>
          <w:sz w:val="14"/>
          <w:szCs w:val="14"/>
        </w:rPr>
        <w:t>"It gives accountability, which is a critical element we need to get to in order to deal with the climate crisis, and it would not happen without NASA and JPL," Blumenfeld said. "Globally, and living in California, this is a really big deal."</w:t>
      </w:r>
    </w:p>
    <w:p w14:paraId="6336EE71" w14:textId="77777777" w:rsidR="00B87B22" w:rsidRPr="00F91645" w:rsidRDefault="00B87B22" w:rsidP="00B87B22">
      <w:pPr>
        <w:rPr>
          <w:sz w:val="14"/>
          <w:szCs w:val="14"/>
        </w:rPr>
      </w:pPr>
      <w:r w:rsidRPr="00F91645">
        <w:rPr>
          <w:sz w:val="14"/>
          <w:szCs w:val="14"/>
        </w:rPr>
        <w:t>But space missions have also come under scrutiny for their own environmental impact, as propellants required to launch rockets into space can expel carbon dioxide, liquid hydrogen, kerosene or other chemicals into the atmosphere.</w:t>
      </w:r>
    </w:p>
    <w:p w14:paraId="4D6657EA" w14:textId="77777777" w:rsidR="00B87B22" w:rsidRPr="00F91645" w:rsidRDefault="00B87B22" w:rsidP="00B87B22">
      <w:pPr>
        <w:rPr>
          <w:sz w:val="14"/>
          <w:szCs w:val="14"/>
        </w:rPr>
      </w:pPr>
      <w:r w:rsidRPr="00F91645">
        <w:rPr>
          <w:sz w:val="14"/>
          <w:szCs w:val="14"/>
        </w:rPr>
        <w:t xml:space="preserve">The launch of a Falcon Heavy rocket from SpaceX, Elon Musk's privately owned space transportation company, burned about 400 metric tons of kerosene and emitted more </w:t>
      </w:r>
      <w:hyperlink r:id="rId39" w:history="1">
        <w:r w:rsidRPr="00F91645">
          <w:rPr>
            <w:rStyle w:val="Hyperlink"/>
            <w:sz w:val="14"/>
            <w:szCs w:val="14"/>
          </w:rPr>
          <w:t>carbon dioxide</w:t>
        </w:r>
      </w:hyperlink>
      <w:r w:rsidRPr="00F91645">
        <w:rPr>
          <w:sz w:val="14"/>
          <w:szCs w:val="14"/>
        </w:rPr>
        <w:t xml:space="preserve"> in a few minutes than an average car would in more than two centuries, reports found—and the number of commercial spaceflights is expected to increase tenfold in the coming years.</w:t>
      </w:r>
    </w:p>
    <w:p w14:paraId="6A47974E" w14:textId="77777777" w:rsidR="00B87B22" w:rsidRPr="00F91645" w:rsidRDefault="00B87B22" w:rsidP="00B87B22">
      <w:pPr>
        <w:rPr>
          <w:sz w:val="14"/>
          <w:szCs w:val="14"/>
        </w:rPr>
      </w:pPr>
      <w:r w:rsidRPr="00F91645">
        <w:rPr>
          <w:sz w:val="14"/>
          <w:szCs w:val="14"/>
        </w:rPr>
        <w:t>But NASA administrators say that the scale of their projects is getting "smaller and smarter," with one official noting that the methane satellite is "the size of a shoebox."</w:t>
      </w:r>
    </w:p>
    <w:p w14:paraId="5784695F" w14:textId="77777777" w:rsidR="00B87B22" w:rsidRPr="00F91645" w:rsidRDefault="00B87B22" w:rsidP="00B87B22">
      <w:pPr>
        <w:rPr>
          <w:sz w:val="14"/>
          <w:szCs w:val="14"/>
        </w:rPr>
      </w:pPr>
      <w:r w:rsidRPr="00F91645">
        <w:rPr>
          <w:sz w:val="14"/>
          <w:szCs w:val="14"/>
        </w:rPr>
        <w:t xml:space="preserve">"It's an absolutely minuscule part, but it is a real concern," </w:t>
      </w:r>
      <w:proofErr w:type="spellStart"/>
      <w:r w:rsidRPr="00F91645">
        <w:rPr>
          <w:sz w:val="14"/>
          <w:szCs w:val="14"/>
        </w:rPr>
        <w:t>Melroy</w:t>
      </w:r>
      <w:proofErr w:type="spellEnd"/>
      <w:r w:rsidRPr="00F91645">
        <w:rPr>
          <w:sz w:val="14"/>
          <w:szCs w:val="14"/>
        </w:rPr>
        <w:t xml:space="preserve"> said of rocket emissions, noting that the agency is working on developing more sustainable fuels.</w:t>
      </w:r>
    </w:p>
    <w:p w14:paraId="0DCB39C8" w14:textId="77777777" w:rsidR="00B87B22" w:rsidRPr="00F91645" w:rsidRDefault="00B87B22" w:rsidP="00B87B22">
      <w:pPr>
        <w:rPr>
          <w:sz w:val="14"/>
          <w:szCs w:val="14"/>
        </w:rPr>
      </w:pPr>
      <w:r w:rsidRPr="00F91645">
        <w:rPr>
          <w:sz w:val="14"/>
          <w:szCs w:val="14"/>
        </w:rPr>
        <w:t xml:space="preserve">And while many of the </w:t>
      </w:r>
      <w:hyperlink r:id="rId40" w:history="1">
        <w:r w:rsidRPr="00F91645">
          <w:rPr>
            <w:rStyle w:val="Hyperlink"/>
            <w:sz w:val="14"/>
            <w:szCs w:val="14"/>
          </w:rPr>
          <w:t>new tools</w:t>
        </w:r>
      </w:hyperlink>
      <w:r w:rsidRPr="00F91645">
        <w:rPr>
          <w:sz w:val="14"/>
          <w:szCs w:val="14"/>
        </w:rPr>
        <w:t xml:space="preserve"> provide big-picture views of massive global challenges, some are much more local. Nelson said people don't have to be scientists to understand the impact of wildfires, drought, sinkholes or floods.</w:t>
      </w:r>
    </w:p>
    <w:p w14:paraId="48746015" w14:textId="77777777" w:rsidR="00B87B22" w:rsidRPr="00F91645" w:rsidRDefault="00B87B22" w:rsidP="00B87B22">
      <w:pPr>
        <w:rPr>
          <w:sz w:val="14"/>
          <w:szCs w:val="14"/>
        </w:rPr>
      </w:pPr>
      <w:r w:rsidRPr="00F91645">
        <w:rPr>
          <w:sz w:val="14"/>
          <w:szCs w:val="14"/>
        </w:rPr>
        <w:t>"There are places in the country, and represented in the halls of government, that are going to be very resistant, so we have to tell the story," he said. "We've got to educate the people, and unfortunately, increasingly, all of these disasters are helping us to do that."</w:t>
      </w:r>
    </w:p>
    <w:p w14:paraId="3396E8D6" w14:textId="77777777" w:rsidR="00B87B22" w:rsidRPr="00F91645" w:rsidRDefault="00B87B22" w:rsidP="00B87B22">
      <w:pPr>
        <w:rPr>
          <w:sz w:val="14"/>
          <w:szCs w:val="14"/>
        </w:rPr>
      </w:pPr>
      <w:r w:rsidRPr="00F91645">
        <w:rPr>
          <w:sz w:val="14"/>
          <w:szCs w:val="14"/>
        </w:rPr>
        <w:t>Nearly 2.5 million acres have burned in California's wildfires so far this year—a number second only to 2020, the state's worst wildfire season on record. Entire towns have been leveled by flames.</w:t>
      </w:r>
    </w:p>
    <w:p w14:paraId="3F6F201A" w14:textId="77777777" w:rsidR="00B87B22" w:rsidRPr="00F91645" w:rsidRDefault="00B87B22" w:rsidP="00B87B22">
      <w:pPr>
        <w:rPr>
          <w:u w:val="single"/>
        </w:rPr>
      </w:pPr>
      <w:r w:rsidRPr="00F91645">
        <w:rPr>
          <w:u w:val="single"/>
        </w:rPr>
        <w:t xml:space="preserve">Some of </w:t>
      </w:r>
      <w:r w:rsidRPr="00D73B30">
        <w:rPr>
          <w:highlight w:val="cyan"/>
          <w:u w:val="single"/>
        </w:rPr>
        <w:t>NASA's tools can</w:t>
      </w:r>
      <w:r w:rsidRPr="00F91645">
        <w:rPr>
          <w:u w:val="single"/>
        </w:rPr>
        <w:t xml:space="preserve"> help </w:t>
      </w:r>
      <w:r w:rsidRPr="00D73B30">
        <w:rPr>
          <w:highlight w:val="cyan"/>
          <w:u w:val="single"/>
        </w:rPr>
        <w:t>identify</w:t>
      </w:r>
      <w:r w:rsidRPr="00F91645">
        <w:rPr>
          <w:u w:val="single"/>
        </w:rPr>
        <w:t xml:space="preserve"> where </w:t>
      </w:r>
      <w:r w:rsidRPr="00D73B30">
        <w:rPr>
          <w:highlight w:val="cyan"/>
          <w:u w:val="single"/>
        </w:rPr>
        <w:t>wildfires</w:t>
      </w:r>
      <w:r w:rsidRPr="00F91645">
        <w:rPr>
          <w:u w:val="single"/>
        </w:rPr>
        <w:t xml:space="preserve"> are spotting, or shooting out embers that could potentially endanger firefighters and ignite new blazes, officials said. </w:t>
      </w:r>
      <w:r w:rsidRPr="00D73B30">
        <w:rPr>
          <w:highlight w:val="cyan"/>
          <w:u w:val="single"/>
        </w:rPr>
        <w:lastRenderedPageBreak/>
        <w:t>Others</w:t>
      </w:r>
      <w:r w:rsidRPr="00F91645">
        <w:rPr>
          <w:u w:val="single"/>
        </w:rPr>
        <w:t xml:space="preserve"> can </w:t>
      </w:r>
      <w:r w:rsidRPr="00D73B30">
        <w:rPr>
          <w:highlight w:val="cyan"/>
          <w:u w:val="single"/>
        </w:rPr>
        <w:t>employ sophisticated radar systems over disaster areas to assess damage</w:t>
      </w:r>
      <w:r w:rsidRPr="00F91645">
        <w:rPr>
          <w:u w:val="single"/>
        </w:rPr>
        <w:t xml:space="preserve"> and assist first responders.</w:t>
      </w:r>
    </w:p>
    <w:p w14:paraId="252F4E6D" w14:textId="77777777" w:rsidR="00B87B22" w:rsidRDefault="00B87B22" w:rsidP="00B87B22">
      <w:r w:rsidRPr="00F91645">
        <w:rPr>
          <w:u w:val="single"/>
        </w:rPr>
        <w:t xml:space="preserve">JPL Earth science and technology director Jim Graf said they can also fly over the 1,100-mile levee system in the Sacramento-San Joaquin River Delta to quickly identify sinking or weaknesses. </w:t>
      </w:r>
      <w:r>
        <w:t>That information could help officials make decisions on critical infrastructure, such as roads, bridges and aqueducts.</w:t>
      </w:r>
    </w:p>
    <w:p w14:paraId="22E0824B" w14:textId="77777777" w:rsidR="00B87B22" w:rsidRDefault="00B87B22" w:rsidP="00B87B22">
      <w:r w:rsidRPr="00D73B30">
        <w:rPr>
          <w:highlight w:val="cyan"/>
          <w:u w:val="single"/>
        </w:rPr>
        <w:t>Officials</w:t>
      </w:r>
      <w:r w:rsidRPr="00F91645">
        <w:rPr>
          <w:u w:val="single"/>
        </w:rPr>
        <w:t xml:space="preserve"> on Thursday also </w:t>
      </w:r>
      <w:r w:rsidRPr="00D73B30">
        <w:rPr>
          <w:highlight w:val="cyan"/>
          <w:u w:val="single"/>
        </w:rPr>
        <w:t xml:space="preserve">showed off </w:t>
      </w:r>
      <w:r w:rsidRPr="00D73B30">
        <w:rPr>
          <w:u w:val="single"/>
        </w:rPr>
        <w:t>their NASA-ISRO</w:t>
      </w:r>
      <w:r w:rsidRPr="00F91645">
        <w:rPr>
          <w:u w:val="single"/>
        </w:rPr>
        <w:t xml:space="preserve"> Synthetic Aperture Radar satellite, or </w:t>
      </w:r>
      <w:r w:rsidRPr="00D73B30">
        <w:rPr>
          <w:highlight w:val="cyan"/>
          <w:u w:val="single"/>
        </w:rPr>
        <w:t>NISAR</w:t>
      </w:r>
      <w:r w:rsidRPr="00F91645">
        <w:rPr>
          <w:u w:val="single"/>
        </w:rPr>
        <w:t xml:space="preserve">, </w:t>
      </w:r>
      <w:r w:rsidRPr="00D73B30">
        <w:rPr>
          <w:highlight w:val="cyan"/>
          <w:u w:val="single"/>
        </w:rPr>
        <w:t>which</w:t>
      </w:r>
      <w:r w:rsidRPr="00F91645">
        <w:rPr>
          <w:u w:val="single"/>
        </w:rPr>
        <w:t xml:space="preserve"> is still under construction and </w:t>
      </w:r>
      <w:r w:rsidRPr="00D73B30">
        <w:rPr>
          <w:highlight w:val="cyan"/>
          <w:u w:val="single"/>
        </w:rPr>
        <w:t>will "provide an unprecedented view of Earth"</w:t>
      </w:r>
      <w:r w:rsidRPr="00F91645">
        <w:rPr>
          <w:u w:val="single"/>
        </w:rPr>
        <w:t xml:space="preserve"> when it launches in 2023</w:t>
      </w:r>
      <w:r>
        <w:t>, they said. The satellite will monitor the entire globe as it scans for disturbances in glaciers, volcanoes and other systems.</w:t>
      </w:r>
    </w:p>
    <w:p w14:paraId="19F330CB" w14:textId="77777777" w:rsidR="00B87B22" w:rsidRPr="005C4257" w:rsidRDefault="00B87B22" w:rsidP="00B87B22">
      <w:pPr>
        <w:rPr>
          <w:sz w:val="16"/>
          <w:szCs w:val="16"/>
        </w:rPr>
      </w:pPr>
      <w:r w:rsidRPr="005C4257">
        <w:rPr>
          <w:sz w:val="16"/>
          <w:szCs w:val="16"/>
        </w:rPr>
        <w:t>"Basically, it's going to use two radar instruments that will look at changes in the Earth's surface," said Susan Owen McCollum, deputy project scientist for NISAR. "That actually can tell you a lot: how fast the ice sheets are melting, how fast the ground is moving."</w:t>
      </w:r>
    </w:p>
    <w:p w14:paraId="21A3A268" w14:textId="77777777" w:rsidR="00B87B22" w:rsidRPr="005C4257" w:rsidRDefault="00B87B22" w:rsidP="00B87B22">
      <w:pPr>
        <w:rPr>
          <w:sz w:val="16"/>
          <w:szCs w:val="16"/>
        </w:rPr>
      </w:pPr>
      <w:r w:rsidRPr="005C4257">
        <w:rPr>
          <w:sz w:val="16"/>
          <w:szCs w:val="16"/>
        </w:rPr>
        <w:t>Another aspect of the radar will enable officials to monitor how forest biomass is changing through carbon containment or other processes, McCollum said, which could be essential for studying places like the Amazon.</w:t>
      </w:r>
    </w:p>
    <w:p w14:paraId="1D9A2E46" w14:textId="77777777" w:rsidR="00B87B22" w:rsidRPr="005C4257" w:rsidRDefault="00B87B22" w:rsidP="00B87B22">
      <w:pPr>
        <w:rPr>
          <w:sz w:val="16"/>
          <w:szCs w:val="16"/>
        </w:rPr>
      </w:pPr>
      <w:r w:rsidRPr="005C4257">
        <w:rPr>
          <w:sz w:val="16"/>
          <w:szCs w:val="16"/>
        </w:rPr>
        <w:t>"Radar is a very powerful imaging tool—it sees the Earth in way that's different," she said.</w:t>
      </w:r>
    </w:p>
    <w:p w14:paraId="3EEDF9A3" w14:textId="77777777" w:rsidR="00B87B22" w:rsidRPr="005C4257" w:rsidRDefault="00B87B22" w:rsidP="00B87B22">
      <w:pPr>
        <w:rPr>
          <w:sz w:val="16"/>
          <w:szCs w:val="16"/>
        </w:rPr>
      </w:pPr>
      <w:r w:rsidRPr="005C4257">
        <w:rPr>
          <w:sz w:val="16"/>
          <w:szCs w:val="16"/>
        </w:rPr>
        <w:t>But NASA and JPL also haven't lost sight of the final frontier, and officials on Thursday offered a tour of the control room for the Mars Perseverance rover. The rover, which landed on Mars in February, is collecting rock samples that will be returned to Earth for closer study.</w:t>
      </w:r>
    </w:p>
    <w:p w14:paraId="4A8EC39F" w14:textId="77777777" w:rsidR="00B87B22" w:rsidRPr="005C4257" w:rsidRDefault="00B87B22" w:rsidP="00B87B22">
      <w:pPr>
        <w:rPr>
          <w:sz w:val="16"/>
          <w:szCs w:val="16"/>
        </w:rPr>
      </w:pPr>
      <w:r w:rsidRPr="005C4257">
        <w:rPr>
          <w:sz w:val="16"/>
          <w:szCs w:val="16"/>
        </w:rPr>
        <w:t>The Ingenuity helicopter that arrived with the rover has also completed more than a dozen flights, they said, demonstrating for the first time that powered, controlled flight on another planet is possible.</w:t>
      </w:r>
    </w:p>
    <w:p w14:paraId="61F389B2" w14:textId="77777777" w:rsidR="00B87B22" w:rsidRPr="005C4257" w:rsidRDefault="00B87B22" w:rsidP="00B87B22">
      <w:pPr>
        <w:rPr>
          <w:sz w:val="16"/>
          <w:szCs w:val="16"/>
        </w:rPr>
      </w:pPr>
      <w:r w:rsidRPr="005C4257">
        <w:rPr>
          <w:sz w:val="16"/>
          <w:szCs w:val="16"/>
        </w:rPr>
        <w:t>Yet while the challenges of space exploration may seem a world away from those here on Earth, Perseverance project scientist Ken Farley said much can be learned from the red planet. Some of the rocks his team is studying are 3.5 billion years old and come from a time when liquid water flowed on the surface of Mars.</w:t>
      </w:r>
    </w:p>
    <w:p w14:paraId="56F650D2" w14:textId="77777777" w:rsidR="00B87B22" w:rsidRPr="005C4257" w:rsidRDefault="00B87B22" w:rsidP="00B87B22">
      <w:pPr>
        <w:rPr>
          <w:sz w:val="16"/>
          <w:szCs w:val="16"/>
        </w:rPr>
      </w:pPr>
      <w:r w:rsidRPr="005C4257">
        <w:rPr>
          <w:sz w:val="16"/>
          <w:szCs w:val="16"/>
        </w:rPr>
        <w:t>There is no liquid water on the Martian surface today, he said, and there is essentially no atmosphere.</w:t>
      </w:r>
    </w:p>
    <w:p w14:paraId="42877C5A" w14:textId="77777777" w:rsidR="00B87B22" w:rsidRPr="005C4257" w:rsidRDefault="00B87B22" w:rsidP="00B87B22">
      <w:pPr>
        <w:rPr>
          <w:sz w:val="16"/>
          <w:szCs w:val="16"/>
        </w:rPr>
      </w:pPr>
      <w:r w:rsidRPr="005C4257">
        <w:rPr>
          <w:sz w:val="16"/>
          <w:szCs w:val="16"/>
        </w:rPr>
        <w:t xml:space="preserve">"It is an example of massive </w:t>
      </w:r>
      <w:hyperlink r:id="rId41" w:history="1">
        <w:r w:rsidRPr="005C4257">
          <w:rPr>
            <w:rStyle w:val="Hyperlink"/>
            <w:sz w:val="16"/>
            <w:szCs w:val="16"/>
          </w:rPr>
          <w:t>climate change</w:t>
        </w:r>
      </w:hyperlink>
      <w:r w:rsidRPr="005C4257">
        <w:rPr>
          <w:sz w:val="16"/>
          <w:szCs w:val="16"/>
        </w:rPr>
        <w:t>—from a planet that we believe would have been inhabitable to a planet that, at least on the surface, is not," Farley said. "It is a clear example that climate changes, and it can change enormously."</w:t>
      </w:r>
    </w:p>
    <w:p w14:paraId="62BA7065" w14:textId="77777777" w:rsidR="00B87B22" w:rsidRPr="005C4257" w:rsidRDefault="00B87B22" w:rsidP="00B87B22">
      <w:pPr>
        <w:rPr>
          <w:sz w:val="16"/>
          <w:szCs w:val="16"/>
        </w:rPr>
      </w:pPr>
      <w:r w:rsidRPr="005C4257">
        <w:rPr>
          <w:sz w:val="16"/>
          <w:szCs w:val="16"/>
        </w:rPr>
        <w:t>Nelson, the NASA administrator, echoed those sentiments when he addressed the rover's control team.</w:t>
      </w:r>
    </w:p>
    <w:p w14:paraId="2576BB85" w14:textId="77777777" w:rsidR="00B87B22" w:rsidRPr="005C4257" w:rsidRDefault="00B87B22" w:rsidP="00B87B22">
      <w:pPr>
        <w:rPr>
          <w:sz w:val="16"/>
          <w:szCs w:val="16"/>
        </w:rPr>
      </w:pPr>
      <w:r w:rsidRPr="005C4257">
        <w:rPr>
          <w:sz w:val="16"/>
          <w:szCs w:val="16"/>
        </w:rPr>
        <w:t xml:space="preserve">"That's one of the profound things that I think happens to every person that's had the privilege of looking out the window of a spacecraft when you orbit the Earth," he said. "You see how beautiful it is, but how fragile." </w:t>
      </w:r>
    </w:p>
    <w:p w14:paraId="57049536" w14:textId="77777777" w:rsidR="00B87B22" w:rsidRPr="008B552D" w:rsidRDefault="00B87B22" w:rsidP="00B87B22"/>
    <w:p w14:paraId="65DD25C9" w14:textId="77777777" w:rsidR="00B87B22" w:rsidRPr="009C4C80" w:rsidRDefault="00B87B22" w:rsidP="00B87B22">
      <w:pPr>
        <w:pStyle w:val="Heading4"/>
      </w:pPr>
      <w:r w:rsidRPr="009C4C80">
        <w:t>Warming causes extinction — leads to severe weather conditions, ecosystem collapse and armed conflict.</w:t>
      </w:r>
    </w:p>
    <w:p w14:paraId="6FFF82CF" w14:textId="77777777" w:rsidR="00B87B22" w:rsidRDefault="00B87B22" w:rsidP="00B87B22">
      <w:pPr>
        <w:rPr>
          <w:rFonts w:asciiTheme="minorHAnsi" w:hAnsiTheme="minorHAnsi" w:cstheme="minorHAnsi"/>
        </w:rPr>
      </w:pPr>
      <w:r>
        <w:rPr>
          <w:rStyle w:val="Style13ptBold"/>
          <w:rFonts w:asciiTheme="minorHAnsi" w:hAnsiTheme="minorHAnsi" w:cstheme="minorHAnsi"/>
        </w:rPr>
        <w:t>Sprat and Dunlop 19</w:t>
      </w:r>
      <w:r>
        <w:rPr>
          <w:rFonts w:asciiTheme="minorHAnsi" w:hAnsiTheme="minorHAnsi" w:cstheme="minorHAnsi"/>
        </w:rPr>
        <w:t xml:space="preserve"> — Spratt is Research Director for Breakthrough National Centre for Climate Restoration, Melbourne, and co-author of Climate Code Red: The case for emergency action.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(David and Ian; Published: May 2019; “Existential climate-related security risk: A scenario approach”; Breakthrough Policy Paper; Accessed: April 9, 2021; http://mycoasts.org/commons/library/2019_Spratt_Dunlop.pdf)//CYang</w:t>
      </w:r>
    </w:p>
    <w:p w14:paraId="384A2387" w14:textId="77777777" w:rsidR="00B87B22" w:rsidRDefault="00B87B22" w:rsidP="00B87B22">
      <w:pPr>
        <w:rPr>
          <w:rFonts w:asciiTheme="minorHAnsi" w:hAnsiTheme="minorHAnsi" w:cstheme="minorHAnsi"/>
          <w:sz w:val="16"/>
        </w:rPr>
      </w:pPr>
      <w:r>
        <w:rPr>
          <w:rFonts w:asciiTheme="minorHAnsi" w:hAnsiTheme="minorHAnsi" w:cstheme="minorHAnsi"/>
          <w:sz w:val="16"/>
        </w:rPr>
        <w:lastRenderedPageBreak/>
        <w:t xml:space="preserve">2050: By 2050, </w:t>
      </w:r>
      <w:r>
        <w:rPr>
          <w:rStyle w:val="StyleUnderline"/>
          <w:rFonts w:asciiTheme="minorHAnsi" w:hAnsiTheme="minorHAnsi" w:cstheme="minorHAnsi"/>
        </w:rPr>
        <w:t xml:space="preserve">there is </w:t>
      </w:r>
      <w:r>
        <w:rPr>
          <w:rStyle w:val="Emphasis"/>
          <w:rFonts w:asciiTheme="minorHAnsi" w:hAnsiTheme="minorHAnsi" w:cstheme="minorHAnsi"/>
        </w:rPr>
        <w:t xml:space="preserve">broad </w:t>
      </w:r>
      <w:r>
        <w:rPr>
          <w:rStyle w:val="Emphasis"/>
          <w:rFonts w:asciiTheme="minorHAnsi" w:hAnsiTheme="minorHAnsi" w:cstheme="minorHAnsi"/>
          <w:highlight w:val="cyan"/>
        </w:rPr>
        <w:t>scientific acceptance</w:t>
      </w:r>
      <w:r>
        <w:rPr>
          <w:rStyle w:val="StyleUnderline"/>
          <w:rFonts w:asciiTheme="minorHAnsi" w:hAnsiTheme="minorHAnsi" w:cstheme="minorHAnsi"/>
          <w:highlight w:val="cyan"/>
        </w:rPr>
        <w:t xml:space="preserve"> that</w:t>
      </w:r>
      <w:r>
        <w:rPr>
          <w:rStyle w:val="StyleUnderline"/>
          <w:rFonts w:asciiTheme="minorHAnsi" w:hAnsiTheme="minorHAnsi" w:cstheme="minorHAnsi"/>
        </w:rPr>
        <w:t xml:space="preserve"> </w:t>
      </w:r>
      <w:r>
        <w:rPr>
          <w:rStyle w:val="Emphasis"/>
          <w:rFonts w:asciiTheme="minorHAnsi" w:hAnsiTheme="minorHAnsi" w:cstheme="minorHAnsi"/>
        </w:rPr>
        <w:t xml:space="preserve">system </w:t>
      </w:r>
      <w:r>
        <w:rPr>
          <w:rStyle w:val="Emphasis"/>
          <w:rFonts w:asciiTheme="minorHAnsi" w:hAnsiTheme="minorHAnsi" w:cstheme="minorHAnsi"/>
          <w:highlight w:val="cyan"/>
        </w:rPr>
        <w:t>tipping-points</w:t>
      </w:r>
      <w:r>
        <w:rPr>
          <w:rFonts w:asciiTheme="minorHAnsi" w:hAnsiTheme="minorHAnsi" w:cstheme="minorHAnsi"/>
          <w:sz w:val="16"/>
        </w:rPr>
        <w:t xml:space="preserve"> for the West Antarctic Ice Sheet and a sea-ice-free Arctic summer were passed well before 1.5°C of warming, for the Greenland Ice Sheet well before 2°C, and </w:t>
      </w:r>
      <w:r>
        <w:rPr>
          <w:rStyle w:val="StyleUnderline"/>
          <w:rFonts w:asciiTheme="minorHAnsi" w:hAnsiTheme="minorHAnsi" w:cstheme="minorHAnsi"/>
          <w:highlight w:val="cyan"/>
        </w:rPr>
        <w:t>for</w:t>
      </w:r>
      <w:r>
        <w:rPr>
          <w:rStyle w:val="StyleUnderline"/>
          <w:rFonts w:asciiTheme="minorHAnsi" w:hAnsiTheme="minorHAnsi" w:cstheme="minorHAnsi"/>
        </w:rPr>
        <w:t xml:space="preserve"> widespread permafrost loss and large-scale</w:t>
      </w:r>
      <w:r>
        <w:rPr>
          <w:rFonts w:asciiTheme="minorHAnsi" w:hAnsiTheme="minorHAnsi" w:cstheme="minorHAnsi"/>
          <w:sz w:val="16"/>
        </w:rPr>
        <w:t xml:space="preserve"> Amazon </w:t>
      </w:r>
      <w:r>
        <w:rPr>
          <w:rStyle w:val="StyleUnderline"/>
          <w:rFonts w:asciiTheme="minorHAnsi" w:hAnsiTheme="minorHAnsi" w:cstheme="minorHAnsi"/>
        </w:rPr>
        <w:t>drought</w:t>
      </w:r>
      <w:r>
        <w:rPr>
          <w:rFonts w:asciiTheme="minorHAnsi" w:hAnsiTheme="minorHAnsi" w:cstheme="minorHAnsi"/>
          <w:sz w:val="16"/>
        </w:rPr>
        <w:t xml:space="preserve"> and dieback by 2.5°C. The “</w:t>
      </w:r>
      <w:r>
        <w:rPr>
          <w:rStyle w:val="Emphasis"/>
          <w:rFonts w:asciiTheme="minorHAnsi" w:hAnsiTheme="minorHAnsi" w:cstheme="minorHAnsi"/>
          <w:highlight w:val="cyan"/>
        </w:rPr>
        <w:t>hothouse Earth</w:t>
      </w:r>
      <w:r>
        <w:rPr>
          <w:rFonts w:asciiTheme="minorHAnsi" w:hAnsiTheme="minorHAnsi" w:cstheme="minorHAnsi"/>
          <w:sz w:val="16"/>
        </w:rPr>
        <w:t xml:space="preserve">” </w:t>
      </w:r>
      <w:r>
        <w:rPr>
          <w:rStyle w:val="StyleUnderline"/>
          <w:rFonts w:asciiTheme="minorHAnsi" w:hAnsiTheme="minorHAnsi" w:cstheme="minorHAnsi"/>
        </w:rPr>
        <w:t>scenario</w:t>
      </w:r>
      <w:r>
        <w:rPr>
          <w:rFonts w:asciiTheme="minorHAnsi" w:hAnsiTheme="minorHAnsi" w:cstheme="minorHAnsi"/>
          <w:sz w:val="16"/>
        </w:rPr>
        <w:t xml:space="preserve"> has </w:t>
      </w:r>
      <w:r>
        <w:rPr>
          <w:rStyle w:val="StyleUnderline"/>
          <w:rFonts w:asciiTheme="minorHAnsi" w:hAnsiTheme="minorHAnsi" w:cstheme="minorHAnsi"/>
          <w:highlight w:val="cyan"/>
        </w:rPr>
        <w:t xml:space="preserve">been </w:t>
      </w:r>
      <w:proofErr w:type="spellStart"/>
      <w:r>
        <w:rPr>
          <w:rStyle w:val="StyleUnderline"/>
          <w:rFonts w:asciiTheme="minorHAnsi" w:hAnsiTheme="minorHAnsi" w:cstheme="minorHAnsi"/>
          <w:highlight w:val="cyan"/>
        </w:rPr>
        <w:t>realised</w:t>
      </w:r>
      <w:proofErr w:type="spellEnd"/>
      <w:r>
        <w:rPr>
          <w:rStyle w:val="StyleUnderline"/>
          <w:rFonts w:asciiTheme="minorHAnsi" w:hAnsiTheme="minorHAnsi" w:cstheme="minorHAnsi"/>
        </w:rPr>
        <w:t>, and Earth is headed for another degree</w:t>
      </w:r>
      <w:r>
        <w:rPr>
          <w:rFonts w:asciiTheme="minorHAnsi" w:hAnsiTheme="minorHAnsi" w:cstheme="minorHAnsi"/>
          <w:sz w:val="16"/>
        </w:rPr>
        <w:t xml:space="preserve"> or more of warming, especially since human greenhouse emissions are still significant. 20</w:t>
      </w:r>
    </w:p>
    <w:p w14:paraId="0F41D447"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While </w:t>
      </w:r>
      <w:r>
        <w:rPr>
          <w:rStyle w:val="StyleUnderline"/>
          <w:rFonts w:asciiTheme="minorHAnsi" w:hAnsiTheme="minorHAnsi" w:cstheme="minorHAnsi"/>
        </w:rPr>
        <w:t>sea levels have risen 0.5</w:t>
      </w:r>
      <w:r>
        <w:rPr>
          <w:rFonts w:asciiTheme="minorHAnsi" w:hAnsiTheme="minorHAnsi" w:cstheme="minorHAnsi"/>
          <w:sz w:val="16"/>
        </w:rPr>
        <w:t xml:space="preserve"> </w:t>
      </w:r>
      <w:proofErr w:type="spellStart"/>
      <w:r>
        <w:rPr>
          <w:rFonts w:asciiTheme="minorHAnsi" w:hAnsiTheme="minorHAnsi" w:cstheme="minorHAnsi"/>
          <w:sz w:val="16"/>
        </w:rPr>
        <w:t>metres</w:t>
      </w:r>
      <w:proofErr w:type="spellEnd"/>
      <w:r>
        <w:rPr>
          <w:rFonts w:asciiTheme="minorHAnsi" w:hAnsiTheme="minorHAnsi" w:cstheme="minorHAnsi"/>
          <w:sz w:val="16"/>
        </w:rPr>
        <w:t xml:space="preserve"> by 2050, the </w:t>
      </w:r>
      <w:r>
        <w:rPr>
          <w:rStyle w:val="StyleUnderline"/>
          <w:rFonts w:asciiTheme="minorHAnsi" w:hAnsiTheme="minorHAnsi" w:cstheme="minorHAnsi"/>
        </w:rPr>
        <w:t xml:space="preserve">increase may be 2-3 </w:t>
      </w:r>
      <w:proofErr w:type="spellStart"/>
      <w:r>
        <w:rPr>
          <w:rStyle w:val="StyleUnderline"/>
          <w:rFonts w:asciiTheme="minorHAnsi" w:hAnsiTheme="minorHAnsi" w:cstheme="minorHAnsi"/>
        </w:rPr>
        <w:t>metres</w:t>
      </w:r>
      <w:proofErr w:type="spellEnd"/>
      <w:r>
        <w:rPr>
          <w:rFonts w:asciiTheme="minorHAnsi" w:hAnsiTheme="minorHAnsi" w:cstheme="minorHAnsi"/>
          <w:sz w:val="16"/>
        </w:rPr>
        <w:t xml:space="preserve"> by 2100, and it is understood from historical analogues that seas may eventually rise by more than 25 </w:t>
      </w:r>
      <w:proofErr w:type="spellStart"/>
      <w:r>
        <w:rPr>
          <w:rFonts w:asciiTheme="minorHAnsi" w:hAnsiTheme="minorHAnsi" w:cstheme="minorHAnsi"/>
          <w:sz w:val="16"/>
        </w:rPr>
        <w:t>metres</w:t>
      </w:r>
      <w:proofErr w:type="spellEnd"/>
      <w:r>
        <w:rPr>
          <w:rFonts w:asciiTheme="minorHAnsi" w:hAnsiTheme="minorHAnsi" w:cstheme="minorHAnsi"/>
          <w:sz w:val="16"/>
        </w:rPr>
        <w:t xml:space="preserve">. Thirty-five percent of the global land area, and 55 percent of </w:t>
      </w:r>
      <w:r>
        <w:rPr>
          <w:rStyle w:val="StyleUnderline"/>
          <w:rFonts w:asciiTheme="minorHAnsi" w:hAnsiTheme="minorHAnsi" w:cstheme="minorHAnsi"/>
        </w:rPr>
        <w:t xml:space="preserve">the global </w:t>
      </w:r>
      <w:r>
        <w:rPr>
          <w:rStyle w:val="StyleUnderline"/>
          <w:rFonts w:asciiTheme="minorHAnsi" w:hAnsiTheme="minorHAnsi" w:cstheme="minorHAnsi"/>
          <w:highlight w:val="cyan"/>
        </w:rPr>
        <w:t>population</w:t>
      </w:r>
      <w:r>
        <w:rPr>
          <w:rFonts w:asciiTheme="minorHAnsi" w:hAnsiTheme="minorHAnsi" w:cstheme="minorHAnsi"/>
          <w:sz w:val="16"/>
        </w:rPr>
        <w:t xml:space="preserve">, are </w:t>
      </w:r>
      <w:r>
        <w:rPr>
          <w:rStyle w:val="StyleUnderline"/>
          <w:rFonts w:asciiTheme="minorHAnsi" w:hAnsiTheme="minorHAnsi" w:cstheme="minorHAnsi"/>
          <w:highlight w:val="cyan"/>
        </w:rPr>
        <w:t>subject to</w:t>
      </w:r>
      <w:r>
        <w:rPr>
          <w:rFonts w:asciiTheme="minorHAnsi" w:hAnsiTheme="minorHAnsi" w:cstheme="minorHAnsi"/>
          <w:sz w:val="16"/>
        </w:rPr>
        <w:t xml:space="preserve"> more than 20 days a year of </w:t>
      </w:r>
      <w:r>
        <w:rPr>
          <w:rStyle w:val="Emphasis"/>
          <w:rFonts w:asciiTheme="minorHAnsi" w:hAnsiTheme="minorHAnsi" w:cstheme="minorHAnsi"/>
        </w:rPr>
        <w:t xml:space="preserve">lethal </w:t>
      </w:r>
      <w:r>
        <w:rPr>
          <w:rStyle w:val="Emphasis"/>
          <w:rFonts w:asciiTheme="minorHAnsi" w:hAnsiTheme="minorHAnsi" w:cstheme="minorHAnsi"/>
          <w:highlight w:val="cyan"/>
        </w:rPr>
        <w:t>heat conditions</w:t>
      </w:r>
      <w:r>
        <w:rPr>
          <w:rStyle w:val="StyleUnderline"/>
          <w:rFonts w:asciiTheme="minorHAnsi" w:hAnsiTheme="minorHAnsi" w:cstheme="minorHAnsi"/>
          <w:highlight w:val="cyan"/>
        </w:rPr>
        <w:t>, beyond</w:t>
      </w:r>
      <w:r>
        <w:rPr>
          <w:rStyle w:val="StyleUnderline"/>
          <w:rFonts w:asciiTheme="minorHAnsi" w:hAnsiTheme="minorHAnsi" w:cstheme="minorHAnsi"/>
        </w:rPr>
        <w:t xml:space="preserve"> the threshold of </w:t>
      </w:r>
      <w:r>
        <w:rPr>
          <w:rStyle w:val="Emphasis"/>
          <w:rFonts w:asciiTheme="minorHAnsi" w:hAnsiTheme="minorHAnsi" w:cstheme="minorHAnsi"/>
        </w:rPr>
        <w:t xml:space="preserve">human </w:t>
      </w:r>
      <w:r>
        <w:rPr>
          <w:rStyle w:val="Emphasis"/>
          <w:rFonts w:asciiTheme="minorHAnsi" w:hAnsiTheme="minorHAnsi" w:cstheme="minorHAnsi"/>
          <w:highlight w:val="cyan"/>
        </w:rPr>
        <w:t>survivability</w:t>
      </w:r>
      <w:r>
        <w:rPr>
          <w:rFonts w:asciiTheme="minorHAnsi" w:hAnsiTheme="minorHAnsi" w:cstheme="minorHAnsi"/>
          <w:sz w:val="16"/>
        </w:rPr>
        <w:t>.</w:t>
      </w:r>
    </w:p>
    <w:p w14:paraId="6B796049"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The </w:t>
      </w:r>
      <w:proofErr w:type="spellStart"/>
      <w:r>
        <w:rPr>
          <w:rStyle w:val="StyleUnderline"/>
          <w:rFonts w:asciiTheme="minorHAnsi" w:hAnsiTheme="minorHAnsi" w:cstheme="minorHAnsi"/>
          <w:highlight w:val="cyan"/>
        </w:rPr>
        <w:t>destabilisation</w:t>
      </w:r>
      <w:proofErr w:type="spellEnd"/>
      <w:r>
        <w:rPr>
          <w:rFonts w:asciiTheme="minorHAnsi" w:hAnsiTheme="minorHAnsi" w:cstheme="minorHAnsi"/>
          <w:sz w:val="16"/>
        </w:rPr>
        <w:t xml:space="preserve"> of the Jet Stream </w:t>
      </w:r>
      <w:r>
        <w:rPr>
          <w:rStyle w:val="StyleUnderline"/>
          <w:rFonts w:asciiTheme="minorHAnsi" w:hAnsiTheme="minorHAnsi" w:cstheme="minorHAnsi"/>
          <w:highlight w:val="cyan"/>
        </w:rPr>
        <w:t>has</w:t>
      </w:r>
      <w:r>
        <w:rPr>
          <w:rStyle w:val="StyleUnderline"/>
          <w:rFonts w:asciiTheme="minorHAnsi" w:hAnsiTheme="minorHAnsi" w:cstheme="minorHAnsi"/>
        </w:rPr>
        <w:t xml:space="preserve"> </w:t>
      </w:r>
      <w:r>
        <w:rPr>
          <w:rStyle w:val="Emphasis"/>
          <w:rFonts w:asciiTheme="minorHAnsi" w:hAnsiTheme="minorHAnsi" w:cstheme="minorHAnsi"/>
        </w:rPr>
        <w:t xml:space="preserve">very significantly </w:t>
      </w:r>
      <w:r>
        <w:rPr>
          <w:rStyle w:val="Emphasis"/>
          <w:rFonts w:asciiTheme="minorHAnsi" w:hAnsiTheme="minorHAnsi" w:cstheme="minorHAnsi"/>
          <w:highlight w:val="cyan"/>
        </w:rPr>
        <w:t>affected</w:t>
      </w:r>
      <w:r>
        <w:rPr>
          <w:rFonts w:asciiTheme="minorHAnsi" w:hAnsiTheme="minorHAnsi" w:cstheme="minorHAnsi"/>
          <w:sz w:val="16"/>
        </w:rPr>
        <w:t xml:space="preserve"> the intensity and geographical distribution of the Asian and West African monsoons and, together with the further slowing of the Gulf Stream, is </w:t>
      </w:r>
      <w:r>
        <w:rPr>
          <w:rStyle w:val="StyleUnderline"/>
          <w:rFonts w:asciiTheme="minorHAnsi" w:hAnsiTheme="minorHAnsi" w:cstheme="minorHAnsi"/>
        </w:rPr>
        <w:t xml:space="preserve">impinging on </w:t>
      </w:r>
      <w:r>
        <w:rPr>
          <w:rStyle w:val="Emphasis"/>
          <w:rFonts w:asciiTheme="minorHAnsi" w:hAnsiTheme="minorHAnsi" w:cstheme="minorHAnsi"/>
        </w:rPr>
        <w:t>life support</w:t>
      </w:r>
      <w:r>
        <w:rPr>
          <w:rStyle w:val="StyleUnderline"/>
          <w:rFonts w:asciiTheme="minorHAnsi" w:hAnsiTheme="minorHAnsi" w:cstheme="minorHAnsi"/>
        </w:rPr>
        <w:t xml:space="preserve"> systems</w:t>
      </w:r>
      <w:r>
        <w:rPr>
          <w:rFonts w:asciiTheme="minorHAnsi" w:hAnsiTheme="minorHAnsi" w:cstheme="minorHAnsi"/>
          <w:sz w:val="16"/>
        </w:rPr>
        <w:t xml:space="preserve"> in Europe. North America </w:t>
      </w:r>
      <w:r>
        <w:rPr>
          <w:rStyle w:val="StyleUnderline"/>
          <w:rFonts w:asciiTheme="minorHAnsi" w:hAnsiTheme="minorHAnsi" w:cstheme="minorHAnsi"/>
        </w:rPr>
        <w:t xml:space="preserve">suffers from </w:t>
      </w:r>
      <w:r>
        <w:rPr>
          <w:rStyle w:val="Emphasis"/>
          <w:rFonts w:asciiTheme="minorHAnsi" w:hAnsiTheme="minorHAnsi" w:cstheme="minorHAnsi"/>
          <w:highlight w:val="cyan"/>
        </w:rPr>
        <w:t>devastating weather</w:t>
      </w:r>
      <w:r>
        <w:rPr>
          <w:rStyle w:val="Emphasis"/>
          <w:rFonts w:asciiTheme="minorHAnsi" w:hAnsiTheme="minorHAnsi" w:cstheme="minorHAnsi"/>
        </w:rPr>
        <w:t xml:space="preserve"> extremes</w:t>
      </w:r>
      <w:r>
        <w:rPr>
          <w:rStyle w:val="StyleUnderline"/>
          <w:rFonts w:asciiTheme="minorHAnsi" w:hAnsiTheme="minorHAnsi" w:cstheme="minorHAnsi"/>
        </w:rPr>
        <w:t xml:space="preserve"> </w:t>
      </w:r>
      <w:r>
        <w:rPr>
          <w:rStyle w:val="StyleUnderline"/>
          <w:rFonts w:asciiTheme="minorHAnsi" w:hAnsiTheme="minorHAnsi" w:cstheme="minorHAnsi"/>
          <w:highlight w:val="cyan"/>
        </w:rPr>
        <w:t>including</w:t>
      </w:r>
      <w:r>
        <w:rPr>
          <w:rStyle w:val="StyleUnderline"/>
          <w:rFonts w:asciiTheme="minorHAnsi" w:hAnsiTheme="minorHAnsi" w:cstheme="minorHAnsi"/>
        </w:rPr>
        <w:t xml:space="preserve"> wild</w:t>
      </w:r>
      <w:r>
        <w:rPr>
          <w:rStyle w:val="StyleUnderline"/>
          <w:rFonts w:asciiTheme="minorHAnsi" w:hAnsiTheme="minorHAnsi" w:cstheme="minorHAnsi"/>
          <w:highlight w:val="cyan"/>
        </w:rPr>
        <w:t>fires, heatwaves, drought and inundation</w:t>
      </w:r>
      <w:r>
        <w:rPr>
          <w:rFonts w:asciiTheme="minorHAnsi" w:hAnsiTheme="minorHAnsi" w:cstheme="minorHAnsi"/>
          <w:sz w:val="16"/>
        </w:rPr>
        <w:t xml:space="preserve">. The summer monsoons in China have failed, and </w:t>
      </w:r>
      <w:r>
        <w:rPr>
          <w:rStyle w:val="StyleUnderline"/>
          <w:rFonts w:asciiTheme="minorHAnsi" w:hAnsiTheme="minorHAnsi" w:cstheme="minorHAnsi"/>
        </w:rPr>
        <w:t>water flows</w:t>
      </w:r>
      <w:r>
        <w:rPr>
          <w:rFonts w:asciiTheme="minorHAnsi" w:hAnsiTheme="minorHAnsi" w:cstheme="minorHAnsi"/>
          <w:sz w:val="16"/>
        </w:rPr>
        <w:t xml:space="preserve"> into the great rivers of Asia </w:t>
      </w:r>
      <w:r>
        <w:rPr>
          <w:rStyle w:val="StyleUnderline"/>
          <w:rFonts w:asciiTheme="minorHAnsi" w:hAnsiTheme="minorHAnsi" w:cstheme="minorHAnsi"/>
        </w:rPr>
        <w:t xml:space="preserve">are </w:t>
      </w:r>
      <w:r>
        <w:rPr>
          <w:rStyle w:val="Emphasis"/>
          <w:rFonts w:asciiTheme="minorHAnsi" w:hAnsiTheme="minorHAnsi" w:cstheme="minorHAnsi"/>
        </w:rPr>
        <w:t>severely reduced</w:t>
      </w:r>
      <w:r>
        <w:rPr>
          <w:rStyle w:val="StyleUnderline"/>
          <w:rFonts w:asciiTheme="minorHAnsi" w:hAnsiTheme="minorHAnsi" w:cstheme="minorHAnsi"/>
        </w:rPr>
        <w:t xml:space="preserve"> by</w:t>
      </w:r>
      <w:r>
        <w:rPr>
          <w:rFonts w:asciiTheme="minorHAnsi" w:hAnsiTheme="minorHAnsi" w:cstheme="minorHAnsi"/>
          <w:sz w:val="16"/>
        </w:rPr>
        <w:t xml:space="preserve"> the </w:t>
      </w:r>
      <w:r>
        <w:rPr>
          <w:rStyle w:val="StyleUnderline"/>
          <w:rFonts w:asciiTheme="minorHAnsi" w:hAnsiTheme="minorHAnsi" w:cstheme="minorHAnsi"/>
        </w:rPr>
        <w:t>loss of</w:t>
      </w:r>
      <w:r>
        <w:rPr>
          <w:rFonts w:asciiTheme="minorHAnsi" w:hAnsiTheme="minorHAnsi" w:cstheme="minorHAnsi"/>
          <w:sz w:val="16"/>
        </w:rPr>
        <w:t xml:space="preserve"> more than one-third of the Himalayan </w:t>
      </w:r>
      <w:r>
        <w:rPr>
          <w:rStyle w:val="StyleUnderline"/>
          <w:rFonts w:asciiTheme="minorHAnsi" w:hAnsiTheme="minorHAnsi" w:cstheme="minorHAnsi"/>
        </w:rPr>
        <w:t xml:space="preserve">ice sheet. </w:t>
      </w:r>
      <w:r>
        <w:rPr>
          <w:rStyle w:val="StyleUnderline"/>
          <w:rFonts w:asciiTheme="minorHAnsi" w:hAnsiTheme="minorHAnsi" w:cstheme="minorHAnsi"/>
          <w:highlight w:val="cyan"/>
        </w:rPr>
        <w:t>Glacial loss reaches 70 percent</w:t>
      </w:r>
      <w:r>
        <w:rPr>
          <w:rFonts w:asciiTheme="minorHAnsi" w:hAnsiTheme="minorHAnsi" w:cstheme="minorHAnsi"/>
          <w:sz w:val="16"/>
        </w:rPr>
        <w:t xml:space="preserve"> in the Andes, and rainfall in Mexico and central America falls by half. Semi-permanent El Nino conditions prevail. Aridification emerges over more than 30 percent of the world’s land surface. </w:t>
      </w:r>
      <w:r>
        <w:rPr>
          <w:rStyle w:val="StyleUnderline"/>
          <w:rFonts w:asciiTheme="minorHAnsi" w:hAnsiTheme="minorHAnsi" w:cstheme="minorHAnsi"/>
          <w:highlight w:val="cyan"/>
        </w:rPr>
        <w:t>Desertification</w:t>
      </w:r>
      <w:r>
        <w:rPr>
          <w:rStyle w:val="StyleUnderline"/>
          <w:rFonts w:asciiTheme="minorHAnsi" w:hAnsiTheme="minorHAnsi" w:cstheme="minorHAnsi"/>
        </w:rPr>
        <w:t xml:space="preserve"> is </w:t>
      </w:r>
      <w:r>
        <w:rPr>
          <w:rStyle w:val="StyleUnderline"/>
          <w:rFonts w:asciiTheme="minorHAnsi" w:hAnsiTheme="minorHAnsi" w:cstheme="minorHAnsi"/>
          <w:highlight w:val="cyan"/>
        </w:rPr>
        <w:t>severe</w:t>
      </w:r>
      <w:r>
        <w:rPr>
          <w:rFonts w:asciiTheme="minorHAnsi" w:hAnsiTheme="minorHAnsi" w:cstheme="minorHAnsi"/>
          <w:sz w:val="16"/>
        </w:rPr>
        <w:t xml:space="preserve"> in southern Africa, the southern Mediterranean, west Asia, the Middle East, inland Australia and across the south-western United States.</w:t>
      </w:r>
    </w:p>
    <w:p w14:paraId="2A6FCF13"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Impacts: </w:t>
      </w:r>
      <w:r>
        <w:rPr>
          <w:rStyle w:val="StyleUnderline"/>
          <w:rFonts w:asciiTheme="minorHAnsi" w:hAnsiTheme="minorHAnsi" w:cstheme="minorHAnsi"/>
        </w:rPr>
        <w:t xml:space="preserve">A </w:t>
      </w:r>
      <w:r>
        <w:rPr>
          <w:rStyle w:val="Emphasis"/>
          <w:rFonts w:asciiTheme="minorHAnsi" w:hAnsiTheme="minorHAnsi" w:cstheme="minorHAnsi"/>
        </w:rPr>
        <w:t xml:space="preserve">number of </w:t>
      </w:r>
      <w:r>
        <w:rPr>
          <w:rStyle w:val="Emphasis"/>
          <w:rFonts w:asciiTheme="minorHAnsi" w:hAnsiTheme="minorHAnsi" w:cstheme="minorHAnsi"/>
          <w:highlight w:val="cyan"/>
        </w:rPr>
        <w:t>ecosystems</w:t>
      </w:r>
      <w:r>
        <w:rPr>
          <w:rStyle w:val="StyleUnderline"/>
          <w:rFonts w:asciiTheme="minorHAnsi" w:hAnsiTheme="minorHAnsi" w:cstheme="minorHAnsi"/>
          <w:highlight w:val="cyan"/>
        </w:rPr>
        <w:t xml:space="preserve"> collapse</w:t>
      </w:r>
      <w:r>
        <w:rPr>
          <w:rFonts w:asciiTheme="minorHAnsi" w:hAnsiTheme="minorHAnsi" w:cstheme="minorHAnsi"/>
          <w:sz w:val="16"/>
        </w:rPr>
        <w:t>, including coral reef systems, the Amazon rainforest and in the Arctic.</w:t>
      </w:r>
    </w:p>
    <w:p w14:paraId="1E67DDCD"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Some poorer nations and regions, which lack capacity to provide artificially-cooled environments for their </w:t>
      </w:r>
      <w:r>
        <w:rPr>
          <w:rStyle w:val="StyleUnderline"/>
          <w:rFonts w:asciiTheme="minorHAnsi" w:hAnsiTheme="minorHAnsi" w:cstheme="minorHAnsi"/>
          <w:highlight w:val="cyan"/>
        </w:rPr>
        <w:t>populations</w:t>
      </w:r>
      <w:r>
        <w:rPr>
          <w:rStyle w:val="StyleUnderline"/>
          <w:rFonts w:asciiTheme="minorHAnsi" w:hAnsiTheme="minorHAnsi" w:cstheme="minorHAnsi"/>
        </w:rPr>
        <w:t xml:space="preserve">, become </w:t>
      </w:r>
      <w:r>
        <w:rPr>
          <w:rStyle w:val="Emphasis"/>
          <w:rFonts w:asciiTheme="minorHAnsi" w:hAnsiTheme="minorHAnsi" w:cstheme="minorHAnsi"/>
          <w:highlight w:val="cyan"/>
        </w:rPr>
        <w:t>unviable</w:t>
      </w:r>
      <w:r>
        <w:rPr>
          <w:rStyle w:val="StyleUnderline"/>
          <w:rFonts w:asciiTheme="minorHAnsi" w:hAnsiTheme="minorHAnsi" w:cstheme="minorHAnsi"/>
        </w:rPr>
        <w:t>. Deadly heat conditions persist</w:t>
      </w:r>
      <w:r>
        <w:rPr>
          <w:rFonts w:asciiTheme="minorHAnsi" w:hAnsiTheme="minorHAnsi" w:cstheme="minorHAnsi"/>
          <w:sz w:val="16"/>
        </w:rPr>
        <w:t xml:space="preserve"> for more than 100 days per year in West Africa, tropical South America, the Middle East and South-East Asia, </w:t>
      </w:r>
      <w:r>
        <w:rPr>
          <w:rStyle w:val="StyleUnderline"/>
          <w:rFonts w:asciiTheme="minorHAnsi" w:hAnsiTheme="minorHAnsi" w:cstheme="minorHAnsi"/>
        </w:rPr>
        <w:t xml:space="preserve">contributing to </w:t>
      </w:r>
      <w:r>
        <w:rPr>
          <w:rStyle w:val="Emphasis"/>
          <w:rFonts w:asciiTheme="minorHAnsi" w:hAnsiTheme="minorHAnsi" w:cstheme="minorHAnsi"/>
        </w:rPr>
        <w:t>more than a billion</w:t>
      </w:r>
      <w:r>
        <w:rPr>
          <w:rStyle w:val="StyleUnderline"/>
          <w:rFonts w:asciiTheme="minorHAnsi" w:hAnsiTheme="minorHAnsi" w:cstheme="minorHAnsi"/>
        </w:rPr>
        <w:t xml:space="preserve"> people being displaced</w:t>
      </w:r>
      <w:r>
        <w:rPr>
          <w:rFonts w:asciiTheme="minorHAnsi" w:hAnsiTheme="minorHAnsi" w:cstheme="minorHAnsi"/>
          <w:sz w:val="16"/>
        </w:rPr>
        <w:t xml:space="preserve"> from the tropical zone. </w:t>
      </w:r>
    </w:p>
    <w:p w14:paraId="11B4C968" w14:textId="77777777" w:rsidR="00B87B22" w:rsidRDefault="00B87B22" w:rsidP="00B87B22">
      <w:pPr>
        <w:rPr>
          <w:rFonts w:asciiTheme="minorHAnsi" w:hAnsiTheme="minorHAnsi" w:cstheme="minorHAnsi"/>
          <w:sz w:val="16"/>
        </w:rPr>
      </w:pPr>
      <w:r>
        <w:rPr>
          <w:rStyle w:val="StyleUnderline"/>
          <w:rFonts w:asciiTheme="minorHAnsi" w:hAnsiTheme="minorHAnsi" w:cstheme="minorHAnsi"/>
          <w:highlight w:val="cyan"/>
        </w:rPr>
        <w:t>Water</w:t>
      </w:r>
      <w:r>
        <w:rPr>
          <w:rStyle w:val="StyleUnderline"/>
          <w:rFonts w:asciiTheme="minorHAnsi" w:hAnsiTheme="minorHAnsi" w:cstheme="minorHAnsi"/>
        </w:rPr>
        <w:t xml:space="preserve"> availability </w:t>
      </w:r>
      <w:r>
        <w:rPr>
          <w:rStyle w:val="Emphasis"/>
          <w:rFonts w:asciiTheme="minorHAnsi" w:hAnsiTheme="minorHAnsi" w:cstheme="minorHAnsi"/>
          <w:highlight w:val="cyan"/>
        </w:rPr>
        <w:t>decreases</w:t>
      </w:r>
      <w:r>
        <w:rPr>
          <w:rStyle w:val="Emphasis"/>
          <w:rFonts w:asciiTheme="minorHAnsi" w:hAnsiTheme="minorHAnsi" w:cstheme="minorHAnsi"/>
        </w:rPr>
        <w:t xml:space="preserve"> sharply</w:t>
      </w:r>
      <w:r>
        <w:rPr>
          <w:rFonts w:asciiTheme="minorHAnsi" w:hAnsiTheme="minorHAnsi" w:cstheme="minorHAnsi"/>
          <w:sz w:val="16"/>
        </w:rPr>
        <w:t xml:space="preserve"> in the most affected regions at lower latitudes (dry tropics and subtropics), affecting about two billion people worldwide. </w:t>
      </w:r>
      <w:r>
        <w:rPr>
          <w:rStyle w:val="StyleUnderline"/>
          <w:rFonts w:asciiTheme="minorHAnsi" w:hAnsiTheme="minorHAnsi" w:cstheme="minorHAnsi"/>
          <w:highlight w:val="cyan"/>
        </w:rPr>
        <w:t>Ag</w:t>
      </w:r>
      <w:r>
        <w:rPr>
          <w:rStyle w:val="StyleUnderline"/>
          <w:rFonts w:asciiTheme="minorHAnsi" w:hAnsiTheme="minorHAnsi" w:cstheme="minorHAnsi"/>
        </w:rPr>
        <w:t xml:space="preserve">riculture becomes </w:t>
      </w:r>
      <w:r>
        <w:rPr>
          <w:rStyle w:val="StyleUnderline"/>
          <w:rFonts w:asciiTheme="minorHAnsi" w:hAnsiTheme="minorHAnsi" w:cstheme="minorHAnsi"/>
          <w:highlight w:val="cyan"/>
        </w:rPr>
        <w:t>nonviable</w:t>
      </w:r>
      <w:r>
        <w:rPr>
          <w:rFonts w:asciiTheme="minorHAnsi" w:hAnsiTheme="minorHAnsi" w:cstheme="minorHAnsi"/>
          <w:sz w:val="16"/>
        </w:rPr>
        <w:t xml:space="preserve"> in the dry subtropics.</w:t>
      </w:r>
    </w:p>
    <w:p w14:paraId="5F9F5CA4"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Most </w:t>
      </w:r>
      <w:r>
        <w:rPr>
          <w:rStyle w:val="StyleUnderline"/>
          <w:rFonts w:asciiTheme="minorHAnsi" w:hAnsiTheme="minorHAnsi" w:cstheme="minorHAnsi"/>
        </w:rPr>
        <w:t xml:space="preserve">regions in the </w:t>
      </w:r>
      <w:r>
        <w:rPr>
          <w:rStyle w:val="StyleUnderline"/>
          <w:rFonts w:asciiTheme="minorHAnsi" w:hAnsiTheme="minorHAnsi" w:cstheme="minorHAnsi"/>
          <w:highlight w:val="cyan"/>
        </w:rPr>
        <w:t>world see a</w:t>
      </w:r>
      <w:r>
        <w:rPr>
          <w:rStyle w:val="StyleUnderline"/>
          <w:rFonts w:asciiTheme="minorHAnsi" w:hAnsiTheme="minorHAnsi" w:cstheme="minorHAnsi"/>
        </w:rPr>
        <w:t xml:space="preserve"> </w:t>
      </w:r>
      <w:r>
        <w:rPr>
          <w:rStyle w:val="Emphasis"/>
          <w:rFonts w:asciiTheme="minorHAnsi" w:hAnsiTheme="minorHAnsi" w:cstheme="minorHAnsi"/>
        </w:rPr>
        <w:t xml:space="preserve">significant </w:t>
      </w:r>
      <w:r>
        <w:rPr>
          <w:rStyle w:val="Emphasis"/>
          <w:rFonts w:asciiTheme="minorHAnsi" w:hAnsiTheme="minorHAnsi" w:cstheme="minorHAnsi"/>
          <w:highlight w:val="cyan"/>
        </w:rPr>
        <w:t>drop</w:t>
      </w:r>
      <w:r>
        <w:rPr>
          <w:rStyle w:val="StyleUnderline"/>
          <w:rFonts w:asciiTheme="minorHAnsi" w:hAnsiTheme="minorHAnsi" w:cstheme="minorHAnsi"/>
          <w:highlight w:val="cyan"/>
        </w:rPr>
        <w:t xml:space="preserve"> in food</w:t>
      </w:r>
      <w:r>
        <w:rPr>
          <w:rFonts w:asciiTheme="minorHAnsi" w:hAnsiTheme="minorHAnsi" w:cstheme="minorHAnsi"/>
          <w:sz w:val="16"/>
        </w:rPr>
        <w:t xml:space="preserve"> production </w:t>
      </w:r>
      <w:r>
        <w:rPr>
          <w:rStyle w:val="StyleUnderline"/>
          <w:rFonts w:asciiTheme="minorHAnsi" w:hAnsiTheme="minorHAnsi" w:cstheme="minorHAnsi"/>
        </w:rPr>
        <w:t>and increasing numbers of extreme weather events</w:t>
      </w:r>
      <w:r>
        <w:rPr>
          <w:rFonts w:asciiTheme="minorHAnsi" w:hAnsiTheme="minorHAnsi" w:cstheme="minorHAnsi"/>
          <w:sz w:val="16"/>
        </w:rPr>
        <w:t xml:space="preserve">, including </w:t>
      </w:r>
      <w:r>
        <w:rPr>
          <w:rStyle w:val="StyleUnderline"/>
          <w:rFonts w:asciiTheme="minorHAnsi" w:hAnsiTheme="minorHAnsi" w:cstheme="minorHAnsi"/>
        </w:rPr>
        <w:t xml:space="preserve">heat waves, floods and storms. Food </w:t>
      </w:r>
      <w:r>
        <w:rPr>
          <w:rStyle w:val="StyleUnderline"/>
          <w:rFonts w:asciiTheme="minorHAnsi" w:hAnsiTheme="minorHAnsi" w:cstheme="minorHAnsi"/>
          <w:highlight w:val="cyan"/>
        </w:rPr>
        <w:t>production</w:t>
      </w:r>
      <w:r>
        <w:rPr>
          <w:rFonts w:asciiTheme="minorHAnsi" w:hAnsiTheme="minorHAnsi" w:cstheme="minorHAnsi"/>
          <w:sz w:val="16"/>
        </w:rPr>
        <w:t xml:space="preserve"> is </w:t>
      </w:r>
      <w:r>
        <w:rPr>
          <w:rStyle w:val="StyleUnderline"/>
          <w:rFonts w:asciiTheme="minorHAnsi" w:hAnsiTheme="minorHAnsi" w:cstheme="minorHAnsi"/>
          <w:highlight w:val="cyan"/>
        </w:rPr>
        <w:t>inadequate to feed the</w:t>
      </w:r>
      <w:r>
        <w:rPr>
          <w:rStyle w:val="StyleUnderline"/>
          <w:rFonts w:asciiTheme="minorHAnsi" w:hAnsiTheme="minorHAnsi" w:cstheme="minorHAnsi"/>
        </w:rPr>
        <w:t xml:space="preserve"> </w:t>
      </w:r>
      <w:r>
        <w:rPr>
          <w:rStyle w:val="Emphasis"/>
          <w:rFonts w:asciiTheme="minorHAnsi" w:hAnsiTheme="minorHAnsi" w:cstheme="minorHAnsi"/>
        </w:rPr>
        <w:t xml:space="preserve">global </w:t>
      </w:r>
      <w:r>
        <w:rPr>
          <w:rStyle w:val="Emphasis"/>
          <w:rFonts w:asciiTheme="minorHAnsi" w:hAnsiTheme="minorHAnsi" w:cstheme="minorHAnsi"/>
          <w:highlight w:val="cyan"/>
        </w:rPr>
        <w:t>population</w:t>
      </w:r>
      <w:r>
        <w:rPr>
          <w:rFonts w:asciiTheme="minorHAnsi" w:hAnsiTheme="minorHAnsi" w:cstheme="minorHAnsi"/>
          <w:sz w:val="16"/>
        </w:rPr>
        <w:t xml:space="preserve"> and food prices skyrocket, as a consequence of a one-fifth decline in crop yields, a decline in the nutrition content of food crops, a catastrophic decline in insect populations, desertification, monsoon failure and </w:t>
      </w:r>
      <w:r>
        <w:rPr>
          <w:rStyle w:val="StyleUnderline"/>
          <w:rFonts w:asciiTheme="minorHAnsi" w:hAnsiTheme="minorHAnsi" w:cstheme="minorHAnsi"/>
        </w:rPr>
        <w:t>chronic water shortages</w:t>
      </w:r>
      <w:r>
        <w:rPr>
          <w:rFonts w:asciiTheme="minorHAnsi" w:hAnsiTheme="minorHAnsi" w:cstheme="minorHAnsi"/>
          <w:sz w:val="16"/>
        </w:rPr>
        <w:t xml:space="preserve">, and </w:t>
      </w:r>
      <w:r>
        <w:rPr>
          <w:rStyle w:val="Emphasis"/>
          <w:rFonts w:asciiTheme="minorHAnsi" w:hAnsiTheme="minorHAnsi" w:cstheme="minorHAnsi"/>
        </w:rPr>
        <w:t>conditions too hot</w:t>
      </w:r>
      <w:r>
        <w:rPr>
          <w:rStyle w:val="StyleUnderline"/>
          <w:rFonts w:asciiTheme="minorHAnsi" w:hAnsiTheme="minorHAnsi" w:cstheme="minorHAnsi"/>
        </w:rPr>
        <w:t xml:space="preserve"> for human </w:t>
      </w:r>
      <w:r>
        <w:rPr>
          <w:rStyle w:val="StyleUnderline"/>
          <w:rFonts w:asciiTheme="minorHAnsi" w:hAnsiTheme="minorHAnsi" w:cstheme="minorHAnsi"/>
          <w:highlight w:val="cyan"/>
        </w:rPr>
        <w:t>habitation</w:t>
      </w:r>
      <w:r>
        <w:rPr>
          <w:rStyle w:val="StyleUnderline"/>
          <w:rFonts w:asciiTheme="minorHAnsi" w:hAnsiTheme="minorHAnsi" w:cstheme="minorHAnsi"/>
        </w:rPr>
        <w:t xml:space="preserve"> in significant</w:t>
      </w:r>
      <w:r>
        <w:rPr>
          <w:rFonts w:asciiTheme="minorHAnsi" w:hAnsiTheme="minorHAnsi" w:cstheme="minorHAnsi"/>
          <w:sz w:val="16"/>
        </w:rPr>
        <w:t xml:space="preserve"> food-growing </w:t>
      </w:r>
      <w:r>
        <w:rPr>
          <w:rStyle w:val="StyleUnderline"/>
          <w:rFonts w:asciiTheme="minorHAnsi" w:hAnsiTheme="minorHAnsi" w:cstheme="minorHAnsi"/>
        </w:rPr>
        <w:t>regions</w:t>
      </w:r>
      <w:r>
        <w:rPr>
          <w:rFonts w:asciiTheme="minorHAnsi" w:hAnsiTheme="minorHAnsi" w:cstheme="minorHAnsi"/>
          <w:sz w:val="16"/>
        </w:rPr>
        <w:t>.</w:t>
      </w:r>
    </w:p>
    <w:p w14:paraId="7FB1F2D0"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w:t>
      </w:r>
      <w:r>
        <w:rPr>
          <w:rStyle w:val="StyleUnderline"/>
          <w:rFonts w:asciiTheme="minorHAnsi" w:hAnsiTheme="minorHAnsi" w:cstheme="minorHAnsi"/>
        </w:rPr>
        <w:t xml:space="preserve">islands </w:t>
      </w:r>
      <w:r>
        <w:rPr>
          <w:rStyle w:val="StyleUnderline"/>
          <w:rFonts w:asciiTheme="minorHAnsi" w:hAnsiTheme="minorHAnsi" w:cstheme="minorHAnsi"/>
          <w:highlight w:val="cyan"/>
        </w:rPr>
        <w:t>become uninhabitable</w:t>
      </w:r>
      <w:r>
        <w:rPr>
          <w:rFonts w:asciiTheme="minorHAnsi" w:hAnsiTheme="minorHAnsi" w:cstheme="minorHAnsi"/>
          <w:sz w:val="16"/>
        </w:rPr>
        <w:t>. Ten percent of Bangladesh is inundated, displacing 15 million people.</w:t>
      </w:r>
    </w:p>
    <w:p w14:paraId="68BD23B3" w14:textId="77777777" w:rsidR="00B87B22" w:rsidRDefault="00B87B22" w:rsidP="00B87B22">
      <w:pPr>
        <w:rPr>
          <w:rFonts w:asciiTheme="minorHAnsi" w:hAnsiTheme="minorHAnsi" w:cstheme="minorHAnsi"/>
          <w:sz w:val="16"/>
        </w:rPr>
      </w:pPr>
      <w:r>
        <w:rPr>
          <w:rFonts w:asciiTheme="minorHAnsi" w:hAnsiTheme="minorHAnsi" w:cstheme="minorHAnsi"/>
          <w:sz w:val="16"/>
        </w:rPr>
        <w:t xml:space="preserve">Even for 2°C of warming, more than a billion people may need to be relocated and In high-end scenarios, the </w:t>
      </w:r>
      <w:r>
        <w:rPr>
          <w:rStyle w:val="StyleUnderline"/>
          <w:rFonts w:asciiTheme="minorHAnsi" w:hAnsiTheme="minorHAnsi" w:cstheme="minorHAnsi"/>
          <w:highlight w:val="cyan"/>
        </w:rPr>
        <w:t>scale of destruction</w:t>
      </w:r>
      <w:r>
        <w:rPr>
          <w:rFonts w:asciiTheme="minorHAnsi" w:hAnsiTheme="minorHAnsi" w:cstheme="minorHAnsi"/>
          <w:sz w:val="16"/>
        </w:rPr>
        <w:t xml:space="preserve"> is </w:t>
      </w:r>
      <w:r>
        <w:rPr>
          <w:rStyle w:val="StyleUnderline"/>
          <w:rFonts w:asciiTheme="minorHAnsi" w:hAnsiTheme="minorHAnsi" w:cstheme="minorHAnsi"/>
          <w:highlight w:val="cyan"/>
        </w:rPr>
        <w:t>beyond</w:t>
      </w:r>
      <w:r>
        <w:rPr>
          <w:rStyle w:val="StyleUnderline"/>
          <w:rFonts w:asciiTheme="minorHAnsi" w:hAnsiTheme="minorHAnsi" w:cstheme="minorHAnsi"/>
        </w:rPr>
        <w:t xml:space="preserve"> our </w:t>
      </w:r>
      <w:r>
        <w:rPr>
          <w:rStyle w:val="StyleUnderline"/>
          <w:rFonts w:asciiTheme="minorHAnsi" w:hAnsiTheme="minorHAnsi" w:cstheme="minorHAnsi"/>
          <w:highlight w:val="cyan"/>
        </w:rPr>
        <w:t>capacity</w:t>
      </w:r>
      <w:r>
        <w:rPr>
          <w:rStyle w:val="StyleUnderline"/>
          <w:rFonts w:asciiTheme="minorHAnsi" w:hAnsiTheme="minorHAnsi" w:cstheme="minorHAnsi"/>
        </w:rPr>
        <w:t xml:space="preserve"> to model, </w:t>
      </w:r>
      <w:r>
        <w:rPr>
          <w:rStyle w:val="StyleUnderline"/>
          <w:rFonts w:asciiTheme="minorHAnsi" w:hAnsiTheme="minorHAnsi" w:cstheme="minorHAnsi"/>
          <w:highlight w:val="cyan"/>
        </w:rPr>
        <w:t>with</w:t>
      </w:r>
      <w:r>
        <w:rPr>
          <w:rFonts w:asciiTheme="minorHAnsi" w:hAnsiTheme="minorHAnsi" w:cstheme="minorHAnsi"/>
          <w:sz w:val="16"/>
        </w:rPr>
        <w:t xml:space="preserve"> a </w:t>
      </w:r>
      <w:r>
        <w:rPr>
          <w:rStyle w:val="Emphasis"/>
          <w:rFonts w:asciiTheme="minorHAnsi" w:hAnsiTheme="minorHAnsi" w:cstheme="minorHAnsi"/>
        </w:rPr>
        <w:t xml:space="preserve">high </w:t>
      </w:r>
      <w:r>
        <w:rPr>
          <w:rStyle w:val="Emphasis"/>
          <w:rFonts w:asciiTheme="minorHAnsi" w:hAnsiTheme="minorHAnsi" w:cstheme="minorHAnsi"/>
          <w:highlight w:val="cyan"/>
        </w:rPr>
        <w:t>likelihood</w:t>
      </w:r>
      <w:r>
        <w:rPr>
          <w:rStyle w:val="StyleUnderline"/>
          <w:rFonts w:asciiTheme="minorHAnsi" w:hAnsiTheme="minorHAnsi" w:cstheme="minorHAnsi"/>
          <w:highlight w:val="cyan"/>
        </w:rPr>
        <w:t xml:space="preserve"> of</w:t>
      </w:r>
      <w:r>
        <w:rPr>
          <w:rStyle w:val="StyleUnderline"/>
          <w:rFonts w:asciiTheme="minorHAnsi" w:hAnsiTheme="minorHAnsi" w:cstheme="minorHAnsi"/>
        </w:rPr>
        <w:t xml:space="preserve"> human </w:t>
      </w:r>
      <w:proofErr w:type="spellStart"/>
      <w:r>
        <w:rPr>
          <w:rStyle w:val="StyleUnderline"/>
          <w:rFonts w:asciiTheme="minorHAnsi" w:hAnsiTheme="minorHAnsi" w:cstheme="minorHAnsi"/>
          <w:highlight w:val="cyan"/>
        </w:rPr>
        <w:t>civilisation</w:t>
      </w:r>
      <w:proofErr w:type="spellEnd"/>
      <w:r>
        <w:rPr>
          <w:rStyle w:val="StyleUnderline"/>
          <w:rFonts w:asciiTheme="minorHAnsi" w:hAnsiTheme="minorHAnsi" w:cstheme="minorHAnsi"/>
          <w:highlight w:val="cyan"/>
        </w:rPr>
        <w:t xml:space="preserve"> coming to an end</w:t>
      </w:r>
      <w:r>
        <w:rPr>
          <w:rFonts w:asciiTheme="minorHAnsi" w:hAnsiTheme="minorHAnsi" w:cstheme="minorHAnsi"/>
          <w:sz w:val="16"/>
        </w:rPr>
        <w:t>.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w:t>
      </w:r>
    </w:p>
    <w:p w14:paraId="3B0F79E5" w14:textId="77777777" w:rsidR="00B87B22" w:rsidRDefault="00B87B22" w:rsidP="00B87B22">
      <w:pPr>
        <w:rPr>
          <w:rFonts w:asciiTheme="minorHAnsi" w:hAnsiTheme="minorHAnsi" w:cstheme="minorHAnsi"/>
          <w:sz w:val="16"/>
        </w:rPr>
      </w:pPr>
      <w:r>
        <w:rPr>
          <w:rStyle w:val="StyleUnderline"/>
          <w:rFonts w:asciiTheme="minorHAnsi" w:hAnsiTheme="minorHAnsi" w:cstheme="minorHAnsi"/>
        </w:rPr>
        <w:lastRenderedPageBreak/>
        <w:t xml:space="preserve">Massive </w:t>
      </w:r>
      <w:r>
        <w:rPr>
          <w:rStyle w:val="Emphasis"/>
          <w:rFonts w:asciiTheme="minorHAnsi" w:hAnsiTheme="minorHAnsi" w:cstheme="minorHAnsi"/>
        </w:rPr>
        <w:t>nonlinear events</w:t>
      </w:r>
      <w:r>
        <w:rPr>
          <w:rFonts w:asciiTheme="minorHAnsi" w:hAnsiTheme="minorHAnsi" w:cstheme="minorHAnsi"/>
          <w:sz w:val="16"/>
        </w:rPr>
        <w:t xml:space="preserve"> in the global environment </w:t>
      </w:r>
      <w:r>
        <w:rPr>
          <w:rStyle w:val="StyleUnderline"/>
          <w:rFonts w:asciiTheme="minorHAnsi" w:hAnsiTheme="minorHAnsi" w:cstheme="minorHAnsi"/>
        </w:rPr>
        <w:t>give rise to massive nonlinear societal events</w:t>
      </w:r>
      <w:r>
        <w:rPr>
          <w:rFonts w:asciiTheme="minorHAnsi" w:hAnsiTheme="minorHAnsi" w:cstheme="minorHAnsi"/>
          <w:sz w:val="16"/>
        </w:rPr>
        <w:t xml:space="preserve">. In this scenario, </w:t>
      </w:r>
      <w:r>
        <w:rPr>
          <w:rStyle w:val="StyleUnderline"/>
          <w:rFonts w:asciiTheme="minorHAnsi" w:hAnsiTheme="minorHAnsi" w:cstheme="minorHAnsi"/>
          <w:highlight w:val="cyan"/>
        </w:rPr>
        <w:t>nations around the world</w:t>
      </w:r>
      <w:r>
        <w:rPr>
          <w:rFonts w:asciiTheme="minorHAnsi" w:hAnsiTheme="minorHAnsi" w:cstheme="minorHAnsi"/>
          <w:sz w:val="16"/>
        </w:rPr>
        <w:t xml:space="preserve"> will be </w:t>
      </w:r>
      <w:r>
        <w:rPr>
          <w:rStyle w:val="StyleUnderline"/>
          <w:rFonts w:asciiTheme="minorHAnsi" w:hAnsiTheme="minorHAnsi" w:cstheme="minorHAnsi"/>
          <w:highlight w:val="cyan"/>
        </w:rPr>
        <w:t>overwhelmed by</w:t>
      </w:r>
      <w:r>
        <w:rPr>
          <w:rFonts w:asciiTheme="minorHAnsi" w:hAnsiTheme="minorHAnsi" w:cstheme="minorHAnsi"/>
          <w:sz w:val="16"/>
        </w:rPr>
        <w:t xml:space="preserve"> the </w:t>
      </w:r>
      <w:r>
        <w:rPr>
          <w:rStyle w:val="StyleUnderline"/>
          <w:rFonts w:asciiTheme="minorHAnsi" w:hAnsiTheme="minorHAnsi" w:cstheme="minorHAnsi"/>
          <w:highlight w:val="cyan"/>
        </w:rPr>
        <w:t>scale of</w:t>
      </w:r>
      <w:r>
        <w:rPr>
          <w:rStyle w:val="StyleUnderline"/>
          <w:rFonts w:asciiTheme="minorHAnsi" w:hAnsiTheme="minorHAnsi" w:cstheme="minorHAnsi"/>
        </w:rPr>
        <w:t xml:space="preserve"> change and </w:t>
      </w:r>
      <w:r>
        <w:rPr>
          <w:rStyle w:val="Emphasis"/>
          <w:rFonts w:asciiTheme="minorHAnsi" w:hAnsiTheme="minorHAnsi" w:cstheme="minorHAnsi"/>
        </w:rPr>
        <w:t xml:space="preserve">pernicious </w:t>
      </w:r>
      <w:r>
        <w:rPr>
          <w:rStyle w:val="Emphasis"/>
          <w:rFonts w:asciiTheme="minorHAnsi" w:hAnsiTheme="minorHAnsi" w:cstheme="minorHAnsi"/>
          <w:highlight w:val="cyan"/>
        </w:rPr>
        <w:t>challenges</w:t>
      </w:r>
      <w:r>
        <w:rPr>
          <w:rStyle w:val="StyleUnderline"/>
          <w:rFonts w:asciiTheme="minorHAnsi" w:hAnsiTheme="minorHAnsi" w:cstheme="minorHAnsi"/>
          <w:highlight w:val="cyan"/>
        </w:rPr>
        <w:t>, such as</w:t>
      </w:r>
      <w:r>
        <w:rPr>
          <w:rFonts w:asciiTheme="minorHAnsi" w:hAnsiTheme="minorHAnsi" w:cstheme="minorHAnsi"/>
          <w:sz w:val="16"/>
        </w:rPr>
        <w:t xml:space="preserve"> pandemic </w:t>
      </w:r>
      <w:r>
        <w:rPr>
          <w:rStyle w:val="StyleUnderline"/>
          <w:rFonts w:asciiTheme="minorHAnsi" w:hAnsiTheme="minorHAnsi" w:cstheme="minorHAnsi"/>
          <w:highlight w:val="cyan"/>
        </w:rPr>
        <w:t>disease</w:t>
      </w:r>
      <w:r>
        <w:rPr>
          <w:rFonts w:asciiTheme="minorHAnsi" w:hAnsiTheme="minorHAnsi" w:cstheme="minorHAnsi"/>
          <w:sz w:val="16"/>
        </w:rPr>
        <w:t xml:space="preserve">. The </w:t>
      </w:r>
      <w:r>
        <w:rPr>
          <w:rStyle w:val="Emphasis"/>
          <w:rFonts w:asciiTheme="minorHAnsi" w:hAnsiTheme="minorHAnsi" w:cstheme="minorHAnsi"/>
        </w:rPr>
        <w:t xml:space="preserve">internal </w:t>
      </w:r>
      <w:r>
        <w:rPr>
          <w:rStyle w:val="Emphasis"/>
          <w:rFonts w:asciiTheme="minorHAnsi" w:hAnsiTheme="minorHAnsi" w:cstheme="minorHAnsi"/>
          <w:highlight w:val="cyan"/>
        </w:rPr>
        <w:t>cohesion</w:t>
      </w:r>
      <w:r>
        <w:rPr>
          <w:rStyle w:val="Emphasis"/>
          <w:rFonts w:asciiTheme="minorHAnsi" w:hAnsiTheme="minorHAnsi" w:cstheme="minorHAnsi"/>
        </w:rPr>
        <w:t xml:space="preserve"> of nations</w:t>
      </w:r>
      <w:r>
        <w:rPr>
          <w:rStyle w:val="StyleUnderline"/>
          <w:rFonts w:asciiTheme="minorHAnsi" w:hAnsiTheme="minorHAnsi" w:cstheme="minorHAnsi"/>
        </w:rPr>
        <w:t xml:space="preserve"> will be </w:t>
      </w:r>
      <w:r>
        <w:rPr>
          <w:rStyle w:val="StyleUnderline"/>
          <w:rFonts w:asciiTheme="minorHAnsi" w:hAnsiTheme="minorHAnsi" w:cstheme="minorHAnsi"/>
          <w:highlight w:val="cyan"/>
        </w:rPr>
        <w:t>under</w:t>
      </w:r>
      <w:r>
        <w:rPr>
          <w:rStyle w:val="StyleUnderline"/>
          <w:rFonts w:asciiTheme="minorHAnsi" w:hAnsiTheme="minorHAnsi" w:cstheme="minorHAnsi"/>
        </w:rPr>
        <w:t xml:space="preserve"> great </w:t>
      </w:r>
      <w:r>
        <w:rPr>
          <w:rStyle w:val="StyleUnderline"/>
          <w:rFonts w:asciiTheme="minorHAnsi" w:hAnsiTheme="minorHAnsi" w:cstheme="minorHAnsi"/>
          <w:highlight w:val="cyan"/>
        </w:rPr>
        <w:t>stress</w:t>
      </w:r>
      <w:r>
        <w:rPr>
          <w:rFonts w:asciiTheme="minorHAnsi" w:hAnsiTheme="minorHAnsi" w:cstheme="minorHAnsi"/>
          <w:sz w:val="16"/>
        </w:rPr>
        <w:t xml:space="preserve">, including in the United States, both </w:t>
      </w:r>
      <w:r>
        <w:rPr>
          <w:rStyle w:val="StyleUnderline"/>
          <w:rFonts w:asciiTheme="minorHAnsi" w:hAnsiTheme="minorHAnsi" w:cstheme="minorHAnsi"/>
        </w:rPr>
        <w:t>as a result of a dramatic rise in migration and changes in agricultural patterns and water</w:t>
      </w:r>
      <w:r>
        <w:rPr>
          <w:rFonts w:asciiTheme="minorHAnsi" w:hAnsiTheme="minorHAnsi" w:cstheme="minorHAnsi"/>
          <w:sz w:val="16"/>
        </w:rPr>
        <w:t xml:space="preserve"> availability. The flooding of coastal communities around the world, especially in the Netherlands, the United States, South Asia, and China, has the potential to challenge regional and even national identities. </w:t>
      </w:r>
      <w:r>
        <w:rPr>
          <w:rStyle w:val="Emphasis"/>
          <w:rFonts w:asciiTheme="minorHAnsi" w:hAnsiTheme="minorHAnsi" w:cstheme="minorHAnsi"/>
        </w:rPr>
        <w:t xml:space="preserve">Armed </w:t>
      </w:r>
      <w:r>
        <w:rPr>
          <w:rStyle w:val="Emphasis"/>
          <w:rFonts w:asciiTheme="minorHAnsi" w:hAnsiTheme="minorHAnsi" w:cstheme="minorHAnsi"/>
          <w:highlight w:val="cyan"/>
        </w:rPr>
        <w:t>conflict</w:t>
      </w:r>
      <w:r>
        <w:rPr>
          <w:rStyle w:val="StyleUnderline"/>
          <w:rFonts w:asciiTheme="minorHAnsi" w:hAnsiTheme="minorHAnsi" w:cstheme="minorHAnsi"/>
        </w:rPr>
        <w:t xml:space="preserve"> between nations </w:t>
      </w:r>
      <w:r>
        <w:rPr>
          <w:rStyle w:val="StyleUnderline"/>
          <w:rFonts w:asciiTheme="minorHAnsi" w:hAnsiTheme="minorHAnsi" w:cstheme="minorHAnsi"/>
          <w:highlight w:val="cyan"/>
        </w:rPr>
        <w:t>over resources</w:t>
      </w:r>
      <w:r>
        <w:rPr>
          <w:rFonts w:asciiTheme="minorHAnsi" w:hAnsiTheme="minorHAnsi" w:cstheme="minorHAnsi"/>
          <w:sz w:val="16"/>
        </w:rPr>
        <w:t xml:space="preserve">, such as the Nile and its tributaries, </w:t>
      </w:r>
      <w:r>
        <w:rPr>
          <w:rStyle w:val="StyleUnderline"/>
          <w:rFonts w:asciiTheme="minorHAnsi" w:hAnsiTheme="minorHAnsi" w:cstheme="minorHAnsi"/>
        </w:rPr>
        <w:t xml:space="preserve">is likely </w:t>
      </w:r>
      <w:r>
        <w:rPr>
          <w:rStyle w:val="StyleUnderline"/>
          <w:rFonts w:asciiTheme="minorHAnsi" w:hAnsiTheme="minorHAnsi" w:cstheme="minorHAnsi"/>
          <w:highlight w:val="cyan"/>
        </w:rPr>
        <w:t>and nuc</w:t>
      </w:r>
      <w:r>
        <w:rPr>
          <w:rStyle w:val="StyleUnderline"/>
          <w:rFonts w:asciiTheme="minorHAnsi" w:hAnsiTheme="minorHAnsi" w:cstheme="minorHAnsi"/>
        </w:rPr>
        <w:t xml:space="preserve">lear </w:t>
      </w:r>
      <w:r>
        <w:rPr>
          <w:rStyle w:val="StyleUnderline"/>
          <w:rFonts w:asciiTheme="minorHAnsi" w:hAnsiTheme="minorHAnsi" w:cstheme="minorHAnsi"/>
          <w:highlight w:val="cyan"/>
        </w:rPr>
        <w:t>war is possible</w:t>
      </w:r>
      <w:r>
        <w:rPr>
          <w:rFonts w:asciiTheme="minorHAnsi" w:hAnsiTheme="minorHAnsi" w:cstheme="minorHAnsi"/>
          <w:sz w:val="16"/>
        </w:rPr>
        <w:t>. The social consequences range from increased religious fervor to outright chaos. In this scenario, climate change provokes a permanent shift in the relationship of humankind to nature’. (emphasis added)</w:t>
      </w:r>
    </w:p>
    <w:p w14:paraId="532C94DA" w14:textId="77777777" w:rsidR="00B87B22" w:rsidRPr="00B87B22" w:rsidRDefault="00B87B22" w:rsidP="00B87B22"/>
    <w:p w14:paraId="61C905FC" w14:textId="77777777" w:rsidR="00B87B22" w:rsidRPr="00B87B22" w:rsidRDefault="00B87B22" w:rsidP="00B87B22"/>
    <w:p w14:paraId="5C4DE264" w14:textId="77777777" w:rsidR="005F338E" w:rsidRPr="005F338E" w:rsidRDefault="005F338E" w:rsidP="005F338E"/>
    <w:p w14:paraId="3675A13D" w14:textId="05E015BD" w:rsidR="005F338E" w:rsidRPr="005F338E" w:rsidRDefault="005F338E" w:rsidP="005F338E">
      <w:pPr>
        <w:pStyle w:val="Heading1"/>
      </w:pPr>
      <w:r w:rsidRPr="005F338E">
        <w:lastRenderedPageBreak/>
        <w:t>Case</w:t>
      </w:r>
    </w:p>
    <w:p w14:paraId="218A268D" w14:textId="07CB4059" w:rsidR="00B87B22" w:rsidRDefault="00B87B22" w:rsidP="00BD6FC3">
      <w:pPr>
        <w:pStyle w:val="Heading2"/>
      </w:pPr>
      <w:r>
        <w:lastRenderedPageBreak/>
        <w:t>FW</w:t>
      </w:r>
    </w:p>
    <w:p w14:paraId="3E8FD314" w14:textId="77777777" w:rsidR="00B87B22" w:rsidRPr="00514EB8" w:rsidRDefault="00B87B22" w:rsidP="00B87B22">
      <w:pPr>
        <w:pStyle w:val="Heading4"/>
        <w:spacing w:line="240" w:lineRule="auto"/>
        <w:rPr>
          <w:rFonts w:cs="Arial"/>
        </w:rPr>
      </w:pPr>
      <w:r w:rsidRPr="00514EB8">
        <w:rPr>
          <w:rFonts w:cs="Arial"/>
        </w:rPr>
        <w:t>1] Extinction comes first under any framework—it’s the ultimate form of oppression and violence.</w:t>
      </w:r>
    </w:p>
    <w:p w14:paraId="2EA173F8" w14:textId="77777777" w:rsidR="00B87B22" w:rsidRPr="00514EB8" w:rsidRDefault="00B87B22" w:rsidP="00B87B22">
      <w:pPr>
        <w:spacing w:line="240" w:lineRule="auto"/>
        <w:rPr>
          <w:sz w:val="16"/>
        </w:rPr>
      </w:pPr>
      <w:proofErr w:type="spellStart"/>
      <w:r w:rsidRPr="00514EB8">
        <w:rPr>
          <w:rStyle w:val="Emphasis"/>
          <w:bCs/>
        </w:rPr>
        <w:t>Pummer</w:t>
      </w:r>
      <w:proofErr w:type="spellEnd"/>
      <w:r w:rsidRPr="00514EB8">
        <w:rPr>
          <w:rStyle w:val="Emphasis"/>
          <w:bCs/>
        </w:rPr>
        <w:t xml:space="preserve"> 15</w:t>
      </w:r>
      <w:r w:rsidRPr="00514EB8">
        <w:rPr>
          <w:sz w:val="16"/>
        </w:rPr>
        <w:t xml:space="preserve"> [Theron, Junior Research Fellow in Philosophy at St. Anne's College, University of Oxford. “Moral Agreement on Saving the World” Practical Ethics, University of Oxford. May 18, 2015] AT</w:t>
      </w:r>
    </w:p>
    <w:p w14:paraId="02EAB26F" w14:textId="77777777" w:rsidR="00B87B22" w:rsidRPr="00514EB8" w:rsidRDefault="00B87B22" w:rsidP="00B87B22">
      <w:pPr>
        <w:spacing w:line="240" w:lineRule="auto"/>
        <w:rPr>
          <w:sz w:val="16"/>
        </w:rPr>
      </w:pPr>
      <w:r w:rsidRPr="00514EB8">
        <w:rPr>
          <w:rStyle w:val="StyleUnderline"/>
        </w:rPr>
        <w:t>There appears to be lot of disagreement in moral philosophy. Whether these many apparent disagreements are deep and irresolvable, I believe there is at least one thing it is reasonable to agree on right now</w:t>
      </w:r>
      <w:r w:rsidRPr="00514EB8">
        <w:rPr>
          <w:sz w:val="16"/>
        </w:rPr>
        <w:t>, whatever general moral view we adopt</w:t>
      </w:r>
      <w:r w:rsidRPr="00514EB8">
        <w:rPr>
          <w:rStyle w:val="StyleUnderline"/>
        </w:rPr>
        <w:t>: that it is very important to reduce the risk that all intelligent beings on this planet are eliminated by an enormous catastrophe, such as a nuclear war.</w:t>
      </w:r>
      <w:r w:rsidRPr="00514EB8">
        <w:rPr>
          <w:sz w:val="16"/>
        </w:rPr>
        <w:t xml:space="preserve"> How we might in fact try to reduce such existential risks is discussed elsewhere. My claim here is only that </w:t>
      </w:r>
      <w:r w:rsidRPr="00514EB8">
        <w:rPr>
          <w:rStyle w:val="StyleUnderline"/>
        </w:rPr>
        <w:t xml:space="preserve">we---whether we’re consequentialists, deontologists, or virtue ethicists---should all agree that we should try to save the world. </w:t>
      </w:r>
      <w:r w:rsidRPr="00514EB8">
        <w:rPr>
          <w:sz w:val="16"/>
        </w:rPr>
        <w:t xml:space="preserve">According to consequentialism, we should maximize the good, where this is taken to be the goodness, from an impartial perspective, of outcomes. </w:t>
      </w:r>
      <w:r w:rsidRPr="00514EB8">
        <w:rPr>
          <w:rStyle w:val="StyleUnderline"/>
        </w:rPr>
        <w:t>Clearly one thing that makes an outcome good is that the people in it are doing well. There is little disagreement here.</w:t>
      </w:r>
      <w:r w:rsidRPr="00514EB8">
        <w:rPr>
          <w:sz w:val="16"/>
        </w:rPr>
        <w:t xml:space="preserve"> If the happiness or well-being of possible future people is just as important as that of people who already exist, and if they would have good lives, it is not hard to see how</w:t>
      </w:r>
      <w:r w:rsidRPr="00514EB8">
        <w:rPr>
          <w:rStyle w:val="StyleUnderline"/>
        </w:rPr>
        <w:t xml:space="preserve"> </w:t>
      </w:r>
      <w:r w:rsidRPr="00E707EC">
        <w:rPr>
          <w:rStyle w:val="StyleUnderline"/>
          <w:highlight w:val="green"/>
        </w:rPr>
        <w:t xml:space="preserve">reducing existential risk is </w:t>
      </w:r>
      <w:r w:rsidRPr="00514EB8">
        <w:rPr>
          <w:rStyle w:val="StyleUnderline"/>
        </w:rPr>
        <w:t xml:space="preserve">easily </w:t>
      </w:r>
      <w:r w:rsidRPr="00E707EC">
        <w:rPr>
          <w:rStyle w:val="StyleUnderline"/>
          <w:highlight w:val="green"/>
        </w:rPr>
        <w:t>the most important thing in the whole world.</w:t>
      </w:r>
      <w:r w:rsidRPr="00514EB8">
        <w:rPr>
          <w:rStyle w:val="StyleUnderline"/>
        </w:rPr>
        <w:t xml:space="preserve"> This is for the familiar reason that there are </w:t>
      </w:r>
      <w:r w:rsidRPr="00E707EC">
        <w:rPr>
          <w:rStyle w:val="StyleUnderline"/>
          <w:highlight w:val="green"/>
        </w:rPr>
        <w:t xml:space="preserve">so many people </w:t>
      </w:r>
      <w:r w:rsidRPr="00514EB8">
        <w:rPr>
          <w:rStyle w:val="StyleUnderline"/>
        </w:rPr>
        <w:t xml:space="preserve">who </w:t>
      </w:r>
      <w:r w:rsidRPr="00E707EC">
        <w:rPr>
          <w:rStyle w:val="StyleUnderline"/>
          <w:highlight w:val="green"/>
        </w:rPr>
        <w:t>could exist in the future</w:t>
      </w:r>
      <w:r w:rsidRPr="00514EB8">
        <w:rPr>
          <w:rStyle w:val="StyleUnderline"/>
        </w:rPr>
        <w:t xml:space="preserve">---there are </w:t>
      </w:r>
      <w:r w:rsidRPr="00E707EC">
        <w:rPr>
          <w:rStyle w:val="StyleUnderline"/>
          <w:highlight w:val="green"/>
        </w:rPr>
        <w:t>trillions upon trillions</w:t>
      </w:r>
      <w:r w:rsidRPr="00514EB8">
        <w:rPr>
          <w:rStyle w:val="StyleUnderline"/>
        </w:rPr>
        <w:t xml:space="preserve">… upon trillions. There are so many possible future people that reducing existential risk is arguably the most important thing in the world, </w:t>
      </w:r>
      <w:r w:rsidRPr="00E707EC">
        <w:rPr>
          <w:rStyle w:val="StyleUnderline"/>
          <w:highlight w:val="green"/>
        </w:rPr>
        <w:t xml:space="preserve">even if the well-being of these possible people were given only 0.001% as much weight </w:t>
      </w:r>
      <w:r w:rsidRPr="00514EB8">
        <w:rPr>
          <w:rStyle w:val="StyleUnderline"/>
        </w:rPr>
        <w:t>as that of existing people.</w:t>
      </w:r>
      <w:r w:rsidRPr="00514EB8">
        <w:rPr>
          <w:sz w:val="16"/>
        </w:rPr>
        <w:t xml:space="preserve"> Even on a wholly person-affecting view---according to which there’s nothing (apart from effects on existing people) to be said in favor of creating happy people---the case for reducing existential risk is very strong. As noted in this seminal paper, </w:t>
      </w:r>
      <w:r w:rsidRPr="00514EB8">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514EB8">
        <w:rPr>
          <w:rStyle w:val="Emphasis"/>
          <w:bCs/>
        </w:rPr>
        <w:t>that is a huge mistake.</w:t>
      </w:r>
      <w:r w:rsidRPr="00514EB8">
        <w:rPr>
          <w:sz w:val="16"/>
        </w:rPr>
        <w:t xml:space="preserve"> </w:t>
      </w:r>
      <w:r w:rsidRPr="00514EB8">
        <w:rPr>
          <w:rStyle w:val="StyleUnderline"/>
        </w:rPr>
        <w:t xml:space="preserve">Non-consequentialism is the view that there’s more that determines rightness than the goodness of consequences or outcomes; </w:t>
      </w:r>
      <w:r w:rsidRPr="00514EB8">
        <w:rPr>
          <w:rStyle w:val="Emphasis"/>
          <w:bCs/>
        </w:rPr>
        <w:t>it is not the view that the latter don’t matter</w:t>
      </w:r>
      <w:r w:rsidRPr="00514EB8">
        <w:rPr>
          <w:rStyle w:val="StyleUnderline"/>
        </w:rPr>
        <w:t>.</w:t>
      </w:r>
      <w:r w:rsidRPr="00514EB8">
        <w:rPr>
          <w:sz w:val="16"/>
        </w:rPr>
        <w:t xml:space="preserve"> Even John Rawls wrote, “</w:t>
      </w:r>
      <w:r w:rsidRPr="00514EB8">
        <w:rPr>
          <w:rStyle w:val="StyleUnderline"/>
        </w:rPr>
        <w:t>All ethical doctrines worth our attention take consequences into account in judging rightness. One which did not would simply be irrational, crazy.</w:t>
      </w:r>
      <w:r w:rsidRPr="00514EB8">
        <w:rPr>
          <w:sz w:val="16"/>
        </w:rPr>
        <w:t xml:space="preserve">” </w:t>
      </w:r>
      <w:r w:rsidRPr="00514EB8">
        <w:rPr>
          <w:rStyle w:val="Emphasis"/>
          <w:bCs/>
        </w:rPr>
        <w:t>Minimally plausible versions of deontology and virtue ethics must be concerned in part with promoting the good</w:t>
      </w:r>
      <w:r w:rsidRPr="00514EB8">
        <w:rPr>
          <w:rStyle w:val="StyleUnderline"/>
        </w:rPr>
        <w:t>, from an impartial point of view.</w:t>
      </w:r>
      <w:r w:rsidRPr="00514EB8">
        <w:rPr>
          <w:sz w:val="16"/>
        </w:rPr>
        <w:t xml:space="preserve"> </w:t>
      </w:r>
      <w:r w:rsidRPr="00514EB8">
        <w:rPr>
          <w:rStyle w:val="StyleUnderline"/>
        </w:rPr>
        <w:t>They’d thus imply very strong reasons to reduce existential risk</w:t>
      </w:r>
      <w:r w:rsidRPr="00514EB8">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14EB8">
        <w:rPr>
          <w:rStyle w:val="StyleUnderline"/>
        </w:rPr>
        <w:t>Even egoism, the view that each agent should maximize her own good, might imply strong reasons to reduce existential risk.</w:t>
      </w:r>
      <w:r w:rsidRPr="00514EB8">
        <w:rPr>
          <w:sz w:val="16"/>
        </w:rPr>
        <w:t xml:space="preserve"> It will depend, among other things, on what one’s own good consists in. If well-being consisted in pleasure only, it is somewhat harder to argue that egoism would imply strong reasons to reduce existential risk---perhaps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14EB8">
        <w:rPr>
          <w:rStyle w:val="StyleUnderline"/>
        </w:rPr>
        <w:t>To be minimally plausible, egoism will need to be paired with a more sophisticated account of well-being.</w:t>
      </w:r>
      <w:r w:rsidRPr="00514EB8">
        <w:rPr>
          <w:sz w:val="16"/>
        </w:rPr>
        <w:t xml:space="preserve"> To see this, it is enough to consider, as Plato did, the possibility of a ring of invisibility---</w:t>
      </w:r>
      <w:r w:rsidRPr="00514EB8">
        <w:rPr>
          <w:rStyle w:val="StyleUnderline"/>
        </w:rPr>
        <w:t xml:space="preserve">suppose that, while wearing it, Ayn could derive some pleasure by helping the poor, but instead could derive just a bit more </w:t>
      </w:r>
      <w:r w:rsidRPr="00514EB8">
        <w:rPr>
          <w:rStyle w:val="StyleUnderline"/>
        </w:rPr>
        <w:lastRenderedPageBreak/>
        <w:t>by severely harming them. Hedonistic egoism would absurdly imply she should do the latter. To avoid this implication, egoists would need to build something like the meaningfulness of a life into well-being</w:t>
      </w:r>
      <w:r w:rsidRPr="00514EB8">
        <w:rPr>
          <w:sz w:val="16"/>
        </w:rPr>
        <w:t xml:space="preserve">, in some robust way, where this would to a significant extent be a function of other-regarding concerns (see chapter 12 of this classic intro to ethics). But </w:t>
      </w:r>
      <w:r w:rsidRPr="00514EB8">
        <w:rPr>
          <w:rStyle w:val="StyleUnderline"/>
        </w:rPr>
        <w:t xml:space="preserve">once these elements are included, we can (roughly, as above) argue that </w:t>
      </w:r>
      <w:r w:rsidRPr="00E707EC">
        <w:rPr>
          <w:rStyle w:val="StyleUnderline"/>
          <w:highlight w:val="green"/>
        </w:rPr>
        <w:t>this sort of egoism will imply strong reasons to reduce existential risk</w:t>
      </w:r>
      <w:r w:rsidRPr="00514EB8">
        <w:rPr>
          <w:rStyle w:val="StyleUnderline"/>
        </w:rPr>
        <w:t>.</w:t>
      </w:r>
      <w:r w:rsidRPr="00514EB8">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707EC">
        <w:rPr>
          <w:rStyle w:val="Emphasis"/>
          <w:bCs/>
          <w:highlight w:val="green"/>
        </w:rPr>
        <w:t>We should also take into account moral uncertainty.</w:t>
      </w:r>
      <w:r w:rsidRPr="00514EB8">
        <w:rPr>
          <w:sz w:val="16"/>
        </w:rPr>
        <w:t xml:space="preserve"> </w:t>
      </w:r>
      <w:r w:rsidRPr="00514EB8">
        <w:rPr>
          <w:rStyle w:val="StyleUnderline"/>
        </w:rPr>
        <w:t>What is it reasonable for one to do, when one is uncertain not (only) about the empirical facts, but also about the moral facts?</w:t>
      </w:r>
      <w:r w:rsidRPr="00514EB8">
        <w:rPr>
          <w:sz w:val="16"/>
        </w:rPr>
        <w:t xml:space="preserve"> I’ve just argued that </w:t>
      </w:r>
      <w:r w:rsidRPr="00514EB8">
        <w:rPr>
          <w:rStyle w:val="StyleUnderline"/>
        </w:rPr>
        <w:t>there’s agreement among minimally plausible ethical views that we have strong reason to reduce existential risk---not only consequentialists, but also deontologists, virtue ethicists, and sophisticated egoists should agree.</w:t>
      </w:r>
      <w:r w:rsidRPr="00514EB8">
        <w:rPr>
          <w:sz w:val="16"/>
        </w:rPr>
        <w:t xml:space="preserve"> But </w:t>
      </w:r>
      <w:r w:rsidRPr="00514EB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14EB8">
        <w:rPr>
          <w:sz w:val="16"/>
        </w:rPr>
        <w:t xml:space="preserve">(and 10% sure that one of these other ones is correct), </w:t>
      </w:r>
      <w:r w:rsidRPr="00514EB8">
        <w:rPr>
          <w:rStyle w:val="StyleUnderline"/>
        </w:rPr>
        <w:t>they would have pretty strong reason, from the standpoint of moral uncertainty, to reduce existential risk.</w:t>
      </w:r>
      <w:r w:rsidRPr="00514EB8">
        <w:rPr>
          <w:sz w:val="16"/>
        </w:rPr>
        <w:t xml:space="preserve"> Perhaps most disturbingly still, </w:t>
      </w:r>
      <w:r w:rsidRPr="00E707EC">
        <w:rPr>
          <w:rStyle w:val="StyleUnderline"/>
          <w:highlight w:val="green"/>
        </w:rPr>
        <w:t xml:space="preserve">even if we are only 1% sure that </w:t>
      </w:r>
      <w:r w:rsidRPr="00514EB8">
        <w:rPr>
          <w:rStyle w:val="StyleUnderline"/>
        </w:rPr>
        <w:t xml:space="preserve">the </w:t>
      </w:r>
      <w:r w:rsidRPr="00E707EC">
        <w:rPr>
          <w:rStyle w:val="StyleUnderline"/>
          <w:highlight w:val="green"/>
        </w:rPr>
        <w:t xml:space="preserve">well-being </w:t>
      </w:r>
      <w:r w:rsidRPr="00514EB8">
        <w:rPr>
          <w:rStyle w:val="StyleUnderline"/>
        </w:rPr>
        <w:t xml:space="preserve">of possible future people </w:t>
      </w:r>
      <w:r w:rsidRPr="00E707EC">
        <w:rPr>
          <w:rStyle w:val="StyleUnderline"/>
          <w:highlight w:val="green"/>
        </w:rPr>
        <w:t xml:space="preserve">matters, </w:t>
      </w:r>
      <w:r w:rsidRPr="00514EB8">
        <w:rPr>
          <w:rStyle w:val="StyleUnderline"/>
        </w:rPr>
        <w:t xml:space="preserve">it is at least arguable that, </w:t>
      </w:r>
      <w:r w:rsidRPr="00E707EC">
        <w:rPr>
          <w:rStyle w:val="StyleUnderline"/>
          <w:highlight w:val="green"/>
        </w:rPr>
        <w:t xml:space="preserve">from </w:t>
      </w:r>
      <w:r w:rsidRPr="00514EB8">
        <w:rPr>
          <w:rStyle w:val="StyleUnderline"/>
        </w:rPr>
        <w:t xml:space="preserve">the standpoint of </w:t>
      </w:r>
      <w:r w:rsidRPr="00E707EC">
        <w:rPr>
          <w:rStyle w:val="StyleUnderline"/>
          <w:highlight w:val="green"/>
        </w:rPr>
        <w:t>moral uncertainty, reducing existential risk is the most important thing in the world.</w:t>
      </w:r>
      <w:r w:rsidRPr="00514EB8">
        <w:rPr>
          <w:sz w:val="16"/>
        </w:rPr>
        <w:t xml:space="preserve"> Again, this is largely for the reason that there are so many people who could exist in the future---there are trillions upon trillions… upon trillions. (For more on this and other related issues, see this excellent dissertation). Of course, it is uncertain whether these untold trillions would, in general, have good lives. It’s possible they’ll be miserable. </w:t>
      </w:r>
      <w:r w:rsidRPr="00514EB8">
        <w:rPr>
          <w:rStyle w:val="StyleUnderline"/>
        </w:rPr>
        <w:t>It is enough for my claim that there is moral agreement in the relevant sense if</w:t>
      </w:r>
      <w:r w:rsidRPr="00514EB8">
        <w:rPr>
          <w:sz w:val="16"/>
        </w:rPr>
        <w:t xml:space="preserve">, at least given certain empirical claims about what future lives would most likely be like, </w:t>
      </w:r>
      <w:r w:rsidRPr="00E707EC">
        <w:rPr>
          <w:rStyle w:val="Emphasis"/>
          <w:bCs/>
          <w:highlight w:val="green"/>
        </w:rPr>
        <w:t xml:space="preserve">all minimally plausible moral views would converge </w:t>
      </w:r>
      <w:r w:rsidRPr="00514EB8">
        <w:rPr>
          <w:rStyle w:val="Emphasis"/>
          <w:bCs/>
        </w:rPr>
        <w:t xml:space="preserve">on the conclusion </w:t>
      </w:r>
      <w:r w:rsidRPr="00E707EC">
        <w:rPr>
          <w:rStyle w:val="Emphasis"/>
          <w:bCs/>
          <w:highlight w:val="green"/>
        </w:rPr>
        <w:t>that we should try to save the world</w:t>
      </w:r>
      <w:r w:rsidRPr="00E707EC">
        <w:rPr>
          <w:rStyle w:val="StyleUnderline"/>
          <w:highlight w:val="green"/>
        </w:rPr>
        <w:t>.</w:t>
      </w:r>
      <w:r w:rsidRPr="00514EB8">
        <w:rPr>
          <w:sz w:val="16"/>
        </w:rPr>
        <w:t xml:space="preserve"> While there are some non-crazy </w:t>
      </w:r>
      <w:r w:rsidRPr="00514EB8">
        <w:rPr>
          <w:rStyle w:val="StyleUnderline"/>
        </w:rPr>
        <w:t>views that place significantly greater moral weight on avoiding suffering than on promoting happiness</w:t>
      </w:r>
      <w:r w:rsidRPr="00514EB8">
        <w:rPr>
          <w:sz w:val="16"/>
        </w:rPr>
        <w:t xml:space="preserve">, for reasons others have offered (and for independent reasons I won’t get into here unless requested to), they nonetheless </w:t>
      </w:r>
      <w:r w:rsidRPr="00514EB8">
        <w:rPr>
          <w:rStyle w:val="StyleUnderline"/>
        </w:rPr>
        <w:t>seem to be fairly implausible views.</w:t>
      </w:r>
      <w:r w:rsidRPr="00514EB8">
        <w:rPr>
          <w:sz w:val="16"/>
        </w:rPr>
        <w:t xml:space="preserve"> And </w:t>
      </w:r>
      <w:r w:rsidRPr="00514EB8">
        <w:rPr>
          <w:rStyle w:val="StyleUnderline"/>
        </w:rPr>
        <w:t>even if things did not go well for our ancestors, I am optimistic that they will overall go fantastically well for our descendants, if we allow them to. I suspect that most of us alive today---at least those of us not suffering from extreme illness or poverty---have lives that are well worth living, and that things will continue to improve.</w:t>
      </w:r>
      <w:r w:rsidRPr="00514EB8">
        <w:rPr>
          <w:sz w:val="16"/>
        </w:rPr>
        <w:t xml:space="preserve"> Derek Parfit, whose work has emphasized future generations as well as agreement in ethics, described our situation clearly and accurately: “We live during the hinge of history. </w:t>
      </w:r>
      <w:r w:rsidRPr="00514EB8">
        <w:rPr>
          <w:rStyle w:val="StyleUnderline"/>
        </w:rPr>
        <w:t xml:space="preserve">Given the scientific and technological discoveries of the last two centuries, the world has never changed as fast. </w:t>
      </w:r>
      <w:r w:rsidRPr="00514EB8">
        <w:rPr>
          <w:sz w:val="16"/>
        </w:rPr>
        <w:t xml:space="preserve">We shall soon have even greater powers to transform, not only our surroundings, but ourselves and our successors. </w:t>
      </w:r>
      <w:r w:rsidRPr="00514EB8">
        <w:rPr>
          <w:rStyle w:val="StyleUnderline"/>
        </w:rPr>
        <w:t xml:space="preserve">If we act wisely in the next few centuries, humanity will survive its most dangerous and decisive period. </w:t>
      </w:r>
      <w:r w:rsidRPr="00514EB8">
        <w:rPr>
          <w:sz w:val="16"/>
        </w:rPr>
        <w:t xml:space="preserve">Our descendants could, if necessary, go elsewhere, spreading through this galaxy…. </w:t>
      </w:r>
      <w:r w:rsidRPr="00514EB8">
        <w:rPr>
          <w:rStyle w:val="StyleUnderline"/>
        </w:rPr>
        <w:t>Our descendants might, I believe, make the further future very good. But that good future may also depend in part on us. If our selfish recklessness ends human history, we would be acting very wrongly.</w:t>
      </w:r>
      <w:r w:rsidRPr="00514EB8">
        <w:rPr>
          <w:sz w:val="16"/>
        </w:rPr>
        <w:t>” (From chapter 36 of On What Matters)</w:t>
      </w:r>
    </w:p>
    <w:p w14:paraId="00CC0ECA" w14:textId="77777777" w:rsidR="00B87B22" w:rsidRPr="00514EB8" w:rsidRDefault="00B87B22" w:rsidP="00B87B22">
      <w:pPr>
        <w:pStyle w:val="Heading4"/>
        <w:spacing w:line="240" w:lineRule="auto"/>
        <w:rPr>
          <w:rFonts w:cs="Arial"/>
        </w:rPr>
      </w:pPr>
      <w:r w:rsidRPr="00514EB8">
        <w:rPr>
          <w:rFonts w:cs="Arial"/>
        </w:rPr>
        <w:t xml:space="preserve">2] Defer to </w:t>
      </w:r>
      <w:r w:rsidRPr="00514EB8">
        <w:rPr>
          <w:rFonts w:cs="Arial"/>
          <w:u w:val="single"/>
        </w:rPr>
        <w:t>consequentialist utilitarianism</w:t>
      </w:r>
      <w:r w:rsidRPr="00514EB8">
        <w:rPr>
          <w:rFonts w:cs="Arial"/>
        </w:rPr>
        <w:t xml:space="preserve">---risk-analysis should be centered on </w:t>
      </w:r>
      <w:r w:rsidRPr="00514EB8">
        <w:rPr>
          <w:rFonts w:cs="Arial"/>
          <w:u w:val="single"/>
        </w:rPr>
        <w:t>preventing extinction</w:t>
      </w:r>
      <w:r w:rsidRPr="00514EB8">
        <w:rPr>
          <w:rFonts w:cs="Arial"/>
        </w:rPr>
        <w:t>.</w:t>
      </w:r>
    </w:p>
    <w:p w14:paraId="2F601348" w14:textId="77777777" w:rsidR="00B87B22" w:rsidRPr="00514EB8" w:rsidRDefault="00B87B22" w:rsidP="00B87B22">
      <w:pPr>
        <w:spacing w:line="240" w:lineRule="auto"/>
        <w:rPr>
          <w:sz w:val="16"/>
        </w:rPr>
      </w:pPr>
      <w:r w:rsidRPr="00514EB8">
        <w:rPr>
          <w:rStyle w:val="Style13ptBold"/>
        </w:rPr>
        <w:t>Baum &amp; Barrett ’18</w:t>
      </w:r>
      <w:r w:rsidRPr="00514EB8">
        <w:t xml:space="preserve"> </w:t>
      </w:r>
      <w:r w:rsidRPr="00514EB8">
        <w:rPr>
          <w:sz w:val="16"/>
        </w:rPr>
        <w:t>(Seth D. Baum &amp; Anthony M. Barrett. Global Catastrophic Risk Institute. 2018. “Global Catastrophes: The Most Extreme Risks.” Risk in Extreme Environments: Preparing, Avoiding, Mitigating, and Managing, edited by Vicki Bier, Routledge, pp. 174–184)</w:t>
      </w:r>
    </w:p>
    <w:p w14:paraId="13D08EF7" w14:textId="77777777" w:rsidR="00B87B22" w:rsidRPr="00E707EC" w:rsidRDefault="00B87B22" w:rsidP="00B87B22">
      <w:pPr>
        <w:spacing w:line="240" w:lineRule="auto"/>
        <w:rPr>
          <w:rStyle w:val="Emphasis"/>
          <w:b w:val="0"/>
          <w:bCs/>
          <w:highlight w:val="green"/>
        </w:rPr>
      </w:pPr>
      <w:r w:rsidRPr="00514EB8">
        <w:rPr>
          <w:sz w:val="16"/>
        </w:rPr>
        <w:t xml:space="preserve">2. What Is GCR And Why Is It Important? </w:t>
      </w:r>
      <w:r w:rsidRPr="00514EB8">
        <w:rPr>
          <w:rStyle w:val="StyleUnderline"/>
        </w:rPr>
        <w:t xml:space="preserve">Taken </w:t>
      </w:r>
      <w:r w:rsidRPr="00514EB8">
        <w:rPr>
          <w:rStyle w:val="Emphasis"/>
          <w:bCs/>
        </w:rPr>
        <w:t>literally</w:t>
      </w:r>
      <w:r w:rsidRPr="00514EB8">
        <w:rPr>
          <w:rStyle w:val="StyleUnderline"/>
        </w:rPr>
        <w:t>, a global catastrophe can be any event that is in some way catastrophic across the globe</w:t>
      </w:r>
      <w:r w:rsidRPr="00514EB8">
        <w:rPr>
          <w:sz w:val="16"/>
        </w:rPr>
        <w:t xml:space="preserve">. </w:t>
      </w:r>
      <w:r w:rsidRPr="00514EB8">
        <w:rPr>
          <w:rStyle w:val="StyleUnderline"/>
        </w:rPr>
        <w:t>This suggests a rather low threshold</w:t>
      </w:r>
      <w:r w:rsidRPr="00514EB8">
        <w:rPr>
          <w:sz w:val="16"/>
        </w:rPr>
        <w:t xml:space="preserve"> for what counts as a global catastrophe. An event causing just one death on each continent (say, from a jet-setting assassin) </w:t>
      </w:r>
      <w:r w:rsidRPr="00514EB8">
        <w:rPr>
          <w:sz w:val="16"/>
        </w:rPr>
        <w:lastRenderedPageBreak/>
        <w:t xml:space="preserve">could rate as a global catastrophe, because surely these deaths would be catastrophic for the deceased and their loved ones. </w:t>
      </w:r>
      <w:r w:rsidRPr="00514EB8">
        <w:rPr>
          <w:rStyle w:val="StyleUnderline"/>
        </w:rPr>
        <w:t xml:space="preserve">However, in common usage, </w:t>
      </w:r>
      <w:r w:rsidRPr="00E707EC">
        <w:rPr>
          <w:rStyle w:val="StyleUnderline"/>
          <w:highlight w:val="green"/>
        </w:rPr>
        <w:t>a global catastrophe</w:t>
      </w:r>
      <w:r w:rsidRPr="00514EB8">
        <w:rPr>
          <w:rStyle w:val="StyleUnderline"/>
        </w:rPr>
        <w:t xml:space="preserve"> would be </w:t>
      </w:r>
      <w:r w:rsidRPr="00514EB8">
        <w:rPr>
          <w:rStyle w:val="Emphasis"/>
          <w:bCs/>
        </w:rPr>
        <w:t>catastrophic</w:t>
      </w:r>
      <w:r w:rsidRPr="00514EB8">
        <w:rPr>
          <w:rStyle w:val="StyleUnderline"/>
        </w:rPr>
        <w:t xml:space="preserve"> for a significant portion of the globe</w:t>
      </w:r>
      <w:r w:rsidRPr="00514EB8">
        <w:rPr>
          <w:sz w:val="16"/>
        </w:rPr>
        <w:t xml:space="preserve">. Minimum thresholds have variously been set around ten thousand to ten million deaths or $10 billion to $10 trillion in damages (Bostrom and </w:t>
      </w:r>
      <w:proofErr w:type="spellStart"/>
      <w:r w:rsidRPr="00514EB8">
        <w:rPr>
          <w:sz w:val="16"/>
        </w:rPr>
        <w:t>Ćirković</w:t>
      </w:r>
      <w:proofErr w:type="spellEnd"/>
      <w:r w:rsidRPr="00514EB8">
        <w:rPr>
          <w:sz w:val="16"/>
        </w:rPr>
        <w:t xml:space="preserve"> 2008), or death of one quarter of the human population (Atkinson 1999; </w:t>
      </w:r>
      <w:proofErr w:type="spellStart"/>
      <w:r w:rsidRPr="00514EB8">
        <w:rPr>
          <w:sz w:val="16"/>
        </w:rPr>
        <w:t>Hempsell</w:t>
      </w:r>
      <w:proofErr w:type="spellEnd"/>
      <w:r w:rsidRPr="00514EB8">
        <w:rPr>
          <w:sz w:val="16"/>
        </w:rPr>
        <w:t xml:space="preserve"> 2004). </w:t>
      </w:r>
      <w:r w:rsidRPr="00514EB8">
        <w:rPr>
          <w:rStyle w:val="StyleUnderline"/>
        </w:rPr>
        <w:t xml:space="preserve">Others have emphasized catastrophes that cause </w:t>
      </w:r>
      <w:r w:rsidRPr="00514EB8">
        <w:rPr>
          <w:rStyle w:val="Emphasis"/>
          <w:bCs/>
        </w:rPr>
        <w:t xml:space="preserve">long-term </w:t>
      </w:r>
      <w:r w:rsidRPr="00E707EC">
        <w:rPr>
          <w:rStyle w:val="Emphasis"/>
          <w:bCs/>
          <w:highlight w:val="green"/>
        </w:rPr>
        <w:t>declines</w:t>
      </w:r>
      <w:r w:rsidRPr="00514EB8">
        <w:rPr>
          <w:rStyle w:val="Emphasis"/>
          <w:bCs/>
        </w:rPr>
        <w:t xml:space="preserve"> in the trajectory of </w:t>
      </w:r>
      <w:r w:rsidRPr="00E707EC">
        <w:rPr>
          <w:rStyle w:val="Emphasis"/>
          <w:bCs/>
          <w:highlight w:val="green"/>
        </w:rPr>
        <w:t>human civilization</w:t>
      </w:r>
      <w:r w:rsidRPr="00514EB8">
        <w:rPr>
          <w:sz w:val="16"/>
        </w:rPr>
        <w:t xml:space="preserve"> (</w:t>
      </w:r>
      <w:proofErr w:type="spellStart"/>
      <w:r w:rsidRPr="00514EB8">
        <w:rPr>
          <w:sz w:val="16"/>
        </w:rPr>
        <w:t>Beckstead</w:t>
      </w:r>
      <w:proofErr w:type="spellEnd"/>
      <w:r w:rsidRPr="00514EB8">
        <w:rPr>
          <w:sz w:val="16"/>
        </w:rPr>
        <w:t xml:space="preserve"> 2013), </w:t>
      </w:r>
      <w:r w:rsidRPr="00514EB8">
        <w:rPr>
          <w:rStyle w:val="StyleUnderline"/>
        </w:rPr>
        <w:t xml:space="preserve">that human civilization </w:t>
      </w:r>
      <w:r w:rsidRPr="00514EB8">
        <w:rPr>
          <w:rStyle w:val="Emphasis"/>
          <w:bCs/>
        </w:rPr>
        <w:t>does not recover from</w:t>
      </w:r>
      <w:r w:rsidRPr="00514EB8">
        <w:rPr>
          <w:sz w:val="16"/>
        </w:rPr>
        <w:t xml:space="preserve"> (Maher and Baum 2013), </w:t>
      </w:r>
      <w:r w:rsidRPr="00514EB8">
        <w:rPr>
          <w:rStyle w:val="StyleUnderline"/>
        </w:rPr>
        <w:t xml:space="preserve">that </w:t>
      </w:r>
      <w:r w:rsidRPr="00E707EC">
        <w:rPr>
          <w:rStyle w:val="StyleUnderline"/>
          <w:highlight w:val="green"/>
        </w:rPr>
        <w:t>drastically reduce</w:t>
      </w:r>
      <w:r w:rsidRPr="00514EB8">
        <w:rPr>
          <w:rStyle w:val="StyleUnderline"/>
        </w:rPr>
        <w:t xml:space="preserve"> humanity’s potential for </w:t>
      </w:r>
      <w:r w:rsidRPr="00E707EC">
        <w:rPr>
          <w:rStyle w:val="StyleUnderline"/>
          <w:highlight w:val="green"/>
        </w:rPr>
        <w:t>future achievements</w:t>
      </w:r>
      <w:r w:rsidRPr="00514EB8">
        <w:rPr>
          <w:sz w:val="16"/>
        </w:rPr>
        <w:t xml:space="preserve"> (</w:t>
      </w:r>
      <w:r w:rsidRPr="00514EB8">
        <w:rPr>
          <w:rStyle w:val="StyleUnderline"/>
        </w:rPr>
        <w:t>Bostrom</w:t>
      </w:r>
      <w:r w:rsidRPr="00514EB8">
        <w:rPr>
          <w:sz w:val="16"/>
        </w:rPr>
        <w:t xml:space="preserve"> 2002, </w:t>
      </w:r>
      <w:r w:rsidRPr="00514EB8">
        <w:rPr>
          <w:rStyle w:val="StyleUnderline"/>
        </w:rPr>
        <w:t>using the term “</w:t>
      </w:r>
      <w:r w:rsidRPr="00514EB8">
        <w:rPr>
          <w:rStyle w:val="Emphasis"/>
          <w:bCs/>
        </w:rPr>
        <w:t>existential risk</w:t>
      </w:r>
      <w:r w:rsidRPr="00514EB8">
        <w:rPr>
          <w:rStyle w:val="StyleUnderline"/>
        </w:rPr>
        <w:t xml:space="preserve">”), </w:t>
      </w:r>
      <w:r w:rsidRPr="00E707EC">
        <w:rPr>
          <w:rStyle w:val="StyleUnderline"/>
          <w:highlight w:val="green"/>
        </w:rPr>
        <w:t>or</w:t>
      </w:r>
      <w:r w:rsidRPr="00514EB8">
        <w:rPr>
          <w:rStyle w:val="StyleUnderline"/>
        </w:rPr>
        <w:t xml:space="preserve"> that </w:t>
      </w:r>
      <w:r w:rsidRPr="00E707EC">
        <w:rPr>
          <w:rStyle w:val="StyleUnderline"/>
          <w:highlight w:val="green"/>
        </w:rPr>
        <w:t>result in</w:t>
      </w:r>
      <w:r w:rsidRPr="00514EB8">
        <w:rPr>
          <w:rStyle w:val="StyleUnderline"/>
        </w:rPr>
        <w:t xml:space="preserve"> </w:t>
      </w:r>
      <w:r w:rsidRPr="00514EB8">
        <w:rPr>
          <w:rStyle w:val="Emphasis"/>
          <w:bCs/>
        </w:rPr>
        <w:t xml:space="preserve">human </w:t>
      </w:r>
      <w:r w:rsidRPr="00E707EC">
        <w:rPr>
          <w:rStyle w:val="Emphasis"/>
          <w:bCs/>
          <w:highlight w:val="green"/>
        </w:rPr>
        <w:t>extinction</w:t>
      </w:r>
      <w:r w:rsidRPr="00514EB8">
        <w:rPr>
          <w:sz w:val="16"/>
        </w:rPr>
        <w:t xml:space="preserve"> (Matheny 2007; Posner 2004). </w:t>
      </w:r>
      <w:r w:rsidRPr="00514EB8">
        <w:rPr>
          <w:rStyle w:val="StyleUnderline"/>
        </w:rPr>
        <w:t xml:space="preserve">A common theme across all these treatments of GCR is that </w:t>
      </w:r>
      <w:r w:rsidRPr="00E707EC">
        <w:rPr>
          <w:rStyle w:val="Emphasis"/>
          <w:bCs/>
          <w:highlight w:val="green"/>
        </w:rPr>
        <w:t>some</w:t>
      </w:r>
      <w:r w:rsidRPr="00514EB8">
        <w:rPr>
          <w:rStyle w:val="Emphasis"/>
          <w:bCs/>
        </w:rPr>
        <w:t xml:space="preserve"> catastrophes </w:t>
      </w:r>
      <w:r w:rsidRPr="00E707EC">
        <w:rPr>
          <w:rStyle w:val="Emphasis"/>
          <w:bCs/>
          <w:highlight w:val="green"/>
        </w:rPr>
        <w:t xml:space="preserve">are vastly more important </w:t>
      </w:r>
      <w:proofErr w:type="spellStart"/>
      <w:r w:rsidRPr="00E707EC">
        <w:rPr>
          <w:rStyle w:val="Emphasis"/>
          <w:bCs/>
          <w:highlight w:val="green"/>
        </w:rPr>
        <w:t>th</w:t>
      </w:r>
      <w:proofErr w:type="spellEnd"/>
    </w:p>
    <w:p w14:paraId="430949F2" w14:textId="77777777" w:rsidR="00B87B22" w:rsidRPr="00514EB8" w:rsidRDefault="00B87B22" w:rsidP="00B87B22">
      <w:pPr>
        <w:spacing w:line="240" w:lineRule="auto"/>
        <w:rPr>
          <w:u w:val="single"/>
        </w:rPr>
      </w:pPr>
      <w:r w:rsidRPr="00E707EC">
        <w:rPr>
          <w:rStyle w:val="Emphasis"/>
          <w:bCs/>
          <w:highlight w:val="green"/>
        </w:rPr>
        <w:t>an others</w:t>
      </w:r>
      <w:r w:rsidRPr="00514EB8">
        <w:rPr>
          <w:sz w:val="16"/>
        </w:rPr>
        <w:t xml:space="preserve">. Carl Sagan was perhaps the first to recognize this, in his commentary on nuclear winter (Sagan 1983). </w:t>
      </w:r>
      <w:r w:rsidRPr="00514EB8">
        <w:rPr>
          <w:rStyle w:val="StyleUnderline"/>
        </w:rPr>
        <w:t xml:space="preserve">Without nuclear winter, a global nuclear war might kill several hundred million people. This is obviously a major catastrophe, but humanity would presumably carry on. However, with </w:t>
      </w:r>
      <w:r w:rsidRPr="00514EB8">
        <w:rPr>
          <w:rStyle w:val="Emphasis"/>
          <w:bCs/>
        </w:rPr>
        <w:t>nuclear winter</w:t>
      </w:r>
      <w:r w:rsidRPr="00514EB8">
        <w:rPr>
          <w:sz w:val="16"/>
        </w:rPr>
        <w:t xml:space="preserve">, per Sagan, </w:t>
      </w:r>
      <w:r w:rsidRPr="00E707EC">
        <w:rPr>
          <w:rStyle w:val="Emphasis"/>
          <w:bCs/>
          <w:highlight w:val="green"/>
        </w:rPr>
        <w:t>humanity could go extinct</w:t>
      </w:r>
      <w:r w:rsidRPr="00514EB8">
        <w:rPr>
          <w:rStyle w:val="StyleUnderline"/>
        </w:rPr>
        <w:t xml:space="preserve">. The loss would be not just an additional four billion or so deaths, but the loss </w:t>
      </w:r>
      <w:r w:rsidRPr="00E707EC">
        <w:rPr>
          <w:rStyle w:val="StyleUnderline"/>
          <w:highlight w:val="green"/>
        </w:rPr>
        <w:t xml:space="preserve">of </w:t>
      </w:r>
      <w:r w:rsidRPr="00E707EC">
        <w:rPr>
          <w:rStyle w:val="Emphasis"/>
          <w:bCs/>
          <w:highlight w:val="green"/>
        </w:rPr>
        <w:t>all future generations</w:t>
      </w:r>
      <w:r w:rsidRPr="00E707EC">
        <w:rPr>
          <w:sz w:val="16"/>
          <w:highlight w:val="green"/>
        </w:rPr>
        <w:t>.</w:t>
      </w:r>
      <w:r w:rsidRPr="00514EB8">
        <w:rPr>
          <w:sz w:val="16"/>
        </w:rPr>
        <w:t xml:space="preserve"> To paraphrase Sagan, </w:t>
      </w:r>
      <w:r w:rsidRPr="00514EB8">
        <w:rPr>
          <w:rStyle w:val="StyleUnderline"/>
        </w:rPr>
        <w:t xml:space="preserve">the loss would be billions and billions of lives, or even </w:t>
      </w:r>
      <w:r w:rsidRPr="00514EB8">
        <w:rPr>
          <w:rStyle w:val="Emphasis"/>
          <w:bCs/>
        </w:rPr>
        <w:t>more</w:t>
      </w:r>
      <w:r w:rsidRPr="00514EB8">
        <w:rPr>
          <w:sz w:val="16"/>
        </w:rPr>
        <w:t xml:space="preserve">. </w:t>
      </w:r>
      <w:r w:rsidRPr="00514EB8">
        <w:rPr>
          <w:rStyle w:val="StyleUnderline"/>
        </w:rPr>
        <w:t xml:space="preserve">Sagan estimated </w:t>
      </w:r>
      <w:r w:rsidRPr="00E707EC">
        <w:rPr>
          <w:rStyle w:val="Emphasis"/>
          <w:bCs/>
          <w:highlight w:val="green"/>
        </w:rPr>
        <w:t>500 trillion lives</w:t>
      </w:r>
      <w:r w:rsidRPr="00514EB8">
        <w:rPr>
          <w:rStyle w:val="StyleUnderline"/>
        </w:rPr>
        <w:t xml:space="preserve">, assuming humanity would continue for ten million more years, which he cited as typical for a successful species. Sagan’s 500 trillion number </w:t>
      </w:r>
      <w:r w:rsidRPr="00E707EC">
        <w:rPr>
          <w:rStyle w:val="StyleUnderline"/>
          <w:highlight w:val="green"/>
        </w:rPr>
        <w:t>may</w:t>
      </w:r>
      <w:r w:rsidRPr="00514EB8">
        <w:rPr>
          <w:rStyle w:val="StyleUnderline"/>
        </w:rPr>
        <w:t xml:space="preserve"> even </w:t>
      </w:r>
      <w:r w:rsidRPr="00E707EC">
        <w:rPr>
          <w:rStyle w:val="StyleUnderline"/>
          <w:highlight w:val="green"/>
        </w:rPr>
        <w:t xml:space="preserve">be an </w:t>
      </w:r>
      <w:r w:rsidRPr="00E707EC">
        <w:rPr>
          <w:rStyle w:val="Emphasis"/>
          <w:bCs/>
          <w:highlight w:val="green"/>
        </w:rPr>
        <w:t>underestimate</w:t>
      </w:r>
      <w:r w:rsidRPr="00514EB8">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514EB8">
        <w:rPr>
          <w:rStyle w:val="StyleUnderline"/>
        </w:rPr>
        <w:t xml:space="preserve">An open question in astronomy is whether it is possible for the descendants of humanity to continue living for an </w:t>
      </w:r>
      <w:r w:rsidRPr="00514EB8">
        <w:rPr>
          <w:rStyle w:val="Emphasis"/>
          <w:bCs/>
        </w:rPr>
        <w:t>infinite length of time</w:t>
      </w:r>
      <w:r w:rsidRPr="00514EB8">
        <w:rPr>
          <w:rStyle w:val="StyleUnderline"/>
        </w:rPr>
        <w:t xml:space="preserve"> or instead merely an </w:t>
      </w:r>
      <w:r w:rsidRPr="00514EB8">
        <w:rPr>
          <w:rStyle w:val="Emphasis"/>
          <w:bCs/>
        </w:rPr>
        <w:t>astronomically large but finite</w:t>
      </w:r>
      <w:r w:rsidRPr="00514EB8">
        <w:rPr>
          <w:rStyle w:val="StyleUnderline"/>
        </w:rPr>
        <w:t xml:space="preserve"> length of time</w:t>
      </w:r>
      <w:r w:rsidRPr="00514EB8">
        <w:rPr>
          <w:sz w:val="16"/>
        </w:rPr>
        <w:t xml:space="preserve"> (see e.g. </w:t>
      </w:r>
      <w:proofErr w:type="spellStart"/>
      <w:r w:rsidRPr="00514EB8">
        <w:rPr>
          <w:sz w:val="16"/>
        </w:rPr>
        <w:t>Ćirković</w:t>
      </w:r>
      <w:proofErr w:type="spellEnd"/>
      <w:r w:rsidRPr="00514EB8">
        <w:rPr>
          <w:sz w:val="16"/>
        </w:rPr>
        <w:t xml:space="preserve"> 2002; Kaku 2005). Either way,</w:t>
      </w:r>
      <w:r w:rsidRPr="00514EB8">
        <w:rPr>
          <w:rStyle w:val="StyleUnderline"/>
        </w:rPr>
        <w:t xml:space="preserve"> the stakes with global catastrophes </w:t>
      </w:r>
      <w:r w:rsidRPr="00514EB8">
        <w:rPr>
          <w:rStyle w:val="Emphasis"/>
          <w:bCs/>
        </w:rPr>
        <w:t>could</w:t>
      </w:r>
      <w:r w:rsidRPr="00514EB8">
        <w:rPr>
          <w:rStyle w:val="StyleUnderline"/>
        </w:rPr>
        <w:t xml:space="preserve"> be </w:t>
      </w:r>
      <w:r w:rsidRPr="00514EB8">
        <w:rPr>
          <w:rStyle w:val="Emphasis"/>
          <w:bCs/>
        </w:rPr>
        <w:t xml:space="preserve">much larger than the loss of 500 trillion lives. </w:t>
      </w:r>
      <w:r w:rsidRPr="00514EB8">
        <w:rPr>
          <w:rStyle w:val="StyleUnderline"/>
        </w:rPr>
        <w:t>Debates about the infinite vs. the merely astronomical are of theoretical interest</w:t>
      </w:r>
      <w:r w:rsidRPr="00514EB8">
        <w:rPr>
          <w:sz w:val="16"/>
        </w:rPr>
        <w:t xml:space="preserve"> (Ng 1991; Bossert et al. 2007), </w:t>
      </w:r>
      <w:r w:rsidRPr="00514EB8">
        <w:rPr>
          <w:rStyle w:val="StyleUnderline"/>
        </w:rPr>
        <w:t xml:space="preserve">but they have </w:t>
      </w:r>
      <w:r w:rsidRPr="00514EB8">
        <w:rPr>
          <w:rStyle w:val="Emphasis"/>
          <w:bCs/>
        </w:rPr>
        <w:t>limited practical significance</w:t>
      </w:r>
      <w:r w:rsidRPr="00514EB8">
        <w:rPr>
          <w:rStyle w:val="StyleUnderline"/>
        </w:rPr>
        <w:t xml:space="preserve">. This can be seen when </w:t>
      </w:r>
      <w:r w:rsidRPr="00514EB8">
        <w:rPr>
          <w:rStyle w:val="Emphasis"/>
          <w:bCs/>
        </w:rPr>
        <w:t xml:space="preserve">evaluating GCRs from a standard </w:t>
      </w:r>
      <w:r w:rsidRPr="00E707EC">
        <w:rPr>
          <w:rStyle w:val="Emphasis"/>
          <w:bCs/>
          <w:highlight w:val="green"/>
        </w:rPr>
        <w:t>risk-equals-probability-times-magnitude</w:t>
      </w:r>
      <w:r w:rsidRPr="00514EB8">
        <w:rPr>
          <w:rStyle w:val="Emphasis"/>
          <w:bCs/>
        </w:rPr>
        <w:t xml:space="preserve"> framework</w:t>
      </w:r>
      <w:r w:rsidRPr="00514EB8">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E707EC">
        <w:rPr>
          <w:rStyle w:val="StyleUnderline"/>
          <w:highlight w:val="green"/>
        </w:rPr>
        <w:t xml:space="preserve">society should </w:t>
      </w:r>
      <w:r w:rsidRPr="00E707EC">
        <w:rPr>
          <w:rStyle w:val="Emphasis"/>
          <w:bCs/>
          <w:highlight w:val="green"/>
        </w:rPr>
        <w:t>try 500 trillion times harder to prevent</w:t>
      </w:r>
      <w:r w:rsidRPr="00514EB8">
        <w:rPr>
          <w:rStyle w:val="Emphasis"/>
          <w:bCs/>
        </w:rPr>
        <w:t xml:space="preserve"> a </w:t>
      </w:r>
      <w:r w:rsidRPr="00E707EC">
        <w:rPr>
          <w:rStyle w:val="Emphasis"/>
          <w:bCs/>
          <w:highlight w:val="green"/>
        </w:rPr>
        <w:t>global catastrophe than</w:t>
      </w:r>
      <w:r w:rsidRPr="00514EB8">
        <w:rPr>
          <w:rStyle w:val="Emphasis"/>
          <w:bCs/>
        </w:rPr>
        <w:t xml:space="preserve"> it should </w:t>
      </w:r>
      <w:r w:rsidRPr="00E707EC">
        <w:rPr>
          <w:rStyle w:val="Emphasis"/>
          <w:bCs/>
          <w:highlight w:val="green"/>
        </w:rPr>
        <w:t>to save a person’s life</w:t>
      </w:r>
      <w:r w:rsidRPr="00514EB8">
        <w:rPr>
          <w:rStyle w:val="StyleUnderline"/>
        </w:rPr>
        <w:t xml:space="preserve">. Or, preventing one million deaths is equivalent to a one-in500-million reduction in the probability of global catastrophe. This suggests society should </w:t>
      </w:r>
      <w:r w:rsidRPr="00514EB8">
        <w:rPr>
          <w:rStyle w:val="Emphasis"/>
          <w:bCs/>
        </w:rPr>
        <w:t xml:space="preserve">make extremely large investment in GCR reduction, at the expense of virtually all other objectives. </w:t>
      </w:r>
      <w:r w:rsidRPr="00514EB8">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514EB8">
        <w:rPr>
          <w:rStyle w:val="StyleUnderline"/>
        </w:rPr>
        <w:t>society should be willing to spend</w:t>
      </w:r>
      <w:r w:rsidRPr="00514EB8">
        <w:rPr>
          <w:sz w:val="16"/>
        </w:rPr>
        <w:t xml:space="preserve"> at least that much to prevent a global catastrophe, which converts to being willing to spend at least </w:t>
      </w:r>
      <w:r w:rsidRPr="00514EB8">
        <w:rPr>
          <w:rStyle w:val="StyleUnderline"/>
        </w:rPr>
        <w:t>$1 million for a one-in-500-million reduction in the probability of global catastrophe</w:t>
      </w:r>
      <w:r w:rsidRPr="00514EB8">
        <w:rPr>
          <w:sz w:val="16"/>
        </w:rPr>
        <w:t xml:space="preserve">. </w:t>
      </w:r>
      <w:r w:rsidRPr="00514EB8">
        <w:rPr>
          <w:sz w:val="16"/>
        </w:rPr>
        <w:lastRenderedPageBreak/>
        <w:t xml:space="preserve">Thus </w:t>
      </w:r>
      <w:r w:rsidRPr="00514EB8">
        <w:rPr>
          <w:rStyle w:val="StyleUnderline"/>
        </w:rPr>
        <w:t xml:space="preserve">while reasonable disagreement exists on how large of a VSL to use and how much to count future generations, even low-end positions suggest </w:t>
      </w:r>
      <w:r w:rsidRPr="00514EB8">
        <w:rPr>
          <w:rStyle w:val="Emphasis"/>
          <w:bCs/>
        </w:rPr>
        <w:t xml:space="preserve">vast </w:t>
      </w:r>
      <w:r w:rsidRPr="00E707EC">
        <w:rPr>
          <w:rStyle w:val="Emphasis"/>
          <w:bCs/>
          <w:highlight w:val="green"/>
        </w:rPr>
        <w:t>resource allocations</w:t>
      </w:r>
      <w:r w:rsidRPr="00E707EC">
        <w:rPr>
          <w:rStyle w:val="StyleUnderline"/>
          <w:highlight w:val="green"/>
        </w:rPr>
        <w:t xml:space="preserve"> should be redirected to reducing GCR</w:t>
      </w:r>
      <w:r w:rsidRPr="00514EB8">
        <w:rPr>
          <w:rStyle w:val="StyleUnderline"/>
        </w:rPr>
        <w:t xml:space="preserve">. This conclusion is only </w:t>
      </w:r>
      <w:r w:rsidRPr="00514EB8">
        <w:rPr>
          <w:rStyle w:val="Emphasis"/>
          <w:bCs/>
        </w:rPr>
        <w:t>strengthened</w:t>
      </w:r>
      <w:r w:rsidRPr="00514EB8">
        <w:rPr>
          <w:rStyle w:val="StyleUnderline"/>
        </w:rPr>
        <w:t xml:space="preserve"> when considering the </w:t>
      </w:r>
      <w:r w:rsidRPr="00514EB8">
        <w:rPr>
          <w:rStyle w:val="Emphasis"/>
          <w:bCs/>
        </w:rPr>
        <w:t>astronomical size of the stakes</w:t>
      </w:r>
      <w:r w:rsidRPr="00514EB8">
        <w:rPr>
          <w:sz w:val="16"/>
        </w:rPr>
        <w:t xml:space="preserve">, but the same point holds either way. The bottom line is that, </w:t>
      </w:r>
      <w:r w:rsidRPr="00514EB8">
        <w:rPr>
          <w:rStyle w:val="StyleUnderline"/>
        </w:rPr>
        <w:t xml:space="preserve">as long as something along the lines of the standard </w:t>
      </w:r>
      <w:proofErr w:type="spellStart"/>
      <w:r w:rsidRPr="00514EB8">
        <w:rPr>
          <w:rStyle w:val="StyleUnderline"/>
        </w:rPr>
        <w:t>riskequals</w:t>
      </w:r>
      <w:proofErr w:type="spellEnd"/>
      <w:r w:rsidRPr="00514EB8">
        <w:rPr>
          <w:rStyle w:val="StyleUnderline"/>
        </w:rPr>
        <w:t xml:space="preserve">-probability-times-magnitude framework is being used, then </w:t>
      </w:r>
      <w:r w:rsidRPr="00514EB8">
        <w:rPr>
          <w:rStyle w:val="Emphasis"/>
          <w:bCs/>
        </w:rPr>
        <w:t>even tiny GCR reductions</w:t>
      </w:r>
      <w:r w:rsidRPr="00514EB8">
        <w:rPr>
          <w:rStyle w:val="StyleUnderline"/>
        </w:rPr>
        <w:t xml:space="preserve"> merit significant effort. This point holds especially strongly for risks of catastrophes that would cause </w:t>
      </w:r>
      <w:r w:rsidRPr="00514EB8">
        <w:rPr>
          <w:rStyle w:val="Emphasis"/>
          <w:bCs/>
        </w:rPr>
        <w:t>permanent harm to global human civilization</w:t>
      </w:r>
      <w:r w:rsidRPr="00514EB8">
        <w:rPr>
          <w:rStyle w:val="StyleUnderline"/>
        </w:rPr>
        <w:t xml:space="preserve">. The discussion thus far has assumed that all human lives are valued equally. This assumption is </w:t>
      </w:r>
      <w:r w:rsidRPr="00514EB8">
        <w:rPr>
          <w:rStyle w:val="Emphasis"/>
          <w:bCs/>
        </w:rPr>
        <w:t>not universally held</w:t>
      </w:r>
      <w:r w:rsidRPr="00514EB8">
        <w:rPr>
          <w:sz w:val="16"/>
        </w:rPr>
        <w:t xml:space="preserve">. </w:t>
      </w:r>
      <w:r w:rsidRPr="00514EB8">
        <w:rPr>
          <w:rStyle w:val="StyleUnderline"/>
        </w:rPr>
        <w:t>People often value some people more than others</w:t>
      </w:r>
      <w:r w:rsidRPr="00514EB8">
        <w:rPr>
          <w:sz w:val="16"/>
        </w:rPr>
        <w:t xml:space="preserve">, favoring themselves, their family and friends, their compatriots, their generation, or others whom they identify with. </w:t>
      </w:r>
      <w:r w:rsidRPr="00514EB8">
        <w:rPr>
          <w:rStyle w:val="StyleUnderline"/>
        </w:rPr>
        <w:t>Great debates rage on across moral philosophy, economics, and other fields about how much people should value others</w:t>
      </w:r>
      <w:r w:rsidRPr="00514EB8">
        <w:rPr>
          <w:sz w:val="16"/>
        </w:rPr>
        <w:t xml:space="preserve"> who are distant in space, time, or social relation, as well as the unborn members of future generations. </w:t>
      </w:r>
      <w:r w:rsidRPr="00514EB8">
        <w:rPr>
          <w:rStyle w:val="StyleUnderline"/>
        </w:rPr>
        <w:t>This debate is crucial</w:t>
      </w:r>
      <w:r w:rsidRPr="00514EB8">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14EB8">
        <w:rPr>
          <w:rStyle w:val="StyleUnderline"/>
        </w:rPr>
        <w:t xml:space="preserve">While everyone has the right to their </w:t>
      </w:r>
      <w:r w:rsidRPr="00514EB8">
        <w:rPr>
          <w:rStyle w:val="Emphasis"/>
          <w:bCs/>
        </w:rPr>
        <w:t>own views and feelings</w:t>
      </w:r>
      <w:r w:rsidRPr="00514EB8">
        <w:rPr>
          <w:sz w:val="16"/>
        </w:rPr>
        <w:t xml:space="preserve">, we find that </w:t>
      </w:r>
      <w:r w:rsidRPr="00E707EC">
        <w:rPr>
          <w:rStyle w:val="StyleUnderline"/>
          <w:highlight w:val="green"/>
        </w:rPr>
        <w:t>the strongest arguments are for the</w:t>
      </w:r>
      <w:r w:rsidRPr="00514EB8">
        <w:rPr>
          <w:rStyle w:val="StyleUnderline"/>
        </w:rPr>
        <w:t xml:space="preserve"> </w:t>
      </w:r>
      <w:r w:rsidRPr="00514EB8">
        <w:rPr>
          <w:rStyle w:val="Emphasis"/>
          <w:bCs/>
        </w:rPr>
        <w:t xml:space="preserve">widely held </w:t>
      </w:r>
      <w:r w:rsidRPr="00E707EC">
        <w:rPr>
          <w:rStyle w:val="Emphasis"/>
          <w:bCs/>
          <w:highlight w:val="green"/>
        </w:rPr>
        <w:t>position</w:t>
      </w:r>
      <w:r w:rsidRPr="00E707EC">
        <w:rPr>
          <w:rStyle w:val="StyleUnderline"/>
          <w:highlight w:val="green"/>
        </w:rPr>
        <w:t xml:space="preserve"> that </w:t>
      </w:r>
      <w:r w:rsidRPr="00E707EC">
        <w:rPr>
          <w:rStyle w:val="Emphasis"/>
          <w:bCs/>
          <w:highlight w:val="green"/>
        </w:rPr>
        <w:t>all</w:t>
      </w:r>
      <w:r w:rsidRPr="00514EB8">
        <w:rPr>
          <w:rStyle w:val="Emphasis"/>
          <w:bCs/>
        </w:rPr>
        <w:t xml:space="preserve"> human </w:t>
      </w:r>
      <w:r w:rsidRPr="00E707EC">
        <w:rPr>
          <w:rStyle w:val="Emphasis"/>
          <w:bCs/>
          <w:highlight w:val="green"/>
        </w:rPr>
        <w:t>lives should be valued equally</w:t>
      </w:r>
      <w:r w:rsidRPr="00514EB8">
        <w:rPr>
          <w:rStyle w:val="StyleUnderline"/>
        </w:rPr>
        <w:t>.</w:t>
      </w:r>
      <w:r w:rsidRPr="00514EB8">
        <w:rPr>
          <w:sz w:val="16"/>
        </w:rPr>
        <w:t xml:space="preserve"> This position is succinctly stated in the United States Declaration of Independence, updated in the 1848 Declaration of Sentiments: “We hold these truths to be self-evident: that all men and 3 women are created equal”. </w:t>
      </w:r>
      <w:r w:rsidRPr="00514EB8">
        <w:rPr>
          <w:rStyle w:val="StyleUnderline"/>
        </w:rPr>
        <w:t xml:space="preserve">Philosophers speak of </w:t>
      </w:r>
      <w:r w:rsidRPr="00E707EC">
        <w:rPr>
          <w:rStyle w:val="StyleUnderline"/>
          <w:highlight w:val="green"/>
        </w:rPr>
        <w:t>an agent-neutral</w:t>
      </w:r>
      <w:r w:rsidRPr="00514EB8">
        <w:rPr>
          <w:rStyle w:val="StyleUnderline"/>
        </w:rPr>
        <w:t>, objective “</w:t>
      </w:r>
      <w:r w:rsidRPr="00E707EC">
        <w:rPr>
          <w:rStyle w:val="StyleUnderline"/>
          <w:highlight w:val="green"/>
        </w:rPr>
        <w:t>view</w:t>
      </w:r>
      <w:r w:rsidRPr="00514EB8">
        <w:rPr>
          <w:rStyle w:val="StyleUnderline"/>
        </w:rPr>
        <w:t xml:space="preserve"> from nowhere”</w:t>
      </w:r>
      <w:r w:rsidRPr="00514EB8">
        <w:rPr>
          <w:sz w:val="16"/>
        </w:rPr>
        <w:t xml:space="preserve"> (Nagel 1986) </w:t>
      </w:r>
      <w:r w:rsidRPr="00514EB8">
        <w:rPr>
          <w:rStyle w:val="StyleUnderline"/>
        </w:rPr>
        <w:t>or a “veil of ignorance”</w:t>
      </w:r>
      <w:r w:rsidRPr="00514EB8">
        <w:rPr>
          <w:sz w:val="16"/>
        </w:rPr>
        <w:t xml:space="preserve"> (Rawls 1971) </w:t>
      </w:r>
      <w:r w:rsidRPr="00514EB8">
        <w:rPr>
          <w:rStyle w:val="StyleUnderline"/>
        </w:rPr>
        <w:t xml:space="preserve">in which each person </w:t>
      </w:r>
      <w:r w:rsidRPr="00E707EC">
        <w:rPr>
          <w:rStyle w:val="StyleUnderline"/>
          <w:highlight w:val="green"/>
        </w:rPr>
        <w:t>considers what is best for society</w:t>
      </w:r>
      <w:r w:rsidRPr="00514EB8">
        <w:rPr>
          <w:rStyle w:val="StyleUnderline"/>
        </w:rPr>
        <w:t xml:space="preserve"> </w:t>
      </w:r>
      <w:r w:rsidRPr="00514EB8">
        <w:rPr>
          <w:rStyle w:val="Emphasis"/>
          <w:bCs/>
        </w:rPr>
        <w:t>irrespective of which member of society they happen to be</w:t>
      </w:r>
      <w:r w:rsidRPr="00514EB8">
        <w:rPr>
          <w:sz w:val="16"/>
        </w:rPr>
        <w:t xml:space="preserve">. </w:t>
      </w:r>
      <w:r w:rsidRPr="00514EB8">
        <w:rPr>
          <w:rStyle w:val="StyleUnderline"/>
        </w:rPr>
        <w:t xml:space="preserve">Such a perspective </w:t>
      </w:r>
      <w:r w:rsidRPr="00514EB8">
        <w:rPr>
          <w:rStyle w:val="Emphasis"/>
          <w:bCs/>
        </w:rPr>
        <w:t xml:space="preserve">suggests </w:t>
      </w:r>
      <w:r w:rsidRPr="00E707EC">
        <w:rPr>
          <w:rStyle w:val="Emphasis"/>
          <w:bCs/>
          <w:highlight w:val="green"/>
        </w:rPr>
        <w:t>valuing everyone equally</w:t>
      </w:r>
      <w:r w:rsidRPr="00514EB8">
        <w:rPr>
          <w:rStyle w:val="StyleUnderline"/>
        </w:rPr>
        <w:t xml:space="preserve">, regardless of who they are or where or when they live. This in turn </w:t>
      </w:r>
      <w:r w:rsidRPr="00E707EC">
        <w:rPr>
          <w:rStyle w:val="StyleUnderline"/>
          <w:highlight w:val="green"/>
        </w:rPr>
        <w:t xml:space="preserve">suggests a </w:t>
      </w:r>
      <w:r w:rsidRPr="00E707EC">
        <w:rPr>
          <w:rStyle w:val="Emphasis"/>
          <w:bCs/>
          <w:highlight w:val="green"/>
        </w:rPr>
        <w:t>very high value for reducing GCR</w:t>
      </w:r>
      <w:r w:rsidRPr="00514EB8">
        <w:rPr>
          <w:rStyle w:val="StyleUnderline"/>
        </w:rPr>
        <w:t xml:space="preserve">, or a high degree of priority for GCR reduction efforts. </w:t>
      </w:r>
      <w:r w:rsidRPr="00514EB8">
        <w:rPr>
          <w:sz w:val="16"/>
        </w:rPr>
        <w:t xml:space="preserve">3. Challenges To Analyzing GCR Given the goal of reducing GCR, one must know what the risks are and how they can be reduced. This requires diving into the details of the risks themselves—details that we largely skip in this paper—but it also requires attention to a few analytical challenges. The first challenge is the largely unprecedented nature of global catastrophes. Simply put, modern human civilization has never before ended. There have been several recent global catastrophes of some significance, the World Wars and the 1918 flu among them, but these clearly did not knock civilization out. Earlier catastrophes, including the prehistoric mass extinction events, the Toba volcanic eruption, and even the Black Death plague, all occurred before modern civilization existed. The GCR analyst is thus left to study risks of events that are in some way untested or unproven. But </w:t>
      </w:r>
      <w:r w:rsidRPr="00514EB8">
        <w:rPr>
          <w:rStyle w:val="StyleUnderline"/>
        </w:rPr>
        <w:t>the lack of historical precedent does not necessarily imply a lack of ongoing risk.</w:t>
      </w:r>
      <w:r w:rsidRPr="00514EB8">
        <w:rPr>
          <w:sz w:val="16"/>
        </w:rPr>
        <w:t xml:space="preserve"> Indeed, </w:t>
      </w:r>
      <w:r w:rsidRPr="00514EB8">
        <w:rPr>
          <w:rStyle w:val="StyleUnderline"/>
        </w:rPr>
        <w:t xml:space="preserve">the biggest mistake of </w:t>
      </w:r>
      <w:r w:rsidRPr="00514EB8">
        <w:rPr>
          <w:rStyle w:val="Emphasis"/>
          <w:bCs/>
        </w:rPr>
        <w:t>naïve</w:t>
      </w:r>
      <w:r w:rsidRPr="00514EB8">
        <w:rPr>
          <w:rStyle w:val="StyleUnderline"/>
        </w:rPr>
        <w:t xml:space="preserve"> GCR analysis is to posit that, because no global catastrophe has previously occurred, therefore none will occur. This mistake comes in at least three forms. </w:t>
      </w:r>
      <w:r w:rsidRPr="00514EB8">
        <w:rPr>
          <w:sz w:val="16"/>
        </w:rPr>
        <w:t xml:space="preserve">The first and most obviously false form is to claim that unprecedented events never occur. In our world of social and technological innovation, it is easy to see that this claim is false. But accounting for it in risk analysis still requires some care. One approach is to use what is known in probability theory as zero-failure data (Hanley 1983; Bailey 1997; Quigley and Revie 2011). Suppose that no catastrophe has occurred over n prior time periods—for example, there has been no nuclear war in the 65 years since two countries have had nuclear weapons. (The second country to build nuclear weapons was the Soviet Union, in 1949.) It can thus be said that there have been zero failures of nuclear deterrence in 65 cases. An approximate upper bound can then be estimated for the probability p of nuclear deterrence failure, i.e. the probability of nuclear war, occurring within an upcoming year. Specifically, p lies within the interval [0, u] with (1---α) confidence, where u = 1---α(1/n) gives the upper limit of the confidence interval. Thus for 95% confidence (α = 0.05), u = 1-0.05(1/65) = 0.05, meaning that there is a 95% chance that the probability of nuclear war within an upcoming year is somewhere between 0 and 0.05. Note that this calculation assumes (perhaps erroneously) that the 65 non-failures are independent random trials and that p is approximately constant over time, but it nonetheless provides a starting point for estimating the probability of unprecedented events. Barrett et al. (2013) uses a similar approach as part of a validation check of a broader risk analysis of U.S.-Russia nuclear war. The second form of the mistake is to posit that the ongoing existence of human civilization proves that global catastrophes will not occur. It is true that civilization’s continued existence despite some past threats should provide some comfort, but it should only provide some comfort. Consider this: if a global catastrophe had previously occurred, nobody would still be around to ponder the matter (at least for catastrophes causing human extinction). The fact of being able to observe one’s continued survival is contingent upon having survived. While it is easy to see that this is a mistake, it is harder to correct for it. Again, it requires careful application of probability theory, correcting for what is known as an observation selection effect (Bostrom 2002b, </w:t>
      </w:r>
      <w:proofErr w:type="spellStart"/>
      <w:r w:rsidRPr="00514EB8">
        <w:rPr>
          <w:sz w:val="16"/>
        </w:rPr>
        <w:t>Ćirković</w:t>
      </w:r>
      <w:proofErr w:type="spellEnd"/>
      <w:r w:rsidRPr="00514EB8">
        <w:rPr>
          <w:sz w:val="16"/>
        </w:rPr>
        <w:t xml:space="preserve"> 4 et al. 2010). The basic idea is to build the existence of the observer into probability estimates for catastrophes that would </w:t>
      </w:r>
      <w:r w:rsidRPr="00514EB8">
        <w:rPr>
          <w:sz w:val="16"/>
        </w:rPr>
        <w:lastRenderedPageBreak/>
        <w:t xml:space="preserve">eliminate future observers. The result is probability estimates unbiased by the observer’s existence, with global catastrophe probability estimates typically revised upwards. The third form of the mistake is to posit that, because humanity has survived previous catastrophes, or risks of catastrophes, therefore it will survive future ones. This mistake is especially pervasive in discussions of nuclear war. </w:t>
      </w:r>
      <w:r w:rsidRPr="007A529F">
        <w:rPr>
          <w:rStyle w:val="StyleUnderline"/>
          <w:strike/>
          <w:highlight w:val="green"/>
        </w:rPr>
        <w:t>People</w:t>
      </w:r>
      <w:r w:rsidRPr="007A529F">
        <w:rPr>
          <w:rStyle w:val="StyleUnderline"/>
          <w:strike/>
        </w:rPr>
        <w:t xml:space="preserve"> sometimes </w:t>
      </w:r>
      <w:r w:rsidRPr="007A529F">
        <w:rPr>
          <w:rStyle w:val="StyleUnderline"/>
          <w:strike/>
          <w:highlight w:val="green"/>
        </w:rPr>
        <w:t>observe</w:t>
      </w:r>
      <w:r w:rsidRPr="007A529F">
        <w:rPr>
          <w:rStyle w:val="StyleUnderline"/>
          <w:strike/>
        </w:rPr>
        <w:t xml:space="preserve"> that </w:t>
      </w:r>
      <w:r w:rsidRPr="007A529F">
        <w:rPr>
          <w:rStyle w:val="StyleUnderline"/>
          <w:strike/>
          <w:highlight w:val="green"/>
        </w:rPr>
        <w:t>no nuclear war has ever occurred</w:t>
      </w:r>
      <w:r w:rsidRPr="007A529F">
        <w:rPr>
          <w:rStyle w:val="StyleUnderline"/>
          <w:strike/>
        </w:rPr>
        <w:t xml:space="preserve"> and cite this as evidence to conclude that therefore nuclear deterrence and the fear of mutually assured destruction will </w:t>
      </w:r>
      <w:r w:rsidRPr="007A529F">
        <w:rPr>
          <w:rStyle w:val="Emphasis"/>
          <w:bCs/>
          <w:strike/>
        </w:rPr>
        <w:t xml:space="preserve">indefinitely continue to keep the world safe </w:t>
      </w:r>
      <w:r w:rsidRPr="007A529F">
        <w:rPr>
          <w:strike/>
          <w:sz w:val="16"/>
        </w:rPr>
        <w:t xml:space="preserve">(for discussion see Sagan and Waltz 2013). </w:t>
      </w:r>
      <w:r w:rsidRPr="007A529F">
        <w:rPr>
          <w:rStyle w:val="StyleUnderline"/>
          <w:strike/>
        </w:rPr>
        <w:t>But</w:t>
      </w:r>
      <w:r w:rsidRPr="007A529F">
        <w:rPr>
          <w:rStyle w:val="StyleUnderline"/>
          <w:strike/>
          <w:highlight w:val="green"/>
        </w:rPr>
        <w:t xml:space="preserve"> there have been several </w:t>
      </w:r>
      <w:r w:rsidRPr="007A529F">
        <w:rPr>
          <w:rStyle w:val="Emphasis"/>
          <w:bCs/>
          <w:strike/>
          <w:highlight w:val="green"/>
        </w:rPr>
        <w:t>near misses</w:t>
      </w:r>
      <w:r w:rsidRPr="007A529F">
        <w:rPr>
          <w:strike/>
          <w:sz w:val="16"/>
        </w:rPr>
        <w:t xml:space="preserve">, </w:t>
      </w:r>
      <w:r w:rsidRPr="007A529F">
        <w:rPr>
          <w:rStyle w:val="StyleUnderline"/>
          <w:strike/>
        </w:rPr>
        <w:t xml:space="preserve">from the 1962 Cuban missile crisis to the 1995 Norwegian rocket incident, and there is no guarantee that nuclear war will be avoided into the distant future. Similarly, </w:t>
      </w:r>
      <w:r w:rsidRPr="007A529F">
        <w:rPr>
          <w:rStyle w:val="Emphasis"/>
          <w:bCs/>
          <w:strike/>
          <w:highlight w:val="green"/>
        </w:rPr>
        <w:t>just because</w:t>
      </w:r>
      <w:r w:rsidRPr="007A529F">
        <w:rPr>
          <w:rStyle w:val="Emphasis"/>
          <w:bCs/>
          <w:strike/>
        </w:rPr>
        <w:t xml:space="preserve"> no pandemic</w:t>
      </w:r>
      <w:r w:rsidRPr="007A529F">
        <w:rPr>
          <w:rStyle w:val="StyleUnderline"/>
          <w:strike/>
        </w:rPr>
        <w:t xml:space="preserve"> has ever killed the majority of people</w:t>
      </w:r>
      <w:r w:rsidRPr="007A529F">
        <w:rPr>
          <w:strike/>
          <w:sz w:val="16"/>
        </w:rPr>
        <w:t xml:space="preserve"> (Black Death killed about 22%), </w:t>
      </w:r>
      <w:r w:rsidRPr="007A529F">
        <w:rPr>
          <w:rStyle w:val="StyleUnderline"/>
          <w:strike/>
        </w:rPr>
        <w:t xml:space="preserve">or just because early </w:t>
      </w:r>
      <w:r w:rsidRPr="007A529F">
        <w:rPr>
          <w:rStyle w:val="StyleUnderline"/>
          <w:strike/>
          <w:highlight w:val="green"/>
        </w:rPr>
        <w:t>predictions about</w:t>
      </w:r>
      <w:r w:rsidRPr="007A529F">
        <w:rPr>
          <w:rStyle w:val="StyleUnderline"/>
          <w:strike/>
        </w:rPr>
        <w:t xml:space="preserve"> the rise of </w:t>
      </w:r>
      <w:r w:rsidRPr="007A529F">
        <w:rPr>
          <w:rStyle w:val="Emphasis"/>
          <w:bCs/>
          <w:strike/>
          <w:highlight w:val="green"/>
        </w:rPr>
        <w:t>a</w:t>
      </w:r>
      <w:r w:rsidRPr="007A529F">
        <w:rPr>
          <w:rStyle w:val="Emphasis"/>
          <w:bCs/>
          <w:strike/>
        </w:rPr>
        <w:t xml:space="preserve">rtificial </w:t>
      </w:r>
      <w:r w:rsidRPr="007A529F">
        <w:rPr>
          <w:rStyle w:val="Emphasis"/>
          <w:bCs/>
          <w:strike/>
          <w:highlight w:val="green"/>
        </w:rPr>
        <w:t>i</w:t>
      </w:r>
      <w:r w:rsidRPr="007A529F">
        <w:rPr>
          <w:rStyle w:val="Emphasis"/>
          <w:bCs/>
          <w:strike/>
        </w:rPr>
        <w:t>ntelligence</w:t>
      </w:r>
      <w:r w:rsidRPr="007A529F">
        <w:rPr>
          <w:rStyle w:val="StyleUnderline"/>
          <w:strike/>
        </w:rPr>
        <w:t xml:space="preserve"> </w:t>
      </w:r>
      <w:r w:rsidRPr="007A529F">
        <w:rPr>
          <w:rStyle w:val="StyleUnderline"/>
          <w:strike/>
          <w:highlight w:val="green"/>
        </w:rPr>
        <w:t>proved false</w:t>
      </w:r>
      <w:r w:rsidRPr="007A529F">
        <w:rPr>
          <w:strike/>
          <w:sz w:val="16"/>
        </w:rPr>
        <w:t xml:space="preserve"> (they expected human-level AI within decades that have long since come and gone; see Crevier 1993; </w:t>
      </w:r>
      <w:proofErr w:type="spellStart"/>
      <w:r w:rsidRPr="007A529F">
        <w:rPr>
          <w:strike/>
          <w:sz w:val="16"/>
        </w:rPr>
        <w:t>McCorduck</w:t>
      </w:r>
      <w:proofErr w:type="spellEnd"/>
      <w:r w:rsidRPr="007A529F">
        <w:rPr>
          <w:strike/>
          <w:sz w:val="16"/>
        </w:rPr>
        <w:t xml:space="preserve"> 2004), </w:t>
      </w:r>
      <w:r w:rsidRPr="007A529F">
        <w:rPr>
          <w:rStyle w:val="StyleUnderline"/>
          <w:strike/>
          <w:highlight w:val="green"/>
        </w:rPr>
        <w:t xml:space="preserve">it </w:t>
      </w:r>
      <w:r w:rsidRPr="007A529F">
        <w:rPr>
          <w:rStyle w:val="Emphasis"/>
          <w:bCs/>
          <w:strike/>
          <w:highlight w:val="green"/>
        </w:rPr>
        <w:t>does not</w:t>
      </w:r>
      <w:r w:rsidRPr="007A529F">
        <w:rPr>
          <w:rStyle w:val="Emphasis"/>
          <w:bCs/>
          <w:strike/>
        </w:rPr>
        <w:t xml:space="preserve"> necessarily </w:t>
      </w:r>
      <w:r w:rsidRPr="007A529F">
        <w:rPr>
          <w:rStyle w:val="Emphasis"/>
          <w:bCs/>
          <w:strike/>
          <w:highlight w:val="green"/>
        </w:rPr>
        <w:t>follow that</w:t>
      </w:r>
      <w:r w:rsidRPr="007A529F">
        <w:rPr>
          <w:rStyle w:val="Emphasis"/>
          <w:bCs/>
          <w:strike/>
        </w:rPr>
        <w:t xml:space="preserve"> no pandemics would be so lethal</w:t>
      </w:r>
      <w:r w:rsidRPr="007A529F">
        <w:rPr>
          <w:rStyle w:val="StyleUnderline"/>
          <w:strike/>
        </w:rPr>
        <w:t xml:space="preserve">, or that </w:t>
      </w:r>
      <w:r w:rsidRPr="007A529F">
        <w:rPr>
          <w:rStyle w:val="StyleUnderline"/>
          <w:strike/>
          <w:highlight w:val="green"/>
        </w:rPr>
        <w:t>AI cannot reach</w:t>
      </w:r>
      <w:r w:rsidRPr="007A529F">
        <w:rPr>
          <w:rStyle w:val="StyleUnderline"/>
          <w:strike/>
        </w:rPr>
        <w:t xml:space="preserve"> the lofty heights of the </w:t>
      </w:r>
      <w:r w:rsidRPr="007A529F">
        <w:rPr>
          <w:rStyle w:val="StyleUnderline"/>
          <w:strike/>
          <w:highlight w:val="green"/>
        </w:rPr>
        <w:t xml:space="preserve">early predictions. </w:t>
      </w:r>
      <w:r w:rsidRPr="007A529F">
        <w:rPr>
          <w:rStyle w:val="Emphasis"/>
          <w:bCs/>
          <w:strike/>
          <w:highlight w:val="green"/>
        </w:rPr>
        <w:t>Careful risk analysis</w:t>
      </w:r>
      <w:r w:rsidRPr="007A529F">
        <w:rPr>
          <w:strike/>
          <w:sz w:val="16"/>
          <w:highlight w:val="green"/>
        </w:rPr>
        <w:t xml:space="preserve"> </w:t>
      </w:r>
      <w:r w:rsidRPr="007A529F">
        <w:rPr>
          <w:rStyle w:val="StyleUnderline"/>
          <w:strike/>
          <w:highlight w:val="green"/>
        </w:rPr>
        <w:t>can correct</w:t>
      </w:r>
      <w:r w:rsidRPr="007A529F">
        <w:rPr>
          <w:strike/>
          <w:sz w:val="16"/>
        </w:rPr>
        <w:t xml:space="preserve"> for the third form </w:t>
      </w:r>
      <w:r w:rsidRPr="007A529F">
        <w:rPr>
          <w:rStyle w:val="StyleUnderline"/>
          <w:strike/>
          <w:highlight w:val="green"/>
        </w:rPr>
        <w:t>by looking at</w:t>
      </w:r>
      <w:r w:rsidRPr="007A529F">
        <w:rPr>
          <w:rStyle w:val="StyleUnderline"/>
          <w:strike/>
        </w:rPr>
        <w:t xml:space="preserve"> the </w:t>
      </w:r>
      <w:r w:rsidRPr="007A529F">
        <w:rPr>
          <w:rStyle w:val="Emphasis"/>
          <w:bCs/>
          <w:strike/>
          <w:highlight w:val="green"/>
        </w:rPr>
        <w:t>full sequences of events</w:t>
      </w:r>
      <w:r w:rsidRPr="007A529F">
        <w:rPr>
          <w:rStyle w:val="StyleUnderline"/>
          <w:strike/>
        </w:rPr>
        <w:t xml:space="preserve"> that would lead to particular global catastrophes</w:t>
      </w:r>
      <w:r w:rsidRPr="007A529F">
        <w:rPr>
          <w:strike/>
          <w:sz w:val="16"/>
        </w:rPr>
        <w:t xml:space="preserve">. For example, </w:t>
      </w:r>
      <w:r w:rsidRPr="007A529F">
        <w:rPr>
          <w:rStyle w:val="StyleUnderline"/>
          <w:strike/>
        </w:rPr>
        <w:t>nuclear weapons in the United States are launched following a sequence of decisions</w:t>
      </w:r>
      <w:r w:rsidRPr="007A529F">
        <w:rPr>
          <w:strike/>
          <w:sz w:val="16"/>
        </w:rPr>
        <w:t xml:space="preserve"> by increasingly high ranking officials, ultimately including the President. </w:t>
      </w:r>
      <w:r w:rsidRPr="007A529F">
        <w:rPr>
          <w:rStyle w:val="StyleUnderline"/>
          <w:strike/>
          <w:highlight w:val="green"/>
        </w:rPr>
        <w:t>This</w:t>
      </w:r>
      <w:r w:rsidRPr="007A529F">
        <w:rPr>
          <w:strike/>
          <w:sz w:val="16"/>
        </w:rPr>
        <w:t xml:space="preserve"> decision sequence </w:t>
      </w:r>
      <w:r w:rsidRPr="007A529F">
        <w:rPr>
          <w:rStyle w:val="StyleUnderline"/>
          <w:strike/>
          <w:highlight w:val="green"/>
        </w:rPr>
        <w:t xml:space="preserve">can be </w:t>
      </w:r>
      <w:r w:rsidRPr="007A529F">
        <w:rPr>
          <w:rStyle w:val="Emphasis"/>
          <w:bCs/>
          <w:strike/>
          <w:highlight w:val="green"/>
        </w:rPr>
        <w:t>built into a risk model</w:t>
      </w:r>
      <w:r w:rsidRPr="007A529F">
        <w:rPr>
          <w:strike/>
          <w:sz w:val="16"/>
        </w:rPr>
        <w:t xml:space="preserve">, </w:t>
      </w:r>
      <w:r w:rsidRPr="007A529F">
        <w:rPr>
          <w:rStyle w:val="StyleUnderline"/>
          <w:strike/>
        </w:rPr>
        <w:t xml:space="preserve">with model parameters </w:t>
      </w:r>
      <w:r w:rsidRPr="007A529F">
        <w:rPr>
          <w:rStyle w:val="Emphasis"/>
          <w:bCs/>
          <w:strike/>
          <w:highlight w:val="green"/>
        </w:rPr>
        <w:t>estimated</w:t>
      </w:r>
      <w:r w:rsidRPr="007A529F">
        <w:rPr>
          <w:rStyle w:val="StyleUnderline"/>
          <w:strike/>
          <w:highlight w:val="green"/>
        </w:rPr>
        <w:t xml:space="preserve"> from </w:t>
      </w:r>
      <w:r w:rsidRPr="007A529F">
        <w:rPr>
          <w:rStyle w:val="Emphasis"/>
          <w:bCs/>
          <w:strike/>
          <w:highlight w:val="green"/>
        </w:rPr>
        <w:t>historical data</w:t>
      </w:r>
      <w:r w:rsidRPr="007A529F">
        <w:rPr>
          <w:rStyle w:val="StyleUnderline"/>
          <w:strike/>
        </w:rPr>
        <w:t xml:space="preserve"> on how often each step in the decision sequence has been reached</w:t>
      </w:r>
      <w:r w:rsidRPr="007A529F">
        <w:rPr>
          <w:strike/>
          <w:sz w:val="16"/>
        </w:rPr>
        <w:t xml:space="preserve"> (Barrett et al. 2013). </w:t>
      </w:r>
      <w:r w:rsidRPr="007A529F">
        <w:rPr>
          <w:rStyle w:val="StyleUnderline"/>
          <w:strike/>
        </w:rPr>
        <w:t xml:space="preserve">The more often near misses have occurred, and the nearer the misses were, the </w:t>
      </w:r>
      <w:r w:rsidRPr="007A529F">
        <w:rPr>
          <w:rStyle w:val="Emphasis"/>
          <w:bCs/>
          <w:strike/>
        </w:rPr>
        <w:t>higher the probability of an eventual “hit” in the form of a nuclear war</w:t>
      </w:r>
      <w:r w:rsidRPr="007A529F">
        <w:rPr>
          <w:rStyle w:val="StyleUnderline"/>
          <w:strike/>
        </w:rPr>
        <w:t xml:space="preserve">. The same analytic structure can be applied to </w:t>
      </w:r>
      <w:r w:rsidRPr="007A529F">
        <w:rPr>
          <w:rStyle w:val="Emphasis"/>
          <w:bCs/>
          <w:strike/>
        </w:rPr>
        <w:t>other GCRs</w:t>
      </w:r>
      <w:r w:rsidRPr="007A529F">
        <w:rPr>
          <w:rStyle w:val="StyleUnderline"/>
          <w:strike/>
        </w:rPr>
        <w:t>.</w:t>
      </w:r>
    </w:p>
    <w:p w14:paraId="1B704EE8" w14:textId="3C474806" w:rsidR="00B87B22" w:rsidRDefault="00B87B22" w:rsidP="00B87B22"/>
    <w:p w14:paraId="75247F89" w14:textId="77777777" w:rsidR="00935F11" w:rsidRPr="00514F9C" w:rsidRDefault="001D6089" w:rsidP="00935F11">
      <w:pPr>
        <w:pStyle w:val="Heading4"/>
        <w:rPr>
          <w:rFonts w:cs="Calibri"/>
        </w:rPr>
      </w:pPr>
      <w:r>
        <w:t xml:space="preserve">3] </w:t>
      </w:r>
      <w:r w:rsidR="00935F11"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143DAA9A" w14:textId="77777777" w:rsidR="00935F11" w:rsidRPr="00514F9C" w:rsidRDefault="00935F11" w:rsidP="00935F11">
      <w:pPr>
        <w:pStyle w:val="Heading4"/>
        <w:rPr>
          <w:rFonts w:cs="Calibri"/>
        </w:rPr>
      </w:pP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1CC684EE" w14:textId="77777777" w:rsidR="00935F11" w:rsidRPr="00514F9C" w:rsidRDefault="00935F11" w:rsidP="00935F11">
      <w:pPr>
        <w:pStyle w:val="Heading4"/>
        <w:rPr>
          <w:rFonts w:cs="Calibri"/>
        </w:rPr>
      </w:pPr>
      <w:r w:rsidRPr="00514F9C">
        <w:rPr>
          <w:rFonts w:cs="Calibri"/>
        </w:rPr>
        <w:t xml:space="preserve">Actor-specificity comes first since different agents have different ethical standings. </w:t>
      </w:r>
    </w:p>
    <w:p w14:paraId="06E64DAB" w14:textId="77777777" w:rsidR="00935F11" w:rsidRPr="007A529F" w:rsidRDefault="00935F11" w:rsidP="00935F11">
      <w:pPr>
        <w:pStyle w:val="Heading4"/>
        <w:rPr>
          <w:rFonts w:cs="Calibri"/>
          <w:strike/>
        </w:rPr>
      </w:pPr>
      <w:r w:rsidRPr="007A529F">
        <w:rPr>
          <w:rFonts w:cs="Calibri"/>
          <w:strike/>
        </w:rPr>
        <w:t>Takes out util calc indicts since they’re empirically denied – they just prove util is hard, not wrong - and link turns them because the alt would be no action</w:t>
      </w:r>
    </w:p>
    <w:p w14:paraId="4C3E5D3B" w14:textId="2984CF9B" w:rsidR="00935F11" w:rsidRDefault="00935F11" w:rsidP="00935F11"/>
    <w:p w14:paraId="47DBFE81" w14:textId="77777777" w:rsidR="00935F11" w:rsidRPr="00514F9C" w:rsidRDefault="00935F11" w:rsidP="00935F11">
      <w:pPr>
        <w:pStyle w:val="Heading4"/>
        <w:rPr>
          <w:rFonts w:cs="Calibri"/>
        </w:rPr>
      </w:pPr>
      <w:r>
        <w:lastRenderedPageBreak/>
        <w:t xml:space="preserve">4] </w:t>
      </w:r>
      <w:r w:rsidRPr="00514F9C">
        <w:rPr>
          <w:rFonts w:cs="Calibri"/>
        </w:rPr>
        <w:t xml:space="preserve">Util is a lexical pre-requisite to any other framework: Threats to bodily security and life preclude the ability for moral actors to effectively utilize and act upon other moral theories since they are in a constant state of crisis – that inhibits the ideal moral conditions which other theories presuppose. </w:t>
      </w:r>
    </w:p>
    <w:p w14:paraId="671D2AAC" w14:textId="0FF3A2D3" w:rsidR="00935F11" w:rsidRDefault="00935F11" w:rsidP="00935F11"/>
    <w:p w14:paraId="10BA2B4F" w14:textId="03630257" w:rsidR="006A1849" w:rsidRDefault="006A1849" w:rsidP="006A1849">
      <w:pPr>
        <w:pStyle w:val="Heading4"/>
      </w:pPr>
      <w:r>
        <w:t>Thus, the standard is maximizing expected well-being.</w:t>
      </w:r>
    </w:p>
    <w:p w14:paraId="085D7390" w14:textId="04271862" w:rsidR="006A1849" w:rsidRDefault="006A1849" w:rsidP="006A1849"/>
    <w:p w14:paraId="6ADF1C80" w14:textId="5AF00E04" w:rsidR="006A1849" w:rsidRDefault="006A1849" w:rsidP="006A1849">
      <w:pPr>
        <w:pStyle w:val="Heading4"/>
      </w:pPr>
      <w:r>
        <w:t>1] We can discuss critical queer issues under a util standard – we don’t need a self-serving, unpredictable framework to engage in political LGBTQ discussions</w:t>
      </w:r>
    </w:p>
    <w:p w14:paraId="4656A311" w14:textId="6E4D9239" w:rsidR="006A1849" w:rsidRPr="006A1849" w:rsidRDefault="006A1849" w:rsidP="006A1849">
      <w:pPr>
        <w:pStyle w:val="Heading4"/>
      </w:pPr>
      <w:r>
        <w:t>2] Their critiques of pedagogy are talking about banking-models of education – debate is explicitly the opposite, their critiquing things like schools and universities, not debate</w:t>
      </w:r>
    </w:p>
    <w:p w14:paraId="15A2D657" w14:textId="0F8B7E8C" w:rsidR="001D6089" w:rsidRPr="00B87B22" w:rsidRDefault="001D6089" w:rsidP="00935F11"/>
    <w:p w14:paraId="57D0E4E7" w14:textId="25289934" w:rsidR="00E42E4C" w:rsidRPr="005F338E" w:rsidRDefault="00BD6FC3" w:rsidP="00BD6FC3">
      <w:pPr>
        <w:pStyle w:val="Heading2"/>
      </w:pPr>
      <w:r w:rsidRPr="005F338E">
        <w:lastRenderedPageBreak/>
        <w:t>Case</w:t>
      </w:r>
    </w:p>
    <w:p w14:paraId="3F9000EB" w14:textId="1C0E6E13" w:rsidR="00BD6FC3" w:rsidRPr="005F338E" w:rsidRDefault="00BD6FC3" w:rsidP="00BD6FC3">
      <w:pPr>
        <w:pStyle w:val="Heading4"/>
      </w:pPr>
      <w:r w:rsidRPr="005F338E">
        <w:t>1] Anti-queer teachers</w:t>
      </w:r>
      <w:r w:rsidR="00935F11">
        <w:t>… my gov teacher goes very dangerously close.</w:t>
      </w:r>
    </w:p>
    <w:p w14:paraId="0D66877C" w14:textId="3E5452A2" w:rsidR="00BD6FC3" w:rsidRPr="005F338E" w:rsidRDefault="00BD6FC3" w:rsidP="00BD6FC3">
      <w:pPr>
        <w:pStyle w:val="Heading4"/>
      </w:pPr>
      <w:r w:rsidRPr="005F338E">
        <w:t>2] Why do teacher protests solve</w:t>
      </w:r>
      <w:r w:rsidR="00935F11">
        <w:t xml:space="preserve"> – literally no reason it would spill over</w:t>
      </w:r>
    </w:p>
    <w:p w14:paraId="6AD2DD4B" w14:textId="1739AA65" w:rsidR="00BD6FC3" w:rsidRPr="005F338E" w:rsidRDefault="00BD6FC3" w:rsidP="00BD6FC3">
      <w:pPr>
        <w:pStyle w:val="Heading4"/>
      </w:pPr>
      <w:r w:rsidRPr="005F338E">
        <w:t xml:space="preserve">3] Teachers strike regardless of the illegality – there’s no RTS key, </w:t>
      </w:r>
      <w:proofErr w:type="spellStart"/>
      <w:r w:rsidRPr="005F338E">
        <w:t>its</w:t>
      </w:r>
      <w:proofErr w:type="spellEnd"/>
      <w:r w:rsidRPr="005F338E">
        <w:t xml:space="preserve"> just strikes generally good</w:t>
      </w:r>
    </w:p>
    <w:p w14:paraId="1A4A92DA" w14:textId="76A7C2A3" w:rsidR="00BD6FC3" w:rsidRPr="005F338E" w:rsidRDefault="00BD6FC3" w:rsidP="00BD6FC3">
      <w:pPr>
        <w:pStyle w:val="Heading4"/>
      </w:pPr>
      <w:r w:rsidRPr="005F338E">
        <w:t xml:space="preserve">4] </w:t>
      </w:r>
      <w:proofErr w:type="spellStart"/>
      <w:r w:rsidRPr="005F338E">
        <w:t>Rehighlighting</w:t>
      </w:r>
      <w:proofErr w:type="spellEnd"/>
      <w:r w:rsidRPr="005F338E">
        <w:t xml:space="preserve"> of the rest of the article of Will 20:</w:t>
      </w:r>
    </w:p>
    <w:p w14:paraId="48B45CF8" w14:textId="0E0E032C" w:rsidR="00BD6FC3" w:rsidRPr="005F338E" w:rsidRDefault="00BD6FC3" w:rsidP="00BD6FC3">
      <w:r w:rsidRPr="005F338E">
        <w:rPr>
          <w:highlight w:val="green"/>
        </w:rPr>
        <w:t>Some</w:t>
      </w:r>
      <w:r w:rsidRPr="005F338E">
        <w:t xml:space="preserve"> of the </w:t>
      </w:r>
      <w:r w:rsidRPr="005F338E">
        <w:rPr>
          <w:highlight w:val="green"/>
        </w:rPr>
        <w:t>statewide strikes</w:t>
      </w:r>
      <w:r w:rsidRPr="005F338E">
        <w:t xml:space="preserve">, walkouts, and mass demonstrations in the last couple years </w:t>
      </w:r>
      <w:r w:rsidRPr="005F338E">
        <w:rPr>
          <w:highlight w:val="green"/>
        </w:rPr>
        <w:t>were sanctioned</w:t>
      </w:r>
      <w:r w:rsidRPr="005F338E">
        <w:t xml:space="preserve"> by the teachers’ unions, but </w:t>
      </w:r>
      <w:r w:rsidRPr="005F338E">
        <w:rPr>
          <w:highlight w:val="green"/>
        </w:rPr>
        <w:t>others were grassroots actions, driven by social media</w:t>
      </w:r>
      <w:r w:rsidRPr="005F338E">
        <w:t>. In some of those states—</w:t>
      </w:r>
      <w:r w:rsidRPr="005F338E">
        <w:rPr>
          <w:highlight w:val="green"/>
        </w:rPr>
        <w:t>including West Virginia</w:t>
      </w:r>
      <w:r w:rsidRPr="005F338E">
        <w:t xml:space="preserve">, </w:t>
      </w:r>
      <w:r w:rsidRPr="005F338E">
        <w:rPr>
          <w:highlight w:val="green"/>
        </w:rPr>
        <w:t>where</w:t>
      </w:r>
      <w:r w:rsidRPr="005F338E">
        <w:t xml:space="preserve"> the movement began with a nine-day strike in 2018—</w:t>
      </w:r>
      <w:r w:rsidRPr="005F338E">
        <w:rPr>
          <w:highlight w:val="green"/>
        </w:rPr>
        <w:t>striking is illegal</w:t>
      </w:r>
      <w:r w:rsidRPr="005F338E">
        <w:t>.</w:t>
      </w:r>
    </w:p>
    <w:p w14:paraId="4B7B284E" w14:textId="4A9C611C" w:rsidR="00BD6FC3" w:rsidRPr="005F338E" w:rsidRDefault="00BD6FC3" w:rsidP="00BD6FC3">
      <w:r w:rsidRPr="005F338E">
        <w:t>In 2018, “what it boiled down to was a community of teachers saying, ‘If we’re going to have a seat at the table, if anybody’s going to hear our voices and our concerns, this is the way we can be heard,’” said Karla Hilliard, a West Virginia teacher. “I feel like there is similar momentum nationwide right now.”</w:t>
      </w:r>
    </w:p>
    <w:p w14:paraId="1FE217F4" w14:textId="6C465CDD" w:rsidR="00BD6FC3" w:rsidRPr="005F338E" w:rsidRDefault="00BD6FC3" w:rsidP="00BD6FC3">
      <w:r w:rsidRPr="005F338E">
        <w:rPr>
          <w:highlight w:val="green"/>
        </w:rPr>
        <w:t>If a critical mass of teachers refuses to work, the laws against striking won’t matter</w:t>
      </w:r>
      <w:r w:rsidRPr="005F338E">
        <w:t>, Shelton said—it will be impossible to punish that many teachers. But if a national or state movement is spotty, with only a handful of teachers from certain districts protesting, then participating teachers could be in legal trouble.</w:t>
      </w:r>
    </w:p>
    <w:p w14:paraId="1811E644" w14:textId="64894031" w:rsidR="00BD6FC3" w:rsidRDefault="00BD6FC3" w:rsidP="00BD6FC3">
      <w:pPr>
        <w:pStyle w:val="Heading4"/>
      </w:pPr>
      <w:r w:rsidRPr="005F338E">
        <w:t xml:space="preserve">5] </w:t>
      </w:r>
      <w:r w:rsidR="00834ED7">
        <w:t>Teachers are striking now</w:t>
      </w:r>
      <w:r w:rsidR="00935F11">
        <w:t xml:space="preserve"> – either </w:t>
      </w:r>
      <w:proofErr w:type="spellStart"/>
      <w:r w:rsidR="00935F11">
        <w:t>squo</w:t>
      </w:r>
      <w:proofErr w:type="spellEnd"/>
      <w:r w:rsidR="00935F11">
        <w:t xml:space="preserve"> solves or the plan doesn’t do anything </w:t>
      </w:r>
      <w:proofErr w:type="spellStart"/>
      <w:r w:rsidR="00935F11">
        <w:t>bc</w:t>
      </w:r>
      <w:proofErr w:type="spellEnd"/>
      <w:r w:rsidR="00935F11">
        <w:t xml:space="preserve"> teachers don’t do anything</w:t>
      </w:r>
    </w:p>
    <w:p w14:paraId="166A42FD" w14:textId="77777777" w:rsidR="00834ED7" w:rsidRPr="00A3684D" w:rsidRDefault="00834ED7" w:rsidP="00834ED7">
      <w:proofErr w:type="spellStart"/>
      <w:r w:rsidRPr="00A3684D">
        <w:rPr>
          <w:rStyle w:val="Style13ptBold"/>
        </w:rPr>
        <w:t>Rohlinger</w:t>
      </w:r>
      <w:proofErr w:type="spellEnd"/>
      <w:r w:rsidRPr="00A3684D">
        <w:rPr>
          <w:rStyle w:val="Style13ptBold"/>
        </w:rPr>
        <w:t xml:space="preserve"> 18</w:t>
      </w:r>
      <w:r>
        <w:t xml:space="preserve"> Deana </w:t>
      </w:r>
      <w:proofErr w:type="spellStart"/>
      <w:r>
        <w:t>Rohlinger</w:t>
      </w:r>
      <w:proofErr w:type="spellEnd"/>
      <w:r>
        <w:t xml:space="preserve">, Professor of Sociology @ FSU. April 26, 2018. “3 reasons why teachers are striking right now” </w:t>
      </w:r>
      <w:hyperlink r:id="rId42" w:history="1">
        <w:r w:rsidRPr="00A3684D">
          <w:rPr>
            <w:color w:val="0000FF"/>
            <w:u w:val="single"/>
          </w:rPr>
          <w:t>3 reasons why teachers are striking right now (theconversation.com)</w:t>
        </w:r>
      </w:hyperlink>
      <w:r>
        <w:t xml:space="preserve"> Accessed 12-3 // gord0</w:t>
      </w:r>
    </w:p>
    <w:p w14:paraId="05989FC8" w14:textId="77777777" w:rsidR="00834ED7" w:rsidRPr="00A3684D" w:rsidRDefault="00834ED7" w:rsidP="00834ED7">
      <w:r w:rsidRPr="00A3684D">
        <w:rPr>
          <w:highlight w:val="green"/>
        </w:rPr>
        <w:t>Teachers from </w:t>
      </w:r>
      <w:hyperlink r:id="rId43" w:history="1">
        <w:r w:rsidRPr="00A3684D">
          <w:rPr>
            <w:color w:val="383838"/>
            <w:highlight w:val="green"/>
            <w:u w:val="single"/>
          </w:rPr>
          <w:t>Arizona</w:t>
        </w:r>
      </w:hyperlink>
      <w:r w:rsidRPr="00A3684D">
        <w:rPr>
          <w:highlight w:val="green"/>
        </w:rPr>
        <w:t> and </w:t>
      </w:r>
      <w:hyperlink r:id="rId44" w:history="1">
        <w:r w:rsidRPr="00A3684D">
          <w:rPr>
            <w:color w:val="383838"/>
            <w:highlight w:val="green"/>
            <w:u w:val="single"/>
          </w:rPr>
          <w:t>Colorado</w:t>
        </w:r>
      </w:hyperlink>
      <w:r w:rsidRPr="00A3684D">
        <w:t xml:space="preserve"> are </w:t>
      </w:r>
      <w:r w:rsidRPr="00A3684D">
        <w:rPr>
          <w:highlight w:val="green"/>
        </w:rPr>
        <w:t>joining teachers in Oklahoma and Kentucky on the picket line.</w:t>
      </w:r>
    </w:p>
    <w:p w14:paraId="4B367427" w14:textId="77777777" w:rsidR="00834ED7" w:rsidRPr="00A3684D" w:rsidRDefault="00834ED7" w:rsidP="00834ED7">
      <w:r w:rsidRPr="00A3684D">
        <w:t xml:space="preserve">These </w:t>
      </w:r>
      <w:r w:rsidRPr="00A3684D">
        <w:rPr>
          <w:highlight w:val="green"/>
        </w:rPr>
        <w:t>teacher strikes</w:t>
      </w:r>
      <w:r w:rsidRPr="00A3684D">
        <w:t xml:space="preserve"> will likely </w:t>
      </w:r>
      <w:r w:rsidRPr="00A3684D">
        <w:rPr>
          <w:highlight w:val="green"/>
        </w:rPr>
        <w:t>intensify the debate among elected officials</w:t>
      </w:r>
      <w:r w:rsidRPr="00A3684D">
        <w:t xml:space="preserve"> over where education fits in state budget priorities. They may also prompt Americans to consider whether they are willing to pay more tax dollars to educate the country’s youth.</w:t>
      </w:r>
    </w:p>
    <w:p w14:paraId="0312D45D" w14:textId="77777777" w:rsidR="00834ED7" w:rsidRPr="00A3684D" w:rsidRDefault="00834ED7" w:rsidP="00834ED7">
      <w:r w:rsidRPr="00A3684D">
        <w:t>As a </w:t>
      </w:r>
      <w:hyperlink r:id="rId45" w:history="1">
        <w:r w:rsidRPr="00A3684D">
          <w:rPr>
            <w:color w:val="383838"/>
            <w:u w:val="single"/>
          </w:rPr>
          <w:t>scholar</w:t>
        </w:r>
      </w:hyperlink>
      <w:r w:rsidRPr="00A3684D">
        <w:t> who studies </w:t>
      </w:r>
      <w:hyperlink r:id="rId46" w:history="1">
        <w:r w:rsidRPr="00A3684D">
          <w:rPr>
            <w:color w:val="383838"/>
            <w:u w:val="single"/>
          </w:rPr>
          <w:t>protest</w:t>
        </w:r>
      </w:hyperlink>
      <w:r w:rsidRPr="00A3684D">
        <w:t> and </w:t>
      </w:r>
      <w:hyperlink r:id="rId47" w:history="1">
        <w:r w:rsidRPr="00A3684D">
          <w:rPr>
            <w:color w:val="383838"/>
            <w:u w:val="single"/>
          </w:rPr>
          <w:t>politics</w:t>
        </w:r>
      </w:hyperlink>
      <w:r w:rsidRPr="00A3684D">
        <w:t xml:space="preserve"> in the U.S., I’m often asked </w:t>
      </w:r>
      <w:r w:rsidRPr="00A3684D">
        <w:rPr>
          <w:highlight w:val="green"/>
        </w:rPr>
        <w:t>why teachers are striking now.</w:t>
      </w:r>
    </w:p>
    <w:p w14:paraId="04699F3F" w14:textId="77777777" w:rsidR="00834ED7" w:rsidRPr="00A3684D" w:rsidRDefault="00834ED7" w:rsidP="00834ED7">
      <w:pPr>
        <w:rPr>
          <w:color w:val="383838"/>
        </w:rPr>
      </w:pPr>
      <w:r w:rsidRPr="00A3684D">
        <w:t>These are the three main reasons:</w:t>
      </w:r>
    </w:p>
    <w:p w14:paraId="630EF4DA" w14:textId="77777777" w:rsidR="00834ED7" w:rsidRPr="00A3684D" w:rsidRDefault="00834ED7" w:rsidP="00834ED7">
      <w:r w:rsidRPr="00A3684D">
        <w:t xml:space="preserve">1. </w:t>
      </w:r>
      <w:r w:rsidRPr="00A3684D">
        <w:rPr>
          <w:highlight w:val="green"/>
        </w:rPr>
        <w:t>Money matters</w:t>
      </w:r>
    </w:p>
    <w:p w14:paraId="4FD42C2C" w14:textId="77777777" w:rsidR="00834ED7" w:rsidRPr="00A3684D" w:rsidRDefault="00834ED7" w:rsidP="00834ED7">
      <w:r w:rsidRPr="00A3684D">
        <w:t xml:space="preserve">First, teachers are </w:t>
      </w:r>
      <w:r w:rsidRPr="00A3684D">
        <w:rPr>
          <w:highlight w:val="green"/>
        </w:rPr>
        <w:t>tired of trying to educate students without enough money or adequate resources</w:t>
      </w:r>
      <w:r w:rsidRPr="00A3684D">
        <w:t>. This shared grievance goes well beyond low </w:t>
      </w:r>
      <w:hyperlink r:id="rId48" w:history="1">
        <w:r w:rsidRPr="00A3684D">
          <w:rPr>
            <w:color w:val="383838"/>
            <w:u w:val="single"/>
          </w:rPr>
          <w:t>teacher pay</w:t>
        </w:r>
      </w:hyperlink>
      <w:r w:rsidRPr="00A3684D">
        <w:t>.</w:t>
      </w:r>
    </w:p>
    <w:p w14:paraId="19AF6E80" w14:textId="77777777" w:rsidR="00834ED7" w:rsidRPr="00D846C7" w:rsidRDefault="00834ED7" w:rsidP="00834ED7">
      <w:pPr>
        <w:rPr>
          <w:strike/>
        </w:rPr>
      </w:pPr>
      <w:r w:rsidRPr="00A3684D">
        <w:rPr>
          <w:highlight w:val="green"/>
        </w:rPr>
        <w:lastRenderedPageBreak/>
        <w:t>Teachers</w:t>
      </w:r>
      <w:r w:rsidRPr="00A3684D">
        <w:t xml:space="preserve"> are </w:t>
      </w:r>
      <w:r w:rsidRPr="00A3684D">
        <w:rPr>
          <w:highlight w:val="green"/>
        </w:rPr>
        <w:t>rebelling against </w:t>
      </w:r>
      <w:hyperlink r:id="rId49" w:history="1">
        <w:r w:rsidRPr="00A3684D">
          <w:rPr>
            <w:color w:val="383838"/>
            <w:highlight w:val="green"/>
            <w:u w:val="single"/>
          </w:rPr>
          <w:t>aging facilities</w:t>
        </w:r>
      </w:hyperlink>
      <w:r w:rsidRPr="00A3684D">
        <w:t xml:space="preserve">, </w:t>
      </w:r>
      <w:r w:rsidRPr="00A3684D">
        <w:rPr>
          <w:highlight w:val="green"/>
        </w:rPr>
        <w:t>outdated</w:t>
      </w:r>
      <w:r w:rsidRPr="00A3684D">
        <w:t xml:space="preserve"> teaching </w:t>
      </w:r>
      <w:r w:rsidRPr="00A3684D">
        <w:rPr>
          <w:highlight w:val="green"/>
        </w:rPr>
        <w:t>materials</w:t>
      </w:r>
      <w:r w:rsidRPr="00A3684D">
        <w:t xml:space="preserve"> and four-day weeks – all of which are a result of reduced amounts of state and federal money flowing into public schools. In particular, </w:t>
      </w:r>
      <w:r w:rsidRPr="00A3684D">
        <w:rPr>
          <w:highlight w:val="green"/>
        </w:rPr>
        <w:t>funding</w:t>
      </w:r>
      <w:r w:rsidRPr="00A3684D">
        <w:t xml:space="preserve"> greatly </w:t>
      </w:r>
      <w:r w:rsidRPr="00A3684D">
        <w:rPr>
          <w:highlight w:val="green"/>
        </w:rPr>
        <w:t>varies by </w:t>
      </w:r>
      <w:hyperlink r:id="rId50" w:history="1">
        <w:r w:rsidRPr="00A3684D">
          <w:rPr>
            <w:color w:val="383838"/>
            <w:highlight w:val="green"/>
            <w:u w:val="single"/>
          </w:rPr>
          <w:t>school district</w:t>
        </w:r>
      </w:hyperlink>
      <w:r w:rsidRPr="00A3684D">
        <w:t> </w:t>
      </w:r>
      <w:r w:rsidRPr="00D846C7">
        <w:rPr>
          <w:strike/>
        </w:rPr>
        <w:t>and is often thinly spread in many states.</w:t>
      </w:r>
    </w:p>
    <w:p w14:paraId="7A2EE828" w14:textId="77777777" w:rsidR="00834ED7" w:rsidRPr="00D846C7" w:rsidRDefault="00834ED7" w:rsidP="00834ED7">
      <w:pPr>
        <w:rPr>
          <w:strike/>
        </w:rPr>
      </w:pPr>
      <w:r w:rsidRPr="00D846C7">
        <w:rPr>
          <w:strike/>
        </w:rPr>
        <w:t>Take </w:t>
      </w:r>
      <w:hyperlink r:id="rId51" w:history="1">
        <w:r w:rsidRPr="00D846C7">
          <w:rPr>
            <w:strike/>
            <w:color w:val="383838"/>
            <w:u w:val="single"/>
          </w:rPr>
          <w:t>Texas</w:t>
        </w:r>
      </w:hyperlink>
      <w:r w:rsidRPr="00D846C7">
        <w:rPr>
          <w:strike/>
        </w:rPr>
        <w:t>, for example. School districts on the state’s east coast, especially around Houston, spend 33 percent less per student, per year, than the country’s national average of US$11,841. Compare this to school districts on Texas’s western border, which spend 33 percent more per student, per year, than the national average.</w:t>
      </w:r>
    </w:p>
    <w:p w14:paraId="748D478E" w14:textId="77777777" w:rsidR="00834ED7" w:rsidRPr="00D846C7" w:rsidRDefault="00834ED7" w:rsidP="00834ED7">
      <w:pPr>
        <w:rPr>
          <w:strike/>
        </w:rPr>
      </w:pPr>
      <w:r w:rsidRPr="00D846C7">
        <w:rPr>
          <w:strike/>
        </w:rPr>
        <w:t>In places like West Virginia and Oklahoma, where </w:t>
      </w:r>
      <w:hyperlink r:id="rId52" w:history="1">
        <w:r w:rsidRPr="00D846C7">
          <w:rPr>
            <w:strike/>
            <w:color w:val="383838"/>
            <w:u w:val="single"/>
          </w:rPr>
          <w:t>teachers are</w:t>
        </w:r>
      </w:hyperlink>
      <w:r w:rsidRPr="00D846C7">
        <w:rPr>
          <w:strike/>
        </w:rPr>
        <w:t> </w:t>
      </w:r>
      <w:hyperlink r:id="rId53" w:history="1">
        <w:r w:rsidRPr="00D846C7">
          <w:rPr>
            <w:strike/>
            <w:color w:val="383838"/>
            <w:u w:val="single"/>
          </w:rPr>
          <w:t>pushing back</w:t>
        </w:r>
      </w:hyperlink>
      <w:r w:rsidRPr="00D846C7">
        <w:rPr>
          <w:strike/>
        </w:rPr>
        <w:t> against a poorly funded education system, most of the school districts fall anywhere from 10 to 33 percent below the national average.</w:t>
      </w:r>
    </w:p>
    <w:p w14:paraId="6AFF0AB2" w14:textId="77777777" w:rsidR="00834ED7" w:rsidRPr="00D846C7" w:rsidRDefault="00834ED7" w:rsidP="00834ED7">
      <w:pPr>
        <w:rPr>
          <w:strike/>
        </w:rPr>
      </w:pPr>
      <w:r w:rsidRPr="00D846C7">
        <w:rPr>
          <w:strike/>
        </w:rPr>
        <w:t>Experts agree that public education has fallen on hard times in the last decade. The liberal </w:t>
      </w:r>
      <w:hyperlink r:id="rId54" w:history="1">
        <w:r w:rsidRPr="00D846C7">
          <w:rPr>
            <w:strike/>
            <w:color w:val="383838"/>
            <w:u w:val="single"/>
          </w:rPr>
          <w:t>Center on Budget and Policy Priorities</w:t>
        </w:r>
      </w:hyperlink>
      <w:r w:rsidRPr="00D846C7">
        <w:rPr>
          <w:strike/>
        </w:rPr>
        <w:t> notes that most schools in the U.S. took a hit after the Great Recession in 2008, and that, in 2015, 29 states in the U.S. were still spending less per student than they did in 2008.</w:t>
      </w:r>
    </w:p>
    <w:p w14:paraId="554A2F19" w14:textId="77777777" w:rsidR="00834ED7" w:rsidRPr="00D846C7" w:rsidRDefault="00834ED7" w:rsidP="00834ED7">
      <w:pPr>
        <w:rPr>
          <w:strike/>
          <w:sz w:val="18"/>
          <w:szCs w:val="18"/>
        </w:rPr>
      </w:pPr>
      <w:r w:rsidRPr="00D846C7">
        <w:rPr>
          <w:strike/>
          <w:highlight w:val="green"/>
        </w:rPr>
        <w:t>Financial resources</w:t>
      </w:r>
      <w:r w:rsidRPr="00D846C7">
        <w:rPr>
          <w:strike/>
        </w:rPr>
        <w:t xml:space="preserve"> are particularly </w:t>
      </w:r>
      <w:r w:rsidRPr="00D846C7">
        <w:rPr>
          <w:strike/>
          <w:highlight w:val="green"/>
        </w:rPr>
        <w:t>stretched in states that champion charter schools</w:t>
      </w:r>
      <w:r w:rsidRPr="00D846C7">
        <w:rPr>
          <w:strike/>
        </w:rPr>
        <w:t xml:space="preserve">, which often are entitled to a piece of a state’s school dollars. </w:t>
      </w:r>
      <w:r w:rsidRPr="00D846C7">
        <w:rPr>
          <w:strike/>
          <w:sz w:val="18"/>
          <w:szCs w:val="18"/>
        </w:rPr>
        <w:t>According to the </w:t>
      </w:r>
      <w:hyperlink r:id="rId55" w:history="1">
        <w:r w:rsidRPr="00D846C7">
          <w:rPr>
            <w:strike/>
            <w:color w:val="383838"/>
            <w:sz w:val="18"/>
            <w:szCs w:val="18"/>
            <w:u w:val="single"/>
          </w:rPr>
          <w:t>Education Commission of the States</w:t>
        </w:r>
      </w:hyperlink>
      <w:r w:rsidRPr="00D846C7">
        <w:rPr>
          <w:strike/>
          <w:sz w:val="18"/>
          <w:szCs w:val="18"/>
        </w:rPr>
        <w:t>, 44 states and the District of Columbia permit charter schools. Of those, </w:t>
      </w:r>
      <w:hyperlink r:id="rId56" w:history="1">
        <w:r w:rsidRPr="00D846C7">
          <w:rPr>
            <w:strike/>
            <w:color w:val="383838"/>
            <w:sz w:val="18"/>
            <w:szCs w:val="18"/>
            <w:u w:val="single"/>
          </w:rPr>
          <w:t>25 states</w:t>
        </w:r>
      </w:hyperlink>
      <w:r w:rsidRPr="00D846C7">
        <w:rPr>
          <w:strike/>
          <w:sz w:val="18"/>
          <w:szCs w:val="18"/>
        </w:rPr>
        <w:t> do not have caps on the number of charter schools that can exist. This means that the number of charter schools can increase dramatically over a relatively short period of time.</w:t>
      </w:r>
    </w:p>
    <w:p w14:paraId="19FDA33B" w14:textId="77777777" w:rsidR="00834ED7" w:rsidRPr="00D846C7" w:rsidRDefault="00834ED7" w:rsidP="00834ED7">
      <w:pPr>
        <w:rPr>
          <w:strike/>
          <w:sz w:val="18"/>
          <w:szCs w:val="18"/>
        </w:rPr>
      </w:pPr>
      <w:hyperlink r:id="rId57" w:history="1">
        <w:r w:rsidRPr="00D846C7">
          <w:rPr>
            <w:strike/>
            <w:color w:val="383838"/>
            <w:sz w:val="18"/>
            <w:szCs w:val="18"/>
            <w:u w:val="single"/>
          </w:rPr>
          <w:t>Florida</w:t>
        </w:r>
      </w:hyperlink>
      <w:r w:rsidRPr="00D846C7">
        <w:rPr>
          <w:strike/>
          <w:sz w:val="18"/>
          <w:szCs w:val="18"/>
        </w:rPr>
        <w:t>, for example, added almost 100 charter schools between 2012 and 2017 – increasing the total number of charter schools in the state from 578 to 654. Education dollars in the state of Florida are attached to students rather than schools, and charter schools attract students away from the public school system. This means most public schools saw a decline in dollars received over this same period of time.</w:t>
      </w:r>
    </w:p>
    <w:p w14:paraId="326BDD69" w14:textId="77777777" w:rsidR="00834ED7" w:rsidRPr="00D846C7" w:rsidRDefault="00834ED7" w:rsidP="00834ED7">
      <w:pPr>
        <w:rPr>
          <w:strike/>
        </w:rPr>
      </w:pPr>
      <w:r w:rsidRPr="00D846C7">
        <w:rPr>
          <w:strike/>
          <w:sz w:val="18"/>
          <w:szCs w:val="18"/>
        </w:rPr>
        <w:t>This, in turn, meant Florida schools found it more difficult to </w:t>
      </w:r>
      <w:hyperlink r:id="rId58" w:history="1">
        <w:r w:rsidRPr="00D846C7">
          <w:rPr>
            <w:strike/>
            <w:color w:val="383838"/>
            <w:sz w:val="18"/>
            <w:szCs w:val="18"/>
            <w:u w:val="single"/>
          </w:rPr>
          <w:t>cover the costs</w:t>
        </w:r>
      </w:hyperlink>
      <w:r w:rsidRPr="00D846C7">
        <w:rPr>
          <w:strike/>
          <w:sz w:val="18"/>
          <w:szCs w:val="18"/>
        </w:rPr>
        <w:t xml:space="preserve"> associated with hiring teachers and support staff, as well as paying for educational materials and building upkeep. </w:t>
      </w:r>
      <w:r w:rsidRPr="00D846C7">
        <w:rPr>
          <w:strike/>
        </w:rPr>
        <w:t>In short, </w:t>
      </w:r>
      <w:hyperlink r:id="rId59" w:history="1">
        <w:r w:rsidRPr="00D846C7">
          <w:rPr>
            <w:strike/>
            <w:color w:val="383838"/>
            <w:highlight w:val="green"/>
            <w:u w:val="single"/>
          </w:rPr>
          <w:t>less money</w:t>
        </w:r>
      </w:hyperlink>
      <w:r w:rsidRPr="00D846C7">
        <w:rPr>
          <w:strike/>
          <w:highlight w:val="green"/>
        </w:rPr>
        <w:t> goes to public schools</w:t>
      </w:r>
      <w:r w:rsidRPr="00D846C7">
        <w:rPr>
          <w:strike/>
        </w:rPr>
        <w:t xml:space="preserve"> in states where charter schools proliferate. The </w:t>
      </w:r>
      <w:r w:rsidRPr="00D846C7">
        <w:rPr>
          <w:strike/>
          <w:highlight w:val="green"/>
        </w:rPr>
        <w:t>strikes are</w:t>
      </w:r>
      <w:r w:rsidRPr="00D846C7">
        <w:rPr>
          <w:strike/>
        </w:rPr>
        <w:t xml:space="preserve"> the </w:t>
      </w:r>
      <w:r w:rsidRPr="00D846C7">
        <w:rPr>
          <w:strike/>
          <w:highlight w:val="green"/>
        </w:rPr>
        <w:t>teachers’ way of saying they have had enough.</w:t>
      </w:r>
    </w:p>
    <w:p w14:paraId="3D516D8D" w14:textId="59A78F5C" w:rsidR="00834ED7" w:rsidRPr="00D846C7" w:rsidRDefault="00834ED7" w:rsidP="00834ED7">
      <w:pPr>
        <w:rPr>
          <w:strike/>
        </w:rPr>
      </w:pPr>
    </w:p>
    <w:p w14:paraId="0C339298" w14:textId="0873A1BD" w:rsidR="00AC5F7C" w:rsidRPr="00D846C7" w:rsidRDefault="00AC5F7C" w:rsidP="00AC5F7C">
      <w:pPr>
        <w:pStyle w:val="Heading4"/>
        <w:rPr>
          <w:strike/>
        </w:rPr>
      </w:pPr>
      <w:r w:rsidRPr="00D846C7">
        <w:rPr>
          <w:strike/>
        </w:rPr>
        <w:t xml:space="preserve">6] No evidence that teachers are actually trying to improve queer ppl’s rights – no good answer to this in CX, there’s literally no evidence in the 1AC implicating why teachers would [a] be able to </w:t>
      </w:r>
      <w:proofErr w:type="spellStart"/>
      <w:r w:rsidRPr="00D846C7">
        <w:rPr>
          <w:strike/>
        </w:rPr>
        <w:t>and</w:t>
      </w:r>
      <w:proofErr w:type="spellEnd"/>
      <w:r w:rsidRPr="00D846C7">
        <w:rPr>
          <w:strike/>
        </w:rPr>
        <w:t xml:space="preserve"> [b] want to strike against antiqueer legislation.</w:t>
      </w:r>
    </w:p>
    <w:sectPr w:rsidR="00AC5F7C" w:rsidRPr="00D846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doNotDisplayPageBoundaries/>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6F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089"/>
    <w:rsid w:val="001E0B1F"/>
    <w:rsid w:val="001E0C0F"/>
    <w:rsid w:val="001E1E0B"/>
    <w:rsid w:val="001F1173"/>
    <w:rsid w:val="002005A8"/>
    <w:rsid w:val="00203DD8"/>
    <w:rsid w:val="00204137"/>
    <w:rsid w:val="00204E1D"/>
    <w:rsid w:val="002059BD"/>
    <w:rsid w:val="00207FD8"/>
    <w:rsid w:val="00210FAF"/>
    <w:rsid w:val="002112F0"/>
    <w:rsid w:val="00213B1E"/>
    <w:rsid w:val="00215284"/>
    <w:rsid w:val="002168F2"/>
    <w:rsid w:val="00217EAE"/>
    <w:rsid w:val="0022589F"/>
    <w:rsid w:val="002343FE"/>
    <w:rsid w:val="00235F7B"/>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38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849"/>
    <w:rsid w:val="006A4840"/>
    <w:rsid w:val="006A52A0"/>
    <w:rsid w:val="006A7E1D"/>
    <w:rsid w:val="006C3A56"/>
    <w:rsid w:val="006D13F4"/>
    <w:rsid w:val="006D6AED"/>
    <w:rsid w:val="006E6D0B"/>
    <w:rsid w:val="006F126E"/>
    <w:rsid w:val="006F32C9"/>
    <w:rsid w:val="006F3834"/>
    <w:rsid w:val="006F5693"/>
    <w:rsid w:val="006F5D4C"/>
    <w:rsid w:val="0071401E"/>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29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4ED7"/>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35F1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C5F7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87B22"/>
    <w:rsid w:val="00B92A93"/>
    <w:rsid w:val="00BA17A8"/>
    <w:rsid w:val="00BA3C33"/>
    <w:rsid w:val="00BB0878"/>
    <w:rsid w:val="00BB1879"/>
    <w:rsid w:val="00BC0ABE"/>
    <w:rsid w:val="00BC30DB"/>
    <w:rsid w:val="00BC64FF"/>
    <w:rsid w:val="00BC7C37"/>
    <w:rsid w:val="00BD2244"/>
    <w:rsid w:val="00BD6FC3"/>
    <w:rsid w:val="00BE6472"/>
    <w:rsid w:val="00BF29B8"/>
    <w:rsid w:val="00BF46EA"/>
    <w:rsid w:val="00BF5D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846C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69425"/>
  <w14:defaultImageDpi w14:val="300"/>
  <w15:docId w15:val="{943687F8-3EC1-2944-B141-813C419C4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6FC3"/>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BD6F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6F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6F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D6FC3"/>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BD6F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FC3"/>
  </w:style>
  <w:style w:type="character" w:customStyle="1" w:styleId="Heading1Char">
    <w:name w:val="Heading 1 Char"/>
    <w:aliases w:val="Pocket Char"/>
    <w:basedOn w:val="DefaultParagraphFont"/>
    <w:link w:val="Heading1"/>
    <w:uiPriority w:val="9"/>
    <w:rsid w:val="00BD6FC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BD6FC3"/>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BD6FC3"/>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BD6FC3"/>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6FC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BD6FC3"/>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BD6FC3"/>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BD6FC3"/>
    <w:rPr>
      <w:color w:val="auto"/>
      <w:u w:val="none"/>
    </w:rPr>
  </w:style>
  <w:style w:type="character" w:styleId="Hyperlink">
    <w:name w:val="Hyperlink"/>
    <w:basedOn w:val="DefaultParagraphFont"/>
    <w:uiPriority w:val="99"/>
    <w:unhideWhenUsed/>
    <w:rsid w:val="00BD6FC3"/>
    <w:rPr>
      <w:color w:val="auto"/>
      <w:u w:val="none"/>
    </w:rPr>
  </w:style>
  <w:style w:type="paragraph" w:styleId="DocumentMap">
    <w:name w:val="Document Map"/>
    <w:basedOn w:val="Normal"/>
    <w:link w:val="DocumentMapChar"/>
    <w:uiPriority w:val="99"/>
    <w:semiHidden/>
    <w:unhideWhenUsed/>
    <w:rsid w:val="00BD6F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6FC3"/>
    <w:rPr>
      <w:rFonts w:ascii="Lucida Grande" w:hAnsi="Lucida Grande" w:cs="Lucida Grande"/>
    </w:rPr>
  </w:style>
  <w:style w:type="paragraph" w:customStyle="1" w:styleId="textbold">
    <w:name w:val="text bold"/>
    <w:basedOn w:val="Normal"/>
    <w:link w:val="Emphasis"/>
    <w:uiPriority w:val="20"/>
    <w:qFormat/>
    <w:rsid w:val="00B87B2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rPr>
  </w:style>
  <w:style w:type="paragraph" w:customStyle="1" w:styleId="Emphasis1">
    <w:name w:val="Emphasis1"/>
    <w:basedOn w:val="Normal"/>
    <w:autoRedefine/>
    <w:uiPriority w:val="20"/>
    <w:qFormat/>
    <w:rsid w:val="00B87B22"/>
    <w:pPr>
      <w:pBdr>
        <w:top w:val="single" w:sz="4" w:space="1" w:color="auto"/>
        <w:left w:val="single" w:sz="4" w:space="4" w:color="auto"/>
        <w:bottom w:val="single" w:sz="4" w:space="1" w:color="auto"/>
        <w:right w:val="single" w:sz="4" w:space="4" w:color="auto"/>
      </w:pBdr>
      <w:spacing w:line="254"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ea.org/reports/net-zero-by-2050" TargetMode="External"/><Relationship Id="rId18" Type="http://schemas.openxmlformats.org/officeDocument/2006/relationships/hyperlink" Target="https://www.technologyreview.com/2021/10/28/1038845/cop26-glasgow-un-climate-change-conference-emissions-gap/" TargetMode="External"/><Relationship Id="rId26" Type="http://schemas.openxmlformats.org/officeDocument/2006/relationships/hyperlink" Target="https://www.nytimes.com/2021/10/26/business/climate-change-sustainable-real-estate.html" TargetMode="External"/><Relationship Id="rId39" Type="http://schemas.openxmlformats.org/officeDocument/2006/relationships/hyperlink" Target="https://phys.org/tags/carbon+dioxide/" TargetMode="External"/><Relationship Id="rId21" Type="http://schemas.openxmlformats.org/officeDocument/2006/relationships/hyperlink" Target="https://www.forbes.com/sites/mergermarket/2021/11/03/demand-for-metals-charges-up-lithium-ion-battery-recycling/?sh=1b433d106f43" TargetMode="External"/><Relationship Id="rId34" Type="http://schemas.openxmlformats.org/officeDocument/2006/relationships/hyperlink" Target="https://about.bnef.com/new-energy-outlook/" TargetMode="External"/><Relationship Id="rId42" Type="http://schemas.openxmlformats.org/officeDocument/2006/relationships/hyperlink" Target="https://theconversation.com/3-reasons-why-teachers-are-striking-right-now-95582" TargetMode="External"/><Relationship Id="rId47" Type="http://schemas.openxmlformats.org/officeDocument/2006/relationships/hyperlink" Target="http://www.cambridge.org/us/academic/subjects/sociology/political-sociology/abortion-politics-mass-media-and-social-movements-america" TargetMode="External"/><Relationship Id="rId50" Type="http://schemas.openxmlformats.org/officeDocument/2006/relationships/hyperlink" Target="https://www.npr.org/2016/04/18/474256366/why-americas-schools-have-a-money-problem" TargetMode="External"/><Relationship Id="rId55" Type="http://schemas.openxmlformats.org/officeDocument/2006/relationships/hyperlink" Target="https://www.ecs.org/charter-school-polici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conomist.com/briefing/2021/07/24/three-degrees-of-global-warming-is-quite-plausible-and-truly-disastrous" TargetMode="External"/><Relationship Id="rId29" Type="http://schemas.openxmlformats.org/officeDocument/2006/relationships/hyperlink" Target="https://energy.mit.edu/wp-content/uploads/2016/07/MITEI-WP-2016-06.pdf" TargetMode="External"/><Relationship Id="rId11" Type="http://schemas.openxmlformats.org/officeDocument/2006/relationships/hyperlink" Target="https://untappedcities.com/2020/06/12/the-week-without-police-what-we-can-learn-from-the-1971-police-strike/" TargetMode="External"/><Relationship Id="rId24" Type="http://schemas.openxmlformats.org/officeDocument/2006/relationships/hyperlink" Target="https://www.freethink.com/environment/green-hydrogen" TargetMode="External"/><Relationship Id="rId32" Type="http://schemas.openxmlformats.org/officeDocument/2006/relationships/hyperlink" Target="https://www.irena.org/newsroom/pressreleases/2020/Jun/Renewables-Increasingly-Beat-Even-Cheapest-Coal-Competitors-on-Cost" TargetMode="External"/><Relationship Id="rId37" Type="http://schemas.openxmlformats.org/officeDocument/2006/relationships/hyperlink" Target="https://phys.org/tags/satellite+data/" TargetMode="External"/><Relationship Id="rId40" Type="http://schemas.openxmlformats.org/officeDocument/2006/relationships/hyperlink" Target="https://phys.org/tags/new+tools/" TargetMode="External"/><Relationship Id="rId45" Type="http://schemas.openxmlformats.org/officeDocument/2006/relationships/hyperlink" Target="https://scholar.google.com/citations?user=Pg36S-AAAAAJ&amp;hl=en&amp;authuser=1" TargetMode="External"/><Relationship Id="rId53" Type="http://schemas.openxmlformats.org/officeDocument/2006/relationships/hyperlink" Target="https://www.vox.com/policy-and-politics/2018/4/24/17274808/teacher-strikes-public-opinion-poll" TargetMode="External"/><Relationship Id="rId58" Type="http://schemas.openxmlformats.org/officeDocument/2006/relationships/hyperlink" Target="http://www.jacksonville.com/article/20160407/NEWS/801246143"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iea.org/reports/world-energy-outlook-2021/a-new-energy-economy-is-emerging" TargetMode="External"/><Relationship Id="rId14" Type="http://schemas.openxmlformats.org/officeDocument/2006/relationships/hyperlink" Target="https://www.fastcompany.com/90243693/the-future-of-the-world-is-on-the-line-and-our-chance-to-fix-it-is-now" TargetMode="External"/><Relationship Id="rId22" Type="http://schemas.openxmlformats.org/officeDocument/2006/relationships/hyperlink" Target="https://techcrunch.com/2021/07/28/redwood-materials-raises-700m-to-expand-its-battery-recycling-operation/" TargetMode="External"/><Relationship Id="rId27" Type="http://schemas.openxmlformats.org/officeDocument/2006/relationships/hyperlink" Target="https://techcrunch.com/2021/06/30/sustainable-tech-developer-turntide-technologies-raises-225m/" TargetMode="External"/><Relationship Id="rId30" Type="http://schemas.openxmlformats.org/officeDocument/2006/relationships/hyperlink" Target="https://fortune.com/2015/08/27/remember-solyndra-mistake/" TargetMode="External"/><Relationship Id="rId35" Type="http://schemas.openxmlformats.org/officeDocument/2006/relationships/hyperlink" Target="https://phys.org/news/2021-10-nasa-technology-earth-focus-climate.html%20Accessed%2011/6" TargetMode="External"/><Relationship Id="rId43" Type="http://schemas.openxmlformats.org/officeDocument/2006/relationships/hyperlink" Target="https://www.npr.org/2018/04/22/604702008/arizona-teachers-plan-to-strike-on-thursday" TargetMode="External"/><Relationship Id="rId48" Type="http://schemas.openxmlformats.org/officeDocument/2006/relationships/hyperlink" Target="https://theconversation.com/5-things-to-know-about-the-teacher-strike-in-oklahoma-94277" TargetMode="External"/><Relationship Id="rId56" Type="http://schemas.openxmlformats.org/officeDocument/2006/relationships/hyperlink" Target="http://ecs.force.com/mbdata/mbquestNB2C?rep=CS1703" TargetMode="External"/><Relationship Id="rId8" Type="http://schemas.openxmlformats.org/officeDocument/2006/relationships/webSettings" Target="webSettings.xml"/><Relationship Id="rId51" Type="http://schemas.openxmlformats.org/officeDocument/2006/relationships/hyperlink" Target="https://www.npr.org/2016/04/18/474256366/why-americas-schools-have-a-money-problem" TargetMode="External"/><Relationship Id="rId3" Type="http://schemas.openxmlformats.org/officeDocument/2006/relationships/customXml" Target="../customXml/item3.xml"/><Relationship Id="rId12" Type="http://schemas.openxmlformats.org/officeDocument/2006/relationships/hyperlink" Target="https://www.freethink.com/environment/climate-tech-is-booming-and-this-is-better-news-than-cop26%20Accessed%2011/6" TargetMode="External"/><Relationship Id="rId17" Type="http://schemas.openxmlformats.org/officeDocument/2006/relationships/hyperlink" Target="https://pitchbook.com/news/articles/cop26-2021-climate-change-finance-bubble" TargetMode="External"/><Relationship Id="rId25" Type="http://schemas.openxmlformats.org/officeDocument/2006/relationships/hyperlink" Target="https://www.morningbrew.com/emerging-tech/stories/2021/11/01/in-record-breaking-year-for-vc-funding-climate-tech-is-no-exception?utm_campaign=etb&amp;utm_medium=newsletter&amp;utm_source=morning_brew" TargetMode="External"/><Relationship Id="rId33" Type="http://schemas.openxmlformats.org/officeDocument/2006/relationships/hyperlink" Target="https://ourworldindata.org/cheap-renewables-growth" TargetMode="External"/><Relationship Id="rId38" Type="http://schemas.openxmlformats.org/officeDocument/2006/relationships/hyperlink" Target="https://phys.org/tags/federal+officials/" TargetMode="External"/><Relationship Id="rId46" Type="http://schemas.openxmlformats.org/officeDocument/2006/relationships/hyperlink" Target="http://journals.sagepub.com/doi/full/10.1177/2056305117706786" TargetMode="External"/><Relationship Id="rId59" Type="http://schemas.openxmlformats.org/officeDocument/2006/relationships/hyperlink" Target="https://theconversation.com/states-are-favoring-school-choice-at-a-steep-cost-to-public-education-95395" TargetMode="External"/><Relationship Id="rId20" Type="http://schemas.openxmlformats.org/officeDocument/2006/relationships/hyperlink" Target="https://www.morningbrew.com/emerging-tech/stories/2021/11/01/in-record-breaking-year-for-vc-funding-climate-tech-is-no-exception" TargetMode="External"/><Relationship Id="rId41" Type="http://schemas.openxmlformats.org/officeDocument/2006/relationships/hyperlink" Target="https://phys.org/tags/climate+change/" TargetMode="External"/><Relationship Id="rId54" Type="http://schemas.openxmlformats.org/officeDocument/2006/relationships/hyperlink" Target="https://www.cbpp.org/research/state-budget-and-tax/a-punishing-decade-for-school-fund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ep.org/resources/emissions-gap-report-2021" TargetMode="External"/><Relationship Id="rId23" Type="http://schemas.openxmlformats.org/officeDocument/2006/relationships/hyperlink" Target="https://www.forbes.com/sites/arielcohen/2020/10/19/the-green-hydrogen-revolution-is-now-underway/?sh=6e78a4f5232c" TargetMode="External"/><Relationship Id="rId28" Type="http://schemas.openxmlformats.org/officeDocument/2006/relationships/hyperlink" Target="https://www.freethink.com/technology/turntide-technologies" TargetMode="External"/><Relationship Id="rId36" Type="http://schemas.openxmlformats.org/officeDocument/2006/relationships/hyperlink" Target="https://phys.org/tags/state+officials/" TargetMode="External"/><Relationship Id="rId49" Type="http://schemas.openxmlformats.org/officeDocument/2006/relationships/hyperlink" Target="https://www.weareteachers.com/why-are-teachers-and-kids-working-in-buildings-that-are-falling-apart/" TargetMode="External"/><Relationship Id="rId57" Type="http://schemas.openxmlformats.org/officeDocument/2006/relationships/hyperlink" Target="http://www.fldoe.org/core/fileparse.php/7696/urlt/Charter_Sept_2017_rev.pdf" TargetMode="External"/><Relationship Id="rId10" Type="http://schemas.openxmlformats.org/officeDocument/2006/relationships/hyperlink" Target="https://www.akpress.org/our-enemies-in-blue.html" TargetMode="External"/><Relationship Id="rId31" Type="http://schemas.openxmlformats.org/officeDocument/2006/relationships/hyperlink" Target="https://www.forbes.com/sites/robtoews/2021/10/31/will-this-generation-of-climate-tech-be-different/?sh=78b53b094a62" TargetMode="External"/><Relationship Id="rId44" Type="http://schemas.openxmlformats.org/officeDocument/2006/relationships/hyperlink" Target="https://chalkbeat.org/posts/co/2018/04/23/these-col%20orado-school-districts-are-canceling-classes-for-teacher-protests/" TargetMode="External"/><Relationship Id="rId52" Type="http://schemas.openxmlformats.org/officeDocument/2006/relationships/hyperlink" Target="https://www.nytimes.com/2018/03/06/us/west-virginia-teachers-strike-deal.html"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22</Pages>
  <Words>11840</Words>
  <Characters>67488</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7</cp:revision>
  <dcterms:created xsi:type="dcterms:W3CDTF">2021-12-03T21:43:00Z</dcterms:created>
  <dcterms:modified xsi:type="dcterms:W3CDTF">2021-12-03T22:24:00Z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