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7143" w14:textId="77777777" w:rsidR="000B0357" w:rsidRPr="00854D0E" w:rsidRDefault="000B0357" w:rsidP="000B0357">
      <w:pPr>
        <w:pStyle w:val="Heading2"/>
      </w:pPr>
      <w:r w:rsidRPr="00854D0E">
        <w:t>1AC</w:t>
      </w:r>
    </w:p>
    <w:p w14:paraId="2E3AF71A" w14:textId="77777777" w:rsidR="000B0357" w:rsidRPr="00854D0E" w:rsidRDefault="000B0357" w:rsidP="000B0357">
      <w:pPr>
        <w:pStyle w:val="Heading3"/>
      </w:pPr>
      <w:r w:rsidRPr="00854D0E">
        <w:lastRenderedPageBreak/>
        <w:t>Adv</w:t>
      </w:r>
    </w:p>
    <w:p w14:paraId="2726592B" w14:textId="77777777" w:rsidR="000B0357" w:rsidRPr="00854D0E" w:rsidRDefault="000B0357" w:rsidP="000B0357">
      <w:pPr>
        <w:pStyle w:val="Heading4"/>
      </w:pPr>
      <w:r w:rsidRPr="00854D0E">
        <w:t xml:space="preserve">The right to strike for health care workers is </w:t>
      </w:r>
      <w:r w:rsidRPr="00854D0E">
        <w:rPr>
          <w:u w:val="single"/>
        </w:rPr>
        <w:t>blocked</w:t>
      </w:r>
      <w:r w:rsidRPr="00854D0E">
        <w:t xml:space="preserve"> by NLRA Section 8g, which requires 10 days’ notice for strikes, making strikes a </w:t>
      </w:r>
      <w:r w:rsidRPr="00854D0E">
        <w:rPr>
          <w:u w:val="single"/>
        </w:rPr>
        <w:t>conditional</w:t>
      </w:r>
      <w:r w:rsidRPr="00854D0E">
        <w:t xml:space="preserve"> right</w:t>
      </w:r>
    </w:p>
    <w:p w14:paraId="05378D5B" w14:textId="77777777" w:rsidR="000B0357" w:rsidRPr="00854D0E" w:rsidRDefault="000B0357" w:rsidP="000B0357">
      <w:pPr>
        <w:rPr>
          <w:rStyle w:val="Style13ptBold"/>
          <w:b w:val="0"/>
          <w:bCs/>
        </w:rPr>
      </w:pPr>
      <w:r w:rsidRPr="00854D0E">
        <w:rPr>
          <w:rStyle w:val="Style13ptBold"/>
        </w:rPr>
        <w:t xml:space="preserve">NLRB </w:t>
      </w:r>
      <w:r w:rsidRPr="00854D0E">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9" w:history="1">
        <w:r w:rsidRPr="00854D0E">
          <w:t>https://www.nlrb.gov/strikes</w:t>
        </w:r>
      </w:hyperlink>
      <w:r w:rsidRPr="00854D0E">
        <w:t xml:space="preserve"> Accessed 10/27 //gord0]</w:t>
      </w:r>
    </w:p>
    <w:p w14:paraId="3F36A184" w14:textId="77777777" w:rsidR="000B0357" w:rsidRPr="00854D0E" w:rsidRDefault="000B0357" w:rsidP="000B0357">
      <w:r w:rsidRPr="00854D0E">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854D0E">
        <w:t>sitdown</w:t>
      </w:r>
      <w:proofErr w:type="spellEnd"/>
      <w:r w:rsidRPr="00854D0E">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proofErr w:type="gramStart"/>
      <w:r w:rsidRPr="00854D0E">
        <w:t>plant.Strikers</w:t>
      </w:r>
      <w:proofErr w:type="spellEnd"/>
      <w:proofErr w:type="gramEnd"/>
      <w:r w:rsidRPr="00854D0E">
        <w:t xml:space="preserve"> threatening violence against </w:t>
      </w:r>
      <w:proofErr w:type="spellStart"/>
      <w:r w:rsidRPr="00854D0E">
        <w:t>nonstriking</w:t>
      </w:r>
      <w:proofErr w:type="spellEnd"/>
      <w:r w:rsidRPr="00854D0E">
        <w:t xml:space="preserve"> employees. Strikers attacking management representatives. </w:t>
      </w:r>
    </w:p>
    <w:p w14:paraId="2DDF2D68" w14:textId="77777777" w:rsidR="000B0357" w:rsidRPr="00854D0E" w:rsidRDefault="000B0357" w:rsidP="000B0357">
      <w:pPr>
        <w:rPr>
          <w:u w:val="single"/>
        </w:rPr>
      </w:pPr>
      <w:r w:rsidRPr="00854D0E">
        <w:t>Section 8(g)—</w:t>
      </w:r>
      <w:r w:rsidRPr="00E46933">
        <w:rPr>
          <w:highlight w:val="cyan"/>
          <w:u w:val="single"/>
        </w:rPr>
        <w:t>Striking</w:t>
      </w:r>
      <w:r w:rsidRPr="00854D0E">
        <w:rPr>
          <w:u w:val="single"/>
        </w:rPr>
        <w:t xml:space="preserve"> or Picketing </w:t>
      </w:r>
      <w:r w:rsidRPr="00E46933">
        <w:rPr>
          <w:highlight w:val="cyan"/>
          <w:u w:val="single"/>
        </w:rPr>
        <w:t>a Health Care Institution Without Notice</w:t>
      </w:r>
      <w:r w:rsidRPr="00854D0E">
        <w:rPr>
          <w:u w:val="single"/>
        </w:rPr>
        <w:t>.</w:t>
      </w:r>
      <w:r w:rsidRPr="00854D0E">
        <w:t xml:space="preserve"> </w:t>
      </w:r>
      <w:r w:rsidRPr="00E46933">
        <w:rPr>
          <w:highlight w:val="cyan"/>
          <w:u w:val="single"/>
        </w:rPr>
        <w:t>Section 8(g)</w:t>
      </w:r>
      <w:r w:rsidRPr="00854D0E">
        <w:rPr>
          <w:u w:val="single"/>
        </w:rPr>
        <w:t xml:space="preserve"> </w:t>
      </w:r>
      <w:r w:rsidRPr="00E46933">
        <w:rPr>
          <w:highlight w:val="cyan"/>
          <w:u w:val="single"/>
        </w:rPr>
        <w:t>prohibits a</w:t>
      </w:r>
      <w:r w:rsidRPr="00854D0E">
        <w:rPr>
          <w:u w:val="single"/>
        </w:rPr>
        <w:t xml:space="preserve"> labor </w:t>
      </w:r>
      <w:r w:rsidRPr="00E46933">
        <w:rPr>
          <w:highlight w:val="cyan"/>
          <w:u w:val="single"/>
        </w:rPr>
        <w:t>organization from engaging in</w:t>
      </w:r>
      <w:r w:rsidRPr="00854D0E">
        <w:rPr>
          <w:u w:val="single"/>
        </w:rPr>
        <w:t xml:space="preserve"> a </w:t>
      </w:r>
      <w:r w:rsidRPr="00E46933">
        <w:rPr>
          <w:highlight w:val="cyan"/>
          <w:u w:val="single"/>
        </w:rPr>
        <w:t>strike</w:t>
      </w:r>
      <w:r w:rsidRPr="00854D0E">
        <w:rPr>
          <w:u w:val="single"/>
        </w:rPr>
        <w:t xml:space="preserve">, picketing, or other concerted refusal to work </w:t>
      </w:r>
      <w:r w:rsidRPr="00E46933">
        <w:rPr>
          <w:highlight w:val="cyan"/>
          <w:u w:val="single"/>
        </w:rPr>
        <w:t>at any health care institution without</w:t>
      </w:r>
      <w:r w:rsidRPr="00854D0E">
        <w:rPr>
          <w:u w:val="single"/>
        </w:rPr>
        <w:t xml:space="preserve"> first </w:t>
      </w:r>
      <w:r w:rsidRPr="00E46933">
        <w:rPr>
          <w:highlight w:val="cyan"/>
          <w:u w:val="single"/>
        </w:rPr>
        <w:t>giving</w:t>
      </w:r>
      <w:r w:rsidRPr="00854D0E">
        <w:rPr>
          <w:u w:val="single"/>
        </w:rPr>
        <w:t xml:space="preserve"> at least </w:t>
      </w:r>
      <w:r w:rsidRPr="00E46933">
        <w:rPr>
          <w:highlight w:val="cyan"/>
          <w:u w:val="single"/>
        </w:rPr>
        <w:t>10 days’ notice</w:t>
      </w:r>
      <w:r w:rsidRPr="00854D0E">
        <w:rPr>
          <w:u w:val="single"/>
        </w:rPr>
        <w:t xml:space="preserve"> in writing to the institution and the Federal Mediation and Conciliation Service. </w:t>
      </w:r>
    </w:p>
    <w:p w14:paraId="65DDAA33" w14:textId="77777777" w:rsidR="000B0357" w:rsidRPr="00854D0E" w:rsidRDefault="000B0357" w:rsidP="000B0357"/>
    <w:p w14:paraId="03D741F2" w14:textId="77777777" w:rsidR="000B0357" w:rsidRPr="00854D0E" w:rsidRDefault="000B0357" w:rsidP="000B0357">
      <w:pPr>
        <w:pStyle w:val="Heading4"/>
      </w:pPr>
      <w:r w:rsidRPr="00854D0E">
        <w:t xml:space="preserve">Hospitals are agreeing to </w:t>
      </w:r>
      <w:r w:rsidRPr="00854D0E">
        <w:rPr>
          <w:u w:val="single"/>
        </w:rPr>
        <w:t>no-strike clauses</w:t>
      </w:r>
      <w:r w:rsidRPr="00854D0E">
        <w:t xml:space="preserve"> now, and have huge </w:t>
      </w:r>
      <w:r w:rsidRPr="00854D0E">
        <w:rPr>
          <w:u w:val="single"/>
        </w:rPr>
        <w:t>staffing shortages</w:t>
      </w:r>
      <w:r w:rsidRPr="00854D0E">
        <w:t xml:space="preserve">, while simultaneously ruining patient care. Neg arguments concerning “patient abandonment” are rooted in </w:t>
      </w:r>
      <w:r w:rsidRPr="00854D0E">
        <w:rPr>
          <w:u w:val="single"/>
        </w:rPr>
        <w:t>hypocritical</w:t>
      </w:r>
      <w:r w:rsidRPr="00854D0E">
        <w:t xml:space="preserve"> neoliberal ideologies. Mercy Hospital proves.</w:t>
      </w:r>
    </w:p>
    <w:p w14:paraId="7409851A" w14:textId="77777777" w:rsidR="000B0357" w:rsidRPr="00854D0E" w:rsidRDefault="000B0357" w:rsidP="000B0357">
      <w:pPr>
        <w:rPr>
          <w:rStyle w:val="Style13ptBold"/>
          <w:rFonts w:ascii="Times New Roman" w:hAnsi="Times New Roman" w:cs="Times New Roman"/>
          <w:b w:val="0"/>
          <w:bCs/>
        </w:rPr>
      </w:pPr>
      <w:r w:rsidRPr="00854D0E">
        <w:rPr>
          <w:rStyle w:val="Style13ptBold"/>
        </w:rPr>
        <w:t>Pappas et al 10/23 [</w:t>
      </w:r>
      <w:r w:rsidRPr="00854D0E">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0" w:history="1">
        <w:r w:rsidRPr="00854D0E">
          <w:rPr>
            <w:rStyle w:val="Hyperlink"/>
          </w:rPr>
          <w:t>https://www.leftvoice.org/buffalo-healthcare-workers-strike-for-better-patient-care-and-fair-wages/</w:t>
        </w:r>
      </w:hyperlink>
      <w:r w:rsidRPr="00854D0E">
        <w:t xml:space="preserve"> Accessed 10/28 //gord0]</w:t>
      </w:r>
    </w:p>
    <w:p w14:paraId="2C442C62" w14:textId="77777777" w:rsidR="000B0357" w:rsidRPr="00854D0E" w:rsidRDefault="005F065C" w:rsidP="000B0357">
      <w:hyperlink r:id="rId11" w:history="1">
        <w:r w:rsidR="000B0357" w:rsidRPr="00854D0E">
          <w:rPr>
            <w:rStyle w:val="Hyperlink"/>
          </w:rPr>
          <w:t>https://www.leftvoice.org/buffalo-healthcare-workers-strike-for-better-patient-care-and-fair-wages/</w:t>
        </w:r>
      </w:hyperlink>
    </w:p>
    <w:p w14:paraId="4E6781D8" w14:textId="77777777" w:rsidR="000B0357" w:rsidRPr="00854D0E" w:rsidRDefault="000B0357" w:rsidP="000B0357">
      <w:pPr>
        <w:rPr>
          <w:rFonts w:ascii="Times New Roman" w:hAnsi="Times New Roman" w:cs="Times New Roman"/>
          <w:sz w:val="16"/>
          <w:szCs w:val="16"/>
        </w:rPr>
      </w:pPr>
      <w:r w:rsidRPr="00854D0E">
        <w:rPr>
          <w:sz w:val="16"/>
          <w:szCs w:val="16"/>
        </w:rPr>
        <w:lastRenderedPageBreak/>
        <w:t xml:space="preserve">More than 2,000 healthcare workers — including nurses, technicians, clerical workers, and custodians — at Mercy Hospital in Buffalo, New York have been on strike since October 1. Similar to other </w:t>
      </w:r>
      <w:hyperlink r:id="rId12" w:history="1">
        <w:r w:rsidRPr="00854D0E">
          <w:rPr>
            <w:rStyle w:val="Hyperlink"/>
            <w:sz w:val="16"/>
            <w:szCs w:val="16"/>
          </w:rPr>
          <w:t>healthcare workers around the country</w:t>
        </w:r>
      </w:hyperlink>
      <w:r w:rsidRPr="00854D0E">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73ED17ED" w14:textId="77777777" w:rsidR="000B0357" w:rsidRPr="00854D0E" w:rsidRDefault="000B0357" w:rsidP="000B0357">
      <w:pPr>
        <w:rPr>
          <w:u w:val="single"/>
        </w:rPr>
      </w:pPr>
      <w:r w:rsidRPr="00854D0E">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854D0E">
        <w:rPr>
          <w:sz w:val="16"/>
          <w:szCs w:val="16"/>
        </w:rPr>
        <w:t>Sisters</w:t>
      </w:r>
      <w:proofErr w:type="gramEnd"/>
      <w:r w:rsidRPr="00854D0E">
        <w:rPr>
          <w:sz w:val="16"/>
          <w:szCs w:val="16"/>
        </w:rPr>
        <w:t xml:space="preserve"> of Charity Hospital and Kenmore Mercy Hospital. However, as reported by</w:t>
      </w:r>
      <w:r w:rsidRPr="00854D0E">
        <w:rPr>
          <w:b/>
          <w:bCs/>
          <w:sz w:val="16"/>
          <w:szCs w:val="16"/>
        </w:rPr>
        <w:t xml:space="preserve"> </w:t>
      </w:r>
      <w:hyperlink r:id="rId13" w:history="1">
        <w:r w:rsidRPr="00854D0E">
          <w:rPr>
            <w:rStyle w:val="Emphasis"/>
            <w:b w:val="0"/>
            <w:bCs/>
            <w:sz w:val="16"/>
            <w:szCs w:val="16"/>
          </w:rPr>
          <w:t>Labor Notes</w:t>
        </w:r>
      </w:hyperlink>
      <w:r w:rsidRPr="00854D0E">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E46933">
        <w:rPr>
          <w:highlight w:val="cyan"/>
          <w:u w:val="single"/>
        </w:rPr>
        <w:t>CHS</w:t>
      </w:r>
      <w:r w:rsidRPr="00854D0E">
        <w:rPr>
          <w:u w:val="single"/>
        </w:rPr>
        <w:t xml:space="preserve"> tried to </w:t>
      </w:r>
      <w:r w:rsidRPr="00E46933">
        <w:rPr>
          <w:highlight w:val="cyan"/>
          <w:u w:val="single"/>
        </w:rPr>
        <w:t>push back against this tactic</w:t>
      </w:r>
      <w:r w:rsidRPr="00854D0E">
        <w:rPr>
          <w:u w:val="single"/>
        </w:rPr>
        <w:t xml:space="preserve">, and </w:t>
      </w:r>
      <w:r w:rsidRPr="00E46933">
        <w:rPr>
          <w:highlight w:val="cyan"/>
          <w:u w:val="single"/>
        </w:rPr>
        <w:t>a no-strike clause</w:t>
      </w:r>
      <w:r w:rsidRPr="00854D0E">
        <w:rPr>
          <w:u w:val="single"/>
        </w:rPr>
        <w:t xml:space="preserve"> was eventually </w:t>
      </w:r>
      <w:r w:rsidRPr="00E46933">
        <w:rPr>
          <w:highlight w:val="cyan"/>
          <w:u w:val="single"/>
        </w:rPr>
        <w:t>agreed to for</w:t>
      </w:r>
      <w:r w:rsidRPr="00854D0E">
        <w:rPr>
          <w:u w:val="single"/>
        </w:rPr>
        <w:t xml:space="preserve"> two out of three of the </w:t>
      </w:r>
      <w:r w:rsidRPr="00E46933">
        <w:rPr>
          <w:highlight w:val="cyan"/>
          <w:u w:val="single"/>
        </w:rPr>
        <w:t>hospitals</w:t>
      </w:r>
      <w:r w:rsidRPr="00854D0E">
        <w:rPr>
          <w:u w:val="single"/>
        </w:rPr>
        <w:t>, leaving Mercy Hospital as the one location able to strike on behalf of all three. </w:t>
      </w:r>
    </w:p>
    <w:p w14:paraId="69BBE4D8" w14:textId="77777777" w:rsidR="000B0357" w:rsidRPr="00854D0E" w:rsidRDefault="000B0357" w:rsidP="000B0357">
      <w:r w:rsidRPr="00854D0E">
        <w:t xml:space="preserve">Although negotiations were supposed to begin in the middle of last year, healthcare workers agreed to delay bargaining during Covid-19 as the hospital claimed to be struggling financially — despite the CEO’s $2 million per year salary. </w:t>
      </w:r>
      <w:r w:rsidRPr="00854D0E">
        <w:rPr>
          <w:u w:val="single"/>
        </w:rPr>
        <w:t xml:space="preserve">The union healthcare workers agreed to continue working and accepted a temporary contract extension with a raise of just half a percent for the year. But </w:t>
      </w:r>
      <w:r w:rsidRPr="00E46933">
        <w:rPr>
          <w:highlight w:val="cyan"/>
          <w:u w:val="single"/>
        </w:rPr>
        <w:t>despite</w:t>
      </w:r>
      <w:r w:rsidRPr="00854D0E">
        <w:rPr>
          <w:u w:val="single"/>
        </w:rPr>
        <w:t xml:space="preserve"> these </w:t>
      </w:r>
      <w:r w:rsidRPr="00E46933">
        <w:rPr>
          <w:highlight w:val="cyan"/>
          <w:u w:val="single"/>
        </w:rPr>
        <w:t>sacrifices, the hospital continues to refuse to give</w:t>
      </w:r>
      <w:r w:rsidRPr="00854D0E">
        <w:rPr>
          <w:u w:val="single"/>
        </w:rPr>
        <w:t xml:space="preserve"> healthcare </w:t>
      </w:r>
      <w:r w:rsidRPr="00E46933">
        <w:rPr>
          <w:highlight w:val="cyan"/>
          <w:u w:val="single"/>
        </w:rPr>
        <w:t>workers what they need</w:t>
      </w:r>
      <w:r w:rsidRPr="00854D0E">
        <w:rPr>
          <w:u w:val="single"/>
        </w:rPr>
        <w:t xml:space="preserve">. Hospital management’s </w:t>
      </w:r>
      <w:r w:rsidRPr="00E46933">
        <w:rPr>
          <w:highlight w:val="cyan"/>
          <w:u w:val="single"/>
        </w:rPr>
        <w:t>proposals do not go</w:t>
      </w:r>
      <w:r w:rsidRPr="00854D0E">
        <w:rPr>
          <w:u w:val="single"/>
        </w:rPr>
        <w:t xml:space="preserve"> nearly </w:t>
      </w:r>
      <w:r w:rsidRPr="00E46933">
        <w:rPr>
          <w:highlight w:val="cyan"/>
          <w:u w:val="single"/>
        </w:rPr>
        <w:t>far enough</w:t>
      </w:r>
      <w:r w:rsidRPr="00854D0E">
        <w:rPr>
          <w:u w:val="single"/>
        </w:rPr>
        <w:t xml:space="preserve">: they proposed to add 250 new positions, similar to a proposal made back in 2016, which </w:t>
      </w:r>
      <w:r w:rsidRPr="00E46933">
        <w:rPr>
          <w:highlight w:val="cyan"/>
          <w:u w:val="single"/>
        </w:rPr>
        <w:t>did nothing to resolve staffing crises</w:t>
      </w:r>
      <w:r w:rsidRPr="00854D0E">
        <w:rPr>
          <w:u w:val="single"/>
        </w:rPr>
        <w:t>.</w:t>
      </w:r>
      <w:r w:rsidRPr="00854D0E">
        <w:t> </w:t>
      </w:r>
    </w:p>
    <w:p w14:paraId="68471526" w14:textId="77777777" w:rsidR="000B0357" w:rsidRPr="00854D0E" w:rsidRDefault="000B0357" w:rsidP="000B0357">
      <w:r w:rsidRPr="00854D0E">
        <w:t>Management Lies</w:t>
      </w:r>
    </w:p>
    <w:p w14:paraId="0A03351D" w14:textId="77777777" w:rsidR="000B0357" w:rsidRPr="00854D0E" w:rsidRDefault="000B0357" w:rsidP="000B0357">
      <w:pPr>
        <w:rPr>
          <w:u w:val="single"/>
        </w:rPr>
      </w:pPr>
      <w:r w:rsidRPr="00854D0E">
        <w:t xml:space="preserve">It is clear that </w:t>
      </w:r>
      <w:r w:rsidRPr="00E46933">
        <w:rPr>
          <w:highlight w:val="cyan"/>
          <w:u w:val="single"/>
        </w:rPr>
        <w:t>CHS management</w:t>
      </w:r>
      <w:r w:rsidRPr="00854D0E">
        <w:rPr>
          <w:u w:val="single"/>
        </w:rPr>
        <w:t xml:space="preserve"> is </w:t>
      </w:r>
      <w:r w:rsidRPr="00E46933">
        <w:rPr>
          <w:highlight w:val="cyan"/>
          <w:u w:val="single"/>
        </w:rPr>
        <w:t>trying to frame the</w:t>
      </w:r>
      <w:r w:rsidRPr="00854D0E">
        <w:rPr>
          <w:u w:val="single"/>
        </w:rPr>
        <w:t xml:space="preserve"> ongoing </w:t>
      </w:r>
      <w:r w:rsidRPr="00E46933">
        <w:rPr>
          <w:highlight w:val="cyan"/>
          <w:u w:val="single"/>
        </w:rPr>
        <w:t>lack of a contract as the fault of the workers</w:t>
      </w:r>
      <w:r w:rsidRPr="00854D0E">
        <w:rPr>
          <w:u w:val="single"/>
        </w:rPr>
        <w:t xml:space="preserve"> and the union itself.</w:t>
      </w:r>
      <w:r w:rsidRPr="00854D0E">
        <w:t xml:space="preserve"> In a </w:t>
      </w:r>
      <w:hyperlink r:id="rId14" w:history="1">
        <w:r w:rsidRPr="00854D0E">
          <w:rPr>
            <w:rStyle w:val="Hyperlink"/>
          </w:rPr>
          <w:t>recent interview with local press</w:t>
        </w:r>
      </w:hyperlink>
      <w:r w:rsidRPr="00854D0E">
        <w:t xml:space="preserve">, CHS CEO Mark Sullivan stated he was optimistic a deal would be reached, but “only CWA can end the strike.” </w:t>
      </w:r>
      <w:r w:rsidRPr="00854D0E">
        <w:rPr>
          <w:u w:val="single"/>
        </w:rPr>
        <w:t xml:space="preserve">Nurses </w:t>
      </w:r>
      <w:r w:rsidRPr="00854D0E">
        <w:rPr>
          <w:rStyle w:val="Emphasis"/>
        </w:rPr>
        <w:t xml:space="preserve">Left Voice </w:t>
      </w:r>
      <w:r w:rsidRPr="00854D0E">
        <w:rPr>
          <w:u w:val="single"/>
        </w:rPr>
        <w:t>spoke with</w:t>
      </w:r>
      <w:r w:rsidRPr="00854D0E">
        <w:rPr>
          <w:rStyle w:val="Emphasis"/>
        </w:rPr>
        <w:t xml:space="preserve"> </w:t>
      </w:r>
      <w:r w:rsidRPr="00854D0E">
        <w:rPr>
          <w:u w:val="single"/>
        </w:rPr>
        <w:t xml:space="preserve">say that </w:t>
      </w:r>
      <w:r w:rsidRPr="00E46933">
        <w:rPr>
          <w:highlight w:val="cyan"/>
          <w:u w:val="single"/>
        </w:rPr>
        <w:t>when they</w:t>
      </w:r>
      <w:r w:rsidRPr="00854D0E">
        <w:rPr>
          <w:u w:val="single"/>
        </w:rPr>
        <w:t xml:space="preserve"> initially </w:t>
      </w:r>
      <w:r w:rsidRPr="00E46933">
        <w:rPr>
          <w:highlight w:val="cyan"/>
          <w:u w:val="single"/>
        </w:rPr>
        <w:t>announced the plan to strike</w:t>
      </w:r>
      <w:r w:rsidRPr="00854D0E">
        <w:rPr>
          <w:u w:val="single"/>
        </w:rPr>
        <w:t xml:space="preserve">, </w:t>
      </w:r>
      <w:r w:rsidRPr="00E46933">
        <w:rPr>
          <w:highlight w:val="cyan"/>
          <w:u w:val="single"/>
        </w:rPr>
        <w:t>the hospital</w:t>
      </w:r>
      <w:r w:rsidRPr="00854D0E">
        <w:rPr>
          <w:u w:val="single"/>
        </w:rPr>
        <w:t xml:space="preserve"> tried to </w:t>
      </w:r>
      <w:r w:rsidRPr="00E46933">
        <w:rPr>
          <w:highlight w:val="cyan"/>
          <w:u w:val="single"/>
        </w:rPr>
        <w:t>frame it as workers abandoning patients</w:t>
      </w:r>
      <w:r w:rsidRPr="00854D0E">
        <w:rPr>
          <w:u w:val="single"/>
        </w:rPr>
        <w:t>, putting press releases out to the community. </w:t>
      </w:r>
    </w:p>
    <w:p w14:paraId="38195900" w14:textId="77777777" w:rsidR="000B0357" w:rsidRPr="00854D0E" w:rsidRDefault="000B0357" w:rsidP="000B0357">
      <w:pPr>
        <w:rPr>
          <w:u w:val="single"/>
        </w:rPr>
      </w:pPr>
      <w:r w:rsidRPr="00854D0E">
        <w:rPr>
          <w:u w:val="single"/>
        </w:rPr>
        <w:t xml:space="preserve">But </w:t>
      </w:r>
      <w:r w:rsidRPr="00E46933">
        <w:rPr>
          <w:highlight w:val="cyan"/>
          <w:u w:val="single"/>
        </w:rPr>
        <w:t>healthcare workers know how hypocritical this</w:t>
      </w:r>
      <w:r w:rsidRPr="00854D0E">
        <w:rPr>
          <w:u w:val="single"/>
        </w:rPr>
        <w:t xml:space="preserve"> rhetoric </w:t>
      </w:r>
      <w:r w:rsidRPr="00E46933">
        <w:rPr>
          <w:highlight w:val="cyan"/>
          <w:u w:val="single"/>
        </w:rPr>
        <w:t>is</w:t>
      </w:r>
      <w:r w:rsidRPr="00854D0E">
        <w:rPr>
          <w:u w:val="single"/>
        </w:rPr>
        <w:t xml:space="preserve">, and they know they care about their patients more than anyone. Workers </w:t>
      </w:r>
      <w:r w:rsidRPr="00E46933">
        <w:rPr>
          <w:highlight w:val="cyan"/>
          <w:u w:val="single"/>
        </w:rPr>
        <w:t>put</w:t>
      </w:r>
      <w:r w:rsidRPr="00854D0E">
        <w:rPr>
          <w:u w:val="single"/>
        </w:rPr>
        <w:t xml:space="preserve"> their </w:t>
      </w:r>
      <w:r w:rsidRPr="00E46933">
        <w:rPr>
          <w:highlight w:val="cyan"/>
          <w:u w:val="single"/>
        </w:rPr>
        <w:t>lives on line throughout the pandemic</w:t>
      </w:r>
      <w:r w:rsidRPr="00854D0E">
        <w:rPr>
          <w:u w:val="single"/>
        </w:rPr>
        <w:t xml:space="preserve"> — the striking healthcare workers created Covid-19 Memorial Walls around each of the picket areas commemorating both those who became ill and those who lost their lives during the pandemic’s peaks</w:t>
      </w:r>
      <w:r w:rsidRPr="00854D0E">
        <w:t xml:space="preserve"> — and were called “heroes” when the label could be used as propaganda by management. </w:t>
      </w:r>
      <w:r w:rsidRPr="00854D0E">
        <w:rPr>
          <w:u w:val="single"/>
        </w:rPr>
        <w:t>Workers were even given “healthcare heroes” shirts from CHS, but now, they say they’re seen as “zeroes” and are told they are “abandoning” patients.</w:t>
      </w:r>
      <w:r w:rsidRPr="00854D0E">
        <w:t xml:space="preserve"> </w:t>
      </w:r>
      <w:r w:rsidRPr="00854D0E">
        <w:rPr>
          <w:u w:val="single"/>
        </w:rPr>
        <w:t xml:space="preserve">These claims of abandoning patients are especially ironic because, as one nurse pointed out, not only are these </w:t>
      </w:r>
      <w:r w:rsidRPr="00E46933">
        <w:rPr>
          <w:highlight w:val="cyan"/>
          <w:u w:val="single"/>
        </w:rPr>
        <w:t>striking healthcare workers</w:t>
      </w:r>
      <w:r w:rsidRPr="00854D0E">
        <w:rPr>
          <w:u w:val="single"/>
        </w:rPr>
        <w:t xml:space="preserve"> the ones who </w:t>
      </w:r>
      <w:r w:rsidRPr="00E46933">
        <w:rPr>
          <w:highlight w:val="cyan"/>
          <w:u w:val="single"/>
        </w:rPr>
        <w:t>actually care about patient well-being</w:t>
      </w:r>
      <w:r w:rsidRPr="00854D0E">
        <w:rPr>
          <w:u w:val="single"/>
        </w:rPr>
        <w:t xml:space="preserve"> — </w:t>
      </w:r>
      <w:r w:rsidRPr="00E46933">
        <w:rPr>
          <w:highlight w:val="cyan"/>
          <w:u w:val="single"/>
        </w:rPr>
        <w:t>hence their resistance to the</w:t>
      </w:r>
      <w:r w:rsidRPr="00854D0E">
        <w:rPr>
          <w:u w:val="single"/>
        </w:rPr>
        <w:t xml:space="preserve"> continual </w:t>
      </w:r>
      <w:r w:rsidRPr="00E46933">
        <w:rPr>
          <w:highlight w:val="cyan"/>
          <w:u w:val="single"/>
        </w:rPr>
        <w:t>drive to cut staffing and costs to increase profits</w:t>
      </w:r>
      <w:r w:rsidRPr="00854D0E">
        <w:rPr>
          <w:u w:val="single"/>
        </w:rPr>
        <w:t xml:space="preserve"> — but the hospital’s CEO, Mark Sullivan, who makes between $1.5-2 million a year, was planning on abandoning contract negotiations midway for vacation to Europe.</w:t>
      </w:r>
    </w:p>
    <w:p w14:paraId="3F782912" w14:textId="77777777" w:rsidR="000B0357" w:rsidRPr="00854D0E" w:rsidRDefault="000B0357" w:rsidP="000B0357">
      <w:pPr>
        <w:rPr>
          <w:sz w:val="16"/>
          <w:szCs w:val="16"/>
        </w:rPr>
      </w:pPr>
      <w:r w:rsidRPr="00854D0E">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w:t>
      </w:r>
      <w:r w:rsidRPr="00854D0E">
        <w:rPr>
          <w:sz w:val="16"/>
          <w:szCs w:val="16"/>
        </w:rPr>
        <w:lastRenderedPageBreak/>
        <w:t xml:space="preserve">so much about patients that they are willing to strike to see their demands met. They refuse to let the hospital force them into a poor contract that will ultimately threaten the health of patients. </w:t>
      </w:r>
    </w:p>
    <w:p w14:paraId="7FCC69BB" w14:textId="77777777" w:rsidR="000B0357" w:rsidRPr="00854D0E" w:rsidRDefault="000B0357" w:rsidP="000B0357">
      <w:pPr>
        <w:rPr>
          <w:sz w:val="16"/>
          <w:szCs w:val="16"/>
        </w:rPr>
      </w:pPr>
      <w:r w:rsidRPr="00854D0E">
        <w:rPr>
          <w:sz w:val="16"/>
          <w:szCs w:val="16"/>
        </w:rPr>
        <w:t>The Hospital System’s Response: Scabs and Security Firms</w:t>
      </w:r>
    </w:p>
    <w:p w14:paraId="6001351A" w14:textId="77777777" w:rsidR="000B0357" w:rsidRPr="00854D0E" w:rsidRDefault="000B0357" w:rsidP="000B0357">
      <w:pPr>
        <w:rPr>
          <w:sz w:val="16"/>
          <w:szCs w:val="16"/>
        </w:rPr>
      </w:pPr>
      <w:r w:rsidRPr="00854D0E">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854D0E">
        <w:rPr>
          <w:sz w:val="16"/>
          <w:szCs w:val="16"/>
        </w:rPr>
        <w:t>Huffmaster</w:t>
      </w:r>
      <w:proofErr w:type="spellEnd"/>
      <w:r w:rsidRPr="00854D0E">
        <w:rPr>
          <w:sz w:val="16"/>
          <w:szCs w:val="16"/>
        </w:rPr>
        <w:t xml:space="preserve"> to not just provide scabs, but also provide security. Per their </w:t>
      </w:r>
      <w:hyperlink r:id="rId15" w:history="1">
        <w:r w:rsidRPr="00854D0E">
          <w:rPr>
            <w:rStyle w:val="Hyperlink"/>
            <w:sz w:val="16"/>
            <w:szCs w:val="16"/>
          </w:rPr>
          <w:t>website</w:t>
        </w:r>
      </w:hyperlink>
      <w:r w:rsidRPr="00854D0E">
        <w:rPr>
          <w:sz w:val="16"/>
          <w:szCs w:val="16"/>
        </w:rPr>
        <w:t>, “</w:t>
      </w:r>
      <w:proofErr w:type="spellStart"/>
      <w:r w:rsidRPr="00854D0E">
        <w:rPr>
          <w:sz w:val="16"/>
          <w:szCs w:val="16"/>
        </w:rPr>
        <w:t>Huffmaster</w:t>
      </w:r>
      <w:proofErr w:type="spellEnd"/>
      <w:r w:rsidRPr="00854D0E">
        <w:rPr>
          <w:sz w:val="16"/>
          <w:szCs w:val="16"/>
        </w:rPr>
        <w:t xml:space="preserve"> is a master staffing agency for healthcare, security, and other industries. Specializing in rapid strike staffing, we keep business in business.” </w:t>
      </w:r>
      <w:proofErr w:type="spellStart"/>
      <w:r w:rsidRPr="00854D0E">
        <w:rPr>
          <w:sz w:val="16"/>
          <w:szCs w:val="16"/>
        </w:rPr>
        <w:t>Huffmaster</w:t>
      </w:r>
      <w:proofErr w:type="spellEnd"/>
      <w:r w:rsidRPr="00854D0E">
        <w:rPr>
          <w:sz w:val="16"/>
          <w:szCs w:val="16"/>
        </w:rPr>
        <w:t xml:space="preserve"> advertises for job fulfillment and provides housing, travel, and meals for scabs in order to break strikes. As </w:t>
      </w:r>
      <w:hyperlink r:id="rId16" w:history="1">
        <w:r w:rsidRPr="00854D0E">
          <w:rPr>
            <w:rStyle w:val="Hyperlink"/>
            <w:sz w:val="16"/>
            <w:szCs w:val="16"/>
          </w:rPr>
          <w:t>WNYLaborToday.com reported</w:t>
        </w:r>
      </w:hyperlink>
      <w:r w:rsidRPr="00854D0E">
        <w:rPr>
          <w:sz w:val="16"/>
          <w:szCs w:val="16"/>
        </w:rPr>
        <w:t xml:space="preserve">, CHS is paying </w:t>
      </w:r>
      <w:proofErr w:type="spellStart"/>
      <w:r w:rsidRPr="00854D0E">
        <w:rPr>
          <w:sz w:val="16"/>
          <w:szCs w:val="16"/>
        </w:rPr>
        <w:t>Huffmaster</w:t>
      </w:r>
      <w:proofErr w:type="spellEnd"/>
      <w:r w:rsidRPr="00854D0E">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95EFE30" w14:textId="77777777" w:rsidR="000B0357" w:rsidRPr="00854D0E" w:rsidRDefault="000B0357" w:rsidP="000B0357">
      <w:pPr>
        <w:rPr>
          <w:sz w:val="16"/>
          <w:szCs w:val="16"/>
        </w:rPr>
      </w:pPr>
      <w:r w:rsidRPr="00854D0E">
        <w:rPr>
          <w:sz w:val="16"/>
          <w:szCs w:val="16"/>
        </w:rPr>
        <w:t xml:space="preserve">In their effort to claim the title for one of the worst companies in the world, not only does </w:t>
      </w:r>
      <w:proofErr w:type="spellStart"/>
      <w:r w:rsidRPr="00854D0E">
        <w:rPr>
          <w:sz w:val="16"/>
          <w:szCs w:val="16"/>
        </w:rPr>
        <w:t>Huffmaster</w:t>
      </w:r>
      <w:proofErr w:type="spellEnd"/>
      <w:r w:rsidRPr="00854D0E">
        <w:rPr>
          <w:sz w:val="16"/>
          <w:szCs w:val="16"/>
        </w:rPr>
        <w:t xml:space="preserve"> provide scab healthcare workers, but also violent security personnel. Healthcare workers at Mercy Hospital showed </w:t>
      </w:r>
      <w:r w:rsidRPr="00854D0E">
        <w:rPr>
          <w:rStyle w:val="Emphasis"/>
          <w:sz w:val="16"/>
          <w:szCs w:val="16"/>
        </w:rPr>
        <w:t xml:space="preserve">Left Voice </w:t>
      </w:r>
      <w:r w:rsidRPr="00854D0E">
        <w:rPr>
          <w:sz w:val="16"/>
          <w:szCs w:val="16"/>
        </w:rPr>
        <w:t xml:space="preserve">reporters video footage and photos of how the security personnel at Mercy are the same security that were hired to help break the </w:t>
      </w:r>
      <w:hyperlink r:id="rId17" w:history="1">
        <w:r w:rsidRPr="00854D0E">
          <w:rPr>
            <w:rStyle w:val="Hyperlink"/>
            <w:sz w:val="16"/>
            <w:szCs w:val="16"/>
          </w:rPr>
          <w:t>Nabisco strike</w:t>
        </w:r>
      </w:hyperlink>
      <w:r w:rsidRPr="00854D0E">
        <w:rPr>
          <w:sz w:val="16"/>
          <w:szCs w:val="16"/>
        </w:rPr>
        <w:t xml:space="preserve"> and brutally attacked workers. Now there is an injunction from New York State Attorney General Letitia James claiming the company is not licensed to do work in New York State, but as of October 21, </w:t>
      </w:r>
      <w:r w:rsidRPr="00854D0E">
        <w:rPr>
          <w:rStyle w:val="Emphasis"/>
          <w:sz w:val="16"/>
          <w:szCs w:val="16"/>
        </w:rPr>
        <w:t>Left Voice</w:t>
      </w:r>
      <w:r w:rsidRPr="00854D0E">
        <w:rPr>
          <w:sz w:val="16"/>
          <w:szCs w:val="16"/>
        </w:rPr>
        <w:t xml:space="preserve"> observed </w:t>
      </w:r>
      <w:proofErr w:type="spellStart"/>
      <w:r w:rsidRPr="00854D0E">
        <w:rPr>
          <w:sz w:val="16"/>
          <w:szCs w:val="16"/>
        </w:rPr>
        <w:t>Huffmaster</w:t>
      </w:r>
      <w:proofErr w:type="spellEnd"/>
      <w:r w:rsidRPr="00854D0E">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3C4A45D0" w14:textId="77777777" w:rsidR="000B0357" w:rsidRPr="00854D0E" w:rsidRDefault="000B0357" w:rsidP="000B0357">
      <w:pPr>
        <w:rPr>
          <w:sz w:val="16"/>
          <w:szCs w:val="16"/>
        </w:rPr>
      </w:pPr>
      <w:r w:rsidRPr="00854D0E">
        <w:rPr>
          <w:sz w:val="16"/>
          <w:szCs w:val="16"/>
        </w:rPr>
        <w:t xml:space="preserve">CHS CEO Trying to Deflect: CEOs </w:t>
      </w:r>
      <w:proofErr w:type="spellStart"/>
      <w:r w:rsidRPr="00854D0E">
        <w:rPr>
          <w:sz w:val="16"/>
          <w:szCs w:val="16"/>
        </w:rPr>
        <w:t>Gonna</w:t>
      </w:r>
      <w:proofErr w:type="spellEnd"/>
      <w:r w:rsidRPr="00854D0E">
        <w:rPr>
          <w:sz w:val="16"/>
          <w:szCs w:val="16"/>
        </w:rPr>
        <w:t xml:space="preserve"> CEO</w:t>
      </w:r>
    </w:p>
    <w:p w14:paraId="08651641" w14:textId="77777777" w:rsidR="000B0357" w:rsidRPr="00854D0E" w:rsidRDefault="000B0357" w:rsidP="000B0357">
      <w:r w:rsidRPr="00854D0E">
        <w:t xml:space="preserve">In the early days of the strike, </w:t>
      </w:r>
      <w:hyperlink r:id="rId18" w:history="1">
        <w:r w:rsidRPr="00854D0E">
          <w:rPr>
            <w:rStyle w:val="Hyperlink"/>
          </w:rPr>
          <w:t>CEO Mark Sullivan said</w:t>
        </w:r>
      </w:hyperlink>
      <w:r w:rsidRPr="00854D0E">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E46933">
        <w:rPr>
          <w:highlight w:val="cyan"/>
          <w:u w:val="single"/>
        </w:rPr>
        <w:t>Healthcare is “broken,”</w:t>
      </w:r>
      <w:r w:rsidRPr="00854D0E">
        <w:rPr>
          <w:u w:val="single"/>
        </w:rPr>
        <w:t xml:space="preserve"> but not because of the workers. Rather, healthcare is broken </w:t>
      </w:r>
      <w:r w:rsidRPr="00E46933">
        <w:rPr>
          <w:highlight w:val="cyan"/>
          <w:u w:val="single"/>
        </w:rPr>
        <w:t>because</w:t>
      </w:r>
      <w:r w:rsidRPr="00854D0E">
        <w:rPr>
          <w:u w:val="single"/>
        </w:rPr>
        <w:t xml:space="preserve"> under capitalist healthcare, </w:t>
      </w:r>
      <w:r w:rsidRPr="00E46933">
        <w:rPr>
          <w:highlight w:val="cyan"/>
          <w:u w:val="single"/>
        </w:rPr>
        <w:t>the</w:t>
      </w:r>
      <w:r w:rsidRPr="00854D0E">
        <w:rPr>
          <w:u w:val="single"/>
        </w:rPr>
        <w:t xml:space="preserve"> primary </w:t>
      </w:r>
      <w:r w:rsidRPr="00E46933">
        <w:rPr>
          <w:highlight w:val="cyan"/>
          <w:u w:val="single"/>
        </w:rPr>
        <w:t>goal is to maximize profit</w:t>
      </w:r>
      <w:r w:rsidRPr="00854D0E">
        <w:rPr>
          <w:u w:val="single"/>
        </w:rPr>
        <w:t xml:space="preserve"> from people’s bodies. </w:t>
      </w:r>
      <w:r w:rsidRPr="00E46933">
        <w:rPr>
          <w:highlight w:val="cyan"/>
          <w:u w:val="single"/>
        </w:rPr>
        <w:t>Everything else</w:t>
      </w:r>
      <w:r w:rsidRPr="00854D0E">
        <w:rPr>
          <w:u w:val="single"/>
        </w:rPr>
        <w:t xml:space="preserve">, </w:t>
      </w:r>
      <w:hyperlink r:id="rId19" w:history="1">
        <w:r w:rsidRPr="00854D0E">
          <w:rPr>
            <w:rStyle w:val="Hyperlink"/>
            <w:u w:val="single"/>
          </w:rPr>
          <w:t>including patient care</w:t>
        </w:r>
      </w:hyperlink>
      <w:r w:rsidRPr="00854D0E">
        <w:rPr>
          <w:u w:val="single"/>
        </w:rPr>
        <w:t xml:space="preserve">, </w:t>
      </w:r>
      <w:r w:rsidRPr="00E46933">
        <w:rPr>
          <w:highlight w:val="cyan"/>
          <w:u w:val="single"/>
        </w:rPr>
        <w:t>is secondary</w:t>
      </w:r>
      <w:r w:rsidRPr="00854D0E">
        <w:rPr>
          <w:u w:val="single"/>
        </w:rPr>
        <w:t>.</w:t>
      </w:r>
      <w:r w:rsidRPr="00854D0E">
        <w:t xml:space="preserve"> Therefore, under this model, it becomes logical to cut costs whenever possible — for example, by decreasing staffing ratios. </w:t>
      </w:r>
      <w:r w:rsidRPr="00854D0E">
        <w:rPr>
          <w:u w:val="single"/>
        </w:rPr>
        <w:t xml:space="preserve">Healthcare </w:t>
      </w:r>
      <w:r w:rsidRPr="00E46933">
        <w:rPr>
          <w:highlight w:val="cyan"/>
          <w:u w:val="single"/>
        </w:rPr>
        <w:t>workers have left</w:t>
      </w:r>
      <w:r w:rsidRPr="00854D0E">
        <w:rPr>
          <w:u w:val="single"/>
        </w:rPr>
        <w:t xml:space="preserve"> the industry </w:t>
      </w:r>
      <w:r w:rsidRPr="00E46933">
        <w:rPr>
          <w:highlight w:val="cyan"/>
          <w:u w:val="single"/>
        </w:rPr>
        <w:t>because they are tired of</w:t>
      </w:r>
      <w:r w:rsidRPr="00854D0E">
        <w:rPr>
          <w:u w:val="single"/>
        </w:rPr>
        <w:t xml:space="preserve"> working in </w:t>
      </w:r>
      <w:r w:rsidRPr="00E46933">
        <w:rPr>
          <w:highlight w:val="cyan"/>
          <w:u w:val="single"/>
        </w:rPr>
        <w:t>a system that does not care about patient well-being and</w:t>
      </w:r>
      <w:r w:rsidRPr="00854D0E">
        <w:rPr>
          <w:u w:val="single"/>
        </w:rPr>
        <w:t xml:space="preserve"> continues to </w:t>
      </w:r>
      <w:r w:rsidRPr="00E46933">
        <w:rPr>
          <w:highlight w:val="cyan"/>
          <w:u w:val="single"/>
        </w:rPr>
        <w:t>put money over lives</w:t>
      </w:r>
      <w:r w:rsidRPr="00854D0E">
        <w:rPr>
          <w:u w:val="single"/>
        </w:rPr>
        <w:t>.</w:t>
      </w:r>
      <w:r w:rsidRPr="00854D0E">
        <w:t xml:space="preserve"> They joined their workplaces hoping to help others, but many workers soon find out that the system itself does not hold this priority. </w:t>
      </w:r>
    </w:p>
    <w:p w14:paraId="29137F5A" w14:textId="77777777" w:rsidR="000B0357" w:rsidRPr="00854D0E" w:rsidRDefault="000B0357" w:rsidP="000B0357">
      <w:r w:rsidRPr="00854D0E">
        <w:rPr>
          <w:sz w:val="18"/>
          <w:szCs w:val="18"/>
        </w:rPr>
        <w:t xml:space="preserve">Healthcare is “broken” because the system as it stands was never meant for the maintenance of health for health’s sake — instead, its origins lie in </w:t>
      </w:r>
      <w:hyperlink r:id="rId20" w:history="1">
        <w:r w:rsidRPr="00854D0E">
          <w:rPr>
            <w:rStyle w:val="Hyperlink"/>
            <w:sz w:val="18"/>
            <w:szCs w:val="18"/>
          </w:rPr>
          <w:t>racism</w:t>
        </w:r>
      </w:hyperlink>
      <w:r w:rsidRPr="00854D0E">
        <w:rPr>
          <w:sz w:val="18"/>
          <w:szCs w:val="18"/>
        </w:rPr>
        <w:t xml:space="preserve">, white supremacy, and </w:t>
      </w:r>
      <w:hyperlink r:id="rId21" w:anchor="v=onepage&amp;q&amp;f=false" w:history="1">
        <w:r w:rsidRPr="00854D0E">
          <w:rPr>
            <w:rStyle w:val="Hyperlink"/>
            <w:sz w:val="18"/>
            <w:szCs w:val="18"/>
          </w:rPr>
          <w:t>maintaining worker wellbeing just enough to be tools of labor</w:t>
        </w:r>
      </w:hyperlink>
      <w:r w:rsidRPr="00854D0E">
        <w:rPr>
          <w:sz w:val="18"/>
          <w:szCs w:val="18"/>
        </w:rPr>
        <w:t xml:space="preserve">. In some </w:t>
      </w:r>
      <w:proofErr w:type="gramStart"/>
      <w:r w:rsidRPr="00854D0E">
        <w:rPr>
          <w:sz w:val="18"/>
          <w:szCs w:val="18"/>
        </w:rPr>
        <w:t>respects</w:t>
      </w:r>
      <w:proofErr w:type="gramEnd"/>
      <w:r w:rsidRPr="00854D0E">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854D0E">
        <w:rPr>
          <w:sz w:val="18"/>
          <w:szCs w:val="18"/>
        </w:rPr>
        <w:t>well being</w:t>
      </w:r>
      <w:proofErr w:type="spellEnd"/>
      <w:r w:rsidRPr="00854D0E">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854D0E">
        <w:rPr>
          <w:u w:val="single"/>
        </w:rPr>
        <w:t xml:space="preserve">It is the healthcare workers who actually care for patients and communities, and </w:t>
      </w:r>
      <w:r w:rsidRPr="00E46933">
        <w:rPr>
          <w:highlight w:val="cyan"/>
          <w:u w:val="single"/>
        </w:rPr>
        <w:t>CEOs</w:t>
      </w:r>
      <w:r w:rsidRPr="00854D0E">
        <w:rPr>
          <w:u w:val="single"/>
        </w:rPr>
        <w:t xml:space="preserve"> like Sullivan who </w:t>
      </w:r>
      <w:r w:rsidRPr="00E46933">
        <w:rPr>
          <w:highlight w:val="cyan"/>
          <w:u w:val="single"/>
        </w:rPr>
        <w:t>are a barrier to providing adequate care.</w:t>
      </w:r>
    </w:p>
    <w:p w14:paraId="6C095AF6" w14:textId="77777777" w:rsidR="000B0357" w:rsidRPr="00854D0E" w:rsidRDefault="000B0357" w:rsidP="000B0357"/>
    <w:p w14:paraId="3DF38335" w14:textId="77777777" w:rsidR="000B0357" w:rsidRPr="00854D0E" w:rsidRDefault="000B0357" w:rsidP="000B0357">
      <w:pPr>
        <w:pStyle w:val="Heading4"/>
      </w:pPr>
      <w:r w:rsidRPr="00854D0E">
        <w:t xml:space="preserve">Staff shortages are high, and pay inequality among temporary and permanent staff only </w:t>
      </w:r>
      <w:r w:rsidRPr="00854D0E">
        <w:rPr>
          <w:u w:val="single"/>
        </w:rPr>
        <w:t>exacerbates</w:t>
      </w:r>
      <w:r w:rsidRPr="00854D0E">
        <w:t xml:space="preserve"> the issue</w:t>
      </w:r>
    </w:p>
    <w:p w14:paraId="41FD5B33" w14:textId="77777777" w:rsidR="000B0357" w:rsidRPr="00854D0E" w:rsidRDefault="000B0357" w:rsidP="000B0357">
      <w:pPr>
        <w:rPr>
          <w:rFonts w:ascii="Times New Roman" w:hAnsi="Times New Roman" w:cs="Times New Roman"/>
        </w:rPr>
      </w:pPr>
      <w:r w:rsidRPr="00854D0E">
        <w:rPr>
          <w:rStyle w:val="Style13ptBold"/>
        </w:rPr>
        <w:t>Hwang 10/19 [</w:t>
      </w:r>
      <w:r w:rsidRPr="00854D0E">
        <w:t xml:space="preserve">Kristen Hwang reports on health care and policy for </w:t>
      </w:r>
      <w:proofErr w:type="spellStart"/>
      <w:r w:rsidRPr="00854D0E">
        <w:t>CalMatters</w:t>
      </w:r>
      <w:proofErr w:type="spellEnd"/>
      <w:r w:rsidRPr="00854D0E">
        <w:t xml:space="preserve">. She is passionate about humanizing data-driven stories and examining the intersection of public health and social justice. Prior to joining </w:t>
      </w:r>
      <w:proofErr w:type="spellStart"/>
      <w:r w:rsidRPr="00854D0E">
        <w:t>CalMatters</w:t>
      </w:r>
      <w:proofErr w:type="spellEnd"/>
      <w:r w:rsidRPr="00854D0E">
        <w:t xml:space="preserve">, Kristen earned a master’s </w:t>
      </w:r>
      <w:r w:rsidRPr="00854D0E">
        <w:lastRenderedPageBreak/>
        <w:t>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sidRPr="00854D0E">
        <w:rPr>
          <w:rFonts w:ascii="Times New Roman" w:hAnsi="Times New Roman" w:cs="Times New Roman"/>
        </w:rPr>
        <w:t xml:space="preserve"> </w:t>
      </w:r>
      <w:hyperlink r:id="rId22" w:history="1">
        <w:r w:rsidRPr="00854D0E">
          <w:rPr>
            <w:rStyle w:val="Hyperlink"/>
          </w:rPr>
          <w:t>https://www.ivpressonline.com/news/state/hospitals-brace-for-strikes-as-california-workers-protest-staff-shortages/article_e8023a82-3094-11ec-a2f2-230b2ba54887.html Accessed 10/28</w:t>
        </w:r>
      </w:hyperlink>
      <w:r w:rsidRPr="00854D0E">
        <w:t xml:space="preserve"> //gord0]</w:t>
      </w:r>
    </w:p>
    <w:p w14:paraId="2FA0904A" w14:textId="77777777" w:rsidR="000B0357" w:rsidRPr="00854D0E" w:rsidRDefault="000B0357" w:rsidP="000B0357">
      <w:r w:rsidRPr="00854D0E">
        <w:t>Labor advocates are calling it “</w:t>
      </w:r>
      <w:proofErr w:type="spellStart"/>
      <w:r w:rsidRPr="00854D0E">
        <w:t>Striketober</w:t>
      </w:r>
      <w:proofErr w:type="spellEnd"/>
      <w:r w:rsidRPr="00854D0E">
        <w:t>.”</w:t>
      </w:r>
    </w:p>
    <w:p w14:paraId="3DCC3BC7" w14:textId="77777777" w:rsidR="000B0357" w:rsidRPr="00854D0E" w:rsidRDefault="000B0357" w:rsidP="000B0357">
      <w:r w:rsidRPr="00E46933">
        <w:rPr>
          <w:highlight w:val="cyan"/>
          <w:u w:val="single"/>
        </w:rPr>
        <w:t>As</w:t>
      </w:r>
      <w:r w:rsidRPr="00854D0E">
        <w:rPr>
          <w:u w:val="single"/>
        </w:rPr>
        <w:t xml:space="preserve"> weary </w:t>
      </w:r>
      <w:r w:rsidRPr="00E46933">
        <w:rPr>
          <w:highlight w:val="cyan"/>
          <w:u w:val="single"/>
        </w:rPr>
        <w:t>health care workers</w:t>
      </w:r>
      <w:r w:rsidRPr="00854D0E">
        <w:rPr>
          <w:u w:val="single"/>
        </w:rPr>
        <w:t xml:space="preserve"> across California </w:t>
      </w:r>
      <w:r w:rsidRPr="00E46933">
        <w:rPr>
          <w:highlight w:val="cyan"/>
          <w:u w:val="single"/>
        </w:rPr>
        <w:t>enter the 19th month of the pandemic</w:t>
      </w:r>
      <w:r w:rsidRPr="00854D0E">
        <w:rPr>
          <w:u w:val="single"/>
        </w:rPr>
        <w:t xml:space="preserve">, </w:t>
      </w:r>
      <w:r w:rsidRPr="00E46933">
        <w:rPr>
          <w:highlight w:val="cyan"/>
          <w:u w:val="single"/>
        </w:rPr>
        <w:t>thousands are walking</w:t>
      </w:r>
      <w:r w:rsidRPr="00854D0E">
        <w:rPr>
          <w:u w:val="single"/>
        </w:rPr>
        <w:t xml:space="preserve"> off the job and </w:t>
      </w:r>
      <w:r w:rsidRPr="00E46933">
        <w:rPr>
          <w:highlight w:val="cyan"/>
          <w:u w:val="single"/>
        </w:rPr>
        <w:t>onto the picket line</w:t>
      </w:r>
      <w:r w:rsidRPr="00854D0E">
        <w:rPr>
          <w:u w:val="single"/>
        </w:rPr>
        <w:t xml:space="preserve">, </w:t>
      </w:r>
      <w:r w:rsidRPr="00E46933">
        <w:rPr>
          <w:highlight w:val="cyan"/>
          <w:u w:val="single"/>
        </w:rPr>
        <w:t>demanding more staffing</w:t>
      </w:r>
      <w:r w:rsidRPr="00E46933">
        <w:rPr>
          <w:highlight w:val="cyan"/>
        </w:rPr>
        <w:t>.</w:t>
      </w:r>
    </w:p>
    <w:p w14:paraId="5F1E136A" w14:textId="77777777" w:rsidR="000B0357" w:rsidRPr="00854D0E" w:rsidRDefault="000B0357" w:rsidP="000B0357">
      <w:pPr>
        <w:rPr>
          <w:sz w:val="16"/>
          <w:szCs w:val="16"/>
        </w:rPr>
      </w:pPr>
      <w:r w:rsidRPr="00854D0E">
        <w:rPr>
          <w:sz w:val="16"/>
          <w:szCs w:val="16"/>
        </w:rPr>
        <w:t>The strikes and rallies threaten to cripple hospital operations that have been inundated by the COVID-19 Delta surge as well as patients seeking long-delayed care.</w:t>
      </w:r>
    </w:p>
    <w:p w14:paraId="1FDBA659" w14:textId="77777777" w:rsidR="000B0357" w:rsidRPr="00854D0E" w:rsidRDefault="000B0357" w:rsidP="000B0357">
      <w:pPr>
        <w:rPr>
          <w:sz w:val="16"/>
          <w:szCs w:val="16"/>
        </w:rPr>
      </w:pPr>
      <w:r w:rsidRPr="00854D0E">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488959D5" w14:textId="77777777" w:rsidR="000B0357" w:rsidRPr="00854D0E" w:rsidRDefault="000B0357" w:rsidP="000B0357">
      <w:pPr>
        <w:rPr>
          <w:sz w:val="16"/>
          <w:szCs w:val="16"/>
        </w:rPr>
      </w:pPr>
      <w:r w:rsidRPr="00854D0E">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58480E61" w14:textId="77777777" w:rsidR="000B0357" w:rsidRPr="00854D0E" w:rsidRDefault="000B0357" w:rsidP="000B0357">
      <w:pPr>
        <w:rPr>
          <w:sz w:val="16"/>
          <w:szCs w:val="16"/>
        </w:rPr>
      </w:pPr>
      <w:r w:rsidRPr="00854D0E">
        <w:rPr>
          <w:sz w:val="16"/>
          <w:szCs w:val="16"/>
        </w:rPr>
        <w:t>In the Central Valley, the region hit hardest by the Delta surge, National Guard medics have been deployed since September to assist area hospitals.</w:t>
      </w:r>
    </w:p>
    <w:p w14:paraId="5F5C7C73" w14:textId="77777777" w:rsidR="000B0357" w:rsidRPr="00854D0E" w:rsidRDefault="000B0357" w:rsidP="000B0357">
      <w:pPr>
        <w:rPr>
          <w:u w:val="single"/>
        </w:rPr>
      </w:pPr>
      <w:r w:rsidRPr="00E46933">
        <w:rPr>
          <w:highlight w:val="cyan"/>
          <w:u w:val="single"/>
        </w:rPr>
        <w:t>The reason</w:t>
      </w:r>
      <w:r w:rsidRPr="00854D0E">
        <w:rPr>
          <w:u w:val="single"/>
        </w:rPr>
        <w:t xml:space="preserve"> </w:t>
      </w:r>
      <w:r w:rsidRPr="00E46933">
        <w:rPr>
          <w:highlight w:val="cyan"/>
          <w:u w:val="single"/>
        </w:rPr>
        <w:t>for</w:t>
      </w:r>
      <w:r w:rsidRPr="00854D0E">
        <w:rPr>
          <w:u w:val="single"/>
        </w:rPr>
        <w:t xml:space="preserve"> the </w:t>
      </w:r>
      <w:r w:rsidRPr="00E46933">
        <w:rPr>
          <w:highlight w:val="cyan"/>
          <w:u w:val="single"/>
        </w:rPr>
        <w:t>shortages?</w:t>
      </w:r>
      <w:r w:rsidRPr="00854D0E">
        <w:rPr>
          <w:u w:val="single"/>
        </w:rPr>
        <w:t xml:space="preserve"> </w:t>
      </w:r>
      <w:r w:rsidRPr="00E46933">
        <w:rPr>
          <w:highlight w:val="cyan"/>
          <w:u w:val="single"/>
        </w:rPr>
        <w:t>Record patient volumes</w:t>
      </w:r>
      <w:r w:rsidRPr="00854D0E">
        <w:rPr>
          <w:u w:val="single"/>
        </w:rPr>
        <w:t xml:space="preserve"> at the same time that many </w:t>
      </w:r>
      <w:r w:rsidRPr="00E46933">
        <w:rPr>
          <w:highlight w:val="cyan"/>
          <w:u w:val="single"/>
        </w:rPr>
        <w:t>workers</w:t>
      </w:r>
      <w:r w:rsidRPr="00854D0E">
        <w:rPr>
          <w:u w:val="single"/>
        </w:rPr>
        <w:t xml:space="preserve"> have been </w:t>
      </w:r>
      <w:r w:rsidRPr="00E46933">
        <w:rPr>
          <w:highlight w:val="cyan"/>
          <w:u w:val="single"/>
        </w:rPr>
        <w:t>driven away from</w:t>
      </w:r>
      <w:r w:rsidRPr="00854D0E">
        <w:rPr>
          <w:u w:val="single"/>
        </w:rPr>
        <w:t xml:space="preserve"> the bedside by </w:t>
      </w:r>
      <w:r w:rsidRPr="00E46933">
        <w:rPr>
          <w:highlight w:val="cyan"/>
          <w:u w:val="single"/>
        </w:rPr>
        <w:t>burnout</w:t>
      </w:r>
      <w:r w:rsidRPr="00854D0E">
        <w:rPr>
          <w:u w:val="single"/>
        </w:rPr>
        <w:t xml:space="preserve">, early retirement and the seemingly </w:t>
      </w:r>
      <w:r w:rsidRPr="00E46933">
        <w:rPr>
          <w:highlight w:val="cyan"/>
          <w:u w:val="single"/>
        </w:rPr>
        <w:t>unending stress of the pandemic.</w:t>
      </w:r>
    </w:p>
    <w:p w14:paraId="7A1F201D" w14:textId="77777777" w:rsidR="000B0357" w:rsidRPr="00854D0E" w:rsidRDefault="000B0357" w:rsidP="000B0357">
      <w:r w:rsidRPr="00854D0E">
        <w:t>SEIU-United Healthcare Workers West estimates that about 10 percent of its members — close to 10,000 people — have retired, left the profession, or taken extended leaves of absence during the pandemic.</w:t>
      </w:r>
    </w:p>
    <w:p w14:paraId="171FFEA9" w14:textId="77777777" w:rsidR="000B0357" w:rsidRPr="00854D0E" w:rsidRDefault="000B0357" w:rsidP="000B0357">
      <w:r w:rsidRPr="00854D0E">
        <w:t xml:space="preserve">“What’s really important is that 10 percent doesn’t turn into 15 percent, does not turn into 20 percent. </w:t>
      </w:r>
      <w:r w:rsidRPr="00E46933">
        <w:rPr>
          <w:highlight w:val="cyan"/>
          <w:u w:val="single"/>
        </w:rPr>
        <w:t>There’s not enough temporary staff</w:t>
      </w:r>
      <w:r w:rsidRPr="00854D0E">
        <w:rPr>
          <w:u w:val="single"/>
        </w:rPr>
        <w:t xml:space="preserve"> out there to fix what’s going on</w:t>
      </w:r>
      <w:r w:rsidRPr="00854D0E">
        <w:t>,” said Dave Regan, president of SEIU-UHW.</w:t>
      </w:r>
    </w:p>
    <w:p w14:paraId="41795244" w14:textId="77777777" w:rsidR="000B0357" w:rsidRPr="00854D0E" w:rsidRDefault="000B0357" w:rsidP="000B0357">
      <w:r w:rsidRPr="00854D0E">
        <w:t>The shortages are an untenable scenario, unions say — one that has persisted for many years brought to a boiling point by the pandemic.</w:t>
      </w:r>
    </w:p>
    <w:p w14:paraId="6655CF5F" w14:textId="77777777" w:rsidR="000B0357" w:rsidRPr="00854D0E" w:rsidRDefault="000B0357" w:rsidP="000B0357">
      <w:pPr>
        <w:rPr>
          <w:u w:val="single"/>
        </w:rPr>
      </w:pPr>
      <w:r w:rsidRPr="00854D0E">
        <w:t xml:space="preserve">Since the pandemic began, </w:t>
      </w:r>
      <w:r w:rsidRPr="00E46933">
        <w:rPr>
          <w:highlight w:val="cyan"/>
          <w:u w:val="single"/>
        </w:rPr>
        <w:t>union grievances</w:t>
      </w:r>
      <w:r w:rsidRPr="00854D0E">
        <w:rPr>
          <w:u w:val="single"/>
        </w:rPr>
        <w:t xml:space="preserve"> with hospitals </w:t>
      </w:r>
      <w:r w:rsidRPr="00E46933">
        <w:rPr>
          <w:highlight w:val="cyan"/>
          <w:u w:val="single"/>
        </w:rPr>
        <w:t>are increasingly about inadequate staffing</w:t>
      </w:r>
      <w:r w:rsidRPr="00854D0E">
        <w:rPr>
          <w:u w:val="single"/>
        </w:rPr>
        <w:t xml:space="preserve">, although </w:t>
      </w:r>
      <w:r w:rsidRPr="00E46933">
        <w:rPr>
          <w:highlight w:val="cyan"/>
          <w:u w:val="single"/>
        </w:rPr>
        <w:t>bargaining over pay remains a key issue.</w:t>
      </w:r>
    </w:p>
    <w:p w14:paraId="05015318" w14:textId="77777777" w:rsidR="000B0357" w:rsidRPr="00854D0E" w:rsidRDefault="000B0357" w:rsidP="000B0357">
      <w:pPr>
        <w:rPr>
          <w:u w:val="single"/>
        </w:rPr>
      </w:pPr>
      <w:r w:rsidRPr="00E46933">
        <w:rPr>
          <w:highlight w:val="cyan"/>
          <w:u w:val="single"/>
        </w:rPr>
        <w:t>Money matters</w:t>
      </w:r>
      <w:r w:rsidRPr="00854D0E">
        <w:rPr>
          <w:u w:val="single"/>
        </w:rPr>
        <w:t xml:space="preserve"> when it comes to holding onto workers, they say, especially because </w:t>
      </w:r>
      <w:r w:rsidRPr="00E46933">
        <w:rPr>
          <w:highlight w:val="cyan"/>
          <w:u w:val="single"/>
        </w:rPr>
        <w:t>temporary staff</w:t>
      </w:r>
      <w:r w:rsidRPr="00854D0E">
        <w:rPr>
          <w:u w:val="single"/>
        </w:rPr>
        <w:t xml:space="preserve"> brought on for pandemic response </w:t>
      </w:r>
      <w:r w:rsidRPr="00E46933">
        <w:rPr>
          <w:highlight w:val="cyan"/>
          <w:u w:val="single"/>
        </w:rPr>
        <w:t>often make more than regular employees</w:t>
      </w:r>
      <w:r w:rsidRPr="00854D0E">
        <w:rPr>
          <w:u w:val="single"/>
        </w:rPr>
        <w:t xml:space="preserve">. In some instances, </w:t>
      </w:r>
      <w:r w:rsidRPr="00E46933">
        <w:rPr>
          <w:highlight w:val="cyan"/>
          <w:u w:val="single"/>
        </w:rPr>
        <w:t>traveling nurses</w:t>
      </w:r>
      <w:r w:rsidRPr="00854D0E">
        <w:rPr>
          <w:u w:val="single"/>
        </w:rPr>
        <w:t xml:space="preserve"> have been </w:t>
      </w:r>
      <w:r w:rsidRPr="00E46933">
        <w:rPr>
          <w:highlight w:val="cyan"/>
          <w:u w:val="single"/>
        </w:rPr>
        <w:t>paid $10,000 per week</w:t>
      </w:r>
      <w:r w:rsidRPr="00854D0E">
        <w:rPr>
          <w:u w:val="single"/>
        </w:rPr>
        <w:t xml:space="preserve"> at California hospitals with severe staffing needs.</w:t>
      </w:r>
    </w:p>
    <w:p w14:paraId="1EDD828F" w14:textId="77777777" w:rsidR="000B0357" w:rsidRPr="00854D0E" w:rsidRDefault="000B0357" w:rsidP="000B0357">
      <w:pPr>
        <w:rPr>
          <w:u w:val="single"/>
        </w:rPr>
      </w:pPr>
      <w:r w:rsidRPr="00854D0E">
        <w:rPr>
          <w:u w:val="single"/>
        </w:rPr>
        <w:t xml:space="preserve">“You’re paying exorbitant amounts for travelers </w:t>
      </w:r>
      <w:r w:rsidRPr="00E46933">
        <w:rPr>
          <w:highlight w:val="cyan"/>
          <w:u w:val="single"/>
        </w:rPr>
        <w:t>while the existing workforce makes</w:t>
      </w:r>
      <w:r w:rsidRPr="00854D0E">
        <w:rPr>
          <w:u w:val="single"/>
        </w:rPr>
        <w:t xml:space="preserve"> exactly </w:t>
      </w:r>
      <w:r w:rsidRPr="00E46933">
        <w:rPr>
          <w:highlight w:val="cyan"/>
          <w:u w:val="single"/>
        </w:rPr>
        <w:t>the same amount (as before the pandemic)</w:t>
      </w:r>
      <w:r w:rsidRPr="00854D0E">
        <w:rPr>
          <w:u w:val="single"/>
        </w:rPr>
        <w:t>,” Regan said.</w:t>
      </w:r>
    </w:p>
    <w:p w14:paraId="32E65C53" w14:textId="77777777" w:rsidR="000B0357" w:rsidRPr="00854D0E" w:rsidRDefault="000B0357" w:rsidP="000B0357">
      <w:pPr>
        <w:rPr>
          <w:sz w:val="16"/>
          <w:szCs w:val="16"/>
        </w:rPr>
      </w:pPr>
      <w:r w:rsidRPr="00854D0E">
        <w:rPr>
          <w:b/>
          <w:bCs/>
          <w:sz w:val="16"/>
          <w:szCs w:val="16"/>
        </w:rPr>
        <w:t>Striking to 'stop the bleeding'</w:t>
      </w:r>
    </w:p>
    <w:p w14:paraId="4A70B4B8" w14:textId="77777777" w:rsidR="000B0357" w:rsidRPr="00854D0E" w:rsidRDefault="000B0357" w:rsidP="000B0357">
      <w:pPr>
        <w:rPr>
          <w:sz w:val="16"/>
          <w:szCs w:val="16"/>
        </w:rPr>
      </w:pPr>
      <w:r w:rsidRPr="00854D0E">
        <w:rPr>
          <w:sz w:val="16"/>
          <w:szCs w:val="16"/>
        </w:rPr>
        <w:t xml:space="preserve">Early in the pandemic, Gov. Gavin Newsom announced efforts to expand the healthcare workforce through a volunteer health </w:t>
      </w:r>
      <w:proofErr w:type="gramStart"/>
      <w:r w:rsidRPr="00854D0E">
        <w:rPr>
          <w:sz w:val="16"/>
          <w:szCs w:val="16"/>
        </w:rPr>
        <w:t>corps.</w:t>
      </w:r>
      <w:proofErr w:type="gramEnd"/>
      <w:r w:rsidRPr="00854D0E">
        <w:rPr>
          <w:sz w:val="16"/>
          <w:szCs w:val="16"/>
        </w:rPr>
        <w:t xml:space="preserve"> Although tens of thousands signed up, most people didn’t have the necessary medical skills, and only 14 volunteers worked out.</w:t>
      </w:r>
    </w:p>
    <w:p w14:paraId="60D1C524" w14:textId="77777777" w:rsidR="000B0357" w:rsidRPr="00854D0E" w:rsidRDefault="000B0357" w:rsidP="000B0357">
      <w:pPr>
        <w:rPr>
          <w:sz w:val="16"/>
          <w:szCs w:val="16"/>
        </w:rPr>
      </w:pPr>
      <w:r w:rsidRPr="00854D0E">
        <w:rPr>
          <w:sz w:val="16"/>
          <w:szCs w:val="16"/>
        </w:rPr>
        <w:lastRenderedPageBreak/>
        <w:t>The California Department of Public Health also signed a $500 million contract to help hospitals pay for emergency health care workers like traveling nurses. That contract expired in June.</w:t>
      </w:r>
    </w:p>
    <w:p w14:paraId="6A84EF29" w14:textId="77777777" w:rsidR="000B0357" w:rsidRPr="00854D0E" w:rsidRDefault="000B0357" w:rsidP="000B0357">
      <w:r w:rsidRPr="00854D0E">
        <w:t xml:space="preserve">Unions say those efforts are a Band-aid on a larger problem. </w:t>
      </w:r>
      <w:r w:rsidRPr="00854D0E">
        <w:rPr>
          <w:u w:val="single"/>
        </w:rPr>
        <w:t xml:space="preserve">Instead, they say </w:t>
      </w:r>
      <w:r w:rsidRPr="00E46933">
        <w:rPr>
          <w:highlight w:val="cyan"/>
          <w:u w:val="single"/>
        </w:rPr>
        <w:t>policymakers should get hospitals to try harder to retain</w:t>
      </w:r>
      <w:r w:rsidRPr="00854D0E">
        <w:rPr>
          <w:u w:val="single"/>
        </w:rPr>
        <w:t xml:space="preserve"> their current </w:t>
      </w:r>
      <w:r w:rsidRPr="00E46933">
        <w:rPr>
          <w:highlight w:val="cyan"/>
          <w:u w:val="single"/>
        </w:rPr>
        <w:t>employees</w:t>
      </w:r>
      <w:r w:rsidRPr="00854D0E">
        <w:rPr>
          <w:u w:val="single"/>
        </w:rPr>
        <w:t>.</w:t>
      </w:r>
    </w:p>
    <w:p w14:paraId="08D7E61E" w14:textId="77777777" w:rsidR="000B0357" w:rsidRPr="00854D0E" w:rsidRDefault="000B0357" w:rsidP="000B0357">
      <w:pPr>
        <w:rPr>
          <w:sz w:val="16"/>
          <w:szCs w:val="16"/>
        </w:rPr>
      </w:pPr>
      <w:r w:rsidRPr="00854D0E">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DA3C7CA" w14:textId="77777777" w:rsidR="000B0357" w:rsidRPr="00854D0E" w:rsidRDefault="000B0357" w:rsidP="000B0357">
      <w:pPr>
        <w:rPr>
          <w:sz w:val="16"/>
          <w:szCs w:val="16"/>
        </w:rPr>
      </w:pPr>
      <w:r w:rsidRPr="00854D0E">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6F3487BE" w14:textId="77777777" w:rsidR="000B0357" w:rsidRPr="00854D0E" w:rsidRDefault="000B0357" w:rsidP="000B0357">
      <w:pPr>
        <w:rPr>
          <w:sz w:val="16"/>
          <w:szCs w:val="16"/>
        </w:rPr>
      </w:pPr>
      <w:proofErr w:type="spellStart"/>
      <w:r w:rsidRPr="00854D0E">
        <w:rPr>
          <w:sz w:val="16"/>
          <w:szCs w:val="16"/>
        </w:rPr>
        <w:t>Assemblymember</w:t>
      </w:r>
      <w:proofErr w:type="spellEnd"/>
      <w:r w:rsidRPr="00854D0E">
        <w:rPr>
          <w:sz w:val="16"/>
          <w:szCs w:val="16"/>
        </w:rPr>
        <w:t xml:space="preserve">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4D486B6D" w14:textId="77777777" w:rsidR="000B0357" w:rsidRPr="00854D0E" w:rsidRDefault="000B0357" w:rsidP="000B0357">
      <w:pPr>
        <w:rPr>
          <w:sz w:val="16"/>
          <w:szCs w:val="16"/>
        </w:rPr>
      </w:pPr>
      <w:r w:rsidRPr="00854D0E">
        <w:rPr>
          <w:sz w:val="16"/>
          <w:szCs w:val="16"/>
        </w:rPr>
        <w:t>“The state made a decision that they were not going to provide financial incentives to recognize and retain healthcare workers, and we think that’s shortsighted,” Regan said.</w:t>
      </w:r>
    </w:p>
    <w:p w14:paraId="6E4E018C" w14:textId="77777777" w:rsidR="000B0357" w:rsidRPr="00854D0E" w:rsidRDefault="000B0357" w:rsidP="000B0357">
      <w:pPr>
        <w:rPr>
          <w:sz w:val="16"/>
          <w:szCs w:val="16"/>
        </w:rPr>
      </w:pPr>
      <w:r w:rsidRPr="00854D0E">
        <w:rPr>
          <w:sz w:val="16"/>
          <w:szCs w:val="16"/>
        </w:rPr>
        <w:t>Over the summer, hundreds of nurses at hospitals, including USC’s Keck Medicine, San Francisco’s Chinese Hospital and Riverside Community Hospital, staged strikes over inadequate staffing and safety concerns.</w:t>
      </w:r>
    </w:p>
    <w:p w14:paraId="419E469B" w14:textId="77777777" w:rsidR="000B0357" w:rsidRPr="00854D0E" w:rsidRDefault="000B0357" w:rsidP="000B0357">
      <w:pPr>
        <w:rPr>
          <w:sz w:val="16"/>
          <w:szCs w:val="16"/>
        </w:rPr>
      </w:pPr>
      <w:r w:rsidRPr="00854D0E">
        <w:rPr>
          <w:sz w:val="16"/>
          <w:szCs w:val="16"/>
        </w:rPr>
        <w:t>Now more than 700 hospital engineers employed by Kaiser Permanente facilities in Northern California have been striking for four weeks, demanding higher wages.</w:t>
      </w:r>
    </w:p>
    <w:p w14:paraId="70076DC4" w14:textId="77777777" w:rsidR="000B0357" w:rsidRPr="00854D0E" w:rsidRDefault="000B0357" w:rsidP="000B0357">
      <w:pPr>
        <w:rPr>
          <w:sz w:val="16"/>
          <w:szCs w:val="16"/>
        </w:rPr>
      </w:pPr>
      <w:r w:rsidRPr="00854D0E">
        <w:rPr>
          <w:sz w:val="16"/>
          <w:szCs w:val="16"/>
        </w:rPr>
        <w:t>In Antioch, more than 350 workers at Sutter Delta ended a week-long strike over inadequate staffing Friday but have yet to reach a contract agreement with their employer.</w:t>
      </w:r>
    </w:p>
    <w:p w14:paraId="680AE0A7" w14:textId="77777777" w:rsidR="000B0357" w:rsidRPr="00854D0E" w:rsidRDefault="000B0357" w:rsidP="000B0357">
      <w:pPr>
        <w:rPr>
          <w:sz w:val="16"/>
          <w:szCs w:val="16"/>
        </w:rPr>
      </w:pPr>
      <w:r w:rsidRPr="00854D0E">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0459489A" w14:textId="77777777" w:rsidR="000B0357" w:rsidRPr="00854D0E" w:rsidRDefault="000B0357" w:rsidP="000B0357">
      <w:pPr>
        <w:rPr>
          <w:sz w:val="16"/>
          <w:szCs w:val="16"/>
        </w:rPr>
      </w:pPr>
      <w:r w:rsidRPr="00854D0E">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7042FEEE" w14:textId="77777777" w:rsidR="000B0357" w:rsidRPr="00854D0E" w:rsidRDefault="000B0357" w:rsidP="000B0357">
      <w:pPr>
        <w:rPr>
          <w:u w:val="single"/>
        </w:rPr>
      </w:pPr>
      <w:r w:rsidRPr="00854D0E">
        <w:rPr>
          <w:u w:val="single"/>
        </w:rPr>
        <w:t xml:space="preserve">Although the dollars and cents of bargaining vary from union to union, </w:t>
      </w:r>
      <w:r w:rsidRPr="00E46933">
        <w:rPr>
          <w:highlight w:val="cyan"/>
          <w:u w:val="single"/>
        </w:rPr>
        <w:t>the common thread is clear: They want employers to “stop</w:t>
      </w:r>
      <w:r w:rsidRPr="00854D0E">
        <w:rPr>
          <w:u w:val="single"/>
        </w:rPr>
        <w:t xml:space="preserve"> the </w:t>
      </w:r>
      <w:r w:rsidRPr="00E46933">
        <w:rPr>
          <w:highlight w:val="cyan"/>
          <w:u w:val="single"/>
        </w:rPr>
        <w:t>bleeding” of health care worker</w:t>
      </w:r>
      <w:r w:rsidRPr="00854D0E">
        <w:rPr>
          <w:u w:val="single"/>
        </w:rPr>
        <w:t xml:space="preserve">s fleeing the profession and </w:t>
      </w:r>
      <w:r w:rsidRPr="00E46933">
        <w:rPr>
          <w:highlight w:val="cyan"/>
          <w:u w:val="single"/>
        </w:rPr>
        <w:t>invest more in recruiting and retaining staff.</w:t>
      </w:r>
    </w:p>
    <w:p w14:paraId="553AD923" w14:textId="77777777" w:rsidR="000B0357" w:rsidRPr="00854D0E" w:rsidRDefault="000B0357" w:rsidP="000B0357">
      <w:r w:rsidRPr="00854D0E">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854D0E">
        <w:rPr>
          <w:u w:val="single"/>
        </w:rPr>
        <w:t xml:space="preserve">About 74 percent said </w:t>
      </w:r>
      <w:r w:rsidRPr="00E46933">
        <w:rPr>
          <w:highlight w:val="cyan"/>
          <w:u w:val="single"/>
        </w:rPr>
        <w:t>staffing was a primary concern.</w:t>
      </w:r>
    </w:p>
    <w:p w14:paraId="4DA8E41D" w14:textId="77777777" w:rsidR="000B0357" w:rsidRPr="00854D0E" w:rsidRDefault="000B0357" w:rsidP="000B0357"/>
    <w:p w14:paraId="2196652A" w14:textId="05E77FEF" w:rsidR="00CD0906" w:rsidRDefault="00CD0906" w:rsidP="00CD0906">
      <w:pPr>
        <w:pStyle w:val="Heading4"/>
      </w:pPr>
      <w:r>
        <w:t xml:space="preserve">Not just the US – </w:t>
      </w:r>
      <w:r w:rsidR="009C0F04">
        <w:rPr>
          <w:u w:val="single"/>
        </w:rPr>
        <w:t>Afghanistan</w:t>
      </w:r>
      <w:r>
        <w:t xml:space="preserve"> is experiencing shortages combined with </w:t>
      </w:r>
      <w:r w:rsidRPr="004B3869">
        <w:rPr>
          <w:u w:val="single"/>
        </w:rPr>
        <w:t>economic crisis</w:t>
      </w:r>
      <w:r>
        <w:t xml:space="preserve"> that makes sufficient care impossible</w:t>
      </w:r>
    </w:p>
    <w:p w14:paraId="21B3B13C" w14:textId="77777777" w:rsidR="00CD0906" w:rsidRPr="00652F81" w:rsidRDefault="00CD0906" w:rsidP="00CD0906">
      <w:pPr>
        <w:rPr>
          <w:rFonts w:ascii="Times New Roman" w:hAnsi="Times New Roman" w:cs="Times New Roman"/>
        </w:rPr>
      </w:pPr>
      <w:proofErr w:type="spellStart"/>
      <w:r>
        <w:rPr>
          <w:rStyle w:val="Style13ptBold"/>
        </w:rPr>
        <w:t>Peshimam</w:t>
      </w:r>
      <w:proofErr w:type="spellEnd"/>
      <w:r>
        <w:rPr>
          <w:rStyle w:val="Style13ptBold"/>
        </w:rPr>
        <w:t xml:space="preserve"> 10/26</w:t>
      </w:r>
      <w:r w:rsidRPr="00A7698B">
        <w:t xml:space="preserve"> [</w:t>
      </w:r>
      <w:r>
        <w:t xml:space="preserve">Gibran </w:t>
      </w:r>
      <w:proofErr w:type="spellStart"/>
      <w:r>
        <w:t>Naiyyar</w:t>
      </w:r>
      <w:proofErr w:type="spellEnd"/>
      <w:r>
        <w:t xml:space="preserve"> </w:t>
      </w:r>
      <w:proofErr w:type="spellStart"/>
      <w:r>
        <w:t>Peshimam</w:t>
      </w:r>
      <w:proofErr w:type="spellEnd"/>
      <w:r>
        <w:t xml:space="preserve">, writer for Reuters. October 26, 2021. “In Kabul Children's Hospital, Medics Struggle With Staff Shortages” </w:t>
      </w:r>
      <w:hyperlink r:id="rId23" w:history="1">
        <w:r w:rsidRPr="00436088">
          <w:rPr>
            <w:rStyle w:val="Hyperlink"/>
          </w:rPr>
          <w:t>https://www.usnews.com/news/world/articles/2021-10-26/in-kabul-childrens-hospital-medics-struggle-with-staff-shortages Accessed 10/28</w:t>
        </w:r>
      </w:hyperlink>
      <w:r>
        <w:t xml:space="preserve"> //gord0]</w:t>
      </w:r>
    </w:p>
    <w:p w14:paraId="05A30E63" w14:textId="77777777" w:rsidR="00CD0906" w:rsidRPr="0006148A" w:rsidRDefault="00CD0906" w:rsidP="00CD0906">
      <w:pPr>
        <w:rPr>
          <w:u w:val="single"/>
        </w:rPr>
      </w:pPr>
      <w:r>
        <w:t xml:space="preserve">KABUL (Reuters) - </w:t>
      </w:r>
      <w:r w:rsidRPr="009C0F04">
        <w:rPr>
          <w:u w:val="single"/>
        </w:rPr>
        <w:t>In Kabul's main children's hospital,</w:t>
      </w:r>
      <w:r w:rsidRPr="0006148A">
        <w:rPr>
          <w:u w:val="single"/>
        </w:rPr>
        <w:t xml:space="preserve"> </w:t>
      </w:r>
      <w:r w:rsidRPr="009C0F04">
        <w:rPr>
          <w:u w:val="single"/>
        </w:rPr>
        <w:t xml:space="preserve">the </w:t>
      </w:r>
      <w:r w:rsidRPr="00E46933">
        <w:rPr>
          <w:highlight w:val="cyan"/>
          <w:u w:val="single"/>
        </w:rPr>
        <w:t>crumbling</w:t>
      </w:r>
      <w:r w:rsidRPr="009C0F04">
        <w:rPr>
          <w:u w:val="single"/>
        </w:rPr>
        <w:t xml:space="preserve"> of </w:t>
      </w:r>
      <w:r w:rsidRPr="00E46933">
        <w:rPr>
          <w:highlight w:val="cyan"/>
          <w:u w:val="single"/>
        </w:rPr>
        <w:t>Afghanistan's health system</w:t>
      </w:r>
      <w:r w:rsidRPr="009C0F04">
        <w:rPr>
          <w:u w:val="single"/>
        </w:rPr>
        <w:t xml:space="preserve"> is reflected in the eyes of exhausted staff</w:t>
      </w:r>
      <w:r w:rsidRPr="0006148A">
        <w:rPr>
          <w:u w:val="single"/>
        </w:rPr>
        <w:t xml:space="preserve"> as they eke out fast-diminishing stocks of medicines.</w:t>
      </w:r>
    </w:p>
    <w:p w14:paraId="5B6B994C" w14:textId="77777777" w:rsidR="00CD0906" w:rsidRPr="00310796" w:rsidRDefault="00CD0906" w:rsidP="00CD0906">
      <w:pPr>
        <w:rPr>
          <w:sz w:val="18"/>
          <w:szCs w:val="18"/>
        </w:rPr>
      </w:pPr>
      <w:r w:rsidRPr="00310796">
        <w:rPr>
          <w:sz w:val="18"/>
          <w:szCs w:val="18"/>
        </w:rPr>
        <w:lastRenderedPageBreak/>
        <w:t>As crowds of mothers and sick children fill waiting rooms in the Indira Gandhi Children's Hospital, medical staff are squeezing three babies into a single incubator and doubling them up in cot-like infant warmer beds.</w:t>
      </w:r>
    </w:p>
    <w:p w14:paraId="49E4CE54" w14:textId="77777777" w:rsidR="00CD0906" w:rsidRPr="0006148A" w:rsidRDefault="00CD0906" w:rsidP="00CD0906">
      <w:pPr>
        <w:rPr>
          <w:u w:val="single"/>
        </w:rPr>
      </w:pPr>
      <w:r w:rsidRPr="00612BF6">
        <w:rPr>
          <w:u w:val="single"/>
        </w:rPr>
        <w:t>Nurses who once took care of three or four babies each are now having to look after 20 or more to make up for the</w:t>
      </w:r>
      <w:r w:rsidRPr="0006148A">
        <w:rPr>
          <w:u w:val="single"/>
        </w:rPr>
        <w:t xml:space="preserve"> </w:t>
      </w:r>
      <w:r w:rsidRPr="00E46933">
        <w:rPr>
          <w:highlight w:val="cyan"/>
          <w:u w:val="single"/>
        </w:rPr>
        <w:t>absence of staff</w:t>
      </w:r>
      <w:r w:rsidRPr="00612BF6">
        <w:rPr>
          <w:u w:val="single"/>
        </w:rPr>
        <w:t xml:space="preserve"> who fled</w:t>
      </w:r>
      <w:r w:rsidRPr="0006148A">
        <w:rPr>
          <w:u w:val="single"/>
        </w:rPr>
        <w:t xml:space="preserve"> the country </w:t>
      </w:r>
      <w:r w:rsidRPr="00E46933">
        <w:rPr>
          <w:highlight w:val="cyan"/>
          <w:u w:val="single"/>
        </w:rPr>
        <w:t>when the Taliban seized power</w:t>
      </w:r>
      <w:r w:rsidRPr="0006148A">
        <w:rPr>
          <w:u w:val="single"/>
        </w:rPr>
        <w:t xml:space="preserve"> in August.</w:t>
      </w:r>
    </w:p>
    <w:p w14:paraId="69CC3E8F" w14:textId="77777777" w:rsidR="00CD0906" w:rsidRPr="00310796" w:rsidRDefault="00CD0906" w:rsidP="00CD0906">
      <w:pPr>
        <w:rPr>
          <w:sz w:val="18"/>
          <w:szCs w:val="18"/>
        </w:rPr>
      </w:pPr>
      <w:r w:rsidRPr="00310796">
        <w:rPr>
          <w:sz w:val="18"/>
          <w:szCs w:val="18"/>
        </w:rPr>
        <w:t xml:space="preserve">"We tell each other that we have do this work, if we don't do it, these problems will become big, it's a loss for ourselves, our society and for our country," said Dr Saifullah </w:t>
      </w:r>
      <w:proofErr w:type="spellStart"/>
      <w:r w:rsidRPr="00310796">
        <w:rPr>
          <w:sz w:val="18"/>
          <w:szCs w:val="18"/>
        </w:rPr>
        <w:t>Abassin</w:t>
      </w:r>
      <w:proofErr w:type="spellEnd"/>
      <w:r w:rsidRPr="00310796">
        <w:rPr>
          <w:sz w:val="18"/>
          <w:szCs w:val="18"/>
        </w:rPr>
        <w:t xml:space="preserve"> as he moved from bed to bed in the crowded intensive care unit.</w:t>
      </w:r>
    </w:p>
    <w:p w14:paraId="5B88F02E" w14:textId="77777777" w:rsidR="00CD0906" w:rsidRPr="0088338D" w:rsidRDefault="00CD0906" w:rsidP="00CD0906">
      <w:pPr>
        <w:rPr>
          <w:u w:val="single"/>
        </w:rPr>
      </w:pPr>
      <w:r>
        <w:t xml:space="preserve">Although the number of blast victims and war wounded have fallen since the fighting ended, </w:t>
      </w:r>
      <w:r w:rsidRPr="00E46933">
        <w:rPr>
          <w:highlight w:val="cyan"/>
          <w:u w:val="single"/>
        </w:rPr>
        <w:t>Afghanistan's hospitals</w:t>
      </w:r>
      <w:r w:rsidRPr="0088338D">
        <w:rPr>
          <w:u w:val="single"/>
        </w:rPr>
        <w:t xml:space="preserve"> are </w:t>
      </w:r>
      <w:r w:rsidRPr="00E46933">
        <w:rPr>
          <w:highlight w:val="cyan"/>
          <w:u w:val="single"/>
        </w:rPr>
        <w:t>grappling with</w:t>
      </w:r>
      <w:r w:rsidRPr="0088338D">
        <w:rPr>
          <w:u w:val="single"/>
        </w:rPr>
        <w:t xml:space="preserve"> the fallout of a rapidly spreading </w:t>
      </w:r>
      <w:r w:rsidRPr="00E46933">
        <w:rPr>
          <w:highlight w:val="cyan"/>
          <w:u w:val="single"/>
        </w:rPr>
        <w:t>economic crisis</w:t>
      </w:r>
      <w:r w:rsidRPr="00612BF6">
        <w:rPr>
          <w:u w:val="single"/>
        </w:rPr>
        <w:t xml:space="preserve"> that has threatened millions with hunger.</w:t>
      </w:r>
    </w:p>
    <w:p w14:paraId="2F72F4B2" w14:textId="77777777" w:rsidR="00CD0906" w:rsidRPr="00310796" w:rsidRDefault="00CD0906" w:rsidP="00CD0906">
      <w:pPr>
        <w:rPr>
          <w:u w:val="single"/>
        </w:rPr>
      </w:pPr>
      <w:r>
        <w:t xml:space="preserve">U.N. agencies say </w:t>
      </w:r>
      <w:r w:rsidRPr="00310796">
        <w:rPr>
          <w:u w:val="single"/>
        </w:rPr>
        <w:t xml:space="preserve">as much as </w:t>
      </w:r>
      <w:r w:rsidRPr="00612BF6">
        <w:rPr>
          <w:u w:val="single"/>
        </w:rPr>
        <w:t xml:space="preserve">95% of the population does not regularly have enough to eat and last month, the head of the </w:t>
      </w:r>
      <w:r w:rsidRPr="00E46933">
        <w:rPr>
          <w:highlight w:val="cyan"/>
          <w:u w:val="single"/>
        </w:rPr>
        <w:t>W</w:t>
      </w:r>
      <w:r w:rsidRPr="00310796">
        <w:rPr>
          <w:u w:val="single"/>
        </w:rPr>
        <w:t xml:space="preserve">orld </w:t>
      </w:r>
      <w:r w:rsidRPr="00E46933">
        <w:rPr>
          <w:highlight w:val="cyan"/>
          <w:u w:val="single"/>
        </w:rPr>
        <w:t>H</w:t>
      </w:r>
      <w:r w:rsidRPr="00310796">
        <w:rPr>
          <w:u w:val="single"/>
        </w:rPr>
        <w:t xml:space="preserve">ealth </w:t>
      </w:r>
      <w:proofErr w:type="spellStart"/>
      <w:r w:rsidRPr="00E46933">
        <w:rPr>
          <w:highlight w:val="cyan"/>
          <w:u w:val="single"/>
        </w:rPr>
        <w:t>O</w:t>
      </w:r>
      <w:r w:rsidRPr="00310796">
        <w:rPr>
          <w:u w:val="single"/>
        </w:rPr>
        <w:t>rganisation</w:t>
      </w:r>
      <w:proofErr w:type="spellEnd"/>
      <w:r w:rsidRPr="00310796">
        <w:rPr>
          <w:u w:val="single"/>
        </w:rPr>
        <w:t xml:space="preserve"> </w:t>
      </w:r>
      <w:r w:rsidRPr="00E46933">
        <w:rPr>
          <w:highlight w:val="cyan"/>
          <w:u w:val="single"/>
        </w:rPr>
        <w:t>warned the health system</w:t>
      </w:r>
      <w:r w:rsidRPr="00310796">
        <w:rPr>
          <w:u w:val="single"/>
        </w:rPr>
        <w:t xml:space="preserve"> was </w:t>
      </w:r>
      <w:r w:rsidRPr="00E46933">
        <w:rPr>
          <w:highlight w:val="cyan"/>
          <w:u w:val="single"/>
        </w:rPr>
        <w:t>on the brink of collapse</w:t>
      </w:r>
      <w:r w:rsidRPr="00310796">
        <w:rPr>
          <w:u w:val="single"/>
        </w:rPr>
        <w:t xml:space="preserve"> as international aid has dried up.</w:t>
      </w:r>
    </w:p>
    <w:p w14:paraId="68221E4A" w14:textId="77777777" w:rsidR="00CD0906" w:rsidRPr="00310796" w:rsidRDefault="00CD0906" w:rsidP="00CD0906">
      <w:pPr>
        <w:rPr>
          <w:u w:val="single"/>
        </w:rPr>
      </w:pPr>
      <w:r>
        <w:t xml:space="preserve">Lack of support for the $600 million </w:t>
      </w:r>
      <w:proofErr w:type="spellStart"/>
      <w:r>
        <w:t>Sehatmandi</w:t>
      </w:r>
      <w:proofErr w:type="spellEnd"/>
      <w:r>
        <w:t xml:space="preserve"> health service project administered by World Bank, has left </w:t>
      </w:r>
      <w:r w:rsidRPr="00612BF6">
        <w:rPr>
          <w:u w:val="single"/>
        </w:rPr>
        <w:t xml:space="preserve">thousands of </w:t>
      </w:r>
      <w:r w:rsidRPr="00E46933">
        <w:rPr>
          <w:highlight w:val="cyan"/>
          <w:u w:val="single"/>
        </w:rPr>
        <w:t>facilities unable to buy supplies</w:t>
      </w:r>
      <w:r w:rsidRPr="00310796">
        <w:rPr>
          <w:u w:val="single"/>
        </w:rPr>
        <w:t xml:space="preserve"> and </w:t>
      </w:r>
      <w:r w:rsidRPr="00E46933">
        <w:rPr>
          <w:highlight w:val="cyan"/>
          <w:u w:val="single"/>
        </w:rPr>
        <w:t>pay salaries</w:t>
      </w:r>
      <w:r w:rsidRPr="00310796">
        <w:rPr>
          <w:u w:val="single"/>
        </w:rPr>
        <w:t xml:space="preserve">, </w:t>
      </w:r>
      <w:r w:rsidRPr="00E46933">
        <w:rPr>
          <w:highlight w:val="cyan"/>
          <w:u w:val="single"/>
        </w:rPr>
        <w:t>threatening</w:t>
      </w:r>
      <w:r w:rsidRPr="00310796">
        <w:rPr>
          <w:u w:val="single"/>
        </w:rPr>
        <w:t xml:space="preserve"> health </w:t>
      </w:r>
      <w:r w:rsidRPr="00E46933">
        <w:rPr>
          <w:highlight w:val="cyan"/>
          <w:u w:val="single"/>
        </w:rPr>
        <w:t>services at all levels</w:t>
      </w:r>
      <w:r w:rsidRPr="00310796">
        <w:rPr>
          <w:u w:val="single"/>
        </w:rPr>
        <w:t xml:space="preserve"> from village clinics to hospitals offering caesarian sections.</w:t>
      </w:r>
    </w:p>
    <w:p w14:paraId="7FF0DD9D" w14:textId="77777777" w:rsidR="00CD0906" w:rsidRDefault="00CD0906" w:rsidP="00CD0906">
      <w:r>
        <w:t>STAFF NOT PAID IN MONTHS</w:t>
      </w:r>
    </w:p>
    <w:p w14:paraId="5672BCFB" w14:textId="77777777" w:rsidR="00CD0906" w:rsidRPr="00310796" w:rsidRDefault="00CD0906" w:rsidP="00CD0906">
      <w:pPr>
        <w:rPr>
          <w:u w:val="single"/>
        </w:rPr>
      </w:pPr>
      <w:r w:rsidRPr="00310796">
        <w:rPr>
          <w:u w:val="single"/>
        </w:rPr>
        <w:t xml:space="preserve">For the medical team, it is </w:t>
      </w:r>
      <w:r w:rsidRPr="00E46933">
        <w:rPr>
          <w:highlight w:val="cyan"/>
          <w:u w:val="single"/>
        </w:rPr>
        <w:t>the</w:t>
      </w:r>
      <w:r w:rsidRPr="00310796">
        <w:rPr>
          <w:u w:val="single"/>
        </w:rPr>
        <w:t xml:space="preserve"> acute </w:t>
      </w:r>
      <w:r w:rsidRPr="00E46933">
        <w:rPr>
          <w:highlight w:val="cyan"/>
          <w:u w:val="single"/>
        </w:rPr>
        <w:t>staff shortage</w:t>
      </w:r>
      <w:r w:rsidRPr="00310796">
        <w:rPr>
          <w:u w:val="single"/>
        </w:rPr>
        <w:t xml:space="preserve"> that </w:t>
      </w:r>
      <w:r w:rsidRPr="00E46933">
        <w:rPr>
          <w:highlight w:val="cyan"/>
          <w:u w:val="single"/>
        </w:rPr>
        <w:t>is causing the heaviest strain</w:t>
      </w:r>
      <w:r w:rsidRPr="00310796">
        <w:rPr>
          <w:u w:val="single"/>
        </w:rPr>
        <w:t>. They have not been paid in months and often struggle even to pay their car fare to work.</w:t>
      </w:r>
    </w:p>
    <w:p w14:paraId="0AC8C739" w14:textId="77777777" w:rsidR="00CD0906" w:rsidRPr="00310796" w:rsidRDefault="00CD0906" w:rsidP="00CD0906">
      <w:pPr>
        <w:rPr>
          <w:u w:val="single"/>
        </w:rPr>
      </w:pPr>
      <w:r w:rsidRPr="00E46933">
        <w:rPr>
          <w:highlight w:val="cyan"/>
          <w:u w:val="single"/>
        </w:rPr>
        <w:t>"We only ask from the government</w:t>
      </w:r>
      <w:r w:rsidRPr="00310796">
        <w:rPr>
          <w:u w:val="single"/>
        </w:rPr>
        <w:t xml:space="preserve"> firstly </w:t>
      </w:r>
      <w:r w:rsidRPr="00E46933">
        <w:rPr>
          <w:highlight w:val="cyan"/>
          <w:u w:val="single"/>
        </w:rPr>
        <w:t>that</w:t>
      </w:r>
      <w:r w:rsidRPr="00310796">
        <w:rPr>
          <w:u w:val="single"/>
        </w:rPr>
        <w:t xml:space="preserve">, </w:t>
      </w:r>
      <w:r w:rsidRPr="00E46933">
        <w:rPr>
          <w:highlight w:val="cyan"/>
          <w:u w:val="single"/>
        </w:rPr>
        <w:t>they</w:t>
      </w:r>
      <w:r w:rsidRPr="00310796">
        <w:rPr>
          <w:u w:val="single"/>
        </w:rPr>
        <w:t xml:space="preserve"> should </w:t>
      </w:r>
      <w:r w:rsidRPr="00E46933">
        <w:rPr>
          <w:highlight w:val="cyan"/>
          <w:u w:val="single"/>
        </w:rPr>
        <w:t>increase our staff," says</w:t>
      </w:r>
      <w:r w:rsidRPr="00310796">
        <w:rPr>
          <w:u w:val="single"/>
        </w:rPr>
        <w:t xml:space="preserve"> </w:t>
      </w:r>
      <w:proofErr w:type="spellStart"/>
      <w:r w:rsidRPr="00310796">
        <w:rPr>
          <w:u w:val="single"/>
        </w:rPr>
        <w:t>Marwa</w:t>
      </w:r>
      <w:proofErr w:type="spellEnd"/>
      <w:r w:rsidRPr="00310796">
        <w:rPr>
          <w:u w:val="single"/>
        </w:rPr>
        <w:t xml:space="preserve">, </w:t>
      </w:r>
      <w:r w:rsidRPr="00E46933">
        <w:rPr>
          <w:highlight w:val="cyan"/>
          <w:u w:val="single"/>
        </w:rPr>
        <w:t>the nursing supervisor</w:t>
      </w:r>
      <w:r w:rsidRPr="00310796">
        <w:rPr>
          <w:u w:val="single"/>
        </w:rPr>
        <w:t xml:space="preserve"> in the nursery ward. "Because of the changes, most of our colleagues left the country."</w:t>
      </w:r>
    </w:p>
    <w:p w14:paraId="538F879C" w14:textId="77777777" w:rsidR="00CD0906" w:rsidRPr="00310796" w:rsidRDefault="00CD0906" w:rsidP="00CD0906">
      <w:pPr>
        <w:rPr>
          <w:sz w:val="16"/>
          <w:szCs w:val="16"/>
        </w:rPr>
      </w:pPr>
      <w:r w:rsidRPr="00310796">
        <w:rPr>
          <w:sz w:val="16"/>
          <w:szCs w:val="16"/>
        </w:rPr>
        <w:t xml:space="preserve">Nurses who would normally be taking care of three or four babies for each nurse are now handling 23. "It is a lot of </w:t>
      </w:r>
      <w:proofErr w:type="gramStart"/>
      <w:r w:rsidRPr="00310796">
        <w:rPr>
          <w:sz w:val="16"/>
          <w:szCs w:val="16"/>
        </w:rPr>
        <w:t>load</w:t>
      </w:r>
      <w:proofErr w:type="gramEnd"/>
      <w:r w:rsidRPr="00310796">
        <w:rPr>
          <w:sz w:val="16"/>
          <w:szCs w:val="16"/>
        </w:rPr>
        <w:t xml:space="preserve"> on us," she said.</w:t>
      </w:r>
    </w:p>
    <w:p w14:paraId="44524476" w14:textId="77777777" w:rsidR="00CD0906" w:rsidRPr="00310796" w:rsidRDefault="00CD0906" w:rsidP="00CD0906">
      <w:pPr>
        <w:rPr>
          <w:sz w:val="16"/>
          <w:szCs w:val="16"/>
        </w:rPr>
      </w:pPr>
      <w:r w:rsidRPr="00310796">
        <w:rPr>
          <w:sz w:val="16"/>
          <w:szCs w:val="16"/>
        </w:rPr>
        <w:t xml:space="preserve">Mohammad Latif </w:t>
      </w:r>
      <w:proofErr w:type="spellStart"/>
      <w:r w:rsidRPr="00310796">
        <w:rPr>
          <w:sz w:val="16"/>
          <w:szCs w:val="16"/>
        </w:rPr>
        <w:t>Baher</w:t>
      </w:r>
      <w:proofErr w:type="spellEnd"/>
      <w:r w:rsidRPr="00310796">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23194613" w14:textId="77777777" w:rsidR="00CD0906" w:rsidRPr="00310796" w:rsidRDefault="00CD0906" w:rsidP="00CD0906">
      <w:pPr>
        <w:rPr>
          <w:sz w:val="16"/>
          <w:szCs w:val="16"/>
        </w:rPr>
      </w:pPr>
      <w:r w:rsidRPr="00310796">
        <w:rPr>
          <w:sz w:val="16"/>
          <w:szCs w:val="16"/>
        </w:rPr>
        <w:t xml:space="preserve">"They (international </w:t>
      </w:r>
      <w:proofErr w:type="spellStart"/>
      <w:r w:rsidRPr="00310796">
        <w:rPr>
          <w:sz w:val="16"/>
          <w:szCs w:val="16"/>
        </w:rPr>
        <w:t>organisations</w:t>
      </w:r>
      <w:proofErr w:type="spellEnd"/>
      <w:r w:rsidRPr="00310796">
        <w:rPr>
          <w:sz w:val="16"/>
          <w:szCs w:val="16"/>
        </w:rPr>
        <w:t xml:space="preserve">) have promised more aid. And we hope that they will keep their promises," </w:t>
      </w:r>
      <w:proofErr w:type="spellStart"/>
      <w:r w:rsidRPr="00310796">
        <w:rPr>
          <w:sz w:val="16"/>
          <w:szCs w:val="16"/>
        </w:rPr>
        <w:t>Baher</w:t>
      </w:r>
      <w:proofErr w:type="spellEnd"/>
      <w:r w:rsidRPr="00310796">
        <w:rPr>
          <w:sz w:val="16"/>
          <w:szCs w:val="16"/>
        </w:rPr>
        <w:t xml:space="preserve"> says.</w:t>
      </w:r>
    </w:p>
    <w:p w14:paraId="1BA20D43" w14:textId="77777777" w:rsidR="00CD0906" w:rsidRPr="00310796" w:rsidRDefault="00CD0906" w:rsidP="00CD0906">
      <w:pPr>
        <w:rPr>
          <w:u w:val="single"/>
        </w:rPr>
      </w:pPr>
      <w:r w:rsidRPr="00E46933">
        <w:rPr>
          <w:highlight w:val="cyan"/>
          <w:u w:val="single"/>
        </w:rPr>
        <w:t>The hospital</w:t>
      </w:r>
      <w:r w:rsidRPr="00310796">
        <w:rPr>
          <w:u w:val="single"/>
        </w:rPr>
        <w:t xml:space="preserve">, built during the Soviet era in 1985 and financed by Indian aid money, has 360 beds but </w:t>
      </w:r>
      <w:r w:rsidRPr="00E46933">
        <w:rPr>
          <w:highlight w:val="cyan"/>
          <w:u w:val="single"/>
        </w:rPr>
        <w:t>is operating well over capacity</w:t>
      </w:r>
      <w:r w:rsidRPr="00310796">
        <w:rPr>
          <w:u w:val="single"/>
        </w:rPr>
        <w:t xml:space="preserve"> because of the lack of functioning clinics in the provinces around Kabul.</w:t>
      </w:r>
    </w:p>
    <w:p w14:paraId="32E38C52" w14:textId="77777777" w:rsidR="00CD0906" w:rsidRPr="00310796" w:rsidRDefault="00CD0906" w:rsidP="00CD0906">
      <w:pPr>
        <w:rPr>
          <w:sz w:val="16"/>
          <w:szCs w:val="16"/>
        </w:rPr>
      </w:pPr>
      <w:r w:rsidRPr="00310796">
        <w:rPr>
          <w:sz w:val="16"/>
          <w:szCs w:val="16"/>
        </w:rPr>
        <w:t>With a heavy flow of families coming in, the hospital has admitted 450 children and turned others away, he said.</w:t>
      </w:r>
    </w:p>
    <w:p w14:paraId="5E8AFC7B" w14:textId="77777777" w:rsidR="00CD0906" w:rsidRPr="00310796" w:rsidRDefault="00CD0906" w:rsidP="00CD0906">
      <w:pPr>
        <w:rPr>
          <w:sz w:val="16"/>
          <w:szCs w:val="16"/>
        </w:rPr>
      </w:pPr>
      <w:proofErr w:type="spellStart"/>
      <w:r w:rsidRPr="00310796">
        <w:rPr>
          <w:sz w:val="16"/>
          <w:szCs w:val="16"/>
        </w:rPr>
        <w:t>Arzoo</w:t>
      </w:r>
      <w:proofErr w:type="spellEnd"/>
      <w:r w:rsidRPr="00310796">
        <w:rPr>
          <w:sz w:val="16"/>
          <w:szCs w:val="16"/>
        </w:rPr>
        <w:t>, who brought her eight-month-old daughter Sofia in for treatment, already lost one of her five children to malnourishment-related illness and is desperate not to lose another.</w:t>
      </w:r>
    </w:p>
    <w:p w14:paraId="1504DA98" w14:textId="77777777" w:rsidR="00CD0906" w:rsidRPr="00310796" w:rsidRDefault="00CD0906" w:rsidP="00CD0906">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7642BFE0" w14:textId="77777777" w:rsidR="00CD0906" w:rsidRPr="00310796" w:rsidRDefault="00CD0906" w:rsidP="00CD0906">
      <w:pPr>
        <w:rPr>
          <w:sz w:val="16"/>
          <w:szCs w:val="16"/>
        </w:rPr>
      </w:pPr>
      <w:r w:rsidRPr="00310796">
        <w:rPr>
          <w:sz w:val="16"/>
          <w:szCs w:val="16"/>
        </w:rPr>
        <w:t>"Their father came in the morning and told me the kids don't have anything. When they (hospital) provide some food, I portion it out and send some home to the kids."</w:t>
      </w:r>
    </w:p>
    <w:p w14:paraId="2DF539B2" w14:textId="77777777" w:rsidR="00CD0906" w:rsidRDefault="00CD0906" w:rsidP="00CD0906"/>
    <w:p w14:paraId="79C8A607" w14:textId="77777777" w:rsidR="00CD0906" w:rsidRDefault="00CD0906" w:rsidP="00CD0906"/>
    <w:p w14:paraId="407510B9" w14:textId="378B4E14" w:rsidR="000B0357" w:rsidRPr="00854D0E" w:rsidRDefault="00530774" w:rsidP="000B0357">
      <w:pPr>
        <w:pStyle w:val="Heading4"/>
      </w:pPr>
      <w:r w:rsidRPr="00854D0E">
        <w:rPr>
          <w:u w:val="single"/>
        </w:rPr>
        <w:t>S</w:t>
      </w:r>
      <w:r w:rsidR="000B0357" w:rsidRPr="00854D0E">
        <w:rPr>
          <w:u w:val="single"/>
        </w:rPr>
        <w:t xml:space="preserve">outh </w:t>
      </w:r>
      <w:r w:rsidRPr="00854D0E">
        <w:rPr>
          <w:u w:val="single"/>
        </w:rPr>
        <w:t>A</w:t>
      </w:r>
      <w:r w:rsidR="000B0357" w:rsidRPr="00854D0E">
        <w:rPr>
          <w:u w:val="single"/>
        </w:rPr>
        <w:t>frica</w:t>
      </w:r>
      <w:r w:rsidR="000B0357" w:rsidRPr="00854D0E">
        <w:t xml:space="preserve"> too – their HRH strategy </w:t>
      </w:r>
      <w:r w:rsidR="00CD0906">
        <w:t>shows</w:t>
      </w:r>
      <w:r w:rsidR="000B0357" w:rsidRPr="00854D0E">
        <w:t xml:space="preserve"> </w:t>
      </w:r>
      <w:r w:rsidR="000B0357" w:rsidRPr="00854D0E">
        <w:rPr>
          <w:u w:val="single"/>
        </w:rPr>
        <w:t>worsening leadership</w:t>
      </w:r>
      <w:r w:rsidR="000B0357" w:rsidRPr="00854D0E">
        <w:t xml:space="preserve"> which re-affirms staff shortage concerns</w:t>
      </w:r>
    </w:p>
    <w:p w14:paraId="660F5149" w14:textId="77777777" w:rsidR="000B0357" w:rsidRPr="00854D0E" w:rsidRDefault="000B0357" w:rsidP="000B0357">
      <w:pPr>
        <w:rPr>
          <w:rFonts w:ascii="Times New Roman" w:hAnsi="Times New Roman" w:cs="Times New Roman"/>
        </w:rPr>
      </w:pPr>
      <w:r w:rsidRPr="00854D0E">
        <w:rPr>
          <w:rStyle w:val="Style13ptBold"/>
        </w:rPr>
        <w:t xml:space="preserve">Cleary 20 </w:t>
      </w:r>
      <w:r w:rsidRPr="00854D0E">
        <w:t xml:space="preserve">[Kathryn Cleary is a finalist for the 2020 </w:t>
      </w:r>
      <w:proofErr w:type="spellStart"/>
      <w:r w:rsidRPr="00854D0E">
        <w:t>Isu</w:t>
      </w:r>
      <w:proofErr w:type="spellEnd"/>
      <w:r w:rsidRPr="00854D0E">
        <w:t xml:space="preserve"> </w:t>
      </w:r>
      <w:proofErr w:type="spellStart"/>
      <w:r w:rsidRPr="00854D0E">
        <w:t>Elihle</w:t>
      </w:r>
      <w:proofErr w:type="spellEnd"/>
      <w:r w:rsidRPr="00854D0E">
        <w:t xml:space="preserve"> Awards for child-</w:t>
      </w:r>
      <w:proofErr w:type="spellStart"/>
      <w:r w:rsidRPr="00854D0E">
        <w:t>centred</w:t>
      </w:r>
      <w:proofErr w:type="spellEnd"/>
      <w:r w:rsidRPr="00854D0E">
        <w:t xml:space="preserve"> journalism, and is currently working on a series on child hunger and how the Covid-19 pandemic has affected the nutritional status of children in South Africa. September 24, 2020. “South Africa is facing a healthcare worker crisis – thousands more nurses will be needed”</w:t>
      </w:r>
      <w:r w:rsidRPr="00854D0E">
        <w:rPr>
          <w:rFonts w:ascii="Times New Roman" w:hAnsi="Times New Roman" w:cs="Times New Roman"/>
        </w:rPr>
        <w:t xml:space="preserve"> </w:t>
      </w:r>
      <w:hyperlink r:id="rId24" w:history="1">
        <w:r w:rsidRPr="00854D0E">
          <w:rPr>
            <w:rStyle w:val="Hyperlink"/>
          </w:rPr>
          <w:t>https://www.dailymaverick.co.za/article/2020-09-24-south-africa-is-facing-a-healthcare-worker-crisis-thousands-more-nurses-will-be-needed/</w:t>
        </w:r>
      </w:hyperlink>
      <w:r w:rsidRPr="00854D0E">
        <w:t xml:space="preserve"> Accessed 10/28 //gord0 *Brackets in original]</w:t>
      </w:r>
    </w:p>
    <w:p w14:paraId="74AE53AE" w14:textId="77777777" w:rsidR="000B0357" w:rsidRPr="00854D0E" w:rsidRDefault="000B0357" w:rsidP="000B0357">
      <w:pPr>
        <w:rPr>
          <w:u w:val="single"/>
        </w:rPr>
      </w:pPr>
      <w:r w:rsidRPr="00E46933">
        <w:rPr>
          <w:highlight w:val="cyan"/>
          <w:u w:val="single"/>
        </w:rPr>
        <w:t>Healthcare workers</w:t>
      </w:r>
      <w:r w:rsidRPr="006F0650">
        <w:rPr>
          <w:u w:val="single"/>
        </w:rPr>
        <w:t xml:space="preserve"> on the frontlines face</w:t>
      </w:r>
      <w:r w:rsidRPr="00854D0E">
        <w:rPr>
          <w:u w:val="single"/>
        </w:rPr>
        <w:t xml:space="preserve"> many challenges, including </w:t>
      </w:r>
      <w:r w:rsidRPr="00E46933">
        <w:rPr>
          <w:u w:val="single"/>
        </w:rPr>
        <w:t xml:space="preserve">a </w:t>
      </w:r>
      <w:r w:rsidRPr="00E46933">
        <w:rPr>
          <w:highlight w:val="cyan"/>
          <w:u w:val="single"/>
        </w:rPr>
        <w:t>lack of</w:t>
      </w:r>
      <w:r w:rsidRPr="00854D0E">
        <w:rPr>
          <w:u w:val="single"/>
        </w:rPr>
        <w:t xml:space="preserve"> personal protective equipment (</w:t>
      </w:r>
      <w:r w:rsidRPr="00E46933">
        <w:rPr>
          <w:highlight w:val="cyan"/>
          <w:u w:val="single"/>
        </w:rPr>
        <w:t>PPE</w:t>
      </w:r>
      <w:r w:rsidRPr="00854D0E">
        <w:rPr>
          <w:u w:val="single"/>
        </w:rPr>
        <w:t xml:space="preserve">), </w:t>
      </w:r>
      <w:r w:rsidRPr="00E46933">
        <w:rPr>
          <w:u w:val="single"/>
        </w:rPr>
        <w:t xml:space="preserve">essential </w:t>
      </w:r>
      <w:r w:rsidRPr="00E46933">
        <w:rPr>
          <w:highlight w:val="cyan"/>
          <w:u w:val="single"/>
        </w:rPr>
        <w:t xml:space="preserve">medicines </w:t>
      </w:r>
      <w:r w:rsidRPr="00E46933">
        <w:rPr>
          <w:u w:val="single"/>
        </w:rPr>
        <w:t>and</w:t>
      </w:r>
      <w:r w:rsidRPr="00854D0E">
        <w:rPr>
          <w:u w:val="single"/>
        </w:rPr>
        <w:t xml:space="preserve">, at times, </w:t>
      </w:r>
      <w:r w:rsidRPr="00E46933">
        <w:rPr>
          <w:highlight w:val="cyan"/>
          <w:u w:val="single"/>
        </w:rPr>
        <w:t>poor leadership</w:t>
      </w:r>
      <w:r w:rsidRPr="00854D0E">
        <w:rPr>
          <w:u w:val="single"/>
        </w:rPr>
        <w:t>, and governance. </w:t>
      </w:r>
    </w:p>
    <w:p w14:paraId="5ECD2535" w14:textId="77777777" w:rsidR="000B0357" w:rsidRPr="00854D0E" w:rsidRDefault="000B0357" w:rsidP="000B0357">
      <w:r w:rsidRPr="00854D0E">
        <w:t xml:space="preserve">However, </w:t>
      </w:r>
      <w:r w:rsidRPr="00E46933">
        <w:rPr>
          <w:highlight w:val="cyan"/>
          <w:u w:val="single"/>
        </w:rPr>
        <w:t>South Africa’s</w:t>
      </w:r>
      <w:r w:rsidRPr="00854D0E">
        <w:rPr>
          <w:u w:val="single"/>
        </w:rPr>
        <w:t xml:space="preserve"> new 2030 Human Resources for Health (</w:t>
      </w:r>
      <w:r w:rsidRPr="00E46933">
        <w:rPr>
          <w:highlight w:val="cyan"/>
          <w:u w:val="single"/>
        </w:rPr>
        <w:t>HRH</w:t>
      </w:r>
      <w:r w:rsidRPr="00854D0E">
        <w:rPr>
          <w:u w:val="single"/>
        </w:rPr>
        <w:t xml:space="preserve">) </w:t>
      </w:r>
      <w:r w:rsidRPr="00E46933">
        <w:rPr>
          <w:highlight w:val="cyan"/>
          <w:u w:val="single"/>
        </w:rPr>
        <w:t>strategy</w:t>
      </w:r>
      <w:r w:rsidRPr="00854D0E">
        <w:rPr>
          <w:u w:val="single"/>
        </w:rPr>
        <w:t xml:space="preserve">, obtained by </w:t>
      </w:r>
      <w:r w:rsidRPr="00854D0E">
        <w:rPr>
          <w:i/>
          <w:iCs/>
          <w:u w:val="single"/>
        </w:rPr>
        <w:t>Spotlight</w:t>
      </w:r>
      <w:r w:rsidRPr="00854D0E">
        <w:rPr>
          <w:u w:val="single"/>
        </w:rPr>
        <w:t xml:space="preserve"> and </w:t>
      </w:r>
      <w:r w:rsidRPr="00854D0E">
        <w:rPr>
          <w:i/>
          <w:iCs/>
          <w:u w:val="single"/>
        </w:rPr>
        <w:t>Maverick Citizen</w:t>
      </w:r>
      <w:r w:rsidRPr="00854D0E">
        <w:rPr>
          <w:u w:val="single"/>
        </w:rPr>
        <w:t xml:space="preserve">, </w:t>
      </w:r>
      <w:r w:rsidRPr="00E46933">
        <w:rPr>
          <w:u w:val="single"/>
        </w:rPr>
        <w:t xml:space="preserve">reveals that South Africa’s </w:t>
      </w:r>
      <w:r w:rsidRPr="00E46933">
        <w:rPr>
          <w:highlight w:val="cyan"/>
          <w:u w:val="single"/>
        </w:rPr>
        <w:t>healthcare workforce</w:t>
      </w:r>
      <w:r w:rsidRPr="00854D0E">
        <w:rPr>
          <w:u w:val="single"/>
        </w:rPr>
        <w:t xml:space="preserve"> also </w:t>
      </w:r>
      <w:r w:rsidRPr="00E46933">
        <w:rPr>
          <w:u w:val="single"/>
        </w:rPr>
        <w:t xml:space="preserve">faces </w:t>
      </w:r>
      <w:r w:rsidRPr="00E46933">
        <w:rPr>
          <w:highlight w:val="cyan"/>
          <w:u w:val="single"/>
        </w:rPr>
        <w:t>worsening staff shortages</w:t>
      </w:r>
      <w:r w:rsidRPr="00854D0E">
        <w:rPr>
          <w:u w:val="single"/>
        </w:rPr>
        <w:t>,</w:t>
      </w:r>
      <w:r w:rsidRPr="00854D0E">
        <w:t xml:space="preserve"> which will require billions of </w:t>
      </w:r>
      <w:proofErr w:type="spellStart"/>
      <w:r w:rsidRPr="00854D0E">
        <w:t>rands</w:t>
      </w:r>
      <w:proofErr w:type="spellEnd"/>
      <w:r w:rsidRPr="00854D0E">
        <w:t xml:space="preserve"> in additional investment to prevent.</w:t>
      </w:r>
    </w:p>
    <w:p w14:paraId="7F194AC6" w14:textId="77777777" w:rsidR="000B0357" w:rsidRPr="00854D0E" w:rsidRDefault="000B0357" w:rsidP="000B0357">
      <w:r w:rsidRPr="00854D0E">
        <w:t>Need for more support</w:t>
      </w:r>
    </w:p>
    <w:p w14:paraId="08569D0C" w14:textId="77777777" w:rsidR="000B0357" w:rsidRPr="00854D0E" w:rsidRDefault="000B0357" w:rsidP="000B0357">
      <w:r w:rsidRPr="00854D0E">
        <w:t xml:space="preserve">“For me, what </w:t>
      </w:r>
      <w:r w:rsidRPr="00854D0E">
        <w:rPr>
          <w:u w:val="single"/>
        </w:rPr>
        <w:t>[</w:t>
      </w:r>
      <w:r w:rsidRPr="00E46933">
        <w:rPr>
          <w:highlight w:val="cyan"/>
          <w:u w:val="single"/>
        </w:rPr>
        <w:t>the pandemic] revealed</w:t>
      </w:r>
      <w:r w:rsidRPr="00854D0E">
        <w:rPr>
          <w:u w:val="single"/>
        </w:rPr>
        <w:t xml:space="preserve"> in a very stark way, are </w:t>
      </w:r>
      <w:r w:rsidRPr="00E46933">
        <w:rPr>
          <w:highlight w:val="cyan"/>
          <w:u w:val="single"/>
        </w:rPr>
        <w:t xml:space="preserve">the failures of </w:t>
      </w:r>
      <w:r w:rsidRPr="009C0F04">
        <w:rPr>
          <w:u w:val="single"/>
        </w:rPr>
        <w:t>leadership</w:t>
      </w:r>
      <w:r w:rsidRPr="00854D0E">
        <w:rPr>
          <w:u w:val="single"/>
        </w:rPr>
        <w:t xml:space="preserve"> and </w:t>
      </w:r>
      <w:r w:rsidRPr="009C0F04">
        <w:rPr>
          <w:highlight w:val="cyan"/>
          <w:u w:val="single"/>
        </w:rPr>
        <w:t>management and</w:t>
      </w:r>
      <w:r w:rsidRPr="00854D0E">
        <w:rPr>
          <w:u w:val="single"/>
        </w:rPr>
        <w:t xml:space="preserve"> </w:t>
      </w:r>
      <w:r w:rsidRPr="009C0F04">
        <w:rPr>
          <w:u w:val="single"/>
        </w:rPr>
        <w:t xml:space="preserve">adequate </w:t>
      </w:r>
      <w:r w:rsidRPr="009C0F04">
        <w:rPr>
          <w:highlight w:val="cyan"/>
          <w:u w:val="single"/>
        </w:rPr>
        <w:t>support</w:t>
      </w:r>
      <w:r w:rsidRPr="009C0F04">
        <w:rPr>
          <w:u w:val="single"/>
        </w:rPr>
        <w:t xml:space="preserve"> to frontline healthcare workers,</w:t>
      </w:r>
      <w:r w:rsidRPr="00854D0E">
        <w:t>” says Professor Helen Schneider, a public health expert from the University of the Western Cape. </w:t>
      </w:r>
    </w:p>
    <w:p w14:paraId="7DD3866F" w14:textId="77777777" w:rsidR="000B0357" w:rsidRPr="00854D0E" w:rsidRDefault="000B0357" w:rsidP="000B0357">
      <w:r w:rsidRPr="00854D0E">
        <w:t xml:space="preserve">“There needs to be a recognition of [systems that support] health workers in dealing with immense challenges in their work; </w:t>
      </w:r>
      <w:proofErr w:type="gramStart"/>
      <w:r w:rsidRPr="00854D0E">
        <w:t>so</w:t>
      </w:r>
      <w:proofErr w:type="gramEnd"/>
      <w:r w:rsidRPr="00854D0E">
        <w:t xml:space="preserve"> preventing burnout, debriefing, psychological and social support.”</w:t>
      </w:r>
    </w:p>
    <w:p w14:paraId="36D94F8E" w14:textId="77777777" w:rsidR="000B0357" w:rsidRPr="009C0F04" w:rsidRDefault="000B0357" w:rsidP="000B0357">
      <w:r w:rsidRPr="00854D0E">
        <w:t xml:space="preserve">Health workers experience the system around them, explains Schneider, and </w:t>
      </w:r>
      <w:r w:rsidRPr="009C0F04">
        <w:rPr>
          <w:u w:val="single"/>
        </w:rPr>
        <w:t>if a facility or province has poor managers and leadership, it directly impacts the morale of workers</w:t>
      </w:r>
      <w:r w:rsidRPr="009C0F04">
        <w:t xml:space="preserve"> – she points to the Eastern Cape’s infamous Livingstone “hospital of horrors” as an example of this.</w:t>
      </w:r>
    </w:p>
    <w:p w14:paraId="49CDBE8C" w14:textId="77777777" w:rsidR="000B0357" w:rsidRPr="009C0F04" w:rsidRDefault="000B0357" w:rsidP="000B0357">
      <w:r w:rsidRPr="009C0F04">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7513D108" w14:textId="77777777" w:rsidR="000B0357" w:rsidRPr="00854D0E" w:rsidRDefault="000B0357" w:rsidP="000B0357">
      <w:pPr>
        <w:rPr>
          <w:u w:val="single"/>
        </w:rPr>
      </w:pPr>
      <w:r w:rsidRPr="009C0F04">
        <w:rPr>
          <w:u w:val="single"/>
        </w:rPr>
        <w:t>“It depends a lot on the nature of immediate support to frontline health professionals, but also the extent to which the system as a whole is supportive.”</w:t>
      </w:r>
    </w:p>
    <w:p w14:paraId="14470763" w14:textId="77777777" w:rsidR="000B0357" w:rsidRPr="00854D0E" w:rsidRDefault="000B0357" w:rsidP="000B0357">
      <w:r w:rsidRPr="00854D0E">
        <w:t>Adding to this, Schneider says the crisis of access to PPE highlights pre-existing issues with supply chains. “That is just an indicator of a wider set of issues, like chronic shortages of drugs or other kinds of equipment and supplies.”</w:t>
      </w:r>
    </w:p>
    <w:p w14:paraId="03F30E9A" w14:textId="77777777" w:rsidR="000B0357" w:rsidRPr="00854D0E" w:rsidRDefault="000B0357" w:rsidP="000B0357">
      <w:r w:rsidRPr="00854D0E">
        <w:t xml:space="preserve">Speaking to </w:t>
      </w:r>
      <w:r w:rsidRPr="00854D0E">
        <w:rPr>
          <w:i/>
          <w:iCs/>
        </w:rPr>
        <w:t>Spotlight</w:t>
      </w:r>
      <w:r w:rsidRPr="00854D0E">
        <w:t xml:space="preserve">, Simon </w:t>
      </w:r>
      <w:proofErr w:type="spellStart"/>
      <w:r w:rsidRPr="00854D0E">
        <w:t>Hlungwani</w:t>
      </w:r>
      <w:proofErr w:type="spellEnd"/>
      <w:r w:rsidRPr="00854D0E">
        <w:t xml:space="preserve">, </w:t>
      </w:r>
      <w:r w:rsidRPr="009C0F04">
        <w:rPr>
          <w:u w:val="single"/>
        </w:rPr>
        <w:t xml:space="preserve">president of </w:t>
      </w:r>
      <w:r w:rsidRPr="00854D0E">
        <w:rPr>
          <w:u w:val="single"/>
        </w:rPr>
        <w:t xml:space="preserve">the Democratic Nursing </w:t>
      </w:r>
      <w:proofErr w:type="spellStart"/>
      <w:r w:rsidRPr="00854D0E">
        <w:rPr>
          <w:u w:val="single"/>
        </w:rPr>
        <w:t>Organisation</w:t>
      </w:r>
      <w:proofErr w:type="spellEnd"/>
      <w:r w:rsidRPr="00854D0E">
        <w:rPr>
          <w:u w:val="single"/>
        </w:rPr>
        <w:t xml:space="preserve"> of South Africa (</w:t>
      </w:r>
      <w:r w:rsidRPr="00E46933">
        <w:rPr>
          <w:highlight w:val="cyan"/>
          <w:u w:val="single"/>
        </w:rPr>
        <w:t>DENOSA</w:t>
      </w:r>
      <w:r w:rsidRPr="00854D0E">
        <w:rPr>
          <w:u w:val="single"/>
        </w:rPr>
        <w:t xml:space="preserve">), </w:t>
      </w:r>
      <w:r w:rsidRPr="00E46933">
        <w:rPr>
          <w:highlight w:val="cyan"/>
          <w:u w:val="single"/>
        </w:rPr>
        <w:t>says support</w:t>
      </w:r>
      <w:r w:rsidRPr="009C0F04">
        <w:rPr>
          <w:u w:val="single"/>
        </w:rPr>
        <w:t xml:space="preserve"> for health workers </w:t>
      </w:r>
      <w:r w:rsidRPr="00E46933">
        <w:rPr>
          <w:highlight w:val="cyan"/>
          <w:u w:val="single"/>
        </w:rPr>
        <w:t>is</w:t>
      </w:r>
      <w:r w:rsidRPr="00854D0E">
        <w:rPr>
          <w:u w:val="single"/>
        </w:rPr>
        <w:t xml:space="preserve"> very </w:t>
      </w:r>
      <w:r w:rsidRPr="00E46933">
        <w:rPr>
          <w:highlight w:val="cyan"/>
          <w:u w:val="single"/>
        </w:rPr>
        <w:t xml:space="preserve">poor </w:t>
      </w:r>
      <w:r w:rsidRPr="009C0F04">
        <w:rPr>
          <w:u w:val="single"/>
        </w:rPr>
        <w:t xml:space="preserve">and </w:t>
      </w:r>
      <w:r w:rsidRPr="00E46933">
        <w:rPr>
          <w:highlight w:val="cyan"/>
          <w:u w:val="single"/>
        </w:rPr>
        <w:t>stems from</w:t>
      </w:r>
      <w:r w:rsidRPr="00854D0E">
        <w:rPr>
          <w:u w:val="single"/>
        </w:rPr>
        <w:t xml:space="preserve"> both </w:t>
      </w:r>
      <w:r w:rsidRPr="00E46933">
        <w:rPr>
          <w:highlight w:val="cyan"/>
          <w:u w:val="single"/>
        </w:rPr>
        <w:t>systemic</w:t>
      </w:r>
      <w:r w:rsidRPr="009C0F04">
        <w:rPr>
          <w:u w:val="single"/>
        </w:rPr>
        <w:t xml:space="preserve"> and leadership </w:t>
      </w:r>
      <w:r w:rsidRPr="00E46933">
        <w:rPr>
          <w:highlight w:val="cyan"/>
          <w:u w:val="single"/>
        </w:rPr>
        <w:t>issues.</w:t>
      </w:r>
      <w:r w:rsidRPr="00854D0E">
        <w:rPr>
          <w:u w:val="single"/>
        </w:rPr>
        <w:t xml:space="preserve"> </w:t>
      </w:r>
      <w:r w:rsidRPr="00854D0E">
        <w:t>Questions sent to the national department of    about these issues were not responded to by the time of publication.</w:t>
      </w:r>
    </w:p>
    <w:p w14:paraId="1E83CED0" w14:textId="77777777" w:rsidR="000B0357" w:rsidRPr="00854D0E" w:rsidRDefault="000B0357" w:rsidP="000B0357"/>
    <w:p w14:paraId="41A1C320" w14:textId="77777777" w:rsidR="000B0357" w:rsidRPr="00854D0E" w:rsidRDefault="000B0357" w:rsidP="000B0357">
      <w:pPr>
        <w:pStyle w:val="Heading4"/>
      </w:pPr>
      <w:r w:rsidRPr="00854D0E">
        <w:t xml:space="preserve">Understaffing harms </w:t>
      </w:r>
      <w:r w:rsidRPr="00854D0E">
        <w:rPr>
          <w:u w:val="single"/>
        </w:rPr>
        <w:t>patient safety</w:t>
      </w:r>
      <w:r w:rsidRPr="00854D0E">
        <w:t xml:space="preserve"> and increases </w:t>
      </w:r>
      <w:r w:rsidRPr="00854D0E">
        <w:rPr>
          <w:u w:val="single"/>
        </w:rPr>
        <w:t>mortality</w:t>
      </w:r>
      <w:r w:rsidRPr="00854D0E">
        <w:t xml:space="preserve"> rates. Also causes further staff absence because of mental and physical health issues, which results in </w:t>
      </w:r>
      <w:r w:rsidRPr="00854D0E">
        <w:rPr>
          <w:u w:val="single"/>
        </w:rPr>
        <w:t>cyclical staffing shortages</w:t>
      </w:r>
      <w:r w:rsidRPr="00854D0E">
        <w:t>.</w:t>
      </w:r>
    </w:p>
    <w:p w14:paraId="75C779FD" w14:textId="77777777" w:rsidR="000B0357" w:rsidRPr="00854D0E" w:rsidRDefault="000B0357" w:rsidP="000B0357">
      <w:pPr>
        <w:rPr>
          <w:rFonts w:ascii="Times New Roman" w:hAnsi="Times New Roman" w:cs="Times New Roman"/>
        </w:rPr>
      </w:pPr>
      <w:r w:rsidRPr="00854D0E">
        <w:rPr>
          <w:rStyle w:val="Style13ptBold"/>
        </w:rPr>
        <w:t xml:space="preserve">EMU 19 </w:t>
      </w:r>
      <w:r w:rsidRPr="00854D0E">
        <w:t xml:space="preserve">[Eastern Michigan University. October 10, 2019. “How Nurse Staffing Affects Patient Safety and Satisfaction” </w:t>
      </w:r>
      <w:hyperlink r:id="rId25" w:anchor=":~:text=This%20lack%20of%20focus%20can%20lead%20to%20medical,postoperative%20complications%2C%20and%20a%20greater%20number%20of%20falls" w:history="1">
        <w:r w:rsidRPr="00854D0E">
          <w:t>https://online.emich.edu/articles/rnbsn/nurse-staffing-affects-patient-safety-satisfaction.aspx#:~:text=This%20lack%20of%20focus%20can%20lead%20to%20medical,postoperative%20complications%2C%20and%20a%20greater%20number%20of%20falls</w:t>
        </w:r>
      </w:hyperlink>
      <w:r w:rsidRPr="00854D0E">
        <w:t>. Accessed 10/28 //gord0]</w:t>
      </w:r>
    </w:p>
    <w:p w14:paraId="009FD72D" w14:textId="77777777" w:rsidR="000B0357" w:rsidRPr="00854D0E" w:rsidRDefault="000B0357" w:rsidP="000B0357">
      <w:pPr>
        <w:rPr>
          <w:rFonts w:ascii="Times New Roman" w:hAnsi="Times New Roman" w:cs="Times New Roman"/>
          <w:u w:val="single"/>
        </w:rPr>
      </w:pPr>
      <w:r w:rsidRPr="00E46933">
        <w:rPr>
          <w:highlight w:val="cyan"/>
          <w:u w:val="single"/>
        </w:rPr>
        <w:t>When healthcare facilities have insufficient</w:t>
      </w:r>
      <w:r w:rsidRPr="00854D0E">
        <w:rPr>
          <w:u w:val="single"/>
        </w:rPr>
        <w:t xml:space="preserve"> nurses on </w:t>
      </w:r>
      <w:r w:rsidRPr="00E46933">
        <w:rPr>
          <w:highlight w:val="cyan"/>
          <w:u w:val="single"/>
        </w:rPr>
        <w:t>staff</w:t>
      </w:r>
      <w:r w:rsidRPr="00854D0E">
        <w:rPr>
          <w:u w:val="single"/>
        </w:rPr>
        <w:t xml:space="preserve">, the welfare of </w:t>
      </w:r>
      <w:r w:rsidRPr="00E46933">
        <w:rPr>
          <w:highlight w:val="cyan"/>
          <w:u w:val="single"/>
        </w:rPr>
        <w:t>patients can be compromised</w:t>
      </w:r>
      <w:r w:rsidRPr="00854D0E">
        <w:rPr>
          <w:u w:val="single"/>
        </w:rPr>
        <w:t xml:space="preserve">. Moreover, </w:t>
      </w:r>
      <w:r w:rsidRPr="00E46933">
        <w:rPr>
          <w:highlight w:val="cyan"/>
          <w:u w:val="single"/>
        </w:rPr>
        <w:t>overwhelmed nurses</w:t>
      </w:r>
      <w:r w:rsidRPr="00854D0E">
        <w:rPr>
          <w:u w:val="single"/>
        </w:rPr>
        <w:t xml:space="preserve"> could </w:t>
      </w:r>
      <w:r w:rsidRPr="00E46933">
        <w:rPr>
          <w:highlight w:val="cyan"/>
          <w:u w:val="single"/>
        </w:rPr>
        <w:t>overlook details or not fully engage with patients</w:t>
      </w:r>
      <w:r w:rsidRPr="00854D0E">
        <w:rPr>
          <w:u w:val="single"/>
        </w:rPr>
        <w:t>. This can leave patients feeling dissatisfied with nurse performance.</w:t>
      </w:r>
    </w:p>
    <w:p w14:paraId="0F0E7AFE" w14:textId="77777777" w:rsidR="000B0357" w:rsidRPr="00854D0E" w:rsidRDefault="000B0357" w:rsidP="000B0357">
      <w:pPr>
        <w:rPr>
          <w:sz w:val="16"/>
          <w:szCs w:val="16"/>
        </w:rPr>
      </w:pPr>
      <w:r w:rsidRPr="00854D0E">
        <w:rPr>
          <w:sz w:val="16"/>
          <w:szCs w:val="16"/>
        </w:rPr>
        <w:t>Why Does Understaffing Occur?</w:t>
      </w:r>
    </w:p>
    <w:p w14:paraId="39912B1B" w14:textId="77777777" w:rsidR="000B0357" w:rsidRPr="00854D0E" w:rsidRDefault="000B0357" w:rsidP="000B0357">
      <w:pPr>
        <w:rPr>
          <w:sz w:val="16"/>
          <w:szCs w:val="16"/>
        </w:rPr>
      </w:pPr>
      <w:r w:rsidRPr="00854D0E">
        <w:rPr>
          <w:sz w:val="16"/>
          <w:szCs w:val="16"/>
        </w:rPr>
        <w:t>Budget cuts, nurses reaching retirement age and a shortage of nurse faculty to prepare new nurses are just a few reasons for understaffing.</w:t>
      </w:r>
    </w:p>
    <w:p w14:paraId="112F7F12" w14:textId="77777777" w:rsidR="000B0357" w:rsidRPr="00854D0E" w:rsidRDefault="000B0357" w:rsidP="000B0357">
      <w:pPr>
        <w:rPr>
          <w:sz w:val="16"/>
          <w:szCs w:val="16"/>
        </w:rPr>
      </w:pPr>
      <w:r w:rsidRPr="00854D0E">
        <w:rPr>
          <w:sz w:val="16"/>
          <w:szCs w:val="16"/>
        </w:rPr>
        <w:t>Is There a Link Between Understaffing and Negative Patient Outcomes?</w:t>
      </w:r>
    </w:p>
    <w:p w14:paraId="662A7FA6" w14:textId="77777777" w:rsidR="000B0357" w:rsidRPr="00854D0E" w:rsidRDefault="000B0357" w:rsidP="000B0357">
      <w:r w:rsidRPr="00E46933">
        <w:rPr>
          <w:highlight w:val="cyan"/>
          <w:u w:val="single"/>
        </w:rPr>
        <w:t>Healthcare facilities that do not keep</w:t>
      </w:r>
      <w:r w:rsidRPr="00854D0E">
        <w:rPr>
          <w:u w:val="single"/>
        </w:rPr>
        <w:t xml:space="preserve"> an </w:t>
      </w:r>
      <w:r w:rsidRPr="00E46933">
        <w:rPr>
          <w:highlight w:val="cyan"/>
          <w:u w:val="single"/>
        </w:rPr>
        <w:t>adequate number of nurses</w:t>
      </w:r>
      <w:r w:rsidRPr="00854D0E">
        <w:rPr>
          <w:u w:val="single"/>
        </w:rPr>
        <w:t xml:space="preserve"> on duty </w:t>
      </w:r>
      <w:r w:rsidRPr="00E46933">
        <w:rPr>
          <w:highlight w:val="cyan"/>
          <w:u w:val="single"/>
        </w:rPr>
        <w:t>can jeopardize</w:t>
      </w:r>
      <w:r w:rsidRPr="00854D0E">
        <w:rPr>
          <w:u w:val="single"/>
        </w:rPr>
        <w:t xml:space="preserve"> the </w:t>
      </w:r>
      <w:r w:rsidRPr="00E46933">
        <w:rPr>
          <w:highlight w:val="cyan"/>
          <w:u w:val="single"/>
        </w:rPr>
        <w:t>safety of their patients</w:t>
      </w:r>
      <w:r w:rsidRPr="00854D0E">
        <w:t xml:space="preserve">. Overworked nurses may suffer from fatigue or burnout which can impair their ability to focus on tasks. This lack of focus can lead to medical errors, a lack of engagement and missed nursing care. </w:t>
      </w:r>
      <w:r w:rsidRPr="00E46933">
        <w:rPr>
          <w:highlight w:val="cyan"/>
          <w:u w:val="single"/>
        </w:rPr>
        <w:t>Patients in understaffed facilities face</w:t>
      </w:r>
      <w:r w:rsidRPr="00854D0E">
        <w:rPr>
          <w:u w:val="single"/>
        </w:rPr>
        <w:t xml:space="preserve"> an </w:t>
      </w:r>
      <w:r w:rsidRPr="00E46933">
        <w:rPr>
          <w:highlight w:val="cyan"/>
          <w:u w:val="single"/>
        </w:rPr>
        <w:t>increased rate of</w:t>
      </w:r>
      <w:r w:rsidRPr="00854D0E">
        <w:rPr>
          <w:u w:val="single"/>
        </w:rPr>
        <w:t xml:space="preserve"> in-hospital </w:t>
      </w:r>
      <w:r w:rsidRPr="00E46933">
        <w:rPr>
          <w:highlight w:val="cyan"/>
          <w:u w:val="single"/>
        </w:rPr>
        <w:t>mortality</w:t>
      </w:r>
      <w:r w:rsidRPr="00854D0E">
        <w:rPr>
          <w:u w:val="single"/>
        </w:rPr>
        <w:t xml:space="preserve">, a </w:t>
      </w:r>
      <w:r w:rsidRPr="00E46933">
        <w:rPr>
          <w:highlight w:val="cyan"/>
          <w:u w:val="single"/>
        </w:rPr>
        <w:t>higher risk of infection</w:t>
      </w:r>
      <w:r w:rsidRPr="00854D0E">
        <w:rPr>
          <w:u w:val="single"/>
        </w:rPr>
        <w:t xml:space="preserve">, a </w:t>
      </w:r>
      <w:r w:rsidRPr="00E46933">
        <w:rPr>
          <w:highlight w:val="cyan"/>
          <w:u w:val="single"/>
        </w:rPr>
        <w:t>rise in postoperative complications,</w:t>
      </w:r>
      <w:r w:rsidRPr="00854D0E">
        <w:rPr>
          <w:u w:val="single"/>
        </w:rPr>
        <w:t xml:space="preserve"> and a greater number of falls.</w:t>
      </w:r>
    </w:p>
    <w:p w14:paraId="076FE04B" w14:textId="77777777" w:rsidR="000B0357" w:rsidRPr="00854D0E" w:rsidRDefault="000B0357" w:rsidP="000B0357">
      <w:r w:rsidRPr="00854D0E">
        <w:t>How Does Understaffing Affect Nurses?</w:t>
      </w:r>
    </w:p>
    <w:p w14:paraId="69FC60AE" w14:textId="77777777" w:rsidR="000B0357" w:rsidRPr="00854D0E" w:rsidRDefault="000B0357" w:rsidP="000B0357">
      <w:pPr>
        <w:rPr>
          <w:sz w:val="16"/>
          <w:szCs w:val="16"/>
        </w:rPr>
      </w:pPr>
      <w:r w:rsidRPr="00854D0E">
        <w:t xml:space="preserve">When a healthcare facility is understaffed, </w:t>
      </w:r>
      <w:r w:rsidRPr="00854D0E">
        <w:rPr>
          <w:u w:val="single"/>
        </w:rPr>
        <w:t xml:space="preserve">the </w:t>
      </w:r>
      <w:r w:rsidRPr="00E46933">
        <w:rPr>
          <w:highlight w:val="cyan"/>
          <w:u w:val="single"/>
        </w:rPr>
        <w:t>same amount of work falls to fewer nurses</w:t>
      </w:r>
      <w:r w:rsidRPr="00854D0E">
        <w:rPr>
          <w:u w:val="single"/>
        </w:rPr>
        <w:t xml:space="preserve"> who typically end up </w:t>
      </w:r>
      <w:r w:rsidRPr="00E46933">
        <w:rPr>
          <w:highlight w:val="cyan"/>
          <w:u w:val="single"/>
        </w:rPr>
        <w:t>working longer hours</w:t>
      </w:r>
      <w:r w:rsidRPr="00854D0E">
        <w:rPr>
          <w:u w:val="single"/>
        </w:rPr>
        <w:t xml:space="preserve">. Doing so with little to no relief </w:t>
      </w:r>
      <w:r w:rsidRPr="00E46933">
        <w:rPr>
          <w:highlight w:val="cyan"/>
          <w:u w:val="single"/>
        </w:rPr>
        <w:t>can cause a breakdown in mental, emotional and physical health</w:t>
      </w:r>
      <w:r w:rsidRPr="00854D0E">
        <w:rPr>
          <w:u w:val="single"/>
        </w:rPr>
        <w:t>.</w:t>
      </w:r>
      <w:r w:rsidRPr="00854D0E">
        <w:t xml:space="preserve"> </w:t>
      </w:r>
      <w:r w:rsidRPr="00E46933">
        <w:rPr>
          <w:highlight w:val="cyan"/>
          <w:u w:val="single"/>
        </w:rPr>
        <w:t>Nurses who are sick</w:t>
      </w:r>
      <w:r w:rsidRPr="00854D0E">
        <w:rPr>
          <w:u w:val="single"/>
        </w:rPr>
        <w:t xml:space="preserve"> or injured </w:t>
      </w:r>
      <w:r w:rsidRPr="00E46933">
        <w:rPr>
          <w:highlight w:val="cyan"/>
          <w:u w:val="single"/>
        </w:rPr>
        <w:t>may be absent from work, which can</w:t>
      </w:r>
      <w:r w:rsidRPr="00854D0E">
        <w:rPr>
          <w:u w:val="single"/>
        </w:rPr>
        <w:t xml:space="preserve"> also </w:t>
      </w:r>
      <w:r w:rsidRPr="00E46933">
        <w:rPr>
          <w:highlight w:val="cyan"/>
          <w:u w:val="single"/>
        </w:rPr>
        <w:t>compound the staffing problem</w:t>
      </w:r>
      <w:r w:rsidRPr="00854D0E">
        <w:t xml:space="preserve">. </w:t>
      </w:r>
      <w:r w:rsidRPr="00854D0E">
        <w:rPr>
          <w:sz w:val="16"/>
          <w:szCs w:val="16"/>
        </w:rPr>
        <w:t>In addition, nurses who face constant stress can develop a number of health issues, including anxiety, exhaustion, depression, heart disease, hypertension and musculoskeletal disorders.</w:t>
      </w:r>
    </w:p>
    <w:p w14:paraId="1215DF56" w14:textId="77777777" w:rsidR="000B0357" w:rsidRPr="00854D0E" w:rsidRDefault="000B0357" w:rsidP="000B0357">
      <w:pPr>
        <w:rPr>
          <w:sz w:val="16"/>
          <w:szCs w:val="16"/>
        </w:rPr>
      </w:pPr>
      <w:r w:rsidRPr="00854D0E">
        <w:rPr>
          <w:sz w:val="16"/>
          <w:szCs w:val="16"/>
        </w:rPr>
        <w:t>Does Inadequate Nurse Staffing Affect Patient Satisfaction?</w:t>
      </w:r>
    </w:p>
    <w:p w14:paraId="6C259DD6" w14:textId="77777777" w:rsidR="000B0357" w:rsidRPr="00854D0E" w:rsidRDefault="000B0357" w:rsidP="000B0357">
      <w:pPr>
        <w:rPr>
          <w:u w:val="single"/>
        </w:rPr>
      </w:pPr>
      <w:r w:rsidRPr="00854D0E">
        <w:rPr>
          <w:sz w:val="16"/>
          <w:szCs w:val="16"/>
        </w:rPr>
        <w:t xml:space="preserve">A scarcity of available nurses can affect patient satisfaction. In a </w:t>
      </w:r>
      <w:hyperlink r:id="rId26" w:tgtFrame="_blank" w:history="1">
        <w:r w:rsidRPr="00854D0E">
          <w:rPr>
            <w:rStyle w:val="Hyperlink"/>
            <w:sz w:val="16"/>
            <w:szCs w:val="16"/>
          </w:rPr>
          <w:t>study</w:t>
        </w:r>
      </w:hyperlink>
      <w:r w:rsidRPr="00854D0E">
        <w:rPr>
          <w:sz w:val="16"/>
          <w:szCs w:val="16"/>
        </w:rPr>
        <w:t xml:space="preserve"> cited by the British Medical Journal, negative patient perceptions of nursing care relate to missed care, which can be a result of a shortage of nursing staff</w:t>
      </w:r>
      <w:r w:rsidRPr="00854D0E">
        <w:t xml:space="preserve">. </w:t>
      </w:r>
      <w:r w:rsidRPr="00E46933">
        <w:rPr>
          <w:highlight w:val="cyan"/>
          <w:u w:val="single"/>
        </w:rPr>
        <w:t>Patients</w:t>
      </w:r>
      <w:r w:rsidRPr="00854D0E">
        <w:rPr>
          <w:u w:val="single"/>
        </w:rPr>
        <w:t xml:space="preserve"> can also </w:t>
      </w:r>
      <w:r w:rsidRPr="00E46933">
        <w:rPr>
          <w:highlight w:val="cyan"/>
          <w:u w:val="single"/>
        </w:rPr>
        <w:t xml:space="preserve">lose confidence </w:t>
      </w:r>
      <w:r w:rsidRPr="00854D0E">
        <w:rPr>
          <w:u w:val="single"/>
        </w:rPr>
        <w:t xml:space="preserve">in the care they receive </w:t>
      </w:r>
      <w:r w:rsidRPr="00E46933">
        <w:rPr>
          <w:highlight w:val="cyan"/>
          <w:u w:val="single"/>
        </w:rPr>
        <w:t>when RNs are too rushed to explain medications or coordinate care</w:t>
      </w:r>
      <w:r w:rsidRPr="00854D0E">
        <w:rPr>
          <w:u w:val="single"/>
        </w:rPr>
        <w:t xml:space="preserve"> with other team members.</w:t>
      </w:r>
    </w:p>
    <w:p w14:paraId="7A251266" w14:textId="77777777" w:rsidR="000B0357" w:rsidRPr="00854D0E" w:rsidRDefault="000B0357" w:rsidP="000B0357">
      <w:pPr>
        <w:rPr>
          <w:sz w:val="16"/>
          <w:szCs w:val="16"/>
        </w:rPr>
      </w:pPr>
      <w:r w:rsidRPr="00854D0E">
        <w:rPr>
          <w:sz w:val="16"/>
          <w:szCs w:val="16"/>
        </w:rPr>
        <w:t>Why Is Patient Satisfaction Important to the Healthcare Industry?</w:t>
      </w:r>
    </w:p>
    <w:p w14:paraId="7B3FD667" w14:textId="77777777" w:rsidR="000B0357" w:rsidRPr="00854D0E" w:rsidRDefault="000B0357" w:rsidP="000B0357">
      <w:pPr>
        <w:rPr>
          <w:sz w:val="16"/>
          <w:szCs w:val="16"/>
        </w:rPr>
      </w:pPr>
      <w:r w:rsidRPr="00854D0E">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5B11174A" w14:textId="77777777" w:rsidR="000B0357" w:rsidRPr="00854D0E" w:rsidRDefault="000B0357" w:rsidP="000B0357">
      <w:pPr>
        <w:rPr>
          <w:sz w:val="16"/>
          <w:szCs w:val="16"/>
        </w:rPr>
      </w:pPr>
      <w:r w:rsidRPr="00854D0E">
        <w:rPr>
          <w:sz w:val="16"/>
          <w:szCs w:val="16"/>
        </w:rPr>
        <w:t>What Can Healthcare Organizations Do to Improve Nurse Staffing?</w:t>
      </w:r>
    </w:p>
    <w:p w14:paraId="39B7650C" w14:textId="77777777" w:rsidR="000B0357" w:rsidRPr="00854D0E" w:rsidRDefault="000B0357" w:rsidP="000B0357">
      <w:pPr>
        <w:rPr>
          <w:sz w:val="16"/>
          <w:szCs w:val="16"/>
        </w:rPr>
      </w:pPr>
      <w:r w:rsidRPr="00854D0E">
        <w:rPr>
          <w:sz w:val="16"/>
          <w:szCs w:val="16"/>
        </w:rPr>
        <w:lastRenderedPageBreak/>
        <w:t xml:space="preserve">Healthcare organizations need to focus on retaining nurses by maintaining an effective and supportive work environment. The </w:t>
      </w:r>
      <w:hyperlink r:id="rId27" w:tgtFrame="_blank" w:history="1">
        <w:r w:rsidRPr="00854D0E">
          <w:rPr>
            <w:rStyle w:val="Hyperlink"/>
            <w:sz w:val="16"/>
            <w:szCs w:val="16"/>
          </w:rPr>
          <w:t>American Nurses Association</w:t>
        </w:r>
      </w:hyperlink>
      <w:r w:rsidRPr="00854D0E">
        <w:rPr>
          <w:sz w:val="16"/>
          <w:szCs w:val="16"/>
        </w:rPr>
        <w:t xml:space="preserve"> (ANA) recommends that employers allow RNs to work together to create flexible staffing schedules for their units. ANA suggests that employers should consider these factors when determining nurse staffing:</w:t>
      </w:r>
    </w:p>
    <w:p w14:paraId="4BAC5E2B" w14:textId="77777777" w:rsidR="000B0357" w:rsidRPr="00854D0E" w:rsidRDefault="000B0357" w:rsidP="000B0357">
      <w:pPr>
        <w:rPr>
          <w:sz w:val="16"/>
          <w:szCs w:val="16"/>
        </w:rPr>
      </w:pPr>
      <w:r w:rsidRPr="00854D0E">
        <w:rPr>
          <w:sz w:val="16"/>
          <w:szCs w:val="16"/>
        </w:rPr>
        <w:t>Condition of patients based on complexity, acuity or stability</w:t>
      </w:r>
    </w:p>
    <w:p w14:paraId="2EA5652C" w14:textId="77777777" w:rsidR="000B0357" w:rsidRPr="00854D0E" w:rsidRDefault="000B0357" w:rsidP="000B0357">
      <w:pPr>
        <w:rPr>
          <w:sz w:val="16"/>
          <w:szCs w:val="16"/>
        </w:rPr>
      </w:pPr>
      <w:r w:rsidRPr="00854D0E">
        <w:rPr>
          <w:sz w:val="16"/>
          <w:szCs w:val="16"/>
        </w:rPr>
        <w:t>Number of discharges, admissions or transfers to the unit</w:t>
      </w:r>
    </w:p>
    <w:p w14:paraId="1A2722C0" w14:textId="77777777" w:rsidR="000B0357" w:rsidRPr="00854D0E" w:rsidRDefault="000B0357" w:rsidP="000B0357">
      <w:pPr>
        <w:rPr>
          <w:sz w:val="16"/>
          <w:szCs w:val="16"/>
        </w:rPr>
      </w:pPr>
      <w:r w:rsidRPr="00854D0E">
        <w:rPr>
          <w:sz w:val="16"/>
          <w:szCs w:val="16"/>
        </w:rPr>
        <w:t>The staff's level of nursing preparation, expertise and skills</w:t>
      </w:r>
    </w:p>
    <w:p w14:paraId="6A6CEA74" w14:textId="77777777" w:rsidR="000B0357" w:rsidRPr="00854D0E" w:rsidRDefault="000B0357" w:rsidP="000B0357">
      <w:pPr>
        <w:rPr>
          <w:sz w:val="16"/>
          <w:szCs w:val="16"/>
        </w:rPr>
      </w:pPr>
      <w:r w:rsidRPr="00854D0E">
        <w:rPr>
          <w:sz w:val="16"/>
          <w:szCs w:val="16"/>
        </w:rPr>
        <w:t>Size of the nursing unit</w:t>
      </w:r>
    </w:p>
    <w:p w14:paraId="6F6B41A6" w14:textId="77777777" w:rsidR="000B0357" w:rsidRPr="00854D0E" w:rsidRDefault="000B0357" w:rsidP="000B0357">
      <w:pPr>
        <w:rPr>
          <w:sz w:val="16"/>
          <w:szCs w:val="16"/>
        </w:rPr>
      </w:pPr>
      <w:r w:rsidRPr="00854D0E">
        <w:rPr>
          <w:sz w:val="16"/>
          <w:szCs w:val="16"/>
        </w:rPr>
        <w:t>Technical support and additional resources</w:t>
      </w:r>
    </w:p>
    <w:p w14:paraId="00C27186" w14:textId="77777777" w:rsidR="000B0357" w:rsidRPr="00854D0E" w:rsidRDefault="000B0357" w:rsidP="000B0357">
      <w:r w:rsidRPr="00854D0E">
        <w:rPr>
          <w:u w:val="single"/>
        </w:rPr>
        <w:t>Given that nurses provide care and safeguard the well-being of patients, it is imperative for employers to keep qualified nurses from exiting the workforce.</w:t>
      </w:r>
      <w:r w:rsidRPr="00854D0E">
        <w:t xml:space="preserve"> </w:t>
      </w:r>
      <w:r w:rsidRPr="00854D0E">
        <w:rPr>
          <w:sz w:val="16"/>
          <w:szCs w:val="16"/>
        </w:rPr>
        <w:t>Nurses who not only have proper nursing preparation but are also empathetic, dedicated and vigilant can help improve patient outcomes and ensure that patients are satisfied with their care.</w:t>
      </w:r>
    </w:p>
    <w:p w14:paraId="3E89CAAA" w14:textId="77777777" w:rsidR="000B0357" w:rsidRPr="00854D0E" w:rsidRDefault="000B0357" w:rsidP="000B0357">
      <w:pPr>
        <w:pStyle w:val="Heading4"/>
      </w:pPr>
      <w:r w:rsidRPr="00854D0E">
        <w:t xml:space="preserve">Causes </w:t>
      </w:r>
      <w:r w:rsidRPr="00854D0E">
        <w:rPr>
          <w:u w:val="single"/>
        </w:rPr>
        <w:t>burnout</w:t>
      </w:r>
      <w:r w:rsidRPr="00854D0E">
        <w:t xml:space="preserve"> for nurses and prevents effective </w:t>
      </w:r>
      <w:r w:rsidRPr="00854D0E">
        <w:rPr>
          <w:u w:val="single"/>
        </w:rPr>
        <w:t>pandemic response</w:t>
      </w:r>
      <w:r w:rsidRPr="00854D0E">
        <w:t xml:space="preserve"> – covid proves</w:t>
      </w:r>
    </w:p>
    <w:p w14:paraId="4730C34F" w14:textId="77777777" w:rsidR="000B0357" w:rsidRPr="00854D0E" w:rsidRDefault="000B0357" w:rsidP="000B0357">
      <w:pPr>
        <w:rPr>
          <w:rFonts w:ascii="Times New Roman" w:eastAsia="Times New Roman" w:hAnsi="Times New Roman" w:cs="Times New Roman"/>
          <w:sz w:val="24"/>
        </w:rPr>
      </w:pPr>
      <w:r w:rsidRPr="00854D0E">
        <w:rPr>
          <w:rStyle w:val="Style13ptBold"/>
        </w:rPr>
        <w:t xml:space="preserve">Lasater et al 20 </w:t>
      </w:r>
      <w:r w:rsidRPr="00854D0E">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w:t>
      </w:r>
      <w:proofErr w:type="spellStart"/>
      <w:r w:rsidRPr="00854D0E">
        <w:rPr>
          <w:sz w:val="18"/>
          <w:szCs w:val="18"/>
        </w:rPr>
        <w:t>Kyrani</w:t>
      </w:r>
      <w:proofErr w:type="spellEnd"/>
      <w:r w:rsidRPr="00854D0E">
        <w:rPr>
          <w:sz w:val="18"/>
          <w:szCs w:val="18"/>
        </w:rPr>
        <w:t xml:space="preserve"> </w:t>
      </w:r>
      <w:proofErr w:type="spellStart"/>
      <w:r w:rsidRPr="00854D0E">
        <w:rPr>
          <w:sz w:val="18"/>
          <w:szCs w:val="18"/>
        </w:rPr>
        <w:t>Reneau</w:t>
      </w:r>
      <w:proofErr w:type="spellEnd"/>
      <w:r w:rsidRPr="00854D0E">
        <w:rPr>
          <w:sz w:val="18"/>
          <w:szCs w:val="18"/>
        </w:rPr>
        <w:t xml:space="preserve">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854D0E">
          <w:rPr>
            <w:sz w:val="18"/>
            <w:szCs w:val="18"/>
          </w:rPr>
          <w:t>https://qualitysafety.bmj.com/content/30/8/639</w:t>
        </w:r>
      </w:hyperlink>
      <w:r w:rsidRPr="00854D0E">
        <w:rPr>
          <w:sz w:val="18"/>
          <w:szCs w:val="18"/>
        </w:rPr>
        <w:t xml:space="preserve"> Accessed 10/28 //gord0]</w:t>
      </w:r>
    </w:p>
    <w:p w14:paraId="34C1940D" w14:textId="77777777" w:rsidR="000B0357" w:rsidRPr="00854D0E" w:rsidRDefault="000B0357" w:rsidP="000B0357">
      <w:pPr>
        <w:rPr>
          <w:u w:val="single"/>
        </w:rPr>
      </w:pPr>
      <w:r w:rsidRPr="00854D0E">
        <w:rPr>
          <w:b/>
          <w:bCs/>
        </w:rPr>
        <w:t>Introduction</w:t>
      </w:r>
      <w:r w:rsidRPr="00854D0E">
        <w:t xml:space="preserve"> </w:t>
      </w:r>
      <w:r w:rsidRPr="00E46933">
        <w:rPr>
          <w:highlight w:val="cyan"/>
          <w:u w:val="single"/>
        </w:rPr>
        <w:t>Efforts to enact nurse staffing legislation</w:t>
      </w:r>
      <w:r w:rsidRPr="00854D0E">
        <w:rPr>
          <w:u w:val="single"/>
        </w:rPr>
        <w:t xml:space="preserve"> often </w:t>
      </w:r>
      <w:r w:rsidRPr="00E46933">
        <w:rPr>
          <w:highlight w:val="cyan"/>
          <w:u w:val="single"/>
        </w:rPr>
        <w:t>lack timely</w:t>
      </w:r>
      <w:r w:rsidRPr="00854D0E">
        <w:rPr>
          <w:u w:val="single"/>
        </w:rPr>
        <w:t xml:space="preserve">, local </w:t>
      </w:r>
      <w:r w:rsidRPr="00E46933">
        <w:rPr>
          <w:highlight w:val="cyan"/>
          <w:u w:val="single"/>
        </w:rPr>
        <w:t>evidence about how specific policies</w:t>
      </w:r>
      <w:r w:rsidRPr="00854D0E">
        <w:rPr>
          <w:u w:val="single"/>
        </w:rPr>
        <w:t xml:space="preserve"> could directly </w:t>
      </w:r>
      <w:r w:rsidRPr="00E46933">
        <w:rPr>
          <w:highlight w:val="cyan"/>
          <w:u w:val="single"/>
        </w:rPr>
        <w:t>impact the public’s health.</w:t>
      </w:r>
      <w:r w:rsidRPr="00854D0E">
        <w:t xml:space="preserve"> </w:t>
      </w:r>
      <w:r w:rsidRPr="00E46933">
        <w:rPr>
          <w:highlight w:val="cyan"/>
          <w:u w:val="single"/>
        </w:rPr>
        <w:t>Despite</w:t>
      </w:r>
      <w:r w:rsidRPr="00854D0E">
        <w:rPr>
          <w:u w:val="single"/>
        </w:rPr>
        <w:t xml:space="preserve"> numerous </w:t>
      </w:r>
      <w:r w:rsidRPr="00E46933">
        <w:rPr>
          <w:highlight w:val="cyan"/>
          <w:u w:val="single"/>
        </w:rPr>
        <w:t>studies indicating better staffing is associated with</w:t>
      </w:r>
      <w:r w:rsidRPr="00854D0E">
        <w:rPr>
          <w:u w:val="single"/>
        </w:rPr>
        <w:t xml:space="preserve"> more </w:t>
      </w:r>
      <w:proofErr w:type="spellStart"/>
      <w:r w:rsidRPr="00E46933">
        <w:rPr>
          <w:highlight w:val="cyan"/>
          <w:u w:val="single"/>
        </w:rPr>
        <w:t>favourable</w:t>
      </w:r>
      <w:proofErr w:type="spellEnd"/>
      <w:r w:rsidRPr="00E46933">
        <w:rPr>
          <w:highlight w:val="cyan"/>
          <w:u w:val="single"/>
        </w:rPr>
        <w:t xml:space="preserve"> patient outcomes, only</w:t>
      </w:r>
      <w:r w:rsidRPr="00854D0E">
        <w:rPr>
          <w:u w:val="single"/>
        </w:rPr>
        <w:t xml:space="preserve"> one US state (</w:t>
      </w:r>
      <w:r w:rsidRPr="00E46933">
        <w:rPr>
          <w:highlight w:val="cyan"/>
          <w:u w:val="single"/>
        </w:rPr>
        <w:t>California</w:t>
      </w:r>
      <w:r w:rsidRPr="00854D0E">
        <w:rPr>
          <w:u w:val="single"/>
        </w:rPr>
        <w:t xml:space="preserve">) </w:t>
      </w:r>
      <w:r w:rsidRPr="00E46933">
        <w:rPr>
          <w:highlight w:val="cyan"/>
          <w:u w:val="single"/>
        </w:rPr>
        <w:t>sets patient-to-nurse staffing standards.</w:t>
      </w:r>
      <w:r w:rsidRPr="00854D0E">
        <w:rPr>
          <w:u w:val="single"/>
        </w:rPr>
        <w:t xml:space="preserve"> </w:t>
      </w:r>
      <w:r w:rsidRPr="00854D0E">
        <w:t xml:space="preserve">To inform staffing legislation actively under consideration in two other US states (New York, Illinois), we sought to determine whether staffing varies across hospitals and the consequences for patient outcomes. </w:t>
      </w:r>
      <w:r w:rsidRPr="00854D0E">
        <w:rPr>
          <w:u w:val="single"/>
        </w:rPr>
        <w:t xml:space="preserve">Coincidentally, </w:t>
      </w:r>
      <w:r w:rsidRPr="00E46933">
        <w:rPr>
          <w:highlight w:val="cyan"/>
          <w:u w:val="single"/>
        </w:rPr>
        <w:t>data collection occurred just prior to the</w:t>
      </w:r>
      <w:r w:rsidRPr="00854D0E">
        <w:rPr>
          <w:u w:val="single"/>
        </w:rPr>
        <w:t xml:space="preserve"> </w:t>
      </w:r>
      <w:r w:rsidRPr="00E46933">
        <w:rPr>
          <w:highlight w:val="cyan"/>
          <w:u w:val="single"/>
        </w:rPr>
        <w:t>COVID</w:t>
      </w:r>
      <w:r w:rsidRPr="00854D0E">
        <w:rPr>
          <w:u w:val="single"/>
        </w:rPr>
        <w:t xml:space="preserve">-19 </w:t>
      </w:r>
      <w:r w:rsidRPr="00E46933">
        <w:rPr>
          <w:highlight w:val="cyan"/>
          <w:u w:val="single"/>
        </w:rPr>
        <w:t>outbreak</w:t>
      </w:r>
      <w:r w:rsidRPr="00854D0E">
        <w:rPr>
          <w:u w:val="single"/>
        </w:rPr>
        <w:t xml:space="preserve">; thus, </w:t>
      </w:r>
      <w:r w:rsidRPr="00E46933">
        <w:rPr>
          <w:highlight w:val="cyan"/>
          <w:u w:val="single"/>
        </w:rPr>
        <w:t>these data</w:t>
      </w:r>
      <w:r w:rsidRPr="00854D0E">
        <w:rPr>
          <w:u w:val="single"/>
        </w:rPr>
        <w:t xml:space="preserve"> also </w:t>
      </w:r>
      <w:r w:rsidRPr="00E46933">
        <w:rPr>
          <w:highlight w:val="cyan"/>
          <w:u w:val="single"/>
        </w:rPr>
        <w:t>provide a real-time example of</w:t>
      </w:r>
      <w:r w:rsidRPr="00854D0E">
        <w:rPr>
          <w:u w:val="single"/>
        </w:rPr>
        <w:t xml:space="preserve"> the public </w:t>
      </w:r>
      <w:r w:rsidRPr="00E46933">
        <w:rPr>
          <w:highlight w:val="cyan"/>
          <w:u w:val="single"/>
        </w:rPr>
        <w:t>health implications of</w:t>
      </w:r>
      <w:r w:rsidRPr="00854D0E">
        <w:rPr>
          <w:u w:val="single"/>
        </w:rPr>
        <w:t xml:space="preserve"> chronic </w:t>
      </w:r>
      <w:r w:rsidRPr="00E46933">
        <w:rPr>
          <w:highlight w:val="cyan"/>
          <w:u w:val="single"/>
        </w:rPr>
        <w:t>hospital</w:t>
      </w:r>
      <w:r w:rsidRPr="00854D0E">
        <w:rPr>
          <w:u w:val="single"/>
        </w:rPr>
        <w:t xml:space="preserve"> nurse </w:t>
      </w:r>
      <w:r w:rsidRPr="00E46933">
        <w:rPr>
          <w:highlight w:val="cyan"/>
          <w:u w:val="single"/>
        </w:rPr>
        <w:t>understaffing</w:t>
      </w:r>
      <w:r w:rsidRPr="00854D0E">
        <w:rPr>
          <w:u w:val="single"/>
        </w:rPr>
        <w:t>.</w:t>
      </w:r>
    </w:p>
    <w:p w14:paraId="01599536" w14:textId="77777777" w:rsidR="000B0357" w:rsidRPr="00854D0E" w:rsidRDefault="000B0357" w:rsidP="000B0357">
      <w:pPr>
        <w:rPr>
          <w:u w:val="single"/>
        </w:rPr>
      </w:pPr>
      <w:r w:rsidRPr="00854D0E">
        <w:rPr>
          <w:b/>
          <w:bCs/>
        </w:rPr>
        <w:t>Methods</w:t>
      </w:r>
      <w:r w:rsidRPr="00854D0E">
        <w:t xml:space="preserve"> </w:t>
      </w:r>
      <w:r w:rsidRPr="00E46933">
        <w:rPr>
          <w:highlight w:val="cyan"/>
          <w:u w:val="single"/>
        </w:rPr>
        <w:t>Survey data from nurses and patients</w:t>
      </w:r>
      <w:r w:rsidRPr="00854D0E">
        <w:rPr>
          <w:u w:val="single"/>
        </w:rPr>
        <w:t xml:space="preserve"> in 254 hospitals </w:t>
      </w:r>
      <w:r w:rsidRPr="00E46933">
        <w:rPr>
          <w:highlight w:val="cyan"/>
          <w:u w:val="single"/>
        </w:rPr>
        <w:t>in New York and Illinois between December</w:t>
      </w:r>
      <w:r w:rsidRPr="00854D0E">
        <w:rPr>
          <w:u w:val="single"/>
        </w:rPr>
        <w:t xml:space="preserve"> 2019 </w:t>
      </w:r>
      <w:r w:rsidRPr="00E46933">
        <w:rPr>
          <w:highlight w:val="cyan"/>
          <w:u w:val="single"/>
        </w:rPr>
        <w:t>and February</w:t>
      </w:r>
      <w:r w:rsidRPr="00854D0E">
        <w:rPr>
          <w:u w:val="single"/>
        </w:rPr>
        <w:t xml:space="preserve"> 2020 </w:t>
      </w:r>
      <w:r w:rsidRPr="00E46933">
        <w:rPr>
          <w:highlight w:val="cyan"/>
          <w:u w:val="single"/>
        </w:rPr>
        <w:t>document associations of nurse staffing with care quality</w:t>
      </w:r>
      <w:r w:rsidRPr="00854D0E">
        <w:rPr>
          <w:u w:val="single"/>
        </w:rPr>
        <w:t>, patient experiences and nurse burnout.</w:t>
      </w:r>
    </w:p>
    <w:p w14:paraId="64BDEDF7" w14:textId="77777777" w:rsidR="000B0357" w:rsidRPr="005F065C" w:rsidRDefault="000B0357" w:rsidP="000B0357">
      <w:pPr>
        <w:rPr>
          <w:strike/>
        </w:rPr>
      </w:pPr>
      <w:r w:rsidRPr="00854D0E">
        <w:rPr>
          <w:b/>
          <w:bCs/>
        </w:rPr>
        <w:t>Results</w:t>
      </w:r>
      <w:r w:rsidRPr="00854D0E">
        <w:t xml:space="preserve"> </w:t>
      </w:r>
      <w:r w:rsidRPr="00854D0E">
        <w:rPr>
          <w:u w:val="single"/>
        </w:rPr>
        <w:t xml:space="preserve">Mean staffing in medical-surgical units varied from 3.3 to 9.7 patients per nurse, with the worst mean staffing in New York City. </w:t>
      </w:r>
      <w:r w:rsidRPr="00E46933">
        <w:rPr>
          <w:highlight w:val="cyan"/>
          <w:u w:val="single"/>
        </w:rPr>
        <w:t>Over half the nurses in both states experienced</w:t>
      </w:r>
      <w:r w:rsidRPr="00854D0E">
        <w:rPr>
          <w:u w:val="single"/>
        </w:rPr>
        <w:t xml:space="preserve"> high </w:t>
      </w:r>
      <w:r w:rsidRPr="00E46933">
        <w:rPr>
          <w:highlight w:val="cyan"/>
          <w:u w:val="single"/>
        </w:rPr>
        <w:t>burnout</w:t>
      </w:r>
      <w:r w:rsidRPr="00854D0E">
        <w:rPr>
          <w:u w:val="single"/>
        </w:rPr>
        <w:t xml:space="preserve">. Half gave their hospitals </w:t>
      </w:r>
      <w:proofErr w:type="spellStart"/>
      <w:r w:rsidRPr="00854D0E">
        <w:rPr>
          <w:u w:val="single"/>
        </w:rPr>
        <w:t>unfavourable</w:t>
      </w:r>
      <w:proofErr w:type="spellEnd"/>
      <w:r w:rsidRPr="00854D0E">
        <w:rPr>
          <w:u w:val="single"/>
        </w:rPr>
        <w:t xml:space="preserve"> safety grades and two-thirds would not definitely recommend their hospitals</w:t>
      </w:r>
      <w:r w:rsidRPr="00854D0E">
        <w:t>. One-third of patients rated their hospitals less than excellent and would not definitely recommend it to others</w:t>
      </w:r>
      <w:r w:rsidRPr="00854D0E">
        <w:rPr>
          <w:u w:val="single"/>
        </w:rPr>
        <w:t xml:space="preserve">. After adjusting for confounding factors, </w:t>
      </w:r>
      <w:r w:rsidRPr="005F065C">
        <w:rPr>
          <w:strike/>
          <w:highlight w:val="cyan"/>
          <w:u w:val="single"/>
        </w:rPr>
        <w:t>each additional patient per nurse increased odds of nurses and</w:t>
      </w:r>
      <w:r w:rsidRPr="005F065C">
        <w:rPr>
          <w:strike/>
          <w:u w:val="single"/>
        </w:rPr>
        <w:t xml:space="preserve"> per cent of </w:t>
      </w:r>
      <w:r w:rsidRPr="005F065C">
        <w:rPr>
          <w:strike/>
          <w:highlight w:val="cyan"/>
          <w:u w:val="single"/>
        </w:rPr>
        <w:t xml:space="preserve">patients giving </w:t>
      </w:r>
      <w:proofErr w:type="spellStart"/>
      <w:r w:rsidRPr="005F065C">
        <w:rPr>
          <w:strike/>
          <w:highlight w:val="cyan"/>
          <w:u w:val="single"/>
        </w:rPr>
        <w:t>unfavourable</w:t>
      </w:r>
      <w:proofErr w:type="spellEnd"/>
      <w:r w:rsidRPr="005F065C">
        <w:rPr>
          <w:strike/>
          <w:highlight w:val="cyan"/>
          <w:u w:val="single"/>
        </w:rPr>
        <w:t xml:space="preserve"> reports</w:t>
      </w:r>
      <w:r w:rsidRPr="005F065C">
        <w:rPr>
          <w:strike/>
        </w:rPr>
        <w:t xml:space="preserve">; ORs ranged from 1.15 to 1.52 </w:t>
      </w:r>
      <w:r w:rsidRPr="005F065C">
        <w:rPr>
          <w:strike/>
        </w:rPr>
        <w:lastRenderedPageBreak/>
        <w:t>for nurses on medical-surgical units and from 1.32 to 3.63 for nurses on intensive care units.</w:t>
      </w:r>
    </w:p>
    <w:p w14:paraId="655F0328" w14:textId="77777777" w:rsidR="000B0357" w:rsidRPr="005F065C" w:rsidRDefault="000B0357" w:rsidP="000B0357">
      <w:pPr>
        <w:rPr>
          <w:strike/>
          <w:u w:val="single"/>
        </w:rPr>
      </w:pPr>
      <w:r w:rsidRPr="005F065C">
        <w:rPr>
          <w:b/>
          <w:bCs/>
          <w:strike/>
        </w:rPr>
        <w:t>Conclusions</w:t>
      </w:r>
      <w:r w:rsidRPr="005F065C">
        <w:rPr>
          <w:strike/>
        </w:rPr>
        <w:t xml:space="preserve"> </w:t>
      </w:r>
      <w:r w:rsidRPr="005F065C">
        <w:rPr>
          <w:strike/>
          <w:u w:val="single"/>
        </w:rPr>
        <w:t xml:space="preserve">Hospital nurses were burned out and working in </w:t>
      </w:r>
      <w:r w:rsidRPr="005F065C">
        <w:rPr>
          <w:strike/>
          <w:highlight w:val="cyan"/>
          <w:u w:val="single"/>
        </w:rPr>
        <w:t>understaffed conditions</w:t>
      </w:r>
      <w:r w:rsidRPr="005F065C">
        <w:rPr>
          <w:strike/>
          <w:u w:val="single"/>
        </w:rPr>
        <w:t xml:space="preserve"> in the weeks </w:t>
      </w:r>
      <w:r w:rsidRPr="005F065C">
        <w:rPr>
          <w:strike/>
          <w:highlight w:val="cyan"/>
          <w:u w:val="single"/>
        </w:rPr>
        <w:t>prior to the first wave of COVID-19 cases, posing risks to the public’s health.</w:t>
      </w:r>
      <w:r w:rsidRPr="005F065C">
        <w:rPr>
          <w:strike/>
          <w:u w:val="single"/>
        </w:rPr>
        <w:t xml:space="preserve"> Such </w:t>
      </w:r>
      <w:r w:rsidRPr="005F065C">
        <w:rPr>
          <w:strike/>
          <w:highlight w:val="cyan"/>
          <w:u w:val="single"/>
        </w:rPr>
        <w:t>risks could be addressed by safe</w:t>
      </w:r>
      <w:r w:rsidRPr="005F065C">
        <w:rPr>
          <w:strike/>
          <w:u w:val="single"/>
        </w:rPr>
        <w:t xml:space="preserve"> nurse </w:t>
      </w:r>
      <w:r w:rsidRPr="005F065C">
        <w:rPr>
          <w:strike/>
          <w:highlight w:val="cyan"/>
          <w:u w:val="single"/>
        </w:rPr>
        <w:t>staffing policies</w:t>
      </w:r>
      <w:r w:rsidRPr="005F065C">
        <w:rPr>
          <w:strike/>
          <w:u w:val="single"/>
        </w:rPr>
        <w:t xml:space="preserve"> currently under consideration.</w:t>
      </w:r>
    </w:p>
    <w:p w14:paraId="09090674" w14:textId="77777777" w:rsidR="000B0357" w:rsidRPr="00854D0E" w:rsidRDefault="000B0357" w:rsidP="000B0357">
      <w:pPr>
        <w:pStyle w:val="Heading4"/>
      </w:pPr>
      <w:r w:rsidRPr="00854D0E">
        <w:t xml:space="preserve">COVID and future pandemics will reproduce </w:t>
      </w:r>
      <w:r w:rsidRPr="00854D0E">
        <w:rPr>
          <w:u w:val="single"/>
        </w:rPr>
        <w:t>untenable</w:t>
      </w:r>
      <w:r w:rsidRPr="00854D0E">
        <w:t xml:space="preserve"> working conditions and </w:t>
      </w:r>
      <w:r w:rsidRPr="00854D0E">
        <w:rPr>
          <w:u w:val="single"/>
        </w:rPr>
        <w:t>racialized</w:t>
      </w:r>
      <w:r w:rsidRPr="00854D0E">
        <w:t xml:space="preserve"> and classed life outcomes. </w:t>
      </w:r>
    </w:p>
    <w:p w14:paraId="3A49395A" w14:textId="77777777" w:rsidR="000B0357" w:rsidRPr="00854D0E" w:rsidRDefault="000B0357" w:rsidP="000B0357">
      <w:r w:rsidRPr="00854D0E">
        <w:rPr>
          <w:rStyle w:val="Style13ptBold"/>
        </w:rPr>
        <w:t>Sell 20</w:t>
      </w:r>
      <w:r w:rsidRPr="00854D0E">
        <w:t xml:space="preserve"> – Susan K. Sell is a Professor of Political Science and International Affairs at George Washington University. (“What COVID</w:t>
      </w:r>
      <w:r w:rsidRPr="00854D0E">
        <w:noBreakHyphen/>
        <w:t>19 Reveals About Twenty</w:t>
      </w:r>
      <w:r w:rsidRPr="00854D0E">
        <w:noBreakHyphen/>
        <w:t xml:space="preserve">First Century Capitalism: Adversity and Opportunity,” pg. 152-153) </w:t>
      </w:r>
      <w:proofErr w:type="spellStart"/>
      <w:r w:rsidRPr="00854D0E">
        <w:t>julian</w:t>
      </w:r>
      <w:proofErr w:type="spellEnd"/>
    </w:p>
    <w:p w14:paraId="262A07CA" w14:textId="77777777" w:rsidR="000B0357" w:rsidRPr="00854D0E" w:rsidRDefault="000B0357" w:rsidP="000B0357">
      <w:r w:rsidRPr="00854D0E">
        <w:rPr>
          <w:rStyle w:val="StyleUnderline"/>
        </w:rPr>
        <w:t xml:space="preserve">The </w:t>
      </w:r>
      <w:r w:rsidRPr="00E46933">
        <w:rPr>
          <w:rStyle w:val="StyleUnderline"/>
          <w:highlight w:val="cyan"/>
        </w:rPr>
        <w:t>COVID</w:t>
      </w:r>
      <w:r w:rsidRPr="00E46933">
        <w:rPr>
          <w:highlight w:val="cyan"/>
        </w:rPr>
        <w:t>-</w:t>
      </w:r>
      <w:r w:rsidRPr="00E46933">
        <w:rPr>
          <w:rStyle w:val="StyleUnderline"/>
          <w:highlight w:val="cyan"/>
        </w:rPr>
        <w:t>19 p</w:t>
      </w:r>
      <w:r w:rsidRPr="00854D0E">
        <w:rPr>
          <w:rStyle w:val="StyleUnderline"/>
        </w:rPr>
        <w:t xml:space="preserve">andemic </w:t>
      </w:r>
      <w:r w:rsidRPr="00E46933">
        <w:rPr>
          <w:rStyle w:val="StyleUnderline"/>
          <w:highlight w:val="cyan"/>
        </w:rPr>
        <w:t xml:space="preserve">has revealed </w:t>
      </w:r>
      <w:r w:rsidRPr="00E46933">
        <w:rPr>
          <w:rStyle w:val="Emphasis"/>
          <w:highlight w:val="cyan"/>
        </w:rPr>
        <w:t>the lethal consequences of</w:t>
      </w:r>
      <w:r w:rsidRPr="00854D0E">
        <w:rPr>
          <w:rStyle w:val="Emphasis"/>
        </w:rPr>
        <w:t xml:space="preserve"> the sharp rise in </w:t>
      </w:r>
      <w:r w:rsidRPr="00E46933">
        <w:rPr>
          <w:rStyle w:val="Emphasis"/>
          <w:highlight w:val="cyan"/>
        </w:rPr>
        <w:t>economic inequality</w:t>
      </w:r>
      <w:r w:rsidRPr="00854D0E">
        <w:t xml:space="preserve">, </w:t>
      </w:r>
      <w:r w:rsidRPr="00854D0E">
        <w:rPr>
          <w:rStyle w:val="StyleUnderline"/>
        </w:rPr>
        <w:t xml:space="preserve">the concentration of wealth in fewer and fewer hands and the increasing precarity of </w:t>
      </w:r>
      <w:proofErr w:type="spellStart"/>
      <w:r w:rsidRPr="00854D0E">
        <w:rPr>
          <w:rStyle w:val="StyleUnderline"/>
        </w:rPr>
        <w:t>labour</w:t>
      </w:r>
      <w:proofErr w:type="spellEnd"/>
      <w:r w:rsidRPr="00854D0E">
        <w:t>. For example, as COVID-19 slammed Manhattan, members of the top 1% flocked to their beach retreats in the Hamptons to ride out the contagion (</w:t>
      </w:r>
      <w:proofErr w:type="spellStart"/>
      <w:r w:rsidRPr="00854D0E">
        <w:t>Sellinger</w:t>
      </w:r>
      <w:proofErr w:type="spellEnd"/>
      <w:r w:rsidRPr="00854D0E">
        <w:t xml:space="preserve"> 2020). Meanwhile, ‘</w:t>
      </w:r>
      <w:r w:rsidRPr="00E46933">
        <w:rPr>
          <w:rStyle w:val="Emphasis"/>
          <w:highlight w:val="cyan"/>
        </w:rPr>
        <w:t>essential workers</w:t>
      </w:r>
      <w:r w:rsidRPr="00E46933">
        <w:rPr>
          <w:highlight w:val="cyan"/>
        </w:rPr>
        <w:t>’</w:t>
      </w:r>
      <w:r w:rsidRPr="00854D0E">
        <w:t xml:space="preserve"> at the bottom of the contemporary economic hierarchy </w:t>
      </w:r>
      <w:r w:rsidRPr="00E46933">
        <w:rPr>
          <w:rStyle w:val="StyleUnderline"/>
          <w:highlight w:val="cyan"/>
        </w:rPr>
        <w:t>had no options but to continue to show up</w:t>
      </w:r>
      <w:r w:rsidRPr="00854D0E">
        <w:rPr>
          <w:rStyle w:val="StyleUnderline"/>
        </w:rPr>
        <w:t xml:space="preserve"> for work </w:t>
      </w:r>
      <w:r w:rsidRPr="00E46933">
        <w:rPr>
          <w:rStyle w:val="StyleUnderline"/>
          <w:highlight w:val="cyan"/>
        </w:rPr>
        <w:t>and face exposure</w:t>
      </w:r>
      <w:r w:rsidRPr="00854D0E">
        <w:rPr>
          <w:rStyle w:val="StyleUnderline"/>
        </w:rPr>
        <w:t xml:space="preserve"> to the deadly virus</w:t>
      </w:r>
      <w:r w:rsidRPr="00854D0E">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854D0E">
        <w:rPr>
          <w:rStyle w:val="StyleUnderline"/>
        </w:rPr>
        <w:t xml:space="preserve">Katie Pine and Kate </w:t>
      </w:r>
      <w:proofErr w:type="spellStart"/>
      <w:r w:rsidRPr="00854D0E">
        <w:rPr>
          <w:rStyle w:val="StyleUnderline"/>
        </w:rPr>
        <w:t>Henne</w:t>
      </w:r>
      <w:proofErr w:type="spellEnd"/>
      <w:r w:rsidRPr="00854D0E">
        <w:rPr>
          <w:rStyle w:val="StyleUnderline"/>
        </w:rPr>
        <w:t xml:space="preserve"> refer to them as</w:t>
      </w:r>
      <w:r w:rsidRPr="00854D0E">
        <w:t xml:space="preserve"> ‘</w:t>
      </w:r>
      <w:r w:rsidRPr="00854D0E">
        <w:rPr>
          <w:rStyle w:val="StyleUnderline"/>
        </w:rPr>
        <w:t>new risk workers</w:t>
      </w:r>
      <w:r w:rsidRPr="00854D0E">
        <w:t xml:space="preserve">’, </w:t>
      </w:r>
      <w:r w:rsidRPr="00854D0E">
        <w:rPr>
          <w:rStyle w:val="StyleUnderline"/>
        </w:rPr>
        <w:t>many of whom are given mandates for minimizing risk but few resources to implement them</w:t>
      </w:r>
      <w:r w:rsidRPr="00854D0E">
        <w:t xml:space="preserve"> (Pine and </w:t>
      </w:r>
      <w:proofErr w:type="spellStart"/>
      <w:r w:rsidRPr="00854D0E">
        <w:t>Henne</w:t>
      </w:r>
      <w:proofErr w:type="spellEnd"/>
      <w:r w:rsidRPr="00854D0E">
        <w:t xml:space="preserve"> 2020). For example, in the John H. Stroger Hospital in Chicago, </w:t>
      </w:r>
      <w:r w:rsidRPr="00854D0E">
        <w:rPr>
          <w:rStyle w:val="StyleUnderline"/>
        </w:rPr>
        <w:t>nurses were being told to reuse N95 masks</w:t>
      </w:r>
      <w:r w:rsidRPr="00854D0E">
        <w:t xml:space="preserve">, ‘sometimes up to forty-five days’ (Jaffe and Chen 2020: 138). By contrast, knowledge workers could work from the safety of their own homes and reduce their risks of becoming infected. </w:t>
      </w:r>
    </w:p>
    <w:p w14:paraId="35799EE9" w14:textId="77777777" w:rsidR="000B0357" w:rsidRPr="00854D0E" w:rsidRDefault="000B0357" w:rsidP="000B0357">
      <w:r w:rsidRPr="00E46933">
        <w:rPr>
          <w:rStyle w:val="StyleUnderline"/>
          <w:highlight w:val="cyan"/>
        </w:rPr>
        <w:t xml:space="preserve">COVID-19 has disproportionately attacked communities of </w:t>
      </w:r>
      <w:proofErr w:type="spellStart"/>
      <w:r w:rsidRPr="00E46933">
        <w:rPr>
          <w:rStyle w:val="StyleUnderline"/>
          <w:highlight w:val="cyan"/>
        </w:rPr>
        <w:t>colour</w:t>
      </w:r>
      <w:proofErr w:type="spellEnd"/>
      <w:r w:rsidRPr="00854D0E">
        <w:t xml:space="preserve">, </w:t>
      </w:r>
      <w:r w:rsidRPr="00854D0E">
        <w:rPr>
          <w:rStyle w:val="Emphasis"/>
        </w:rPr>
        <w:t>compounding economic inequality and systemic racism</w:t>
      </w:r>
      <w:r w:rsidRPr="00854D0E">
        <w:t>. It is clear that ‘</w:t>
      </w:r>
      <w:r w:rsidRPr="00854D0E">
        <w:rPr>
          <w:rStyle w:val="StyleUnderline"/>
        </w:rPr>
        <w:t>race matters for the way that markets have been built historically and function today</w:t>
      </w:r>
      <w:r w:rsidRPr="00854D0E">
        <w:t xml:space="preserve">’ (McNamara and Newman 2020: 6). As Presidential candidate Joe Biden pointed out during the presidential debate in September 2020, </w:t>
      </w:r>
      <w:r w:rsidRPr="00854D0E">
        <w:rPr>
          <w:rStyle w:val="StyleUnderline"/>
        </w:rPr>
        <w:t>1 out of every one-thousand African Americans in the US has died from COVID-19</w:t>
      </w:r>
      <w:r w:rsidRPr="00854D0E">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5D211E9" w14:textId="77777777" w:rsidR="000B0357" w:rsidRPr="00CD0906" w:rsidRDefault="000B0357" w:rsidP="00CD0906">
      <w:r w:rsidRPr="00854D0E">
        <w:rPr>
          <w:rStyle w:val="StyleUnderline"/>
        </w:rPr>
        <w:lastRenderedPageBreak/>
        <w:t xml:space="preserve">Many of the precariat are people of </w:t>
      </w:r>
      <w:proofErr w:type="spellStart"/>
      <w:r w:rsidRPr="00854D0E">
        <w:rPr>
          <w:rStyle w:val="StyleUnderline"/>
        </w:rPr>
        <w:t>colour</w:t>
      </w:r>
      <w:proofErr w:type="spellEnd"/>
      <w:r w:rsidRPr="00854D0E">
        <w:t xml:space="preserve">, </w:t>
      </w:r>
      <w:r w:rsidRPr="00854D0E">
        <w:rPr>
          <w:rStyle w:val="StyleUnderline"/>
        </w:rPr>
        <w:t>recent immigrants and undocumented workers</w:t>
      </w:r>
      <w:r w:rsidRPr="00854D0E">
        <w:t xml:space="preserve">. By May 2020 </w:t>
      </w:r>
      <w:r w:rsidRPr="00E46933">
        <w:rPr>
          <w:rStyle w:val="Emphasis"/>
          <w:highlight w:val="cyan"/>
        </w:rPr>
        <w:t>slaughterhouses around the world became virus hot spots</w:t>
      </w:r>
      <w:r w:rsidRPr="00854D0E">
        <w:rPr>
          <w:rStyle w:val="StyleUnderline"/>
        </w:rPr>
        <w:t xml:space="preserve"> and exposed multiple layers of dysfunction</w:t>
      </w:r>
      <w:r w:rsidRPr="00854D0E">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854D0E">
        <w:rPr>
          <w:rStyle w:val="StyleUnderline"/>
        </w:rPr>
        <w:t xml:space="preserve">Many </w:t>
      </w:r>
      <w:r w:rsidRPr="00E46933">
        <w:rPr>
          <w:rStyle w:val="StyleUnderline"/>
          <w:highlight w:val="cyan"/>
        </w:rPr>
        <w:t>migrant workers in</w:t>
      </w:r>
      <w:r w:rsidRPr="00854D0E">
        <w:rPr>
          <w:rStyle w:val="StyleUnderline"/>
        </w:rPr>
        <w:t xml:space="preserve"> these plants </w:t>
      </w:r>
      <w:r w:rsidRPr="00E46933">
        <w:rPr>
          <w:rStyle w:val="StyleUnderline"/>
          <w:highlight w:val="cyan"/>
        </w:rPr>
        <w:t>live in</w:t>
      </w:r>
      <w:r w:rsidRPr="00854D0E">
        <w:rPr>
          <w:rStyle w:val="StyleUnderline"/>
        </w:rPr>
        <w:t xml:space="preserve"> communal housing</w:t>
      </w:r>
      <w:r w:rsidRPr="00854D0E">
        <w:t xml:space="preserve">; </w:t>
      </w:r>
      <w:r w:rsidRPr="00E46933">
        <w:rPr>
          <w:rStyle w:val="StyleUnderline"/>
          <w:highlight w:val="cyan"/>
        </w:rPr>
        <w:t>crowded working conditions</w:t>
      </w:r>
      <w:r w:rsidRPr="00854D0E">
        <w:t xml:space="preserve">, </w:t>
      </w:r>
      <w:r w:rsidRPr="00854D0E">
        <w:rPr>
          <w:rStyle w:val="StyleUnderline"/>
        </w:rPr>
        <w:t xml:space="preserve">large plants </w:t>
      </w:r>
      <w:r w:rsidRPr="00E46933">
        <w:rPr>
          <w:rStyle w:val="StyleUnderline"/>
          <w:highlight w:val="cyan"/>
        </w:rPr>
        <w:t>and cramped housing</w:t>
      </w:r>
      <w:r w:rsidRPr="00854D0E">
        <w:t xml:space="preserve">, </w:t>
      </w:r>
      <w:r w:rsidRPr="00854D0E">
        <w:rPr>
          <w:rStyle w:val="StyleUnderline"/>
        </w:rPr>
        <w:t>and lack of paid sick leave all exacerbate the spread of coronavirus in these environments</w:t>
      </w:r>
      <w:r w:rsidRPr="00854D0E">
        <w:t xml:space="preserve">. Indeed, </w:t>
      </w:r>
      <w:r w:rsidRPr="00E46933">
        <w:rPr>
          <w:rStyle w:val="StyleUnderline"/>
          <w:highlight w:val="cyan"/>
        </w:rPr>
        <w:t>Tyson</w:t>
      </w:r>
      <w:r w:rsidRPr="00854D0E">
        <w:rPr>
          <w:rStyle w:val="StyleUnderline"/>
        </w:rPr>
        <w:t xml:space="preserve"> </w:t>
      </w:r>
      <w:r w:rsidRPr="00E46933">
        <w:rPr>
          <w:rStyle w:val="StyleUnderline"/>
          <w:highlight w:val="cyan"/>
        </w:rPr>
        <w:t>was</w:t>
      </w:r>
      <w:r w:rsidRPr="00854D0E">
        <w:rPr>
          <w:rStyle w:val="StyleUnderline"/>
        </w:rPr>
        <w:t xml:space="preserve"> even </w:t>
      </w:r>
      <w:r w:rsidRPr="00E46933">
        <w:rPr>
          <w:rStyle w:val="StyleUnderline"/>
          <w:highlight w:val="cyan"/>
        </w:rPr>
        <w:t>offering workers $500 bonuses to keep working</w:t>
      </w:r>
      <w:r w:rsidRPr="00854D0E">
        <w:rPr>
          <w:rStyle w:val="StyleUnderline"/>
        </w:rPr>
        <w:t xml:space="preserve"> in the midst of plant outbreaks</w:t>
      </w:r>
      <w:r w:rsidRPr="00854D0E">
        <w:t xml:space="preserve"> (van der Zee et al. 2020). Workers are shouldering all of the risk as slaughterhouse companies get the rewards. </w:t>
      </w:r>
      <w:r w:rsidRPr="00854D0E">
        <w:rPr>
          <w:rStyle w:val="StyleUnderline"/>
        </w:rPr>
        <w:t>Structures of the global economy</w:t>
      </w:r>
      <w:r w:rsidRPr="00854D0E">
        <w:t xml:space="preserve">, </w:t>
      </w:r>
      <w:r w:rsidRPr="00854D0E">
        <w:rPr>
          <w:rStyle w:val="StyleUnderline"/>
        </w:rPr>
        <w:t xml:space="preserve">including financialization and </w:t>
      </w:r>
      <w:r w:rsidRPr="00E46933">
        <w:rPr>
          <w:rStyle w:val="StyleUnderline"/>
          <w:highlight w:val="cyan"/>
        </w:rPr>
        <w:t>monopoly capitalism have amplified the dangers of the pandemic</w:t>
      </w:r>
      <w:r w:rsidRPr="00854D0E">
        <w:rPr>
          <w:rStyle w:val="StyleUnderline"/>
        </w:rPr>
        <w:t xml:space="preserve"> and pushed people further</w:t>
      </w:r>
      <w:r w:rsidRPr="00854D0E">
        <w:t> ‘</w:t>
      </w:r>
      <w:r w:rsidRPr="00854D0E">
        <w:rPr>
          <w:rStyle w:val="StyleUnderline"/>
        </w:rPr>
        <w:t xml:space="preserve">into unequal groups </w:t>
      </w:r>
      <w:r w:rsidRPr="00854D0E">
        <w:rPr>
          <w:rStyle w:val="Emphasis"/>
        </w:rPr>
        <w:t>that are not only divided by money but by matters of life and death</w:t>
      </w:r>
      <w:r w:rsidRPr="00854D0E">
        <w:t>’ (McNamara and Newman 2020: 11; Sell and Williams 2019).</w:t>
      </w:r>
    </w:p>
    <w:p w14:paraId="3705D323" w14:textId="77777777" w:rsidR="000B0357" w:rsidRPr="00CD0906" w:rsidRDefault="000B0357" w:rsidP="00CD0906"/>
    <w:p w14:paraId="2F6CF0E7" w14:textId="107E8318" w:rsidR="000B0357" w:rsidRPr="00CD0906" w:rsidRDefault="000B0357" w:rsidP="00CD0906"/>
    <w:p w14:paraId="0162A07E" w14:textId="77777777" w:rsidR="000B0357" w:rsidRPr="00854D0E" w:rsidRDefault="000B0357" w:rsidP="000B0357">
      <w:pPr>
        <w:pStyle w:val="Heading4"/>
      </w:pPr>
      <w:r w:rsidRPr="00854D0E">
        <w:t xml:space="preserve">Thus, the </w:t>
      </w:r>
      <w:r w:rsidRPr="00854D0E">
        <w:rPr>
          <w:u w:val="single"/>
        </w:rPr>
        <w:t>Plan</w:t>
      </w:r>
      <w:r w:rsidRPr="00854D0E">
        <w:t xml:space="preserve">: A just government ought to recognize an unconditional right of </w:t>
      </w:r>
      <w:r w:rsidRPr="00854D0E">
        <w:rPr>
          <w:u w:val="single"/>
        </w:rPr>
        <w:t>healthcare workers</w:t>
      </w:r>
      <w:r w:rsidRPr="00854D0E">
        <w:t xml:space="preserve"> to strike. </w:t>
      </w:r>
    </w:p>
    <w:p w14:paraId="3FB3BBB1" w14:textId="77777777" w:rsidR="000B0357" w:rsidRPr="00854D0E" w:rsidRDefault="000B0357" w:rsidP="000B0357"/>
    <w:p w14:paraId="6D345ECC" w14:textId="77777777" w:rsidR="000B0357" w:rsidRPr="00854D0E" w:rsidRDefault="000B0357" w:rsidP="000B0357">
      <w:pPr>
        <w:pStyle w:val="Heading4"/>
      </w:pPr>
      <w:r w:rsidRPr="00854D0E">
        <w:t xml:space="preserve">The plan is effective – </w:t>
      </w:r>
      <w:r w:rsidRPr="00854D0E">
        <w:rPr>
          <w:u w:val="single"/>
        </w:rPr>
        <w:t>emergency duty</w:t>
      </w:r>
      <w:r w:rsidRPr="00854D0E">
        <w:t xml:space="preserve"> workers stay and organizers will reveal flexibility and organization</w:t>
      </w:r>
    </w:p>
    <w:p w14:paraId="0D25BA30" w14:textId="77777777" w:rsidR="000B0357" w:rsidRPr="00854D0E" w:rsidRDefault="000B0357" w:rsidP="000B0357">
      <w:pPr>
        <w:rPr>
          <w:b/>
          <w:bCs/>
          <w:sz w:val="26"/>
        </w:rPr>
      </w:pPr>
      <w:proofErr w:type="spellStart"/>
      <w:r w:rsidRPr="00854D0E">
        <w:rPr>
          <w:rStyle w:val="Style13ptBold"/>
        </w:rPr>
        <w:t>Świątkowski</w:t>
      </w:r>
      <w:proofErr w:type="spellEnd"/>
      <w:r w:rsidRPr="00854D0E">
        <w:rPr>
          <w:rStyle w:val="Style13ptBold"/>
        </w:rPr>
        <w:t xml:space="preserve"> 17 </w:t>
      </w:r>
      <w:r w:rsidRPr="00854D0E">
        <w:t xml:space="preserve">[Andrzej Marian </w:t>
      </w:r>
      <w:proofErr w:type="spellStart"/>
      <w:r w:rsidRPr="00854D0E">
        <w:t>Świątkowski</w:t>
      </w:r>
      <w:proofErr w:type="spellEnd"/>
      <w:r w:rsidRPr="00854D0E">
        <w:t xml:space="preserve">. Polish lawyer, professor of legal sciences, full professor at the Jagiellonian University and the </w:t>
      </w:r>
      <w:proofErr w:type="spellStart"/>
      <w:r w:rsidRPr="00854D0E">
        <w:t>Ignatianum</w:t>
      </w:r>
      <w:proofErr w:type="spellEnd"/>
      <w:r w:rsidRPr="00854D0E">
        <w:t xml:space="preserve"> Academy in Krakow, specialist in the field of labor law. Pronounced “Swat-cow-ski”. December 20, 2017. “The Right To Strike in Health Service” </w:t>
      </w:r>
      <w:hyperlink r:id="rId29" w:history="1">
        <w:r w:rsidRPr="00854D0E">
          <w:t>https://www.humanitas.edu.pl/resources/upload/dokumenty/Wydawnictwo/Roczniki%20AiP%20-%20pliki/Podzielone/Roczniki%20AiP%202017%20z2/RAiP_2_2017-303-314.pdf Accessed 10/28</w:t>
        </w:r>
      </w:hyperlink>
      <w:r w:rsidRPr="00854D0E">
        <w:t xml:space="preserve"> //gord0]</w:t>
      </w:r>
    </w:p>
    <w:p w14:paraId="7B64837F" w14:textId="77777777" w:rsidR="000B0357" w:rsidRPr="00854D0E" w:rsidRDefault="000B0357" w:rsidP="000B0357">
      <w:r w:rsidRPr="00854D0E">
        <w:rPr>
          <w:sz w:val="18"/>
          <w:szCs w:val="18"/>
        </w:rPr>
        <w:t>S</w:t>
      </w:r>
      <w:r w:rsidRPr="00854D0E">
        <w:rPr>
          <w:rStyle w:val="markedcontent"/>
          <w:sz w:val="18"/>
          <w:szCs w:val="18"/>
        </w:rPr>
        <w:t>PECIFIC</w:t>
      </w:r>
      <w:r w:rsidRPr="00854D0E">
        <w:rPr>
          <w:sz w:val="18"/>
          <w:szCs w:val="18"/>
        </w:rPr>
        <w:t xml:space="preserve"> </w:t>
      </w:r>
      <w:r w:rsidRPr="00854D0E">
        <w:rPr>
          <w:rStyle w:val="markedcontent"/>
          <w:sz w:val="18"/>
          <w:szCs w:val="18"/>
        </w:rPr>
        <w:t>SITUATION</w:t>
      </w:r>
      <w:r w:rsidRPr="00854D0E">
        <w:rPr>
          <w:sz w:val="18"/>
          <w:szCs w:val="18"/>
        </w:rPr>
        <w:t xml:space="preserve"> </w:t>
      </w:r>
      <w:r w:rsidRPr="00854D0E">
        <w:rPr>
          <w:rStyle w:val="markedcontent"/>
          <w:sz w:val="18"/>
          <w:szCs w:val="18"/>
        </w:rPr>
        <w:t>OF</w:t>
      </w:r>
      <w:r w:rsidRPr="00854D0E">
        <w:rPr>
          <w:sz w:val="18"/>
          <w:szCs w:val="18"/>
        </w:rPr>
        <w:t xml:space="preserve"> </w:t>
      </w:r>
      <w:r w:rsidRPr="00854D0E">
        <w:rPr>
          <w:rStyle w:val="markedcontent"/>
          <w:sz w:val="18"/>
          <w:szCs w:val="18"/>
        </w:rPr>
        <w:t>THE</w:t>
      </w:r>
      <w:r w:rsidRPr="00854D0E">
        <w:rPr>
          <w:sz w:val="18"/>
          <w:szCs w:val="18"/>
        </w:rPr>
        <w:t xml:space="preserve"> </w:t>
      </w:r>
      <w:r w:rsidRPr="00854D0E">
        <w:rPr>
          <w:rStyle w:val="markedcontent"/>
          <w:sz w:val="18"/>
          <w:szCs w:val="18"/>
        </w:rPr>
        <w:t>MEDICAL</w:t>
      </w:r>
      <w:r w:rsidRPr="00854D0E">
        <w:rPr>
          <w:sz w:val="18"/>
          <w:szCs w:val="18"/>
        </w:rPr>
        <w:t xml:space="preserve"> </w:t>
      </w:r>
      <w:r w:rsidRPr="00854D0E">
        <w:rPr>
          <w:rStyle w:val="markedcontent"/>
          <w:sz w:val="18"/>
          <w:szCs w:val="18"/>
        </w:rPr>
        <w:t>PERSONNEL</w:t>
      </w:r>
      <w:r w:rsidRPr="00854D0E">
        <w:rPr>
          <w:sz w:val="18"/>
          <w:szCs w:val="18"/>
        </w:rPr>
        <w:t xml:space="preserve"> </w:t>
      </w:r>
      <w:r w:rsidRPr="00854D0E">
        <w:rPr>
          <w:rStyle w:val="markedcontent"/>
          <w:sz w:val="18"/>
          <w:szCs w:val="18"/>
        </w:rPr>
        <w:t>DURING</w:t>
      </w:r>
      <w:r w:rsidRPr="00854D0E">
        <w:rPr>
          <w:sz w:val="18"/>
          <w:szCs w:val="18"/>
        </w:rPr>
        <w:t xml:space="preserve"> </w:t>
      </w:r>
      <w:r w:rsidRPr="00854D0E">
        <w:rPr>
          <w:rStyle w:val="markedcontent"/>
          <w:sz w:val="18"/>
          <w:szCs w:val="18"/>
        </w:rPr>
        <w:t>A</w:t>
      </w:r>
      <w:r w:rsidRPr="00854D0E">
        <w:rPr>
          <w:sz w:val="18"/>
          <w:szCs w:val="18"/>
        </w:rPr>
        <w:t xml:space="preserve"> </w:t>
      </w:r>
      <w:r w:rsidRPr="00854D0E">
        <w:rPr>
          <w:rStyle w:val="markedcontent"/>
          <w:sz w:val="18"/>
          <w:szCs w:val="18"/>
        </w:rPr>
        <w:t>STRIKE</w:t>
      </w:r>
      <w:r w:rsidRPr="00854D0E">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854D0E">
        <w:rPr>
          <w:rStyle w:val="markedcontent"/>
          <w:sz w:val="18"/>
          <w:szCs w:val="18"/>
        </w:rPr>
        <w:t xml:space="preserve">8 </w:t>
      </w:r>
      <w:r w:rsidRPr="00854D0E">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854D0E">
        <w:rPr>
          <w:u w:val="single"/>
        </w:rPr>
        <w:t xml:space="preserve">The </w:t>
      </w:r>
      <w:r w:rsidRPr="00E46933">
        <w:rPr>
          <w:highlight w:val="cyan"/>
          <w:u w:val="single"/>
        </w:rPr>
        <w:t>common practice</w:t>
      </w:r>
      <w:r w:rsidRPr="00854D0E">
        <w:rPr>
          <w:u w:val="single"/>
        </w:rPr>
        <w:t xml:space="preserve"> used </w:t>
      </w:r>
      <w:r w:rsidRPr="00E46933">
        <w:rPr>
          <w:highlight w:val="cyan"/>
          <w:u w:val="single"/>
        </w:rPr>
        <w:t>by trade unions organizing strikes of medical staff in hospitals</w:t>
      </w:r>
      <w:r w:rsidRPr="00854D0E">
        <w:rPr>
          <w:u w:val="single"/>
        </w:rPr>
        <w:t xml:space="preserve"> is to </w:t>
      </w:r>
      <w:r w:rsidRPr="00E46933">
        <w:rPr>
          <w:highlight w:val="cyan"/>
          <w:u w:val="single"/>
        </w:rPr>
        <w:t>refrain from performing</w:t>
      </w:r>
      <w:r w:rsidRPr="00854D0E">
        <w:rPr>
          <w:u w:val="single"/>
        </w:rPr>
        <w:t xml:space="preserve"> the </w:t>
      </w:r>
      <w:r w:rsidRPr="00E46933">
        <w:rPr>
          <w:highlight w:val="cyan"/>
          <w:u w:val="single"/>
        </w:rPr>
        <w:t>work of medical personnel except those who perform “emergency duty”</w:t>
      </w:r>
      <w:r w:rsidRPr="00854D0E">
        <w:rPr>
          <w:u w:val="single"/>
        </w:rPr>
        <w:t xml:space="preserve"> – they are </w:t>
      </w:r>
      <w:r w:rsidRPr="00E46933">
        <w:rPr>
          <w:highlight w:val="cyan"/>
          <w:u w:val="single"/>
        </w:rPr>
        <w:t>on standby to take</w:t>
      </w:r>
      <w:r w:rsidRPr="00854D0E">
        <w:rPr>
          <w:u w:val="single"/>
        </w:rPr>
        <w:t xml:space="preserve"> the </w:t>
      </w:r>
      <w:r w:rsidRPr="00E46933">
        <w:rPr>
          <w:highlight w:val="cyan"/>
          <w:u w:val="single"/>
        </w:rPr>
        <w:t>necessary rescue procedures in</w:t>
      </w:r>
      <w:r w:rsidRPr="00854D0E">
        <w:rPr>
          <w:u w:val="single"/>
        </w:rPr>
        <w:t xml:space="preserve"> sudden and </w:t>
      </w:r>
      <w:r w:rsidRPr="00E46933">
        <w:rPr>
          <w:highlight w:val="cyan"/>
          <w:u w:val="single"/>
        </w:rPr>
        <w:t>unexpected situations</w:t>
      </w:r>
      <w:r w:rsidRPr="00854D0E">
        <w:rPr>
          <w:u w:val="single"/>
        </w:rPr>
        <w:t>. “</w:t>
      </w:r>
      <w:r w:rsidRPr="00E46933">
        <w:rPr>
          <w:highlight w:val="cyan"/>
          <w:u w:val="single"/>
        </w:rPr>
        <w:t>Emergency duty”</w:t>
      </w:r>
      <w:r w:rsidRPr="00854D0E">
        <w:rPr>
          <w:u w:val="single"/>
        </w:rPr>
        <w:t xml:space="preserve"> is a commonly used technique of </w:t>
      </w:r>
      <w:r w:rsidRPr="00E46933">
        <w:rPr>
          <w:highlight w:val="cyan"/>
          <w:u w:val="single"/>
        </w:rPr>
        <w:t>caring for health and life of hospital patients on days</w:t>
      </w:r>
      <w:r w:rsidRPr="00854D0E">
        <w:rPr>
          <w:u w:val="single"/>
        </w:rPr>
        <w:t xml:space="preserve"> and hours </w:t>
      </w:r>
      <w:r w:rsidRPr="00E46933">
        <w:rPr>
          <w:highlight w:val="cyan"/>
          <w:u w:val="single"/>
        </w:rPr>
        <w:t>non-working for medical personnel</w:t>
      </w:r>
      <w:r w:rsidRPr="00854D0E">
        <w:t xml:space="preserve">. Then pre-planned medical procedures are not </w:t>
      </w:r>
      <w:r w:rsidRPr="00854D0E">
        <w:lastRenderedPageBreak/>
        <w:t>performed. A hospital is an institution which should guarantee its patients that the obligation of the treatment will be carried out</w:t>
      </w:r>
      <w:r w:rsidRPr="00854D0E">
        <w:rPr>
          <w:u w:val="single"/>
        </w:rPr>
        <w:t xml:space="preserve">. With reference to the above the </w:t>
      </w:r>
      <w:r w:rsidRPr="00E46933">
        <w:rPr>
          <w:highlight w:val="cyan"/>
          <w:u w:val="single"/>
        </w:rPr>
        <w:t>organizer of the strike</w:t>
      </w:r>
      <w:r w:rsidRPr="00854D0E">
        <w:rPr>
          <w:u w:val="single"/>
        </w:rPr>
        <w:t xml:space="preserve"> is </w:t>
      </w:r>
      <w:r w:rsidRPr="00E46933">
        <w:rPr>
          <w:highlight w:val="cyan"/>
          <w:u w:val="single"/>
        </w:rPr>
        <w:t>under the obligation to decide how many employees</w:t>
      </w:r>
      <w:r w:rsidRPr="00854D0E">
        <w:rPr>
          <w:u w:val="single"/>
        </w:rPr>
        <w:t xml:space="preserve"> who belong to the substantive medical staff </w:t>
      </w:r>
      <w:r w:rsidRPr="00E46933">
        <w:rPr>
          <w:highlight w:val="cyan"/>
          <w:u w:val="single"/>
        </w:rPr>
        <w:t>must be excluded from the</w:t>
      </w:r>
      <w:r w:rsidRPr="00854D0E">
        <w:rPr>
          <w:u w:val="single"/>
        </w:rPr>
        <w:t xml:space="preserve"> planned </w:t>
      </w:r>
      <w:r w:rsidRPr="00E46933">
        <w:rPr>
          <w:highlight w:val="cyan"/>
          <w:u w:val="single"/>
        </w:rPr>
        <w:t>strike</w:t>
      </w:r>
      <w:r w:rsidRPr="00854D0E">
        <w:rPr>
          <w:u w:val="single"/>
        </w:rPr>
        <w:t xml:space="preserve"> in each of the three above mentioned occupational categories (doctors, nurses, lab technicians) </w:t>
      </w:r>
      <w:r w:rsidRPr="00E46933">
        <w:rPr>
          <w:highlight w:val="cyan"/>
          <w:u w:val="single"/>
        </w:rPr>
        <w:t>so</w:t>
      </w:r>
      <w:r w:rsidRPr="00854D0E">
        <w:rPr>
          <w:u w:val="single"/>
        </w:rPr>
        <w:t xml:space="preserve"> that </w:t>
      </w:r>
      <w:r w:rsidRPr="00E46933">
        <w:rPr>
          <w:highlight w:val="cyan"/>
          <w:u w:val="single"/>
        </w:rPr>
        <w:t>the</w:t>
      </w:r>
      <w:r w:rsidRPr="00854D0E">
        <w:rPr>
          <w:u w:val="single"/>
        </w:rPr>
        <w:t xml:space="preserve"> intended </w:t>
      </w:r>
      <w:r w:rsidRPr="00E46933">
        <w:rPr>
          <w:highlight w:val="cyan"/>
          <w:u w:val="single"/>
        </w:rPr>
        <w:t>strike could be carried out</w:t>
      </w:r>
      <w:r w:rsidRPr="00854D0E">
        <w:rPr>
          <w:u w:val="single"/>
        </w:rPr>
        <w:t xml:space="preserve"> according to the law </w:t>
      </w:r>
      <w:r w:rsidRPr="00E46933">
        <w:rPr>
          <w:highlight w:val="cyan"/>
          <w:u w:val="single"/>
        </w:rPr>
        <w:t>without endangering</w:t>
      </w:r>
      <w:r w:rsidRPr="00854D0E">
        <w:rPr>
          <w:u w:val="single"/>
        </w:rPr>
        <w:t xml:space="preserve"> the </w:t>
      </w:r>
      <w:r w:rsidRPr="00E46933">
        <w:rPr>
          <w:highlight w:val="cyan"/>
          <w:u w:val="single"/>
        </w:rPr>
        <w:t>health and life of those treated</w:t>
      </w:r>
      <w:r w:rsidRPr="00854D0E">
        <w:rPr>
          <w:u w:val="single"/>
        </w:rPr>
        <w:t>.</w:t>
      </w:r>
      <w:r w:rsidRPr="00854D0E">
        <w:t xml:space="preserve"> The evaluation of this situation may change. </w:t>
      </w:r>
      <w:r w:rsidRPr="00E46933">
        <w:rPr>
          <w:highlight w:val="cyan"/>
          <w:u w:val="single"/>
        </w:rPr>
        <w:t>The organizer</w:t>
      </w:r>
      <w:r w:rsidRPr="00854D0E">
        <w:rPr>
          <w:u w:val="single"/>
        </w:rPr>
        <w:t xml:space="preserve"> of the strike </w:t>
      </w:r>
      <w:r w:rsidRPr="00E46933">
        <w:rPr>
          <w:highlight w:val="cyan"/>
          <w:u w:val="single"/>
        </w:rPr>
        <w:t>must reveal flexibility</w:t>
      </w:r>
      <w:r w:rsidRPr="00854D0E">
        <w:rPr>
          <w:u w:val="single"/>
        </w:rPr>
        <w:t xml:space="preserve">, </w:t>
      </w:r>
      <w:r w:rsidRPr="00E46933">
        <w:rPr>
          <w:highlight w:val="cyan"/>
          <w:u w:val="single"/>
        </w:rPr>
        <w:t>involving</w:t>
      </w:r>
      <w:r w:rsidRPr="00854D0E">
        <w:rPr>
          <w:u w:val="single"/>
        </w:rPr>
        <w:t xml:space="preserve"> the </w:t>
      </w:r>
      <w:r w:rsidRPr="00E46933">
        <w:rPr>
          <w:highlight w:val="cyan"/>
          <w:u w:val="single"/>
        </w:rPr>
        <w:t>exclusion from</w:t>
      </w:r>
      <w:r w:rsidRPr="00854D0E">
        <w:rPr>
          <w:u w:val="single"/>
        </w:rPr>
        <w:t xml:space="preserve"> the category of </w:t>
      </w:r>
      <w:r w:rsidRPr="00E46933">
        <w:rPr>
          <w:highlight w:val="cyan"/>
          <w:u w:val="single"/>
        </w:rPr>
        <w:t>strikers and including</w:t>
      </w:r>
      <w:r w:rsidRPr="00854D0E">
        <w:rPr>
          <w:u w:val="single"/>
        </w:rPr>
        <w:t xml:space="preserve"> in the group </w:t>
      </w:r>
      <w:r w:rsidRPr="00E46933">
        <w:rPr>
          <w:highlight w:val="cyan"/>
          <w:u w:val="single"/>
        </w:rPr>
        <w:t>a certain number of employees</w:t>
      </w:r>
      <w:r w:rsidRPr="00854D0E">
        <w:rPr>
          <w:u w:val="single"/>
        </w:rPr>
        <w:t xml:space="preserve"> of the medical personnel </w:t>
      </w:r>
      <w:r w:rsidRPr="00E46933">
        <w:rPr>
          <w:highlight w:val="cyan"/>
          <w:u w:val="single"/>
        </w:rPr>
        <w:t>necessary to enable the management to carry out</w:t>
      </w:r>
      <w:r w:rsidRPr="00854D0E">
        <w:rPr>
          <w:u w:val="single"/>
        </w:rPr>
        <w:t xml:space="preserve"> both scheduled and </w:t>
      </w:r>
      <w:r w:rsidRPr="00E46933">
        <w:rPr>
          <w:highlight w:val="cyan"/>
          <w:u w:val="single"/>
        </w:rPr>
        <w:t>emergency activities related to the</w:t>
      </w:r>
      <w:r w:rsidRPr="00854D0E">
        <w:rPr>
          <w:u w:val="single"/>
        </w:rPr>
        <w:t xml:space="preserve"> protection of </w:t>
      </w:r>
      <w:r w:rsidRPr="00E46933">
        <w:rPr>
          <w:highlight w:val="cyan"/>
          <w:u w:val="single"/>
        </w:rPr>
        <w:t>health and life of patients</w:t>
      </w:r>
      <w:r w:rsidRPr="00854D0E">
        <w:rPr>
          <w:u w:val="single"/>
        </w:rPr>
        <w:t>.</w:t>
      </w:r>
      <w:r w:rsidRPr="00854D0E">
        <w:t xml:space="preserve"> </w:t>
      </w:r>
      <w:r w:rsidRPr="00854D0E">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854D0E">
        <w:rPr>
          <w:u w:val="single"/>
        </w:rPr>
        <w:t xml:space="preserve">According to labor law, the </w:t>
      </w:r>
      <w:r w:rsidRPr="00E46933">
        <w:rPr>
          <w:highlight w:val="cyan"/>
          <w:u w:val="single"/>
        </w:rPr>
        <w:t>employee’s participation in a legal strike is a justified reason for</w:t>
      </w:r>
      <w:r w:rsidRPr="00854D0E">
        <w:rPr>
          <w:u w:val="single"/>
        </w:rPr>
        <w:t xml:space="preserve"> the </w:t>
      </w:r>
      <w:r w:rsidRPr="00E46933">
        <w:rPr>
          <w:highlight w:val="cyan"/>
          <w:u w:val="single"/>
        </w:rPr>
        <w:t>absence</w:t>
      </w:r>
      <w:r w:rsidRPr="00854D0E">
        <w:rPr>
          <w:u w:val="single"/>
        </w:rPr>
        <w:t xml:space="preserve"> of an employee </w:t>
      </w:r>
      <w:r w:rsidRPr="00E46933">
        <w:rPr>
          <w:highlight w:val="cyan"/>
          <w:u w:val="single"/>
        </w:rPr>
        <w:t>at work</w:t>
      </w:r>
      <w:r w:rsidRPr="00854D0E">
        <w:rPr>
          <w:u w:val="single"/>
        </w:rPr>
        <w:t>.</w:t>
      </w:r>
      <w:r w:rsidRPr="00854D0E">
        <w:t xml:space="preserve"> </w:t>
      </w:r>
      <w:r w:rsidRPr="00854D0E">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5A15AAF4" w14:textId="72EEFFD9" w:rsidR="000B0357" w:rsidRPr="00854D0E" w:rsidRDefault="00A9152C" w:rsidP="000B0357">
      <w:pPr>
        <w:pStyle w:val="Heading4"/>
      </w:pPr>
      <w:r>
        <w:t>*</w:t>
      </w:r>
      <w:r w:rsidR="000B0357" w:rsidRPr="00854D0E">
        <w:t xml:space="preserve">Strikes have already gotten off the ground in certain areas because they’re recognizing </w:t>
      </w:r>
      <w:r w:rsidR="000B0357" w:rsidRPr="00854D0E">
        <w:rPr>
          <w:u w:val="single"/>
        </w:rPr>
        <w:t>leverage</w:t>
      </w:r>
      <w:r w:rsidR="000B0357" w:rsidRPr="00854D0E">
        <w:t xml:space="preserve">, but are </w:t>
      </w:r>
      <w:r w:rsidR="000B0357" w:rsidRPr="00854D0E">
        <w:rPr>
          <w:u w:val="single"/>
        </w:rPr>
        <w:t>prohibited</w:t>
      </w:r>
      <w:r w:rsidR="000B0357" w:rsidRPr="00854D0E">
        <w:t xml:space="preserve"> or </w:t>
      </w:r>
      <w:r w:rsidR="000B0357" w:rsidRPr="00854D0E">
        <w:rPr>
          <w:u w:val="single"/>
        </w:rPr>
        <w:t>conditioned</w:t>
      </w:r>
      <w:r w:rsidR="000B0357" w:rsidRPr="00854D0E">
        <w:t xml:space="preserve"> in others, making the plan essential.</w:t>
      </w:r>
    </w:p>
    <w:p w14:paraId="0C4C2A63" w14:textId="77777777" w:rsidR="000B0357" w:rsidRPr="00854D0E" w:rsidRDefault="000B0357" w:rsidP="000B0357">
      <w:pPr>
        <w:rPr>
          <w:rStyle w:val="Style13ptBold"/>
          <w:rFonts w:ascii="Times New Roman" w:hAnsi="Times New Roman" w:cs="Times New Roman"/>
          <w:b w:val="0"/>
          <w:bCs/>
        </w:rPr>
      </w:pPr>
      <w:r w:rsidRPr="00854D0E">
        <w:rPr>
          <w:rStyle w:val="Style13ptBold"/>
        </w:rPr>
        <w:t>Al-</w:t>
      </w:r>
      <w:proofErr w:type="spellStart"/>
      <w:proofErr w:type="gramStart"/>
      <w:r w:rsidRPr="00854D0E">
        <w:rPr>
          <w:rStyle w:val="Style13ptBold"/>
        </w:rPr>
        <w:t>Arshani</w:t>
      </w:r>
      <w:proofErr w:type="spellEnd"/>
      <w:r w:rsidRPr="00854D0E">
        <w:rPr>
          <w:rStyle w:val="Style13ptBold"/>
        </w:rPr>
        <w:t xml:space="preserve">  10</w:t>
      </w:r>
      <w:proofErr w:type="gramEnd"/>
      <w:r w:rsidRPr="00854D0E">
        <w:rPr>
          <w:rStyle w:val="Style13ptBold"/>
        </w:rPr>
        <w:t xml:space="preserve">/23 </w:t>
      </w:r>
      <w:r w:rsidRPr="00854D0E">
        <w:t>[Sarah Al-</w:t>
      </w:r>
      <w:proofErr w:type="spellStart"/>
      <w:r w:rsidRPr="00854D0E">
        <w:t>Arshani</w:t>
      </w:r>
      <w:proofErr w:type="spellEnd"/>
      <w:r w:rsidRPr="00854D0E">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30" w:history="1">
        <w:r w:rsidRPr="00854D0E">
          <w:rPr>
            <w:rStyle w:val="Hyperlink"/>
          </w:rPr>
          <w:t>https://www.businessinsider.com/thousands-healthcare-workers-quitting-striking-burnout-grows-staff-shortages2021-10 Accessed 10/28</w:t>
        </w:r>
      </w:hyperlink>
      <w:r w:rsidRPr="00854D0E">
        <w:t xml:space="preserve"> //gord0]</w:t>
      </w:r>
    </w:p>
    <w:p w14:paraId="6102BFFA" w14:textId="77777777" w:rsidR="000B0357" w:rsidRPr="00854D0E" w:rsidRDefault="000B0357" w:rsidP="000B0357">
      <w:pPr>
        <w:rPr>
          <w:rFonts w:ascii="Times New Roman" w:hAnsi="Times New Roman" w:cs="Times New Roman"/>
          <w:sz w:val="18"/>
          <w:szCs w:val="18"/>
        </w:rPr>
      </w:pPr>
      <w:r w:rsidRPr="00854D0E">
        <w:rPr>
          <w:sz w:val="18"/>
          <w:szCs w:val="18"/>
        </w:rPr>
        <w:t xml:space="preserve">Over </w:t>
      </w:r>
      <w:hyperlink r:id="rId31" w:history="1">
        <w:r w:rsidRPr="00854D0E">
          <w:rPr>
            <w:rStyle w:val="Hyperlink"/>
            <w:sz w:val="18"/>
            <w:szCs w:val="18"/>
          </w:rPr>
          <w:t>500,000 healthcare workers quit in August</w:t>
        </w:r>
      </w:hyperlink>
      <w:r w:rsidRPr="00854D0E">
        <w:rPr>
          <w:sz w:val="18"/>
          <w:szCs w:val="18"/>
        </w:rPr>
        <w:t>, the most recent month figures are available for, and more than two dozen strikes amongst healthcare workers have taken place since the start of the year, according to reports.</w:t>
      </w:r>
    </w:p>
    <w:p w14:paraId="418BB382" w14:textId="77777777" w:rsidR="000B0357" w:rsidRPr="00854D0E" w:rsidRDefault="000B0357" w:rsidP="000B0357">
      <w:pPr>
        <w:rPr>
          <w:sz w:val="18"/>
          <w:szCs w:val="18"/>
        </w:rPr>
      </w:pPr>
      <w:r w:rsidRPr="00854D0E">
        <w:rPr>
          <w:sz w:val="18"/>
          <w:szCs w:val="18"/>
        </w:rPr>
        <w:t xml:space="preserve">A tracker from </w:t>
      </w:r>
      <w:hyperlink r:id="rId32" w:history="1">
        <w:r w:rsidRPr="00854D0E">
          <w:rPr>
            <w:rStyle w:val="Hyperlink"/>
            <w:sz w:val="18"/>
            <w:szCs w:val="18"/>
          </w:rPr>
          <w:t>Cornell University's School of Industrial and Labor Relations</w:t>
        </w:r>
      </w:hyperlink>
      <w:r w:rsidRPr="00854D0E">
        <w:rPr>
          <w:sz w:val="18"/>
          <w:szCs w:val="18"/>
        </w:rPr>
        <w:t xml:space="preserve"> found there have been 35 strikes in the Healthcare and Social Assistance industry as of Friday. </w:t>
      </w:r>
    </w:p>
    <w:p w14:paraId="27726C54" w14:textId="77777777" w:rsidR="000B0357" w:rsidRPr="00854D0E" w:rsidRDefault="000B0357" w:rsidP="000B0357">
      <w:pPr>
        <w:rPr>
          <w:u w:val="single"/>
        </w:rPr>
      </w:pPr>
      <w:r w:rsidRPr="00854D0E">
        <w:rPr>
          <w:u w:val="single"/>
        </w:rPr>
        <w:t xml:space="preserve">Over the past four months, </w:t>
      </w:r>
      <w:r w:rsidRPr="00E46933">
        <w:rPr>
          <w:highlight w:val="cyan"/>
          <w:u w:val="single"/>
        </w:rPr>
        <w:t>t</w:t>
      </w:r>
      <w:hyperlink r:id="rId33" w:history="1">
        <w:r w:rsidRPr="00E46933">
          <w:rPr>
            <w:rStyle w:val="Hyperlink"/>
            <w:highlight w:val="cyan"/>
            <w:u w:val="single"/>
          </w:rPr>
          <w:t>housands of workers at more than two dozen hospitals</w:t>
        </w:r>
      </w:hyperlink>
      <w:r w:rsidRPr="00854D0E">
        <w:rPr>
          <w:u w:val="single"/>
        </w:rPr>
        <w:t xml:space="preserve"> in California </w:t>
      </w:r>
      <w:r w:rsidRPr="00E46933">
        <w:rPr>
          <w:highlight w:val="cyan"/>
          <w:u w:val="single"/>
        </w:rPr>
        <w:t>have gone on strike</w:t>
      </w:r>
      <w:r w:rsidRPr="00854D0E">
        <w:rPr>
          <w:u w:val="single"/>
        </w:rPr>
        <w:t xml:space="preserve">. Earlier this month, </w:t>
      </w:r>
      <w:r w:rsidRPr="00E46933">
        <w:rPr>
          <w:highlight w:val="cyan"/>
          <w:u w:val="single"/>
        </w:rPr>
        <w:t>close to 31,000 healthcare workers</w:t>
      </w:r>
      <w:r w:rsidRPr="00854D0E">
        <w:rPr>
          <w:u w:val="single"/>
        </w:rPr>
        <w:t xml:space="preserve"> at </w:t>
      </w:r>
      <w:hyperlink r:id="rId34" w:history="1">
        <w:r w:rsidRPr="00854D0E">
          <w:rPr>
            <w:rStyle w:val="Hyperlink"/>
            <w:u w:val="single"/>
          </w:rPr>
          <w:t>Kaiser Permanente vote</w:t>
        </w:r>
        <w:r w:rsidRPr="00E46933">
          <w:rPr>
            <w:rStyle w:val="Hyperlink"/>
            <w:highlight w:val="cyan"/>
            <w:u w:val="single"/>
          </w:rPr>
          <w:t>d to authorize a strike over wages</w:t>
        </w:r>
        <w:r w:rsidRPr="00854D0E">
          <w:rPr>
            <w:rStyle w:val="Hyperlink"/>
            <w:u w:val="single"/>
          </w:rPr>
          <w:t>.</w:t>
        </w:r>
      </w:hyperlink>
    </w:p>
    <w:p w14:paraId="6BB28DC8" w14:textId="77777777" w:rsidR="000B0357" w:rsidRPr="00854D0E" w:rsidRDefault="000B0357" w:rsidP="000B0357">
      <w:pPr>
        <w:rPr>
          <w:sz w:val="18"/>
          <w:szCs w:val="18"/>
        </w:rPr>
      </w:pPr>
      <w:r w:rsidRPr="00854D0E">
        <w:rPr>
          <w:sz w:val="18"/>
          <w:szCs w:val="18"/>
        </w:rPr>
        <w:t xml:space="preserve">Nurses at one hospital in Massachusetts have been on strike since March, </w:t>
      </w:r>
      <w:hyperlink r:id="rId35" w:history="1">
        <w:proofErr w:type="spellStart"/>
        <w:r w:rsidRPr="00854D0E">
          <w:rPr>
            <w:rStyle w:val="Hyperlink"/>
            <w:sz w:val="18"/>
            <w:szCs w:val="18"/>
          </w:rPr>
          <w:t>Masslive</w:t>
        </w:r>
        <w:proofErr w:type="spellEnd"/>
        <w:r w:rsidRPr="00854D0E">
          <w:rPr>
            <w:rStyle w:val="Hyperlink"/>
            <w:sz w:val="18"/>
            <w:szCs w:val="18"/>
          </w:rPr>
          <w:t xml:space="preserve"> reported.</w:t>
        </w:r>
      </w:hyperlink>
    </w:p>
    <w:p w14:paraId="3BF6257F" w14:textId="77777777" w:rsidR="000B0357" w:rsidRPr="00854D0E" w:rsidRDefault="000B0357" w:rsidP="000B0357">
      <w:pPr>
        <w:rPr>
          <w:sz w:val="18"/>
          <w:szCs w:val="18"/>
        </w:rPr>
      </w:pPr>
      <w:r w:rsidRPr="00854D0E">
        <w:rPr>
          <w:sz w:val="18"/>
          <w:szCs w:val="18"/>
        </w:rPr>
        <w:lastRenderedPageBreak/>
        <w:t xml:space="preserve">The strikes are occurring during a time of increased demand for patient care and a shortage of workers. In addition to the Delta variant, the US is also facing a rise in chronically ill patients who delayed care during the pandemic, </w:t>
      </w:r>
      <w:hyperlink r:id="rId36" w:history="1">
        <w:r w:rsidRPr="00854D0E">
          <w:rPr>
            <w:rStyle w:val="Hyperlink"/>
            <w:sz w:val="18"/>
            <w:szCs w:val="18"/>
          </w:rPr>
          <w:t>Politico</w:t>
        </w:r>
      </w:hyperlink>
      <w:r w:rsidRPr="00854D0E">
        <w:rPr>
          <w:sz w:val="18"/>
          <w:szCs w:val="18"/>
        </w:rPr>
        <w:t xml:space="preserve"> reported.</w:t>
      </w:r>
    </w:p>
    <w:p w14:paraId="6D094C14" w14:textId="77777777" w:rsidR="000B0357" w:rsidRPr="00854D0E" w:rsidRDefault="000B0357" w:rsidP="000B0357">
      <w:pPr>
        <w:rPr>
          <w:sz w:val="18"/>
          <w:szCs w:val="18"/>
        </w:rPr>
      </w:pPr>
      <w:r w:rsidRPr="00854D0E">
        <w:rPr>
          <w:sz w:val="18"/>
          <w:szCs w:val="18"/>
        </w:rPr>
        <w:t xml:space="preserve">Healthcare workers told Politico that while they know walking out may garner "scorn" from some, they wanted to use the attention they've </w:t>
      </w:r>
      <w:proofErr w:type="spellStart"/>
      <w:r w:rsidRPr="00854D0E">
        <w:rPr>
          <w:sz w:val="18"/>
          <w:szCs w:val="18"/>
        </w:rPr>
        <w:t>recieved</w:t>
      </w:r>
      <w:proofErr w:type="spellEnd"/>
      <w:r w:rsidRPr="00854D0E">
        <w:rPr>
          <w:sz w:val="18"/>
          <w:szCs w:val="18"/>
        </w:rPr>
        <w:t xml:space="preserve"> throughout the pandemic to demand better conditions.</w:t>
      </w:r>
    </w:p>
    <w:p w14:paraId="18B89E65" w14:textId="77777777" w:rsidR="000B0357" w:rsidRPr="00854D0E" w:rsidRDefault="000B0357" w:rsidP="000B0357">
      <w:pPr>
        <w:rPr>
          <w:u w:val="single"/>
        </w:rPr>
      </w:pPr>
      <w:r w:rsidRPr="00854D0E">
        <w:rPr>
          <w:u w:val="single"/>
        </w:rPr>
        <w:t xml:space="preserve">"We're drowning here," Mike Pineda, a senior transport technician at Sutter Delta Medical Center in Antioch, California, told Politico. "The </w:t>
      </w:r>
      <w:r w:rsidRPr="00E46933">
        <w:rPr>
          <w:highlight w:val="cyan"/>
          <w:u w:val="single"/>
        </w:rPr>
        <w:t>wear and tear</w:t>
      </w:r>
      <w:r w:rsidRPr="00854D0E">
        <w:rPr>
          <w:u w:val="single"/>
        </w:rPr>
        <w:t xml:space="preserve"> on everyone </w:t>
      </w:r>
      <w:r w:rsidRPr="00E46933">
        <w:rPr>
          <w:highlight w:val="cyan"/>
          <w:u w:val="single"/>
        </w:rPr>
        <w:t>got to the point where people became frustrated."</w:t>
      </w:r>
    </w:p>
    <w:p w14:paraId="7DA1375E" w14:textId="77777777" w:rsidR="000B0357" w:rsidRPr="00854D0E" w:rsidRDefault="000B0357" w:rsidP="000B0357">
      <w:pPr>
        <w:rPr>
          <w:u w:val="single"/>
        </w:rPr>
      </w:pPr>
      <w:r w:rsidRPr="00854D0E">
        <w:t xml:space="preserve">Jamie Lucas, the Executive Director of the Wisconsin Federation of Nurses and Health Professionals, told the outlet that </w:t>
      </w:r>
      <w:r w:rsidRPr="00854D0E">
        <w:rPr>
          <w:u w:val="single"/>
        </w:rPr>
        <w:t xml:space="preserve">the </w:t>
      </w:r>
      <w:r w:rsidRPr="00E46933">
        <w:rPr>
          <w:highlight w:val="cyan"/>
          <w:u w:val="single"/>
        </w:rPr>
        <w:t>reasons to strike have always been there but</w:t>
      </w:r>
      <w:r w:rsidRPr="00854D0E">
        <w:rPr>
          <w:u w:val="single"/>
        </w:rPr>
        <w:t xml:space="preserve"> that some </w:t>
      </w:r>
      <w:r w:rsidRPr="00E46933">
        <w:rPr>
          <w:highlight w:val="cyan"/>
          <w:u w:val="single"/>
        </w:rPr>
        <w:t>healthcare workers</w:t>
      </w:r>
      <w:r w:rsidRPr="00854D0E">
        <w:rPr>
          <w:u w:val="single"/>
        </w:rPr>
        <w:t xml:space="preserve">, like many other industries </w:t>
      </w:r>
      <w:hyperlink r:id="rId37" w:history="1">
        <w:r w:rsidRPr="00854D0E">
          <w:rPr>
            <w:rStyle w:val="Hyperlink"/>
            <w:u w:val="single"/>
          </w:rPr>
          <w:t>demanding better conditions across the country</w:t>
        </w:r>
      </w:hyperlink>
      <w:r w:rsidRPr="00854D0E">
        <w:rPr>
          <w:u w:val="single"/>
        </w:rPr>
        <w:t xml:space="preserve">, </w:t>
      </w:r>
      <w:r w:rsidRPr="00E46933">
        <w:rPr>
          <w:highlight w:val="cyan"/>
          <w:u w:val="single"/>
        </w:rPr>
        <w:t>are realizing they have some leverage.</w:t>
      </w:r>
    </w:p>
    <w:p w14:paraId="2CD61792" w14:textId="77777777" w:rsidR="000B0357" w:rsidRPr="00854D0E" w:rsidRDefault="000B0357" w:rsidP="000B0357">
      <w:pPr>
        <w:rPr>
          <w:u w:val="single"/>
        </w:rPr>
      </w:pPr>
      <w:r w:rsidRPr="00854D0E">
        <w:rPr>
          <w:u w:val="single"/>
        </w:rPr>
        <w:t xml:space="preserve">Throughout the pandemic, healthcare </w:t>
      </w:r>
      <w:r w:rsidRPr="00E46933">
        <w:rPr>
          <w:highlight w:val="cyan"/>
          <w:u w:val="single"/>
        </w:rPr>
        <w:t>workers have said they're burnt out</w:t>
      </w:r>
      <w:r w:rsidRPr="00854D0E">
        <w:rPr>
          <w:u w:val="single"/>
        </w:rPr>
        <w:t xml:space="preserve">. In May, Nikki Motta, a travel nurse who spent a year working with COVID-19 patients in understaffed hospitals across the East Coast </w:t>
      </w:r>
      <w:hyperlink r:id="rId38" w:history="1">
        <w:r w:rsidRPr="00854D0E">
          <w:rPr>
            <w:rStyle w:val="Hyperlink"/>
            <w:u w:val="single"/>
          </w:rPr>
          <w:t>told Insider she was experiencing hair loss from the stress.</w:t>
        </w:r>
      </w:hyperlink>
    </w:p>
    <w:p w14:paraId="2C5310C9" w14:textId="77777777" w:rsidR="000B0357" w:rsidRPr="00854D0E" w:rsidRDefault="000B0357" w:rsidP="000B0357">
      <w:r w:rsidRPr="00854D0E">
        <w:t>Liz Evans, another travel nurse, told Insider she was taking care of six patients at a time when in normal times, she might have two at most.</w:t>
      </w:r>
    </w:p>
    <w:p w14:paraId="09B7B335" w14:textId="77777777" w:rsidR="000B0357" w:rsidRPr="00854D0E" w:rsidRDefault="000B0357" w:rsidP="000B0357">
      <w:pPr>
        <w:rPr>
          <w:sz w:val="18"/>
          <w:szCs w:val="18"/>
        </w:rPr>
      </w:pPr>
      <w:r w:rsidRPr="00854D0E">
        <w:t> </w:t>
      </w:r>
      <w:r w:rsidRPr="00E46933">
        <w:rPr>
          <w:highlight w:val="cyan"/>
          <w:u w:val="single"/>
        </w:rPr>
        <w:t>A March</w:t>
      </w:r>
      <w:r w:rsidRPr="00854D0E">
        <w:rPr>
          <w:u w:val="single"/>
        </w:rPr>
        <w:t xml:space="preserve"> 2021 </w:t>
      </w:r>
      <w:hyperlink r:id="rId39" w:history="1">
        <w:r w:rsidRPr="00854D0E">
          <w:rPr>
            <w:rStyle w:val="Hyperlink"/>
            <w:u w:val="single"/>
          </w:rPr>
          <w:t xml:space="preserve">Trusted Health online </w:t>
        </w:r>
        <w:r w:rsidRPr="00E46933">
          <w:rPr>
            <w:rStyle w:val="Hyperlink"/>
            <w:highlight w:val="cyan"/>
            <w:u w:val="single"/>
          </w:rPr>
          <w:t>survey</w:t>
        </w:r>
      </w:hyperlink>
      <w:r w:rsidRPr="00854D0E">
        <w:rPr>
          <w:u w:val="single"/>
        </w:rPr>
        <w:t xml:space="preserve"> </w:t>
      </w:r>
      <w:r w:rsidRPr="00E46933">
        <w:rPr>
          <w:highlight w:val="cyan"/>
          <w:u w:val="single"/>
        </w:rPr>
        <w:t xml:space="preserve">of </w:t>
      </w:r>
      <w:r w:rsidRPr="00854D0E">
        <w:rPr>
          <w:u w:val="single"/>
        </w:rPr>
        <w:t xml:space="preserve">over </w:t>
      </w:r>
      <w:r w:rsidRPr="00E46933">
        <w:rPr>
          <w:highlight w:val="cyan"/>
          <w:u w:val="single"/>
        </w:rPr>
        <w:t>1,000 travel nurses found that almost half said they were considering leaving</w:t>
      </w:r>
      <w:r w:rsidRPr="00854D0E">
        <w:rPr>
          <w:u w:val="single"/>
        </w:rPr>
        <w:t xml:space="preserve"> the profession.</w:t>
      </w:r>
      <w:r w:rsidRPr="00854D0E">
        <w:t xml:space="preserve"> </w:t>
      </w:r>
      <w:r w:rsidRPr="00854D0E">
        <w:rPr>
          <w:sz w:val="18"/>
          <w:szCs w:val="18"/>
        </w:rPr>
        <w:t xml:space="preserve">Seven months, later a </w:t>
      </w:r>
      <w:hyperlink r:id="rId40" w:history="1">
        <w:proofErr w:type="spellStart"/>
        <w:r w:rsidRPr="00854D0E">
          <w:rPr>
            <w:rStyle w:val="Hyperlink"/>
            <w:sz w:val="18"/>
            <w:szCs w:val="18"/>
          </w:rPr>
          <w:t>ShiftMed</w:t>
        </w:r>
        <w:proofErr w:type="spellEnd"/>
        <w:r w:rsidRPr="00854D0E">
          <w:rPr>
            <w:rStyle w:val="Hyperlink"/>
            <w:sz w:val="18"/>
            <w:szCs w:val="18"/>
          </w:rPr>
          <w:t xml:space="preserve"> survey found 49% of US nurses</w:t>
        </w:r>
      </w:hyperlink>
      <w:r w:rsidRPr="00854D0E">
        <w:rPr>
          <w:sz w:val="18"/>
          <w:szCs w:val="18"/>
        </w:rPr>
        <w:t xml:space="preserve"> said they may leave the profession within the next two years. More than 90% of respondents in the </w:t>
      </w:r>
      <w:proofErr w:type="spellStart"/>
      <w:r w:rsidRPr="00854D0E">
        <w:rPr>
          <w:sz w:val="18"/>
          <w:szCs w:val="18"/>
        </w:rPr>
        <w:t>ShiftMed</w:t>
      </w:r>
      <w:proofErr w:type="spellEnd"/>
      <w:r w:rsidRPr="00854D0E">
        <w:rPr>
          <w:sz w:val="18"/>
          <w:szCs w:val="18"/>
        </w:rPr>
        <w:t xml:space="preserve"> survey said staffing shortages were negatively impacting them. </w:t>
      </w:r>
    </w:p>
    <w:p w14:paraId="6762B6F8" w14:textId="77777777" w:rsidR="000B0357" w:rsidRPr="00854D0E" w:rsidRDefault="000B0357" w:rsidP="000B0357">
      <w:pPr>
        <w:rPr>
          <w:sz w:val="18"/>
          <w:szCs w:val="18"/>
        </w:rPr>
      </w:pPr>
      <w:r w:rsidRPr="00854D0E">
        <w:rPr>
          <w:sz w:val="18"/>
          <w:szCs w:val="18"/>
        </w:rPr>
        <w:t>Some of the other factors that have pushed healthcare professionals to consider leaving include the pandemic, low wages, and an increase in workload.</w:t>
      </w:r>
    </w:p>
    <w:p w14:paraId="51122335" w14:textId="77777777" w:rsidR="000B0357" w:rsidRPr="00854D0E" w:rsidRDefault="000B0357" w:rsidP="000B0357">
      <w:pPr>
        <w:rPr>
          <w:sz w:val="18"/>
          <w:szCs w:val="18"/>
        </w:rPr>
      </w:pPr>
      <w:r w:rsidRPr="00854D0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4D71A983" w14:textId="70A1A37C" w:rsidR="00E42E4C" w:rsidRPr="00854D0E" w:rsidRDefault="00E42E4C" w:rsidP="00F601E6"/>
    <w:p w14:paraId="0409C25D" w14:textId="49F766D7" w:rsidR="001729D7" w:rsidRPr="00854D0E" w:rsidRDefault="001729D7" w:rsidP="001729D7">
      <w:pPr>
        <w:pStyle w:val="Heading2"/>
      </w:pPr>
      <w:r w:rsidRPr="00854D0E">
        <w:lastRenderedPageBreak/>
        <w:t>Framework</w:t>
      </w:r>
    </w:p>
    <w:p w14:paraId="4EF89E5A" w14:textId="77777777" w:rsidR="001729D7" w:rsidRPr="00854D0E" w:rsidRDefault="001729D7" w:rsidP="001729D7">
      <w:pPr>
        <w:pStyle w:val="Heading4"/>
      </w:pPr>
      <w:r w:rsidRPr="00854D0E">
        <w:t xml:space="preserve">Prioritize </w:t>
      </w:r>
      <w:r w:rsidRPr="00854D0E">
        <w:rPr>
          <w:u w:val="single"/>
        </w:rPr>
        <w:t>probability</w:t>
      </w:r>
    </w:p>
    <w:p w14:paraId="32DFB4F8" w14:textId="77777777" w:rsidR="001729D7" w:rsidRPr="00854D0E" w:rsidRDefault="001729D7" w:rsidP="001729D7">
      <w:pPr>
        <w:rPr>
          <w:sz w:val="16"/>
          <w:szCs w:val="16"/>
        </w:rPr>
      </w:pPr>
      <w:r w:rsidRPr="00854D0E">
        <w:rPr>
          <w:rStyle w:val="Style13ptBold"/>
        </w:rPr>
        <w:t xml:space="preserve">Kessler 08 </w:t>
      </w:r>
      <w:r w:rsidRPr="00854D0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B2E6982" w14:textId="77777777" w:rsidR="001729D7" w:rsidRPr="00854D0E" w:rsidRDefault="001729D7" w:rsidP="001729D7">
      <w:pPr>
        <w:rPr>
          <w:sz w:val="16"/>
        </w:rPr>
      </w:pPr>
      <w:r w:rsidRPr="00854D0E">
        <w:rPr>
          <w:sz w:val="16"/>
        </w:rPr>
        <w:t xml:space="preserve">The problem of the second method is that </w:t>
      </w:r>
      <w:r w:rsidRPr="00854D0E">
        <w:rPr>
          <w:u w:val="single"/>
        </w:rPr>
        <w:t>it is very difficult to "calculate"</w:t>
      </w:r>
      <w:r w:rsidRPr="00854D0E">
        <w:rPr>
          <w:sz w:val="16"/>
        </w:rPr>
        <w:t xml:space="preserve"> politically </w:t>
      </w:r>
      <w:r w:rsidRPr="00854D0E">
        <w:rPr>
          <w:u w:val="single"/>
        </w:rPr>
        <w:t>unacceptable losses</w:t>
      </w:r>
      <w:r w:rsidRPr="00854D0E">
        <w:rPr>
          <w:sz w:val="16"/>
        </w:rPr>
        <w:t xml:space="preserve">. </w:t>
      </w:r>
      <w:r w:rsidRPr="00854D0E">
        <w:rPr>
          <w:u w:val="single"/>
        </w:rPr>
        <w:t>If</w:t>
      </w:r>
      <w:r w:rsidRPr="00854D0E">
        <w:rPr>
          <w:sz w:val="16"/>
        </w:rPr>
        <w:t xml:space="preserve"> the </w:t>
      </w:r>
      <w:r w:rsidRPr="00854D0E">
        <w:rPr>
          <w:u w:val="single"/>
        </w:rPr>
        <w:t>risk</w:t>
      </w:r>
      <w:r w:rsidRPr="00854D0E">
        <w:rPr>
          <w:sz w:val="16"/>
        </w:rPr>
        <w:t xml:space="preserve"> of terrorism </w:t>
      </w:r>
      <w:r w:rsidRPr="00854D0E">
        <w:rPr>
          <w:u w:val="single"/>
        </w:rPr>
        <w:t>is defined</w:t>
      </w:r>
      <w:r w:rsidRPr="00854D0E">
        <w:rPr>
          <w:sz w:val="16"/>
        </w:rPr>
        <w:t xml:space="preserve"> in traditional terms </w:t>
      </w:r>
      <w:r w:rsidRPr="00854D0E">
        <w:rPr>
          <w:u w:val="single"/>
        </w:rPr>
        <w:t>by</w:t>
      </w:r>
      <w:r w:rsidRPr="00854D0E">
        <w:rPr>
          <w:sz w:val="16"/>
        </w:rPr>
        <w:t xml:space="preserve"> probability and </w:t>
      </w:r>
      <w:r w:rsidRPr="00854D0E">
        <w:rPr>
          <w:u w:val="single"/>
        </w:rPr>
        <w:t>potential loss, then</w:t>
      </w:r>
      <w:r w:rsidRPr="00854D0E">
        <w:rPr>
          <w:sz w:val="16"/>
        </w:rPr>
        <w:t xml:space="preserve"> the </w:t>
      </w:r>
      <w:r w:rsidRPr="00E46933">
        <w:rPr>
          <w:highlight w:val="cyan"/>
          <w:u w:val="single"/>
        </w:rPr>
        <w:t>focus on dramatic</w:t>
      </w:r>
      <w:r w:rsidRPr="00854D0E">
        <w:rPr>
          <w:sz w:val="16"/>
        </w:rPr>
        <w:t xml:space="preserve"> terror </w:t>
      </w:r>
      <w:r w:rsidRPr="00E46933">
        <w:rPr>
          <w:highlight w:val="cyan"/>
          <w:u w:val="single"/>
        </w:rPr>
        <w:t>attacks leads to</w:t>
      </w:r>
      <w:r w:rsidRPr="00854D0E">
        <w:rPr>
          <w:sz w:val="16"/>
        </w:rPr>
        <w:t xml:space="preserve"> the </w:t>
      </w:r>
      <w:r w:rsidRPr="00E46933">
        <w:rPr>
          <w:rStyle w:val="Emphasis"/>
          <w:highlight w:val="cyan"/>
        </w:rPr>
        <w:t>marginalization of probabilities</w:t>
      </w:r>
      <w:r w:rsidRPr="00E46933">
        <w:rPr>
          <w:sz w:val="16"/>
          <w:highlight w:val="cyan"/>
        </w:rPr>
        <w:t>.</w:t>
      </w:r>
      <w:r w:rsidRPr="00854D0E">
        <w:rPr>
          <w:sz w:val="16"/>
        </w:rPr>
        <w:t xml:space="preserve"> The reason is that </w:t>
      </w:r>
      <w:r w:rsidRPr="00854D0E">
        <w:rPr>
          <w:u w:val="single"/>
        </w:rPr>
        <w:t xml:space="preserve">even the </w:t>
      </w:r>
      <w:r w:rsidRPr="00E46933">
        <w:rPr>
          <w:highlight w:val="cyan"/>
          <w:u w:val="single"/>
        </w:rPr>
        <w:t xml:space="preserve">highest degree of improbability </w:t>
      </w:r>
      <w:r w:rsidRPr="00E46933">
        <w:rPr>
          <w:rStyle w:val="Emphasis"/>
          <w:highlight w:val="cyan"/>
        </w:rPr>
        <w:t>becomes irrelevant</w:t>
      </w:r>
      <w:r w:rsidRPr="00E46933">
        <w:rPr>
          <w:highlight w:val="cyan"/>
          <w:u w:val="single"/>
        </w:rPr>
        <w:t xml:space="preserve"> as the measure </w:t>
      </w:r>
      <w:r w:rsidRPr="00854D0E">
        <w:rPr>
          <w:u w:val="single"/>
        </w:rPr>
        <w:t xml:space="preserve">of loss </w:t>
      </w:r>
      <w:r w:rsidRPr="00E46933">
        <w:rPr>
          <w:highlight w:val="cyan"/>
          <w:u w:val="single"/>
        </w:rPr>
        <w:t xml:space="preserve">goes to </w:t>
      </w:r>
      <w:proofErr w:type="spellStart"/>
      <w:proofErr w:type="gramStart"/>
      <w:r w:rsidRPr="00E46933">
        <w:rPr>
          <w:highlight w:val="cyan"/>
          <w:u w:val="single"/>
        </w:rPr>
        <w:t>infinity</w:t>
      </w:r>
      <w:r w:rsidRPr="00854D0E">
        <w:rPr>
          <w:sz w:val="16"/>
        </w:rPr>
        <w:t>.^</w:t>
      </w:r>
      <w:proofErr w:type="gramEnd"/>
      <w:r w:rsidRPr="00854D0E">
        <w:rPr>
          <w:sz w:val="16"/>
        </w:rPr>
        <w:t>o</w:t>
      </w:r>
      <w:proofErr w:type="spellEnd"/>
      <w:r w:rsidRPr="00854D0E">
        <w:rPr>
          <w:sz w:val="16"/>
        </w:rPr>
        <w:t xml:space="preserve"> </w:t>
      </w:r>
      <w:r w:rsidRPr="00854D0E">
        <w:rPr>
          <w:u w:val="single"/>
        </w:rPr>
        <w:t>The</w:t>
      </w:r>
      <w:r w:rsidRPr="00854D0E">
        <w:rPr>
          <w:sz w:val="16"/>
        </w:rPr>
        <w:t xml:space="preserve"> mathematical </w:t>
      </w:r>
      <w:r w:rsidRPr="00E46933">
        <w:rPr>
          <w:highlight w:val="cyan"/>
          <w:u w:val="single"/>
        </w:rPr>
        <w:t>calculation</w:t>
      </w:r>
      <w:r w:rsidRPr="00854D0E">
        <w:rPr>
          <w:u w:val="single"/>
        </w:rPr>
        <w:t xml:space="preserve"> of the risk</w:t>
      </w:r>
      <w:r w:rsidRPr="00854D0E">
        <w:rPr>
          <w:sz w:val="16"/>
        </w:rPr>
        <w:t xml:space="preserve"> of terrorism thus </w:t>
      </w:r>
      <w:r w:rsidRPr="00E46933">
        <w:rPr>
          <w:highlight w:val="cyan"/>
          <w:u w:val="single"/>
        </w:rPr>
        <w:t>tends to overestimate</w:t>
      </w:r>
      <w:r w:rsidRPr="00854D0E">
        <w:rPr>
          <w:u w:val="single"/>
        </w:rPr>
        <w:t xml:space="preserve"> and</w:t>
      </w:r>
      <w:r w:rsidRPr="00854D0E">
        <w:rPr>
          <w:sz w:val="16"/>
        </w:rPr>
        <w:t xml:space="preserve"> to </w:t>
      </w:r>
      <w:r w:rsidRPr="00854D0E">
        <w:rPr>
          <w:u w:val="single"/>
        </w:rPr>
        <w:t>dramatize</w:t>
      </w:r>
      <w:r w:rsidRPr="00854D0E">
        <w:rPr>
          <w:sz w:val="16"/>
        </w:rPr>
        <w:t xml:space="preserve"> the </w:t>
      </w:r>
      <w:r w:rsidRPr="00E46933">
        <w:rPr>
          <w:highlight w:val="cyan"/>
          <w:u w:val="single"/>
        </w:rPr>
        <w:t>danger</w:t>
      </w:r>
      <w:r w:rsidRPr="00854D0E">
        <w:rPr>
          <w:sz w:val="16"/>
        </w:rPr>
        <w:t xml:space="preserve">. </w:t>
      </w:r>
      <w:r w:rsidRPr="00854D0E">
        <w:rPr>
          <w:u w:val="single"/>
        </w:rPr>
        <w:t>This has consequences beyond</w:t>
      </w:r>
      <w:r w:rsidRPr="00854D0E">
        <w:rPr>
          <w:sz w:val="16"/>
        </w:rPr>
        <w:t xml:space="preserve"> the actual </w:t>
      </w:r>
      <w:r w:rsidRPr="00854D0E">
        <w:rPr>
          <w:u w:val="single"/>
        </w:rPr>
        <w:t>risk assessment for the formulation</w:t>
      </w:r>
      <w:r w:rsidRPr="00854D0E">
        <w:rPr>
          <w:sz w:val="16"/>
        </w:rPr>
        <w:t xml:space="preserve"> and execution </w:t>
      </w:r>
      <w:r w:rsidRPr="00854D0E">
        <w:rPr>
          <w:u w:val="single"/>
        </w:rPr>
        <w:t>of "risk policies"</w:t>
      </w:r>
      <w:r w:rsidRPr="00854D0E">
        <w:rPr>
          <w:sz w:val="16"/>
        </w:rPr>
        <w:t xml:space="preserve">: </w:t>
      </w:r>
      <w:r w:rsidRPr="00854D0E">
        <w:rPr>
          <w:u w:val="single"/>
        </w:rPr>
        <w:t>If one factor</w:t>
      </w:r>
      <w:r w:rsidRPr="00854D0E">
        <w:rPr>
          <w:sz w:val="16"/>
        </w:rPr>
        <w:t xml:space="preserve"> of the risk calculation </w:t>
      </w:r>
      <w:r w:rsidRPr="00854D0E">
        <w:rPr>
          <w:u w:val="single"/>
        </w:rPr>
        <w:t>approaches infinity</w:t>
      </w:r>
      <w:r w:rsidRPr="00854D0E">
        <w:rPr>
          <w:sz w:val="16"/>
        </w:rPr>
        <w:t xml:space="preserve"> (e.g., if a case of nuclear terrorism is envisaged), then </w:t>
      </w:r>
      <w:r w:rsidRPr="00854D0E">
        <w:rPr>
          <w:u w:val="single"/>
        </w:rPr>
        <w:t>there is no balanced measure</w:t>
      </w:r>
      <w:r w:rsidRPr="00854D0E">
        <w:rPr>
          <w:sz w:val="16"/>
        </w:rPr>
        <w:t xml:space="preserve"> for antiterrorist efforts, </w:t>
      </w:r>
      <w:r w:rsidRPr="00854D0E">
        <w:rPr>
          <w:u w:val="single"/>
        </w:rPr>
        <w:t xml:space="preserve">and </w:t>
      </w:r>
      <w:r w:rsidRPr="00E46933">
        <w:rPr>
          <w:rStyle w:val="Emphasis"/>
          <w:highlight w:val="cyan"/>
        </w:rPr>
        <w:t xml:space="preserve">risk management </w:t>
      </w:r>
      <w:r w:rsidRPr="00854D0E">
        <w:rPr>
          <w:rStyle w:val="Emphasis"/>
        </w:rPr>
        <w:t xml:space="preserve">as a rational endeavor </w:t>
      </w:r>
      <w:r w:rsidRPr="00E46933">
        <w:rPr>
          <w:rStyle w:val="Emphasis"/>
          <w:highlight w:val="cyan"/>
        </w:rPr>
        <w:t>breaks down</w:t>
      </w:r>
      <w:r w:rsidRPr="00854D0E">
        <w:rPr>
          <w:sz w:val="16"/>
        </w:rPr>
        <w:t xml:space="preserve">. Under the historical condition of bipolarity, the "ultimate" threat with nuclear weapons could be balanced by a similar counterthreat, and new equilibria could be achieved, albeit on higher levels of nuclear overkill. </w:t>
      </w:r>
      <w:r w:rsidRPr="00854D0E">
        <w:rPr>
          <w:u w:val="single"/>
        </w:rPr>
        <w:t>Under</w:t>
      </w:r>
      <w:r w:rsidRPr="00854D0E">
        <w:rPr>
          <w:sz w:val="16"/>
        </w:rPr>
        <w:t xml:space="preserve"> the new condition of </w:t>
      </w:r>
      <w:r w:rsidRPr="00854D0E">
        <w:rPr>
          <w:u w:val="single"/>
        </w:rPr>
        <w:t>uncertainty, no</w:t>
      </w:r>
      <w:r w:rsidRPr="00854D0E">
        <w:rPr>
          <w:sz w:val="16"/>
        </w:rPr>
        <w:t xml:space="preserve"> such </w:t>
      </w:r>
      <w:r w:rsidRPr="00854D0E">
        <w:rPr>
          <w:u w:val="single"/>
        </w:rPr>
        <w:t>rational balancing is possible since knowledge</w:t>
      </w:r>
      <w:r w:rsidRPr="00854D0E">
        <w:rPr>
          <w:sz w:val="16"/>
        </w:rPr>
        <w:t xml:space="preserve"> about actors, their motives and capabilities, </w:t>
      </w:r>
      <w:r w:rsidRPr="00854D0E">
        <w:rPr>
          <w:u w:val="single"/>
        </w:rPr>
        <w:t>is largely absent</w:t>
      </w:r>
      <w:r w:rsidRPr="00854D0E">
        <w:rPr>
          <w:sz w:val="16"/>
        </w:rPr>
        <w:t xml:space="preserve">. The second form of </w:t>
      </w:r>
      <w:r w:rsidRPr="00854D0E">
        <w:rPr>
          <w:u w:val="single"/>
        </w:rPr>
        <w:t>security policy</w:t>
      </w:r>
      <w:r w:rsidRPr="00854D0E">
        <w:rPr>
          <w:sz w:val="16"/>
        </w:rPr>
        <w:t xml:space="preserve"> that emerges when the deterrence model collapses </w:t>
      </w:r>
      <w:proofErr w:type="gramStart"/>
      <w:r w:rsidRPr="00854D0E">
        <w:rPr>
          <w:sz w:val="16"/>
        </w:rPr>
        <w:t>mirrors</w:t>
      </w:r>
      <w:proofErr w:type="gramEnd"/>
      <w:r w:rsidRPr="00854D0E">
        <w:rPr>
          <w:sz w:val="16"/>
        </w:rPr>
        <w:t xml:space="preserve"> the "social probability" approach. It </w:t>
      </w:r>
      <w:r w:rsidRPr="00854D0E">
        <w:rPr>
          <w:u w:val="single"/>
        </w:rPr>
        <w:t xml:space="preserve">represents a </w:t>
      </w:r>
      <w:r w:rsidRPr="00854D0E">
        <w:rPr>
          <w:rStyle w:val="Emphasis"/>
        </w:rPr>
        <w:t>logic of catastrophe</w:t>
      </w:r>
      <w:r w:rsidRPr="00854D0E">
        <w:rPr>
          <w:sz w:val="16"/>
        </w:rPr>
        <w:t xml:space="preserve">. </w:t>
      </w:r>
      <w:r w:rsidRPr="00E46933">
        <w:rPr>
          <w:highlight w:val="cyan"/>
          <w:u w:val="single"/>
        </w:rPr>
        <w:t>In contrast to risk</w:t>
      </w:r>
      <w:r w:rsidRPr="00854D0E">
        <w:rPr>
          <w:sz w:val="16"/>
        </w:rPr>
        <w:t xml:space="preserve"> management </w:t>
      </w:r>
      <w:r w:rsidRPr="00E46933">
        <w:rPr>
          <w:highlight w:val="cyan"/>
          <w:u w:val="single"/>
        </w:rPr>
        <w:t>framed</w:t>
      </w:r>
      <w:r w:rsidRPr="00854D0E">
        <w:rPr>
          <w:sz w:val="16"/>
        </w:rPr>
        <w:t xml:space="preserve"> in line </w:t>
      </w:r>
      <w:r w:rsidRPr="00E46933">
        <w:rPr>
          <w:highlight w:val="cyan"/>
          <w:u w:val="single"/>
        </w:rPr>
        <w:t>with logical probability</w:t>
      </w:r>
      <w:r w:rsidRPr="00854D0E">
        <w:rPr>
          <w:sz w:val="16"/>
        </w:rPr>
        <w:t xml:space="preserve"> theory, </w:t>
      </w:r>
      <w:r w:rsidRPr="00E46933">
        <w:rPr>
          <w:highlight w:val="cyan"/>
          <w:u w:val="single"/>
        </w:rPr>
        <w:t>the logic of catastrophe does not attempt to provide means of absorbing uncertaint</w:t>
      </w:r>
      <w:r w:rsidRPr="00854D0E">
        <w:rPr>
          <w:u w:val="single"/>
        </w:rPr>
        <w:t>y</w:t>
      </w:r>
      <w:r w:rsidRPr="00854D0E">
        <w:rPr>
          <w:sz w:val="16"/>
        </w:rPr>
        <w:t xml:space="preserve">. Rather, </w:t>
      </w:r>
      <w:r w:rsidRPr="00854D0E">
        <w:rPr>
          <w:u w:val="single"/>
        </w:rPr>
        <w:t>it takes uncertainty as constitutive for</w:t>
      </w:r>
      <w:r w:rsidRPr="00854D0E">
        <w:rPr>
          <w:sz w:val="16"/>
        </w:rPr>
        <w:t xml:space="preserve"> the </w:t>
      </w:r>
      <w:r w:rsidRPr="00854D0E">
        <w:rPr>
          <w:u w:val="single"/>
        </w:rPr>
        <w:t>logic</w:t>
      </w:r>
      <w:r w:rsidRPr="00854D0E">
        <w:rPr>
          <w:sz w:val="16"/>
        </w:rPr>
        <w:t xml:space="preserve"> itself; </w:t>
      </w:r>
      <w:r w:rsidRPr="00854D0E">
        <w:rPr>
          <w:u w:val="single"/>
        </w:rPr>
        <w:t>uncertainty is a</w:t>
      </w:r>
      <w:r w:rsidRPr="00854D0E">
        <w:rPr>
          <w:sz w:val="16"/>
        </w:rPr>
        <w:t xml:space="preserve"> crucial </w:t>
      </w:r>
      <w:r w:rsidRPr="00854D0E">
        <w:rPr>
          <w:u w:val="single"/>
        </w:rPr>
        <w:t>precondition for catastrophes</w:t>
      </w:r>
      <w:r w:rsidRPr="00854D0E">
        <w:rPr>
          <w:sz w:val="16"/>
        </w:rPr>
        <w:t xml:space="preserve">. In particular, catastrophes happen at once, </w:t>
      </w:r>
      <w:r w:rsidRPr="00854D0E">
        <w:rPr>
          <w:u w:val="single"/>
        </w:rPr>
        <w:t>without</w:t>
      </w:r>
      <w:r w:rsidRPr="00854D0E">
        <w:rPr>
          <w:sz w:val="16"/>
        </w:rPr>
        <w:t xml:space="preserve"> a </w:t>
      </w:r>
      <w:r w:rsidRPr="00854D0E">
        <w:rPr>
          <w:u w:val="single"/>
        </w:rPr>
        <w:t>warning</w:t>
      </w:r>
      <w:r w:rsidRPr="00854D0E">
        <w:rPr>
          <w:sz w:val="16"/>
        </w:rPr>
        <w:t xml:space="preserve">, but with major implications for the world polity. In this category, </w:t>
      </w:r>
      <w:r w:rsidRPr="00854D0E">
        <w:rPr>
          <w:u w:val="single"/>
        </w:rPr>
        <w:t>we find</w:t>
      </w:r>
      <w:r w:rsidRPr="00854D0E">
        <w:rPr>
          <w:sz w:val="16"/>
        </w:rPr>
        <w:t xml:space="preserve"> the impact of </w:t>
      </w:r>
      <w:r w:rsidRPr="00854D0E">
        <w:rPr>
          <w:u w:val="single"/>
        </w:rPr>
        <w:t>meteorites</w:t>
      </w:r>
      <w:r w:rsidRPr="00854D0E">
        <w:rPr>
          <w:sz w:val="16"/>
        </w:rPr>
        <w:t xml:space="preserve">. Mars attacks, the tsunami in </w:t>
      </w:r>
      <w:r w:rsidRPr="00854D0E">
        <w:rPr>
          <w:u w:val="single"/>
        </w:rPr>
        <w:t>South East Asia, and 9/11</w:t>
      </w:r>
      <w:r w:rsidRPr="00854D0E">
        <w:rPr>
          <w:sz w:val="16"/>
        </w:rPr>
        <w:t xml:space="preserve">. </w:t>
      </w:r>
      <w:r w:rsidRPr="00854D0E">
        <w:rPr>
          <w:u w:val="single"/>
        </w:rPr>
        <w:t>To conceive of</w:t>
      </w:r>
      <w:r w:rsidRPr="00854D0E">
        <w:rPr>
          <w:sz w:val="16"/>
        </w:rPr>
        <w:t xml:space="preserve"> terrorism as </w:t>
      </w:r>
      <w:r w:rsidRPr="00854D0E">
        <w:rPr>
          <w:u w:val="single"/>
        </w:rPr>
        <w:t>catastrophe has consequences for</w:t>
      </w:r>
      <w:r w:rsidRPr="00854D0E">
        <w:rPr>
          <w:sz w:val="16"/>
        </w:rPr>
        <w:t xml:space="preserve"> the </w:t>
      </w:r>
      <w:r w:rsidRPr="00854D0E">
        <w:rPr>
          <w:u w:val="single"/>
        </w:rPr>
        <w:t>formulation of</w:t>
      </w:r>
      <w:r w:rsidRPr="00854D0E">
        <w:rPr>
          <w:sz w:val="16"/>
        </w:rPr>
        <w:t xml:space="preserve"> an </w:t>
      </w:r>
      <w:r w:rsidRPr="00854D0E">
        <w:rPr>
          <w:u w:val="single"/>
        </w:rPr>
        <w:t>adequate security policy</w:t>
      </w:r>
      <w:r w:rsidRPr="00854D0E">
        <w:rPr>
          <w:sz w:val="16"/>
        </w:rPr>
        <w:t xml:space="preserve">. Since </w:t>
      </w:r>
      <w:r w:rsidRPr="00854D0E">
        <w:rPr>
          <w:u w:val="single"/>
        </w:rPr>
        <w:t>catastrophes hap-pen irrespectively of human activity</w:t>
      </w:r>
      <w:r w:rsidRPr="00854D0E">
        <w:rPr>
          <w:sz w:val="16"/>
        </w:rPr>
        <w:t xml:space="preserve"> or inactivity, </w:t>
      </w:r>
      <w:r w:rsidRPr="00854D0E">
        <w:rPr>
          <w:rStyle w:val="Emphasis"/>
        </w:rPr>
        <w:t>no political action</w:t>
      </w:r>
      <w:r w:rsidRPr="00854D0E">
        <w:rPr>
          <w:u w:val="single"/>
        </w:rPr>
        <w:t xml:space="preserve"> could</w:t>
      </w:r>
      <w:r w:rsidRPr="00854D0E">
        <w:rPr>
          <w:sz w:val="16"/>
        </w:rPr>
        <w:t xml:space="preserve"> possibly </w:t>
      </w:r>
      <w:r w:rsidRPr="00854D0E">
        <w:rPr>
          <w:u w:val="single"/>
        </w:rPr>
        <w:t>prevent them</w:t>
      </w:r>
      <w:r w:rsidRPr="00854D0E">
        <w:rPr>
          <w:sz w:val="16"/>
        </w:rPr>
        <w:t xml:space="preserve">. Of course, there are precautions that can be taken, but </w:t>
      </w:r>
      <w:r w:rsidRPr="00854D0E">
        <w:rPr>
          <w:u w:val="single"/>
        </w:rPr>
        <w:t>the framing of</w:t>
      </w:r>
      <w:r w:rsidRPr="00854D0E">
        <w:rPr>
          <w:sz w:val="16"/>
        </w:rPr>
        <w:t xml:space="preserve"> terrorist attack as </w:t>
      </w:r>
      <w:r w:rsidRPr="00854D0E">
        <w:rPr>
          <w:u w:val="single"/>
        </w:rPr>
        <w:t xml:space="preserve">a </w:t>
      </w:r>
      <w:proofErr w:type="gramStart"/>
      <w:r w:rsidRPr="00854D0E">
        <w:rPr>
          <w:u w:val="single"/>
        </w:rPr>
        <w:t>catastrophe points</w:t>
      </w:r>
      <w:proofErr w:type="gramEnd"/>
      <w:r w:rsidRPr="00854D0E">
        <w:rPr>
          <w:u w:val="single"/>
        </w:rPr>
        <w:t xml:space="preserve"> to spatial and temporal characteristics that are beyond "rationality." Thus</w:t>
      </w:r>
      <w:r w:rsidRPr="00854D0E">
        <w:rPr>
          <w:sz w:val="16"/>
        </w:rPr>
        <w:t xml:space="preserve">, political </w:t>
      </w:r>
      <w:r w:rsidRPr="00854D0E">
        <w:rPr>
          <w:u w:val="single"/>
        </w:rPr>
        <w:t>decision makers are exempt</w:t>
      </w:r>
      <w:r w:rsidRPr="00854D0E">
        <w:rPr>
          <w:sz w:val="16"/>
        </w:rPr>
        <w:t xml:space="preserve">ed </w:t>
      </w:r>
      <w:r w:rsidRPr="00854D0E">
        <w:rPr>
          <w:u w:val="single"/>
        </w:rPr>
        <w:t>from the responsibility to provide security</w:t>
      </w:r>
      <w:r w:rsidRPr="00854D0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854D0E">
        <w:rPr>
          <w:u w:val="single"/>
        </w:rPr>
        <w:t>the framework of</w:t>
      </w:r>
      <w:r w:rsidRPr="00854D0E">
        <w:rPr>
          <w:sz w:val="16"/>
        </w:rPr>
        <w:t xml:space="preserve"> the </w:t>
      </w:r>
      <w:r w:rsidRPr="00854D0E">
        <w:rPr>
          <w:u w:val="single"/>
        </w:rPr>
        <w:t>security</w:t>
      </w:r>
      <w:r w:rsidRPr="00854D0E">
        <w:rPr>
          <w:sz w:val="16"/>
        </w:rPr>
        <w:t xml:space="preserve"> dilemma </w:t>
      </w:r>
      <w:r w:rsidRPr="00854D0E">
        <w:rPr>
          <w:u w:val="single"/>
        </w:rPr>
        <w:t>fails to capture</w:t>
      </w:r>
      <w:r w:rsidRPr="00854D0E">
        <w:rPr>
          <w:sz w:val="16"/>
        </w:rPr>
        <w:t xml:space="preserve"> the </w:t>
      </w:r>
      <w:r w:rsidRPr="00854D0E">
        <w:rPr>
          <w:u w:val="single"/>
        </w:rPr>
        <w:t>basic uncertainties</w:t>
      </w:r>
      <w:r w:rsidRPr="00854D0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854D0E">
        <w:rPr>
          <w:u w:val="single"/>
        </w:rPr>
        <w:t>we do not</w:t>
      </w:r>
      <w:r w:rsidRPr="00854D0E">
        <w:rPr>
          <w:sz w:val="16"/>
        </w:rPr>
        <w:t xml:space="preserve"> even </w:t>
      </w:r>
      <w:r w:rsidRPr="00854D0E">
        <w:rPr>
          <w:u w:val="single"/>
        </w:rPr>
        <w:t>know</w:t>
      </w:r>
      <w:r w:rsidRPr="00854D0E">
        <w:rPr>
          <w:sz w:val="16"/>
        </w:rPr>
        <w:t xml:space="preserve"> who or what will constitute </w:t>
      </w:r>
      <w:r w:rsidRPr="00854D0E">
        <w:rPr>
          <w:u w:val="single"/>
        </w:rPr>
        <w:t>the most serious future threat</w:t>
      </w:r>
      <w:r w:rsidRPr="00854D0E">
        <w:rPr>
          <w:sz w:val="16"/>
        </w:rPr>
        <w:t>, "^</w:t>
      </w:r>
      <w:proofErr w:type="spellStart"/>
      <w:r w:rsidRPr="00854D0E">
        <w:rPr>
          <w:sz w:val="16"/>
        </w:rPr>
        <w:t>i</w:t>
      </w:r>
      <w:proofErr w:type="spellEnd"/>
      <w:r w:rsidRPr="00854D0E">
        <w:rPr>
          <w:sz w:val="16"/>
        </w:rPr>
        <w:t xml:space="preserve"> </w:t>
      </w:r>
      <w:proofErr w:type="gramStart"/>
      <w:r w:rsidRPr="00854D0E">
        <w:rPr>
          <w:u w:val="single"/>
        </w:rPr>
        <w:t>In</w:t>
      </w:r>
      <w:proofErr w:type="gramEnd"/>
      <w:r w:rsidRPr="00854D0E">
        <w:rPr>
          <w:u w:val="single"/>
        </w:rPr>
        <w:t xml:space="preserve"> order to cope</w:t>
      </w:r>
      <w:r w:rsidRPr="00854D0E">
        <w:rPr>
          <w:sz w:val="16"/>
        </w:rPr>
        <w:t xml:space="preserve"> with this challenge it would be essential, another Rand researcher wrote, to break free from </w:t>
      </w:r>
      <w:r w:rsidRPr="00854D0E">
        <w:rPr>
          <w:u w:val="single"/>
        </w:rPr>
        <w:t>the</w:t>
      </w:r>
      <w:r w:rsidRPr="00854D0E">
        <w:rPr>
          <w:sz w:val="16"/>
        </w:rPr>
        <w:t xml:space="preserve"> "tyranny" of plausible scenario planning. The decisive </w:t>
      </w:r>
      <w:r w:rsidRPr="00854D0E">
        <w:rPr>
          <w:u w:val="single"/>
        </w:rPr>
        <w:t xml:space="preserve">step would be to create "discontinuous scenarios ... in which there is </w:t>
      </w:r>
      <w:r w:rsidRPr="00854D0E">
        <w:rPr>
          <w:rStyle w:val="Emphasis"/>
        </w:rPr>
        <w:t>no plausible</w:t>
      </w:r>
      <w:r w:rsidRPr="00854D0E">
        <w:rPr>
          <w:sz w:val="16"/>
        </w:rPr>
        <w:t xml:space="preserve"> audit </w:t>
      </w:r>
      <w:r w:rsidRPr="00854D0E">
        <w:rPr>
          <w:rStyle w:val="Emphasis"/>
        </w:rPr>
        <w:t>trail</w:t>
      </w:r>
      <w:r w:rsidRPr="00854D0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E46933">
        <w:rPr>
          <w:highlight w:val="cyan"/>
          <w:u w:val="single"/>
        </w:rPr>
        <w:t xml:space="preserve">even the most </w:t>
      </w:r>
      <w:r w:rsidRPr="00E46933">
        <w:rPr>
          <w:rStyle w:val="Emphasis"/>
          <w:highlight w:val="cyan"/>
        </w:rPr>
        <w:t>absurd scenarios</w:t>
      </w:r>
      <w:r w:rsidRPr="00854D0E">
        <w:rPr>
          <w:sz w:val="16"/>
        </w:rPr>
        <w:t xml:space="preserve"> can </w:t>
      </w:r>
      <w:r w:rsidRPr="00E46933">
        <w:rPr>
          <w:highlight w:val="cyan"/>
          <w:u w:val="single"/>
        </w:rPr>
        <w:t>gain plausibility</w:t>
      </w:r>
      <w:r w:rsidRPr="00854D0E">
        <w:rPr>
          <w:sz w:val="16"/>
        </w:rPr>
        <w:t xml:space="preserve">. </w:t>
      </w:r>
      <w:r w:rsidRPr="00854D0E">
        <w:rPr>
          <w:u w:val="single"/>
        </w:rPr>
        <w:t xml:space="preserve">By </w:t>
      </w:r>
      <w:r w:rsidRPr="00E46933">
        <w:rPr>
          <w:highlight w:val="cyan"/>
          <w:u w:val="single"/>
        </w:rPr>
        <w:t xml:space="preserve">constructing a </w:t>
      </w:r>
      <w:r w:rsidRPr="00E46933">
        <w:rPr>
          <w:rStyle w:val="Emphasis"/>
          <w:highlight w:val="cyan"/>
        </w:rPr>
        <w:t xml:space="preserve">chain of </w:t>
      </w:r>
      <w:r w:rsidRPr="00E46933">
        <w:rPr>
          <w:rStyle w:val="Emphasis"/>
          <w:highlight w:val="cyan"/>
        </w:rPr>
        <w:lastRenderedPageBreak/>
        <w:t>potentialities</w:t>
      </w:r>
      <w:r w:rsidRPr="00854D0E">
        <w:rPr>
          <w:u w:val="single"/>
        </w:rPr>
        <w:t xml:space="preserve">, improbable events are linked </w:t>
      </w:r>
      <w:r w:rsidRPr="00E46933">
        <w:rPr>
          <w:highlight w:val="cyan"/>
          <w:u w:val="single"/>
        </w:rPr>
        <w:t>and brought into</w:t>
      </w:r>
      <w:r w:rsidRPr="00E46933">
        <w:rPr>
          <w:sz w:val="16"/>
          <w:highlight w:val="cyan"/>
        </w:rPr>
        <w:t xml:space="preserve"> </w:t>
      </w:r>
      <w:r w:rsidRPr="00854D0E">
        <w:rPr>
          <w:sz w:val="16"/>
        </w:rPr>
        <w:t xml:space="preserve">the realm of </w:t>
      </w:r>
      <w:r w:rsidRPr="00E46933">
        <w:rPr>
          <w:highlight w:val="cyan"/>
          <w:u w:val="single"/>
        </w:rPr>
        <w:t>the possible, if</w:t>
      </w:r>
      <w:r w:rsidRPr="00854D0E">
        <w:rPr>
          <w:u w:val="single"/>
        </w:rPr>
        <w:t xml:space="preserve"> not</w:t>
      </w:r>
      <w:r w:rsidRPr="00854D0E">
        <w:rPr>
          <w:sz w:val="16"/>
        </w:rPr>
        <w:t xml:space="preserve"> even the </w:t>
      </w:r>
      <w:r w:rsidRPr="00854D0E">
        <w:rPr>
          <w:u w:val="single"/>
        </w:rPr>
        <w:t>probable</w:t>
      </w:r>
      <w:r w:rsidRPr="00854D0E">
        <w:rPr>
          <w:sz w:val="16"/>
        </w:rPr>
        <w:t>. "</w:t>
      </w:r>
      <w:r w:rsidRPr="00854D0E">
        <w:rPr>
          <w:u w:val="single"/>
        </w:rPr>
        <w:t>Although</w:t>
      </w:r>
      <w:r w:rsidRPr="00854D0E">
        <w:rPr>
          <w:sz w:val="16"/>
        </w:rPr>
        <w:t xml:space="preserve"> the </w:t>
      </w:r>
      <w:r w:rsidRPr="00854D0E">
        <w:rPr>
          <w:u w:val="single"/>
        </w:rPr>
        <w:t>likelihood</w:t>
      </w:r>
      <w:r w:rsidRPr="00854D0E">
        <w:rPr>
          <w:sz w:val="16"/>
        </w:rPr>
        <w:t xml:space="preserve"> of the scenario </w:t>
      </w:r>
      <w:r w:rsidRPr="00854D0E">
        <w:rPr>
          <w:u w:val="single"/>
        </w:rPr>
        <w:t xml:space="preserve">dwindles with each step, the </w:t>
      </w:r>
      <w:r w:rsidRPr="00854D0E">
        <w:rPr>
          <w:sz w:val="16"/>
        </w:rPr>
        <w:t xml:space="preserve">residual </w:t>
      </w:r>
      <w:r w:rsidRPr="00854D0E">
        <w:rPr>
          <w:u w:val="single"/>
        </w:rPr>
        <w:t>impression is</w:t>
      </w:r>
      <w:r w:rsidRPr="00854D0E">
        <w:rPr>
          <w:sz w:val="16"/>
        </w:rPr>
        <w:t xml:space="preserve"> one </w:t>
      </w:r>
      <w:r w:rsidRPr="00854D0E">
        <w:rPr>
          <w:u w:val="single"/>
        </w:rPr>
        <w:t>of plausibility</w:t>
      </w:r>
      <w:r w:rsidRPr="00854D0E">
        <w:rPr>
          <w:sz w:val="16"/>
        </w:rPr>
        <w:t xml:space="preserve">. "54 This so-called Othello effect has been effective in the dawn of the recent war in Iraq. </w:t>
      </w:r>
      <w:r w:rsidRPr="00854D0E">
        <w:rPr>
          <w:u w:val="single"/>
        </w:rPr>
        <w:t>The connection between Saddam</w:t>
      </w:r>
      <w:r w:rsidRPr="00854D0E">
        <w:rPr>
          <w:sz w:val="16"/>
        </w:rPr>
        <w:t xml:space="preserve"> Hussein </w:t>
      </w:r>
      <w:r w:rsidRPr="00854D0E">
        <w:rPr>
          <w:u w:val="single"/>
        </w:rPr>
        <w:t>and Al Qaeda</w:t>
      </w:r>
      <w:r w:rsidRPr="00854D0E">
        <w:rPr>
          <w:sz w:val="16"/>
        </w:rPr>
        <w:t xml:space="preserve"> that the US government tried to prove </w:t>
      </w:r>
      <w:r w:rsidRPr="00854D0E">
        <w:rPr>
          <w:u w:val="single"/>
        </w:rPr>
        <w:t>was disputed from the</w:t>
      </w:r>
      <w:r w:rsidRPr="00854D0E">
        <w:rPr>
          <w:sz w:val="16"/>
        </w:rPr>
        <w:t xml:space="preserve"> very </w:t>
      </w:r>
      <w:r w:rsidRPr="00854D0E">
        <w:rPr>
          <w:u w:val="single"/>
        </w:rPr>
        <w:t>beginning. False evidence was</w:t>
      </w:r>
      <w:r w:rsidRPr="00854D0E">
        <w:rPr>
          <w:sz w:val="16"/>
        </w:rPr>
        <w:t xml:space="preserve"> again and again </w:t>
      </w:r>
      <w:r w:rsidRPr="00854D0E">
        <w:rPr>
          <w:u w:val="single"/>
        </w:rPr>
        <w:t>presented and refuted, but this did not prevent the</w:t>
      </w:r>
      <w:r w:rsidRPr="00854D0E">
        <w:rPr>
          <w:sz w:val="16"/>
        </w:rPr>
        <w:t xml:space="preserve"> administration from presenting as the main rationale for war the </w:t>
      </w:r>
      <w:r w:rsidRPr="00854D0E">
        <w:rPr>
          <w:u w:val="single"/>
        </w:rPr>
        <w:t>improbable yet possible connection</w:t>
      </w:r>
      <w:r w:rsidRPr="00854D0E">
        <w:rPr>
          <w:sz w:val="16"/>
        </w:rPr>
        <w:t xml:space="preserve"> between Iraq and the terrorist network and the improbable yet possible proliferation of an improbable yet possible nuclear weapon into the hands of Bin Laden. As Donald Rumsfeld famously said: "</w:t>
      </w:r>
      <w:r w:rsidRPr="00854D0E">
        <w:rPr>
          <w:rStyle w:val="Emphasis"/>
        </w:rPr>
        <w:t>Absence of evidence is not evidence of absence</w:t>
      </w:r>
      <w:r w:rsidRPr="00854D0E">
        <w:rPr>
          <w:sz w:val="16"/>
        </w:rPr>
        <w:t>." This sentence indicates that under the condition of genuine uncertainty, different evidence criteria prevail than in situations where security problems can be assessed with relative certainty.</w:t>
      </w:r>
    </w:p>
    <w:p w14:paraId="1599FC92" w14:textId="77777777" w:rsidR="001729D7" w:rsidRPr="00854D0E" w:rsidRDefault="001729D7" w:rsidP="001729D7">
      <w:pPr>
        <w:pStyle w:val="Heading4"/>
      </w:pPr>
      <w:r w:rsidRPr="00854D0E">
        <w:t>Large scale extinction impacts are impossible to predict – prefer impacts we know are happening</w:t>
      </w:r>
    </w:p>
    <w:p w14:paraId="4F7B2E4D" w14:textId="77777777" w:rsidR="001729D7" w:rsidRPr="00854D0E" w:rsidRDefault="001729D7" w:rsidP="001729D7">
      <w:r w:rsidRPr="00854D0E">
        <w:rPr>
          <w:rStyle w:val="Style13ptBold"/>
        </w:rPr>
        <w:t>Matheson 15</w:t>
      </w:r>
      <w:r w:rsidRPr="00854D0E">
        <w:t xml:space="preserve"> (Calum Matheson – This is his PhD dissertation at the University of North Carolina at Chapel Hill, “Desired Ground Zeros: Nuclear Imagination and the Death Drive”, https://cdr.lib.unc.edu/indexablecontent/uuid:4bbcb13b-0b5f-43a1-884c-fcd6e6411fd6, pgs. 77 – 86, </w:t>
      </w:r>
      <w:proofErr w:type="spellStart"/>
      <w:r w:rsidRPr="00854D0E">
        <w:t>EmmieeM</w:t>
      </w:r>
      <w:proofErr w:type="spellEnd"/>
      <w:r w:rsidRPr="00854D0E">
        <w:t>)</w:t>
      </w:r>
    </w:p>
    <w:p w14:paraId="43AC21D4" w14:textId="77777777" w:rsidR="001729D7" w:rsidRPr="005F065C" w:rsidRDefault="001729D7" w:rsidP="001729D7">
      <w:pPr>
        <w:rPr>
          <w:rFonts w:ascii="Times" w:eastAsia="Times New Roman" w:hAnsi="Times" w:cs="Times New Roman"/>
          <w:strike/>
          <w:sz w:val="12"/>
          <w:szCs w:val="20"/>
          <w:lang w:eastAsia="ja-JP"/>
        </w:rPr>
      </w:pPr>
      <w:r w:rsidRPr="00854D0E">
        <w:rPr>
          <w:sz w:val="12"/>
        </w:rPr>
        <w:t xml:space="preserve">Herman Kahn and Bernard Brodie, perhaps </w:t>
      </w:r>
      <w:r w:rsidRPr="00E46933">
        <w:rPr>
          <w:rStyle w:val="StyleUnderline"/>
          <w:highlight w:val="cyan"/>
        </w:rPr>
        <w:t>the most prominent American strategists</w:t>
      </w:r>
      <w:r w:rsidRPr="00854D0E">
        <w:rPr>
          <w:sz w:val="12"/>
        </w:rPr>
        <w:t xml:space="preserve"> of the early Cold War, tried to make nuclear war “thinkable” in the sense that they tried to explain how such a war might start and what options would exist for national leaders. At the same time, both </w:t>
      </w:r>
      <w:r w:rsidRPr="00E46933">
        <w:rPr>
          <w:rStyle w:val="StyleUnderline"/>
          <w:highlight w:val="cyan"/>
        </w:rPr>
        <w:t>acknowledged that</w:t>
      </w:r>
      <w:r w:rsidRPr="00854D0E">
        <w:rPr>
          <w:rStyle w:val="StyleUnderline"/>
        </w:rPr>
        <w:t xml:space="preserve"> the outcome of a full-scale </w:t>
      </w:r>
      <w:r w:rsidRPr="00E46933">
        <w:rPr>
          <w:rStyle w:val="StyleUnderline"/>
          <w:highlight w:val="cyan"/>
        </w:rPr>
        <w:t>nuclear war was indescribable</w:t>
      </w:r>
      <w:r w:rsidRPr="00E46933">
        <w:rPr>
          <w:sz w:val="12"/>
          <w:highlight w:val="cyan"/>
        </w:rPr>
        <w:t>.</w:t>
      </w:r>
      <w:r w:rsidRPr="00854D0E">
        <w:rPr>
          <w:sz w:val="12"/>
        </w:rPr>
        <w:t xml:space="preserve"> In Brodie’s words, to “make an intellectual prediction of the likelihood of war is one thing, to project oneself imaginatively and seriously into an expected war situation is quite another” (</w:t>
      </w:r>
      <w:proofErr w:type="spellStart"/>
      <w:r w:rsidRPr="00854D0E">
        <w:rPr>
          <w:sz w:val="12"/>
        </w:rPr>
        <w:t>Ghamari</w:t>
      </w:r>
      <w:proofErr w:type="spellEnd"/>
      <w:r w:rsidRPr="00854D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E46933">
        <w:rPr>
          <w:rStyle w:val="StyleUnderline"/>
          <w:highlight w:val="cyan"/>
        </w:rPr>
        <w:t>war games</w:t>
      </w:r>
      <w:r w:rsidRPr="00854D0E">
        <w:rPr>
          <w:sz w:val="12"/>
        </w:rPr>
        <w:t xml:space="preserve"> of various complexity was developed to test a broader range of nuclear theories and attack options at RAND and elsewhere (</w:t>
      </w:r>
      <w:proofErr w:type="spellStart"/>
      <w:r w:rsidRPr="00854D0E">
        <w:rPr>
          <w:sz w:val="12"/>
        </w:rPr>
        <w:t>Arbella</w:t>
      </w:r>
      <w:proofErr w:type="spellEnd"/>
      <w:r w:rsidRPr="00854D0E">
        <w:rPr>
          <w:sz w:val="12"/>
        </w:rPr>
        <w:t xml:space="preserve"> 35). Games like them continue to be used for strategic military planning today (</w:t>
      </w:r>
      <w:proofErr w:type="spellStart"/>
      <w:r w:rsidRPr="00854D0E">
        <w:rPr>
          <w:sz w:val="12"/>
        </w:rPr>
        <w:t>Raatz</w:t>
      </w:r>
      <w:proofErr w:type="spellEnd"/>
      <w:r w:rsidRPr="00854D0E">
        <w:rPr>
          <w:sz w:val="12"/>
        </w:rPr>
        <w:t>).</w:t>
      </w:r>
      <w:r w:rsidRPr="00854D0E">
        <w:rPr>
          <w:rFonts w:eastAsia="Times New Roman" w:cs="Times New Roman"/>
          <w:sz w:val="12"/>
        </w:rPr>
        <w:t xml:space="preserve"> </w:t>
      </w:r>
      <w:r w:rsidRPr="00854D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854D0E">
        <w:rPr>
          <w:rFonts w:ascii="Times" w:eastAsia="Times New Roman" w:hAnsi="Times" w:cs="Times New Roman"/>
          <w:sz w:val="12"/>
          <w:szCs w:val="20"/>
          <w:lang w:eastAsia="ja-JP"/>
        </w:rPr>
        <w:t>politicomilitary</w:t>
      </w:r>
      <w:proofErr w:type="spellEnd"/>
      <w:r w:rsidRPr="00854D0E">
        <w:rPr>
          <w:rFonts w:ascii="Times" w:eastAsia="Times New Roman" w:hAnsi="Times" w:cs="Times New Roman"/>
          <w:sz w:val="12"/>
          <w:szCs w:val="20"/>
          <w:lang w:eastAsia="ja-JP"/>
        </w:rPr>
        <w:t xml:space="preserve"> games, a number of military officers, civilians, and generally mid- to </w:t>
      </w:r>
      <w:proofErr w:type="spellStart"/>
      <w:r w:rsidRPr="00854D0E">
        <w:rPr>
          <w:rFonts w:ascii="Times" w:eastAsia="Times New Roman" w:hAnsi="Times" w:cs="Times New Roman"/>
          <w:sz w:val="12"/>
          <w:szCs w:val="20"/>
          <w:lang w:eastAsia="ja-JP"/>
        </w:rPr>
        <w:t>lowranking</w:t>
      </w:r>
      <w:proofErr w:type="spellEnd"/>
      <w:r w:rsidRPr="00854D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854D0E">
        <w:rPr>
          <w:rStyle w:val="Emphasis"/>
          <w:lang w:eastAsia="ja-JP"/>
        </w:rPr>
        <w:t xml:space="preserve"> never had a guarantee o</w:t>
      </w:r>
      <w:r w:rsidRPr="00854D0E">
        <w:rPr>
          <w:rStyle w:val="Emphasis"/>
        </w:rPr>
        <w:t xml:space="preserve">f accuracy and were often quite </w:t>
      </w:r>
      <w:r w:rsidRPr="00854D0E">
        <w:rPr>
          <w:rStyle w:val="Emphasis"/>
          <w:lang w:eastAsia="ja-JP"/>
        </w:rPr>
        <w:t>obviously f</w:t>
      </w:r>
      <w:r w:rsidRPr="00854D0E">
        <w:rPr>
          <w:rStyle w:val="Emphasis"/>
        </w:rPr>
        <w:t>lawed</w:t>
      </w:r>
      <w:r w:rsidRPr="00854D0E">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854D0E">
        <w:rPr>
          <w:rFonts w:ascii="Times" w:eastAsia="Times New Roman" w:hAnsi="Times" w:cs="Times New Roman"/>
          <w:sz w:val="12"/>
          <w:szCs w:val="20"/>
          <w:lang w:eastAsia="ja-JP"/>
        </w:rPr>
        <w:t>Ghamari</w:t>
      </w:r>
      <w:proofErr w:type="spellEnd"/>
      <w:r w:rsidRPr="00854D0E">
        <w:rPr>
          <w:rFonts w:ascii="Times" w:eastAsia="Times New Roman" w:hAnsi="Times" w:cs="Times New Roman"/>
          <w:sz w:val="12"/>
          <w:szCs w:val="20"/>
          <w:lang w:eastAsia="ja-JP"/>
        </w:rPr>
        <w:t xml:space="preserve">-Tabrizi 8; Allen 78). </w:t>
      </w:r>
      <w:r w:rsidRPr="00854D0E">
        <w:rPr>
          <w:rStyle w:val="StyleUnderline"/>
          <w:lang w:eastAsia="ja-JP"/>
        </w:rPr>
        <w:t xml:space="preserve">Especially in the case of nuclear war, these games </w:t>
      </w:r>
      <w:r w:rsidRPr="00E46933">
        <w:rPr>
          <w:rStyle w:val="Emphasis"/>
          <w:highlight w:val="cyan"/>
          <w:lang w:eastAsia="ja-JP"/>
        </w:rPr>
        <w:t>cannot</w:t>
      </w:r>
      <w:r w:rsidRPr="00854D0E">
        <w:rPr>
          <w:rStyle w:val="Emphasis"/>
          <w:lang w:eastAsia="ja-JP"/>
        </w:rPr>
        <w:t xml:space="preserve"> possibly </w:t>
      </w:r>
      <w:r w:rsidRPr="00E46933">
        <w:rPr>
          <w:rStyle w:val="Emphasis"/>
          <w:highlight w:val="cyan"/>
          <w:lang w:eastAsia="ja-JP"/>
        </w:rPr>
        <w:t>be understood as</w:t>
      </w:r>
      <w:r w:rsidRPr="00E46933">
        <w:rPr>
          <w:rStyle w:val="Emphasis"/>
          <w:highlight w:val="cyan"/>
        </w:rPr>
        <w:t xml:space="preserve"> </w:t>
      </w:r>
      <w:r w:rsidRPr="00E46933">
        <w:rPr>
          <w:rStyle w:val="Emphasis"/>
          <w:highlight w:val="cyan"/>
          <w:lang w:eastAsia="ja-JP"/>
        </w:rPr>
        <w:t>accurate simulations of a real-world system,</w:t>
      </w:r>
      <w:r w:rsidRPr="00854D0E">
        <w:rPr>
          <w:rStyle w:val="StyleUnderline"/>
          <w:lang w:eastAsia="ja-JP"/>
        </w:rPr>
        <w:t xml:space="preserve"> because t</w:t>
      </w:r>
      <w:r w:rsidRPr="00E46933">
        <w:rPr>
          <w:rStyle w:val="StyleUnderline"/>
          <w:highlight w:val="cyan"/>
          <w:lang w:eastAsia="ja-JP"/>
        </w:rPr>
        <w:t xml:space="preserve">here is </w:t>
      </w:r>
      <w:r w:rsidRPr="00E46933">
        <w:rPr>
          <w:rStyle w:val="Emphasis"/>
          <w:highlight w:val="cyan"/>
          <w:lang w:eastAsia="ja-JP"/>
        </w:rPr>
        <w:t>no empirical data</w:t>
      </w:r>
      <w:r w:rsidRPr="00E46933">
        <w:rPr>
          <w:rStyle w:val="StyleUnderline"/>
          <w:highlight w:val="cyan"/>
          <w:lang w:eastAsia="ja-JP"/>
        </w:rPr>
        <w:t xml:space="preserve"> on the</w:t>
      </w:r>
      <w:r w:rsidRPr="00854D0E">
        <w:rPr>
          <w:rStyle w:val="StyleUnderline"/>
        </w:rPr>
        <w:t xml:space="preserve"> </w:t>
      </w:r>
      <w:r w:rsidRPr="00854D0E">
        <w:rPr>
          <w:rStyle w:val="StyleUnderline"/>
          <w:lang w:eastAsia="ja-JP"/>
        </w:rPr>
        <w:t>compound</w:t>
      </w:r>
      <w:r w:rsidRPr="00E46933">
        <w:rPr>
          <w:rStyle w:val="StyleUnderline"/>
          <w:highlight w:val="cyan"/>
          <w:lang w:eastAsia="ja-JP"/>
        </w:rPr>
        <w:t xml:space="preserve"> effects of </w:t>
      </w:r>
      <w:r w:rsidRPr="00854D0E">
        <w:rPr>
          <w:rStyle w:val="StyleUnderline"/>
          <w:lang w:eastAsia="ja-JP"/>
        </w:rPr>
        <w:t>many near-simultaneous</w:t>
      </w:r>
      <w:r w:rsidRPr="00E46933">
        <w:rPr>
          <w:rStyle w:val="StyleUnderline"/>
          <w:highlight w:val="cyan"/>
          <w:lang w:eastAsia="ja-JP"/>
        </w:rPr>
        <w:t xml:space="preserve"> nuclear explosions and </w:t>
      </w:r>
      <w:r w:rsidRPr="00854D0E">
        <w:rPr>
          <w:rStyle w:val="StyleUnderline"/>
          <w:lang w:eastAsia="ja-JP"/>
        </w:rPr>
        <w:t>no data</w:t>
      </w:r>
      <w:r w:rsidRPr="00E46933">
        <w:rPr>
          <w:rStyle w:val="StyleUnderline"/>
          <w:highlight w:val="cyan"/>
          <w:lang w:eastAsia="ja-JP"/>
        </w:rPr>
        <w:t xml:space="preserve"> </w:t>
      </w:r>
      <w:r w:rsidRPr="00E46933">
        <w:rPr>
          <w:rStyle w:val="Emphasis"/>
          <w:highlight w:val="cyan"/>
          <w:lang w:eastAsia="ja-JP"/>
        </w:rPr>
        <w:t>on what</w:t>
      </w:r>
      <w:r w:rsidRPr="00E46933">
        <w:rPr>
          <w:rStyle w:val="Emphasis"/>
          <w:highlight w:val="cyan"/>
        </w:rPr>
        <w:t xml:space="preserve"> </w:t>
      </w:r>
      <w:r w:rsidRPr="00E46933">
        <w:rPr>
          <w:rStyle w:val="Emphasis"/>
          <w:highlight w:val="cyan"/>
          <w:lang w:eastAsia="ja-JP"/>
        </w:rPr>
        <w:t>factors cause states to cross the nuclear threshold</w:t>
      </w:r>
      <w:r w:rsidRPr="00854D0E">
        <w:rPr>
          <w:rStyle w:val="Emphasis"/>
          <w:lang w:eastAsia="ja-JP"/>
        </w:rPr>
        <w:t xml:space="preserve"> </w:t>
      </w:r>
      <w:r w:rsidRPr="00854D0E">
        <w:rPr>
          <w:rStyle w:val="StyleUnderline"/>
          <w:lang w:eastAsia="ja-JP"/>
        </w:rPr>
        <w:t>against other similarly-armed states,</w:t>
      </w:r>
      <w:r w:rsidRPr="00854D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854D0E">
        <w:rPr>
          <w:rStyle w:val="StyleUnderline"/>
          <w:lang w:eastAsia="ja-JP"/>
        </w:rPr>
        <w:t>they are “social science fiction”</w:t>
      </w:r>
      <w:r w:rsidRPr="00854D0E">
        <w:rPr>
          <w:rStyle w:val="StyleUnderline"/>
        </w:rPr>
        <w:t xml:space="preserve"> </w:t>
      </w:r>
      <w:r w:rsidRPr="00854D0E">
        <w:rPr>
          <w:rStyle w:val="StyleUnderline"/>
          <w:lang w:eastAsia="ja-JP"/>
        </w:rPr>
        <w:t xml:space="preserve">with no tangible effect other than that they are entertaining </w:t>
      </w:r>
      <w:r w:rsidRPr="00854D0E">
        <w:rPr>
          <w:rFonts w:ascii="Times" w:eastAsia="Times New Roman" w:hAnsi="Times" w:cs="Times New Roman"/>
          <w:sz w:val="12"/>
          <w:szCs w:val="20"/>
          <w:lang w:eastAsia="ja-JP"/>
        </w:rPr>
        <w:t>(</w:t>
      </w:r>
      <w:proofErr w:type="spellStart"/>
      <w:r w:rsidRPr="00854D0E">
        <w:rPr>
          <w:rFonts w:ascii="Times" w:eastAsia="Times New Roman" w:hAnsi="Times" w:cs="Times New Roman"/>
          <w:sz w:val="12"/>
          <w:szCs w:val="20"/>
          <w:lang w:eastAsia="ja-JP"/>
        </w:rPr>
        <w:t>Ghamari</w:t>
      </w:r>
      <w:proofErr w:type="spellEnd"/>
      <w:r w:rsidRPr="00854D0E">
        <w:rPr>
          <w:rFonts w:ascii="Times" w:eastAsia="Times New Roman" w:hAnsi="Times" w:cs="Times New Roman"/>
          <w:sz w:val="12"/>
          <w:szCs w:val="20"/>
          <w:lang w:eastAsia="ja-JP"/>
        </w:rPr>
        <w:t>-Tabrizi 160-1). Some contemporary</w:t>
      </w:r>
      <w:r w:rsidRPr="00854D0E">
        <w:rPr>
          <w:rStyle w:val="StyleUnderline"/>
          <w:lang w:eastAsia="ja-JP"/>
        </w:rPr>
        <w:t xml:space="preserve"> </w:t>
      </w:r>
      <w:r w:rsidRPr="00E46933">
        <w:rPr>
          <w:rStyle w:val="Emphasis"/>
          <w:highlight w:val="cyan"/>
          <w:lang w:eastAsia="ja-JP"/>
        </w:rPr>
        <w:t>social science work supports this c</w:t>
      </w:r>
      <w:r w:rsidRPr="00854D0E">
        <w:rPr>
          <w:rStyle w:val="Emphasis"/>
          <w:lang w:eastAsia="ja-JP"/>
        </w:rPr>
        <w:t>laim especially</w:t>
      </w:r>
      <w:r w:rsidRPr="00E46933">
        <w:rPr>
          <w:rStyle w:val="Emphasis"/>
          <w:highlight w:val="cyan"/>
          <w:lang w:eastAsia="ja-JP"/>
        </w:rPr>
        <w:t xml:space="preserve"> in the context of</w:t>
      </w:r>
      <w:r w:rsidRPr="00E46933">
        <w:rPr>
          <w:rStyle w:val="Emphasis"/>
          <w:highlight w:val="cyan"/>
        </w:rPr>
        <w:t xml:space="preserve"> </w:t>
      </w:r>
      <w:r w:rsidRPr="00E46933">
        <w:rPr>
          <w:rStyle w:val="Emphasis"/>
          <w:highlight w:val="cyan"/>
          <w:lang w:eastAsia="ja-JP"/>
        </w:rPr>
        <w:t>extinction-level events.</w:t>
      </w:r>
      <w:r w:rsidRPr="00854D0E">
        <w:rPr>
          <w:rStyle w:val="StyleUnderline"/>
          <w:lang w:eastAsia="ja-JP"/>
        </w:rPr>
        <w:t xml:space="preserve"> </w:t>
      </w:r>
      <w:r w:rsidRPr="005F065C">
        <w:rPr>
          <w:rStyle w:val="StyleUnderline"/>
          <w:strike/>
          <w:highlight w:val="cyan"/>
          <w:lang w:eastAsia="ja-JP"/>
        </w:rPr>
        <w:t xml:space="preserve">Human </w:t>
      </w:r>
      <w:r w:rsidRPr="005F065C">
        <w:rPr>
          <w:rStyle w:val="StyleUnderline"/>
          <w:strike/>
          <w:lang w:eastAsia="ja-JP"/>
        </w:rPr>
        <w:t>being</w:t>
      </w:r>
      <w:r w:rsidRPr="005F065C">
        <w:rPr>
          <w:rStyle w:val="StyleUnderline"/>
          <w:strike/>
          <w:highlight w:val="cyan"/>
          <w:lang w:eastAsia="ja-JP"/>
        </w:rPr>
        <w:t>s simply aren’t wired to think at such a scale, and</w:t>
      </w:r>
      <w:r w:rsidRPr="005F065C">
        <w:rPr>
          <w:rStyle w:val="StyleUnderline"/>
          <w:strike/>
        </w:rPr>
        <w:t xml:space="preserve"> </w:t>
      </w:r>
      <w:r w:rsidRPr="005F065C">
        <w:rPr>
          <w:rStyle w:val="StyleUnderline"/>
          <w:strike/>
          <w:lang w:eastAsia="ja-JP"/>
        </w:rPr>
        <w:t xml:space="preserve">they </w:t>
      </w:r>
      <w:r w:rsidRPr="005F065C">
        <w:rPr>
          <w:rStyle w:val="StyleUnderline"/>
          <w:strike/>
          <w:highlight w:val="cyan"/>
          <w:lang w:eastAsia="ja-JP"/>
        </w:rPr>
        <w:t>perform</w:t>
      </w:r>
      <w:r w:rsidRPr="005F065C">
        <w:rPr>
          <w:rStyle w:val="StyleUnderline"/>
          <w:strike/>
          <w:lang w:eastAsia="ja-JP"/>
        </w:rPr>
        <w:t xml:space="preserve"> very</w:t>
      </w:r>
      <w:r w:rsidRPr="005F065C">
        <w:rPr>
          <w:rStyle w:val="StyleUnderline"/>
          <w:strike/>
          <w:highlight w:val="cyan"/>
          <w:lang w:eastAsia="ja-JP"/>
        </w:rPr>
        <w:t xml:space="preserve"> poorly assessing probability and </w:t>
      </w:r>
      <w:r w:rsidRPr="005F065C">
        <w:rPr>
          <w:rStyle w:val="StyleUnderline"/>
          <w:strike/>
          <w:lang w:eastAsia="ja-JP"/>
        </w:rPr>
        <w:t>calculating</w:t>
      </w:r>
      <w:r w:rsidRPr="005F065C">
        <w:rPr>
          <w:rStyle w:val="StyleUnderline"/>
          <w:strike/>
          <w:highlight w:val="cyan"/>
          <w:lang w:eastAsia="ja-JP"/>
        </w:rPr>
        <w:t xml:space="preserve"> magnitude</w:t>
      </w:r>
      <w:r w:rsidRPr="005F065C">
        <w:rPr>
          <w:rFonts w:ascii="Times" w:eastAsia="Times New Roman" w:hAnsi="Times" w:cs="Times New Roman"/>
          <w:strike/>
          <w:sz w:val="12"/>
          <w:szCs w:val="20"/>
          <w:highlight w:val="cyan"/>
          <w:lang w:eastAsia="ja-JP"/>
        </w:rPr>
        <w:t xml:space="preserve"> </w:t>
      </w:r>
      <w:r w:rsidRPr="005F065C">
        <w:rPr>
          <w:rFonts w:ascii="Times" w:eastAsia="Times New Roman" w:hAnsi="Times" w:cs="Times New Roman"/>
          <w:strike/>
          <w:sz w:val="12"/>
          <w:szCs w:val="8"/>
          <w:highlight w:val="cyan"/>
          <w:lang w:eastAsia="ja-JP"/>
        </w:rPr>
        <w:t>(</w:t>
      </w:r>
      <w:proofErr w:type="spellStart"/>
      <w:r w:rsidRPr="005F065C">
        <w:rPr>
          <w:rFonts w:ascii="Times" w:eastAsia="Times New Roman" w:hAnsi="Times" w:cs="Times New Roman"/>
          <w:strike/>
          <w:sz w:val="12"/>
          <w:szCs w:val="8"/>
          <w:lang w:eastAsia="ja-JP"/>
        </w:rPr>
        <w:t>Yudkowsky</w:t>
      </w:r>
      <w:proofErr w:type="spellEnd"/>
      <w:r w:rsidRPr="005F065C">
        <w:rPr>
          <w:rFonts w:ascii="Times" w:eastAsia="Times New Roman" w:hAnsi="Times" w:cs="Times New Roman"/>
          <w:strike/>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F065C">
        <w:rPr>
          <w:rFonts w:ascii="Times" w:eastAsia="Times New Roman" w:hAnsi="Times" w:cs="Times New Roman"/>
          <w:strike/>
          <w:sz w:val="12"/>
          <w:szCs w:val="8"/>
          <w:lang w:eastAsia="ja-JP"/>
        </w:rPr>
        <w:t>Beyerchen</w:t>
      </w:r>
      <w:proofErr w:type="spellEnd"/>
      <w:r w:rsidRPr="005F065C">
        <w:rPr>
          <w:rFonts w:ascii="Times" w:eastAsia="Times New Roman" w:hAnsi="Times" w:cs="Times New Roman"/>
          <w:strike/>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F065C">
        <w:rPr>
          <w:rFonts w:ascii="Times" w:eastAsia="Times New Roman" w:hAnsi="Times" w:cs="Times New Roman"/>
          <w:strike/>
          <w:sz w:val="12"/>
          <w:szCs w:val="8"/>
          <w:lang w:eastAsia="ja-JP"/>
        </w:rPr>
        <w:t>Iklé</w:t>
      </w:r>
      <w:proofErr w:type="spellEnd"/>
      <w:r w:rsidRPr="005F065C">
        <w:rPr>
          <w:rFonts w:ascii="Times" w:eastAsia="Times New Roman" w:hAnsi="Times" w:cs="Times New Roman"/>
          <w:strike/>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F065C">
        <w:rPr>
          <w:rFonts w:ascii="Times" w:eastAsia="Times New Roman" w:hAnsi="Times" w:cs="Times New Roman"/>
          <w:strike/>
          <w:sz w:val="12"/>
          <w:szCs w:val="8"/>
          <w:lang w:eastAsia="ja-JP"/>
        </w:rPr>
        <w:t>’”…</w:t>
      </w:r>
      <w:proofErr w:type="gramEnd"/>
      <w:r w:rsidRPr="005F065C">
        <w:rPr>
          <w:rFonts w:ascii="Times" w:eastAsia="Times New Roman" w:hAnsi="Times" w:cs="Times New Roman"/>
          <w:strike/>
          <w:sz w:val="12"/>
          <w:szCs w:val="8"/>
          <w:lang w:eastAsia="ja-JP"/>
        </w:rPr>
        <w:t xml:space="preserve">Such thoughts, especially those focusing on deterrence, lack real empirical referents or bases. No other field of human endeavor demands—absolutely compels—one to work out successful solutions without obtaining directly relevant </w:t>
      </w:r>
      <w:r w:rsidRPr="005F065C">
        <w:rPr>
          <w:rFonts w:ascii="Times" w:eastAsia="Times New Roman" w:hAnsi="Times" w:cs="Times New Roman"/>
          <w:strike/>
          <w:sz w:val="12"/>
          <w:szCs w:val="8"/>
          <w:lang w:eastAsia="ja-JP"/>
        </w:rPr>
        <w:lastRenderedPageBreak/>
        <w:t>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F065C">
        <w:rPr>
          <w:rFonts w:ascii="Times" w:eastAsia="Times New Roman" w:hAnsi="Times" w:cs="Times New Roman"/>
          <w:strike/>
          <w:sz w:val="12"/>
          <w:szCs w:val="8"/>
          <w:lang w:eastAsia="ja-JP"/>
        </w:rPr>
        <w:t>Iklé</w:t>
      </w:r>
      <w:proofErr w:type="spellEnd"/>
      <w:r w:rsidRPr="005F065C">
        <w:rPr>
          <w:rFonts w:ascii="Times" w:eastAsia="Times New Roman" w:hAnsi="Times" w:cs="Times New Roman"/>
          <w:strike/>
          <w:sz w:val="12"/>
          <w:szCs w:val="8"/>
          <w:lang w:eastAsia="ja-JP"/>
        </w:rPr>
        <w:t xml:space="preserve"> 246). </w:t>
      </w:r>
      <w:proofErr w:type="spellStart"/>
      <w:r w:rsidRPr="005F065C">
        <w:rPr>
          <w:rFonts w:ascii="Times" w:eastAsia="Times New Roman" w:hAnsi="Times" w:cs="Times New Roman"/>
          <w:strike/>
          <w:sz w:val="12"/>
          <w:szCs w:val="8"/>
          <w:lang w:eastAsia="ja-JP"/>
        </w:rPr>
        <w:t>Iklé</w:t>
      </w:r>
      <w:proofErr w:type="spellEnd"/>
      <w:r w:rsidRPr="005F065C">
        <w:rPr>
          <w:rFonts w:ascii="Times" w:eastAsia="Times New Roman" w:hAnsi="Times" w:cs="Times New Roman"/>
          <w:strike/>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5F065C">
        <w:rPr>
          <w:rStyle w:val="StyleUnderline"/>
          <w:strike/>
          <w:lang w:eastAsia="ja-JP"/>
        </w:rPr>
        <w:t xml:space="preserve"> </w:t>
      </w:r>
      <w:r w:rsidRPr="005F065C">
        <w:rPr>
          <w:rStyle w:val="StyleUnderline"/>
          <w:strike/>
          <w:highlight w:val="cyan"/>
          <w:lang w:eastAsia="ja-JP"/>
        </w:rPr>
        <w:t>defense intellectuals were willing to display great confidence in untested</w:t>
      </w:r>
      <w:r w:rsidRPr="005F065C">
        <w:rPr>
          <w:rStyle w:val="StyleUnderline"/>
          <w:strike/>
          <w:lang w:eastAsia="ja-JP"/>
        </w:rPr>
        <w:t xml:space="preserve"> (and untestable) </w:t>
      </w:r>
      <w:r w:rsidRPr="005F065C">
        <w:rPr>
          <w:rStyle w:val="StyleUnderline"/>
          <w:strike/>
          <w:highlight w:val="cyan"/>
          <w:lang w:eastAsia="ja-JP"/>
        </w:rPr>
        <w:t>theories</w:t>
      </w:r>
      <w:r w:rsidRPr="005F065C">
        <w:rPr>
          <w:rFonts w:ascii="Times" w:eastAsia="Times New Roman" w:hAnsi="Times" w:cs="Times New Roman"/>
          <w:strike/>
          <w:sz w:val="12"/>
          <w:szCs w:val="20"/>
          <w:highlight w:val="cyan"/>
          <w:lang w:eastAsia="ja-JP"/>
        </w:rPr>
        <w:t>.</w:t>
      </w:r>
      <w:r w:rsidRPr="005F065C">
        <w:rPr>
          <w:rFonts w:ascii="Times" w:eastAsia="Times New Roman" w:hAnsi="Times" w:cs="Times New Roman"/>
          <w:strike/>
          <w:sz w:val="12"/>
          <w:szCs w:val="20"/>
          <w:lang w:eastAsia="ja-JP"/>
        </w:rPr>
        <w:t xml:space="preserve"> </w:t>
      </w:r>
      <w:r w:rsidRPr="005F065C">
        <w:rPr>
          <w:rStyle w:val="StyleUnderline"/>
          <w:strike/>
          <w:lang w:eastAsia="ja-JP"/>
        </w:rPr>
        <w:t>Despite this lack of empirical grounding, nuclear war simulations have been repeated again and again over the decades while nuclear doctrine has remained fundamentally the same</w:t>
      </w:r>
      <w:r w:rsidRPr="005F065C">
        <w:rPr>
          <w:rFonts w:ascii="Times" w:eastAsia="Times New Roman" w:hAnsi="Times" w:cs="Times New Roman"/>
          <w:strike/>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F065C">
        <w:rPr>
          <w:rFonts w:ascii="Times" w:eastAsia="Times New Roman" w:hAnsi="Times" w:cs="Times New Roman"/>
          <w:strike/>
          <w:sz w:val="12"/>
          <w:szCs w:val="20"/>
          <w:lang w:eastAsia="ja-JP"/>
        </w:rPr>
        <w:t>Zisk</w:t>
      </w:r>
      <w:proofErr w:type="spellEnd"/>
      <w:r w:rsidRPr="005F065C">
        <w:rPr>
          <w:rFonts w:ascii="Times" w:eastAsia="Times New Roman" w:hAnsi="Times" w:cs="Times New Roman"/>
          <w:strike/>
          <w:sz w:val="12"/>
          <w:szCs w:val="20"/>
          <w:lang w:eastAsia="ja-JP"/>
        </w:rPr>
        <w:t>, writing in the journal Simulation &amp; Gaming acknowledge that “[d]</w:t>
      </w:r>
      <w:proofErr w:type="spellStart"/>
      <w:r w:rsidRPr="005F065C">
        <w:rPr>
          <w:rFonts w:ascii="Times" w:eastAsia="Times New Roman" w:hAnsi="Times" w:cs="Times New Roman"/>
          <w:strike/>
          <w:sz w:val="12"/>
          <w:szCs w:val="20"/>
          <w:lang w:eastAsia="ja-JP"/>
        </w:rPr>
        <w:t>efinitions</w:t>
      </w:r>
      <w:proofErr w:type="spellEnd"/>
      <w:r w:rsidRPr="005F065C">
        <w:rPr>
          <w:rFonts w:ascii="Times" w:eastAsia="Times New Roman" w:hAnsi="Times" w:cs="Times New Roman"/>
          <w:strike/>
          <w:sz w:val="12"/>
          <w:szCs w:val="20"/>
          <w:lang w:eastAsia="ja-JP"/>
        </w:rPr>
        <w:t xml:space="preserve"> of simulation are legion,” but center on representations of a system that allow users to model behavior (Berger et al. 416). Brewer and </w:t>
      </w:r>
      <w:proofErr w:type="spellStart"/>
      <w:r w:rsidRPr="005F065C">
        <w:rPr>
          <w:rFonts w:ascii="Times" w:eastAsia="Times New Roman" w:hAnsi="Times" w:cs="Times New Roman"/>
          <w:strike/>
          <w:sz w:val="12"/>
          <w:szCs w:val="20"/>
          <w:lang w:eastAsia="ja-JP"/>
        </w:rPr>
        <w:t>Shubik</w:t>
      </w:r>
      <w:proofErr w:type="spellEnd"/>
      <w:r w:rsidRPr="005F065C">
        <w:rPr>
          <w:rFonts w:ascii="Times" w:eastAsia="Times New Roman" w:hAnsi="Times" w:cs="Times New Roman"/>
          <w:strike/>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F065C">
        <w:rPr>
          <w:rFonts w:ascii="Times" w:eastAsia="Times New Roman" w:hAnsi="Times" w:cs="Times New Roman"/>
          <w:strike/>
          <w:sz w:val="12"/>
          <w:szCs w:val="20"/>
          <w:lang w:eastAsia="ja-JP"/>
        </w:rPr>
        <w:t>Shubik’s</w:t>
      </w:r>
      <w:proofErr w:type="spellEnd"/>
      <w:r w:rsidRPr="005F065C">
        <w:rPr>
          <w:rFonts w:ascii="Times" w:eastAsia="Times New Roman" w:hAnsi="Times" w:cs="Times New Roman"/>
          <w:strike/>
          <w:sz w:val="12"/>
          <w:szCs w:val="20"/>
          <w:lang w:eastAsia="ja-JP"/>
        </w:rPr>
        <w:t xml:space="preserve"> definition is that</w:t>
      </w:r>
      <w:r w:rsidRPr="005F065C">
        <w:rPr>
          <w:rStyle w:val="StyleUnderline"/>
          <w:strike/>
        </w:rPr>
        <w:t xml:space="preserve"> all models</w:t>
      </w:r>
      <w:r w:rsidRPr="005F065C">
        <w:rPr>
          <w:rFonts w:ascii="Times" w:eastAsia="Times New Roman" w:hAnsi="Times" w:cs="Times New Roman"/>
          <w:strike/>
          <w:sz w:val="12"/>
          <w:szCs w:val="20"/>
          <w:lang w:eastAsia="ja-JP"/>
        </w:rPr>
        <w:t xml:space="preserve"> and simulations require that human beings make decisions at least indirectly, at a minimum defining the independent variables and the parameters of the exercise. As a result, they all </w:t>
      </w:r>
      <w:r w:rsidRPr="005F065C">
        <w:rPr>
          <w:rStyle w:val="StyleUnderline"/>
          <w:strike/>
          <w:lang w:eastAsia="ja-JP"/>
        </w:rPr>
        <w:t>create some possibility for investment in the outcome</w:t>
      </w:r>
      <w:r w:rsidRPr="005F065C">
        <w:rPr>
          <w:rFonts w:ascii="Times" w:eastAsia="Times New Roman" w:hAnsi="Times" w:cs="Times New Roman"/>
          <w:strike/>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F065C">
        <w:rPr>
          <w:rFonts w:ascii="Times" w:eastAsia="Times New Roman" w:hAnsi="Times" w:cs="Times New Roman"/>
          <w:strike/>
          <w:sz w:val="12"/>
          <w:szCs w:val="20"/>
          <w:lang w:eastAsia="ja-JP"/>
        </w:rPr>
        <w:t>Bogost</w:t>
      </w:r>
      <w:proofErr w:type="spellEnd"/>
      <w:r w:rsidRPr="005F065C">
        <w:rPr>
          <w:rFonts w:ascii="Times" w:eastAsia="Times New Roman" w:hAnsi="Times" w:cs="Times New Roman"/>
          <w:strike/>
          <w:sz w:val="12"/>
          <w:szCs w:val="20"/>
          <w:lang w:eastAsia="ja-JP"/>
        </w:rPr>
        <w:t xml:space="preserve"> has </w:t>
      </w:r>
      <w:proofErr w:type="gramStart"/>
      <w:r w:rsidRPr="005F065C">
        <w:rPr>
          <w:rFonts w:ascii="Times" w:eastAsia="Times New Roman" w:hAnsi="Times" w:cs="Times New Roman"/>
          <w:strike/>
          <w:sz w:val="12"/>
          <w:szCs w:val="20"/>
          <w:lang w:eastAsia="ja-JP"/>
        </w:rPr>
        <w:t>identifies</w:t>
      </w:r>
      <w:proofErr w:type="gramEnd"/>
      <w:r w:rsidRPr="005F065C">
        <w:rPr>
          <w:rFonts w:ascii="Times" w:eastAsia="Times New Roman" w:hAnsi="Times" w:cs="Times New Roman"/>
          <w:strike/>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F065C">
        <w:rPr>
          <w:rFonts w:ascii="Times" w:eastAsia="Times New Roman" w:hAnsi="Times" w:cs="Times New Roman"/>
          <w:strike/>
          <w:sz w:val="12"/>
          <w:szCs w:val="20"/>
          <w:lang w:eastAsia="ja-JP"/>
        </w:rPr>
        <w:t>Bogost’s</w:t>
      </w:r>
      <w:proofErr w:type="spellEnd"/>
      <w:r w:rsidRPr="005F065C">
        <w:rPr>
          <w:rFonts w:ascii="Times" w:eastAsia="Times New Roman" w:hAnsi="Times" w:cs="Times New Roman"/>
          <w:strike/>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F065C">
        <w:rPr>
          <w:rFonts w:ascii="Times" w:eastAsia="Times New Roman" w:hAnsi="Times" w:cs="Times New Roman"/>
          <w:strike/>
          <w:sz w:val="12"/>
          <w:szCs w:val="20"/>
          <w:lang w:eastAsia="ja-JP"/>
        </w:rPr>
        <w:t>Bogost’s</w:t>
      </w:r>
      <w:proofErr w:type="spellEnd"/>
      <w:r w:rsidRPr="005F065C">
        <w:rPr>
          <w:rFonts w:ascii="Times" w:eastAsia="Times New Roman" w:hAnsi="Times" w:cs="Times New Roman"/>
          <w:strike/>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5F065C">
        <w:rPr>
          <w:rStyle w:val="StyleUnderline"/>
          <w:strike/>
        </w:rPr>
        <w:t xml:space="preserve"> </w:t>
      </w:r>
      <w:r w:rsidRPr="005F065C">
        <w:rPr>
          <w:rStyle w:val="StyleUnderline"/>
          <w:strike/>
          <w:lang w:eastAsia="ja-JP"/>
        </w:rPr>
        <w:t>In war games, attachments are formed</w:t>
      </w:r>
      <w:r w:rsidRPr="005F065C">
        <w:rPr>
          <w:rFonts w:ascii="Times" w:eastAsia="Times New Roman" w:hAnsi="Times" w:cs="Times New Roman"/>
          <w:strike/>
          <w:sz w:val="12"/>
          <w:szCs w:val="20"/>
          <w:lang w:eastAsia="ja-JP"/>
        </w:rPr>
        <w:t xml:space="preserve"> even when a computerized Sam fights a computerized Ivan to test the SIOP and RSIOP.12 Allen’s book is full of examples of </w:t>
      </w:r>
      <w:r w:rsidRPr="005F065C">
        <w:rPr>
          <w:rStyle w:val="StyleUnderline"/>
          <w:strike/>
          <w:lang w:eastAsia="ja-JP"/>
        </w:rPr>
        <w:t>war game players becom</w:t>
      </w:r>
      <w:r w:rsidRPr="005F065C">
        <w:rPr>
          <w:rFonts w:ascii="Times" w:eastAsia="Times New Roman" w:hAnsi="Times" w:cs="Times New Roman"/>
          <w:strike/>
          <w:sz w:val="12"/>
          <w:szCs w:val="20"/>
          <w:lang w:eastAsia="ja-JP"/>
        </w:rPr>
        <w:t xml:space="preserve">ing </w:t>
      </w:r>
      <w:r w:rsidRPr="005F065C">
        <w:rPr>
          <w:rStyle w:val="StyleUnderline"/>
          <w:strike/>
          <w:lang w:eastAsia="ja-JP"/>
        </w:rPr>
        <w:t xml:space="preserve">emotionally tied to their games, sometimes in perverse ways. </w:t>
      </w:r>
      <w:r w:rsidRPr="005F065C">
        <w:rPr>
          <w:rFonts w:ascii="Times" w:eastAsia="Times New Roman" w:hAnsi="Times" w:cs="Times New Roman"/>
          <w:strike/>
          <w:sz w:val="12"/>
          <w:szCs w:val="20"/>
          <w:lang w:eastAsia="ja-JP"/>
        </w:rPr>
        <w:t xml:space="preserve">Failing in a game that he was allowed to play, Allen himself described his team reacting with shock, real shock, not just a reaction to a bad break in a game. </w:t>
      </w:r>
      <w:r w:rsidRPr="005F065C">
        <w:rPr>
          <w:rStyle w:val="StyleUnderline"/>
          <w:strike/>
          <w:lang w:eastAsia="ja-JP"/>
        </w:rPr>
        <w:t>We were really feeling upset about what was happening in our imaginary world. ‘What is happening to our institutions?’ someone indignantly asked, as if real institutions were really going through what the situation paper had described</w:t>
      </w:r>
      <w:r w:rsidRPr="005F065C">
        <w:rPr>
          <w:rStyle w:val="StyleUnderline"/>
          <w:strike/>
          <w:sz w:val="40"/>
          <w:szCs w:val="40"/>
          <w:lang w:eastAsia="ja-JP"/>
        </w:rPr>
        <w:t>.</w:t>
      </w:r>
      <w:r w:rsidRPr="005F065C">
        <w:rPr>
          <w:rFonts w:ascii="Times" w:eastAsia="Times New Roman" w:hAnsi="Times" w:cs="Times New Roman"/>
          <w:strike/>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D9AA466" w14:textId="77777777" w:rsidR="001729D7" w:rsidRPr="00854D0E" w:rsidRDefault="001729D7" w:rsidP="001729D7">
      <w:pPr>
        <w:spacing w:line="276" w:lineRule="auto"/>
        <w:rPr>
          <w:sz w:val="14"/>
        </w:rPr>
      </w:pPr>
    </w:p>
    <w:p w14:paraId="02BAAFD8" w14:textId="77777777" w:rsidR="001729D7" w:rsidRPr="00854D0E" w:rsidRDefault="001729D7" w:rsidP="00F601E6"/>
    <w:sectPr w:rsidR="001729D7" w:rsidRPr="00854D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8"/>
  </w:num>
  <w:num w:numId="15">
    <w:abstractNumId w:val="17"/>
  </w:num>
  <w:num w:numId="16">
    <w:abstractNumId w:val="11"/>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3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1B4"/>
    <w:rsid w:val="0006091E"/>
    <w:rsid w:val="000638C1"/>
    <w:rsid w:val="00065FEE"/>
    <w:rsid w:val="00066E3C"/>
    <w:rsid w:val="00072718"/>
    <w:rsid w:val="0007381E"/>
    <w:rsid w:val="00076094"/>
    <w:rsid w:val="0008785F"/>
    <w:rsid w:val="00090CBE"/>
    <w:rsid w:val="0009114F"/>
    <w:rsid w:val="00093289"/>
    <w:rsid w:val="00094DEC"/>
    <w:rsid w:val="000A2D8A"/>
    <w:rsid w:val="000B0357"/>
    <w:rsid w:val="000D26A6"/>
    <w:rsid w:val="000D2B90"/>
    <w:rsid w:val="000D6ED8"/>
    <w:rsid w:val="000D717B"/>
    <w:rsid w:val="00100B28"/>
    <w:rsid w:val="00117316"/>
    <w:rsid w:val="001209B4"/>
    <w:rsid w:val="001342BD"/>
    <w:rsid w:val="001729D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77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65C"/>
    <w:rsid w:val="005F192D"/>
    <w:rsid w:val="005F24C8"/>
    <w:rsid w:val="005F26AF"/>
    <w:rsid w:val="00607D6C"/>
    <w:rsid w:val="00612BF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650"/>
    <w:rsid w:val="006F126E"/>
    <w:rsid w:val="006F32C9"/>
    <w:rsid w:val="006F3834"/>
    <w:rsid w:val="006F5693"/>
    <w:rsid w:val="006F5D4C"/>
    <w:rsid w:val="00705A48"/>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D0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0F0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15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906"/>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933"/>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A6ADA"/>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1A876"/>
  <w14:defaultImageDpi w14:val="300"/>
  <w15:docId w15:val="{1FBF8FDD-F136-E94D-A99C-7B01C1C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71B4"/>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0571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571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0571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0571B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0571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1B4"/>
  </w:style>
  <w:style w:type="character" w:customStyle="1" w:styleId="Heading1Char">
    <w:name w:val="Heading 1 Char"/>
    <w:aliases w:val="Pocket Char"/>
    <w:basedOn w:val="DefaultParagraphFont"/>
    <w:link w:val="Heading1"/>
    <w:uiPriority w:val="9"/>
    <w:rsid w:val="000571B4"/>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0571B4"/>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571B4"/>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0571B4"/>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71B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571B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0571B4"/>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0571B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571B4"/>
    <w:rPr>
      <w:color w:val="auto"/>
      <w:u w:val="none"/>
    </w:rPr>
  </w:style>
  <w:style w:type="paragraph" w:styleId="DocumentMap">
    <w:name w:val="Document Map"/>
    <w:basedOn w:val="Normal"/>
    <w:link w:val="DocumentMapChar"/>
    <w:uiPriority w:val="99"/>
    <w:semiHidden/>
    <w:unhideWhenUsed/>
    <w:rsid w:val="000571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1B4"/>
    <w:rPr>
      <w:rFonts w:ascii="Lucida Grande" w:hAnsi="Lucida Grande" w:cs="Lucida Grande"/>
    </w:rPr>
  </w:style>
  <w:style w:type="paragraph" w:customStyle="1" w:styleId="textbold">
    <w:name w:val="text bold"/>
    <w:basedOn w:val="Normal"/>
    <w:link w:val="Emphasis"/>
    <w:uiPriority w:val="20"/>
    <w:qFormat/>
    <w:rsid w:val="000B0357"/>
    <w:pPr>
      <w:ind w:left="720"/>
      <w:jc w:val="both"/>
    </w:pPr>
    <w:rPr>
      <w:b/>
      <w:iCs/>
      <w:sz w:val="26"/>
      <w:u w:val="single"/>
    </w:rPr>
  </w:style>
  <w:style w:type="paragraph" w:customStyle="1" w:styleId="Line">
    <w:name w:val="Line"/>
    <w:basedOn w:val="Normal"/>
    <w:link w:val="LineChar"/>
    <w:uiPriority w:val="4"/>
    <w:qFormat/>
    <w:rsid w:val="000B0357"/>
    <w:pPr>
      <w:spacing w:before="120" w:after="120" w:line="240" w:lineRule="auto"/>
    </w:pPr>
    <w:rPr>
      <w:b/>
      <w:sz w:val="24"/>
    </w:rPr>
  </w:style>
  <w:style w:type="character" w:customStyle="1" w:styleId="LineChar">
    <w:name w:val="Line Char"/>
    <w:basedOn w:val="DefaultParagraphFont"/>
    <w:link w:val="Line"/>
    <w:uiPriority w:val="4"/>
    <w:rsid w:val="000B0357"/>
    <w:rPr>
      <w:rFonts w:ascii="Georgia" w:hAnsi="Georgia" w:cs="Calibri"/>
      <w:b/>
    </w:rPr>
  </w:style>
  <w:style w:type="character" w:styleId="UnresolvedMention">
    <w:name w:val="Unresolved Mention"/>
    <w:basedOn w:val="DefaultParagraphFont"/>
    <w:uiPriority w:val="99"/>
    <w:semiHidden/>
    <w:unhideWhenUsed/>
    <w:rsid w:val="000B0357"/>
    <w:rPr>
      <w:color w:val="605E5C"/>
      <w:shd w:val="clear" w:color="auto" w:fill="E1DFDD"/>
    </w:rPr>
  </w:style>
  <w:style w:type="paragraph" w:styleId="NormalWeb">
    <w:name w:val="Normal (Web)"/>
    <w:basedOn w:val="Normal"/>
    <w:uiPriority w:val="99"/>
    <w:unhideWhenUsed/>
    <w:rsid w:val="000B035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B0357"/>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B03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uthor">
    <w:name w:val="author"/>
    <w:basedOn w:val="DefaultParagraphFont"/>
    <w:rsid w:val="000B0357"/>
  </w:style>
  <w:style w:type="character" w:customStyle="1" w:styleId="nlm-given-names">
    <w:name w:val="nlm-given-names"/>
    <w:basedOn w:val="DefaultParagraphFont"/>
    <w:rsid w:val="000B0357"/>
  </w:style>
  <w:style w:type="character" w:customStyle="1" w:styleId="nlm-surname">
    <w:name w:val="nlm-surname"/>
    <w:basedOn w:val="DefaultParagraphFont"/>
    <w:rsid w:val="000B0357"/>
  </w:style>
  <w:style w:type="character" w:customStyle="1" w:styleId="nlm-aff">
    <w:name w:val="nlm-aff"/>
    <w:basedOn w:val="DefaultParagraphFont"/>
    <w:rsid w:val="000B0357"/>
  </w:style>
  <w:style w:type="character" w:customStyle="1" w:styleId="nlm-institution">
    <w:name w:val="nlm-institution"/>
    <w:basedOn w:val="DefaultParagraphFont"/>
    <w:rsid w:val="000B0357"/>
  </w:style>
  <w:style w:type="character" w:customStyle="1" w:styleId="nlm-addr-line">
    <w:name w:val="nlm-addr-line"/>
    <w:basedOn w:val="DefaultParagraphFont"/>
    <w:rsid w:val="000B0357"/>
  </w:style>
  <w:style w:type="character" w:customStyle="1" w:styleId="nlm-country">
    <w:name w:val="nlm-country"/>
    <w:basedOn w:val="DefaultParagraphFont"/>
    <w:rsid w:val="000B0357"/>
  </w:style>
  <w:style w:type="character" w:customStyle="1" w:styleId="markedcontent">
    <w:name w:val="markedcontent"/>
    <w:basedOn w:val="DefaultParagraphFont"/>
    <w:rsid w:val="000B0357"/>
  </w:style>
  <w:style w:type="character" w:customStyle="1" w:styleId="highlight">
    <w:name w:val="highlight"/>
    <w:basedOn w:val="DefaultParagraphFont"/>
    <w:rsid w:val="000B0357"/>
  </w:style>
  <w:style w:type="character" w:customStyle="1" w:styleId="jlqj4b">
    <w:name w:val="jlqj4b"/>
    <w:basedOn w:val="DefaultParagraphFont"/>
    <w:rsid w:val="000B0357"/>
  </w:style>
  <w:style w:type="paragraph" w:customStyle="1" w:styleId="analytics">
    <w:name w:val="analytics"/>
    <w:basedOn w:val="Normal"/>
    <w:link w:val="analyticsChar"/>
    <w:uiPriority w:val="4"/>
    <w:qFormat/>
    <w:rsid w:val="000B0357"/>
    <w:rPr>
      <w:b/>
      <w:color w:val="C00000"/>
      <w:sz w:val="26"/>
    </w:rPr>
  </w:style>
  <w:style w:type="character" w:customStyle="1" w:styleId="analyticsChar">
    <w:name w:val="analytics Char"/>
    <w:basedOn w:val="DefaultParagraphFont"/>
    <w:link w:val="analytics"/>
    <w:uiPriority w:val="4"/>
    <w:rsid w:val="000B0357"/>
    <w:rPr>
      <w:rFonts w:ascii="Georgia" w:hAnsi="Georgia" w:cs="Calibri"/>
      <w:b/>
      <w:color w:val="C00000"/>
      <w:sz w:val="26"/>
    </w:rPr>
  </w:style>
  <w:style w:type="paragraph" w:styleId="ListParagraph">
    <w:name w:val="List Paragraph"/>
    <w:basedOn w:val="Normal"/>
    <w:uiPriority w:val="99"/>
    <w:unhideWhenUsed/>
    <w:qFormat/>
    <w:rsid w:val="000B0357"/>
    <w:pPr>
      <w:ind w:left="720"/>
      <w:contextualSpacing/>
    </w:pPr>
  </w:style>
  <w:style w:type="paragraph" w:customStyle="1" w:styleId="Analytic">
    <w:name w:val="Analytic"/>
    <w:basedOn w:val="Heading4"/>
    <w:link w:val="AnalyticChar"/>
    <w:qFormat/>
    <w:rsid w:val="000B0357"/>
    <w:rPr>
      <w:bCs w:val="0"/>
      <w:iCs/>
      <w:color w:val="000000" w:themeColor="text1"/>
    </w:rPr>
  </w:style>
  <w:style w:type="character" w:customStyle="1" w:styleId="AnalyticChar">
    <w:name w:val="Analytic Char"/>
    <w:basedOn w:val="DefaultParagraphFont"/>
    <w:link w:val="Analytic"/>
    <w:rsid w:val="000B0357"/>
    <w:rPr>
      <w:rFonts w:ascii="Georgia" w:eastAsiaTheme="majorEastAsia" w:hAnsi="Georgia" w:cstheme="majorBidi"/>
      <w:b/>
      <w:iCs/>
      <w:color w:val="000000" w:themeColor="text1"/>
      <w:sz w:val="28"/>
      <w:szCs w:val="26"/>
    </w:rPr>
  </w:style>
  <w:style w:type="character" w:customStyle="1" w:styleId="span">
    <w:name w:val="span"/>
    <w:basedOn w:val="DefaultParagraphFont"/>
    <w:rsid w:val="000B0357"/>
  </w:style>
  <w:style w:type="character" w:customStyle="1" w:styleId="tb">
    <w:name w:val="tb"/>
    <w:basedOn w:val="DefaultParagraphFont"/>
    <w:rsid w:val="000B0357"/>
  </w:style>
  <w:style w:type="character" w:customStyle="1" w:styleId="target">
    <w:name w:val="target"/>
    <w:basedOn w:val="DefaultParagraphFont"/>
    <w:rsid w:val="000B0357"/>
  </w:style>
  <w:style w:type="character" w:customStyle="1" w:styleId="panel-title">
    <w:name w:val="panel-title"/>
    <w:basedOn w:val="DefaultParagraphFont"/>
    <w:rsid w:val="000B0357"/>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0B0357"/>
    <w:rPr>
      <w:u w:val="single"/>
    </w:rPr>
  </w:style>
  <w:style w:type="paragraph" w:customStyle="1" w:styleId="UnderlinedText">
    <w:name w:val="Underlined Text"/>
    <w:link w:val="IntenseEmphasis"/>
    <w:uiPriority w:val="6"/>
    <w:qFormat/>
    <w:rsid w:val="000B0357"/>
    <w:pPr>
      <w:suppressAutoHyphens/>
      <w:autoSpaceDN w:val="0"/>
      <w:textAlignment w:val="baseline"/>
    </w:pPr>
    <w:rPr>
      <w:u w:val="single"/>
    </w:rPr>
  </w:style>
  <w:style w:type="paragraph" w:customStyle="1" w:styleId="zn-bodyparagraph">
    <w:name w:val="zn-body__paragraph"/>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B0357"/>
    <w:rPr>
      <w:i/>
      <w:iCs/>
    </w:rPr>
  </w:style>
  <w:style w:type="character" w:customStyle="1" w:styleId="elstoryelementheader">
    <w:name w:val="el__storyelement__header"/>
    <w:basedOn w:val="DefaultParagraphFont"/>
    <w:rsid w:val="000B0357"/>
  </w:style>
  <w:style w:type="character" w:customStyle="1" w:styleId="inlinkchart">
    <w:name w:val="inlink_chart"/>
    <w:basedOn w:val="DefaultParagraphFont"/>
    <w:rsid w:val="000B0357"/>
  </w:style>
  <w:style w:type="paragraph" w:customStyle="1" w:styleId="Emphasis1">
    <w:name w:val="Emphasis1"/>
    <w:basedOn w:val="Normal"/>
    <w:autoRedefine/>
    <w:uiPriority w:val="7"/>
    <w:qFormat/>
    <w:rsid w:val="000B035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0B0357"/>
  </w:style>
  <w:style w:type="paragraph" w:customStyle="1" w:styleId="term">
    <w:name w:val="term"/>
    <w:basedOn w:val="Normal"/>
    <w:rsid w:val="000B0357"/>
    <w:pPr>
      <w:spacing w:before="100" w:beforeAutospacing="1" w:after="100" w:afterAutospacing="1" w:line="240" w:lineRule="auto"/>
    </w:pPr>
    <w:rPr>
      <w:rFonts w:ascii="Times New Roman" w:eastAsia="Times New Roman" w:hAnsi="Times New Roman" w:cs="Times New Roman"/>
      <w:sz w:val="24"/>
    </w:rPr>
  </w:style>
  <w:style w:type="character" w:customStyle="1" w:styleId="pos-bs">
    <w:name w:val="pos-bs"/>
    <w:basedOn w:val="DefaultParagraphFont"/>
    <w:rsid w:val="000B0357"/>
  </w:style>
  <w:style w:type="paragraph" w:customStyle="1" w:styleId="desc">
    <w:name w:val="desc"/>
    <w:basedOn w:val="Normal"/>
    <w:rsid w:val="000B0357"/>
    <w:pPr>
      <w:spacing w:before="100" w:beforeAutospacing="1" w:after="100" w:afterAutospacing="1" w:line="240" w:lineRule="auto"/>
    </w:pPr>
    <w:rPr>
      <w:rFonts w:ascii="Times New Roman" w:eastAsia="Times New Roman" w:hAnsi="Times New Roman" w:cs="Times New Roman"/>
      <w:sz w:val="24"/>
    </w:rPr>
  </w:style>
  <w:style w:type="paragraph" w:customStyle="1" w:styleId="samp">
    <w:name w:val="samp"/>
    <w:basedOn w:val="Normal"/>
    <w:rsid w:val="000B035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bornotes.org/2021/10/two-thousand-hospital-workers-strike-buffalo" TargetMode="External"/><Relationship Id="rId18" Type="http://schemas.openxmlformats.org/officeDocument/2006/relationships/hyperlink" Target="https://www.wivb.com/catholic-health-hospital-strike/live-catholic-health-ceo-addresses-contract-negotiations-amid-strike/" TargetMode="External"/><Relationship Id="rId26" Type="http://schemas.openxmlformats.org/officeDocument/2006/relationships/hyperlink" Target="https://bmjopen.bmj.com/content/8/1/e019189" TargetMode="External"/><Relationship Id="rId39" Type="http://schemas.openxmlformats.org/officeDocument/2006/relationships/hyperlink" Target="https://uploads-ssl.webflow.com/5c5b66e10b42f155662a8e9e/608304f3b9897b1589b14bee_mental-health-survey-2021.pdf" TargetMode="External"/><Relationship Id="rId21" Type="http://schemas.openxmlformats.org/officeDocument/2006/relationships/hyperlink" Target="https://books.google.com/books?id=2MYwMb9hApQC&amp;printsec=frontcover" TargetMode="External"/><Relationship Id="rId34" Type="http://schemas.openxmlformats.org/officeDocument/2006/relationships/hyperlink" Target="https://www.businessinsider.com/kaiser-permanente-health-care-workers-vote-to-authorize-strike-2021-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0" Type="http://schemas.openxmlformats.org/officeDocument/2006/relationships/hyperlink" Target="https://www.leftvoice.org/the-racist-history-of-medical-research/" TargetMode="External"/><Relationship Id="rId29" Type="http://schemas.openxmlformats.org/officeDocument/2006/relationships/hyperlink" Target="https://www.humanitas.edu.pl/resources/upload/dokumenty/Wydawnictwo/Roczniki%20AiP%20-%20pliki/Podzielone/Roczniki%20AiP%202017%20z2/RAiP_2_2017-303-314.pdf%20Accessed%2010/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ftvoice.org/buffalo-healthcare-workers-strike-for-better-patient-care-and-fair-wages/" TargetMode="External"/><Relationship Id="rId24" Type="http://schemas.openxmlformats.org/officeDocument/2006/relationships/hyperlink" Target="https://www.dailymaverick.co.za/article/2020-09-24-south-africa-is-facing-a-healthcare-worker-crisis-thousands-more-nurses-will-be-needed/" TargetMode="External"/><Relationship Id="rId32" Type="http://schemas.openxmlformats.org/officeDocument/2006/relationships/hyperlink" Target="https://striketracker.ilr.cornell.edu/" TargetMode="External"/><Relationship Id="rId37" Type="http://schemas.openxmlformats.org/officeDocument/2006/relationships/hyperlink" Target="https://www.businessinsider.com/what-is-striketober-kelloggs-john-deere-iatse-strike-labor-2021-10" TargetMode="External"/><Relationship Id="rId40" Type="http://schemas.openxmlformats.org/officeDocument/2006/relationships/hyperlink" Target="https://www.businessinsider.com/nurse-shortage-labor-quit-healthcare-hospital-jobs-employment-shiftmed-survey-2021-10" TargetMode="External"/><Relationship Id="rId5" Type="http://schemas.openxmlformats.org/officeDocument/2006/relationships/numbering" Target="numbering.xml"/><Relationship Id="rId15" Type="http://schemas.openxmlformats.org/officeDocument/2006/relationships/hyperlink" Target="https://huffmaster.com/" TargetMode="External"/><Relationship Id="rId23" Type="http://schemas.openxmlformats.org/officeDocument/2006/relationships/hyperlink" Target="https://www.usnews.com/news/world/articles/2021-10-26/in-kabul-childrens-hospital-medics-struggle-with-staff-shortages%20Accessed%2010/28"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www.politico.com/news/2021/10/20/hospitals-labor-shortage-covid-delta-516303" TargetMode="External"/><Relationship Id="rId10" Type="http://schemas.openxmlformats.org/officeDocument/2006/relationships/hyperlink" Target="https://www.leftvoice.org/buffalo-healthcare-workers-strike-for-better-patient-care-and-fair-wages/" TargetMode="External"/><Relationship Id="rId19" Type="http://schemas.openxmlformats.org/officeDocument/2006/relationships/hyperlink" Target="https://www.leftvoice.org/capitalist-healthcare-killed-my-grandparent-and-hurts-all-elderly/" TargetMode="External"/><Relationship Id="rId31" Type="http://schemas.openxmlformats.org/officeDocument/2006/relationships/hyperlink" Target="https://www.bls.gov/news.release/pdf/jolts.pdf" TargetMode="External"/><Relationship Id="rId4" Type="http://schemas.openxmlformats.org/officeDocument/2006/relationships/customXml" Target="../customXml/item4.xml"/><Relationship Id="rId9" Type="http://schemas.openxmlformats.org/officeDocument/2006/relationships/hyperlink" Target="https://www.nlrb.gov/strikes" TargetMode="External"/><Relationship Id="rId14" Type="http://schemas.openxmlformats.org/officeDocument/2006/relationships/hyperlink" Target="https://www.wivb.com/catholic-health-hospital-strike/live-catholic-health-ceo-addresses-contract-negotiations-amid-strike/" TargetMode="External"/><Relationship Id="rId22" Type="http://schemas.openxmlformats.org/officeDocument/2006/relationships/hyperlink" Target="https://www.ivpressonline.com/news/state/hospitals-brace-for-strikes-as-california-workers-protest-staff-shortages/article_e8023a82-3094-11ec-a2f2-230b2ba54887.html%20Accessed%2010/28" TargetMode="External"/><Relationship Id="rId27" Type="http://schemas.openxmlformats.org/officeDocument/2006/relationships/hyperlink" Target="https://www.nursingworld.org/practice-policy/work-environment/nurse-staffing" TargetMode="External"/><Relationship Id="rId30" Type="http://schemas.openxmlformats.org/officeDocument/2006/relationships/hyperlink" Target="https://www.businessinsider.com/thousands-healthcare-workers-quitting-striking-burnout-grows-staff-shortages2021-10%20Accessed%2010/28" TargetMode="External"/><Relationship Id="rId35" Type="http://schemas.openxmlformats.org/officeDocument/2006/relationships/hyperlink" Target="https://www.masslive.com/worcester/2021/10/striking-saint-vincent-hospital-nurses-no-longer-entitled-to-unemployment-some-may-have-to-repay-benefits-state-rules.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ftvoice.org/healthcare-workers-are-fed-up-and-hitting-the-picket-lines/" TargetMode="External"/><Relationship Id="rId17" Type="http://schemas.openxmlformats.org/officeDocument/2006/relationships/hyperlink" Target="https://www.leftvoice.org/nabisco-workers-face-pay-cuts-while-the-company-doubles-its-profits/" TargetMode="External"/><Relationship Id="rId25" Type="http://schemas.openxmlformats.org/officeDocument/2006/relationships/hyperlink" Target="https://online.emich.edu/articles/rnbsn/nurse-staffing-affects-patient-safety-satisfaction.aspx" TargetMode="External"/><Relationship Id="rId33" Type="http://schemas.openxmlformats.org/officeDocument/2006/relationships/hyperlink" Target="https://www.businessinsider.com/california-hospital-workers-strike-over-critical-staffing-shortages-2021-10" TargetMode="External"/><Relationship Id="rId38" Type="http://schemas.openxmlformats.org/officeDocument/2006/relationships/hyperlink" Target="https://www.businessinsider.com/nurses-are-considering-leaving-the-profession-after-covid-19-pandemic-2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9975</Words>
  <Characters>56860</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2</cp:revision>
  <dcterms:created xsi:type="dcterms:W3CDTF">2021-11-06T15:10:00Z</dcterms:created>
  <dcterms:modified xsi:type="dcterms:W3CDTF">2021-11-06T15:10:00Z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