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73859" w14:textId="02504ECE" w:rsidR="00A4251F" w:rsidRDefault="00A4251F" w:rsidP="00A4251F">
      <w:pPr>
        <w:pStyle w:val="Heading2"/>
      </w:pPr>
      <w:r>
        <w:t>1NC R4</w:t>
      </w:r>
    </w:p>
    <w:p w14:paraId="0D24AC7B" w14:textId="48FCAD75" w:rsidR="000A658C" w:rsidRDefault="000A658C" w:rsidP="000A658C">
      <w:pPr>
        <w:pStyle w:val="Heading3"/>
      </w:pPr>
      <w:r>
        <w:lastRenderedPageBreak/>
        <w:t>DA</w:t>
      </w:r>
    </w:p>
    <w:p w14:paraId="43525987" w14:textId="77777777" w:rsidR="000A658C" w:rsidRPr="00C43880" w:rsidRDefault="000A658C" w:rsidP="000A658C">
      <w:pPr>
        <w:pStyle w:val="Heading4"/>
      </w:pPr>
      <w:r>
        <w:t>Xi’s regime is stable now, but its success depends on strong growth and private sector development.</w:t>
      </w:r>
    </w:p>
    <w:p w14:paraId="49416BAE" w14:textId="77777777" w:rsidR="000A658C" w:rsidRPr="00C43880" w:rsidRDefault="000A658C" w:rsidP="000A658C">
      <w:r w:rsidRPr="00C43880">
        <w:rPr>
          <w:rFonts w:eastAsiaTheme="majorEastAsia" w:cstheme="majorBidi"/>
          <w:b/>
          <w:iCs/>
          <w:sz w:val="26"/>
        </w:rPr>
        <w:t>Mitter and Johnson 21</w:t>
      </w:r>
      <w:r>
        <w:t xml:space="preserve"> [</w:t>
      </w:r>
      <w:r w:rsidRPr="00C43880">
        <w:t xml:space="preserve">Rana Mitter and Elsbeth Johnson, </w:t>
      </w:r>
      <w:hyperlink r:id="rId9" w:history="1">
        <w:r w:rsidRPr="00C43880">
          <w:rPr>
            <w:rStyle w:val="Hyperlink"/>
          </w:rPr>
          <w:t>Rana Mitter</w:t>
        </w:r>
      </w:hyperlink>
      <w:r w:rsidRPr="00C43880">
        <w:t xml:space="preserve"> is a professor of the history and politics of modern China at Oxford. </w:t>
      </w:r>
      <w:hyperlink r:id="rId10" w:history="1">
        <w:r w:rsidRPr="00C43880">
          <w:rPr>
            <w:rStyle w:val="Hyperlink"/>
          </w:rPr>
          <w:t>Elsbeth Johnson</w:t>
        </w:r>
      </w:hyperlink>
      <w:r w:rsidRPr="00C43880">
        <w:t xml:space="preserve">, formerly the strategy director for Prudential PLC’s Asian business, is a senior lecturer at MIT’s Sloan School of Management and the founder of SystemShift, a consulting firm. </w:t>
      </w:r>
      <w:r>
        <w:t>May-June 2021</w:t>
      </w:r>
      <w:r w:rsidRPr="00C43880">
        <w:t xml:space="preserve">, "What the West Gets Wrong About China," Harvard Business Review, </w:t>
      </w:r>
      <w:hyperlink r:id="rId11" w:history="1">
        <w:r w:rsidRPr="00D57645">
          <w:rPr>
            <w:rStyle w:val="Hyperlink"/>
          </w:rPr>
          <w:t>https://hbr.org/2021/05/what-the-west-gets-wrong-about-china accessed 12/14/21</w:t>
        </w:r>
      </w:hyperlink>
      <w:r>
        <w:t>] Adam</w:t>
      </w:r>
    </w:p>
    <w:p w14:paraId="6DCCD1AB" w14:textId="77777777" w:rsidR="000A658C" w:rsidRPr="00607D72" w:rsidRDefault="000A658C" w:rsidP="000A658C">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659476B1" w14:textId="77777777" w:rsidR="000A658C" w:rsidRPr="00607D72" w:rsidRDefault="000A658C" w:rsidP="000A658C">
      <w:pPr>
        <w:rPr>
          <w:rStyle w:val="StyleUnderline"/>
        </w:rPr>
      </w:pPr>
      <w:r w:rsidRPr="00607D72">
        <w:rPr>
          <w:rStyle w:val="StyleUnderline"/>
        </w:rPr>
        <w:t>China has also defied predictions that its authoritarianism would inhibit its capacity to </w:t>
      </w:r>
      <w:hyperlink r:id="rId12"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TikTok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0B9A61F6" w14:textId="77777777" w:rsidR="000A658C" w:rsidRDefault="000A658C" w:rsidP="000A658C">
      <w:r w:rsidRPr="00C43880">
        <w:t xml:space="preserve">Thus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3CACBEEF" w14:textId="77777777" w:rsidR="000A658C" w:rsidRDefault="000A658C" w:rsidP="000A658C">
      <w:pPr>
        <w:pStyle w:val="Heading4"/>
      </w:pPr>
      <w:r>
        <w:lastRenderedPageBreak/>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4A25A2E0" w14:textId="77777777" w:rsidR="000A658C" w:rsidRDefault="000A658C" w:rsidP="000A658C">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3" w:history="1">
        <w:r w:rsidRPr="00E24A24">
          <w:rPr>
            <w:rStyle w:val="Hyperlink"/>
          </w:rPr>
          <w:t>https://www.technologyreview.com/2021/01/21/1016513/china-private-commercial-space-industry-dominance/</w:t>
        </w:r>
      </w:hyperlink>
      <w:r>
        <w:t xml:space="preserve"> accessed 12/14/21] Adam</w:t>
      </w:r>
    </w:p>
    <w:p w14:paraId="20E6533A" w14:textId="77777777" w:rsidR="000A658C" w:rsidRPr="00BC42E1" w:rsidRDefault="000A658C" w:rsidP="000A658C">
      <w:r w:rsidRPr="00BC42E1">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3F13A878" w14:textId="77777777" w:rsidR="000A658C" w:rsidRPr="00473116" w:rsidRDefault="000A658C" w:rsidP="000A658C">
      <w:pPr>
        <w:rPr>
          <w:rStyle w:val="StyleUnderline"/>
        </w:rPr>
      </w:pPr>
      <w:r w:rsidRPr="00BC42E1">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t xml:space="preserve"> In 2014, a year </w:t>
      </w:r>
      <w:r w:rsidRPr="00097ADC">
        <w:rPr>
          <w:rStyle w:val="StyleUnderline"/>
        </w:rPr>
        <w:t>after</w:t>
      </w:r>
      <w:r w:rsidRPr="00BC42E1">
        <w:t xml:space="preserve"> </w:t>
      </w:r>
      <w:r w:rsidRPr="00097ADC">
        <w:rPr>
          <w:rStyle w:val="StyleUnderline"/>
          <w:highlight w:val="cyan"/>
        </w:rPr>
        <w:t>Xi</w:t>
      </w:r>
      <w:r w:rsidRPr="00473116">
        <w:rPr>
          <w:rStyle w:val="StyleUnderline"/>
        </w:rPr>
        <w:t xml:space="preserve"> Jinping took over as the new leader of China,</w:t>
      </w:r>
      <w:r w:rsidRPr="00BC42E1">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t xml:space="preserve"> as it had already </w:t>
      </w:r>
      <w:r w:rsidRPr="00473116">
        <w:rPr>
          <w:rStyle w:val="StyleUnderline"/>
        </w:rPr>
        <w:t>begun doing with AI and solar power</w:t>
      </w:r>
      <w:r w:rsidRPr="00BC42E1">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4"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7032D99C" w14:textId="77777777" w:rsidR="000A658C" w:rsidRPr="00761F18" w:rsidRDefault="000A658C" w:rsidP="000A658C">
      <w:pPr>
        <w:rPr>
          <w:rStyle w:val="StyleUnderline"/>
        </w:rPr>
      </w:pPr>
      <w:r w:rsidRPr="00BC42E1">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69D32397" w14:textId="77777777" w:rsidR="000A658C" w:rsidRPr="00BC42E1" w:rsidRDefault="000A658C" w:rsidP="000A658C">
      <w:r w:rsidRPr="00BC42E1">
        <w:t xml:space="preserve">As a result, there are </w:t>
      </w:r>
      <w:r w:rsidRPr="00761F18">
        <w:rPr>
          <w:rStyle w:val="StyleUnderline"/>
        </w:rPr>
        <w:t>now 78 commercial space companies operating in China,</w:t>
      </w:r>
      <w:r w:rsidRPr="00BC42E1">
        <w:t xml:space="preserve"> according to a</w:t>
      </w:r>
      <w:hyperlink r:id="rId15" w:tgtFrame="_blank" w:history="1">
        <w:r w:rsidRPr="00BC42E1">
          <w:rPr>
            <w:rStyle w:val="Hyperlink"/>
          </w:rPr>
          <w:t> 2019 report by the Institute for Defense Analyses</w:t>
        </w:r>
      </w:hyperlink>
      <w:r w:rsidRPr="00BC42E1">
        <w:t xml:space="preserve">. More than </w:t>
      </w:r>
      <w:r w:rsidRPr="00761F18">
        <w:rPr>
          <w:rStyle w:val="StyleUnderline"/>
        </w:rPr>
        <w:t>half have been founded since 201</w:t>
      </w:r>
      <w:r w:rsidRPr="00BC42E1">
        <w:t>4, and the vast majority focus on satellite manufacturing and launch services.</w:t>
      </w:r>
    </w:p>
    <w:p w14:paraId="640943AD" w14:textId="77777777" w:rsidR="000A658C" w:rsidRPr="00BC42E1" w:rsidRDefault="000A658C" w:rsidP="000A658C">
      <w:r w:rsidRPr="00BC42E1">
        <w:t xml:space="preserve">For example, </w:t>
      </w:r>
      <w:r w:rsidRPr="00761F18">
        <w:rPr>
          <w:rStyle w:val="StyleUnderline"/>
        </w:rPr>
        <w:t>Galactic Energy</w:t>
      </w:r>
      <w:r w:rsidRPr="00BC42E1">
        <w:t xml:space="preserve">, founded in February 2018, is building its Ceres rocket to offer rapid launch service for single payloads, while its Pallas rocket is being built to deploy entire constellations. Rival company </w:t>
      </w:r>
      <w:r w:rsidRPr="00761F18">
        <w:rPr>
          <w:rStyle w:val="StyleUnderline"/>
        </w:rPr>
        <w:t>i-Space</w:t>
      </w:r>
      <w:r w:rsidRPr="00BC42E1">
        <w:t xml:space="preserve">, formed in 2016, became the first commercial Chinese company to make it to space with its Hyperbola-1 in July 2019. It wants to pursue reusable first-stage boosters that can land vertically, like those from SpaceX. So does </w:t>
      </w:r>
      <w:r w:rsidRPr="00761F18">
        <w:rPr>
          <w:rStyle w:val="StyleUnderline"/>
        </w:rPr>
        <w:t>LinkSpace</w:t>
      </w:r>
      <w:r w:rsidRPr="00BC42E1">
        <w:t xml:space="preserve"> (founded in 2014), although it also hopes to use rockets to deliver packages from one terrestrial location to another.</w:t>
      </w:r>
    </w:p>
    <w:p w14:paraId="52762C4C" w14:textId="77777777" w:rsidR="000A658C" w:rsidRPr="00BC42E1" w:rsidRDefault="000A658C" w:rsidP="000A658C">
      <w:r w:rsidRPr="00761F18">
        <w:rPr>
          <w:rStyle w:val="StyleUnderline"/>
        </w:rPr>
        <w:t>Spacety</w:t>
      </w:r>
      <w:r w:rsidRPr="00BC42E1">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6" w:tgtFrame="_blank" w:history="1">
        <w:r w:rsidRPr="00BC42E1">
          <w:rPr>
            <w:rStyle w:val="Hyperlink"/>
          </w:rPr>
          <w:t>released the first images taken by the satellite</w:t>
        </w:r>
      </w:hyperlink>
      <w:r w:rsidRPr="00BC42E1">
        <w:t>, Hisea-1, featuring three-meter resolution. Spacety wants to launch a constellation of these satellites to offer high-quality imaging at low cost. </w:t>
      </w:r>
    </w:p>
    <w:p w14:paraId="1A8E4165" w14:textId="77777777" w:rsidR="000A658C" w:rsidRPr="00BC42E1" w:rsidRDefault="000A658C" w:rsidP="000A658C">
      <w:r w:rsidRPr="00BC42E1">
        <w:lastRenderedPageBreak/>
        <w:t xml:space="preserve">To a large extent, </w:t>
      </w:r>
      <w:r w:rsidRPr="00761F18">
        <w:rPr>
          <w:rStyle w:val="StyleUnderline"/>
        </w:rPr>
        <w:t>China is following the same blueprint drawn up by the US</w:t>
      </w:r>
      <w:r w:rsidRPr="00BC42E1">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highlight w:val="cyan"/>
        </w:rPr>
        <w:t xml:space="preserve"> </w:t>
      </w:r>
      <w:r w:rsidRPr="00097ADC">
        <w:rPr>
          <w:rStyle w:val="StyleUnderline"/>
          <w:highlight w:val="cyan"/>
        </w:rPr>
        <w:t>up</w:t>
      </w:r>
      <w:r w:rsidRPr="00BC42E1">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5E6F74BD" w14:textId="77777777" w:rsidR="000A658C" w:rsidRPr="00761F18" w:rsidRDefault="000A658C" w:rsidP="000A658C">
      <w:pPr>
        <w:rPr>
          <w:rStyle w:val="StyleUnderline"/>
        </w:rPr>
      </w:pPr>
      <w:r w:rsidRPr="00BC42E1">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t xml:space="preserve">—far shy of the $2.2 billion American companies raised, but </w:t>
      </w:r>
      <w:r w:rsidRPr="00761F18">
        <w:rPr>
          <w:rStyle w:val="StyleUnderline"/>
        </w:rPr>
        <w:t>nothing to scoff at for an industry that really only began seven years ago</w:t>
      </w:r>
      <w:r w:rsidRPr="00BC42E1">
        <w:t>. At least</w:t>
      </w:r>
      <w:r w:rsidRPr="00761F18">
        <w:rPr>
          <w:rStyle w:val="StyleUnderline"/>
        </w:rPr>
        <w:t xml:space="preserve"> 42 companies had no known government funding. </w:t>
      </w:r>
    </w:p>
    <w:p w14:paraId="74DE6793" w14:textId="77777777" w:rsidR="000A658C" w:rsidRPr="00BC42E1" w:rsidRDefault="000A658C" w:rsidP="000A658C">
      <w:r w:rsidRPr="00BC42E1">
        <w:t xml:space="preserve">And much of the </w:t>
      </w:r>
      <w:r w:rsidRPr="00761F18">
        <w:rPr>
          <w:rStyle w:val="StyleUnderline"/>
        </w:rPr>
        <w:t>government support these companies do receive doesn’t have a federal origin, but a provincial one</w:t>
      </w:r>
      <w:r w:rsidRPr="00BC42E1">
        <w:t xml:space="preserve">. “[These </w:t>
      </w:r>
      <w:r w:rsidRPr="00761F18">
        <w:rPr>
          <w:rStyle w:val="StyleUnderline"/>
        </w:rPr>
        <w:t>companies</w:t>
      </w:r>
      <w:r w:rsidRPr="00BC42E1">
        <w:t xml:space="preserve">] are </w:t>
      </w:r>
      <w:r w:rsidRPr="00761F18">
        <w:rPr>
          <w:rStyle w:val="StyleUnderline"/>
        </w:rPr>
        <w:t>drawing high-tech development to these local communities,</w:t>
      </w:r>
      <w:r w:rsidRPr="00BC42E1">
        <w:t xml:space="preserve">” says Hines. “And in return, </w:t>
      </w:r>
      <w:r w:rsidRPr="00761F18">
        <w:rPr>
          <w:rStyle w:val="StyleUnderline"/>
        </w:rPr>
        <w:t>they’re given more autonomy by the local government.”</w:t>
      </w:r>
      <w:r w:rsidRPr="00BC42E1">
        <w:t xml:space="preserve"> While most have headquarters in Beijing, many keep facilities in Shenzhen, Chongqing, and other areas that might draw talent from local universities. </w:t>
      </w:r>
    </w:p>
    <w:p w14:paraId="13386858" w14:textId="77777777" w:rsidR="000A658C" w:rsidRPr="00BE438B" w:rsidRDefault="000A658C" w:rsidP="000A658C">
      <w:pPr>
        <w:rPr>
          <w:rStyle w:val="StyleUnderline"/>
        </w:rPr>
      </w:pPr>
      <w:r w:rsidRPr="00BC42E1">
        <w:t xml:space="preserve">There’s also </w:t>
      </w:r>
      <w:r w:rsidRPr="00761F18">
        <w:rPr>
          <w:rStyle w:val="StyleUnderline"/>
        </w:rPr>
        <w:t>one advantage specific to China: manufacturing.</w:t>
      </w:r>
      <w:r w:rsidRPr="00BC42E1">
        <w:t xml:space="preserve"> “What is the best country to trust for manufacturing needs?” asks James Zheng, the CEO of Spacety’s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7607A7D8" w14:textId="77777777" w:rsidR="000A658C" w:rsidRPr="006D6491" w:rsidRDefault="000A658C" w:rsidP="000A658C">
      <w:r w:rsidRPr="006D6491">
        <w:t>Making friends</w:t>
      </w:r>
    </w:p>
    <w:p w14:paraId="1EBF0C4C" w14:textId="77777777" w:rsidR="000A658C" w:rsidRPr="007B3035" w:rsidRDefault="000A658C" w:rsidP="000A658C">
      <w:pPr>
        <w:rPr>
          <w:rStyle w:val="StyleUnderline"/>
        </w:rPr>
      </w:pPr>
      <w:r w:rsidRPr="00BC42E1">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7B3035">
        <w:rPr>
          <w:rStyle w:val="StyleUnderline"/>
        </w:rPr>
        <w:t>Chinese</w:t>
      </w:r>
      <w:r w:rsidRPr="00BE438B">
        <w:rPr>
          <w:rStyle w:val="StyleUnderline"/>
        </w:rPr>
        <w:t xml:space="preserve"> </w:t>
      </w:r>
      <w:r w:rsidRPr="007B3035">
        <w:rPr>
          <w:rStyle w:val="StyleUnderline"/>
          <w:highlight w:val="cyan"/>
        </w:rPr>
        <w:t>government</w:t>
      </w:r>
      <w:r w:rsidRPr="00BE438B">
        <w:rPr>
          <w:rStyle w:val="StyleUnderline"/>
        </w:rPr>
        <w:t xml:space="preserve">. </w:t>
      </w:r>
      <w:r w:rsidRPr="00BC42E1">
        <w:t xml:space="preserve">(US agencies and government contractors, for example, are barred from working with any groups the regime funds.) </w:t>
      </w:r>
      <w:r w:rsidRPr="007B3035">
        <w:rPr>
          <w:rStyle w:val="StyleUnderline"/>
          <w:highlight w:val="cyan"/>
        </w:rPr>
        <w:t>Document 60</w:t>
      </w:r>
      <w:r w:rsidRPr="007B3035">
        <w:rPr>
          <w:rStyle w:val="StyleUnderline"/>
        </w:rPr>
        <w:t xml:space="preserve"> and others issued by China’s National Development and Reform Commission were aimed not just at promoting technological innovation, but also at </w:t>
      </w:r>
      <w:r w:rsidRPr="007B3035">
        <w:rPr>
          <w:rStyle w:val="StyleUnderline"/>
          <w:highlight w:val="cyan"/>
        </w:rPr>
        <w:t>drawing</w:t>
      </w:r>
      <w:r w:rsidRPr="007B3035">
        <w:rPr>
          <w:rStyle w:val="StyleUnderline"/>
        </w:rPr>
        <w:t xml:space="preserve"> </w:t>
      </w:r>
      <w:r w:rsidRPr="007B3035">
        <w:rPr>
          <w:rStyle w:val="StyleUnderline"/>
          <w:highlight w:val="cyan"/>
        </w:rPr>
        <w:t>in</w:t>
      </w:r>
      <w:r w:rsidRPr="007B3035">
        <w:rPr>
          <w:rStyle w:val="StyleUnderline"/>
        </w:rPr>
        <w:t xml:space="preserve"> </w:t>
      </w:r>
      <w:r w:rsidRPr="007B3035">
        <w:rPr>
          <w:rStyle w:val="StyleUnderline"/>
          <w:highlight w:val="cyan"/>
        </w:rPr>
        <w:t>foreign</w:t>
      </w:r>
      <w:r w:rsidRPr="007B3035">
        <w:rPr>
          <w:rStyle w:val="StyleUnderline"/>
        </w:rPr>
        <w:t xml:space="preserve"> </w:t>
      </w:r>
      <w:r w:rsidRPr="007B3035">
        <w:rPr>
          <w:rStyle w:val="StyleUnderline"/>
          <w:highlight w:val="cyan"/>
        </w:rPr>
        <w:t>investment</w:t>
      </w:r>
      <w:r w:rsidRPr="007B3035">
        <w:rPr>
          <w:rStyle w:val="StyleUnderline"/>
        </w:rPr>
        <w:t xml:space="preserve"> and maximizing a customer base </w:t>
      </w:r>
      <w:r w:rsidRPr="007B3035">
        <w:rPr>
          <w:rStyle w:val="StyleUnderline"/>
          <w:highlight w:val="cyan"/>
        </w:rPr>
        <w:t>beyond</w:t>
      </w:r>
      <w:r w:rsidRPr="007B3035">
        <w:rPr>
          <w:rStyle w:val="StyleUnderline"/>
        </w:rPr>
        <w:t xml:space="preserve"> Chinese </w:t>
      </w:r>
      <w:r w:rsidRPr="007B3035">
        <w:rPr>
          <w:rStyle w:val="StyleUnderline"/>
          <w:highlight w:val="cyan"/>
        </w:rPr>
        <w:t>borders</w:t>
      </w:r>
      <w:r w:rsidRPr="007B3035">
        <w:rPr>
          <w:rStyle w:val="StyleUnderline"/>
        </w:rPr>
        <w:t>.</w:t>
      </w:r>
    </w:p>
    <w:p w14:paraId="224778C8" w14:textId="77777777" w:rsidR="000A658C" w:rsidRPr="000834BA" w:rsidRDefault="000A658C" w:rsidP="000A658C">
      <w:pPr>
        <w:rPr>
          <w:rStyle w:val="StyleUnderline"/>
        </w:rPr>
      </w:pPr>
      <w:r w:rsidRPr="00BC42E1">
        <w:t>“</w:t>
      </w:r>
      <w:r w:rsidRPr="00BE438B">
        <w:rPr>
          <w:rStyle w:val="StyleUnderline"/>
        </w:rPr>
        <w:t>China realizes there are certain things they cannot get on their own</w:t>
      </w:r>
      <w:r w:rsidRPr="00BC42E1">
        <w:t xml:space="preserve">,” says Frans von der Dunk, a space policy expert at the University of Nebraska–Lincoln. Chinese companies like LandSpace and MinoSpace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t xml:space="preserve">: you’re </w:t>
      </w:r>
      <w:r w:rsidRPr="000834BA">
        <w:rPr>
          <w:rStyle w:val="StyleUnderline"/>
        </w:rPr>
        <w:t xml:space="preserve">taking on </w:t>
      </w:r>
      <w:r w:rsidRPr="007B3035">
        <w:rPr>
          <w:rStyle w:val="StyleUnderline"/>
        </w:rPr>
        <w:t>clients</w:t>
      </w:r>
      <w:r w:rsidRPr="000834BA">
        <w:rPr>
          <w:rStyle w:val="StyleUnderline"/>
        </w:rPr>
        <w:t xml:space="preserve"> around the world, launching from other countries, and bringing talent from outside China. </w:t>
      </w:r>
    </w:p>
    <w:p w14:paraId="2AF15AD6" w14:textId="77777777" w:rsidR="000A658C" w:rsidRPr="00BC42E1" w:rsidRDefault="000A658C" w:rsidP="000A658C">
      <w:r w:rsidRPr="00BC42E1">
        <w:t xml:space="preserve">Although </w:t>
      </w:r>
      <w:r w:rsidRPr="000834BA">
        <w:rPr>
          <w:rStyle w:val="StyleUnderline"/>
        </w:rPr>
        <w:t>China is taking inspiration from the US in building out its private industry,</w:t>
      </w:r>
      <w:r w:rsidRPr="00BC42E1">
        <w:t xml:space="preserve"> the </w:t>
      </w:r>
      <w:r w:rsidRPr="000834BA">
        <w:rPr>
          <w:rStyle w:val="StyleUnderline"/>
        </w:rPr>
        <w:t>nature of the Chinese state also means these new companies face obstacles that their rivals in the West don’t have to worry about</w:t>
      </w:r>
      <w:r w:rsidRPr="00BC42E1">
        <w:t xml:space="preserve">. While Chinese companies may look </w:t>
      </w:r>
      <w:r w:rsidRPr="000834BA">
        <w:rPr>
          <w:rStyle w:val="StyleUnderline"/>
        </w:rPr>
        <w:t>private on paper</w:t>
      </w:r>
      <w:r w:rsidRPr="00BC42E1">
        <w:t xml:space="preserve">, they must </w:t>
      </w:r>
      <w:r w:rsidRPr="000834BA">
        <w:rPr>
          <w:rStyle w:val="StyleUnderline"/>
        </w:rPr>
        <w:t>still submit to government guidance and control</w:t>
      </w:r>
      <w:r w:rsidRPr="00BC42E1">
        <w:t xml:space="preserve">, and accept some level of interference. It may be difficult for them to make a case to potential overseas customers that they are independent. The </w:t>
      </w:r>
      <w:r w:rsidRPr="000834BA">
        <w:rPr>
          <w:rStyle w:val="StyleUnderline"/>
        </w:rPr>
        <w:t>distinction between companies that are truly private and those that are more or less state actors is still quite fuzzy</w:t>
      </w:r>
      <w:r w:rsidRPr="00BC42E1">
        <w:t xml:space="preserve">, especially if the </w:t>
      </w:r>
      <w:r w:rsidRPr="000834BA">
        <w:rPr>
          <w:rStyle w:val="StyleUnderline"/>
        </w:rPr>
        <w:lastRenderedPageBreak/>
        <w:t>government is a frequent customer</w:t>
      </w:r>
      <w:r w:rsidRPr="00BC42E1">
        <w:t>. “That could still lead to a lack of trust from other partners,” says Goswami. It doesn’t help that the government itself is often </w:t>
      </w:r>
      <w:hyperlink r:id="rId17" w:tgtFrame="_blank" w:history="1">
        <w:r w:rsidRPr="00BC42E1">
          <w:rPr>
            <w:rStyle w:val="Hyperlink"/>
          </w:rPr>
          <w:t>very cagey about what its national program is even up to</w:t>
        </w:r>
      </w:hyperlink>
      <w:r w:rsidRPr="00BC42E1">
        <w:t>.</w:t>
      </w:r>
    </w:p>
    <w:p w14:paraId="083696D7" w14:textId="77777777" w:rsidR="000A658C" w:rsidRPr="00FF5CF0" w:rsidRDefault="000A658C" w:rsidP="000A658C">
      <w:r w:rsidRPr="00BC42E1">
        <w:t xml:space="preserve">And Hines adds that it’s </w:t>
      </w:r>
      <w:r w:rsidRPr="000834BA">
        <w:rPr>
          <w:rStyle w:val="StyleUnderline"/>
        </w:rPr>
        <w:t>not always clear exactly how separate these companies are from, say, the People’s Liberation Army</w:t>
      </w:r>
      <w:r w:rsidRPr="00BC42E1">
        <w:t>, given the historical ties between the space and defense sectors. “Some of these things will pose significant hurdles for the commercial space sector as it tries to expand,” he says.</w:t>
      </w:r>
    </w:p>
    <w:p w14:paraId="31457A71" w14:textId="77777777" w:rsidR="000A658C" w:rsidRDefault="000A658C" w:rsidP="000A658C">
      <w:pPr>
        <w:pStyle w:val="Heading4"/>
      </w:pPr>
      <w:r>
        <w:t>Shifts in regime perception threatens CCP’s legitimacy from nationalist hardliners</w:t>
      </w:r>
    </w:p>
    <w:p w14:paraId="51770DB4" w14:textId="77777777" w:rsidR="000A658C" w:rsidRPr="00F82438" w:rsidRDefault="000A658C" w:rsidP="000A658C">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8"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5F558542" w14:textId="77777777" w:rsidR="000A658C" w:rsidRPr="00F64DA8" w:rsidRDefault="000A658C" w:rsidP="000A658C">
      <w:r w:rsidRPr="00B6331F">
        <w:rPr>
          <w:rStyle w:val="StyleUnderline"/>
        </w:rPr>
        <w:t>Public support</w:t>
      </w:r>
      <w:r w:rsidRPr="00F64DA8">
        <w:t>—or the appearance of it—</w:t>
      </w:r>
      <w:r w:rsidRPr="00B6331F">
        <w:rPr>
          <w:rStyle w:val="StyleUnderline"/>
        </w:rPr>
        <w:t>matters to many autocracies.</w:t>
      </w:r>
      <w:r w:rsidRPr="00F64DA8">
        <w:t xml:space="preserve"> As Ithiel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t xml:space="preserve"> The </w:t>
      </w:r>
      <w:r w:rsidRPr="00B6331F">
        <w:rPr>
          <w:rStyle w:val="StyleUnderline"/>
        </w:rPr>
        <w:t xml:space="preserve">weakness of the PRC’s predecessor in defending Chinese sovereignty </w:t>
      </w:r>
      <w:r w:rsidRPr="00F64DA8">
        <w:t xml:space="preserve">at the Paris Peace Conference in 1919 </w:t>
      </w:r>
      <w:r w:rsidRPr="00B6331F">
        <w:rPr>
          <w:rStyle w:val="StyleUnderline"/>
        </w:rPr>
        <w:t>galvanized protests and a general strike, forcing the government to sack three officials</w:t>
      </w:r>
      <w:r w:rsidRPr="00F64DA8">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6EE63121" w14:textId="77777777" w:rsidR="000A658C" w:rsidRDefault="000A658C" w:rsidP="000A658C">
      <w:pPr>
        <w:pStyle w:val="Heading4"/>
      </w:pPr>
      <w:r>
        <w:t xml:space="preserve">Xi will launch diversionary war to domestic backlash – escalates in </w:t>
      </w:r>
      <w:r w:rsidRPr="00B4266E">
        <w:rPr>
          <w:u w:val="single"/>
        </w:rPr>
        <w:t>multiple hotspots</w:t>
      </w:r>
      <w:r w:rsidRPr="00B4266E">
        <w:t xml:space="preserve"> </w:t>
      </w:r>
    </w:p>
    <w:p w14:paraId="0FF7BE5F" w14:textId="77777777" w:rsidR="000A658C" w:rsidRPr="009521F3" w:rsidRDefault="000A658C" w:rsidP="000A658C">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2E4EEDE6" w14:textId="77777777" w:rsidR="000A658C" w:rsidRPr="009243AC" w:rsidRDefault="000A658C" w:rsidP="000A658C">
      <w:pPr>
        <w:rPr>
          <w:sz w:val="14"/>
        </w:rPr>
      </w:pPr>
      <w:r w:rsidRPr="00B6331F">
        <w:rPr>
          <w:u w:val="single"/>
        </w:rPr>
        <w:lastRenderedPageBreak/>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w:t>
      </w:r>
      <w:r w:rsidRPr="0040296F">
        <w:rPr>
          <w:u w:val="single"/>
        </w:rPr>
        <w:lastRenderedPageBreak/>
        <w:t xml:space="preserve">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25094A8D" w14:textId="77777777" w:rsidR="000A658C" w:rsidRPr="00A4251F" w:rsidRDefault="000A658C" w:rsidP="00A4251F">
      <w:pPr>
        <w:pStyle w:val="Heading4"/>
        <w:rPr>
          <w:rStyle w:val="Style13ptBold"/>
          <w:b/>
        </w:rPr>
      </w:pPr>
      <w:r w:rsidRPr="00A4251F">
        <w:rPr>
          <w:rStyle w:val="Style13ptBold"/>
          <w:b/>
        </w:rPr>
        <w:t>US–China war goes nuclear – crisis mis-management ensures conventional escalation - extinction</w:t>
      </w:r>
    </w:p>
    <w:p w14:paraId="707DCD53" w14:textId="77777777" w:rsidR="000A658C" w:rsidRPr="007D7E20" w:rsidRDefault="000A658C" w:rsidP="000A658C">
      <w:r w:rsidRPr="00A36671">
        <w:rPr>
          <w:rStyle w:val="Style13ptBold"/>
        </w:rPr>
        <w:t>Kulacki</w:t>
      </w:r>
      <w:r>
        <w:rPr>
          <w:rStyle w:val="Style13ptBold"/>
        </w:rPr>
        <w:t xml:space="preserve"> 20 </w:t>
      </w:r>
      <w:r w:rsidRPr="0060794A">
        <w:t>[Dr. Gregory Kulacki focuses on cross-cultural communication between the United States and China on nuclear and space arms control and is the China Project Manager for the Global Security Program at the Union of Concerned Scientists</w:t>
      </w:r>
      <w:r>
        <w:t xml:space="preserve">, </w:t>
      </w:r>
      <w:r w:rsidRPr="0060794A">
        <w:t>2020. Would China Use Nuclear Weapons First In A War With The United States?, Thediplomat.com, https://thediplomat.com/2020/04/would-china-use-nuclear-weapons-first-in-a-war-with-the-united-states/] srey</w:t>
      </w:r>
    </w:p>
    <w:p w14:paraId="253ADBA5" w14:textId="77777777" w:rsidR="000A658C" w:rsidRPr="007B3035" w:rsidRDefault="000A658C" w:rsidP="000A658C">
      <w:r w:rsidRPr="00EB5F0D">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EB5F0D">
        <w:rPr>
          <w:b/>
          <w:bCs/>
          <w:u w:val="single"/>
        </w:rPr>
        <w:t>China</w:t>
      </w:r>
      <w:r w:rsidRPr="00EB5F0D">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w:t>
      </w:r>
      <w:r w:rsidRPr="00805CB8">
        <w:rPr>
          <w:highlight w:val="green"/>
          <w:u w:val="single"/>
        </w:rPr>
        <w:lastRenderedPageBreak/>
        <w:t xml:space="preserve">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t xml:space="preserve"> Chinese leaders would only take these steps in extreme circumstances. The text highlights several triggers such as U.S. conventional bombing of China’s nuclear and hydroelectri</w:t>
      </w:r>
      <w:r w:rsidRPr="00EB5F0D">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missileers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t xml:space="preserve">. The authors of the text assume </w:t>
      </w:r>
      <w:r w:rsidRPr="00EB5F0D">
        <w:rPr>
          <w:u w:val="single"/>
        </w:rPr>
        <w:t>alerting China’s nuclear forces would “create a great shock in the enemy’s psyche.”</w:t>
      </w:r>
      <w:r w:rsidRPr="00EB5F0D">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t xml:space="preserve">. If China’s nuclear forces </w:t>
      </w:r>
      <w:r w:rsidRPr="00EB5F0D">
        <w:lastRenderedPageBreak/>
        <w:t xml:space="preserve">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highlight w:val="green"/>
        </w:rPr>
        <w:t xml:space="preserve"> </w:t>
      </w:r>
      <w:r w:rsidRPr="00EB5F0D">
        <w:t xml:space="preserve">Chinese military planners are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t xml:space="preserve"> A former director of </w:t>
      </w:r>
      <w:r w:rsidRPr="00EB5F0D">
        <w:rPr>
          <w:u w:val="single"/>
        </w:rPr>
        <w:t>China’s nuclear weapons laboratories told me China developed them so its leaders could “sit up with a straight spine.”</w:t>
      </w:r>
      <w:r w:rsidRPr="00EB5F0D">
        <w:t xml:space="preserve"> Countering nuclear blackmail – along with compelling other nuclear weapons states to negotiate their elimination – were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60B1989B" w14:textId="77777777" w:rsidR="000A658C" w:rsidRPr="000A658C" w:rsidRDefault="000A658C" w:rsidP="000A658C"/>
    <w:p w14:paraId="31202916" w14:textId="7F152139" w:rsidR="000A658C" w:rsidRDefault="000A658C" w:rsidP="000A658C">
      <w:pPr>
        <w:pStyle w:val="Heading3"/>
      </w:pPr>
      <w:r>
        <w:lastRenderedPageBreak/>
        <w:t>Util</w:t>
      </w:r>
    </w:p>
    <w:p w14:paraId="237B9284" w14:textId="77777777" w:rsidR="00A4251F" w:rsidRPr="00A832B4" w:rsidRDefault="00A4251F" w:rsidP="00A4251F">
      <w:pPr>
        <w:pStyle w:val="Heading4"/>
      </w:pPr>
      <w:r>
        <w:t>The standard is maximizing expected well-being--</w:t>
      </w:r>
    </w:p>
    <w:p w14:paraId="56B09516" w14:textId="77777777" w:rsidR="00A4251F" w:rsidRPr="008F5337" w:rsidRDefault="00A4251F" w:rsidP="00A4251F">
      <w:pPr>
        <w:pStyle w:val="Heading4"/>
      </w:pPr>
      <w:r>
        <w:t xml:space="preserve">1] Extinction first --- moral uncertainty. </w:t>
      </w:r>
    </w:p>
    <w:p w14:paraId="4F54639A" w14:textId="77777777" w:rsidR="00A4251F" w:rsidRPr="005F7BED" w:rsidRDefault="00A4251F" w:rsidP="00A4251F">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737DF963" w14:textId="77777777" w:rsidR="00A4251F" w:rsidRDefault="00A4251F" w:rsidP="00A4251F">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9E20B0">
        <w:rPr>
          <w:rStyle w:val="StyleUnderline"/>
          <w:b/>
          <w:bCs/>
          <w:highlight w:val="green"/>
        </w:rPr>
        <w:t>Our</w:t>
      </w:r>
      <w:r w:rsidRPr="008F5337">
        <w:rPr>
          <w:rStyle w:val="StyleUnderline"/>
        </w:rPr>
        <w:t xml:space="preserve"> present </w:t>
      </w:r>
      <w:r w:rsidRPr="009E20B0">
        <w:rPr>
          <w:rStyle w:val="StyleUnderline"/>
          <w:b/>
          <w:bCs/>
          <w:highlight w:val="green"/>
        </w:rPr>
        <w:t>understanding</w:t>
      </w:r>
      <w:r w:rsidRPr="008F5337">
        <w:rPr>
          <w:rStyle w:val="StyleUnderline"/>
        </w:rPr>
        <w:t xml:space="preserve"> of axiology </w:t>
      </w:r>
      <w:r w:rsidRPr="009E20B0">
        <w:rPr>
          <w:rStyle w:val="StyleUnderline"/>
          <w:b/>
          <w:bCs/>
          <w:highlight w:val="green"/>
        </w:rPr>
        <w:t>might</w:t>
      </w:r>
      <w:r w:rsidRPr="008F5337">
        <w:rPr>
          <w:rStyle w:val="StyleUnderline"/>
        </w:rPr>
        <w:t xml:space="preserve"> well </w:t>
      </w:r>
      <w:r w:rsidRPr="009E20B0">
        <w:rPr>
          <w:rStyle w:val="StyleUnderline"/>
          <w:b/>
          <w:bCs/>
          <w:highlight w:val="gree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9E20B0">
        <w:rPr>
          <w:rStyle w:val="StyleUnderline"/>
          <w:b/>
          <w:bCs/>
          <w:highlight w:val="green"/>
        </w:rPr>
        <w:t>If we are</w:t>
      </w:r>
      <w:r w:rsidRPr="008F5337">
        <w:rPr>
          <w:rStyle w:val="StyleUnderline"/>
        </w:rPr>
        <w:t xml:space="preserve"> indeed profoundly </w:t>
      </w:r>
      <w:r w:rsidRPr="009E20B0">
        <w:rPr>
          <w:rStyle w:val="StyleUnderline"/>
          <w:b/>
          <w:bCs/>
          <w:highlight w:val="green"/>
        </w:rPr>
        <w:t>uncertain about our</w:t>
      </w:r>
      <w:r w:rsidRPr="005F7BED">
        <w:rPr>
          <w:rStyle w:val="StyleUnderline"/>
          <w:b/>
          <w:bCs/>
        </w:rPr>
        <w:t xml:space="preserve"> </w:t>
      </w:r>
      <w:r w:rsidRPr="008F5337">
        <w:rPr>
          <w:rStyle w:val="StyleUnderline"/>
        </w:rPr>
        <w:t xml:space="preserve">ultimate aims, </w:t>
      </w:r>
      <w:r w:rsidRPr="009E20B0">
        <w:rPr>
          <w:rStyle w:val="StyleUnderline"/>
          <w:b/>
          <w:bCs/>
          <w:highlight w:val="green"/>
        </w:rPr>
        <w:t>then we should</w:t>
      </w:r>
      <w:r w:rsidRPr="008F5337">
        <w:rPr>
          <w:rStyle w:val="StyleUnderline"/>
        </w:rPr>
        <w:t xml:space="preserve"> recognize that there is a great option </w:t>
      </w:r>
      <w:r w:rsidRPr="009E20B0">
        <w:rPr>
          <w:rStyle w:val="StyleUnderline"/>
          <w:b/>
          <w:bCs/>
          <w:highlight w:val="green"/>
        </w:rPr>
        <w:t>value</w:t>
      </w:r>
      <w:r w:rsidRPr="008F5337">
        <w:rPr>
          <w:rStyle w:val="StyleUnderline"/>
        </w:rPr>
        <w:t xml:space="preserve"> in preserving — and ideally improving — </w:t>
      </w:r>
      <w:r w:rsidRPr="009E20B0">
        <w:rPr>
          <w:rStyle w:val="StyleUnderline"/>
          <w:b/>
          <w:bCs/>
          <w:highlight w:val="green"/>
        </w:rPr>
        <w:t>our ability to</w:t>
      </w:r>
      <w:r w:rsidRPr="008F5337">
        <w:rPr>
          <w:rStyle w:val="StyleUnderline"/>
        </w:rPr>
        <w:t xml:space="preserve"> recognize value and to </w:t>
      </w:r>
      <w:r w:rsidRPr="009E20B0">
        <w:rPr>
          <w:rStyle w:val="StyleUnderline"/>
          <w:b/>
          <w:bCs/>
          <w:highlight w:val="green"/>
        </w:rPr>
        <w:t>steer the future accordingly. Ensuring</w:t>
      </w:r>
      <w:r w:rsidRPr="008F5337">
        <w:rPr>
          <w:rStyle w:val="StyleUnderline"/>
        </w:rPr>
        <w:t xml:space="preserve"> that there will be </w:t>
      </w:r>
      <w:r w:rsidRPr="009E20B0">
        <w:rPr>
          <w:rStyle w:val="StyleUnderline"/>
          <w:b/>
          <w:bCs/>
          <w:highlight w:val="green"/>
        </w:rPr>
        <w:t>a future</w:t>
      </w:r>
      <w:r w:rsidRPr="008F5337">
        <w:rPr>
          <w:rStyle w:val="StyleUnderline"/>
        </w:rPr>
        <w:t xml:space="preserve"> version </w:t>
      </w:r>
      <w:r w:rsidRPr="009E20B0">
        <w:rPr>
          <w:rStyle w:val="StyleUnderline"/>
          <w:b/>
          <w:bCs/>
          <w:highlight w:val="gree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9E20B0">
        <w:rPr>
          <w:rStyle w:val="StyleUnderline"/>
          <w:b/>
          <w:bCs/>
          <w:highlight w:val="green"/>
        </w:rPr>
        <w:t>we must prevent any existential catastrophe</w:t>
      </w:r>
      <w:r w:rsidRPr="008F5337">
        <w:rPr>
          <w:rStyle w:val="StyleUnderline"/>
        </w:rPr>
        <w:t>.</w:t>
      </w:r>
    </w:p>
    <w:p w14:paraId="42D54120" w14:textId="77777777" w:rsidR="00A4251F" w:rsidRPr="00D74186" w:rsidRDefault="00A4251F" w:rsidP="00A4251F">
      <w:pPr>
        <w:keepNext/>
        <w:keepLines/>
        <w:spacing w:before="40" w:after="0"/>
        <w:outlineLvl w:val="3"/>
        <w:rPr>
          <w:rFonts w:eastAsiaTheme="majorEastAsia"/>
          <w:b/>
          <w:bCs/>
          <w:sz w:val="26"/>
          <w:szCs w:val="26"/>
        </w:rPr>
      </w:pPr>
      <w:r>
        <w:rPr>
          <w:rFonts w:eastAsiaTheme="majorEastAsia"/>
          <w:b/>
          <w:bCs/>
          <w:sz w:val="26"/>
          <w:szCs w:val="26"/>
        </w:rPr>
        <w:t>2] P</w:t>
      </w:r>
      <w:r w:rsidRPr="00D74186">
        <w:rPr>
          <w:rFonts w:eastAsiaTheme="majorEastAsia"/>
          <w:b/>
          <w:bCs/>
          <w:sz w:val="26"/>
          <w:szCs w:val="26"/>
        </w:rPr>
        <w:t xml:space="preserve">leasure and pain are intrinsically valuable. </w:t>
      </w:r>
    </w:p>
    <w:p w14:paraId="0A3053B3" w14:textId="77777777" w:rsidR="00A4251F" w:rsidRPr="00716136" w:rsidRDefault="00A4251F" w:rsidP="00A4251F">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7B07C327" w14:textId="77777777" w:rsidR="00A4251F" w:rsidRPr="00E47BED" w:rsidRDefault="00A4251F" w:rsidP="00A4251F">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9E20B0">
        <w:rPr>
          <w:rStyle w:val="StyleUnderline"/>
          <w:rFonts w:asciiTheme="majorHAnsi" w:hAnsiTheme="majorHAnsi" w:cstheme="majorHAnsi"/>
          <w:b/>
          <w:bCs/>
          <w:highlight w:val="green"/>
        </w:rPr>
        <w:t>pleasure is intrinsically valuable and pain is intrinsically disvaluable</w:t>
      </w:r>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E20B0">
        <w:rPr>
          <w:rStyle w:val="StyleUnderline"/>
          <w:rFonts w:asciiTheme="majorHAnsi" w:hAnsiTheme="majorHAnsi" w:cstheme="majorHAnsi"/>
          <w:b/>
          <w:bCs/>
          <w:highlight w:val="green"/>
        </w:rPr>
        <w:t>there is something undeniably good about</w:t>
      </w:r>
      <w:r w:rsidRPr="00E47BED">
        <w:rPr>
          <w:rStyle w:val="StyleUnderline"/>
          <w:rFonts w:asciiTheme="majorHAnsi" w:hAnsiTheme="majorHAnsi" w:cstheme="majorHAnsi"/>
          <w:b/>
          <w:bCs/>
        </w:rPr>
        <w:t xml:space="preserve"> the way </w:t>
      </w:r>
      <w:r w:rsidRPr="009E20B0">
        <w:rPr>
          <w:rStyle w:val="StyleUnderline"/>
          <w:rFonts w:asciiTheme="majorHAnsi" w:hAnsiTheme="majorHAnsi" w:cstheme="majorHAnsi"/>
          <w:b/>
          <w:bCs/>
          <w:highlight w:val="green"/>
        </w:rPr>
        <w:t>pleasure</w:t>
      </w:r>
      <w:r w:rsidRPr="00E47BED">
        <w:rPr>
          <w:rStyle w:val="StyleUnderline"/>
          <w:rFonts w:asciiTheme="majorHAnsi" w:hAnsiTheme="majorHAnsi" w:cstheme="majorHAnsi"/>
          <w:b/>
          <w:bCs/>
        </w:rPr>
        <w:t xml:space="preserve"> feels </w:t>
      </w:r>
      <w:r w:rsidRPr="009E20B0">
        <w:rPr>
          <w:rStyle w:val="StyleUnderline"/>
          <w:rFonts w:asciiTheme="majorHAnsi" w:hAnsiTheme="majorHAnsi" w:cstheme="majorHAnsi"/>
          <w:b/>
          <w:bCs/>
          <w:highlight w:val="green"/>
        </w:rPr>
        <w:t>and something undeniably bad about</w:t>
      </w:r>
      <w:r w:rsidRPr="00E47BED">
        <w:rPr>
          <w:rStyle w:val="StyleUnderline"/>
          <w:rFonts w:asciiTheme="majorHAnsi" w:hAnsiTheme="majorHAnsi" w:cstheme="majorHAnsi"/>
          <w:b/>
          <w:bCs/>
        </w:rPr>
        <w:t xml:space="preserve"> the way </w:t>
      </w:r>
      <w:r w:rsidRPr="009E20B0">
        <w:rPr>
          <w:rStyle w:val="StyleUnderline"/>
          <w:rFonts w:asciiTheme="majorHAnsi" w:hAnsiTheme="majorHAnsi" w:cstheme="majorHAnsi"/>
          <w:b/>
          <w:bCs/>
          <w:highlight w:val="gree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9E20B0">
        <w:rPr>
          <w:rStyle w:val="StyleUnderline"/>
          <w:rFonts w:asciiTheme="majorHAnsi" w:hAnsiTheme="majorHAnsi" w:cstheme="majorHAnsi"/>
          <w:b/>
          <w:bCs/>
          <w:highlight w:val="green"/>
        </w:rPr>
        <w:t>value statuses of pleasure and pain are manifested in how we treat</w:t>
      </w:r>
      <w:r w:rsidRPr="00E47BED">
        <w:rPr>
          <w:rStyle w:val="StyleUnderline"/>
          <w:rFonts w:asciiTheme="majorHAnsi" w:hAnsiTheme="majorHAnsi" w:cstheme="majorHAnsi"/>
          <w:b/>
          <w:bCs/>
        </w:rPr>
        <w:t xml:space="preserve"> these </w:t>
      </w:r>
      <w:r w:rsidRPr="009E20B0">
        <w:rPr>
          <w:rStyle w:val="StyleUnderline"/>
          <w:rFonts w:asciiTheme="majorHAnsi" w:hAnsiTheme="majorHAnsi" w:cstheme="majorHAnsi"/>
          <w:b/>
          <w:bCs/>
          <w:highlight w:val="gree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9E20B0">
        <w:rPr>
          <w:rStyle w:val="StyleUnderline"/>
          <w:rFonts w:asciiTheme="majorHAnsi" w:hAnsiTheme="majorHAnsi" w:cstheme="majorHAnsi"/>
          <w:b/>
          <w:bCs/>
          <w:highlight w:val="gree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E20B0">
        <w:rPr>
          <w:rStyle w:val="StyleUnderline"/>
          <w:rFonts w:asciiTheme="majorHAnsi" w:hAnsiTheme="majorHAnsi" w:cstheme="majorHAnsi"/>
          <w:b/>
          <w:bCs/>
          <w:highlight w:val="green"/>
        </w:rPr>
        <w:t>pleasure and pain</w:t>
      </w:r>
      <w:r w:rsidRPr="00E47BED">
        <w:rPr>
          <w:rStyle w:val="StyleUnderline"/>
          <w:rFonts w:asciiTheme="majorHAnsi" w:hAnsiTheme="majorHAnsi" w:cstheme="majorHAnsi"/>
          <w:b/>
          <w:bCs/>
        </w:rPr>
        <w:t xml:space="preserve"> are </w:t>
      </w:r>
      <w:r w:rsidRPr="009E20B0">
        <w:rPr>
          <w:rStyle w:val="StyleUnderline"/>
          <w:rFonts w:asciiTheme="majorHAnsi" w:hAnsiTheme="majorHAnsi" w:cstheme="majorHAnsi"/>
          <w:b/>
          <w:bCs/>
          <w:highlight w:val="green"/>
        </w:rPr>
        <w:t>both</w:t>
      </w:r>
      <w:r w:rsidRPr="00E47BED">
        <w:rPr>
          <w:rStyle w:val="StyleUnderline"/>
          <w:rFonts w:asciiTheme="majorHAnsi" w:hAnsiTheme="majorHAnsi" w:cstheme="majorHAnsi"/>
          <w:b/>
          <w:bCs/>
        </w:rPr>
        <w:t xml:space="preserve"> places where we </w:t>
      </w:r>
      <w:r w:rsidRPr="009E20B0">
        <w:rPr>
          <w:rStyle w:val="StyleUnderline"/>
          <w:rFonts w:asciiTheme="majorHAnsi" w:hAnsiTheme="majorHAnsi" w:cstheme="majorHAnsi"/>
          <w:b/>
          <w:bCs/>
          <w:highlight w:val="green"/>
        </w:rPr>
        <w:t>reach the end of the line in matters of value.</w:t>
      </w:r>
      <w:r w:rsidRPr="00E47BED">
        <w:rPr>
          <w:rStyle w:val="StyleUnderline"/>
          <w:rFonts w:asciiTheme="majorHAnsi" w:hAnsiTheme="majorHAnsi" w:cstheme="majorHAnsi"/>
          <w:b/>
          <w:bCs/>
        </w:rPr>
        <w:t xml:space="preserve"> </w:t>
      </w:r>
    </w:p>
    <w:p w14:paraId="73D6BA28" w14:textId="77777777" w:rsidR="00A4251F" w:rsidRPr="00A832B4" w:rsidRDefault="00A4251F" w:rsidP="00A4251F">
      <w:pPr>
        <w:pStyle w:val="Heading4"/>
      </w:pPr>
      <w:r>
        <w:lastRenderedPageBreak/>
        <w:t xml:space="preserve">3] </w:t>
      </w:r>
      <w:r w:rsidRPr="009F62E9">
        <w:rPr>
          <w:rFonts w:cs="Calibri"/>
          <w:u w:val="single"/>
        </w:rPr>
        <w:t>No act-omission distinction</w:t>
      </w:r>
      <w:r w:rsidRPr="008A12FD">
        <w:rPr>
          <w:rFonts w:cs="Calibri"/>
        </w:rPr>
        <w:t xml:space="preserve"> – choosing to omit is an act itself – governments actively decide not to act so there is no omission</w:t>
      </w:r>
      <w:r>
        <w:rPr>
          <w:rFonts w:cs="Calibri"/>
        </w:rPr>
        <w:t xml:space="preserve">. Also, </w:t>
      </w:r>
      <w:r w:rsidRPr="008C2485">
        <w:rPr>
          <w:rFonts w:eastAsia="Calibri" w:cs="Calibri"/>
        </w:rPr>
        <w:t>If</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foresee</w:t>
      </w:r>
      <w:r w:rsidRPr="008C2485">
        <w:rPr>
          <w:rFonts w:cs="Calibri"/>
        </w:rPr>
        <w:t xml:space="preserve"> </w:t>
      </w:r>
      <w:r w:rsidRPr="008C2485">
        <w:rPr>
          <w:rFonts w:eastAsia="Calibri" w:cs="Calibri"/>
        </w:rPr>
        <w:t>a</w:t>
      </w:r>
      <w:r w:rsidRPr="008C2485">
        <w:rPr>
          <w:rFonts w:cs="Calibri"/>
        </w:rPr>
        <w:t xml:space="preserve"> </w:t>
      </w:r>
      <w:r w:rsidRPr="008C2485">
        <w:rPr>
          <w:rFonts w:eastAsia="Calibri" w:cs="Calibri"/>
        </w:rPr>
        <w:t>consequence</w:t>
      </w:r>
      <w:r w:rsidRPr="008C2485">
        <w:rPr>
          <w:rFonts w:cs="Calibri"/>
        </w:rPr>
        <w:t xml:space="preserve">, </w:t>
      </w:r>
      <w:r w:rsidRPr="008C2485">
        <w:rPr>
          <w:rFonts w:eastAsia="Calibri" w:cs="Calibri"/>
        </w:rPr>
        <w:t>then</w:t>
      </w:r>
      <w:r w:rsidRPr="008C2485">
        <w:rPr>
          <w:rFonts w:cs="Calibri"/>
        </w:rPr>
        <w:t xml:space="preserve"> </w:t>
      </w:r>
      <w:r w:rsidRPr="008C2485">
        <w:rPr>
          <w:rFonts w:eastAsia="Calibri" w:cs="Calibri"/>
        </w:rPr>
        <w:t>it</w:t>
      </w:r>
      <w:r w:rsidRPr="008C2485">
        <w:rPr>
          <w:rFonts w:cs="Calibri"/>
        </w:rPr>
        <w:t xml:space="preserve"> </w:t>
      </w:r>
      <w:r>
        <w:rPr>
          <w:rFonts w:eastAsia="Calibri" w:cs="Calibri"/>
        </w:rPr>
        <w:t xml:space="preserve">is </w:t>
      </w:r>
      <w:r w:rsidRPr="008C2485">
        <w:rPr>
          <w:rFonts w:eastAsia="Calibri" w:cs="Calibri"/>
        </w:rPr>
        <w:t>intrinsic</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our</w:t>
      </w:r>
      <w:r w:rsidRPr="008C2485">
        <w:rPr>
          <w:rFonts w:cs="Calibri"/>
        </w:rPr>
        <w:t xml:space="preserve"> </w:t>
      </w:r>
      <w:r w:rsidRPr="008C2485">
        <w:rPr>
          <w:rFonts w:eastAsia="Calibri" w:cs="Calibri"/>
        </w:rPr>
        <w:t>action</w:t>
      </w:r>
      <w:r w:rsidRPr="008C2485">
        <w:rPr>
          <w:rFonts w:cs="Calibri"/>
        </w:rPr>
        <w:t xml:space="preserve"> </w:t>
      </w:r>
      <w:r w:rsidRPr="008C2485">
        <w:rPr>
          <w:rFonts w:eastAsia="Calibri" w:cs="Calibri"/>
        </w:rPr>
        <w:t>since</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intend</w:t>
      </w:r>
      <w:r w:rsidRPr="008C2485">
        <w:rPr>
          <w:rFonts w:cs="Calibri"/>
        </w:rPr>
        <w:t xml:space="preserve"> </w:t>
      </w:r>
      <w:r w:rsidRPr="008C2485">
        <w:rPr>
          <w:rFonts w:eastAsia="Calibri" w:cs="Calibri"/>
        </w:rPr>
        <w:t>it</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happen</w:t>
      </w:r>
    </w:p>
    <w:p w14:paraId="0FB08EA4" w14:textId="77777777" w:rsidR="00A4251F" w:rsidRPr="009F62E9" w:rsidRDefault="00A4251F" w:rsidP="00A4251F">
      <w:pPr>
        <w:pStyle w:val="Heading4"/>
        <w:rPr>
          <w:rFonts w:cs="Calibri"/>
        </w:rPr>
      </w:pPr>
      <w:r>
        <w:t>4]</w:t>
      </w:r>
      <w:r w:rsidRPr="008A12FD">
        <w:t xml:space="preserve"> Util is a </w:t>
      </w:r>
      <w:r w:rsidRPr="009F62E9">
        <w:rPr>
          <w:u w:val="single"/>
        </w:rPr>
        <w:t>lexical pre-requisite to any other framework</w:t>
      </w:r>
      <w:r w:rsidRPr="008A12FD">
        <w:t>: Threats to life preclude the ability for moral actors to effectively utilize and act upon other moral theories since they are in a constant state of crisis – that inhibits the ideal moral conditions which other theories presuppose</w:t>
      </w:r>
      <w:r>
        <w:t xml:space="preserve">, which turns and outweighs their framework. </w:t>
      </w:r>
    </w:p>
    <w:p w14:paraId="035CD1AB" w14:textId="77777777" w:rsidR="00A4251F" w:rsidRPr="00254462" w:rsidRDefault="00A4251F" w:rsidP="00A4251F">
      <w:pPr>
        <w:pStyle w:val="Heading4"/>
        <w:spacing w:line="276" w:lineRule="auto"/>
        <w:rPr>
          <w:rFonts w:cs="Calibri"/>
        </w:rPr>
      </w:pPr>
      <w:r>
        <w:rPr>
          <w:rFonts w:cs="Calibri"/>
        </w:rPr>
        <w:t>5] R</w:t>
      </w:r>
      <w:r w:rsidRPr="00254462">
        <w:rPr>
          <w:rFonts w:cs="Calibri"/>
        </w:rPr>
        <w:t>obust neuroscience prove</w:t>
      </w:r>
      <w:r>
        <w:rPr>
          <w:rFonts w:cs="Calibri"/>
        </w:rPr>
        <w:t>s the</w:t>
      </w:r>
      <w:r w:rsidRPr="00254462">
        <w:rPr>
          <w:rFonts w:cs="Calibri"/>
        </w:rPr>
        <w:t xml:space="preserve"> connection between pain and pleasure and phenomenal conceptions of intrinsic value and disvalue </w:t>
      </w:r>
    </w:p>
    <w:p w14:paraId="1AE4476B" w14:textId="77777777" w:rsidR="00A4251F" w:rsidRPr="00254462" w:rsidRDefault="00A4251F" w:rsidP="00A4251F">
      <w:pPr>
        <w:spacing w:line="276" w:lineRule="auto"/>
        <w:rPr>
          <w:b/>
          <w:bCs/>
          <w:sz w:val="26"/>
        </w:rPr>
      </w:pPr>
      <w:r w:rsidRPr="00254462">
        <w:rPr>
          <w:rStyle w:val="Style13ptBold"/>
        </w:rPr>
        <w:t xml:space="preserve">Blum et al. 18 </w:t>
      </w:r>
      <w:r w:rsidRPr="00254462">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9" w:history="1">
        <w:r w:rsidRPr="00254462">
          <w:rPr>
            <w:rStyle w:val="Hyperlink"/>
            <w:color w:val="000000"/>
            <w:szCs w:val="16"/>
          </w:rPr>
          <w:t>https://www.ncbi.nlm.nih.gov/pmc/articles/PMC6446569/</w:t>
        </w:r>
      </w:hyperlink>
      <w:r w:rsidRPr="00254462">
        <w:rPr>
          <w:szCs w:val="16"/>
        </w:rPr>
        <w:t>, R.S.</w:t>
      </w:r>
    </w:p>
    <w:p w14:paraId="4294937C" w14:textId="77777777" w:rsidR="00A4251F" w:rsidRPr="00254462" w:rsidRDefault="00A4251F" w:rsidP="00A4251F">
      <w:pPr>
        <w:spacing w:line="276" w:lineRule="auto"/>
        <w:rPr>
          <w:sz w:val="16"/>
        </w:rPr>
      </w:pPr>
      <w:r w:rsidRPr="00254462">
        <w:rPr>
          <w:b/>
          <w:bCs/>
          <w:highlight w:val="yellow"/>
          <w:u w:val="single"/>
        </w:rPr>
        <w:lastRenderedPageBreak/>
        <w:t>Pleasure</w:t>
      </w:r>
      <w:r w:rsidRPr="00254462">
        <w:rPr>
          <w:u w:val="single"/>
        </w:rPr>
        <w:t xml:space="preserve"> is not only</w:t>
      </w:r>
      <w:r w:rsidRPr="00254462">
        <w:rPr>
          <w:sz w:val="16"/>
        </w:rPr>
        <w:t xml:space="preserve"> one of the three </w:t>
      </w:r>
      <w:r w:rsidRPr="00254462">
        <w:rPr>
          <w:u w:val="single"/>
        </w:rPr>
        <w:t>primary reward functions</w:t>
      </w:r>
      <w:r w:rsidRPr="00254462">
        <w:rPr>
          <w:sz w:val="16"/>
        </w:rPr>
        <w:t xml:space="preserve"> but </w:t>
      </w:r>
      <w:r w:rsidRPr="00254462">
        <w:rPr>
          <w:u w:val="single"/>
        </w:rPr>
        <w:t xml:space="preserve">it also </w:t>
      </w:r>
      <w:r w:rsidRPr="00254462">
        <w:rPr>
          <w:b/>
          <w:bCs/>
          <w:highlight w:val="yellow"/>
          <w:u w:val="single"/>
        </w:rPr>
        <w:t>defines reward.</w:t>
      </w:r>
      <w:r w:rsidRPr="00254462">
        <w:rPr>
          <w:sz w:val="16"/>
        </w:rPr>
        <w:t xml:space="preserve"> As homeostasis explains the </w:t>
      </w:r>
      <w:r w:rsidRPr="00254462">
        <w:rPr>
          <w:u w:val="single"/>
        </w:rPr>
        <w:t>functions of</w:t>
      </w:r>
      <w:r w:rsidRPr="00254462">
        <w:rPr>
          <w:sz w:val="16"/>
        </w:rPr>
        <w:t xml:space="preserve"> only a limited number of </w:t>
      </w:r>
      <w:r w:rsidRPr="00254462">
        <w:rPr>
          <w:u w:val="single"/>
        </w:rPr>
        <w:t>rewards, the</w:t>
      </w:r>
      <w:r w:rsidRPr="00254462">
        <w:rPr>
          <w:sz w:val="16"/>
        </w:rPr>
        <w:t xml:space="preserve"> principal </w:t>
      </w:r>
      <w:r w:rsidRPr="00254462">
        <w:rPr>
          <w:highlight w:val="yellow"/>
          <w:u w:val="single"/>
        </w:rPr>
        <w:t>reason why particular stimuli</w:t>
      </w:r>
      <w:r w:rsidRPr="00254462">
        <w:rPr>
          <w:u w:val="single"/>
        </w:rPr>
        <w:t xml:space="preserve">, objects, events, situations, and activities </w:t>
      </w:r>
      <w:r w:rsidRPr="00254462">
        <w:rPr>
          <w:highlight w:val="yellow"/>
          <w:u w:val="single"/>
        </w:rPr>
        <w:t>are rewarding</w:t>
      </w:r>
      <w:r w:rsidRPr="00254462">
        <w:rPr>
          <w:sz w:val="16"/>
        </w:rPr>
        <w:t xml:space="preserve"> may be </w:t>
      </w:r>
      <w:r w:rsidRPr="00254462">
        <w:rPr>
          <w:highlight w:val="yellow"/>
          <w:u w:val="single"/>
        </w:rPr>
        <w:t>due to pleasure.</w:t>
      </w:r>
      <w:r w:rsidRPr="00254462">
        <w:rPr>
          <w:sz w:val="16"/>
        </w:rPr>
        <w:t xml:space="preserve"> This applies first of all to sex and to the primary homeostatic rewards of food and liquid and extends to money, taste, beauty, social encounters and nonmaterial, internally set, and intrinsic rewards. </w:t>
      </w:r>
      <w:r w:rsidRPr="00254462">
        <w:rPr>
          <w:u w:val="single"/>
        </w:rPr>
        <w:t>Pleasure, as the primary effect of rewards</w:t>
      </w:r>
      <w:r w:rsidRPr="00254462">
        <w:rPr>
          <w:sz w:val="16"/>
        </w:rPr>
        <w:t xml:space="preserve">, drives the prime reward functions of learning, approach behavior, and decision making and </w:t>
      </w:r>
      <w:r w:rsidRPr="00254462">
        <w:rPr>
          <w:highlight w:val="yellow"/>
          <w:u w:val="single"/>
        </w:rPr>
        <w:t xml:space="preserve">provides the </w:t>
      </w:r>
      <w:r w:rsidRPr="00254462">
        <w:rPr>
          <w:b/>
          <w:bCs/>
          <w:highlight w:val="yellow"/>
          <w:u w:val="single"/>
        </w:rPr>
        <w:t>basis for hedonic theories</w:t>
      </w:r>
      <w:r w:rsidRPr="00254462">
        <w:rPr>
          <w:highlight w:val="yellow"/>
          <w:u w:val="single"/>
        </w:rPr>
        <w:t xml:space="preserve"> of reward</w:t>
      </w:r>
      <w:r w:rsidRPr="00254462">
        <w:rPr>
          <w:u w:val="single"/>
        </w:rPr>
        <w:t xml:space="preserve"> function. We are attracted by</w:t>
      </w:r>
      <w:r w:rsidRPr="00254462">
        <w:rPr>
          <w:sz w:val="16"/>
        </w:rPr>
        <w:t xml:space="preserve"> most </w:t>
      </w:r>
      <w:r w:rsidRPr="00254462">
        <w:rPr>
          <w:u w:val="single"/>
        </w:rPr>
        <w:t>rewards and exert intense efforts to obtain them</w:t>
      </w:r>
      <w:r w:rsidRPr="00254462">
        <w:rPr>
          <w:sz w:val="16"/>
        </w:rPr>
        <w:t xml:space="preserve">, just </w:t>
      </w:r>
      <w:r w:rsidRPr="00254462">
        <w:rPr>
          <w:u w:val="single"/>
        </w:rPr>
        <w:t>because they are enjoyable</w:t>
      </w:r>
      <w:r w:rsidRPr="00254462">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254462">
        <w:rPr>
          <w:u w:val="single"/>
        </w:rPr>
        <w:t>using both humans and detailed invasive brain analysis of animals has discovered some critical ways that the brain processes pleasure</w:t>
      </w:r>
      <w:r w:rsidRPr="00254462">
        <w:rPr>
          <w:sz w:val="16"/>
        </w:rPr>
        <w:t xml:space="preserve"> [14]. </w:t>
      </w:r>
      <w:r w:rsidRPr="00254462">
        <w:rPr>
          <w:u w:val="single"/>
        </w:rPr>
        <w:t>Pleasure as a hallmark of reward is sufficient for defining a reward</w:t>
      </w:r>
      <w:r w:rsidRPr="00254462">
        <w:rPr>
          <w:sz w:val="16"/>
        </w:rPr>
        <w:t xml:space="preserve">, but it may not be necessary. </w:t>
      </w:r>
      <w:r w:rsidRPr="00254462">
        <w:rPr>
          <w:u w:val="single"/>
        </w:rPr>
        <w:t>A reward may generate positive</w:t>
      </w:r>
      <w:r w:rsidRPr="00254462">
        <w:rPr>
          <w:sz w:val="16"/>
        </w:rPr>
        <w:t xml:space="preserve"> learning and approach </w:t>
      </w:r>
      <w:r w:rsidRPr="00254462">
        <w:rPr>
          <w:u w:val="single"/>
        </w:rPr>
        <w:t>behavior</w:t>
      </w:r>
      <w:r w:rsidRPr="00254462">
        <w:rPr>
          <w:sz w:val="16"/>
        </w:rPr>
        <w:t xml:space="preserve"> simply </w:t>
      </w:r>
      <w:r w:rsidRPr="00254462">
        <w:rPr>
          <w:u w:val="single"/>
        </w:rPr>
        <w:t>because it contains substances that are essential for body function.</w:t>
      </w:r>
      <w:r w:rsidRPr="00254462">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254462">
        <w:rPr>
          <w:u w:val="single"/>
        </w:rPr>
        <w:t>evolution and its basic principles found</w:t>
      </w:r>
      <w:r w:rsidRPr="00254462">
        <w:rPr>
          <w:sz w:val="16"/>
        </w:rPr>
        <w:t xml:space="preserve"> various </w:t>
      </w:r>
      <w:r w:rsidRPr="00254462">
        <w:rPr>
          <w:u w:val="single"/>
        </w:rPr>
        <w:t>mechanisms that steer behavior and biological development.</w:t>
      </w:r>
      <w:r w:rsidRPr="00254462">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254462">
        <w:rPr>
          <w:b/>
          <w:bCs/>
          <w:highlight w:val="yellow"/>
          <w:u w:val="single"/>
        </w:rPr>
        <w:t>organisms are</w:t>
      </w:r>
      <w:r w:rsidRPr="00254462">
        <w:rPr>
          <w:u w:val="single"/>
        </w:rPr>
        <w:t xml:space="preserve"> the </w:t>
      </w:r>
      <w:r w:rsidRPr="00254462">
        <w:rPr>
          <w:b/>
          <w:bCs/>
          <w:highlight w:val="yellow"/>
          <w:u w:val="single"/>
        </w:rPr>
        <w:t>result of evolutionary competition.</w:t>
      </w:r>
      <w:r w:rsidRPr="00254462">
        <w:rPr>
          <w:sz w:val="16"/>
        </w:rPr>
        <w:t xml:space="preserve"> In fact, Richard </w:t>
      </w:r>
      <w:r w:rsidRPr="00254462">
        <w:rPr>
          <w:u w:val="single"/>
        </w:rPr>
        <w:t>Dawkins stresses gene survival and propagation as the basic mechanism of life</w:t>
      </w:r>
      <w:r w:rsidRPr="00254462">
        <w:rPr>
          <w:sz w:val="16"/>
        </w:rPr>
        <w:t xml:space="preserve"> [20]. Only genes that lead to </w:t>
      </w:r>
      <w:r w:rsidRPr="00254462">
        <w:rPr>
          <w:u w:val="single"/>
        </w:rPr>
        <w:t>the fittest phenotype will make it.</w:t>
      </w:r>
      <w:r w:rsidRPr="00254462">
        <w:rPr>
          <w:sz w:val="16"/>
        </w:rPr>
        <w:t xml:space="preserve"> It is noteworthy that the phenotype is selected based on behavior that maximizes gene propagation. To do so, the phenotype must survive and generate offspring, and be better at it than its competitors. Thus, </w:t>
      </w:r>
      <w:r w:rsidRPr="00254462">
        <w:rPr>
          <w:u w:val="single"/>
        </w:rPr>
        <w:t xml:space="preserve">the ultimate, distal function of </w:t>
      </w:r>
      <w:r w:rsidRPr="00254462">
        <w:rPr>
          <w:highlight w:val="yellow"/>
          <w:u w:val="single"/>
        </w:rPr>
        <w:t>rewards</w:t>
      </w:r>
      <w:r w:rsidRPr="00254462">
        <w:rPr>
          <w:u w:val="single"/>
        </w:rPr>
        <w:t xml:space="preserve"> is to </w:t>
      </w:r>
      <w:r w:rsidRPr="00254462">
        <w:rPr>
          <w:highlight w:val="yellow"/>
          <w:u w:val="single"/>
        </w:rPr>
        <w:t>increase</w:t>
      </w:r>
      <w:r w:rsidRPr="00254462">
        <w:rPr>
          <w:u w:val="single"/>
        </w:rPr>
        <w:t xml:space="preserve"> evolutionary </w:t>
      </w:r>
      <w:r w:rsidRPr="00254462">
        <w:rPr>
          <w:highlight w:val="yellow"/>
          <w:u w:val="single"/>
        </w:rPr>
        <w:t>fitness</w:t>
      </w:r>
      <w:r w:rsidRPr="00254462">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254462">
        <w:rPr>
          <w:u w:val="single"/>
        </w:rPr>
        <w:t>Behavioral reward functions have evolved to help individuals to survive and propagate their genes</w:t>
      </w:r>
      <w:r w:rsidRPr="00254462">
        <w:rPr>
          <w:sz w:val="16"/>
        </w:rPr>
        <w:t xml:space="preserve">. Apparently, </w:t>
      </w:r>
      <w:r w:rsidRPr="00254462">
        <w:rPr>
          <w:u w:val="single"/>
        </w:rPr>
        <w:t>people need to live well and long enough to reproduce.</w:t>
      </w:r>
      <w:r w:rsidRPr="00254462">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254462">
        <w:rPr>
          <w:u w:val="single"/>
        </w:rPr>
        <w:t>any small edge will ultimately result in evolutionary advantage</w:t>
      </w:r>
      <w:r w:rsidRPr="00254462">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254462">
        <w:rPr>
          <w:u w:val="single"/>
        </w:rPr>
        <w:t>Thus the distal reward function in gene propagation and evolutionary fitness defines the proximal reward functions that we see</w:t>
      </w:r>
      <w:r w:rsidRPr="00254462">
        <w:rPr>
          <w:sz w:val="16"/>
        </w:rPr>
        <w:t xml:space="preserve"> in </w:t>
      </w:r>
      <w:r w:rsidRPr="00254462">
        <w:rPr>
          <w:sz w:val="16"/>
        </w:rPr>
        <w:lastRenderedPageBreak/>
        <w:t xml:space="preserve">everyday behavior. </w:t>
      </w:r>
      <w:r w:rsidRPr="00254462">
        <w:rPr>
          <w:u w:val="single"/>
        </w:rPr>
        <w:t xml:space="preserve">That is why </w:t>
      </w:r>
      <w:r w:rsidRPr="00254462">
        <w:rPr>
          <w:highlight w:val="yellow"/>
          <w:u w:val="single"/>
        </w:rPr>
        <w:t>foods, drinks, mates, and offspring are rewarding.</w:t>
      </w:r>
      <w:r>
        <w:rPr>
          <w:szCs w:val="16"/>
          <w:u w:val="single"/>
        </w:rPr>
        <w:t xml:space="preserve"> </w:t>
      </w:r>
      <w:r w:rsidRPr="00254462">
        <w:rPr>
          <w:sz w:val="16"/>
        </w:rPr>
        <w:t xml:space="preserve">There have been theories linking pleasure as a required component of health benefits salutogenesis, (salugenesis). In essence, under these terms, </w:t>
      </w:r>
      <w:r w:rsidRPr="00254462">
        <w:rPr>
          <w:u w:val="single"/>
        </w:rPr>
        <w:t>pleasure is described as a state or feeling of happiness and satisfaction resulting from an experience that one enjoys.</w:t>
      </w:r>
      <w:r w:rsidRPr="00254462">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254462">
        <w:rPr>
          <w:u w:val="single"/>
        </w:rPr>
        <w:t>pathways for ordinary liking and pleasure</w:t>
      </w:r>
      <w:r w:rsidRPr="00254462">
        <w:rPr>
          <w:sz w:val="16"/>
        </w:rPr>
        <w:t xml:space="preserve">, which </w:t>
      </w:r>
      <w:r w:rsidRPr="00254462">
        <w:rPr>
          <w:u w:val="single"/>
        </w:rPr>
        <w:t>are limited in scope</w:t>
      </w:r>
      <w:r w:rsidRPr="00254462">
        <w:rPr>
          <w:sz w:val="16"/>
        </w:rPr>
        <w:t xml:space="preserve"> as described above in this commentary. However, </w:t>
      </w:r>
      <w:r w:rsidRPr="00254462">
        <w:rPr>
          <w:u w:val="single"/>
        </w:rPr>
        <w:t xml:space="preserve">there are </w:t>
      </w:r>
      <w:r w:rsidRPr="00254462">
        <w:rPr>
          <w:b/>
          <w:bCs/>
          <w:highlight w:val="yellow"/>
          <w:u w:val="single"/>
        </w:rPr>
        <w:t>many brain regions</w:t>
      </w:r>
      <w:r w:rsidRPr="00254462">
        <w:rPr>
          <w:sz w:val="16"/>
        </w:rPr>
        <w:t xml:space="preserve">, often termed hot and cold spots, </w:t>
      </w:r>
      <w:r w:rsidRPr="00254462">
        <w:rPr>
          <w:u w:val="single"/>
        </w:rPr>
        <w:t xml:space="preserve">that significantly </w:t>
      </w:r>
      <w:r w:rsidRPr="00254462">
        <w:rPr>
          <w:b/>
          <w:bCs/>
          <w:highlight w:val="yellow"/>
          <w:u w:val="single"/>
        </w:rPr>
        <w:t>modulate</w:t>
      </w:r>
      <w:r w:rsidRPr="00254462">
        <w:rPr>
          <w:sz w:val="16"/>
        </w:rPr>
        <w:t xml:space="preserve"> (increase or decrease) </w:t>
      </w:r>
      <w:r w:rsidRPr="00254462">
        <w:rPr>
          <w:u w:val="single"/>
        </w:rPr>
        <w:t xml:space="preserve">our </w:t>
      </w:r>
      <w:r w:rsidRPr="00254462">
        <w:rPr>
          <w:b/>
          <w:bCs/>
          <w:highlight w:val="yellow"/>
          <w:u w:val="single"/>
        </w:rPr>
        <w:t>pleasure or</w:t>
      </w:r>
      <w:r w:rsidRPr="00254462">
        <w:rPr>
          <w:u w:val="single"/>
        </w:rPr>
        <w:t xml:space="preserve"> even produce</w:t>
      </w:r>
      <w:r w:rsidRPr="00254462">
        <w:rPr>
          <w:b/>
          <w:bCs/>
          <w:u w:val="single"/>
        </w:rPr>
        <w:t xml:space="preserve"> </w:t>
      </w:r>
      <w:r w:rsidRPr="00254462">
        <w:rPr>
          <w:b/>
          <w:bCs/>
          <w:highlight w:val="yellow"/>
          <w:u w:val="single"/>
        </w:rPr>
        <w:t>the opposite</w:t>
      </w:r>
      <w:r w:rsidRPr="00254462">
        <w:rPr>
          <w:sz w:val="16"/>
        </w:rPr>
        <w:t xml:space="preserve"> of pleasure— that is </w:t>
      </w:r>
      <w:r w:rsidRPr="00254462">
        <w:rPr>
          <w:u w:val="single"/>
        </w:rPr>
        <w:t>disgust and fear</w:t>
      </w:r>
      <w:r w:rsidRPr="00254462">
        <w:rPr>
          <w:sz w:val="16"/>
        </w:rPr>
        <w:t xml:space="preserve"> [39]. </w:t>
      </w:r>
      <w:r w:rsidRPr="00254462">
        <w:rPr>
          <w:u w:val="single"/>
        </w:rPr>
        <w:t>One</w:t>
      </w:r>
      <w:r w:rsidRPr="00254462">
        <w:rPr>
          <w:sz w:val="16"/>
        </w:rPr>
        <w:t xml:space="preserve"> specific </w:t>
      </w:r>
      <w:r w:rsidRPr="00254462">
        <w:rPr>
          <w:u w:val="single"/>
        </w:rPr>
        <w:t>region</w:t>
      </w:r>
      <w:r w:rsidRPr="00254462">
        <w:rPr>
          <w:sz w:val="16"/>
        </w:rPr>
        <w:t xml:space="preserve"> of the nucleus accumbens </w:t>
      </w:r>
      <w:r w:rsidRPr="00254462">
        <w:rPr>
          <w:u w:val="single"/>
        </w:rPr>
        <w:t>is organized like a computer keyboard, with particular stimulus triggers in rows</w:t>
      </w:r>
      <w:r w:rsidRPr="00254462">
        <w:rPr>
          <w:sz w:val="16"/>
        </w:rPr>
        <w:t xml:space="preserve">— producing an increase and decrease of pleasure and disgust. Moreover, </w:t>
      </w:r>
      <w:r w:rsidRPr="00254462">
        <w:rPr>
          <w:u w:val="single"/>
        </w:rPr>
        <w:t>the cortex has unique roles in the cognitive evaluation of our feelings of pleasure</w:t>
      </w:r>
      <w:r w:rsidRPr="00254462">
        <w:rPr>
          <w:sz w:val="16"/>
        </w:rPr>
        <w:t xml:space="preserve"> [40]. Importantly, the interplay of these multiple triggers and the higher brain centers in the prefrontal cortex are very intricate and are just being uncovered.</w:t>
      </w:r>
    </w:p>
    <w:p w14:paraId="58EADE0D" w14:textId="77777777" w:rsidR="00A4251F" w:rsidRPr="00254462" w:rsidRDefault="00A4251F" w:rsidP="00A4251F">
      <w:pPr>
        <w:spacing w:line="276" w:lineRule="auto"/>
        <w:rPr>
          <w:u w:val="single"/>
        </w:rPr>
      </w:pPr>
      <w:r w:rsidRPr="00254462">
        <w:rPr>
          <w:u w:val="single"/>
        </w:rPr>
        <w:t>Desire and reward centers</w:t>
      </w:r>
    </w:p>
    <w:p w14:paraId="4555890A" w14:textId="77777777" w:rsidR="00A4251F" w:rsidRPr="00254462" w:rsidRDefault="00A4251F" w:rsidP="00A4251F">
      <w:pPr>
        <w:spacing w:line="276" w:lineRule="auto"/>
        <w:rPr>
          <w:sz w:val="16"/>
        </w:rPr>
      </w:pPr>
      <w:r w:rsidRPr="00254462">
        <w:rPr>
          <w:sz w:val="16"/>
          <w:szCs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r w:rsidRPr="00254462">
        <w:rPr>
          <w:sz w:val="16"/>
        </w:rPr>
        <w:t xml:space="preserve">Furthermore, ordinary </w:t>
      </w:r>
      <w:r w:rsidRPr="00254462">
        <w:rPr>
          <w:u w:val="single"/>
        </w:rPr>
        <w:t>“</w:t>
      </w:r>
      <w:r w:rsidRPr="00254462">
        <w:rPr>
          <w:highlight w:val="yellow"/>
          <w:u w:val="single"/>
        </w:rPr>
        <w:t>liking</w:t>
      </w:r>
      <w:r w:rsidRPr="00254462">
        <w:rPr>
          <w:u w:val="single"/>
        </w:rPr>
        <w:t xml:space="preserve">” of </w:t>
      </w:r>
      <w:r w:rsidRPr="00254462">
        <w:rPr>
          <w:highlight w:val="yellow"/>
          <w:u w:val="single"/>
        </w:rPr>
        <w:t>something</w:t>
      </w:r>
      <w:r w:rsidRPr="00254462">
        <w:rPr>
          <w:u w:val="single"/>
        </w:rPr>
        <w:t xml:space="preserve">, or pure pleasure, is </w:t>
      </w:r>
      <w:r w:rsidRPr="00254462">
        <w:rPr>
          <w:highlight w:val="yellow"/>
          <w:u w:val="single"/>
        </w:rPr>
        <w:t>represented by</w:t>
      </w:r>
      <w:r w:rsidRPr="00254462">
        <w:rPr>
          <w:sz w:val="16"/>
        </w:rPr>
        <w:t xml:space="preserve"> small </w:t>
      </w:r>
      <w:r w:rsidRPr="00254462">
        <w:rPr>
          <w:highlight w:val="yellow"/>
          <w:u w:val="single"/>
        </w:rPr>
        <w:t>regions</w:t>
      </w:r>
      <w:r w:rsidRPr="00254462">
        <w:rPr>
          <w:sz w:val="16"/>
        </w:rPr>
        <w:t xml:space="preserve"> mainly </w:t>
      </w:r>
      <w:r w:rsidRPr="00254462">
        <w:rPr>
          <w:highlight w:val="yellow"/>
          <w:u w:val="single"/>
        </w:rPr>
        <w:t>in the limbic system</w:t>
      </w:r>
      <w:r w:rsidRPr="00254462">
        <w:rPr>
          <w:sz w:val="16"/>
        </w:rPr>
        <w:t xml:space="preserve"> (old reptilian part of the brain). These may be </w:t>
      </w:r>
      <w:r w:rsidRPr="00254462">
        <w:rPr>
          <w:u w:val="single"/>
        </w:rPr>
        <w:t>part of larger neural circuits.</w:t>
      </w:r>
      <w:r w:rsidRPr="00254462">
        <w:rPr>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254462">
        <w:rPr>
          <w:sz w:val="16"/>
          <w:szCs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w:t>
      </w:r>
      <w:r w:rsidRPr="00254462">
        <w:rPr>
          <w:sz w:val="16"/>
          <w:szCs w:val="16"/>
        </w:rPr>
        <w:lastRenderedPageBreak/>
        <w:t xml:space="preserve">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r w:rsidRPr="00254462">
        <w:rPr>
          <w:sz w:val="16"/>
        </w:rPr>
        <w:t xml:space="preserve">In essence, although nonhuman primate brains are similar to our own, the disparity between other primates and those of human cognitive abilities tells us that surface similarity is not the whole story. </w:t>
      </w:r>
      <w:r w:rsidRPr="00254462">
        <w:rPr>
          <w:u w:val="single"/>
        </w:rPr>
        <w:t>Sousa et al.</w:t>
      </w:r>
      <w:r w:rsidRPr="00254462">
        <w:rPr>
          <w:sz w:val="16"/>
        </w:rPr>
        <w:t xml:space="preserve"> [50] small case </w:t>
      </w:r>
      <w:r w:rsidRPr="00254462">
        <w:rPr>
          <w:u w:val="single"/>
        </w:rPr>
        <w:t>found various differentially expressed genes, to associate with pleasure related systems.</w:t>
      </w:r>
      <w:r w:rsidRPr="00254462">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254462">
        <w:rPr>
          <w:highlight w:val="yellow"/>
          <w:u w:val="single"/>
        </w:rPr>
        <w:t>researchers examined</w:t>
      </w:r>
      <w:r w:rsidRPr="00254462">
        <w:rPr>
          <w:u w:val="single"/>
        </w:rPr>
        <w:t xml:space="preserve"> 247 specimens of </w:t>
      </w:r>
      <w:r w:rsidRPr="00254462">
        <w:rPr>
          <w:highlight w:val="yellow"/>
          <w:u w:val="single"/>
        </w:rPr>
        <w:t>neural tissue</w:t>
      </w:r>
      <w:r w:rsidRPr="00254462">
        <w:rPr>
          <w:u w:val="single"/>
        </w:rPr>
        <w:t xml:space="preserve"> from six humans, five chimpanzees, and five macaque monkeys.</w:t>
      </w:r>
      <w:r w:rsidRPr="00254462">
        <w:rPr>
          <w:sz w:val="16"/>
        </w:rPr>
        <w:t xml:space="preserve"> Moreover, these </w:t>
      </w:r>
      <w:r w:rsidRPr="00254462">
        <w:rPr>
          <w:u w:val="single"/>
        </w:rPr>
        <w:t>investigators analyzed which genes were turned on or off in 16 regions of the brain.</w:t>
      </w:r>
      <w:r w:rsidRPr="00254462">
        <w:rPr>
          <w:sz w:val="16"/>
        </w:rPr>
        <w:t xml:space="preserve"> While </w:t>
      </w:r>
      <w:r w:rsidRPr="00254462">
        <w:rPr>
          <w:u w:val="single"/>
        </w:rPr>
        <w:t xml:space="preserve">the differences among species were subtle, </w:t>
      </w:r>
      <w:r w:rsidRPr="00254462">
        <w:rPr>
          <w:b/>
          <w:bCs/>
          <w:highlight w:val="yellow"/>
          <w:u w:val="single"/>
        </w:rPr>
        <w:t>there was</w:t>
      </w:r>
      <w:r w:rsidRPr="00254462">
        <w:rPr>
          <w:u w:val="single"/>
        </w:rPr>
        <w:t xml:space="preserve"> a </w:t>
      </w:r>
      <w:r w:rsidRPr="00254462">
        <w:rPr>
          <w:b/>
          <w:bCs/>
          <w:highlight w:val="yellow"/>
          <w:u w:val="single"/>
        </w:rPr>
        <w:t>remarkable contrast in</w:t>
      </w:r>
      <w:r w:rsidRPr="00254462">
        <w:rPr>
          <w:u w:val="single"/>
        </w:rPr>
        <w:t xml:space="preserve"> the</w:t>
      </w:r>
      <w:r w:rsidRPr="00254462">
        <w:rPr>
          <w:b/>
          <w:bCs/>
          <w:u w:val="single"/>
        </w:rPr>
        <w:t xml:space="preserve"> </w:t>
      </w:r>
      <w:r w:rsidRPr="00254462">
        <w:rPr>
          <w:b/>
          <w:bCs/>
          <w:highlight w:val="yellow"/>
          <w:u w:val="single"/>
        </w:rPr>
        <w:t>neocortices</w:t>
      </w:r>
      <w:r w:rsidRPr="00254462">
        <w:rPr>
          <w:sz w:val="16"/>
        </w:rPr>
        <w:t xml:space="preserve">, specifically </w:t>
      </w:r>
      <w:r w:rsidRPr="00254462">
        <w:rPr>
          <w:u w:val="single"/>
        </w:rPr>
        <w:t xml:space="preserve">in an </w:t>
      </w:r>
      <w:r w:rsidRPr="00254462">
        <w:rPr>
          <w:highlight w:val="yellow"/>
          <w:u w:val="single"/>
        </w:rPr>
        <w:t>area of the brain</w:t>
      </w:r>
      <w:r w:rsidRPr="00254462">
        <w:rPr>
          <w:u w:val="single"/>
        </w:rPr>
        <w:t xml:space="preserve"> that is much </w:t>
      </w:r>
      <w:r w:rsidRPr="00254462">
        <w:rPr>
          <w:highlight w:val="yellow"/>
          <w:u w:val="single"/>
        </w:rPr>
        <w:t>more developed in humans</w:t>
      </w:r>
      <w:r w:rsidRPr="00254462">
        <w:rPr>
          <w:u w:val="single"/>
        </w:rPr>
        <w:t xml:space="preserve"> than in chimpanzees.</w:t>
      </w:r>
      <w:r w:rsidRPr="00254462">
        <w:rPr>
          <w:sz w:val="16"/>
        </w:rPr>
        <w:t xml:space="preserve"> In fact, these researchers found that a gene called </w:t>
      </w:r>
      <w:r w:rsidRPr="00254462">
        <w:rPr>
          <w:u w:val="single"/>
        </w:rPr>
        <w:t>tyrosine hydroxylase (TH) for the enzyme, responsible for the production of dopamine</w:t>
      </w:r>
      <w:r w:rsidRPr="00254462">
        <w:rPr>
          <w:sz w:val="16"/>
        </w:rPr>
        <w:t xml:space="preserve">, was </w:t>
      </w:r>
      <w:r w:rsidRPr="00254462">
        <w:rPr>
          <w:u w:val="single"/>
        </w:rPr>
        <w:t>expressed in the neocortex of humans, but not chimpanzees.</w:t>
      </w:r>
      <w:r w:rsidRPr="00254462">
        <w:rPr>
          <w:sz w:val="16"/>
        </w:rPr>
        <w:t xml:space="preserve"> As discussed earlier, </w:t>
      </w:r>
      <w:r w:rsidRPr="00254462">
        <w:rPr>
          <w:u w:val="single"/>
        </w:rPr>
        <w:t>dopamine is</w:t>
      </w:r>
      <w:r w:rsidRPr="00254462">
        <w:rPr>
          <w:sz w:val="16"/>
        </w:rPr>
        <w:t xml:space="preserve"> best </w:t>
      </w:r>
      <w:r w:rsidRPr="00254462">
        <w:rPr>
          <w:u w:val="single"/>
        </w:rPr>
        <w:t>known for its</w:t>
      </w:r>
      <w:r w:rsidRPr="00254462">
        <w:rPr>
          <w:sz w:val="16"/>
        </w:rPr>
        <w:t xml:space="preserve"> essential </w:t>
      </w:r>
      <w:r w:rsidRPr="00254462">
        <w:rPr>
          <w:u w:val="single"/>
        </w:rPr>
        <w:t>role within the brain’s reward system; the</w:t>
      </w:r>
      <w:r w:rsidRPr="00254462">
        <w:rPr>
          <w:sz w:val="16"/>
        </w:rPr>
        <w:t xml:space="preserve"> very </w:t>
      </w:r>
      <w:r w:rsidRPr="00254462">
        <w:rPr>
          <w:u w:val="single"/>
        </w:rPr>
        <w:t>system that responds to everything from sex, to gambling, to food, and to addictive drugs.</w:t>
      </w:r>
      <w:r w:rsidRPr="00254462">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254462">
        <w:rPr>
          <w:highlight w:val="yellow"/>
          <w:u w:val="single"/>
        </w:rPr>
        <w:t>dopamine plays</w:t>
      </w:r>
      <w:r w:rsidRPr="00254462">
        <w:rPr>
          <w:u w:val="single"/>
        </w:rPr>
        <w:t xml:space="preserve"> a substantial </w:t>
      </w:r>
      <w:r w:rsidRPr="00254462">
        <w:rPr>
          <w:highlight w:val="yellow"/>
          <w:u w:val="single"/>
        </w:rPr>
        <w:t>role in</w:t>
      </w:r>
      <w:r w:rsidRPr="00254462">
        <w:rPr>
          <w:u w:val="single"/>
        </w:rPr>
        <w:t xml:space="preserve"> humans’ </w:t>
      </w:r>
      <w:r w:rsidRPr="00254462">
        <w:rPr>
          <w:highlight w:val="yellow"/>
          <w:u w:val="single"/>
        </w:rPr>
        <w:t>ability to pursue</w:t>
      </w:r>
      <w:r w:rsidRPr="00254462">
        <w:rPr>
          <w:u w:val="single"/>
        </w:rPr>
        <w:t xml:space="preserve"> various </w:t>
      </w:r>
      <w:r w:rsidRPr="00254462">
        <w:rPr>
          <w:highlight w:val="yellow"/>
          <w:u w:val="single"/>
        </w:rPr>
        <w:t>rewards that are</w:t>
      </w:r>
      <w:r w:rsidRPr="00254462">
        <w:rPr>
          <w:u w:val="single"/>
        </w:rPr>
        <w:t xml:space="preserve"> perhaps months or even </w:t>
      </w:r>
      <w:r w:rsidRPr="00254462">
        <w:rPr>
          <w:highlight w:val="yellow"/>
          <w:u w:val="single"/>
        </w:rPr>
        <w:t>years away</w:t>
      </w:r>
      <w:r w:rsidRPr="00254462">
        <w:rPr>
          <w:sz w:val="16"/>
        </w:rPr>
        <w:t xml:space="preserve"> in the future. This same idea has been suggested by Dr. Robert Sapolsky, a professor of biology and neurology at Stanford University. Dr. Sapolsky cited evidence that </w:t>
      </w:r>
      <w:r w:rsidRPr="00254462">
        <w:rPr>
          <w:sz w:val="16"/>
        </w:rPr>
        <w:lastRenderedPageBreak/>
        <w:t xml:space="preserve">dopamine levels rise dramatically in humans when we anticipate potential rewards that are uncertain and even far off in our futures, such as retirement or even the possible alterlife. </w:t>
      </w:r>
      <w:r w:rsidRPr="00254462">
        <w:rPr>
          <w:u w:val="single"/>
        </w:rPr>
        <w:t>This may explain what often motivates people to work for things that have no apparent short-term benefit</w:t>
      </w:r>
      <w:r w:rsidRPr="00254462">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D77292F" w14:textId="77777777" w:rsidR="00A4251F" w:rsidRDefault="00A4251F" w:rsidP="00A4251F"/>
    <w:p w14:paraId="5F73E722" w14:textId="77777777" w:rsidR="00A4251F" w:rsidRPr="009B06CC" w:rsidRDefault="00A4251F" w:rsidP="00A4251F">
      <w:pPr>
        <w:pStyle w:val="Heading4"/>
        <w:rPr>
          <w:rFonts w:cs="Calibri"/>
          <w:sz w:val="28"/>
        </w:rPr>
      </w:pPr>
      <w:r>
        <w:t xml:space="preserve">6] </w:t>
      </w:r>
      <w:r w:rsidRPr="005853B5">
        <w:rPr>
          <w:rFonts w:cs="Calibri"/>
          <w:sz w:val="28"/>
        </w:rPr>
        <w:t xml:space="preserve">Only consequentialism explains </w:t>
      </w:r>
      <w:r w:rsidRPr="009F62E9">
        <w:rPr>
          <w:rFonts w:cs="Calibri"/>
          <w:sz w:val="28"/>
          <w:u w:val="single"/>
        </w:rPr>
        <w:t>degrees of wrongness</w:t>
      </w:r>
      <w:r w:rsidRPr="005853B5">
        <w:rPr>
          <w:rFonts w:cs="Calibri"/>
          <w:sz w:val="28"/>
        </w:rPr>
        <w:t>—if I break a promise to meet up for lunch, that is not as bad as breaking a promise to take a dying person to the hospital. Only the consequences of breaking the promise explain why the second one is much worse than the first.</w:t>
      </w:r>
    </w:p>
    <w:p w14:paraId="7C76F550" w14:textId="77777777" w:rsidR="00A4251F" w:rsidRDefault="00A4251F" w:rsidP="00A4251F">
      <w:pPr>
        <w:pStyle w:val="Heading4"/>
      </w:pPr>
      <w:r>
        <w:rPr>
          <w:rFonts w:cs="Calibri"/>
          <w:sz w:val="28"/>
        </w:rPr>
        <w:t xml:space="preserve">7] </w:t>
      </w:r>
      <w:r w:rsidRPr="009F62E9">
        <w:rPr>
          <w:u w:val="single"/>
        </w:rPr>
        <w:t>Reject calc indicts</w:t>
      </w:r>
      <w:r>
        <w:t>:</w:t>
      </w:r>
    </w:p>
    <w:p w14:paraId="7AAE08D4" w14:textId="77777777" w:rsidR="00A4251F" w:rsidRDefault="00A4251F" w:rsidP="00A4251F">
      <w:pPr>
        <w:pStyle w:val="Heading4"/>
      </w:pPr>
      <w:r>
        <w:t>A] Empirically denied—both individuals and policymakers carry out effective cost-benefit analysis which means even if decisions aren’t always perfect it’s still better than not acting at all</w:t>
      </w:r>
    </w:p>
    <w:p w14:paraId="07E0134F" w14:textId="0BF120AE" w:rsidR="00A4251F" w:rsidRPr="0082508E" w:rsidRDefault="00A4251F" w:rsidP="00A4251F">
      <w:pPr>
        <w:pStyle w:val="Heading4"/>
      </w:pPr>
    </w:p>
    <w:p w14:paraId="3430DE4E" w14:textId="3B6736E3" w:rsidR="00AC0AFB" w:rsidRDefault="00AC0AFB" w:rsidP="00A4251F"/>
    <w:p w14:paraId="027DB31E" w14:textId="77777777" w:rsidR="009C171B" w:rsidRPr="009C171B" w:rsidRDefault="009C171B" w:rsidP="009C171B"/>
    <w:p w14:paraId="40FD0AB7" w14:textId="7C4CD14B" w:rsidR="00AC0AFB" w:rsidRDefault="00AC0AFB" w:rsidP="00AC0AFB">
      <w:pPr>
        <w:pStyle w:val="Heading3"/>
      </w:pPr>
      <w:r>
        <w:lastRenderedPageBreak/>
        <w:t>UV</w:t>
      </w:r>
    </w:p>
    <w:p w14:paraId="4FC9F5A5" w14:textId="4C1A1BBE" w:rsidR="00AC0AFB" w:rsidRPr="008F041A" w:rsidRDefault="00AA5068" w:rsidP="00AC0AFB">
      <w:pPr>
        <w:pStyle w:val="Heading4"/>
      </w:pPr>
      <w:r>
        <w:t xml:space="preserve">1] </w:t>
      </w:r>
      <w:r w:rsidR="00AC0AFB" w:rsidRPr="00567569">
        <w:t>Grant neg new 2NR responses</w:t>
      </w:r>
      <w:r w:rsidR="00AC0AFB">
        <w:t xml:space="preserve"> and cross-apps</w:t>
      </w:r>
      <w:r w:rsidR="00AC0AFB" w:rsidRPr="00567569">
        <w:t xml:space="preserve"> to AC spikes</w:t>
      </w:r>
      <w:r w:rsidR="00AC0AFB">
        <w:t xml:space="preserve">, </w:t>
      </w:r>
      <w:r w:rsidR="00AC0AFB" w:rsidRPr="00567569">
        <w:t>theory arguments</w:t>
      </w:r>
      <w:r w:rsidR="00AC0AFB">
        <w:t>, and skep triggers</w:t>
      </w:r>
      <w:r w:rsidR="00AC0AFB" w:rsidRPr="00567569">
        <w:t xml:space="preserve">: a) the implication is unknown until the 1AR b) strat skew – 1AR extrapolations are devastating to destroy every neg route to the ballot </w:t>
      </w:r>
    </w:p>
    <w:p w14:paraId="11E192B0" w14:textId="77777777" w:rsidR="00AC0AFB" w:rsidRDefault="00AC0AFB" w:rsidP="00AC0AFB"/>
    <w:p w14:paraId="45744D43" w14:textId="77777777" w:rsidR="00AC0AFB" w:rsidRPr="005A7C6C" w:rsidRDefault="00AC0AFB" w:rsidP="00AC0AFB"/>
    <w:p w14:paraId="19C4D850" w14:textId="0B4CF758" w:rsidR="00AC0AFB" w:rsidRDefault="00AA5068" w:rsidP="00AC0AFB">
      <w:pPr>
        <w:pStyle w:val="Heading4"/>
      </w:pPr>
      <w:r>
        <w:t xml:space="preserve">3] </w:t>
      </w:r>
      <w:r w:rsidR="00AC0AFB">
        <w:t>Use reasonability with the briteline of weighing the abuse of the shell vs the education lost by going for the shell, avoids substance crowdout, they can always move the goalpost. Substance education comes first—debate is centered around a resolutional paradigm and only in depth repeated discussions over the topic ensures that it preserves the educational value of debate</w:t>
      </w:r>
      <w:r>
        <w:t xml:space="preserve">, no new weighing in the 2AR you initiaeed the theory debate  so you should be prepared to defend your interpretation—we don’t get a 3nr to respond, that means </w:t>
      </w:r>
    </w:p>
    <w:p w14:paraId="2FAB27CA" w14:textId="77777777" w:rsidR="00AC0AFB" w:rsidRDefault="00AC0AFB" w:rsidP="00AC0AFB"/>
    <w:p w14:paraId="54224919" w14:textId="77777777" w:rsidR="00AC0AFB" w:rsidRDefault="00AC0AFB" w:rsidP="00AC0AFB">
      <w:pPr>
        <w:pStyle w:val="Heading4"/>
      </w:pPr>
      <w:r>
        <w:t>Reject repugnant arguments – even if I drop it, if it results in a repugnant conclusion you should reject it. Means we know the arg is false and accessibility</w:t>
      </w:r>
    </w:p>
    <w:p w14:paraId="425B2052" w14:textId="77777777" w:rsidR="00AC0AFB" w:rsidRDefault="00AC0AFB" w:rsidP="00AC0AFB"/>
    <w:p w14:paraId="5B6C561A" w14:textId="4B1A5D61" w:rsidR="00AA5068" w:rsidRDefault="00AA5068" w:rsidP="00AA5068">
      <w:pPr>
        <w:pStyle w:val="Heading4"/>
      </w:pPr>
      <w:r>
        <w:lastRenderedPageBreak/>
        <w:t>Reject presumption and permissibility on face—always risk of offense</w:t>
      </w:r>
    </w:p>
    <w:p w14:paraId="662FFDF5" w14:textId="77777777" w:rsidR="00AA5068" w:rsidRDefault="00AA5068" w:rsidP="00AA5068">
      <w:pPr>
        <w:pStyle w:val="Heading4"/>
      </w:pPr>
      <w:r>
        <w:t>1% risk of morality is sufficient</w:t>
      </w:r>
    </w:p>
    <w:p w14:paraId="5A2E8A07" w14:textId="77777777" w:rsidR="00AA5068" w:rsidRDefault="00AA5068" w:rsidP="00AA5068">
      <w:pPr>
        <w:pStyle w:val="Heading4"/>
      </w:pPr>
      <w:r>
        <w:t>Intuitions are good, even if we can’t justify every step bc we know things like murder and slavery are bad</w:t>
      </w:r>
    </w:p>
    <w:p w14:paraId="46720935" w14:textId="77777777" w:rsidR="00AA5068" w:rsidRPr="00310F13" w:rsidRDefault="00AA5068" w:rsidP="00AA5068">
      <w:pPr>
        <w:pStyle w:val="Heading4"/>
      </w:pPr>
      <w:r>
        <w:t>If util is true then nothing is permissible—actions are either obligatory or impermissible</w:t>
      </w:r>
    </w:p>
    <w:p w14:paraId="1FD807DA" w14:textId="77777777" w:rsidR="00AA5068" w:rsidRDefault="00AA5068" w:rsidP="00AA5068">
      <w:pPr>
        <w:pStyle w:val="Heading4"/>
      </w:pPr>
      <w:r w:rsidRPr="00941301">
        <w:t xml:space="preserve">Permissibility and presumption negate – a] the resolution indicates the aff has to prove an obligation, and permissibility would deny the existence of an obligation </w:t>
      </w:r>
    </w:p>
    <w:p w14:paraId="3DB2089E" w14:textId="77777777" w:rsidR="00AA5068" w:rsidRDefault="00AA5068" w:rsidP="00AA5068">
      <w:pPr>
        <w:pStyle w:val="Heading4"/>
      </w:pPr>
      <w:r w:rsidRPr="00941301">
        <w:t>b] Statements are more often false than true because any part can be false. This means you negate if there is no offense because the resolution is probably false</w:t>
      </w:r>
      <w:r>
        <w:t xml:space="preserve"> </w:t>
      </w:r>
    </w:p>
    <w:p w14:paraId="720167BE" w14:textId="77777777" w:rsidR="00AA5068" w:rsidRDefault="00AA5068" w:rsidP="00AA5068">
      <w:pPr>
        <w:pStyle w:val="Heading4"/>
      </w:pPr>
      <w:r>
        <w:t xml:space="preserve">c] real world policies require proactive justification to be passed – outweighs since that determines portable impacts </w:t>
      </w:r>
    </w:p>
    <w:p w14:paraId="3AF5D5C4" w14:textId="77777777" w:rsidR="00AA5068" w:rsidRDefault="00AA5068" w:rsidP="00AA5068">
      <w:pPr>
        <w:pStyle w:val="Heading4"/>
      </w:pPr>
      <w:r>
        <w:t xml:space="preserve">d] don’t believe your name plus no reason to be skeptical </w:t>
      </w:r>
    </w:p>
    <w:p w14:paraId="04168FDB" w14:textId="77777777" w:rsidR="00AA5068" w:rsidRDefault="00AA5068" w:rsidP="00AA5068">
      <w:pPr>
        <w:pStyle w:val="Heading4"/>
      </w:pPr>
      <w:r>
        <w:t xml:space="preserve">e] net better to doubt before believing otherwise we’d believe conflicting theories </w:t>
      </w:r>
    </w:p>
    <w:p w14:paraId="70997B41" w14:textId="77777777" w:rsidR="00AA5068" w:rsidRDefault="00AA5068" w:rsidP="00AA5068">
      <w:pPr>
        <w:pStyle w:val="Heading4"/>
      </w:pPr>
      <w:r>
        <w:t>f] no reason to drink water without obligations and if it was morally neutral we don’t have an obligation to do it</w:t>
      </w:r>
    </w:p>
    <w:p w14:paraId="73C467A5" w14:textId="77777777" w:rsidR="00AA5068" w:rsidRPr="00AA5068" w:rsidRDefault="00AA5068" w:rsidP="00AA5068"/>
    <w:p w14:paraId="7AE3996F" w14:textId="77777777" w:rsidR="00AC0AFB" w:rsidRPr="00AC0AFB" w:rsidRDefault="00AC0AFB" w:rsidP="00AC0AFB"/>
    <w:p w14:paraId="390D291B" w14:textId="0A45C79E" w:rsidR="00AC0AFB" w:rsidRDefault="00AC0AFB" w:rsidP="00AC0AFB">
      <w:pPr>
        <w:pStyle w:val="Heading3"/>
      </w:pPr>
      <w:r>
        <w:lastRenderedPageBreak/>
        <w:t xml:space="preserve">AT </w:t>
      </w:r>
      <w:r w:rsidR="00AA5068">
        <w:t>Definitions</w:t>
      </w:r>
    </w:p>
    <w:p w14:paraId="6A652D0A" w14:textId="77777777" w:rsidR="00AA5068" w:rsidRPr="0009531B" w:rsidRDefault="00AA5068" w:rsidP="00AA5068">
      <w:pPr>
        <w:pStyle w:val="Heading4"/>
        <w:rPr>
          <w:rFonts w:cs="Calibri"/>
        </w:rPr>
      </w:pPr>
      <w:r>
        <w:rPr>
          <w:rFonts w:cs="Calibri"/>
        </w:rPr>
        <w:t>‘</w:t>
      </w:r>
      <w:r w:rsidRPr="0009531B">
        <w:rPr>
          <w:rFonts w:cs="Calibri"/>
          <w:u w:val="single"/>
        </w:rPr>
        <w:t>Resolved</w:t>
      </w:r>
      <w:r>
        <w:rPr>
          <w:rFonts w:cs="Calibri"/>
        </w:rPr>
        <w:t>’</w:t>
      </w:r>
      <w:r w:rsidRPr="0009531B">
        <w:rPr>
          <w:rFonts w:cs="Calibri"/>
        </w:rPr>
        <w:t xml:space="preserve"> preceding a colon indicates a </w:t>
      </w:r>
      <w:r w:rsidRPr="0009531B">
        <w:rPr>
          <w:rFonts w:cs="Calibri"/>
          <w:u w:val="single"/>
        </w:rPr>
        <w:t>legislative forum</w:t>
      </w:r>
      <w:r w:rsidRPr="0009531B">
        <w:rPr>
          <w:rFonts w:cs="Calibri"/>
        </w:rPr>
        <w:t xml:space="preserve">. </w:t>
      </w:r>
    </w:p>
    <w:p w14:paraId="467DB70B" w14:textId="77777777" w:rsidR="00AA5068" w:rsidRPr="0009531B" w:rsidRDefault="00AA5068" w:rsidP="00AA5068">
      <w:pPr>
        <w:rPr>
          <w:rStyle w:val="Style13ptBold"/>
        </w:rPr>
      </w:pPr>
      <w:r w:rsidRPr="001056B1">
        <w:t>Blanche</w:t>
      </w:r>
      <w:r w:rsidRPr="0009531B">
        <w:t xml:space="preserve"> </w:t>
      </w:r>
      <w:r w:rsidRPr="009149CB">
        <w:rPr>
          <w:rStyle w:val="Style13ptBold"/>
        </w:rPr>
        <w:t>Ellsworth 81</w:t>
      </w:r>
      <w:r>
        <w:t xml:space="preserve">, </w:t>
      </w:r>
      <w:r w:rsidRPr="0009531B">
        <w:t xml:space="preserve">English professor at SFSU </w:t>
      </w:r>
      <w:r>
        <w:t xml:space="preserve">and </w:t>
      </w:r>
      <w:r w:rsidRPr="0009531B">
        <w:t>M.A. in English from UC Berkeley</w:t>
      </w:r>
      <w:r>
        <w:t xml:space="preserve">, 1/1/1981, </w:t>
      </w:r>
      <w:r w:rsidRPr="0009531B">
        <w:rPr>
          <w:i/>
          <w:iCs/>
        </w:rPr>
        <w:t>English Simplified</w:t>
      </w:r>
      <w:r w:rsidRPr="0009531B">
        <w:t xml:space="preserve">, </w:t>
      </w:r>
      <w:r>
        <w:t>4</w:t>
      </w:r>
      <w:r w:rsidRPr="009A67D5">
        <w:rPr>
          <w:vertAlign w:val="superscript"/>
        </w:rPr>
        <w:t>th</w:t>
      </w:r>
      <w:r w:rsidRPr="0009531B">
        <w:t xml:space="preserve"> Edition, </w:t>
      </w:r>
      <w:r>
        <w:t>cc</w:t>
      </w:r>
    </w:p>
    <w:p w14:paraId="5FE3F5BD" w14:textId="77777777" w:rsidR="00AA5068" w:rsidRPr="00B554F6" w:rsidRDefault="00AA5068" w:rsidP="00AA5068">
      <w:pPr>
        <w:rPr>
          <w:sz w:val="14"/>
        </w:rPr>
      </w:pPr>
      <w:r w:rsidRPr="001F3E76">
        <w:rPr>
          <w:rStyle w:val="Emphasis"/>
          <w:highlight w:val="green"/>
        </w:rPr>
        <w:t>A colon</w:t>
      </w:r>
      <w:r w:rsidRPr="0009531B">
        <w:rPr>
          <w:u w:val="single"/>
        </w:rPr>
        <w:t xml:space="preserve"> is also used to </w:t>
      </w:r>
      <w:r w:rsidRPr="001F3E76">
        <w:rPr>
          <w:highlight w:val="green"/>
          <w:u w:val="single"/>
        </w:rPr>
        <w:t>separate</w:t>
      </w:r>
      <w:r w:rsidRPr="00B554F6">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Bobbs-Merrill 6. </w:t>
      </w:r>
      <w:r w:rsidRPr="001F3E76">
        <w:rPr>
          <w:rStyle w:val="Emphasis"/>
          <w:highlight w:val="green"/>
        </w:rPr>
        <w:t>THE WORD RESOLVED FROM THE</w:t>
      </w:r>
      <w:r w:rsidRPr="008021F4">
        <w:rPr>
          <w:rStyle w:val="Emphasis"/>
        </w:rPr>
        <w:t xml:space="preserve"> STATEMENT OF THE </w:t>
      </w:r>
      <w:r w:rsidRPr="001F3E76">
        <w:rPr>
          <w:rStyle w:val="Emphasis"/>
          <w:highlight w:val="green"/>
        </w:rPr>
        <w:t>RESOLUTION</w:t>
      </w:r>
      <w:r w:rsidRPr="001F3E76">
        <w:rPr>
          <w:sz w:val="14"/>
          <w:highlight w:val="green"/>
        </w:rPr>
        <w:t xml:space="preserve">. </w:t>
      </w:r>
      <w:r w:rsidRPr="001F3E76">
        <w:rPr>
          <w:highlight w:val="green"/>
          <w:u w:val="single"/>
        </w:rPr>
        <w:t>Resolved: That this committee</w:t>
      </w:r>
      <w:r w:rsidRPr="0009531B">
        <w:rPr>
          <w:u w:val="single"/>
        </w:rPr>
        <w:t xml:space="preserve"> go on record as </w:t>
      </w:r>
      <w:r w:rsidRPr="001F3E76">
        <w:rPr>
          <w:rStyle w:val="Emphasis"/>
          <w:highlight w:val="green"/>
        </w:rPr>
        <w:t>favor</w:t>
      </w:r>
      <w:r w:rsidRPr="008021F4">
        <w:rPr>
          <w:rStyle w:val="Emphasis"/>
        </w:rPr>
        <w:t xml:space="preserve">ing </w:t>
      </w:r>
      <w:r w:rsidRPr="001F3E76">
        <w:rPr>
          <w:rStyle w:val="Emphasis"/>
          <w:highlight w:val="green"/>
        </w:rPr>
        <w:t>new legislation</w:t>
      </w:r>
      <w:r w:rsidRPr="00B554F6">
        <w:rPr>
          <w:sz w:val="14"/>
        </w:rPr>
        <w:t>.</w:t>
      </w:r>
    </w:p>
    <w:p w14:paraId="47573E35" w14:textId="77777777" w:rsidR="00AA5068" w:rsidRPr="00E66D67" w:rsidRDefault="00AA5068" w:rsidP="00AA5068">
      <w:pPr>
        <w:pStyle w:val="Heading4"/>
        <w:rPr>
          <w:u w:val="single"/>
        </w:rPr>
      </w:pPr>
      <w:r>
        <w:t xml:space="preserve">“Unjust” requires </w:t>
      </w:r>
      <w:r w:rsidRPr="00E66D67">
        <w:rPr>
          <w:u w:val="single"/>
        </w:rPr>
        <w:t>established law</w:t>
      </w:r>
    </w:p>
    <w:p w14:paraId="78FA5C54" w14:textId="77777777" w:rsidR="00AA5068" w:rsidRPr="004137E3" w:rsidRDefault="00AA5068" w:rsidP="00AA5068">
      <w:r w:rsidRPr="004137E3">
        <w:t xml:space="preserve">John </w:t>
      </w:r>
      <w:r w:rsidRPr="004137E3">
        <w:rPr>
          <w:rStyle w:val="Style13ptBold"/>
        </w:rPr>
        <w:t>Bouvier 56</w:t>
      </w:r>
      <w:r w:rsidRPr="004137E3">
        <w:t xml:space="preserve"> [The Free Dictionary, “Unjust”] [DS] [https://legal-dictionary.thefreedictionary.com/Unjust#:~:text=UNJUST.,test%20of%20right%20and%20wrong.]</w:t>
      </w:r>
    </w:p>
    <w:p w14:paraId="37B503FE" w14:textId="77777777" w:rsidR="00AA5068" w:rsidRPr="004137E3" w:rsidRDefault="00AA5068" w:rsidP="00AA5068">
      <w:r w:rsidRPr="004137E3">
        <w:rPr>
          <w:rStyle w:val="StyleUnderline"/>
          <w:highlight w:val="cyan"/>
        </w:rPr>
        <w:t>Unjust</w:t>
      </w:r>
      <w:r w:rsidRPr="004137E3">
        <w:t xml:space="preserve"> Also found in: Dictionary, Thesaurus, Wikipedia. Related to Unjust: Unjust enrichment UNJUST. That which is done </w:t>
      </w:r>
      <w:r w:rsidRPr="004137E3">
        <w:rPr>
          <w:rStyle w:val="StyleUnderline"/>
          <w:highlight w:val="cyan"/>
        </w:rPr>
        <w:t>against</w:t>
      </w:r>
      <w:r w:rsidRPr="004137E3">
        <w:t xml:space="preserve"> the </w:t>
      </w:r>
      <w:r w:rsidRPr="004137E3">
        <w:rPr>
          <w:rStyle w:val="StyleUnderline"/>
          <w:highlight w:val="cyan"/>
        </w:rPr>
        <w:t>perfect rights</w:t>
      </w:r>
      <w:r w:rsidRPr="004137E3">
        <w:t xml:space="preserve"> of another; that which is against the </w:t>
      </w:r>
      <w:r w:rsidRPr="004137E3">
        <w:rPr>
          <w:rStyle w:val="StyleUnderline"/>
          <w:highlight w:val="cyan"/>
        </w:rPr>
        <w:t>established law</w:t>
      </w:r>
      <w:r w:rsidRPr="004137E3">
        <w:t xml:space="preserve">; that which is </w:t>
      </w:r>
      <w:r w:rsidRPr="004137E3">
        <w:rPr>
          <w:rStyle w:val="StyleUnderline"/>
          <w:highlight w:val="cyan"/>
        </w:rPr>
        <w:t>opposed to a law</w:t>
      </w:r>
      <w:r w:rsidRPr="004137E3">
        <w:t xml:space="preserve"> which is the test </w:t>
      </w:r>
      <w:r w:rsidRPr="004137E3">
        <w:rPr>
          <w:rStyle w:val="StyleUnderline"/>
          <w:highlight w:val="cyan"/>
        </w:rPr>
        <w:t>of right and wrong</w:t>
      </w:r>
      <w:r w:rsidRPr="004137E3">
        <w:t>.</w:t>
      </w:r>
    </w:p>
    <w:p w14:paraId="3666FC51" w14:textId="77777777" w:rsidR="00AA5068" w:rsidRPr="004137E3" w:rsidRDefault="00AA5068" w:rsidP="00AA5068">
      <w:pPr>
        <w:pStyle w:val="Heading4"/>
      </w:pPr>
      <w:r w:rsidRPr="004137E3">
        <w:t xml:space="preserve">This is </w:t>
      </w:r>
      <w:r w:rsidRPr="004137E3">
        <w:rPr>
          <w:u w:val="single"/>
        </w:rPr>
        <w:t>clear</w:t>
      </w:r>
    </w:p>
    <w:p w14:paraId="27EA8F7C" w14:textId="77777777" w:rsidR="00AA5068" w:rsidRPr="004137E3" w:rsidRDefault="00AA5068" w:rsidP="00AA5068">
      <w:r w:rsidRPr="004137E3">
        <w:rPr>
          <w:rStyle w:val="Style13ptBold"/>
        </w:rPr>
        <w:t>Black’s Law Dictionary ND</w:t>
      </w:r>
      <w:r w:rsidRPr="004137E3">
        <w:t xml:space="preserve"> [DS] [https://thelawdictionary.org/unjust/]</w:t>
      </w:r>
    </w:p>
    <w:p w14:paraId="6C8F5CA3" w14:textId="77777777" w:rsidR="00AA5068" w:rsidRPr="004137E3" w:rsidRDefault="00AA5068" w:rsidP="00AA5068">
      <w:r w:rsidRPr="004137E3">
        <w:t xml:space="preserve">UNJUST </w:t>
      </w:r>
      <w:r w:rsidRPr="004137E3">
        <w:rPr>
          <w:rStyle w:val="StyleUnderline"/>
          <w:highlight w:val="cyan"/>
        </w:rPr>
        <w:t>Contrary to right and justice</w:t>
      </w:r>
      <w:r w:rsidRPr="004137E3">
        <w:t xml:space="preserve">, </w:t>
      </w:r>
      <w:r w:rsidRPr="004137E3">
        <w:rPr>
          <w:rStyle w:val="StyleUnderline"/>
          <w:highlight w:val="cyan"/>
        </w:rPr>
        <w:t>or</w:t>
      </w:r>
      <w:r w:rsidRPr="004137E3">
        <w:t xml:space="preserve"> to </w:t>
      </w:r>
      <w:r w:rsidRPr="004137E3">
        <w:rPr>
          <w:rStyle w:val="StyleUnderline"/>
        </w:rPr>
        <w:t xml:space="preserve">the </w:t>
      </w:r>
      <w:r w:rsidRPr="004137E3">
        <w:rPr>
          <w:rStyle w:val="StyleUnderline"/>
          <w:highlight w:val="cyan"/>
        </w:rPr>
        <w:t xml:space="preserve">enjoyment of </w:t>
      </w:r>
      <w:r w:rsidRPr="004137E3">
        <w:rPr>
          <w:rStyle w:val="StyleUnderline"/>
        </w:rPr>
        <w:t xml:space="preserve">his </w:t>
      </w:r>
      <w:r w:rsidRPr="004137E3">
        <w:rPr>
          <w:rStyle w:val="StyleUnderline"/>
          <w:highlight w:val="cyan"/>
        </w:rPr>
        <w:t xml:space="preserve">rights </w:t>
      </w:r>
      <w:r w:rsidRPr="004137E3">
        <w:rPr>
          <w:rStyle w:val="StyleUnderline"/>
        </w:rPr>
        <w:t>by another</w:t>
      </w:r>
      <w:r w:rsidRPr="004137E3">
        <w:t xml:space="preserve">, </w:t>
      </w:r>
      <w:r w:rsidRPr="004137E3">
        <w:rPr>
          <w:rStyle w:val="StyleUnderline"/>
          <w:highlight w:val="cyan"/>
        </w:rPr>
        <w:t>or</w:t>
      </w:r>
      <w:r w:rsidRPr="004137E3">
        <w:t xml:space="preserve"> to the </w:t>
      </w:r>
      <w:r w:rsidRPr="004137E3">
        <w:rPr>
          <w:rStyle w:val="StyleUnderline"/>
          <w:highlight w:val="cyan"/>
        </w:rPr>
        <w:t xml:space="preserve">standards of conduct </w:t>
      </w:r>
      <w:r w:rsidRPr="004137E3">
        <w:rPr>
          <w:rStyle w:val="Emphasis"/>
          <w:highlight w:val="cyan"/>
        </w:rPr>
        <w:t>furnished by the laws.</w:t>
      </w:r>
    </w:p>
    <w:p w14:paraId="3DC90AC2" w14:textId="77777777" w:rsidR="00AA5068" w:rsidRDefault="00AA5068" w:rsidP="00AA5068">
      <w:pPr>
        <w:pStyle w:val="Heading4"/>
      </w:pPr>
      <w:r>
        <w:t>We can beat this without cards – Even if Websters is true, it does not mean “no implementation”:</w:t>
      </w:r>
    </w:p>
    <w:p w14:paraId="64AE8ED7" w14:textId="77777777" w:rsidR="00AA5068" w:rsidRDefault="00AA5068" w:rsidP="00AA5068">
      <w:pPr>
        <w:pStyle w:val="ListParagraph"/>
        <w:numPr>
          <w:ilvl w:val="0"/>
          <w:numId w:val="12"/>
        </w:numPr>
      </w:pPr>
      <w:r>
        <w:t>Their “Your Dictionary” evidence is not defining dialectical present tense, just dialectical.</w:t>
      </w:r>
    </w:p>
    <w:p w14:paraId="17AAAA32" w14:textId="77777777" w:rsidR="00AA5068" w:rsidRDefault="00AA5068" w:rsidP="00AA5068">
      <w:pPr>
        <w:pStyle w:val="ListParagraph"/>
        <w:numPr>
          <w:ilvl w:val="0"/>
          <w:numId w:val="12"/>
        </w:numPr>
      </w:pPr>
      <w:r>
        <w:t xml:space="preserve">They highlighted an irrelevant example about LD, which by the way seems very suspicious because which fucking dictionary uses an example of Lincoln Douglas style debate. </w:t>
      </w:r>
    </w:p>
    <w:p w14:paraId="094FFCB6" w14:textId="77777777" w:rsidR="00AA5068" w:rsidRDefault="00AA5068" w:rsidP="00AA5068">
      <w:pPr>
        <w:pStyle w:val="ListParagraph"/>
        <w:numPr>
          <w:ilvl w:val="0"/>
          <w:numId w:val="12"/>
        </w:numPr>
      </w:pPr>
      <w:r>
        <w:t>The actual definition is logical reasoning or a specific form of speech, which does not exclude implementation for any logical reason.</w:t>
      </w:r>
    </w:p>
    <w:p w14:paraId="5C9E7C9A" w14:textId="77777777" w:rsidR="00AA5068" w:rsidRPr="00CD32CB" w:rsidRDefault="00AA5068" w:rsidP="00AA5068">
      <w:r w:rsidRPr="00CD32CB">
        <w:rPr>
          <w:rStyle w:val="Style13ptBold"/>
        </w:rPr>
        <w:t>Your Dictionary ND</w:t>
      </w:r>
      <w:r w:rsidRPr="00CD32CB">
        <w:t xml:space="preserve">, "Dialectical Meaning," No Publication, </w:t>
      </w:r>
      <w:hyperlink r:id="rId20" w:history="1">
        <w:r w:rsidRPr="00CD32CB">
          <w:rPr>
            <w:rStyle w:val="Hyperlink"/>
          </w:rPr>
          <w:t>https://www.yourdictionary.com/dialectical</w:t>
        </w:r>
      </w:hyperlink>
      <w:r w:rsidRPr="00CD32CB">
        <w:t xml:space="preserve"> Cho</w:t>
      </w:r>
    </w:p>
    <w:p w14:paraId="471EF969" w14:textId="77777777" w:rsidR="00AA5068" w:rsidRPr="00E66D67" w:rsidRDefault="00AA5068" w:rsidP="00AA5068">
      <w:pPr>
        <w:rPr>
          <w:b/>
          <w:iCs/>
          <w:u w:val="single"/>
        </w:rPr>
      </w:pPr>
      <w:r w:rsidRPr="00E66D67">
        <w:rPr>
          <w:sz w:val="12"/>
        </w:rPr>
        <w:t xml:space="preserve">The </w:t>
      </w:r>
      <w:r w:rsidRPr="00E66D67">
        <w:rPr>
          <w:rStyle w:val="Emphasis"/>
          <w:highlight w:val="cyan"/>
        </w:rPr>
        <w:t xml:space="preserve">definition </w:t>
      </w:r>
      <w:r w:rsidRPr="00E66D67">
        <w:rPr>
          <w:rStyle w:val="Emphasis"/>
          <w:highlight w:val="green"/>
        </w:rPr>
        <w:t>of dialectical</w:t>
      </w:r>
      <w:r w:rsidRPr="00531026">
        <w:t xml:space="preserve"> is a </w:t>
      </w:r>
      <w:r w:rsidRPr="00E66D67">
        <w:rPr>
          <w:highlight w:val="cyan"/>
          <w:u w:val="single"/>
        </w:rPr>
        <w:t>discussion that includes logical reasoning and dialogue</w:t>
      </w:r>
      <w:r w:rsidRPr="00E66D67">
        <w:rPr>
          <w:u w:val="single"/>
        </w:rPr>
        <w:t xml:space="preserve">, or </w:t>
      </w:r>
      <w:r w:rsidRPr="00E66D67">
        <w:rPr>
          <w:highlight w:val="cyan"/>
          <w:u w:val="single"/>
        </w:rPr>
        <w:t>something having the sounds, vocabulary and grammar of a specific way of speaking</w:t>
      </w:r>
      <w:r w:rsidRPr="00531026">
        <w:t>. An</w:t>
      </w:r>
      <w:r w:rsidRPr="00E66D67">
        <w:rPr>
          <w:sz w:val="12"/>
        </w:rPr>
        <w:t xml:space="preserve"> </w:t>
      </w:r>
      <w:r w:rsidRPr="00E66D67">
        <w:rPr>
          <w:rStyle w:val="Emphasis"/>
          <w:highlight w:val="green"/>
        </w:rPr>
        <w:t>example of something dialectical is a Lincoln Douglass style of debate,</w:t>
      </w:r>
      <w:r w:rsidRPr="00E66D67">
        <w:rPr>
          <w:sz w:val="12"/>
        </w:rPr>
        <w:t xml:space="preserve"> </w:t>
      </w:r>
      <w:r w:rsidRPr="00E66D67">
        <w:rPr>
          <w:rStyle w:val="Emphasis"/>
          <w:highlight w:val="green"/>
        </w:rPr>
        <w:t>where both parties argue a point in a logical order</w:t>
      </w:r>
      <w:r w:rsidRPr="00E66D67">
        <w:rPr>
          <w:sz w:val="12"/>
        </w:rPr>
        <w:t xml:space="preserve">. Of, or pertaining to dialectic; </w:t>
      </w:r>
      <w:r w:rsidRPr="00E66D67">
        <w:rPr>
          <w:rStyle w:val="Emphasis"/>
          <w:highlight w:val="green"/>
        </w:rPr>
        <w:t>logic</w:t>
      </w:r>
      <w:r w:rsidRPr="00E66D67">
        <w:rPr>
          <w:sz w:val="12"/>
        </w:rPr>
        <w:t xml:space="preserve">ally </w:t>
      </w:r>
      <w:r w:rsidRPr="00E66D67">
        <w:rPr>
          <w:rStyle w:val="Emphasis"/>
          <w:highlight w:val="green"/>
        </w:rPr>
        <w:t>reason</w:t>
      </w:r>
      <w:r w:rsidRPr="00E66D67">
        <w:rPr>
          <w:sz w:val="12"/>
        </w:rPr>
        <w:t xml:space="preserve">ed through the </w:t>
      </w:r>
      <w:r w:rsidRPr="00E66D67">
        <w:rPr>
          <w:rStyle w:val="Emphasis"/>
          <w:highlight w:val="green"/>
        </w:rPr>
        <w:t>exchange of opposing ideas.</w:t>
      </w:r>
    </w:p>
    <w:p w14:paraId="66B2B4D0" w14:textId="5771BD16" w:rsidR="002340AB" w:rsidRPr="002340AB" w:rsidRDefault="00AA5068" w:rsidP="002340AB">
      <w:pPr>
        <w:pStyle w:val="ListParagraph"/>
        <w:numPr>
          <w:ilvl w:val="0"/>
          <w:numId w:val="12"/>
        </w:numPr>
      </w:pPr>
      <w:r>
        <w:t xml:space="preserve">Unqualified – “Your Dictionary” is a shitshow: its not a dictionary, not legally qualified or relevant and they determine the relevance of a definition based on how many thumbs up it gets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610"/>
          </mc:Choice>
          <mc:Fallback>
            <w:t>😐</w:t>
          </mc:Fallback>
        </mc:AlternateContent>
      </w:r>
    </w:p>
    <w:sectPr w:rsidR="002340AB" w:rsidRPr="002340A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BA34877"/>
    <w:multiLevelType w:val="hybridMultilevel"/>
    <w:tmpl w:val="BCFEF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12719555">
    <w:abstractNumId w:val="10"/>
  </w:num>
  <w:num w:numId="2" w16cid:durableId="749157053">
    <w:abstractNumId w:val="8"/>
  </w:num>
  <w:num w:numId="3" w16cid:durableId="143545829">
    <w:abstractNumId w:val="7"/>
  </w:num>
  <w:num w:numId="4" w16cid:durableId="1581134171">
    <w:abstractNumId w:val="6"/>
  </w:num>
  <w:num w:numId="5" w16cid:durableId="1220167953">
    <w:abstractNumId w:val="5"/>
  </w:num>
  <w:num w:numId="6" w16cid:durableId="1686207471">
    <w:abstractNumId w:val="9"/>
  </w:num>
  <w:num w:numId="7" w16cid:durableId="530337718">
    <w:abstractNumId w:val="4"/>
  </w:num>
  <w:num w:numId="8" w16cid:durableId="900099736">
    <w:abstractNumId w:val="3"/>
  </w:num>
  <w:num w:numId="9" w16cid:durableId="2008898652">
    <w:abstractNumId w:val="2"/>
  </w:num>
  <w:num w:numId="10" w16cid:durableId="401828901">
    <w:abstractNumId w:val="1"/>
  </w:num>
  <w:num w:numId="11" w16cid:durableId="1022634862">
    <w:abstractNumId w:val="0"/>
  </w:num>
  <w:num w:numId="12" w16cid:durableId="80673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1586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658C"/>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28A"/>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0AB"/>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4E35"/>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1FC0"/>
    <w:rsid w:val="008C2342"/>
    <w:rsid w:val="008C77B6"/>
    <w:rsid w:val="008D1B91"/>
    <w:rsid w:val="008D724A"/>
    <w:rsid w:val="008E7A3E"/>
    <w:rsid w:val="008F41FD"/>
    <w:rsid w:val="008F4479"/>
    <w:rsid w:val="008F4BA0"/>
    <w:rsid w:val="00901726"/>
    <w:rsid w:val="0091586E"/>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171B"/>
    <w:rsid w:val="009C5FF7"/>
    <w:rsid w:val="009C6292"/>
    <w:rsid w:val="009D15DB"/>
    <w:rsid w:val="009D3133"/>
    <w:rsid w:val="009E160D"/>
    <w:rsid w:val="009F1CBB"/>
    <w:rsid w:val="009F3305"/>
    <w:rsid w:val="009F6FB2"/>
    <w:rsid w:val="00A071C0"/>
    <w:rsid w:val="00A15BBF"/>
    <w:rsid w:val="00A22670"/>
    <w:rsid w:val="00A24B35"/>
    <w:rsid w:val="00A271BA"/>
    <w:rsid w:val="00A27F86"/>
    <w:rsid w:val="00A4251F"/>
    <w:rsid w:val="00A431C6"/>
    <w:rsid w:val="00A54315"/>
    <w:rsid w:val="00A60FBC"/>
    <w:rsid w:val="00A65C0B"/>
    <w:rsid w:val="00A7633B"/>
    <w:rsid w:val="00A776BA"/>
    <w:rsid w:val="00A81FD2"/>
    <w:rsid w:val="00A8441A"/>
    <w:rsid w:val="00A8674A"/>
    <w:rsid w:val="00A96E24"/>
    <w:rsid w:val="00AA5068"/>
    <w:rsid w:val="00AA6F6E"/>
    <w:rsid w:val="00AB122B"/>
    <w:rsid w:val="00AB21B0"/>
    <w:rsid w:val="00AB48D3"/>
    <w:rsid w:val="00AC0AFB"/>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16D3"/>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7191"/>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929CF9"/>
  <w14:defaultImageDpi w14:val="300"/>
  <w15:docId w15:val="{C94ACBEB-5980-CB4F-8663-269565C5E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A4E35"/>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2A4E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A4E3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Citation, Char, Char Char Char Char Char Char Char Char"/>
    <w:basedOn w:val="Normal"/>
    <w:next w:val="Normal"/>
    <w:link w:val="Heading3Char"/>
    <w:uiPriority w:val="9"/>
    <w:unhideWhenUsed/>
    <w:qFormat/>
    <w:rsid w:val="002A4E3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No Spacing4,ta,t,Ta,T,No Spacing5,Card"/>
    <w:basedOn w:val="Normal"/>
    <w:next w:val="Normal"/>
    <w:link w:val="Heading4Char"/>
    <w:uiPriority w:val="9"/>
    <w:unhideWhenUsed/>
    <w:qFormat/>
    <w:rsid w:val="002A4E3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A4E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4E35"/>
  </w:style>
  <w:style w:type="character" w:customStyle="1" w:styleId="Heading1Char">
    <w:name w:val="Heading 1 Char"/>
    <w:aliases w:val="Pocket Char"/>
    <w:basedOn w:val="DefaultParagraphFont"/>
    <w:link w:val="Heading1"/>
    <w:uiPriority w:val="9"/>
    <w:rsid w:val="002A4E35"/>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2A4E35"/>
    <w:rPr>
      <w:rFonts w:ascii="Georgia" w:eastAsiaTheme="majorEastAsia" w:hAnsi="Georgia" w:cstheme="majorBidi"/>
      <w:b/>
      <w:bCs/>
      <w:sz w:val="44"/>
      <w:szCs w:val="44"/>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9"/>
    <w:rsid w:val="002A4E35"/>
    <w:rPr>
      <w:rFonts w:ascii="Georgia" w:eastAsiaTheme="majorEastAsia" w:hAnsi="Georgia"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2A4E35"/>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A4E35"/>
    <w:rPr>
      <w:b/>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1"/>
    <w:qFormat/>
    <w:rsid w:val="002A4E35"/>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20"/>
    <w:qFormat/>
    <w:rsid w:val="002A4E35"/>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2A4E35"/>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
    <w:basedOn w:val="DefaultParagraphFont"/>
    <w:link w:val="NoSpacing"/>
    <w:uiPriority w:val="99"/>
    <w:unhideWhenUsed/>
    <w:rsid w:val="002A4E35"/>
    <w:rPr>
      <w:color w:val="auto"/>
      <w:u w:val="none"/>
    </w:rPr>
  </w:style>
  <w:style w:type="paragraph" w:styleId="DocumentMap">
    <w:name w:val="Document Map"/>
    <w:basedOn w:val="Normal"/>
    <w:link w:val="DocumentMapChar"/>
    <w:uiPriority w:val="99"/>
    <w:semiHidden/>
    <w:unhideWhenUsed/>
    <w:rsid w:val="002A4E3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A4E35"/>
    <w:rPr>
      <w:rFonts w:ascii="Lucida Grande" w:hAnsi="Lucida Grande" w:cs="Lucida Grande"/>
    </w:rPr>
  </w:style>
  <w:style w:type="paragraph" w:styleId="NoSpacing">
    <w:name w:val="No Spacing"/>
    <w:aliases w:val="Note Level 2,Small Text,Card Format,Note Level 21,ClearFormatting,Clear,DDI Tag,Tag Title,No Spacing51,No Spacing11211,card,Medium Grid 21,No Spacing22,No Spacing3,tag,No Spacing41,No Spacing111112,Debate Text,No Spacing11,No Spacing111111"/>
    <w:basedOn w:val="Heading1"/>
    <w:link w:val="Hyperlink"/>
    <w:autoRedefine/>
    <w:uiPriority w:val="99"/>
    <w:qFormat/>
    <w:rsid w:val="000A658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0A658C"/>
    <w:rPr>
      <w:b/>
      <w:iCs/>
      <w:u w:val="single"/>
    </w:rPr>
  </w:style>
  <w:style w:type="character" w:customStyle="1" w:styleId="LinedDown">
    <w:name w:val="Lined Down"/>
    <w:qFormat/>
    <w:rsid w:val="002340AB"/>
    <w:rPr>
      <w:rFonts w:cs="Times New Roman"/>
      <w:b w:val="0"/>
      <w:bCs w:val="0"/>
      <w:i w:val="0"/>
      <w:iCs w:val="0"/>
      <w:color w:val="000000"/>
      <w:sz w:val="12"/>
      <w:szCs w:val="12"/>
      <w:u w:val="none"/>
    </w:rPr>
  </w:style>
  <w:style w:type="character" w:customStyle="1" w:styleId="Carded">
    <w:name w:val="Carded"/>
    <w:qFormat/>
    <w:rsid w:val="002340AB"/>
    <w:rPr>
      <w:rFonts w:cs="Times New Roman"/>
      <w:b/>
      <w:bCs/>
      <w:color w:val="000000"/>
      <w:sz w:val="24"/>
      <w:szCs w:val="24"/>
      <w:u w:val="single"/>
    </w:rPr>
  </w:style>
  <w:style w:type="paragraph" w:styleId="ListParagraph">
    <w:name w:val="List Paragraph"/>
    <w:basedOn w:val="Normal"/>
    <w:uiPriority w:val="99"/>
    <w:unhideWhenUsed/>
    <w:qFormat/>
    <w:rsid w:val="00AA50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echnologyreview.com/2021/01/21/1016513/china-private-commercial-space-industry-dominance/" TargetMode="External"/><Relationship Id="rId18" Type="http://schemas.openxmlformats.org/officeDocument/2006/relationships/hyperlink" Target="http://www.jessicachenweiss.com/uploads/3/0/6/3/30636001/19-01-24-elite-statements-isq-ca.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hbr.org/2011/06/what-the-west-doesnt-get-about-china" TargetMode="External"/><Relationship Id="rId17" Type="http://schemas.openxmlformats.org/officeDocument/2006/relationships/hyperlink" Target="https://archive.md/o/bc9l4/https:/www.bbc.com/news/science-environment-54076895" TargetMode="External"/><Relationship Id="rId2" Type="http://schemas.openxmlformats.org/officeDocument/2006/relationships/customXml" Target="../customXml/item2.xml"/><Relationship Id="rId16" Type="http://schemas.openxmlformats.org/officeDocument/2006/relationships/hyperlink" Target="https://archive.md/o/bc9l4/https:/spacenews.com/spacety-releases-first-sar-images/" TargetMode="External"/><Relationship Id="rId20" Type="http://schemas.openxmlformats.org/officeDocument/2006/relationships/hyperlink" Target="https://www.yourdictionary.com/dialectica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2021/05/what-the-west-gets-wrong-about-china%20accessed%2012/14/21" TargetMode="External"/><Relationship Id="rId5" Type="http://schemas.openxmlformats.org/officeDocument/2006/relationships/numbering" Target="numbering.xml"/><Relationship Id="rId15" Type="http://schemas.openxmlformats.org/officeDocument/2006/relationships/hyperlink" Target="https://archive.md/o/bc9l4/https:/www.ida.org/-/media/feature/publications/e/ev/evaluation-of-chinas-commercial-space-sector/d-10873.ashx" TargetMode="External"/><Relationship Id="rId10" Type="http://schemas.openxmlformats.org/officeDocument/2006/relationships/hyperlink" Target="https://hbr.org/search?term=elsbeth%20johnson&amp;search_type=search-all" TargetMode="External"/><Relationship Id="rId19" Type="http://schemas.openxmlformats.org/officeDocument/2006/relationships/hyperlink" Target="https://www.ncbi.nlm.nih.gov/pmc/articles/PMC6446569/" TargetMode="External"/><Relationship Id="rId4" Type="http://schemas.openxmlformats.org/officeDocument/2006/relationships/customXml" Target="../customXml/item4.xml"/><Relationship Id="rId9" Type="http://schemas.openxmlformats.org/officeDocument/2006/relationships/hyperlink" Target="https://hbr.org/search?term=rana%20mitter&amp;search_type=search-all" TargetMode="External"/><Relationship Id="rId14" Type="http://schemas.openxmlformats.org/officeDocument/2006/relationships/hyperlink" Target="https://archive.md/o/bc9l4/www.cpppc.org/en/zy/994006.jhtml"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18</Pages>
  <Words>9567</Words>
  <Characters>54533</Characters>
  <Application>Microsoft Office Word</Application>
  <DocSecurity>0</DocSecurity>
  <Lines>454</Lines>
  <Paragraphs>127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63973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5</cp:revision>
  <dcterms:created xsi:type="dcterms:W3CDTF">2022-04-23T22:59:00Z</dcterms:created>
  <dcterms:modified xsi:type="dcterms:W3CDTF">2022-04-24T00:48:00Z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