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CA106" w14:textId="6E804A5B" w:rsidR="00523258" w:rsidRDefault="00523258" w:rsidP="00523258">
      <w:pPr>
        <w:pStyle w:val="Heading2"/>
      </w:pPr>
      <w:r>
        <w:t>1NC R2 TOC</w:t>
      </w:r>
    </w:p>
    <w:p w14:paraId="70E6BF58" w14:textId="21573297" w:rsidR="00E42E4C" w:rsidRDefault="008E0844" w:rsidP="008E0844">
      <w:pPr>
        <w:pStyle w:val="Heading3"/>
      </w:pPr>
      <w:r>
        <w:lastRenderedPageBreak/>
        <w:t>1NC – T</w:t>
      </w:r>
    </w:p>
    <w:p w14:paraId="207C5AA2" w14:textId="77777777" w:rsidR="00FC289C" w:rsidRDefault="00FC289C" w:rsidP="00FC289C">
      <w:pPr>
        <w:pStyle w:val="Heading4"/>
      </w:pPr>
      <w:r>
        <w:t xml:space="preserve">Our interpretation is that the affirmative should defend the hypothetical enactment of a Topical plan. </w:t>
      </w:r>
    </w:p>
    <w:p w14:paraId="5DADCF18" w14:textId="77777777" w:rsidR="00FC289C" w:rsidRPr="0009531B" w:rsidRDefault="00FC289C" w:rsidP="00FC289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FEEA82D" w14:textId="77777777" w:rsidR="00FC289C" w:rsidRPr="0009531B" w:rsidRDefault="00FC289C" w:rsidP="00FC289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1B6CC19" w14:textId="77777777" w:rsidR="00FC289C" w:rsidRPr="00B554F6" w:rsidRDefault="00FC289C" w:rsidP="00FC289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CC09766" w14:textId="77777777" w:rsidR="00FC289C" w:rsidRDefault="00FC289C" w:rsidP="00FC289C">
      <w:pPr>
        <w:pStyle w:val="Heading4"/>
      </w:pPr>
      <w:r>
        <w:t xml:space="preserve">Appropriation of outer space” by private entities refers to the exercise of exclusive control of space. </w:t>
      </w:r>
    </w:p>
    <w:p w14:paraId="137D065D" w14:textId="77777777" w:rsidR="00FC289C" w:rsidRPr="00932A50" w:rsidRDefault="00FC289C" w:rsidP="00FC289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E69DD40" w14:textId="77777777" w:rsidR="00FC289C" w:rsidRPr="00315C09" w:rsidRDefault="00FC289C" w:rsidP="00FC289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E59B451" w14:textId="77777777" w:rsidR="00FC289C" w:rsidRDefault="00FC289C" w:rsidP="00FC289C">
      <w:pPr>
        <w:pStyle w:val="Heading4"/>
      </w:pPr>
      <w:r>
        <w:t>Outer Space is considered anything that sits above the Earth’s atmosphere</w:t>
      </w:r>
    </w:p>
    <w:p w14:paraId="52677FFC" w14:textId="77777777" w:rsidR="00FC289C" w:rsidRPr="00A80554" w:rsidRDefault="00FC289C" w:rsidP="00FC289C">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67A5CA6D" w14:textId="77777777" w:rsidR="00FC289C" w:rsidRPr="00A80554" w:rsidRDefault="00FC289C" w:rsidP="00FC289C">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5E53964E" w14:textId="77777777" w:rsidR="00FC289C" w:rsidRPr="00D935B8" w:rsidRDefault="00FC289C" w:rsidP="00FC289C">
      <w:pPr>
        <w:pStyle w:val="Heading4"/>
      </w:pPr>
      <w:r>
        <w:lastRenderedPageBreak/>
        <w:t>Private entities are non-governmental corporations</w:t>
      </w:r>
    </w:p>
    <w:p w14:paraId="47BA1EF4" w14:textId="77777777" w:rsidR="00FC289C" w:rsidRDefault="00FC289C" w:rsidP="00FC289C">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4A4250B4" w14:textId="77777777" w:rsidR="00FC289C" w:rsidRDefault="00FC289C" w:rsidP="00FC289C">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3B9ED69D" w14:textId="3F5DC6C9" w:rsidR="00FC289C" w:rsidRPr="00523258" w:rsidRDefault="00FC289C" w:rsidP="00FC289C">
      <w:pPr>
        <w:rPr>
          <w:u w:val="singl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579C0639" w14:textId="77777777" w:rsidR="00FC289C" w:rsidRPr="003C35F2" w:rsidRDefault="00FC289C" w:rsidP="00FC289C">
      <w:pPr>
        <w:pStyle w:val="Heading4"/>
      </w:pPr>
      <w:r>
        <w:t xml:space="preserve">Vote Negative </w:t>
      </w:r>
      <w:r w:rsidRPr="003C35F2">
        <w:t>—</w:t>
      </w:r>
    </w:p>
    <w:p w14:paraId="17A79399" w14:textId="77777777" w:rsidR="00FC289C" w:rsidRPr="003C35F2" w:rsidRDefault="00FC289C" w:rsidP="00FC289C"/>
    <w:p w14:paraId="12D614B9" w14:textId="77777777" w:rsidR="00FC289C" w:rsidRDefault="00FC289C" w:rsidP="00FC289C">
      <w:pPr>
        <w:pStyle w:val="Heading4"/>
      </w:pPr>
      <w:r w:rsidRPr="003C35F2">
        <w:t>1</w:t>
      </w:r>
      <w:r>
        <w:t>]</w:t>
      </w:r>
      <w:r w:rsidRPr="003C35F2">
        <w:t xml:space="preserve"> </w:t>
      </w:r>
      <w:r>
        <w:rPr>
          <w:rFonts w:cs="Arial"/>
        </w:rPr>
        <w:t>Limits</w:t>
      </w:r>
      <w:r>
        <w:t xml:space="preserve"> –</w:t>
      </w:r>
      <w:r w:rsidRPr="002C20FF">
        <w:t xml:space="preserve"> their model has no </w:t>
      </w:r>
      <w:proofErr w:type="spellStart"/>
      <w:r w:rsidRPr="008F18CA">
        <w:rPr>
          <w:u w:val="single"/>
        </w:rPr>
        <w:t>resolutional</w:t>
      </w:r>
      <w:proofErr w:type="spellEnd"/>
      <w:r w:rsidRPr="008F18CA">
        <w:rPr>
          <w:u w:val="single"/>
        </w:rPr>
        <w:t xml:space="preserve"> bound</w:t>
      </w:r>
      <w:r w:rsidRPr="002C20FF">
        <w:t xml:space="preserve"> and creates the possibility for an </w:t>
      </w:r>
      <w:r w:rsidRPr="008F18CA">
        <w:rPr>
          <w:u w:val="single"/>
        </w:rPr>
        <w:t>infinite number</w:t>
      </w:r>
      <w:r w:rsidRPr="002C20FF">
        <w:t xml:space="preserve"> of 1ACs</w:t>
      </w:r>
      <w:r>
        <w:t xml:space="preserve">. </w:t>
      </w:r>
      <w:r w:rsidRPr="00112382">
        <w:t xml:space="preserve">Not debating the topic allows </w:t>
      </w:r>
      <w:r>
        <w:t>debaters</w:t>
      </w:r>
      <w:r w:rsidRPr="00112382">
        <w:t xml:space="preserve"> to specialize in one area of the library for 4 years giving them a </w:t>
      </w:r>
      <w:r>
        <w:t>substantial</w:t>
      </w:r>
      <w:r w:rsidRPr="00112382">
        <w:t xml:space="preserve"> edge over people who </w:t>
      </w:r>
      <w:r w:rsidRPr="008F18CA">
        <w:rPr>
          <w:u w:val="single"/>
        </w:rPr>
        <w:t>switch research focus</w:t>
      </w:r>
      <w:r w:rsidRPr="00112382">
        <w:t xml:space="preserve"> ever</w:t>
      </w:r>
      <w:r>
        <w:t>y</w:t>
      </w:r>
      <w:r w:rsidRPr="00112382">
        <w:t xml:space="preserve"> 2 months</w:t>
      </w:r>
      <w:r>
        <w:t>.</w:t>
      </w:r>
      <w:r w:rsidRPr="002C20FF">
        <w:t xml:space="preserve"> </w:t>
      </w:r>
      <w:r>
        <w:rPr>
          <w:rFonts w:cs="Arial"/>
        </w:rPr>
        <w:t>T</w:t>
      </w:r>
      <w:r w:rsidRPr="002C20FF">
        <w:rPr>
          <w:rFonts w:cs="Arial"/>
        </w:rPr>
        <w:t xml:space="preserve">hey get to pick the topic ex post facto which incentivizes </w:t>
      </w:r>
      <w:r w:rsidRPr="008F18CA">
        <w:rPr>
          <w:rFonts w:cs="Arial"/>
          <w:u w:val="single"/>
        </w:rPr>
        <w:t>vague argumentation</w:t>
      </w:r>
      <w:r w:rsidRPr="002C20FF">
        <w:rPr>
          <w:rFonts w:cs="Arial"/>
        </w:rPr>
        <w:t xml:space="preserve"> </w:t>
      </w:r>
      <w:r>
        <w:rPr>
          <w:rFonts w:cs="Arial"/>
        </w:rPr>
        <w:t xml:space="preserve">that’s not grounded in a consistent, stable mechanism – that causes a race to the margins where they’re incentivized to defend </w:t>
      </w:r>
      <w:r w:rsidRPr="008F18CA">
        <w:rPr>
          <w:rFonts w:cs="Arial"/>
          <w:u w:val="single"/>
        </w:rPr>
        <w:t>uncontestable statements</w:t>
      </w:r>
      <w:r>
        <w:rPr>
          <w:rFonts w:cs="Arial"/>
        </w:rPr>
        <w:t xml:space="preserve"> like “racism bad” or “2+2=4.” </w:t>
      </w:r>
      <w:r>
        <w:t>C</w:t>
      </w:r>
      <w:r w:rsidRPr="002C20FF">
        <w:t xml:space="preserve">ounter-interpretations are </w:t>
      </w:r>
      <w:r w:rsidRPr="001D2CDD">
        <w:rPr>
          <w:u w:val="single"/>
        </w:rPr>
        <w:t>arbitrary</w:t>
      </w:r>
      <w:r>
        <w:t xml:space="preserve"> </w:t>
      </w:r>
      <w:r w:rsidRPr="002C20FF">
        <w:t xml:space="preserve">and </w:t>
      </w:r>
      <w:r w:rsidRPr="001D2CDD">
        <w:rPr>
          <w:u w:val="single"/>
        </w:rPr>
        <w:t>don’t solve</w:t>
      </w:r>
      <w:r w:rsidRPr="002C20FF">
        <w:t xml:space="preserve"> </w:t>
      </w:r>
      <w:r>
        <w:t>Limits</w:t>
      </w:r>
      <w:r w:rsidRPr="002C20FF">
        <w:t xml:space="preserve"> because there’s no </w:t>
      </w:r>
      <w:r w:rsidRPr="001D2CDD">
        <w:rPr>
          <w:u w:val="single"/>
        </w:rPr>
        <w:t>predictable grounding</w:t>
      </w:r>
      <w:r w:rsidRPr="002C20FF">
        <w:t xml:space="preserve"> in the resolution</w:t>
      </w:r>
      <w:r>
        <w:t xml:space="preserve">. </w:t>
      </w:r>
    </w:p>
    <w:p w14:paraId="39E5C344" w14:textId="77777777" w:rsidR="00FC289C" w:rsidRPr="008F18CA" w:rsidRDefault="00FC289C" w:rsidP="00FC289C"/>
    <w:p w14:paraId="3E80DB2C" w14:textId="77777777" w:rsidR="00FC289C" w:rsidRDefault="00FC289C" w:rsidP="00FC289C">
      <w:pPr>
        <w:pStyle w:val="Heading4"/>
      </w:pPr>
      <w:r w:rsidRPr="002C20FF">
        <w:t xml:space="preserve">Fairness is an </w:t>
      </w:r>
      <w:r w:rsidRPr="001D2CDD">
        <w:rPr>
          <w:u w:val="single"/>
        </w:rPr>
        <w:t>impact</w:t>
      </w:r>
      <w:r>
        <w:t xml:space="preserve"> and </w:t>
      </w:r>
      <w:r w:rsidRPr="001D2CDD">
        <w:rPr>
          <w:u w:val="single"/>
        </w:rPr>
        <w:t>outweighs</w:t>
      </w:r>
      <w:r w:rsidRPr="002C20FF">
        <w:t xml:space="preserve"> – some level of competitive equity is necessary to sustain the activity – if it didn’t exist, then there wouldn’t be </w:t>
      </w:r>
      <w:r w:rsidRPr="001D2CDD">
        <w:rPr>
          <w:u w:val="single"/>
        </w:rPr>
        <w:t>value</w:t>
      </w:r>
      <w:r w:rsidRPr="002C20FF">
        <w:t xml:space="preserve"> to the game since judges could literally vote </w:t>
      </w:r>
      <w:r>
        <w:t>whichever</w:t>
      </w:r>
      <w:r w:rsidRPr="002C20FF">
        <w:t xml:space="preserve"> </w:t>
      </w:r>
      <w:proofErr w:type="gramStart"/>
      <w:r w:rsidRPr="002C20FF">
        <w:t>way</w:t>
      </w:r>
      <w:proofErr w:type="gramEnd"/>
      <w:r w:rsidRPr="002C20FF">
        <w:t xml:space="preserve"> they wanted </w:t>
      </w:r>
      <w:r w:rsidRPr="001D2CDD">
        <w:rPr>
          <w:u w:val="single"/>
        </w:rPr>
        <w:t>regardless</w:t>
      </w:r>
      <w:r w:rsidRPr="002C20FF">
        <w:t xml:space="preserve"> of the </w:t>
      </w:r>
      <w:r w:rsidRPr="001D2CDD">
        <w:rPr>
          <w:u w:val="single"/>
        </w:rPr>
        <w:t>competing arguments</w:t>
      </w:r>
      <w:r w:rsidRPr="002C20FF">
        <w:t xml:space="preserve"> made</w:t>
      </w:r>
      <w:r>
        <w:t xml:space="preserve">. And </w:t>
      </w:r>
      <w:r w:rsidRPr="001D2CDD">
        <w:rPr>
          <w:u w:val="single"/>
        </w:rPr>
        <w:t>ballot proximity</w:t>
      </w:r>
      <w:r>
        <w:t xml:space="preserve"> – the ballot can’t create </w:t>
      </w:r>
      <w:r w:rsidRPr="00B21BE1">
        <w:rPr>
          <w:u w:val="single"/>
        </w:rPr>
        <w:t>broader movements</w:t>
      </w:r>
      <w:r>
        <w:t xml:space="preserve"> of black spiritual care, but it can </w:t>
      </w:r>
      <w:r w:rsidRPr="001D2CDD">
        <w:rPr>
          <w:u w:val="single"/>
        </w:rPr>
        <w:t>rectify a skew</w:t>
      </w:r>
      <w:r>
        <w:t xml:space="preserve"> that made it uniquely difficult to win a debate, since you would </w:t>
      </w:r>
      <w:r w:rsidRPr="001D2CDD">
        <w:rPr>
          <w:u w:val="single"/>
        </w:rPr>
        <w:t>vote for us</w:t>
      </w:r>
      <w:r>
        <w:t xml:space="preserve">, rectifying any procedural </w:t>
      </w:r>
      <w:r w:rsidRPr="001D2CDD">
        <w:rPr>
          <w:u w:val="single"/>
        </w:rPr>
        <w:t>unfairness</w:t>
      </w:r>
      <w:r>
        <w:t>.</w:t>
      </w:r>
    </w:p>
    <w:p w14:paraId="70650E28" w14:textId="77777777" w:rsidR="00FC289C" w:rsidRPr="0059564B" w:rsidRDefault="00FC289C" w:rsidP="00FC289C"/>
    <w:p w14:paraId="6FDD194D" w14:textId="77777777" w:rsidR="00FC289C" w:rsidRPr="006F5CDB" w:rsidRDefault="00FC289C" w:rsidP="00FC289C">
      <w:pPr>
        <w:pStyle w:val="Heading4"/>
        <w:rPr>
          <w:rFonts w:eastAsia="Times New Roman"/>
        </w:rPr>
      </w:pPr>
      <w:r w:rsidRPr="003C35F2">
        <w:lastRenderedPageBreak/>
        <w:t>2</w:t>
      </w:r>
      <w:r>
        <w:t xml:space="preserve">] </w:t>
      </w:r>
      <w:r>
        <w:rPr>
          <w:rFonts w:eastAsia="Times New Roman"/>
        </w:rPr>
        <w:t xml:space="preserve">Read it on the </w:t>
      </w:r>
      <w:r w:rsidRPr="001B25D8">
        <w:rPr>
          <w:rFonts w:eastAsia="Times New Roman"/>
          <w:u w:val="single"/>
        </w:rPr>
        <w:t>Neg</w:t>
      </w:r>
      <w:r w:rsidRPr="00AD4888">
        <w:rPr>
          <w:rFonts w:eastAsia="Times New Roman"/>
        </w:rPr>
        <w:t xml:space="preserve"> – it forces debaters to consider a controversial issue from </w:t>
      </w:r>
      <w:r w:rsidRPr="001B25D8">
        <w:rPr>
          <w:rFonts w:eastAsia="Times New Roman"/>
          <w:u w:val="single"/>
        </w:rPr>
        <w:t>multiple perspectives</w:t>
      </w:r>
      <w:r w:rsidRPr="00AD4888">
        <w:rPr>
          <w:rFonts w:eastAsia="Times New Roman"/>
        </w:rPr>
        <w:t xml:space="preserve">. </w:t>
      </w:r>
      <w:r>
        <w:rPr>
          <w:rFonts w:eastAsia="Times New Roman"/>
        </w:rPr>
        <w:t xml:space="preserve">That </w:t>
      </w:r>
      <w:r w:rsidRPr="00630A5B">
        <w:rPr>
          <w:rFonts w:asciiTheme="minorHAnsi" w:hAnsiTheme="minorHAnsi" w:cstheme="minorHAnsi"/>
        </w:rPr>
        <w:t xml:space="preserve">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 xml:space="preserve">education </w:t>
      </w:r>
      <w:r>
        <w:rPr>
          <w:rFonts w:asciiTheme="minorHAnsi" w:hAnsiTheme="minorHAnsi" w:cstheme="minorHAnsi"/>
          <w:u w:val="single"/>
        </w:rPr>
        <w:t>offense</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r>
        <w:rPr>
          <w:rFonts w:asciiTheme="minorHAnsi" w:hAnsiTheme="minorHAnsi" w:cstheme="minorHAnsi"/>
        </w:rPr>
        <w:t>.</w:t>
      </w:r>
    </w:p>
    <w:p w14:paraId="10209A15" w14:textId="77777777" w:rsidR="00FC289C" w:rsidRPr="00551679" w:rsidRDefault="00FC289C" w:rsidP="00FC289C"/>
    <w:p w14:paraId="4DC3DBE3" w14:textId="0B907178" w:rsidR="00FC289C" w:rsidRPr="005E0211" w:rsidRDefault="00FC289C" w:rsidP="00FC289C">
      <w:pPr>
        <w:pStyle w:val="Heading4"/>
      </w:pPr>
      <w:r>
        <w:t xml:space="preserve">3] TVA – Defend </w:t>
      </w:r>
      <w:r w:rsidRPr="00211B5E">
        <w:rPr>
          <w:u w:val="single"/>
        </w:rPr>
        <w:t>only</w:t>
      </w:r>
      <w:r>
        <w:t xml:space="preserve"> the resolution and read an advantage about the extension of </w:t>
      </w:r>
      <w:r w:rsidR="00523258">
        <w:rPr>
          <w:u w:val="single"/>
        </w:rPr>
        <w:t xml:space="preserve">[their </w:t>
      </w:r>
      <w:proofErr w:type="spellStart"/>
      <w:r w:rsidR="00523258">
        <w:rPr>
          <w:u w:val="single"/>
        </w:rPr>
        <w:t>aff</w:t>
      </w:r>
      <w:proofErr w:type="spellEnd"/>
      <w:r w:rsidR="00523258">
        <w:rPr>
          <w:u w:val="single"/>
        </w:rPr>
        <w:t xml:space="preserve"> theory]</w:t>
      </w:r>
      <w:r>
        <w:t xml:space="preserve"> into space. Surely you could also incorporate a defense of </w:t>
      </w:r>
      <w:r w:rsidR="00523258">
        <w:t>[x]</w:t>
      </w:r>
      <w:r>
        <w:t xml:space="preserve"> </w:t>
      </w:r>
      <w:r w:rsidR="00523258">
        <w:t>while</w:t>
      </w:r>
      <w:r>
        <w:t xml:space="preserve"> defending </w:t>
      </w:r>
      <w:proofErr w:type="gramStart"/>
      <w:r>
        <w:t>that private entities</w:t>
      </w:r>
      <w:proofErr w:type="gramEnd"/>
      <w:r>
        <w:t xml:space="preserve"> should not appropriate outer space. </w:t>
      </w:r>
    </w:p>
    <w:p w14:paraId="604F391D" w14:textId="77777777" w:rsidR="00FC289C" w:rsidRPr="00FC289C" w:rsidRDefault="00FC289C" w:rsidP="00FC289C"/>
    <w:p w14:paraId="0F5361EC" w14:textId="33643928" w:rsidR="008E0844" w:rsidRPr="008E0844" w:rsidRDefault="008E0844" w:rsidP="008E0844">
      <w:pPr>
        <w:pStyle w:val="Heading3"/>
      </w:pPr>
      <w:r>
        <w:lastRenderedPageBreak/>
        <w:t>1NC – T</w:t>
      </w:r>
    </w:p>
    <w:p w14:paraId="07361A0F" w14:textId="3B12271D" w:rsidR="009C2D91" w:rsidRPr="00F35718" w:rsidRDefault="009C2D91" w:rsidP="00DA5181">
      <w:pPr>
        <w:pStyle w:val="Heading4"/>
      </w:pPr>
      <w:r w:rsidRPr="00BB14C2">
        <w:t>Undisclosed</w:t>
      </w:r>
      <w:r>
        <w:t xml:space="preserve"> new </w:t>
      </w:r>
      <w:proofErr w:type="spellStart"/>
      <w:r>
        <w:t>affs</w:t>
      </w:r>
      <w:proofErr w:type="spellEnd"/>
      <w:r>
        <w:t xml:space="preserve"> </w:t>
      </w:r>
      <w:r w:rsidRPr="000423E1">
        <w:t>are a voting issue</w:t>
      </w:r>
      <w:r>
        <w:t xml:space="preserve">. </w:t>
      </w:r>
    </w:p>
    <w:p w14:paraId="278191EB" w14:textId="651DDA32" w:rsidR="009C2D91" w:rsidRDefault="009C2D91" w:rsidP="00DA5181">
      <w:pPr>
        <w:pStyle w:val="Heading4"/>
        <w:numPr>
          <w:ilvl w:val="0"/>
          <w:numId w:val="13"/>
        </w:numPr>
      </w:pPr>
      <w:r>
        <w:t xml:space="preserve">Disclosure is a </w:t>
      </w:r>
      <w:r w:rsidRPr="00E26E6E">
        <w:t>predictable</w:t>
      </w:r>
      <w:r>
        <w:t xml:space="preserve"> practice. Not </w:t>
      </w:r>
      <w:r w:rsidRPr="00E26E6E">
        <w:t>arbitrary</w:t>
      </w:r>
      <w:r>
        <w:t xml:space="preserve">. The standard is </w:t>
      </w:r>
      <w:r w:rsidRPr="00E26E6E">
        <w:t>disclosing</w:t>
      </w:r>
      <w:r>
        <w:t xml:space="preserve"> </w:t>
      </w:r>
      <w:proofErr w:type="spellStart"/>
      <w:r>
        <w:t>affs</w:t>
      </w:r>
      <w:proofErr w:type="spellEnd"/>
      <w:r>
        <w:t xml:space="preserve">, this practice is the </w:t>
      </w:r>
      <w:r w:rsidRPr="00E26E6E">
        <w:t>aberration</w:t>
      </w:r>
      <w:r>
        <w:t xml:space="preserve">. People </w:t>
      </w:r>
      <w:proofErr w:type="gramStart"/>
      <w:r w:rsidRPr="00E26E6E">
        <w:t>open-source</w:t>
      </w:r>
      <w:proofErr w:type="gramEnd"/>
      <w:r>
        <w:t xml:space="preserve"> their evidence, </w:t>
      </w:r>
      <w:r w:rsidRPr="00E26E6E">
        <w:t>post</w:t>
      </w:r>
      <w:r>
        <w:t xml:space="preserve"> on the wiki, and </w:t>
      </w:r>
      <w:r w:rsidRPr="00E26E6E">
        <w:t>sign up</w:t>
      </w:r>
      <w:r>
        <w:t xml:space="preserve"> for scouting. We </w:t>
      </w:r>
      <w:r w:rsidRPr="00E26E6E">
        <w:t>know</w:t>
      </w:r>
      <w:r>
        <w:t xml:space="preserve"> it </w:t>
      </w:r>
      <w:r w:rsidRPr="00E26E6E">
        <w:t>enhances</w:t>
      </w:r>
      <w:r>
        <w:t xml:space="preserve"> the quality of debate. Their model </w:t>
      </w:r>
      <w:r w:rsidRPr="00E26E6E">
        <w:t>deletes</w:t>
      </w:r>
      <w:r>
        <w:t xml:space="preserve"> in-depth research and clash – </w:t>
      </w:r>
      <w:r w:rsidRPr="00E26E6E">
        <w:t>outweighs</w:t>
      </w:r>
      <w:r>
        <w:t xml:space="preserve"> their offense, since disclosure is </w:t>
      </w:r>
      <w:r w:rsidRPr="00E26E6E">
        <w:t>technically</w:t>
      </w:r>
      <w:r>
        <w:t xml:space="preserve"> an </w:t>
      </w:r>
      <w:r w:rsidRPr="00B252B3">
        <w:t>arbitrary</w:t>
      </w:r>
      <w:r>
        <w:t xml:space="preserve"> non-</w:t>
      </w:r>
      <w:proofErr w:type="spellStart"/>
      <w:r>
        <w:t>resolutional</w:t>
      </w:r>
      <w:proofErr w:type="spellEnd"/>
      <w:r>
        <w:t xml:space="preserve"> norm, but we’d </w:t>
      </w:r>
      <w:r w:rsidRPr="00E26E6E">
        <w:t>all</w:t>
      </w:r>
      <w:r>
        <w:t xml:space="preserve"> clearly agree it’s a </w:t>
      </w:r>
      <w:r w:rsidRPr="00E26E6E">
        <w:t>good</w:t>
      </w:r>
      <w:r>
        <w:t xml:space="preserve"> practice. </w:t>
      </w:r>
    </w:p>
    <w:p w14:paraId="30C7B4D8" w14:textId="36B40658" w:rsidR="009C2D91" w:rsidRDefault="009C2D91" w:rsidP="00DA5181">
      <w:pPr>
        <w:pStyle w:val="Heading4"/>
        <w:numPr>
          <w:ilvl w:val="0"/>
          <w:numId w:val="13"/>
        </w:numPr>
      </w:pPr>
      <w:r>
        <w:t xml:space="preserve">Disclosing new affirmatives in the pre-round solves </w:t>
      </w:r>
      <w:r w:rsidRPr="00624637">
        <w:t>any</w:t>
      </w:r>
      <w:r>
        <w:t xml:space="preserve"> research-based offense, since the </w:t>
      </w:r>
      <w:r w:rsidRPr="00624637">
        <w:t>only</w:t>
      </w:r>
      <w:r>
        <w:t xml:space="preserve"> functional difference between our two models is filtering out </w:t>
      </w:r>
      <w:proofErr w:type="gramStart"/>
      <w:r>
        <w:t>shitty</w:t>
      </w:r>
      <w:proofErr w:type="gramEnd"/>
      <w:r>
        <w:t xml:space="preserve"> </w:t>
      </w:r>
      <w:proofErr w:type="spellStart"/>
      <w:r>
        <w:t>affs</w:t>
      </w:r>
      <w:proofErr w:type="spellEnd"/>
      <w:r>
        <w:t xml:space="preserve"> that </w:t>
      </w:r>
      <w:r w:rsidRPr="00624637">
        <w:t>only</w:t>
      </w:r>
      <w:r>
        <w:t xml:space="preserve"> get by with </w:t>
      </w:r>
      <w:r>
        <w:t xml:space="preserve">5 </w:t>
      </w:r>
      <w:r w:rsidRPr="00624637">
        <w:t>minutes</w:t>
      </w:r>
      <w:r>
        <w:t xml:space="preserve"> of negative prep. Under their model, there’s a perverse incentive to write the affirmative simply to not disclose it. </w:t>
      </w:r>
    </w:p>
    <w:p w14:paraId="67594DFE" w14:textId="77777777" w:rsidR="008E0844" w:rsidRPr="00B55AD5" w:rsidRDefault="008E0844" w:rsidP="008E0844"/>
    <w:p w14:paraId="3B09322F" w14:textId="4FFC678F" w:rsidR="009C2D91" w:rsidRDefault="009C2D91" w:rsidP="009C2D91">
      <w:pPr>
        <w:pStyle w:val="Heading3"/>
      </w:pPr>
      <w:r>
        <w:lastRenderedPageBreak/>
        <w:t xml:space="preserve">1NC – </w:t>
      </w:r>
      <w:r>
        <w:t>DA</w:t>
      </w:r>
    </w:p>
    <w:p w14:paraId="6AD71415" w14:textId="77777777" w:rsidR="009C2D91" w:rsidRPr="00C43880" w:rsidRDefault="009C2D91" w:rsidP="009C2D91">
      <w:pPr>
        <w:pStyle w:val="Heading4"/>
      </w:pPr>
      <w:r>
        <w:t>Xi’s regime is stable now, but success depends on strong growth</w:t>
      </w:r>
    </w:p>
    <w:p w14:paraId="582A4FC1" w14:textId="77777777" w:rsidR="009C2D91" w:rsidRPr="00C43880" w:rsidRDefault="009C2D91" w:rsidP="009C2D91">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6A428F21" w14:textId="77777777" w:rsidR="009C2D91" w:rsidRPr="00607D72" w:rsidRDefault="009C2D91" w:rsidP="009C2D91">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679D409" w14:textId="77777777" w:rsidR="009C2D91" w:rsidRPr="00607D72" w:rsidRDefault="009C2D91" w:rsidP="009C2D91">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AC81816" w14:textId="77777777" w:rsidR="009C2D91" w:rsidRDefault="009C2D91" w:rsidP="009C2D91">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950F462" w14:textId="77777777" w:rsidR="009C2D91" w:rsidRDefault="009C2D91" w:rsidP="009C2D91">
      <w:pPr>
        <w:pStyle w:val="Heading4"/>
      </w:pPr>
      <w:r>
        <w:t>The plan is seen as a complete 180</w:t>
      </w:r>
    </w:p>
    <w:p w14:paraId="41BC3F20" w14:textId="77777777" w:rsidR="009C2D91" w:rsidRDefault="009C2D91" w:rsidP="009C2D91">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w:t>
      </w:r>
      <w:r w:rsidRPr="00473116">
        <w:lastRenderedPageBreak/>
        <w:t xml:space="preserve">Technology Review, </w:t>
      </w:r>
      <w:hyperlink r:id="rId13" w:history="1">
        <w:r w:rsidRPr="00E24A24">
          <w:rPr>
            <w:rStyle w:val="Hyperlink"/>
          </w:rPr>
          <w:t>https://www.technologyreview.com/2021/01/21/1016513/china-private-commercial-space-industry-dominance/</w:t>
        </w:r>
      </w:hyperlink>
      <w:r>
        <w:t xml:space="preserve"> accessed 12/14/21] Adam</w:t>
      </w:r>
    </w:p>
    <w:p w14:paraId="6DCE7B33" w14:textId="77777777" w:rsidR="009C2D91" w:rsidRPr="00BC42E1" w:rsidRDefault="009C2D91" w:rsidP="009C2D91">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w:t>
      </w:r>
      <w:proofErr w:type="gramStart"/>
      <w:r w:rsidRPr="00BC42E1">
        <w:t>in reality a</w:t>
      </w:r>
      <w:proofErr w:type="gramEnd"/>
      <w:r w:rsidRPr="00BC42E1">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t>actually deliver</w:t>
      </w:r>
      <w:proofErr w:type="gramEnd"/>
      <w:r w:rsidRPr="00BC42E1">
        <w:t xml:space="preserve"> to orbit. The costs involved were too much for anything but national budgets to handle.</w:t>
      </w:r>
    </w:p>
    <w:p w14:paraId="255945CC" w14:textId="77777777" w:rsidR="009C2D91" w:rsidRPr="00473116" w:rsidRDefault="009C2D91" w:rsidP="009C2D91">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CD756BC" w14:textId="77777777" w:rsidR="009C2D91" w:rsidRPr="00761F18" w:rsidRDefault="009C2D91" w:rsidP="009C2D91">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C2749E8" w14:textId="77777777" w:rsidR="009C2D91" w:rsidRPr="00BC42E1" w:rsidRDefault="009C2D91" w:rsidP="009C2D91">
      <w:r w:rsidRPr="00BC42E1">
        <w:t xml:space="preserve">As a result, there are </w:t>
      </w:r>
      <w:r w:rsidRPr="00761F18">
        <w:rPr>
          <w:rStyle w:val="StyleUnderline"/>
        </w:rPr>
        <w:t>now 78 commercial space companies operating in China,</w:t>
      </w:r>
      <w:r w:rsidRPr="00BC42E1">
        <w:t xml:space="preserve"> according to a</w:t>
      </w:r>
      <w:hyperlink r:id="rId15"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2A4B1A6E" w14:textId="77777777" w:rsidR="009C2D91" w:rsidRPr="00BC42E1" w:rsidRDefault="009C2D91" w:rsidP="009C2D91">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t xml:space="preserve"> (founded in 2014), although it also hopes to use rockets to deliver packages from one terrestrial location to another.</w:t>
      </w:r>
    </w:p>
    <w:p w14:paraId="1E41BCF0" w14:textId="77777777" w:rsidR="009C2D91" w:rsidRPr="00BC42E1" w:rsidRDefault="009C2D91" w:rsidP="009C2D91">
      <w:proofErr w:type="spellStart"/>
      <w:r w:rsidRPr="00761F18">
        <w:rPr>
          <w:rStyle w:val="StyleUnderline"/>
        </w:rPr>
        <w:t>Spacety</w:t>
      </w:r>
      <w:proofErr w:type="spellEnd"/>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rPr>
          <w:t>released the first images taken by the satellite</w:t>
        </w:r>
      </w:hyperlink>
      <w:r w:rsidRPr="00BC42E1">
        <w:t xml:space="preserve">, Hisea-1, featuring three-meter resolution. </w:t>
      </w:r>
      <w:proofErr w:type="spellStart"/>
      <w:r w:rsidRPr="00BC42E1">
        <w:t>Spacety</w:t>
      </w:r>
      <w:proofErr w:type="spellEnd"/>
      <w:r w:rsidRPr="00BC42E1">
        <w:t xml:space="preserve"> wants to launch a constellation of these satellites to offer high-quality imaging at low cost. </w:t>
      </w:r>
    </w:p>
    <w:p w14:paraId="5AFA07E5" w14:textId="77777777" w:rsidR="009C2D91" w:rsidRPr="00BC42E1" w:rsidRDefault="009C2D91" w:rsidP="009C2D91">
      <w:r w:rsidRPr="00BC42E1">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xml:space="preserve">. US firms like SpaceX benefited greatly from NASA contracts that paid out millions to build and test </w:t>
      </w:r>
      <w:r w:rsidRPr="00BC42E1">
        <w:lastRenderedPageBreak/>
        <w:t>rockets and space vehicles for delivering cargo to the International Space Station. With that experience under its belt, SpaceX was able to attract more customers with greater confidence. </w:t>
      </w:r>
    </w:p>
    <w:p w14:paraId="450DCBAF" w14:textId="77777777" w:rsidR="009C2D91" w:rsidRPr="00761F18" w:rsidRDefault="009C2D91" w:rsidP="009C2D91">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t>. At least</w:t>
      </w:r>
      <w:r w:rsidRPr="00761F18">
        <w:rPr>
          <w:rStyle w:val="StyleUnderline"/>
        </w:rPr>
        <w:t xml:space="preserve"> 42 companies had no known government funding. </w:t>
      </w:r>
    </w:p>
    <w:p w14:paraId="3D4BDD34" w14:textId="77777777" w:rsidR="009C2D91" w:rsidRPr="00BC42E1" w:rsidRDefault="009C2D91" w:rsidP="009C2D91">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2271EB8F" w14:textId="77777777" w:rsidR="009C2D91" w:rsidRPr="00BE438B" w:rsidRDefault="009C2D91" w:rsidP="009C2D91">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w:t>
      </w:r>
      <w:proofErr w:type="spellStart"/>
      <w:r w:rsidRPr="00BC42E1">
        <w:t>Spacety’s</w:t>
      </w:r>
      <w:proofErr w:type="spellEnd"/>
      <w:r w:rsidRPr="00BC42E1">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766945C" w14:textId="77777777" w:rsidR="009C2D91" w:rsidRPr="006D6491" w:rsidRDefault="009C2D91" w:rsidP="009C2D91">
      <w:r w:rsidRPr="006D6491">
        <w:t>Making friends</w:t>
      </w:r>
    </w:p>
    <w:p w14:paraId="055644DF" w14:textId="77777777" w:rsidR="009C2D91" w:rsidRPr="007B3035" w:rsidRDefault="009C2D91" w:rsidP="009C2D91">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599CE25F" w14:textId="77777777" w:rsidR="009C2D91" w:rsidRPr="000834BA" w:rsidRDefault="009C2D91" w:rsidP="009C2D91">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w:t>
      </w:r>
      <w:proofErr w:type="spellStart"/>
      <w:r w:rsidRPr="00BC42E1">
        <w:t>LandSpace</w:t>
      </w:r>
      <w:proofErr w:type="spellEnd"/>
      <w:r w:rsidRPr="00BC42E1">
        <w:t xml:space="preserve"> and </w:t>
      </w:r>
      <w:proofErr w:type="spellStart"/>
      <w:r w:rsidRPr="00BC42E1">
        <w:t>MinoSpace</w:t>
      </w:r>
      <w:proofErr w:type="spellEnd"/>
      <w:r w:rsidRPr="00BC42E1">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2A53BAA" w14:textId="77777777" w:rsidR="009C2D91" w:rsidRPr="00BC42E1" w:rsidRDefault="009C2D91" w:rsidP="009C2D91">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t xml:space="preserve">, especially if the </w:t>
      </w:r>
      <w:r w:rsidRPr="000834BA">
        <w:rPr>
          <w:rStyle w:val="StyleUnderline"/>
        </w:rPr>
        <w:t>government is a frequent customer</w:t>
      </w:r>
      <w:r w:rsidRPr="00BC42E1">
        <w:t>. “That could still lead to a lack of trust from other partners,” says Goswami. It doesn’t help that the government itself is often </w:t>
      </w:r>
      <w:hyperlink r:id="rId17" w:tgtFrame="_blank" w:history="1">
        <w:r w:rsidRPr="00BC42E1">
          <w:rPr>
            <w:rStyle w:val="Hyperlink"/>
          </w:rPr>
          <w:t>very cagey about what its national program is even up to</w:t>
        </w:r>
      </w:hyperlink>
      <w:r w:rsidRPr="00BC42E1">
        <w:t>.</w:t>
      </w:r>
    </w:p>
    <w:p w14:paraId="47EECAD7" w14:textId="77777777" w:rsidR="009C2D91" w:rsidRPr="00FF5CF0" w:rsidRDefault="009C2D91" w:rsidP="009C2D91">
      <w:r w:rsidRPr="00BC42E1">
        <w:lastRenderedPageBreak/>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2EE86B1B" w14:textId="77777777" w:rsidR="009C2D91" w:rsidRDefault="009C2D91" w:rsidP="009C2D91">
      <w:pPr>
        <w:pStyle w:val="Heading4"/>
      </w:pPr>
      <w:r>
        <w:t>Shifts in regime perception threatens CCP’s legitimacy from nationalist hardliners</w:t>
      </w:r>
    </w:p>
    <w:p w14:paraId="2561ABD9" w14:textId="77777777" w:rsidR="009C2D91" w:rsidRPr="00F82438" w:rsidRDefault="009C2D91" w:rsidP="009C2D91">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F0A70C9" w14:textId="77777777" w:rsidR="009C2D91" w:rsidRPr="00F64DA8" w:rsidRDefault="009C2D91" w:rsidP="009C2D91">
      <w:r w:rsidRPr="00B6331F">
        <w:rPr>
          <w:rStyle w:val="StyleUnderline"/>
        </w:rPr>
        <w:t>Public support</w:t>
      </w:r>
      <w:r w:rsidRPr="00F64DA8">
        <w:t>—or the appearance of it—</w:t>
      </w:r>
      <w:r w:rsidRPr="00B6331F">
        <w:rPr>
          <w:rStyle w:val="StyleUnderline"/>
        </w:rPr>
        <w:t>matters to many autocracies.</w:t>
      </w:r>
      <w:r w:rsidRPr="00F64DA8">
        <w:t xml:space="preserve"> As </w:t>
      </w:r>
      <w:proofErr w:type="spellStart"/>
      <w:r w:rsidRPr="00F64DA8">
        <w:t>Ithiel</w:t>
      </w:r>
      <w:proofErr w:type="spellEnd"/>
      <w:r w:rsidRPr="00F64DA8">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E959767" w14:textId="77777777" w:rsidR="009C2D91" w:rsidRDefault="009C2D91" w:rsidP="009C2D91">
      <w:pPr>
        <w:pStyle w:val="Heading4"/>
      </w:pPr>
      <w:r>
        <w:t xml:space="preserve">Xi will launch diversionary war to domestic backlash – escalates in </w:t>
      </w:r>
      <w:r w:rsidRPr="00B4266E">
        <w:rPr>
          <w:u w:val="single"/>
        </w:rPr>
        <w:t>multiple hotspots</w:t>
      </w:r>
      <w:r w:rsidRPr="00B4266E">
        <w:t xml:space="preserve"> </w:t>
      </w:r>
    </w:p>
    <w:p w14:paraId="0BDE0FBB" w14:textId="77777777" w:rsidR="009C2D91" w:rsidRPr="009521F3" w:rsidRDefault="009C2D91" w:rsidP="009C2D91">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610E2D15" w14:textId="77777777" w:rsidR="009C2D91" w:rsidRPr="009243AC" w:rsidRDefault="009C2D91" w:rsidP="009C2D91">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w:t>
      </w:r>
      <w:r w:rsidRPr="00B6331F">
        <w:rPr>
          <w:u w:val="single"/>
        </w:rPr>
        <w:lastRenderedPageBreak/>
        <w:t>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w:t>
      </w:r>
      <w:r w:rsidRPr="0040296F">
        <w:rPr>
          <w:u w:val="single"/>
        </w:rPr>
        <w:lastRenderedPageBreak/>
        <w:t>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7E468A6" w14:textId="77777777" w:rsidR="009C2D91" w:rsidRDefault="009C2D91" w:rsidP="009C2D91">
      <w:pPr>
        <w:pStyle w:val="Heading4"/>
        <w:rPr>
          <w:rStyle w:val="Style13ptBold"/>
          <w:b/>
          <w:bCs w:val="0"/>
        </w:rPr>
      </w:pPr>
      <w:r>
        <w:rPr>
          <w:rStyle w:val="Style13ptBold"/>
          <w:bCs w:val="0"/>
        </w:rPr>
        <w:t>Nuclear war causes extinction</w:t>
      </w:r>
    </w:p>
    <w:p w14:paraId="108FA956" w14:textId="77777777" w:rsidR="009C2D91" w:rsidRPr="007D7E20" w:rsidRDefault="009C2D91" w:rsidP="009C2D91">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25FF39F" w14:textId="77777777" w:rsidR="009C2D91" w:rsidRPr="007B3035" w:rsidRDefault="009C2D91" w:rsidP="009C2D91">
      <w:r w:rsidRPr="00EB5F0D">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t>that,</w:t>
      </w:r>
      <w:proofErr w:type="gramEnd"/>
      <w:r w:rsidRPr="00EB5F0D">
        <w:t xml:space="preserve">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 xml:space="preserve">China’s nuclear missile forces train to take specific steps, including increasing readiness and conducting launch exercises, to “dissuade the </w:t>
      </w:r>
      <w:r w:rsidRPr="00BD38CF">
        <w:rPr>
          <w:u w:val="single"/>
        </w:rPr>
        <w:lastRenderedPageBreak/>
        <w:t>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w:t>
      </w:r>
      <w:proofErr w:type="gramStart"/>
      <w:r w:rsidRPr="00EB5F0D">
        <w:t>All of</w:t>
      </w:r>
      <w:proofErr w:type="gramEnd"/>
      <w:r w:rsidRPr="00EB5F0D">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t>similar to</w:t>
      </w:r>
      <w:proofErr w:type="gramEnd"/>
      <w:r w:rsidRPr="00EB5F0D">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w:t>
      </w:r>
      <w:proofErr w:type="gramStart"/>
      <w:r w:rsidRPr="00EB5F0D">
        <w:t>are</w:t>
      </w:r>
      <w:proofErr w:type="gramEnd"/>
      <w:r w:rsidRPr="00EB5F0D">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w:t>
      </w:r>
      <w:r w:rsidRPr="00EB5F0D">
        <w:lastRenderedPageBreak/>
        <w:t xml:space="preserve">by nuclear coercion. Because of this, </w:t>
      </w:r>
      <w:proofErr w:type="gramStart"/>
      <w:r w:rsidRPr="00EB5F0D">
        <w:t>in the midst of</w:t>
      </w:r>
      <w:proofErr w:type="gramEnd"/>
      <w:r w:rsidRPr="00EB5F0D">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t>
      </w:r>
      <w:proofErr w:type="gramStart"/>
      <w:r w:rsidRPr="00EB5F0D">
        <w:t>were</w:t>
      </w:r>
      <w:proofErr w:type="gramEnd"/>
      <w:r w:rsidRPr="00EB5F0D">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612217B" w14:textId="4FCBB273" w:rsidR="009C2D91" w:rsidRDefault="009C2D91" w:rsidP="009C2D91">
      <w:pPr>
        <w:pStyle w:val="Heading3"/>
      </w:pPr>
      <w:r>
        <w:lastRenderedPageBreak/>
        <w:t>1NC – Framing</w:t>
      </w:r>
    </w:p>
    <w:p w14:paraId="24131C3E" w14:textId="77777777" w:rsidR="009C2D91" w:rsidRPr="002238C1" w:rsidRDefault="009C2D91" w:rsidP="009C2D91">
      <w:pPr>
        <w:pStyle w:val="Heading4"/>
      </w:pPr>
      <w:r>
        <w:t xml:space="preserve">Use </w:t>
      </w:r>
      <w:r w:rsidRPr="00CB36E5">
        <w:rPr>
          <w:u w:val="single"/>
        </w:rPr>
        <w:t>utilitarianism</w:t>
      </w:r>
      <w:r>
        <w:rPr>
          <w:u w:val="single"/>
        </w:rPr>
        <w:t xml:space="preserve"> </w:t>
      </w:r>
      <w:r>
        <w:t>– probability-times-magnitude.</w:t>
      </w:r>
    </w:p>
    <w:p w14:paraId="0C2F4A99" w14:textId="77777777" w:rsidR="009C2D91" w:rsidRPr="00A176AD" w:rsidRDefault="009C2D91" w:rsidP="009C2D91">
      <w:r w:rsidRPr="00A176AD">
        <w:t xml:space="preserve">Seth D. </w:t>
      </w:r>
      <w:r w:rsidRPr="00A176AD">
        <w:rPr>
          <w:b/>
        </w:rPr>
        <w:t>Baum &amp;</w:t>
      </w:r>
      <w:r w:rsidRPr="00A176AD">
        <w:t xml:space="preserve"> Anthony M. </w:t>
      </w:r>
      <w:r w:rsidRPr="00A176AD">
        <w:rPr>
          <w:b/>
        </w:rPr>
        <w:t>Barrett 18</w:t>
      </w:r>
      <w:r w:rsidRPr="00A176AD">
        <w:t>. Global Catastrophic Risk Institute. 2018. “Global Catastrophes: The Most Extreme Risks.” Risk in Extreme Environments: Preparing, Avoiding, Mitigating, and Managing, edited by Vicki Bier, Routledge, pp. 174–184.</w:t>
      </w:r>
    </w:p>
    <w:p w14:paraId="0D4D7B6B" w14:textId="77777777" w:rsidR="009C2D91" w:rsidRPr="000E75EE" w:rsidRDefault="009C2D91" w:rsidP="009C2D91">
      <w:pPr>
        <w:rPr>
          <w:u w:val="single"/>
        </w:rPr>
      </w:pPr>
      <w:r w:rsidRPr="00A176AD">
        <w:rPr>
          <w:sz w:val="16"/>
        </w:rPr>
        <w:t xml:space="preserve">2. What Is GCR And Why Is It Important? </w:t>
      </w:r>
      <w:r w:rsidRPr="00A176AD">
        <w:rPr>
          <w:rStyle w:val="StyleUnderline"/>
        </w:rPr>
        <w:t xml:space="preserve">Taken </w:t>
      </w:r>
      <w:r w:rsidRPr="00A176AD">
        <w:rPr>
          <w:rStyle w:val="Emphasis"/>
        </w:rPr>
        <w:t>literally</w:t>
      </w:r>
      <w:r w:rsidRPr="00A176AD">
        <w:rPr>
          <w:rStyle w:val="StyleUnderline"/>
        </w:rPr>
        <w:t>, a global catastrophe can be any event that is in some way catastrophic across the globe</w:t>
      </w:r>
      <w:r w:rsidRPr="00A176AD">
        <w:rPr>
          <w:sz w:val="16"/>
        </w:rPr>
        <w:t xml:space="preserve">. </w:t>
      </w:r>
      <w:r w:rsidRPr="00A176AD">
        <w:rPr>
          <w:rStyle w:val="StyleUnderline"/>
        </w:rPr>
        <w:t>This suggests a rather low threshold</w:t>
      </w:r>
      <w:r w:rsidRPr="00A176AD">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A176AD">
        <w:rPr>
          <w:rStyle w:val="StyleUnderline"/>
        </w:rPr>
        <w:t xml:space="preserve">However, in common usage, a global catastrophe would be </w:t>
      </w:r>
      <w:r w:rsidRPr="00A176AD">
        <w:rPr>
          <w:rStyle w:val="Emphasis"/>
        </w:rPr>
        <w:t>catastrophic</w:t>
      </w:r>
      <w:r w:rsidRPr="00A176AD">
        <w:rPr>
          <w:rStyle w:val="StyleUnderline"/>
        </w:rPr>
        <w:t xml:space="preserve"> for a significant portion of the globe</w:t>
      </w:r>
      <w:r w:rsidRPr="00A176AD">
        <w:rPr>
          <w:sz w:val="16"/>
        </w:rPr>
        <w:t xml:space="preserve">. Minimum thresholds have variously been set around ten thousand to ten million deaths or $10 billion to $10 trillion in damages (Bostrom and </w:t>
      </w:r>
      <w:proofErr w:type="spellStart"/>
      <w:r w:rsidRPr="00A176AD">
        <w:rPr>
          <w:sz w:val="16"/>
        </w:rPr>
        <w:t>Ćirković</w:t>
      </w:r>
      <w:proofErr w:type="spellEnd"/>
      <w:r w:rsidRPr="00A176AD">
        <w:rPr>
          <w:sz w:val="16"/>
        </w:rPr>
        <w:t xml:space="preserve"> 2008), or death of one quarter of the human population (Atkinson 1999; </w:t>
      </w:r>
      <w:proofErr w:type="spellStart"/>
      <w:r w:rsidRPr="00A176AD">
        <w:rPr>
          <w:sz w:val="16"/>
        </w:rPr>
        <w:t>Hempsell</w:t>
      </w:r>
      <w:proofErr w:type="spellEnd"/>
      <w:r w:rsidRPr="00A176AD">
        <w:rPr>
          <w:sz w:val="16"/>
        </w:rPr>
        <w:t xml:space="preserve"> 2004). </w:t>
      </w:r>
      <w:r w:rsidRPr="00A176AD">
        <w:rPr>
          <w:rStyle w:val="StyleUnderline"/>
        </w:rPr>
        <w:t xml:space="preserve">Others have emphasized catastrophes that cause </w:t>
      </w:r>
      <w:r w:rsidRPr="00A176AD">
        <w:rPr>
          <w:rStyle w:val="Emphasis"/>
        </w:rPr>
        <w:t>long-term declines in the trajectory of human civilization</w:t>
      </w:r>
      <w:r w:rsidRPr="00A176AD">
        <w:rPr>
          <w:sz w:val="16"/>
        </w:rPr>
        <w:t xml:space="preserve"> (</w:t>
      </w:r>
      <w:proofErr w:type="spellStart"/>
      <w:r w:rsidRPr="00A176AD">
        <w:rPr>
          <w:sz w:val="16"/>
        </w:rPr>
        <w:t>Beckstead</w:t>
      </w:r>
      <w:proofErr w:type="spellEnd"/>
      <w:r w:rsidRPr="00A176AD">
        <w:rPr>
          <w:sz w:val="16"/>
        </w:rPr>
        <w:t xml:space="preserve"> 2013), </w:t>
      </w:r>
      <w:r w:rsidRPr="00A176AD">
        <w:rPr>
          <w:rStyle w:val="StyleUnderline"/>
        </w:rPr>
        <w:t xml:space="preserve">that human civilization </w:t>
      </w:r>
      <w:r w:rsidRPr="00A176AD">
        <w:rPr>
          <w:rStyle w:val="Emphasis"/>
        </w:rPr>
        <w:t>does not recover from</w:t>
      </w:r>
      <w:r w:rsidRPr="00A176AD">
        <w:rPr>
          <w:sz w:val="16"/>
        </w:rPr>
        <w:t xml:space="preserve"> (Maher and Baum 2013), </w:t>
      </w:r>
      <w:r w:rsidRPr="00A176AD">
        <w:rPr>
          <w:rStyle w:val="StyleUnderline"/>
        </w:rPr>
        <w:t>that drastically reduce humanity’s potential for future achievements</w:t>
      </w:r>
      <w:r w:rsidRPr="00A176AD">
        <w:rPr>
          <w:sz w:val="16"/>
        </w:rPr>
        <w:t xml:space="preserve"> (</w:t>
      </w:r>
      <w:r w:rsidRPr="00A176AD">
        <w:rPr>
          <w:rStyle w:val="StyleUnderline"/>
        </w:rPr>
        <w:t>Bostrom</w:t>
      </w:r>
      <w:r w:rsidRPr="00A176AD">
        <w:rPr>
          <w:sz w:val="16"/>
        </w:rPr>
        <w:t xml:space="preserve"> 2002, </w:t>
      </w:r>
      <w:r w:rsidRPr="00A176AD">
        <w:rPr>
          <w:rStyle w:val="StyleUnderline"/>
        </w:rPr>
        <w:t>using the term “</w:t>
      </w:r>
      <w:r w:rsidRPr="00A176AD">
        <w:rPr>
          <w:rStyle w:val="Emphasis"/>
        </w:rPr>
        <w:t>existential risk</w:t>
      </w:r>
      <w:r w:rsidRPr="00A176AD">
        <w:rPr>
          <w:rStyle w:val="StyleUnderline"/>
        </w:rPr>
        <w:t xml:space="preserve">”), or that result in </w:t>
      </w:r>
      <w:r w:rsidRPr="00A176AD">
        <w:rPr>
          <w:rStyle w:val="Emphasis"/>
        </w:rPr>
        <w:t>human extinction</w:t>
      </w:r>
      <w:r w:rsidRPr="00A176AD">
        <w:rPr>
          <w:sz w:val="16"/>
        </w:rPr>
        <w:t xml:space="preserve"> (Matheny 2007; Posner 2004). </w:t>
      </w:r>
      <w:r w:rsidRPr="00A176AD">
        <w:rPr>
          <w:rStyle w:val="StyleUnderline"/>
        </w:rPr>
        <w:t xml:space="preserve">A common theme across all these treatments of GCR is that </w:t>
      </w:r>
      <w:r w:rsidRPr="00C80102">
        <w:rPr>
          <w:rStyle w:val="Emphasis"/>
          <w:highlight w:val="green"/>
        </w:rPr>
        <w:t>some</w:t>
      </w:r>
      <w:r w:rsidRPr="00A176AD">
        <w:rPr>
          <w:rStyle w:val="Emphasis"/>
        </w:rPr>
        <w:t xml:space="preserve"> </w:t>
      </w:r>
      <w:r w:rsidRPr="00C80102">
        <w:rPr>
          <w:rStyle w:val="Emphasis"/>
          <w:highlight w:val="green"/>
        </w:rPr>
        <w:t>catastrophes</w:t>
      </w:r>
      <w:r w:rsidRPr="00A176AD">
        <w:rPr>
          <w:rStyle w:val="Emphasis"/>
        </w:rPr>
        <w:t xml:space="preserve"> </w:t>
      </w:r>
      <w:r w:rsidRPr="00C80102">
        <w:rPr>
          <w:rStyle w:val="Emphasis"/>
          <w:highlight w:val="green"/>
        </w:rPr>
        <w:t>are vastly more important than others</w:t>
      </w:r>
      <w:r w:rsidRPr="00A176AD">
        <w:rPr>
          <w:sz w:val="16"/>
        </w:rPr>
        <w:t xml:space="preserve">. Carl Sagan was perhaps the first to recognize this, in his commentary on nuclear winter (Sagan 1983). </w:t>
      </w:r>
      <w:r w:rsidRPr="00A176AD">
        <w:rPr>
          <w:rStyle w:val="StyleUnderline"/>
        </w:rPr>
        <w:t xml:space="preserve">Without nuclear winter, a global nuclear war might kill several hundred million people. This is obviously a major catastrophe, but humanity would presumably carry on. However, with </w:t>
      </w:r>
      <w:r w:rsidRPr="00A176AD">
        <w:rPr>
          <w:rStyle w:val="Emphasis"/>
        </w:rPr>
        <w:t>nuclear winter</w:t>
      </w:r>
      <w:r w:rsidRPr="00A176AD">
        <w:rPr>
          <w:sz w:val="16"/>
        </w:rPr>
        <w:t xml:space="preserve">, per Sagan, </w:t>
      </w:r>
      <w:r w:rsidRPr="00C80102">
        <w:rPr>
          <w:rStyle w:val="Emphasis"/>
          <w:highlight w:val="green"/>
        </w:rPr>
        <w:t>humanity</w:t>
      </w:r>
      <w:r w:rsidRPr="00A176AD">
        <w:rPr>
          <w:rStyle w:val="Emphasis"/>
        </w:rPr>
        <w:t xml:space="preserve"> </w:t>
      </w:r>
      <w:r w:rsidRPr="00C80102">
        <w:rPr>
          <w:rStyle w:val="Emphasis"/>
          <w:highlight w:val="green"/>
        </w:rPr>
        <w:t>could go extinct</w:t>
      </w:r>
      <w:r w:rsidRPr="00A176AD">
        <w:rPr>
          <w:rStyle w:val="StyleUnderline"/>
        </w:rPr>
        <w:t xml:space="preserve">. The loss would be not just an additional four billion or so deaths, but the </w:t>
      </w:r>
      <w:r w:rsidRPr="00C80102">
        <w:rPr>
          <w:rStyle w:val="StyleUnderline"/>
          <w:highlight w:val="green"/>
        </w:rPr>
        <w:t xml:space="preserve">loss of </w:t>
      </w:r>
      <w:r w:rsidRPr="00C80102">
        <w:rPr>
          <w:rStyle w:val="Emphasis"/>
          <w:highlight w:val="green"/>
        </w:rPr>
        <w:t>all future generations</w:t>
      </w:r>
      <w:r w:rsidRPr="00C80102">
        <w:rPr>
          <w:sz w:val="16"/>
          <w:highlight w:val="green"/>
        </w:rPr>
        <w:t>.</w:t>
      </w:r>
      <w:r w:rsidRPr="00A176AD">
        <w:rPr>
          <w:sz w:val="16"/>
        </w:rPr>
        <w:t xml:space="preserve"> To paraphrase Sagan, </w:t>
      </w:r>
      <w:r w:rsidRPr="00A176AD">
        <w:rPr>
          <w:rStyle w:val="StyleUnderline"/>
        </w:rPr>
        <w:t xml:space="preserve">the loss would be billions and billions of lives, or even </w:t>
      </w:r>
      <w:r w:rsidRPr="00A176AD">
        <w:rPr>
          <w:rStyle w:val="Emphasis"/>
        </w:rPr>
        <w:t>more</w:t>
      </w:r>
      <w:r w:rsidRPr="00A176AD">
        <w:rPr>
          <w:sz w:val="16"/>
        </w:rPr>
        <w:t xml:space="preserve">. </w:t>
      </w:r>
      <w:r w:rsidRPr="00A176AD">
        <w:rPr>
          <w:rStyle w:val="StyleUnderline"/>
        </w:rPr>
        <w:t xml:space="preserve">Sagan estimated </w:t>
      </w:r>
      <w:r w:rsidRPr="00C80102">
        <w:rPr>
          <w:rStyle w:val="Emphasis"/>
          <w:highlight w:val="green"/>
        </w:rPr>
        <w:t>500 trillion lives</w:t>
      </w:r>
      <w:r w:rsidRPr="00A176AD">
        <w:rPr>
          <w:rStyle w:val="StyleUnderline"/>
        </w:rPr>
        <w:t xml:space="preserve">, assuming humanity would continue for ten million more years, which he cited as typical for a successful species. Sagan’s 500 trillion number </w:t>
      </w:r>
      <w:r w:rsidRPr="00C80102">
        <w:rPr>
          <w:rStyle w:val="StyleUnderline"/>
          <w:highlight w:val="green"/>
        </w:rPr>
        <w:t>may</w:t>
      </w:r>
      <w:r w:rsidRPr="00A176AD">
        <w:rPr>
          <w:rStyle w:val="StyleUnderline"/>
        </w:rPr>
        <w:t xml:space="preserve"> even </w:t>
      </w:r>
      <w:r w:rsidRPr="00C80102">
        <w:rPr>
          <w:rStyle w:val="StyleUnderline"/>
          <w:highlight w:val="green"/>
        </w:rPr>
        <w:t xml:space="preserve">be an </w:t>
      </w:r>
      <w:r w:rsidRPr="00C80102">
        <w:rPr>
          <w:rStyle w:val="Emphasis"/>
          <w:highlight w:val="green"/>
        </w:rPr>
        <w:t>underestimate</w:t>
      </w:r>
      <w:r w:rsidRPr="00A176AD">
        <w:rPr>
          <w:sz w:val="16"/>
        </w:rPr>
        <w:t xml:space="preserve">. The analysis here takes an adventurous turn, hinging on the evolution of the human species and the long-term fate of the universe. On these </w:t>
      </w:r>
      <w:proofErr w:type="gramStart"/>
      <w:r w:rsidRPr="00A176AD">
        <w:rPr>
          <w:sz w:val="16"/>
        </w:rPr>
        <w:t>long time</w:t>
      </w:r>
      <w:proofErr w:type="gramEnd"/>
      <w:r w:rsidRPr="00A176AD">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A176AD">
        <w:rPr>
          <w:rStyle w:val="StyleUnderline"/>
        </w:rPr>
        <w:t xml:space="preserve">An open question in astronomy is whether it is possible for the descendants of humanity to continue living for an </w:t>
      </w:r>
      <w:r w:rsidRPr="00A176AD">
        <w:rPr>
          <w:rStyle w:val="Emphasis"/>
        </w:rPr>
        <w:t>infinite length of time</w:t>
      </w:r>
      <w:r w:rsidRPr="00A176AD">
        <w:rPr>
          <w:rStyle w:val="StyleUnderline"/>
        </w:rPr>
        <w:t xml:space="preserve"> or instead merely an </w:t>
      </w:r>
      <w:r w:rsidRPr="00A176AD">
        <w:rPr>
          <w:rStyle w:val="Emphasis"/>
        </w:rPr>
        <w:t>astronomically large but finite</w:t>
      </w:r>
      <w:r w:rsidRPr="00A176AD">
        <w:rPr>
          <w:rStyle w:val="StyleUnderline"/>
        </w:rPr>
        <w:t xml:space="preserve"> length of time</w:t>
      </w:r>
      <w:r w:rsidRPr="00A176AD">
        <w:rPr>
          <w:sz w:val="16"/>
        </w:rPr>
        <w:t xml:space="preserve"> (see </w:t>
      </w:r>
      <w:proofErr w:type="gramStart"/>
      <w:r w:rsidRPr="00A176AD">
        <w:rPr>
          <w:sz w:val="16"/>
        </w:rPr>
        <w:t>e.g.</w:t>
      </w:r>
      <w:proofErr w:type="gramEnd"/>
      <w:r w:rsidRPr="00A176AD">
        <w:rPr>
          <w:sz w:val="16"/>
        </w:rPr>
        <w:t xml:space="preserve"> </w:t>
      </w:r>
      <w:proofErr w:type="spellStart"/>
      <w:r w:rsidRPr="00A176AD">
        <w:rPr>
          <w:sz w:val="16"/>
        </w:rPr>
        <w:t>Ćirković</w:t>
      </w:r>
      <w:proofErr w:type="spellEnd"/>
      <w:r w:rsidRPr="00A176AD">
        <w:rPr>
          <w:sz w:val="16"/>
        </w:rPr>
        <w:t xml:space="preserve"> 2002; Kaku 2005). Either way,</w:t>
      </w:r>
      <w:r w:rsidRPr="00A176AD">
        <w:rPr>
          <w:rStyle w:val="StyleUnderline"/>
        </w:rPr>
        <w:t xml:space="preserve"> the stakes with global catastrophes </w:t>
      </w:r>
      <w:r w:rsidRPr="00A176AD">
        <w:rPr>
          <w:rStyle w:val="Emphasis"/>
        </w:rPr>
        <w:t>could</w:t>
      </w:r>
      <w:r w:rsidRPr="00A176AD">
        <w:rPr>
          <w:rStyle w:val="StyleUnderline"/>
        </w:rPr>
        <w:t xml:space="preserve"> be </w:t>
      </w:r>
      <w:r w:rsidRPr="00A176AD">
        <w:rPr>
          <w:rStyle w:val="Emphasis"/>
        </w:rPr>
        <w:t xml:space="preserve">much larger than the loss of 500 trillion lives. </w:t>
      </w:r>
      <w:r w:rsidRPr="00A176AD">
        <w:rPr>
          <w:rStyle w:val="StyleUnderline"/>
        </w:rPr>
        <w:t>Debates about the infinite vs. the merely astronomical are of theoretical interest</w:t>
      </w:r>
      <w:r w:rsidRPr="00A176AD">
        <w:rPr>
          <w:sz w:val="16"/>
        </w:rPr>
        <w:t xml:space="preserve"> (Ng 1991; Bossert et al. 2007), </w:t>
      </w:r>
      <w:r w:rsidRPr="00A176AD">
        <w:rPr>
          <w:rStyle w:val="StyleUnderline"/>
        </w:rPr>
        <w:t xml:space="preserve">but they have </w:t>
      </w:r>
      <w:r w:rsidRPr="00A176AD">
        <w:rPr>
          <w:rStyle w:val="Emphasis"/>
        </w:rPr>
        <w:t>limited practical significance</w:t>
      </w:r>
      <w:r w:rsidRPr="00A176AD">
        <w:rPr>
          <w:rStyle w:val="StyleUnderline"/>
        </w:rPr>
        <w:t xml:space="preserve">. This can be seen when </w:t>
      </w:r>
      <w:r w:rsidRPr="00A176AD">
        <w:rPr>
          <w:rStyle w:val="Emphasis"/>
        </w:rPr>
        <w:t xml:space="preserve">evaluating GCRs from a standard </w:t>
      </w:r>
      <w:r w:rsidRPr="00C80102">
        <w:rPr>
          <w:rStyle w:val="Emphasis"/>
          <w:highlight w:val="green"/>
        </w:rPr>
        <w:t>risk-equals-probability-times-magnitude</w:t>
      </w:r>
      <w:r w:rsidRPr="00A176AD">
        <w:rPr>
          <w:rStyle w:val="Emphasis"/>
        </w:rPr>
        <w:t xml:space="preserve"> framework</w:t>
      </w:r>
      <w:r w:rsidRPr="00A176AD">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C80102">
        <w:rPr>
          <w:rStyle w:val="StyleUnderline"/>
          <w:highlight w:val="green"/>
        </w:rPr>
        <w:t xml:space="preserve">society should </w:t>
      </w:r>
      <w:r w:rsidRPr="00C80102">
        <w:rPr>
          <w:rStyle w:val="Emphasis"/>
          <w:highlight w:val="green"/>
        </w:rPr>
        <w:t>try 500 trillion times harder to prevent</w:t>
      </w:r>
      <w:r w:rsidRPr="00A176AD">
        <w:rPr>
          <w:rStyle w:val="Emphasis"/>
        </w:rPr>
        <w:t xml:space="preserve"> a </w:t>
      </w:r>
      <w:r w:rsidRPr="00C80102">
        <w:rPr>
          <w:rStyle w:val="Emphasis"/>
          <w:highlight w:val="green"/>
        </w:rPr>
        <w:t>global catastrophe</w:t>
      </w:r>
      <w:r w:rsidRPr="00A176AD">
        <w:rPr>
          <w:rStyle w:val="Emphasis"/>
        </w:rPr>
        <w:t xml:space="preserve"> </w:t>
      </w:r>
      <w:r w:rsidRPr="00C80102">
        <w:rPr>
          <w:rStyle w:val="Emphasis"/>
          <w:highlight w:val="green"/>
        </w:rPr>
        <w:t>than</w:t>
      </w:r>
      <w:r w:rsidRPr="00A176AD">
        <w:rPr>
          <w:rStyle w:val="Emphasis"/>
        </w:rPr>
        <w:t xml:space="preserve"> it should </w:t>
      </w:r>
      <w:r w:rsidRPr="00C80102">
        <w:rPr>
          <w:rStyle w:val="Emphasis"/>
          <w:highlight w:val="green"/>
        </w:rPr>
        <w:t>to save a person’s life</w:t>
      </w:r>
      <w:r w:rsidRPr="00A176AD">
        <w:rPr>
          <w:rStyle w:val="StyleUnderline"/>
        </w:rPr>
        <w:t xml:space="preserve">. </w:t>
      </w:r>
      <w:proofErr w:type="gramStart"/>
      <w:r w:rsidRPr="00A176AD">
        <w:rPr>
          <w:rStyle w:val="StyleUnderline"/>
        </w:rPr>
        <w:t>Or,</w:t>
      </w:r>
      <w:proofErr w:type="gramEnd"/>
      <w:r w:rsidRPr="00A176AD">
        <w:rPr>
          <w:rStyle w:val="StyleUnderline"/>
        </w:rPr>
        <w:t xml:space="preserve"> preventing one million deaths is equivalent to a one-in500-million reduction in the probability of global catastrophe. This suggests society should </w:t>
      </w:r>
      <w:r w:rsidRPr="00A176AD">
        <w:rPr>
          <w:rStyle w:val="Emphasis"/>
        </w:rPr>
        <w:t xml:space="preserve">make extremely large investment in GCR reduction, at the expense of virtually all </w:t>
      </w:r>
      <w:r w:rsidRPr="00A176AD">
        <w:rPr>
          <w:rStyle w:val="Emphasis"/>
        </w:rPr>
        <w:lastRenderedPageBreak/>
        <w:t xml:space="preserve">other objectives. </w:t>
      </w:r>
      <w:r w:rsidRPr="00A176AD">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A176AD">
        <w:rPr>
          <w:rStyle w:val="StyleUnderline"/>
        </w:rPr>
        <w:t>society should be willing to spend</w:t>
      </w:r>
      <w:r w:rsidRPr="00A176AD">
        <w:rPr>
          <w:sz w:val="16"/>
        </w:rPr>
        <w:t xml:space="preserve"> at least that much to prevent a global catastrophe, which converts to being willing to spend at least </w:t>
      </w:r>
      <w:r w:rsidRPr="00A176AD">
        <w:rPr>
          <w:rStyle w:val="StyleUnderline"/>
        </w:rPr>
        <w:t>$1 million for a one-in-500-million reduction in the probability of global catastrophe</w:t>
      </w:r>
      <w:r w:rsidRPr="00A176AD">
        <w:rPr>
          <w:sz w:val="16"/>
        </w:rPr>
        <w:t xml:space="preserve">. </w:t>
      </w:r>
      <w:proofErr w:type="gramStart"/>
      <w:r w:rsidRPr="00A176AD">
        <w:rPr>
          <w:sz w:val="16"/>
        </w:rPr>
        <w:t>Thus</w:t>
      </w:r>
      <w:proofErr w:type="gramEnd"/>
      <w:r w:rsidRPr="00A176AD">
        <w:rPr>
          <w:sz w:val="16"/>
        </w:rPr>
        <w:t xml:space="preserve"> </w:t>
      </w:r>
      <w:r w:rsidRPr="00A176AD">
        <w:rPr>
          <w:rStyle w:val="StyleUnderline"/>
        </w:rPr>
        <w:t xml:space="preserve">while reasonable disagreement exists on how large of a VSL to use and how much to count future generations, even low-end positions suggest </w:t>
      </w:r>
      <w:r w:rsidRPr="00A176AD">
        <w:rPr>
          <w:rStyle w:val="Emphasis"/>
        </w:rPr>
        <w:t>vast resource allocations</w:t>
      </w:r>
      <w:r w:rsidRPr="00A176AD">
        <w:rPr>
          <w:rStyle w:val="StyleUnderline"/>
        </w:rPr>
        <w:t xml:space="preserve"> should be redirected to reducing GCR. This conclusion is only </w:t>
      </w:r>
      <w:r w:rsidRPr="00A176AD">
        <w:rPr>
          <w:rStyle w:val="Emphasis"/>
        </w:rPr>
        <w:t>strengthened</w:t>
      </w:r>
      <w:r w:rsidRPr="00A176AD">
        <w:rPr>
          <w:rStyle w:val="StyleUnderline"/>
        </w:rPr>
        <w:t xml:space="preserve"> when considering the </w:t>
      </w:r>
      <w:r w:rsidRPr="00A176AD">
        <w:rPr>
          <w:rStyle w:val="Emphasis"/>
        </w:rPr>
        <w:t>astronomical size of the stakes</w:t>
      </w:r>
      <w:r w:rsidRPr="00A176AD">
        <w:rPr>
          <w:sz w:val="16"/>
        </w:rPr>
        <w:t xml:space="preserve">, but the same point holds either way. The bottom line is that, </w:t>
      </w:r>
      <w:proofErr w:type="gramStart"/>
      <w:r w:rsidRPr="00A176AD">
        <w:rPr>
          <w:rStyle w:val="StyleUnderline"/>
        </w:rPr>
        <w:t>as long as</w:t>
      </w:r>
      <w:proofErr w:type="gramEnd"/>
      <w:r w:rsidRPr="00A176AD">
        <w:rPr>
          <w:rStyle w:val="StyleUnderline"/>
        </w:rPr>
        <w:t xml:space="preserve"> something along the lines of the standard </w:t>
      </w:r>
      <w:proofErr w:type="spellStart"/>
      <w:r w:rsidRPr="00A176AD">
        <w:rPr>
          <w:rStyle w:val="StyleUnderline"/>
        </w:rPr>
        <w:t>riskequals</w:t>
      </w:r>
      <w:proofErr w:type="spellEnd"/>
      <w:r w:rsidRPr="00A176AD">
        <w:rPr>
          <w:rStyle w:val="StyleUnderline"/>
        </w:rPr>
        <w:t xml:space="preserve">-probability-times-magnitude framework is being used, then </w:t>
      </w:r>
      <w:r w:rsidRPr="00A176AD">
        <w:rPr>
          <w:rStyle w:val="Emphasis"/>
        </w:rPr>
        <w:t>even tiny GCR reductions</w:t>
      </w:r>
      <w:r w:rsidRPr="00A176AD">
        <w:rPr>
          <w:rStyle w:val="StyleUnderline"/>
        </w:rPr>
        <w:t xml:space="preserve"> merit significant effort. This point holds especially strongly for risks of catastrophes that would cause </w:t>
      </w:r>
      <w:r w:rsidRPr="00A176AD">
        <w:rPr>
          <w:rStyle w:val="Emphasis"/>
        </w:rPr>
        <w:t>permanent harm to global human civilization</w:t>
      </w:r>
      <w:r w:rsidRPr="00A176AD">
        <w:rPr>
          <w:rStyle w:val="StyleUnderline"/>
        </w:rPr>
        <w:t xml:space="preserve">. The discussion thus far has assumed that all human lives are valued equally. This assumption is </w:t>
      </w:r>
      <w:r w:rsidRPr="00A176AD">
        <w:rPr>
          <w:rStyle w:val="Emphasis"/>
        </w:rPr>
        <w:t>not universally held</w:t>
      </w:r>
      <w:r w:rsidRPr="00A176AD">
        <w:rPr>
          <w:sz w:val="16"/>
        </w:rPr>
        <w:t xml:space="preserve">. </w:t>
      </w:r>
      <w:r w:rsidRPr="00A176AD">
        <w:rPr>
          <w:rStyle w:val="StyleUnderline"/>
        </w:rPr>
        <w:t>People often value some people more than others</w:t>
      </w:r>
      <w:r w:rsidRPr="00A176AD">
        <w:rPr>
          <w:sz w:val="16"/>
        </w:rPr>
        <w:t xml:space="preserve">, favoring themselves, their family and friends, their compatriots, their generation, or others whom they identify with. </w:t>
      </w:r>
      <w:r w:rsidRPr="00A176AD">
        <w:rPr>
          <w:rStyle w:val="StyleUnderline"/>
        </w:rPr>
        <w:t>Great debates rage on across moral philosophy, economics, and other fields about how much people should value others</w:t>
      </w:r>
      <w:r w:rsidRPr="00A176AD">
        <w:rPr>
          <w:sz w:val="16"/>
        </w:rPr>
        <w:t xml:space="preserve"> who are distant in space, time, or social relation, as well as the unborn members of future generations. </w:t>
      </w:r>
      <w:r w:rsidRPr="00A176AD">
        <w:rPr>
          <w:rStyle w:val="StyleUnderline"/>
        </w:rPr>
        <w:t>This debate is crucial</w:t>
      </w:r>
      <w:r w:rsidRPr="00A176AD">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C80102">
        <w:rPr>
          <w:rStyle w:val="StyleUnderline"/>
          <w:highlight w:val="green"/>
        </w:rPr>
        <w:t xml:space="preserve">While everyone has the right to their </w:t>
      </w:r>
      <w:r w:rsidRPr="00C80102">
        <w:rPr>
          <w:rStyle w:val="Emphasis"/>
          <w:highlight w:val="green"/>
        </w:rPr>
        <w:t>own views</w:t>
      </w:r>
      <w:r w:rsidRPr="00A176AD">
        <w:rPr>
          <w:rStyle w:val="Emphasis"/>
        </w:rPr>
        <w:t xml:space="preserve"> and feelings</w:t>
      </w:r>
      <w:r w:rsidRPr="00A176AD">
        <w:rPr>
          <w:sz w:val="16"/>
        </w:rPr>
        <w:t xml:space="preserve">, we find that </w:t>
      </w:r>
      <w:r w:rsidRPr="00C80102">
        <w:rPr>
          <w:rStyle w:val="StyleUnderline"/>
          <w:highlight w:val="green"/>
        </w:rPr>
        <w:t xml:space="preserve">the strongest arguments are for the </w:t>
      </w:r>
      <w:r w:rsidRPr="00C80102">
        <w:rPr>
          <w:rStyle w:val="Emphasis"/>
          <w:highlight w:val="green"/>
        </w:rPr>
        <w:t>widely held position</w:t>
      </w:r>
      <w:r w:rsidRPr="00C80102">
        <w:rPr>
          <w:rStyle w:val="StyleUnderline"/>
          <w:highlight w:val="green"/>
        </w:rPr>
        <w:t xml:space="preserve"> that </w:t>
      </w:r>
      <w:r w:rsidRPr="00C80102">
        <w:rPr>
          <w:rStyle w:val="Emphasis"/>
          <w:highlight w:val="green"/>
        </w:rPr>
        <w:t>all human lives should be valued equally</w:t>
      </w:r>
      <w:r w:rsidRPr="00A176AD">
        <w:rPr>
          <w:rStyle w:val="StyleUnderline"/>
        </w:rPr>
        <w:t>.</w:t>
      </w:r>
      <w:r w:rsidRPr="00A176AD">
        <w:rPr>
          <w:sz w:val="16"/>
        </w:rPr>
        <w:t xml:space="preserve"> This position is succinctly stated in the United States Declaration of Independence, updated in the 1848 Declaration of Sentiments: “We hold these truths to be self-evident: that all men and 3 women are created equal”. </w:t>
      </w:r>
      <w:r w:rsidRPr="00C80102">
        <w:rPr>
          <w:rStyle w:val="StyleUnderline"/>
          <w:highlight w:val="green"/>
        </w:rPr>
        <w:t>Philosophers speak of a</w:t>
      </w:r>
      <w:r w:rsidRPr="00A176AD">
        <w:rPr>
          <w:rStyle w:val="StyleUnderline"/>
        </w:rPr>
        <w:t>n agent-neutral, objective “view from nowhere”</w:t>
      </w:r>
      <w:r w:rsidRPr="00A176AD">
        <w:rPr>
          <w:sz w:val="16"/>
        </w:rPr>
        <w:t xml:space="preserve"> (Nagel 1986) </w:t>
      </w:r>
      <w:r w:rsidRPr="00A176AD">
        <w:rPr>
          <w:rStyle w:val="StyleUnderline"/>
        </w:rPr>
        <w:t xml:space="preserve">or </w:t>
      </w:r>
      <w:r w:rsidRPr="00C80102">
        <w:rPr>
          <w:rStyle w:val="StyleUnderline"/>
          <w:highlight w:val="green"/>
        </w:rPr>
        <w:t>a “veil of ignorance”</w:t>
      </w:r>
      <w:r w:rsidRPr="00A176AD">
        <w:rPr>
          <w:sz w:val="16"/>
        </w:rPr>
        <w:t xml:space="preserve"> (Rawls 1971) </w:t>
      </w:r>
      <w:r w:rsidRPr="00C80102">
        <w:rPr>
          <w:rStyle w:val="StyleUnderline"/>
          <w:highlight w:val="green"/>
        </w:rPr>
        <w:t>in which each</w:t>
      </w:r>
      <w:r w:rsidRPr="00A176AD">
        <w:rPr>
          <w:rStyle w:val="StyleUnderline"/>
        </w:rPr>
        <w:t xml:space="preserve"> person </w:t>
      </w:r>
      <w:r w:rsidRPr="00C80102">
        <w:rPr>
          <w:rStyle w:val="StyleUnderline"/>
          <w:highlight w:val="green"/>
        </w:rPr>
        <w:t xml:space="preserve">considers what is best for society </w:t>
      </w:r>
      <w:r w:rsidRPr="00C80102">
        <w:rPr>
          <w:rStyle w:val="Emphasis"/>
          <w:highlight w:val="green"/>
        </w:rPr>
        <w:t>irrespective of which member</w:t>
      </w:r>
      <w:r w:rsidRPr="00A176AD">
        <w:rPr>
          <w:rStyle w:val="Emphasis"/>
        </w:rPr>
        <w:t xml:space="preserve"> of society </w:t>
      </w:r>
      <w:r w:rsidRPr="00C80102">
        <w:rPr>
          <w:rStyle w:val="Emphasis"/>
          <w:highlight w:val="green"/>
        </w:rPr>
        <w:t>they happen to be</w:t>
      </w:r>
      <w:r w:rsidRPr="00A176AD">
        <w:rPr>
          <w:sz w:val="16"/>
        </w:rPr>
        <w:t xml:space="preserve">. </w:t>
      </w:r>
      <w:r w:rsidRPr="00A176AD">
        <w:rPr>
          <w:rStyle w:val="StyleUnderline"/>
        </w:rPr>
        <w:t xml:space="preserve">Such a perspective </w:t>
      </w:r>
      <w:r w:rsidRPr="00A176AD">
        <w:rPr>
          <w:rStyle w:val="Emphasis"/>
        </w:rPr>
        <w:t xml:space="preserve">suggests </w:t>
      </w:r>
      <w:r w:rsidRPr="00C80102">
        <w:rPr>
          <w:rStyle w:val="Emphasis"/>
          <w:highlight w:val="green"/>
        </w:rPr>
        <w:t>valuing everyone equally</w:t>
      </w:r>
      <w:r w:rsidRPr="00A176AD">
        <w:rPr>
          <w:rStyle w:val="StyleUnderline"/>
        </w:rPr>
        <w:t xml:space="preserve">, regardless of who they are or where or when they live. This in turn </w:t>
      </w:r>
      <w:r w:rsidRPr="00C80102">
        <w:rPr>
          <w:rStyle w:val="StyleUnderline"/>
          <w:highlight w:val="green"/>
        </w:rPr>
        <w:t xml:space="preserve">suggests a </w:t>
      </w:r>
      <w:r w:rsidRPr="00C80102">
        <w:rPr>
          <w:rStyle w:val="Emphasis"/>
          <w:highlight w:val="green"/>
        </w:rPr>
        <w:t>very high value for reducing GCR</w:t>
      </w:r>
      <w:r w:rsidRPr="00A176AD">
        <w:rPr>
          <w:rStyle w:val="StyleUnderline"/>
        </w:rPr>
        <w:t xml:space="preserve">, or a high degree of priority for GCR reduction efforts. </w:t>
      </w:r>
    </w:p>
    <w:p w14:paraId="7A5F463B" w14:textId="77777777" w:rsidR="009C2D91" w:rsidRPr="008F5337" w:rsidRDefault="009C2D91" w:rsidP="009C2D91">
      <w:pPr>
        <w:pStyle w:val="Heading4"/>
      </w:pPr>
      <w:r>
        <w:t xml:space="preserve">Extinction first --- moral uncertainty. </w:t>
      </w:r>
    </w:p>
    <w:p w14:paraId="34164ACF" w14:textId="77777777" w:rsidR="009C2D91" w:rsidRPr="005F7BED" w:rsidRDefault="009C2D91" w:rsidP="009C2D91">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489C3F6" w14:textId="0B9FDDB9" w:rsidR="009C2D91" w:rsidRPr="00523258" w:rsidRDefault="009C2D91" w:rsidP="009C2D91">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71F27297" w14:textId="4E78A2EE" w:rsidR="009C2D91" w:rsidRDefault="009C2D91" w:rsidP="009C2D91">
      <w:pPr>
        <w:pStyle w:val="Heading3"/>
      </w:pPr>
      <w:r>
        <w:lastRenderedPageBreak/>
        <w:t>1NC – Case</w:t>
      </w:r>
    </w:p>
    <w:p w14:paraId="050F52EA" w14:textId="0BECC1E3" w:rsidR="00790CEB" w:rsidRDefault="00790CEB" w:rsidP="00790CEB">
      <w:pPr>
        <w:pStyle w:val="Heading4"/>
      </w:pPr>
      <w:r>
        <w:t xml:space="preserve">Vote neg on presumption—epistemic shifts are useless-read their Grove evidence it says extinction is </w:t>
      </w:r>
      <w:proofErr w:type="spellStart"/>
      <w:r>
        <w:t>inevtiable</w:t>
      </w:r>
      <w:proofErr w:type="spellEnd"/>
      <w:r>
        <w:t xml:space="preserve"> and all scholarly reorientations are futile—try or die for </w:t>
      </w:r>
      <w:proofErr w:type="spellStart"/>
      <w:r>
        <w:t>sustianability</w:t>
      </w:r>
      <w:proofErr w:type="spellEnd"/>
      <w:r>
        <w:t>. CX proves</w:t>
      </w:r>
    </w:p>
    <w:p w14:paraId="1A953590" w14:textId="77777777" w:rsidR="00DA58D5" w:rsidRPr="00B60AF0" w:rsidRDefault="00DA58D5" w:rsidP="00DA58D5">
      <w:pPr>
        <w:pStyle w:val="Heading4"/>
        <w:rPr>
          <w:rFonts w:cs="Calibri"/>
        </w:rPr>
      </w:pPr>
      <w:r>
        <w:rPr>
          <w:rFonts w:cs="Calibri"/>
        </w:rPr>
        <w:t xml:space="preserve">If the AFF does not read a card that defines or explains these things in the 1AR, you should vote NEG on </w:t>
      </w:r>
      <w:r w:rsidRPr="00B60AF0">
        <w:rPr>
          <w:rFonts w:cs="Calibri"/>
          <w:u w:val="single"/>
        </w:rPr>
        <w:t>presumption</w:t>
      </w:r>
      <w:r>
        <w:rPr>
          <w:rFonts w:cs="Calibri"/>
        </w:rPr>
        <w:t xml:space="preserve"> because the AFF could be understood as an insurrectionist guerilla tactic done by select groups OR a free invitation for whoever to hack whatever whenever. Also </w:t>
      </w:r>
      <w:r w:rsidRPr="00B60AF0">
        <w:rPr>
          <w:rFonts w:cs="Calibri"/>
          <w:u w:val="single"/>
        </w:rPr>
        <w:t>turns the case</w:t>
      </w:r>
      <w:r>
        <w:rPr>
          <w:rFonts w:cs="Calibri"/>
        </w:rPr>
        <w:t xml:space="preserve"> because “techno-managerialists” will interpret the plan conservatively, by defining or understanding technologies of control to </w:t>
      </w:r>
      <w:r w:rsidRPr="00B60AF0">
        <w:rPr>
          <w:rFonts w:cs="Calibri"/>
          <w:u w:val="single"/>
        </w:rPr>
        <w:t>not include</w:t>
      </w:r>
      <w:r>
        <w:rPr>
          <w:rFonts w:cs="Calibri"/>
        </w:rPr>
        <w:t xml:space="preserve"> the technology in space that is valuable to them.</w:t>
      </w:r>
    </w:p>
    <w:p w14:paraId="14D6DE16" w14:textId="77777777" w:rsidR="00790CEB" w:rsidRPr="00790CEB" w:rsidRDefault="00790CEB" w:rsidP="00790CEB"/>
    <w:p w14:paraId="52F41BF8" w14:textId="77777777" w:rsidR="000217D6" w:rsidRPr="00C03F2D" w:rsidRDefault="000217D6" w:rsidP="000217D6">
      <w:pPr>
        <w:pStyle w:val="Heading4"/>
        <w:rPr>
          <w:rFonts w:cs="Arial"/>
        </w:rPr>
      </w:pPr>
      <w:bookmarkStart w:id="0" w:name="_Hlk56931445"/>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won’t</w:t>
      </w:r>
      <w:r w:rsidRPr="00C03F2D">
        <w:rPr>
          <w:rFonts w:cs="Arial"/>
        </w:rPr>
        <w:t xml:space="preserve"> transition to </w:t>
      </w:r>
      <w:r>
        <w:rPr>
          <w:rFonts w:cs="Arial"/>
        </w:rPr>
        <w:t>socialism</w:t>
      </w:r>
      <w:r w:rsidRPr="00C03F2D">
        <w:rPr>
          <w:rFonts w:cs="Arial"/>
        </w:rPr>
        <w:t xml:space="preserve"> but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79E1EA3B" w14:textId="77777777" w:rsidR="000217D6" w:rsidRPr="00C03F2D" w:rsidRDefault="000217D6" w:rsidP="000217D6">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9" w:history="1">
        <w:r w:rsidRPr="00C03F2D">
          <w:rPr>
            <w:rStyle w:val="Hyperlink"/>
          </w:rPr>
          <w:t>https://reason.com/2018/03/12/climate-change-problems-will-be-solved-t</w:t>
        </w:r>
      </w:hyperlink>
      <w:r w:rsidRPr="00C03F2D">
        <w:t>; RP]</w:t>
      </w:r>
    </w:p>
    <w:p w14:paraId="6AE3E446" w14:textId="77777777" w:rsidR="000217D6" w:rsidRDefault="000217D6" w:rsidP="000217D6">
      <w:pPr>
        <w:rPr>
          <w:rFonts w:cstheme="majorHAnsi"/>
        </w:rPr>
      </w:pPr>
      <w:r w:rsidRPr="00C03F2D">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t xml:space="preserve"> of humans</w:t>
      </w:r>
      <w:proofErr w:type="gramStart"/>
      <w:r w:rsidRPr="00C03F2D">
        <w:t>….Now</w:t>
      </w:r>
      <w:proofErr w:type="gramEnd"/>
      <w:r w:rsidRPr="00C03F2D">
        <w:t xml:space="preserve"> </w:t>
      </w:r>
      <w:r w:rsidRPr="00C03F2D">
        <w:rPr>
          <w:rStyle w:val="StyleUnderline"/>
        </w:rPr>
        <w:t>we've found a way to engineer our own doomsday, and</w:t>
      </w:r>
      <w:r w:rsidRPr="00C03F2D">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t xml:space="preserve">, one way or another." Over at Scientific American, John </w:t>
      </w:r>
      <w:r w:rsidRPr="00C03F2D">
        <w:rPr>
          <w:rStyle w:val="StyleUnderline"/>
        </w:rPr>
        <w:t>Horgan considers</w:t>
      </w:r>
      <w:r w:rsidRPr="00C03F2D">
        <w:t xml:space="preserve"> some eco</w:t>
      </w:r>
      <w:r w:rsidRPr="00C03F2D">
        <w:rPr>
          <w:rStyle w:val="StyleUnderline"/>
        </w:rPr>
        <w:t>-modernist views on how humanity will</w:t>
      </w:r>
      <w:r w:rsidRPr="00C03F2D">
        <w:t xml:space="preserve"> indeed </w:t>
      </w:r>
      <w:r w:rsidRPr="00C03F2D">
        <w:rPr>
          <w:rStyle w:val="StyleUnderline"/>
        </w:rPr>
        <w:t>go about engineering our way out of</w:t>
      </w:r>
      <w:r w:rsidRPr="00C03F2D">
        <w:t xml:space="preserve"> the problems that </w:t>
      </w:r>
      <w:r w:rsidRPr="00C03F2D">
        <w:rPr>
          <w:rStyle w:val="StyleUnderline"/>
        </w:rPr>
        <w:t>climate change</w:t>
      </w:r>
      <w:r w:rsidRPr="00C03F2D">
        <w:t xml:space="preserve"> may pose. In an essay called "Should We Chill Out About Global </w:t>
      </w:r>
      <w:proofErr w:type="gramStart"/>
      <w:r w:rsidRPr="00C03F2D">
        <w:t>Warming?,</w:t>
      </w:r>
      <w:proofErr w:type="gramEnd"/>
      <w:r w:rsidRPr="00C03F2D">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t xml:space="preserve"> such </w:t>
      </w:r>
      <w:r w:rsidRPr="00C03F2D">
        <w:rPr>
          <w:rStyle w:val="StyleUnderline"/>
        </w:rPr>
        <w:t xml:space="preserve">optimism "is </w:t>
      </w:r>
      <w:r w:rsidRPr="00C03F2D">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t xml:space="preserve">. Indeed, </w:t>
      </w:r>
      <w:r w:rsidRPr="00C03F2D">
        <w:rPr>
          <w:rStyle w:val="StyleUnderline"/>
        </w:rPr>
        <w:t>a naive faith in stasis</w:t>
      </w:r>
      <w:r w:rsidRPr="00C03F2D">
        <w:t xml:space="preserve"> </w:t>
      </w:r>
      <w:r w:rsidRPr="00C03F2D">
        <w:lastRenderedPageBreak/>
        <w:t xml:space="preserve">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t xml:space="preserve"> change </w:t>
      </w:r>
      <w:r w:rsidRPr="00C03F2D">
        <w:rPr>
          <w:rStyle w:val="StyleUnderline"/>
        </w:rPr>
        <w:t>but to</w:t>
      </w:r>
      <w:r w:rsidRPr="00C03F2D">
        <w:t xml:space="preserve"> most of the </w:t>
      </w:r>
      <w:r w:rsidRPr="00C03F2D">
        <w:rPr>
          <w:rStyle w:val="StyleUnderline"/>
        </w:rPr>
        <w:t>problems</w:t>
      </w:r>
      <w:r w:rsidRPr="00C03F2D">
        <w:t xml:space="preserve"> that bedevil humanity. </w:t>
      </w:r>
      <w:r w:rsidRPr="00C03F2D">
        <w:rPr>
          <w:rStyle w:val="StyleUnderline"/>
        </w:rPr>
        <w:t>Boisvert</w:t>
      </w:r>
      <w:r w:rsidRPr="00C03F2D">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t xml:space="preserve"> and </w:t>
      </w:r>
      <w:proofErr w:type="spellStart"/>
      <w:r w:rsidRPr="00C03F2D">
        <w:t>availabilty</w:t>
      </w:r>
      <w:proofErr w:type="spellEnd"/>
      <w:r w:rsidRPr="00C03F2D">
        <w:t xml:space="preserve">, </w:t>
      </w:r>
      <w:r w:rsidRPr="00C03F2D">
        <w:rPr>
          <w:rStyle w:val="StyleUnderline"/>
        </w:rPr>
        <w:t>water supplies, heat</w:t>
      </w:r>
      <w:r w:rsidRPr="00C03F2D">
        <w:t xml:space="preserve"> waves, </w:t>
      </w:r>
      <w:r w:rsidRPr="00C03F2D">
        <w:rPr>
          <w:rStyle w:val="StyleUnderline"/>
        </w:rPr>
        <w:t>and rising seas</w:t>
      </w:r>
      <w:r w:rsidRPr="00C03F2D">
        <w:t>.</w:t>
      </w:r>
      <w:r w:rsidRPr="00C03F2D">
        <w:rPr>
          <w:rStyle w:val="StyleUnderline"/>
        </w:rPr>
        <w:t xml:space="preserve"> </w:t>
      </w:r>
      <w:r w:rsidRPr="00C03F2D">
        <w:t xml:space="preserve">"No, </w:t>
      </w:r>
      <w:r w:rsidRPr="00C03F2D">
        <w:rPr>
          <w:rStyle w:val="StyleUnderline"/>
          <w:highlight w:val="yellow"/>
        </w:rPr>
        <w:t xml:space="preserve">this </w:t>
      </w:r>
      <w:r w:rsidRPr="00C03F2D">
        <w:rPr>
          <w:rStyle w:val="Emphasis"/>
          <w:highlight w:val="yellow"/>
        </w:rPr>
        <w:t>isn't</w:t>
      </w:r>
      <w:r w:rsidRPr="00C03F2D">
        <w:t xml:space="preserve"> a </w:t>
      </w:r>
      <w:r w:rsidRPr="00C03F2D">
        <w:rPr>
          <w:rStyle w:val="Emphasis"/>
          <w:highlight w:val="yellow"/>
        </w:rPr>
        <w:t>denialist</w:t>
      </w:r>
      <w:r w:rsidRPr="00C03F2D">
        <w:t xml:space="preserve"> screed," Boisvert writes. </w:t>
      </w:r>
      <w:r w:rsidRPr="00C03F2D">
        <w:rPr>
          <w:rStyle w:val="StyleUnderline"/>
        </w:rPr>
        <w:t>"Human</w:t>
      </w:r>
      <w:r w:rsidRPr="00C03F2D">
        <w:t xml:space="preserve"> greenhouse </w:t>
      </w:r>
      <w:r w:rsidRPr="00C03F2D">
        <w:rPr>
          <w:rStyle w:val="StyleUnderline"/>
          <w:highlight w:val="yellow"/>
        </w:rPr>
        <w:t>emissions will</w:t>
      </w:r>
      <w:r w:rsidRPr="00C03F2D">
        <w:rPr>
          <w:rStyle w:val="StyleUnderline"/>
        </w:rPr>
        <w:t xml:space="preserve"> warm the planet</w:t>
      </w:r>
      <w:r w:rsidRPr="00C03F2D">
        <w:t xml:space="preserve">, raise the seas and </w:t>
      </w:r>
      <w:r w:rsidRPr="00C03F2D">
        <w:rPr>
          <w:rStyle w:val="StyleUnderline"/>
        </w:rPr>
        <w:t>derange</w:t>
      </w:r>
      <w:r w:rsidRPr="00C03F2D">
        <w:t xml:space="preserve"> the </w:t>
      </w:r>
      <w:r w:rsidRPr="00C03F2D">
        <w:rPr>
          <w:rStyle w:val="StyleUnderline"/>
        </w:rPr>
        <w:t>weather, and</w:t>
      </w:r>
      <w:r w:rsidRPr="00C03F2D">
        <w:t xml:space="preserve"> the resulting heat, flood and drought will </w:t>
      </w:r>
      <w:r w:rsidRPr="00C03F2D">
        <w:rPr>
          <w:rStyle w:val="StyleUnderline"/>
          <w:highlight w:val="yellow"/>
        </w:rPr>
        <w:t>be cataclysmic</w:t>
      </w:r>
      <w:r w:rsidRPr="00C03F2D">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t xml:space="preserve"> the </w:t>
      </w:r>
      <w:r w:rsidRPr="00C03F2D">
        <w:rPr>
          <w:rStyle w:val="StyleUnderline"/>
        </w:rPr>
        <w:t>climate upheaval will be large, the consequences for</w:t>
      </w:r>
      <w:r w:rsidRPr="00C03F2D">
        <w:t xml:space="preserve"> human </w:t>
      </w:r>
      <w:r w:rsidRPr="00C03F2D">
        <w:rPr>
          <w:rStyle w:val="StyleUnderline"/>
        </w:rPr>
        <w:t>well-being will be small</w:t>
      </w:r>
      <w:r w:rsidRPr="00C03F2D">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t xml:space="preserve"> adoption of air-</w:t>
      </w:r>
      <w:r w:rsidRPr="00C03F2D">
        <w:rPr>
          <w:rStyle w:val="StyleUnderline"/>
        </w:rPr>
        <w:t xml:space="preserve">conditioning, modern </w:t>
      </w:r>
      <w:r w:rsidRPr="00C03F2D">
        <w:rPr>
          <w:rStyle w:val="StyleUnderline"/>
          <w:highlight w:val="yellow"/>
        </w:rPr>
        <w:t>construction</w:t>
      </w:r>
      <w:r w:rsidRPr="00C03F2D">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t xml:space="preserve"> rising </w:t>
      </w:r>
      <w:r w:rsidRPr="00C03F2D">
        <w:rPr>
          <w:rStyle w:val="StyleUnderline"/>
        </w:rPr>
        <w:t>temperatures. He is entirely correct when he notes, "The most inexorable feature of</w:t>
      </w:r>
      <w:r w:rsidRPr="00C03F2D">
        <w:t xml:space="preserve"> climate-change </w:t>
      </w:r>
      <w:r w:rsidRPr="00C03F2D">
        <w:rPr>
          <w:rStyle w:val="Emphasis"/>
        </w:rPr>
        <w:t>modeling</w:t>
      </w:r>
      <w:r w:rsidRPr="00C03F2D">
        <w:rPr>
          <w:rStyle w:val="StyleUnderline"/>
        </w:rPr>
        <w:t xml:space="preserve"> isn't the</w:t>
      </w:r>
      <w:r w:rsidRPr="00C03F2D">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t xml:space="preserve"> global </w:t>
      </w:r>
      <w:r w:rsidRPr="00C03F2D">
        <w:rPr>
          <w:rStyle w:val="StyleUnderline"/>
        </w:rPr>
        <w:t>warming."</w:t>
      </w:r>
      <w:r w:rsidRPr="00C03F2D">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t xml:space="preserve">. As I wrote in 2009, </w:t>
      </w:r>
      <w:r w:rsidRPr="00C03F2D">
        <w:rPr>
          <w:rStyle w:val="StyleUnderline"/>
        </w:rPr>
        <w:t>"It is</w:t>
      </w:r>
      <w:r w:rsidRPr="00C03F2D">
        <w:t xml:space="preserve"> surely </w:t>
      </w:r>
      <w:r w:rsidRPr="00C03F2D">
        <w:rPr>
          <w:rStyle w:val="StyleUnderline"/>
        </w:rPr>
        <w:t>not unreasonable</w:t>
      </w:r>
      <w:r w:rsidRPr="00C03F2D">
        <w:t xml:space="preserve"> to argue </w:t>
      </w:r>
      <w:r w:rsidRPr="00C03F2D">
        <w:rPr>
          <w:rStyle w:val="StyleUnderline"/>
        </w:rPr>
        <w:t>that if one wants to help future generations deal with climate change, the best policies would be</w:t>
      </w:r>
      <w:r w:rsidRPr="00C03F2D">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t xml:space="preserve"> future </w:t>
      </w:r>
      <w:r w:rsidRPr="00C03F2D">
        <w:rPr>
          <w:rStyle w:val="StyleUnderline"/>
        </w:rPr>
        <w:t>generations with</w:t>
      </w:r>
      <w:r w:rsidRPr="00C03F2D">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t xml:space="preserve"> that could be used </w:t>
      </w:r>
      <w:r w:rsidRPr="00C03F2D">
        <w:rPr>
          <w:rStyle w:val="StyleUnderline"/>
        </w:rPr>
        <w:t>to handle whatever comes at them including climate change."</w:t>
      </w:r>
      <w:r w:rsidRPr="00C03F2D">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t xml:space="preserve">. Greater </w:t>
      </w:r>
      <w:r w:rsidRPr="00C03F2D">
        <w:rPr>
          <w:rStyle w:val="StyleUnderline"/>
        </w:rPr>
        <w:t>wealth also means</w:t>
      </w:r>
      <w:r w:rsidRPr="00C03F2D">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t xml:space="preserve"> speedier </w:t>
      </w:r>
      <w:r w:rsidRPr="00C03F2D">
        <w:rPr>
          <w:rStyle w:val="StyleUnderline"/>
        </w:rPr>
        <w:t>progress toward</w:t>
      </w:r>
      <w:r w:rsidRPr="00C03F2D">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t xml:space="preserve"> man-made </w:t>
      </w:r>
      <w:r w:rsidRPr="00C03F2D">
        <w:rPr>
          <w:rStyle w:val="StyleUnderline"/>
        </w:rPr>
        <w:t>climate change."</w:t>
      </w:r>
      <w:r w:rsidRPr="00C03F2D">
        <w:t xml:space="preserve"> Horgan concludes, </w:t>
      </w:r>
      <w:r w:rsidRPr="00C03F2D">
        <w:rPr>
          <w:rStyle w:val="StyleUnderline"/>
        </w:rPr>
        <w:t>"Greens fear</w:t>
      </w:r>
      <w:r w:rsidRPr="00C03F2D">
        <w:t xml:space="preserve"> that </w:t>
      </w:r>
      <w:r w:rsidRPr="00C03F2D">
        <w:rPr>
          <w:rStyle w:val="StyleUnderline"/>
          <w:highlight w:val="yellow"/>
        </w:rPr>
        <w:t>optimism will</w:t>
      </w:r>
      <w:r w:rsidRPr="00C03F2D">
        <w:rPr>
          <w:rStyle w:val="StyleUnderline"/>
        </w:rPr>
        <w:t xml:space="preserve"> foster complacency</w:t>
      </w:r>
      <w:r w:rsidRPr="00C03F2D">
        <w:t xml:space="preserve"> and hence undermine activism. </w:t>
      </w:r>
      <w:r w:rsidRPr="00C03F2D">
        <w:rPr>
          <w:rStyle w:val="StyleUnderline"/>
        </w:rPr>
        <w:t>But I find</w:t>
      </w:r>
      <w:r w:rsidRPr="00C03F2D">
        <w:t xml:space="preserve"> the </w:t>
      </w:r>
      <w:r w:rsidRPr="00C03F2D">
        <w:rPr>
          <w:rStyle w:val="StyleUnderline"/>
        </w:rPr>
        <w:t>essays</w:t>
      </w:r>
      <w:r w:rsidRPr="00C03F2D">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t>….These</w:t>
      </w:r>
      <w:proofErr w:type="gramEnd"/>
      <w:r w:rsidRPr="00C03F2D">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t xml:space="preserve"> human </w:t>
      </w:r>
      <w:r w:rsidRPr="00C03F2D">
        <w:rPr>
          <w:rStyle w:val="StyleUnderline"/>
        </w:rPr>
        <w:t>ingenuity is left free to solve problems, and that will prove</w:t>
      </w:r>
      <w:r w:rsidRPr="00C03F2D">
        <w:t xml:space="preserve"> to be </w:t>
      </w:r>
      <w:r w:rsidRPr="00C03F2D">
        <w:rPr>
          <w:rStyle w:val="StyleUnderline"/>
        </w:rPr>
        <w:t>the case with climate change</w:t>
      </w:r>
      <w:r w:rsidRPr="00C03F2D">
        <w:t xml:space="preserve"> as well.</w:t>
      </w:r>
      <w:r w:rsidRPr="00BC7495">
        <w:rPr>
          <w:rFonts w:cstheme="majorHAnsi"/>
        </w:rPr>
        <w:t xml:space="preserve"> </w:t>
      </w:r>
    </w:p>
    <w:p w14:paraId="43B94199" w14:textId="77777777" w:rsidR="000217D6" w:rsidRPr="00C6791F" w:rsidRDefault="000217D6" w:rsidP="000217D6">
      <w:pPr>
        <w:pStyle w:val="Heading4"/>
        <w:rPr>
          <w:rFonts w:cstheme="majorHAnsi"/>
        </w:rPr>
      </w:pPr>
      <w:r w:rsidRPr="00C6791F">
        <w:rPr>
          <w:rFonts w:cstheme="majorHAnsi"/>
        </w:rPr>
        <w:t xml:space="preserve">Capitalism </w:t>
      </w:r>
      <w:r w:rsidRPr="00C6791F">
        <w:rPr>
          <w:rFonts w:cstheme="majorHAnsi"/>
          <w:u w:val="single"/>
        </w:rPr>
        <w:t>sustainable</w:t>
      </w:r>
      <w:r w:rsidRPr="00C6791F">
        <w:rPr>
          <w:rFonts w:cstheme="majorHAnsi"/>
        </w:rPr>
        <w:t xml:space="preserve">, solves </w:t>
      </w:r>
      <w:r w:rsidRPr="00C6791F">
        <w:rPr>
          <w:rFonts w:cstheme="majorHAnsi"/>
          <w:u w:val="single"/>
        </w:rPr>
        <w:t>extinction</w:t>
      </w:r>
      <w:r w:rsidRPr="00C6791F">
        <w:rPr>
          <w:rFonts w:cstheme="majorHAnsi"/>
        </w:rPr>
        <w:t xml:space="preserve"> thru green tech </w:t>
      </w:r>
      <w:r w:rsidRPr="00C6791F">
        <w:rPr>
          <w:rFonts w:cstheme="majorHAnsi"/>
          <w:u w:val="single"/>
        </w:rPr>
        <w:t>innovation</w:t>
      </w:r>
    </w:p>
    <w:p w14:paraId="35166146" w14:textId="77777777" w:rsidR="000217D6" w:rsidRPr="00C6791F" w:rsidRDefault="000217D6" w:rsidP="000217D6">
      <w:pPr>
        <w:rPr>
          <w:rFonts w:cstheme="majorHAnsi"/>
        </w:rPr>
      </w:pPr>
      <w:proofErr w:type="spellStart"/>
      <w:r w:rsidRPr="00C6791F">
        <w:rPr>
          <w:rStyle w:val="Style13ptBold"/>
          <w:rFonts w:cstheme="majorHAnsi"/>
        </w:rPr>
        <w:t>Zimet</w:t>
      </w:r>
      <w:proofErr w:type="spellEnd"/>
      <w:r w:rsidRPr="00C6791F">
        <w:rPr>
          <w:rStyle w:val="Style13ptBold"/>
          <w:rFonts w:cstheme="majorHAnsi"/>
        </w:rPr>
        <w:t xml:space="preserve"> 20</w:t>
      </w:r>
      <w:r w:rsidRPr="00C6791F">
        <w:rPr>
          <w:rFonts w:cstheme="majorHAnsi"/>
        </w:rPr>
        <w:t xml:space="preserve"> </w:t>
      </w:r>
      <w:r w:rsidRPr="00C6791F">
        <w:rPr>
          <w:rFonts w:cstheme="majorHAnsi"/>
          <w:sz w:val="16"/>
          <w:szCs w:val="16"/>
        </w:rPr>
        <w:t xml:space="preserve">(Saul, Writer for the </w:t>
      </w:r>
      <w:proofErr w:type="spellStart"/>
      <w:r w:rsidRPr="00C6791F">
        <w:rPr>
          <w:rFonts w:cstheme="majorHAnsi"/>
          <w:sz w:val="16"/>
          <w:szCs w:val="16"/>
        </w:rPr>
        <w:t>the</w:t>
      </w:r>
      <w:proofErr w:type="spellEnd"/>
      <w:r w:rsidRPr="00C6791F">
        <w:rPr>
          <w:rFonts w:cstheme="majorHAnsi"/>
          <w:sz w:val="16"/>
          <w:szCs w:val="16"/>
        </w:rPr>
        <w:t xml:space="preserve"> Foundation for Economic Education.  Capitalism or the Climate? 5-17-20.  </w:t>
      </w:r>
      <w:hyperlink r:id="rId20" w:history="1">
        <w:r w:rsidRPr="00C6791F">
          <w:rPr>
            <w:rStyle w:val="Hyperlink"/>
            <w:rFonts w:cstheme="majorHAnsi"/>
            <w:sz w:val="16"/>
            <w:szCs w:val="16"/>
          </w:rPr>
          <w:t>https://quillette.com/2020/05/17/capitalism-or-the-climate /</w:t>
        </w:r>
      </w:hyperlink>
      <w:r w:rsidRPr="00C6791F">
        <w:rPr>
          <w:rFonts w:cstheme="majorHAnsi"/>
          <w:sz w:val="16"/>
          <w:szCs w:val="16"/>
        </w:rPr>
        <w:t>/</w:t>
      </w:r>
      <w:proofErr w:type="spellStart"/>
      <w:r w:rsidRPr="00C6791F">
        <w:rPr>
          <w:rFonts w:cstheme="majorHAnsi"/>
          <w:sz w:val="16"/>
          <w:szCs w:val="16"/>
        </w:rPr>
        <w:t>shree</w:t>
      </w:r>
      <w:proofErr w:type="spellEnd"/>
      <w:r w:rsidRPr="00C6791F">
        <w:rPr>
          <w:rFonts w:cstheme="majorHAnsi"/>
          <w:sz w:val="16"/>
          <w:szCs w:val="16"/>
        </w:rPr>
        <w:t>)</w:t>
      </w:r>
    </w:p>
    <w:p w14:paraId="369E9A57" w14:textId="77777777" w:rsidR="000217D6" w:rsidRPr="00C6791F" w:rsidRDefault="000217D6" w:rsidP="000217D6">
      <w:pPr>
        <w:rPr>
          <w:rFonts w:cstheme="majorHAnsi"/>
          <w:sz w:val="14"/>
        </w:rPr>
      </w:pPr>
      <w:r w:rsidRPr="00C6791F">
        <w:rPr>
          <w:rStyle w:val="StyleUnderline"/>
          <w:rFonts w:cstheme="majorHAnsi"/>
          <w:highlight w:val="cyan"/>
        </w:rPr>
        <w:t>Knowledge</w:t>
      </w:r>
      <w:r w:rsidRPr="00C6791F">
        <w:rPr>
          <w:rFonts w:cstheme="majorHAnsi"/>
          <w:sz w:val="14"/>
        </w:rPr>
        <w:t xml:space="preserve">, Deutsch argues, </w:t>
      </w:r>
      <w:r w:rsidRPr="00C6791F">
        <w:rPr>
          <w:rStyle w:val="StyleUnderline"/>
          <w:rFonts w:cstheme="majorHAnsi"/>
          <w:highlight w:val="cyan"/>
        </w:rPr>
        <w:t>is</w:t>
      </w:r>
      <w:r w:rsidRPr="00C6791F">
        <w:rPr>
          <w:rStyle w:val="StyleUnderline"/>
          <w:rFonts w:cstheme="majorHAnsi"/>
        </w:rPr>
        <w:t xml:space="preserve"> the variable </w:t>
      </w:r>
      <w:r w:rsidRPr="00C6791F">
        <w:rPr>
          <w:rStyle w:val="StyleUnderline"/>
          <w:rFonts w:cstheme="majorHAnsi"/>
          <w:highlight w:val="cyan"/>
        </w:rPr>
        <w:t>most relevant to</w:t>
      </w:r>
      <w:r w:rsidRPr="00C6791F">
        <w:rPr>
          <w:rStyle w:val="StyleUnderline"/>
          <w:rFonts w:cstheme="majorHAnsi"/>
        </w:rPr>
        <w:t xml:space="preserve"> our potential </w:t>
      </w:r>
      <w:r w:rsidRPr="00C6791F">
        <w:rPr>
          <w:rStyle w:val="StyleUnderline"/>
          <w:rFonts w:cstheme="majorHAnsi"/>
          <w:highlight w:val="cyan"/>
        </w:rPr>
        <w:t>flourishing</w:t>
      </w:r>
      <w:r w:rsidRPr="00C6791F">
        <w:rPr>
          <w:rFonts w:cstheme="majorHAnsi"/>
          <w:sz w:val="14"/>
        </w:rPr>
        <w:t xml:space="preserve">. When Arctic populations survive in the Arctic and Amazonian populations survive in the Amazon, they do it by means of specific knowledge. If Deutsch were suddenly transported to the primeval Great Rift Valley, he would die for lack of knowledge. Without the requisite knowledge, humans will die virtually anywhere. With the requisite knowledge, encoded in brains, genes, computers, or other substrates, </w:t>
      </w:r>
      <w:r w:rsidRPr="00C6791F">
        <w:rPr>
          <w:rStyle w:val="StyleUnderline"/>
          <w:rFonts w:cstheme="majorHAnsi"/>
          <w:highlight w:val="cyan"/>
        </w:rPr>
        <w:t>humans can survive</w:t>
      </w:r>
      <w:r w:rsidRPr="00C6791F">
        <w:rPr>
          <w:rFonts w:cstheme="majorHAnsi"/>
          <w:sz w:val="14"/>
        </w:rPr>
        <w:t xml:space="preserve"> virtually </w:t>
      </w:r>
      <w:r w:rsidRPr="00C6791F">
        <w:rPr>
          <w:rStyle w:val="StyleUnderline"/>
          <w:rFonts w:cstheme="majorHAnsi"/>
        </w:rPr>
        <w:t>anywhere</w:t>
      </w:r>
      <w:r w:rsidRPr="00C6791F">
        <w:rPr>
          <w:rFonts w:cstheme="majorHAnsi"/>
          <w:sz w:val="14"/>
        </w:rPr>
        <w:t xml:space="preserve">, </w:t>
      </w:r>
      <w:r w:rsidRPr="00C6791F">
        <w:rPr>
          <w:rStyle w:val="StyleUnderline"/>
          <w:rFonts w:cstheme="majorHAnsi"/>
        </w:rPr>
        <w:t>on</w:t>
      </w:r>
      <w:r w:rsidRPr="00C6791F">
        <w:rPr>
          <w:rFonts w:cstheme="majorHAnsi"/>
          <w:sz w:val="14"/>
        </w:rPr>
        <w:t xml:space="preserve"> the </w:t>
      </w:r>
      <w:r w:rsidRPr="00C6791F">
        <w:rPr>
          <w:rStyle w:val="StyleUnderline"/>
          <w:rFonts w:cstheme="majorHAnsi"/>
        </w:rPr>
        <w:t>Earth or</w:t>
      </w:r>
      <w:r w:rsidRPr="00C6791F">
        <w:rPr>
          <w:rFonts w:cstheme="majorHAnsi"/>
          <w:sz w:val="14"/>
        </w:rPr>
        <w:t xml:space="preserve"> elsewhere </w:t>
      </w:r>
      <w:r w:rsidRPr="00C6791F">
        <w:rPr>
          <w:rStyle w:val="StyleUnderline"/>
          <w:rFonts w:cstheme="majorHAnsi"/>
          <w:highlight w:val="cyan"/>
        </w:rPr>
        <w:t>in space</w:t>
      </w:r>
      <w:r w:rsidRPr="00C6791F">
        <w:rPr>
          <w:rFonts w:cstheme="majorHAnsi"/>
          <w:sz w:val="14"/>
        </w:rPr>
        <w:t>:</w:t>
      </w:r>
    </w:p>
    <w:p w14:paraId="7D93C242" w14:textId="77777777" w:rsidR="000217D6" w:rsidRPr="00C6791F" w:rsidRDefault="000217D6" w:rsidP="000217D6">
      <w:pPr>
        <w:rPr>
          <w:rFonts w:cstheme="majorHAnsi"/>
          <w:sz w:val="14"/>
        </w:rPr>
      </w:pPr>
      <w:r w:rsidRPr="00C6791F">
        <w:rPr>
          <w:rFonts w:cstheme="majorHAnsi"/>
          <w:sz w:val="14"/>
        </w:rPr>
        <w:t xml:space="preserve">Whether </w:t>
      </w:r>
      <w:r w:rsidRPr="00C6791F">
        <w:rPr>
          <w:rStyle w:val="StyleUnderline"/>
          <w:rFonts w:cstheme="majorHAnsi"/>
        </w:rPr>
        <w:t>humans could live</w:t>
      </w:r>
      <w:r w:rsidRPr="00C6791F">
        <w:rPr>
          <w:rFonts w:cstheme="majorHAnsi"/>
          <w:sz w:val="14"/>
        </w:rPr>
        <w:t xml:space="preserve"> entirely </w:t>
      </w:r>
      <w:r w:rsidRPr="00C6791F">
        <w:rPr>
          <w:rStyle w:val="StyleUnderline"/>
          <w:rFonts w:cstheme="majorHAnsi"/>
        </w:rPr>
        <w:t>outside the biosphere</w:t>
      </w:r>
      <w:r w:rsidRPr="00C6791F">
        <w:rPr>
          <w:rFonts w:cstheme="majorHAnsi"/>
          <w:sz w:val="14"/>
        </w:rPr>
        <w:t xml:space="preserve">—say, on the moon—does not depend on the quirks of human biochemistry. Just as humans currently cause over a </w:t>
      </w:r>
      <w:proofErr w:type="spellStart"/>
      <w:r w:rsidRPr="00C6791F">
        <w:rPr>
          <w:rFonts w:cstheme="majorHAnsi"/>
          <w:sz w:val="14"/>
        </w:rPr>
        <w:t>tonne</w:t>
      </w:r>
      <w:proofErr w:type="spellEnd"/>
      <w:r w:rsidRPr="00C6791F">
        <w:rPr>
          <w:rFonts w:cstheme="majorHAnsi"/>
          <w:sz w:val="14"/>
        </w:rPr>
        <w:t xml:space="preserve"> of vitamin C to appear in </w:t>
      </w:r>
      <w:proofErr w:type="spellStart"/>
      <w:r w:rsidRPr="00C6791F">
        <w:rPr>
          <w:rFonts w:cstheme="majorHAnsi"/>
          <w:sz w:val="14"/>
        </w:rPr>
        <w:t>Oxfordshire</w:t>
      </w:r>
      <w:proofErr w:type="spellEnd"/>
      <w:r w:rsidRPr="00C6791F">
        <w:rPr>
          <w:rFonts w:cstheme="majorHAnsi"/>
          <w:sz w:val="14"/>
        </w:rPr>
        <w:t xml:space="preserve"> every week (from their farms and </w:t>
      </w:r>
      <w:r w:rsidRPr="00C6791F">
        <w:rPr>
          <w:rFonts w:cstheme="majorHAnsi"/>
          <w:sz w:val="14"/>
        </w:rPr>
        <w:lastRenderedPageBreak/>
        <w:t xml:space="preserve">factories), so they could do the same on the moon—and the same goes for breathable air, water, and comfortable temperature and all their other parochial needs. Those needs can all be met, given the right knowledge, </w:t>
      </w:r>
      <w:r w:rsidRPr="00C6791F">
        <w:rPr>
          <w:rStyle w:val="StyleUnderline"/>
          <w:rFonts w:cstheme="majorHAnsi"/>
          <w:highlight w:val="cyan"/>
        </w:rPr>
        <w:t>by transforming</w:t>
      </w:r>
      <w:r w:rsidRPr="00C6791F">
        <w:rPr>
          <w:rFonts w:cstheme="majorHAnsi"/>
          <w:sz w:val="14"/>
        </w:rPr>
        <w:t xml:space="preserve"> other </w:t>
      </w:r>
      <w:r w:rsidRPr="00C6791F">
        <w:rPr>
          <w:rStyle w:val="StyleUnderline"/>
          <w:rFonts w:cstheme="majorHAnsi"/>
          <w:highlight w:val="cyan"/>
        </w:rPr>
        <w:t>resources</w:t>
      </w:r>
      <w:r w:rsidRPr="00C6791F">
        <w:rPr>
          <w:rFonts w:cstheme="majorHAnsi"/>
          <w:sz w:val="14"/>
        </w:rPr>
        <w:t>.</w:t>
      </w:r>
    </w:p>
    <w:p w14:paraId="28906932" w14:textId="77777777" w:rsidR="000217D6" w:rsidRPr="00C6791F" w:rsidRDefault="000217D6" w:rsidP="000217D6">
      <w:pPr>
        <w:rPr>
          <w:rFonts w:cstheme="majorHAnsi"/>
          <w:sz w:val="14"/>
        </w:rPr>
      </w:pPr>
      <w:r w:rsidRPr="00C6791F">
        <w:rPr>
          <w:rFonts w:cstheme="majorHAnsi"/>
          <w:sz w:val="14"/>
        </w:rPr>
        <w:t xml:space="preserve">Deutsch explains that even today humans possess the technology to colonize the Moon and other stereotypically harsh environments. At this time in history, colonizing the moon would be prohibitively expensive. But right </w:t>
      </w:r>
      <w:proofErr w:type="gramStart"/>
      <w:r w:rsidRPr="00C6791F">
        <w:rPr>
          <w:rFonts w:cstheme="majorHAnsi"/>
          <w:sz w:val="14"/>
        </w:rPr>
        <w:t>now</w:t>
      </w:r>
      <w:proofErr w:type="gramEnd"/>
      <w:r w:rsidRPr="00C6791F">
        <w:rPr>
          <w:rFonts w:cstheme="majorHAnsi"/>
          <w:sz w:val="14"/>
        </w:rPr>
        <w:t xml:space="preserve"> you can buy a 4-terabyte hard-drive on Amazon for under 100 dollars. In 1980, that much storage cost about 772 million dollars. The price of technology frequently undergoes enormous reductions as science moves forward. Given that the price of digital memory was divided by millions in just a few decades, imagine the extraterrestrial societies we could conceivably build </w:t>
      </w:r>
      <w:r w:rsidRPr="00C6791F">
        <w:rPr>
          <w:rStyle w:val="StyleUnderline"/>
          <w:rFonts w:cstheme="majorHAnsi"/>
          <w:highlight w:val="cyan"/>
        </w:rPr>
        <w:t>after</w:t>
      </w:r>
      <w:r w:rsidRPr="00C6791F">
        <w:rPr>
          <w:rFonts w:cstheme="majorHAnsi"/>
          <w:sz w:val="14"/>
        </w:rPr>
        <w:t xml:space="preserve"> perhaps a few centuries of </w:t>
      </w:r>
      <w:r w:rsidRPr="00C6791F">
        <w:rPr>
          <w:rStyle w:val="StyleUnderline"/>
          <w:rFonts w:cstheme="majorHAnsi"/>
          <w:highlight w:val="cyan"/>
        </w:rPr>
        <w:t xml:space="preserve">compounding </w:t>
      </w:r>
      <w:r w:rsidRPr="00C6791F">
        <w:rPr>
          <w:rStyle w:val="Emphasis"/>
          <w:rFonts w:cstheme="majorHAnsi"/>
          <w:highlight w:val="cyan"/>
        </w:rPr>
        <w:t>scientific and economic growth</w:t>
      </w:r>
      <w:r w:rsidRPr="00C6791F">
        <w:rPr>
          <w:rFonts w:cstheme="majorHAnsi"/>
          <w:sz w:val="14"/>
        </w:rPr>
        <w:t>.</w:t>
      </w:r>
    </w:p>
    <w:p w14:paraId="47206986" w14:textId="77777777" w:rsidR="000217D6" w:rsidRPr="00C6791F" w:rsidRDefault="000217D6" w:rsidP="000217D6">
      <w:pPr>
        <w:rPr>
          <w:rFonts w:cstheme="majorHAnsi"/>
          <w:sz w:val="14"/>
          <w:szCs w:val="14"/>
        </w:rPr>
      </w:pPr>
      <w:r w:rsidRPr="00C6791F">
        <w:rPr>
          <w:rFonts w:cstheme="majorHAnsi"/>
          <w:sz w:val="14"/>
          <w:szCs w:val="14"/>
        </w:rPr>
        <w:t>However, my argument is not that we will ever colonize space, nor that we should plan to do so. As Neil deGrasse Tyson argues, it will probably be trivial to adapt to a wide range of Earth climates long before it is feasible to colonize the Moon or Mars. Rather, I am pointing out that any dependence we have on specific environmental conditions is the result of insufficient knowledge.</w:t>
      </w:r>
    </w:p>
    <w:p w14:paraId="417D02A9" w14:textId="77777777" w:rsidR="000217D6" w:rsidRPr="00C6791F" w:rsidRDefault="000217D6" w:rsidP="000217D6">
      <w:pPr>
        <w:rPr>
          <w:rFonts w:cstheme="majorHAnsi"/>
          <w:sz w:val="14"/>
          <w:szCs w:val="14"/>
        </w:rPr>
      </w:pPr>
      <w:r w:rsidRPr="00C6791F">
        <w:rPr>
          <w:rFonts w:cstheme="majorHAnsi"/>
          <w:sz w:val="14"/>
          <w:szCs w:val="14"/>
        </w:rPr>
        <w:t>Capitalism and the production of knowledge</w:t>
      </w:r>
    </w:p>
    <w:p w14:paraId="73DBE415" w14:textId="77777777" w:rsidR="000217D6" w:rsidRPr="00C6791F" w:rsidRDefault="000217D6" w:rsidP="000217D6">
      <w:pPr>
        <w:rPr>
          <w:rFonts w:cstheme="majorHAnsi"/>
          <w:sz w:val="14"/>
          <w:szCs w:val="14"/>
        </w:rPr>
      </w:pPr>
      <w:r w:rsidRPr="00C6791F">
        <w:rPr>
          <w:rFonts w:cstheme="majorHAnsi"/>
          <w:sz w:val="14"/>
          <w:szCs w:val="14"/>
        </w:rPr>
        <w:t xml:space="preserve">Throughout nearly </w:t>
      </w:r>
      <w:proofErr w:type="gramStart"/>
      <w:r w:rsidRPr="00C6791F">
        <w:rPr>
          <w:rFonts w:cstheme="majorHAnsi"/>
          <w:sz w:val="14"/>
          <w:szCs w:val="14"/>
        </w:rPr>
        <w:t>all of</w:t>
      </w:r>
      <w:proofErr w:type="gramEnd"/>
      <w:r w:rsidRPr="00C6791F">
        <w:rPr>
          <w:rFonts w:cstheme="majorHAnsi"/>
          <w:sz w:val="14"/>
          <w:szCs w:val="14"/>
        </w:rPr>
        <w:t xml:space="preserve"> human history, widespread economic growth per capita did not exist. Productivity per capita was ubiquitously stagnant; generation after generation, millennium after millennium, extreme poverty remained nearly universal and large-scale economic progress was not even imaginable. Virtually everyone lived on less than $3.50 per day in today’s dollars according to research from University of Oxford economist Max </w:t>
      </w:r>
      <w:proofErr w:type="spellStart"/>
      <w:r w:rsidRPr="00C6791F">
        <w:rPr>
          <w:rFonts w:cstheme="majorHAnsi"/>
          <w:sz w:val="14"/>
          <w:szCs w:val="14"/>
        </w:rPr>
        <w:t>Roser</w:t>
      </w:r>
      <w:proofErr w:type="spellEnd"/>
      <w:r w:rsidRPr="00C6791F">
        <w:rPr>
          <w:rFonts w:cstheme="majorHAnsi"/>
          <w:sz w:val="14"/>
          <w:szCs w:val="14"/>
        </w:rPr>
        <w:t>, and the average person lived on much less. That’s even worse than it sounds, because (among other reasons) most of the things we can buy today had yet to be invented, and people didn’t have access to most of the information that informs our purchases in the 21st century.</w:t>
      </w:r>
    </w:p>
    <w:p w14:paraId="55C9FFE6" w14:textId="77777777" w:rsidR="000217D6" w:rsidRPr="00C6791F" w:rsidRDefault="000217D6" w:rsidP="000217D6">
      <w:pPr>
        <w:rPr>
          <w:rFonts w:cstheme="majorHAnsi"/>
          <w:sz w:val="14"/>
          <w:szCs w:val="14"/>
        </w:rPr>
      </w:pPr>
      <w:r w:rsidRPr="00C6791F">
        <w:rPr>
          <w:rFonts w:cstheme="majorHAnsi"/>
          <w:sz w:val="14"/>
          <w:szCs w:val="14"/>
        </w:rPr>
        <w:t>Then, starting in Western Europe in the 16th, 17th, and 18th centuries, an unprecedented breadth of optimism emerged and turned wealth (resources hoarded away in vaults and mattresses) into capital (resources invested in future production and discovery). Thus, capitalism was born, and with it, exponential economic growth began to spread across most of the Earth (a process that continues to this day). As a result, both the rich and the poor are consistently getting rapidly richer for the first time in human history. Whereas 94 percent of the population was in extreme poverty as recently as 1820, in 1990 the number was down to 36 percent, and in 2015 the number was less than 10 percent. And as the world gets wealthier, countless important things proliferate, such as access to nutrition, freedom from violence, improvements in life expectancy, and of course, the access to and production of scientific and technological knowledge.</w:t>
      </w:r>
    </w:p>
    <w:p w14:paraId="416B0793" w14:textId="77777777" w:rsidR="000217D6" w:rsidRPr="00C6791F" w:rsidRDefault="000217D6" w:rsidP="000217D6">
      <w:pPr>
        <w:rPr>
          <w:rFonts w:cstheme="majorHAnsi"/>
          <w:sz w:val="14"/>
          <w:szCs w:val="14"/>
        </w:rPr>
      </w:pPr>
      <w:r w:rsidRPr="00C6791F">
        <w:rPr>
          <w:rFonts w:cstheme="majorHAnsi"/>
          <w:sz w:val="14"/>
          <w:szCs w:val="14"/>
        </w:rPr>
        <w:t xml:space="preserve">Knowledge is produced and spread in many ways. Education is one crucial variable, for the purpose of having both an educated population of innovators and a thriving research community. According to research from the Brookings Institute, educational </w:t>
      </w:r>
      <w:proofErr w:type="gramStart"/>
      <w:r w:rsidRPr="00C6791F">
        <w:rPr>
          <w:rFonts w:cstheme="majorHAnsi"/>
          <w:sz w:val="14"/>
          <w:szCs w:val="14"/>
        </w:rPr>
        <w:t>opportunities</w:t>
      </w:r>
      <w:proofErr w:type="gramEnd"/>
      <w:r w:rsidRPr="00C6791F">
        <w:rPr>
          <w:rFonts w:cstheme="majorHAnsi"/>
          <w:sz w:val="14"/>
          <w:szCs w:val="14"/>
        </w:rPr>
        <w:t xml:space="preserve"> and outcomes for the affluent radically exceed those for the poor—not just between countries, or within them, but everywhere. This is to be expected. Whether funded by individuals or government programs, it costs a lot of resources to build strong educational institutions and invest in educating generations of students. Poor populations who can barely afford shelter, clean water, food, and medicine don’t have much left over to invest in less immediate necessities such as education. And of course, this creates a feedback loop with causation running in both directions—if a population is uneducated, escaping poverty is much more difficult; if a population is poor, investing in education is much more difficult.</w:t>
      </w:r>
    </w:p>
    <w:p w14:paraId="420E7742" w14:textId="77777777" w:rsidR="000217D6" w:rsidRPr="00C6791F" w:rsidRDefault="000217D6" w:rsidP="000217D6">
      <w:pPr>
        <w:rPr>
          <w:rFonts w:cstheme="majorHAnsi"/>
          <w:sz w:val="14"/>
          <w:szCs w:val="14"/>
        </w:rPr>
      </w:pPr>
      <w:r w:rsidRPr="00C6791F">
        <w:rPr>
          <w:rStyle w:val="StyleUnderline"/>
          <w:rFonts w:cstheme="majorHAnsi"/>
        </w:rPr>
        <w:t xml:space="preserve">Another foundational tool for knowledge production is innovation, which </w:t>
      </w:r>
      <w:r w:rsidRPr="00C6791F">
        <w:rPr>
          <w:rStyle w:val="StyleUnderline"/>
          <w:rFonts w:cstheme="majorHAnsi"/>
          <w:highlight w:val="cyan"/>
        </w:rPr>
        <w:t>capital and profit motive facilitate</w:t>
      </w:r>
      <w:r w:rsidRPr="00C6791F">
        <w:rPr>
          <w:rStyle w:val="StyleUnderline"/>
          <w:rFonts w:cstheme="majorHAnsi"/>
        </w:rPr>
        <w:t xml:space="preserve">. A large amount of </w:t>
      </w:r>
      <w:r w:rsidRPr="00C6791F">
        <w:rPr>
          <w:rStyle w:val="StyleUnderline"/>
          <w:rFonts w:cstheme="majorHAnsi"/>
          <w:highlight w:val="cyan"/>
        </w:rPr>
        <w:t>innovation</w:t>
      </w:r>
      <w:r w:rsidRPr="00C6791F">
        <w:rPr>
          <w:rStyle w:val="StyleUnderline"/>
          <w:rFonts w:cstheme="majorHAnsi"/>
        </w:rPr>
        <w:t xml:space="preserve"> comes from excess capital being invested in new research and development</w:t>
      </w:r>
      <w:r w:rsidRPr="00C6791F">
        <w:rPr>
          <w:rFonts w:cstheme="majorHAnsi"/>
          <w:sz w:val="14"/>
        </w:rPr>
        <w:t xml:space="preserve">. Poorer populations, whether subnational, national, or global, have less to invest in prospective new inventions and processes of which the details are unpredictable in advance. </w:t>
      </w:r>
      <w:r w:rsidRPr="00C6791F">
        <w:rPr>
          <w:rStyle w:val="StyleUnderline"/>
          <w:rFonts w:cstheme="majorHAnsi"/>
        </w:rPr>
        <w:t>No system incentivizes useful investments and disincentivizes wasteful investments better than the capitalist system, in which the investor’s own capital is on the line</w:t>
      </w:r>
      <w:r w:rsidRPr="00C6791F">
        <w:rPr>
          <w:rFonts w:cstheme="majorHAnsi"/>
          <w:sz w:val="14"/>
        </w:rPr>
        <w:t xml:space="preserve">. Incentives and wealth are two main reasons why </w:t>
      </w:r>
      <w:proofErr w:type="gramStart"/>
      <w:r w:rsidRPr="00C6791F">
        <w:rPr>
          <w:rFonts w:cstheme="majorHAnsi"/>
          <w:sz w:val="14"/>
        </w:rPr>
        <w:t>all of</w:t>
      </w:r>
      <w:proofErr w:type="gramEnd"/>
      <w:r w:rsidRPr="00C6791F">
        <w:rPr>
          <w:rFonts w:cstheme="majorHAnsi"/>
          <w:sz w:val="14"/>
        </w:rPr>
        <w:t xml:space="preserve"> the most innovative nations, such as </w:t>
      </w:r>
      <w:r w:rsidRPr="00C6791F">
        <w:rPr>
          <w:rStyle w:val="StyleUnderline"/>
          <w:rFonts w:cstheme="majorHAnsi"/>
          <w:highlight w:val="cyan"/>
        </w:rPr>
        <w:t>the top 10</w:t>
      </w:r>
      <w:r w:rsidRPr="00C6791F">
        <w:rPr>
          <w:rStyle w:val="StyleUnderline"/>
          <w:rFonts w:cstheme="majorHAnsi"/>
        </w:rPr>
        <w:t xml:space="preserve"> on the</w:t>
      </w:r>
      <w:r w:rsidRPr="00C6791F">
        <w:rPr>
          <w:rFonts w:cstheme="majorHAnsi"/>
          <w:sz w:val="14"/>
        </w:rPr>
        <w:t xml:space="preserve"> 2020 Bloomberg </w:t>
      </w:r>
      <w:r w:rsidRPr="00C6791F">
        <w:rPr>
          <w:rStyle w:val="StyleUnderline"/>
          <w:rFonts w:cstheme="majorHAnsi"/>
        </w:rPr>
        <w:t xml:space="preserve">Innovation Index, </w:t>
      </w:r>
      <w:r w:rsidRPr="00C6791F">
        <w:rPr>
          <w:rStyle w:val="StyleUnderline"/>
          <w:rFonts w:cstheme="majorHAnsi"/>
          <w:highlight w:val="cyan"/>
        </w:rPr>
        <w:t>are capitalist</w:t>
      </w:r>
      <w:r w:rsidRPr="00C6791F">
        <w:rPr>
          <w:rStyle w:val="StyleUnderline"/>
          <w:rFonts w:cstheme="majorHAnsi"/>
        </w:rPr>
        <w:t xml:space="preserve"> countries</w:t>
      </w:r>
      <w:r w:rsidRPr="00C6791F">
        <w:rPr>
          <w:rFonts w:cstheme="majorHAnsi"/>
          <w:sz w:val="14"/>
        </w:rPr>
        <w:t xml:space="preserve">. The sociologist Susan </w:t>
      </w:r>
      <w:r w:rsidRPr="00C6791F">
        <w:rPr>
          <w:rFonts w:cstheme="majorHAnsi"/>
          <w:sz w:val="14"/>
          <w:szCs w:val="14"/>
        </w:rPr>
        <w:t>Cozzens at the Georgia Institute of Technology offers a succinct description of the process:</w:t>
      </w:r>
    </w:p>
    <w:p w14:paraId="4001E52F" w14:textId="77777777" w:rsidR="000217D6" w:rsidRPr="00C6791F" w:rsidRDefault="000217D6" w:rsidP="000217D6">
      <w:pPr>
        <w:rPr>
          <w:rFonts w:cstheme="majorHAnsi"/>
          <w:sz w:val="14"/>
          <w:szCs w:val="14"/>
        </w:rPr>
      </w:pPr>
      <w:r w:rsidRPr="00C6791F">
        <w:rPr>
          <w:rFonts w:cstheme="majorHAnsi"/>
          <w:sz w:val="14"/>
          <w:szCs w:val="14"/>
        </w:rPr>
        <w:t xml:space="preserve">In the classic literature of the economics of innovation, private firms are the driving force. They seek competitive advantage in the market by introducing new products that give them a temporary monopoly. By charging high prices during the period of temporary monopoly, the firm makes profits and grows. Introducing new processes can result in competitive advantage if that step reduces costs or increases productivity. In this view, firms drive innovation </w:t>
      </w:r>
      <w:proofErr w:type="gramStart"/>
      <w:r w:rsidRPr="00C6791F">
        <w:rPr>
          <w:rFonts w:cstheme="majorHAnsi"/>
          <w:sz w:val="14"/>
          <w:szCs w:val="14"/>
        </w:rPr>
        <w:t>in order to</w:t>
      </w:r>
      <w:proofErr w:type="gramEnd"/>
      <w:r w:rsidRPr="00C6791F">
        <w:rPr>
          <w:rFonts w:cstheme="majorHAnsi"/>
          <w:sz w:val="14"/>
          <w:szCs w:val="14"/>
        </w:rPr>
        <w:t xml:space="preserve"> survive and win in the marketplace.</w:t>
      </w:r>
    </w:p>
    <w:p w14:paraId="23C21D7C" w14:textId="77777777" w:rsidR="000217D6" w:rsidRPr="00C6791F" w:rsidRDefault="000217D6" w:rsidP="000217D6">
      <w:pPr>
        <w:rPr>
          <w:rFonts w:cstheme="majorHAnsi"/>
          <w:sz w:val="14"/>
        </w:rPr>
      </w:pPr>
      <w:r w:rsidRPr="00C6791F">
        <w:rPr>
          <w:rFonts w:cstheme="majorHAnsi"/>
          <w:sz w:val="14"/>
        </w:rPr>
        <w:t xml:space="preserve">Indeed, </w:t>
      </w:r>
      <w:r w:rsidRPr="00C6791F">
        <w:rPr>
          <w:rStyle w:val="Emphasis"/>
          <w:rFonts w:cstheme="majorHAnsi"/>
          <w:highlight w:val="cyan"/>
        </w:rPr>
        <w:t>no</w:t>
      </w:r>
      <w:r w:rsidRPr="00C6791F">
        <w:rPr>
          <w:rStyle w:val="Emphasis"/>
          <w:rFonts w:cstheme="majorHAnsi"/>
        </w:rPr>
        <w:t xml:space="preserve"> serious </w:t>
      </w:r>
      <w:r w:rsidRPr="00C6791F">
        <w:rPr>
          <w:rStyle w:val="Emphasis"/>
          <w:rFonts w:cstheme="majorHAnsi"/>
          <w:highlight w:val="cyan"/>
        </w:rPr>
        <w:t>critics of capital</w:t>
      </w:r>
      <w:r w:rsidRPr="00C6791F">
        <w:rPr>
          <w:rStyle w:val="Emphasis"/>
          <w:rFonts w:cstheme="majorHAnsi"/>
        </w:rPr>
        <w:t xml:space="preserve">ism </w:t>
      </w:r>
      <w:r w:rsidRPr="00C6791F">
        <w:rPr>
          <w:rStyle w:val="Emphasis"/>
          <w:rFonts w:cstheme="majorHAnsi"/>
          <w:highlight w:val="cyan"/>
        </w:rPr>
        <w:t>argue</w:t>
      </w:r>
      <w:r w:rsidRPr="00C6791F">
        <w:rPr>
          <w:rStyle w:val="Emphasis"/>
          <w:rFonts w:cstheme="majorHAnsi"/>
        </w:rPr>
        <w:t xml:space="preserve"> that </w:t>
      </w:r>
      <w:r w:rsidRPr="00C6791F">
        <w:rPr>
          <w:rStyle w:val="Emphasis"/>
          <w:rFonts w:cstheme="majorHAnsi"/>
          <w:highlight w:val="cyan"/>
        </w:rPr>
        <w:t>any other system produces greater</w:t>
      </w:r>
      <w:r w:rsidRPr="00C6791F">
        <w:rPr>
          <w:rStyle w:val="Emphasis"/>
          <w:rFonts w:cstheme="majorHAnsi"/>
        </w:rPr>
        <w:t xml:space="preserve"> material wealth and </w:t>
      </w:r>
      <w:r w:rsidRPr="00C6791F">
        <w:rPr>
          <w:rStyle w:val="Emphasis"/>
          <w:rFonts w:cstheme="majorHAnsi"/>
          <w:highlight w:val="cyan"/>
        </w:rPr>
        <w:t>innovation</w:t>
      </w:r>
      <w:r w:rsidRPr="00C6791F">
        <w:rPr>
          <w:rFonts w:cstheme="majorHAnsi"/>
          <w:sz w:val="14"/>
        </w:rPr>
        <w:t xml:space="preserve">. </w:t>
      </w:r>
      <w:r w:rsidRPr="00C6791F">
        <w:rPr>
          <w:rStyle w:val="Emphasis"/>
          <w:rFonts w:cstheme="majorHAnsi"/>
        </w:rPr>
        <w:t>Even</w:t>
      </w:r>
      <w:r w:rsidRPr="00C6791F">
        <w:rPr>
          <w:rFonts w:cstheme="majorHAnsi"/>
          <w:sz w:val="14"/>
        </w:rPr>
        <w:t xml:space="preserve"> Marxists, capitalism’s most vehement antagonists, generally acknowledge that no system has ever produced more innovation and abundance. In The Communist Manifesto in 1848, </w:t>
      </w:r>
      <w:r w:rsidRPr="00C6791F">
        <w:rPr>
          <w:rStyle w:val="Emphasis"/>
          <w:rFonts w:cstheme="majorHAnsi"/>
          <w:highlight w:val="cyan"/>
        </w:rPr>
        <w:t>Marx</w:t>
      </w:r>
      <w:r w:rsidRPr="00C6791F">
        <w:rPr>
          <w:rStyle w:val="Emphasis"/>
          <w:rFonts w:cstheme="majorHAnsi"/>
        </w:rPr>
        <w:t xml:space="preserve"> and Engels </w:t>
      </w:r>
      <w:r w:rsidRPr="00C6791F">
        <w:rPr>
          <w:rStyle w:val="Emphasis"/>
          <w:rFonts w:cstheme="majorHAnsi"/>
          <w:highlight w:val="cyan"/>
        </w:rPr>
        <w:t>wrote</w:t>
      </w:r>
      <w:r w:rsidRPr="00C6791F">
        <w:rPr>
          <w:rFonts w:cstheme="majorHAnsi"/>
          <w:sz w:val="14"/>
        </w:rPr>
        <w:t xml:space="preserve"> this:</w:t>
      </w:r>
    </w:p>
    <w:p w14:paraId="68F1D69E" w14:textId="77777777" w:rsidR="000217D6" w:rsidRPr="00C6791F" w:rsidRDefault="000217D6" w:rsidP="000217D6">
      <w:pPr>
        <w:rPr>
          <w:rFonts w:cstheme="majorHAnsi"/>
          <w:sz w:val="14"/>
        </w:rPr>
      </w:pPr>
      <w:r w:rsidRPr="00C6791F">
        <w:rPr>
          <w:rStyle w:val="Emphasis"/>
          <w:rFonts w:cstheme="majorHAnsi"/>
          <w:highlight w:val="cyan"/>
        </w:rPr>
        <w:t>The bourgeoisie</w:t>
      </w:r>
      <w:r w:rsidRPr="00C6791F">
        <w:rPr>
          <w:rFonts w:cstheme="majorHAnsi"/>
          <w:sz w:val="14"/>
        </w:rPr>
        <w:t xml:space="preserve"> [</w:t>
      </w:r>
      <w:r w:rsidRPr="00C6791F">
        <w:rPr>
          <w:rStyle w:val="Emphasis"/>
          <w:rFonts w:cstheme="majorHAnsi"/>
        </w:rPr>
        <w:t>capitalist class</w:t>
      </w:r>
      <w:r w:rsidRPr="00C6791F">
        <w:rPr>
          <w:rFonts w:cstheme="majorHAnsi"/>
          <w:sz w:val="14"/>
        </w:rPr>
        <w:t xml:space="preserve">], during its rule of scarce one hundred years, </w:t>
      </w:r>
      <w:r w:rsidRPr="00C6791F">
        <w:rPr>
          <w:rStyle w:val="Emphasis"/>
          <w:rFonts w:cstheme="majorHAnsi"/>
        </w:rPr>
        <w:t xml:space="preserve">has </w:t>
      </w:r>
      <w:r w:rsidRPr="00C6791F">
        <w:rPr>
          <w:rStyle w:val="Emphasis"/>
          <w:rFonts w:cstheme="majorHAnsi"/>
          <w:highlight w:val="cyan"/>
        </w:rPr>
        <w:t>created more</w:t>
      </w:r>
      <w:r w:rsidRPr="00C6791F">
        <w:rPr>
          <w:rStyle w:val="Emphasis"/>
          <w:rFonts w:cstheme="majorHAnsi"/>
        </w:rPr>
        <w:t xml:space="preserve"> massive</w:t>
      </w:r>
      <w:r w:rsidRPr="00C6791F">
        <w:rPr>
          <w:rFonts w:cstheme="majorHAnsi"/>
          <w:sz w:val="14"/>
        </w:rPr>
        <w:t xml:space="preserve"> and more colossal </w:t>
      </w:r>
      <w:r w:rsidRPr="00C6791F">
        <w:rPr>
          <w:rStyle w:val="Emphasis"/>
          <w:rFonts w:cstheme="majorHAnsi"/>
          <w:highlight w:val="cyan"/>
        </w:rPr>
        <w:t>productive forces than</w:t>
      </w:r>
      <w:r w:rsidRPr="00C6791F">
        <w:rPr>
          <w:rFonts w:cstheme="majorHAnsi"/>
          <w:sz w:val="14"/>
        </w:rPr>
        <w:t xml:space="preserve"> have </w:t>
      </w:r>
      <w:r w:rsidRPr="00C6791F">
        <w:rPr>
          <w:rStyle w:val="Emphasis"/>
          <w:rFonts w:cstheme="majorHAnsi"/>
          <w:highlight w:val="cyan"/>
        </w:rPr>
        <w:t>all preceding generations</w:t>
      </w:r>
      <w:r w:rsidRPr="00C6791F">
        <w:rPr>
          <w:rStyle w:val="Emphasis"/>
          <w:rFonts w:cstheme="majorHAnsi"/>
        </w:rPr>
        <w:t xml:space="preserve"> together</w:t>
      </w:r>
      <w:r w:rsidRPr="00C6791F">
        <w:rPr>
          <w:rFonts w:cstheme="majorHAnsi"/>
          <w:sz w:val="14"/>
        </w:rPr>
        <w:t xml:space="preserve">. Subjection of Nature’s forces to man, machinery, application of chemistry to industry and agriculture, steam-navigation, railways, electric telegraphs, clearing of whole continents for cultivation, </w:t>
      </w:r>
      <w:proofErr w:type="spellStart"/>
      <w:r w:rsidRPr="00C6791F">
        <w:rPr>
          <w:rFonts w:cstheme="majorHAnsi"/>
          <w:sz w:val="14"/>
        </w:rPr>
        <w:t>canalisation</w:t>
      </w:r>
      <w:proofErr w:type="spellEnd"/>
      <w:r w:rsidRPr="00C6791F">
        <w:rPr>
          <w:rFonts w:cstheme="majorHAnsi"/>
          <w:sz w:val="14"/>
        </w:rPr>
        <w:t xml:space="preserve"> of rivers, whole populations conjured out of the ground—what earlier century had even a presentiment that such productive forces slumbered in the lap of social </w:t>
      </w:r>
      <w:proofErr w:type="spellStart"/>
      <w:r w:rsidRPr="00C6791F">
        <w:rPr>
          <w:rFonts w:cstheme="majorHAnsi"/>
          <w:sz w:val="14"/>
        </w:rPr>
        <w:t>labour</w:t>
      </w:r>
      <w:proofErr w:type="spellEnd"/>
      <w:r w:rsidRPr="00C6791F">
        <w:rPr>
          <w:rFonts w:cstheme="majorHAnsi"/>
          <w:sz w:val="14"/>
        </w:rPr>
        <w:t>?</w:t>
      </w:r>
    </w:p>
    <w:p w14:paraId="20C34A8F" w14:textId="77777777" w:rsidR="000217D6" w:rsidRPr="00C6791F" w:rsidRDefault="000217D6" w:rsidP="000217D6">
      <w:pPr>
        <w:rPr>
          <w:rFonts w:cstheme="majorHAnsi"/>
          <w:sz w:val="14"/>
          <w:szCs w:val="14"/>
        </w:rPr>
      </w:pPr>
      <w:r w:rsidRPr="00C6791F">
        <w:rPr>
          <w:rFonts w:cstheme="majorHAnsi"/>
          <w:sz w:val="14"/>
          <w:szCs w:val="14"/>
        </w:rPr>
        <w:t>If only Marx and Engels could see how drastically the affluence of the proletariat has grown under global capitalism since then.</w:t>
      </w:r>
    </w:p>
    <w:p w14:paraId="7F101DA5" w14:textId="77777777" w:rsidR="000217D6" w:rsidRPr="00C6791F" w:rsidRDefault="000217D6" w:rsidP="000217D6">
      <w:pPr>
        <w:rPr>
          <w:rFonts w:cstheme="majorHAnsi"/>
          <w:sz w:val="14"/>
          <w:szCs w:val="14"/>
        </w:rPr>
      </w:pPr>
      <w:r w:rsidRPr="00C6791F">
        <w:rPr>
          <w:rFonts w:cstheme="majorHAnsi"/>
          <w:sz w:val="14"/>
          <w:szCs w:val="14"/>
        </w:rPr>
        <w:lastRenderedPageBreak/>
        <w:t>Environmental technology</w:t>
      </w:r>
    </w:p>
    <w:p w14:paraId="284E5102" w14:textId="77777777" w:rsidR="000217D6" w:rsidRPr="00C6791F" w:rsidRDefault="000217D6" w:rsidP="000217D6">
      <w:pPr>
        <w:rPr>
          <w:rFonts w:cstheme="majorHAnsi"/>
          <w:sz w:val="14"/>
          <w:szCs w:val="14"/>
        </w:rPr>
      </w:pPr>
      <w:r w:rsidRPr="00C6791F">
        <w:rPr>
          <w:rFonts w:cstheme="majorHAnsi"/>
          <w:sz w:val="14"/>
          <w:szCs w:val="14"/>
        </w:rPr>
        <w:t>In 1894, just 21 years before Einstein’s theory of general relativity, the Nobel Prize-winning physicist Albert Michelson famously proclaimed, “The more important fundamental laws and facts of physical science have all been discovered, and these are now so firmly established that the possibility of their ever being supplanted in consequence of new discoveries is exceedingly remote.” Some phenomena, like blizzards and thunderstorms, are somewhat predictable to those with the requisite equipment and training. But the future of human knowledge is no such phenomenon. Discoveries, by their very nature, are unknown until they are not. Innovations are often unimaginable until they occur because the act of imagining them is what brings them into existence.</w:t>
      </w:r>
    </w:p>
    <w:p w14:paraId="5F867C30" w14:textId="77777777" w:rsidR="000217D6" w:rsidRPr="00C6791F" w:rsidRDefault="000217D6" w:rsidP="000217D6">
      <w:pPr>
        <w:rPr>
          <w:rFonts w:cstheme="majorHAnsi"/>
          <w:sz w:val="14"/>
          <w:szCs w:val="14"/>
        </w:rPr>
      </w:pPr>
      <w:r w:rsidRPr="00C6791F">
        <w:rPr>
          <w:rFonts w:cstheme="majorHAnsi"/>
          <w:sz w:val="14"/>
          <w:szCs w:val="14"/>
        </w:rPr>
        <w:t>The history of failures to predict future knowledge is long and robust. In 1901, two years before they both achieved flight by aircraft, Wilbur Wright said to his brother, “Don’t think men will fly for a thousand years.” In 1932, just six years before the successful splitting of the atom, Albert Einstein said</w:t>
      </w:r>
      <w:proofErr w:type="gramStart"/>
      <w:r w:rsidRPr="00C6791F">
        <w:rPr>
          <w:rFonts w:cstheme="majorHAnsi"/>
          <w:sz w:val="14"/>
          <w:szCs w:val="14"/>
        </w:rPr>
        <w:t>, ”There</w:t>
      </w:r>
      <w:proofErr w:type="gramEnd"/>
      <w:r w:rsidRPr="00C6791F">
        <w:rPr>
          <w:rFonts w:cstheme="majorHAnsi"/>
          <w:sz w:val="14"/>
          <w:szCs w:val="14"/>
        </w:rPr>
        <w:t xml:space="preserve"> is not the slightest indication that nuclear energy will ever be obtainable.” In 1957, 12 years before Neil Armstrong set foot on the Moon, the father of radio Lee de Forest stated, “Man will never reach the Moon regardless of all future scientific advances.”</w:t>
      </w:r>
    </w:p>
    <w:p w14:paraId="45571BB3" w14:textId="77777777" w:rsidR="000217D6" w:rsidRPr="00C6791F" w:rsidRDefault="000217D6" w:rsidP="000217D6">
      <w:pPr>
        <w:rPr>
          <w:rFonts w:cstheme="majorHAnsi"/>
          <w:sz w:val="14"/>
          <w:szCs w:val="14"/>
        </w:rPr>
      </w:pPr>
      <w:r w:rsidRPr="00C6791F">
        <w:rPr>
          <w:rFonts w:cstheme="majorHAnsi"/>
          <w:sz w:val="14"/>
          <w:szCs w:val="14"/>
        </w:rPr>
        <w:t xml:space="preserve">Even after world-changing technologies are invented, estimates of their utility are often wildly inaccurate. The Internet, cars, and telephones were all dismissed as insignificant inventions in the years preceding their universal ascendance. </w:t>
      </w:r>
      <w:proofErr w:type="gramStart"/>
      <w:r w:rsidRPr="00C6791F">
        <w:rPr>
          <w:rFonts w:cstheme="majorHAnsi"/>
          <w:sz w:val="14"/>
          <w:szCs w:val="14"/>
        </w:rPr>
        <w:t>So</w:t>
      </w:r>
      <w:proofErr w:type="gramEnd"/>
      <w:r w:rsidRPr="00C6791F">
        <w:rPr>
          <w:rFonts w:cstheme="majorHAnsi"/>
          <w:sz w:val="14"/>
          <w:szCs w:val="14"/>
        </w:rPr>
        <w:t xml:space="preserve"> we should be skeptical when we see publications like the BBC, Bloomberg, and Forbes denying the plausibility of imminent technological advances on our climate problems. The truth is nobody has any idea what salutary innovations and discoveries do or do not exist in our imminent future.</w:t>
      </w:r>
    </w:p>
    <w:p w14:paraId="39CE68D6" w14:textId="77777777" w:rsidR="000217D6" w:rsidRPr="00C6791F" w:rsidRDefault="000217D6" w:rsidP="000217D6">
      <w:pPr>
        <w:rPr>
          <w:rFonts w:cstheme="majorHAnsi"/>
          <w:sz w:val="14"/>
        </w:rPr>
      </w:pPr>
      <w:r w:rsidRPr="00C6791F">
        <w:rPr>
          <w:rFonts w:cstheme="majorHAnsi"/>
          <w:sz w:val="14"/>
        </w:rPr>
        <w:t xml:space="preserve">Many popular </w:t>
      </w:r>
      <w:r w:rsidRPr="00C6791F">
        <w:rPr>
          <w:rStyle w:val="StyleUnderline"/>
          <w:rFonts w:cstheme="majorHAnsi"/>
          <w:highlight w:val="cyan"/>
        </w:rPr>
        <w:t>tech</w:t>
      </w:r>
      <w:r w:rsidRPr="00C6791F">
        <w:rPr>
          <w:rFonts w:cstheme="majorHAnsi"/>
          <w:sz w:val="14"/>
        </w:rPr>
        <w:t xml:space="preserve">nological </w:t>
      </w:r>
      <w:r w:rsidRPr="00C6791F">
        <w:rPr>
          <w:rStyle w:val="StyleUnderline"/>
          <w:rFonts w:cstheme="majorHAnsi"/>
        </w:rPr>
        <w:t>solutions</w:t>
      </w:r>
      <w:r w:rsidRPr="00C6791F">
        <w:rPr>
          <w:rFonts w:cstheme="majorHAnsi"/>
          <w:sz w:val="14"/>
        </w:rPr>
        <w:t xml:space="preserve"> to environmental issues </w:t>
      </w:r>
      <w:r w:rsidRPr="00C6791F">
        <w:rPr>
          <w:rStyle w:val="StyleUnderline"/>
          <w:rFonts w:cstheme="majorHAnsi"/>
          <w:highlight w:val="cyan"/>
        </w:rPr>
        <w:t>have</w:t>
      </w:r>
      <w:r w:rsidRPr="00C6791F">
        <w:rPr>
          <w:rFonts w:cstheme="majorHAnsi"/>
          <w:sz w:val="14"/>
        </w:rPr>
        <w:t xml:space="preserve"> already </w:t>
      </w:r>
      <w:r w:rsidRPr="00C6791F">
        <w:rPr>
          <w:rStyle w:val="StyleUnderline"/>
          <w:rFonts w:cstheme="majorHAnsi"/>
          <w:highlight w:val="cyan"/>
        </w:rPr>
        <w:t>been proposed</w:t>
      </w:r>
      <w:r w:rsidRPr="00C6791F">
        <w:rPr>
          <w:rFonts w:cstheme="majorHAnsi"/>
          <w:sz w:val="14"/>
        </w:rPr>
        <w:t xml:space="preserve"> in recent years. </w:t>
      </w:r>
      <w:r w:rsidRPr="00C6791F">
        <w:rPr>
          <w:rStyle w:val="StyleUnderline"/>
          <w:rFonts w:cstheme="majorHAnsi"/>
          <w:highlight w:val="cyan"/>
        </w:rPr>
        <w:t>Carbon capture</w:t>
      </w:r>
      <w:r w:rsidRPr="00C6791F">
        <w:rPr>
          <w:rFonts w:cstheme="majorHAnsi"/>
          <w:sz w:val="14"/>
        </w:rPr>
        <w:t xml:space="preserve"> and sequestration technology is endorsed by climate scientists at the Intergovernmental Panel on Climate Change (IPCC) as well as by United States Congress members from both the Democratic and Republican parties. </w:t>
      </w:r>
      <w:r w:rsidRPr="00C6791F">
        <w:rPr>
          <w:rStyle w:val="StyleUnderline"/>
          <w:rFonts w:cstheme="majorHAnsi"/>
          <w:highlight w:val="cyan"/>
        </w:rPr>
        <w:t>Inventions</w:t>
      </w:r>
      <w:r w:rsidRPr="00C6791F">
        <w:rPr>
          <w:rFonts w:cstheme="majorHAnsi"/>
          <w:sz w:val="14"/>
        </w:rPr>
        <w:t xml:space="preserve"> are being implemented </w:t>
      </w:r>
      <w:r w:rsidRPr="00C6791F">
        <w:rPr>
          <w:rStyle w:val="StyleUnderline"/>
          <w:rFonts w:cstheme="majorHAnsi"/>
          <w:highlight w:val="cyan"/>
        </w:rPr>
        <w:t>to remove plastic</w:t>
      </w:r>
      <w:r w:rsidRPr="00C6791F">
        <w:rPr>
          <w:rFonts w:cstheme="majorHAnsi"/>
          <w:sz w:val="14"/>
        </w:rPr>
        <w:t xml:space="preserve"> from the oceans. </w:t>
      </w:r>
      <w:r w:rsidRPr="00C6791F">
        <w:rPr>
          <w:rStyle w:val="StyleUnderline"/>
          <w:rFonts w:cstheme="majorHAnsi"/>
          <w:highlight w:val="cyan"/>
        </w:rPr>
        <w:t>Sea walls</w:t>
      </w:r>
      <w:r w:rsidRPr="00C6791F">
        <w:rPr>
          <w:rFonts w:cstheme="majorHAnsi"/>
          <w:sz w:val="14"/>
        </w:rPr>
        <w:t xml:space="preserve"> are being engineered in some coastal communities and considered at larger scales to </w:t>
      </w:r>
      <w:r w:rsidRPr="00C6791F">
        <w:rPr>
          <w:rStyle w:val="StyleUnderline"/>
          <w:rFonts w:cstheme="majorHAnsi"/>
          <w:highlight w:val="cyan"/>
        </w:rPr>
        <w:t>mitigate sea level</w:t>
      </w:r>
      <w:r w:rsidRPr="00C6791F">
        <w:rPr>
          <w:rFonts w:cstheme="majorHAnsi"/>
          <w:sz w:val="14"/>
        </w:rPr>
        <w:t xml:space="preserve"> rise.</w:t>
      </w:r>
    </w:p>
    <w:p w14:paraId="3E98A62B" w14:textId="77777777" w:rsidR="000217D6" w:rsidRPr="00C6791F" w:rsidRDefault="000217D6" w:rsidP="000217D6">
      <w:pPr>
        <w:rPr>
          <w:rFonts w:cstheme="majorHAnsi"/>
          <w:sz w:val="14"/>
          <w:szCs w:val="14"/>
        </w:rPr>
      </w:pPr>
      <w:r w:rsidRPr="00C6791F">
        <w:rPr>
          <w:rFonts w:cstheme="majorHAnsi"/>
          <w:sz w:val="14"/>
          <w:szCs w:val="14"/>
        </w:rPr>
        <w:t>In The Climate Casino, Nordhaus writes: “Current estimates are that geoengineering would cost between one tenth and one hundredth as much as reducing CO2 emissions for an equivalent amount of cooling.” But at their present level of development, such technologies are inadequate to the full scope of the problem because they don’t sufficiently address certain dangers such as ocean acidification. Therefore, many environmentalists prefer extreme reductions in carbon emissions, which would stop anthropogenic climate change at its root. But anthropogenic climate change is not just a phenomenon of the future. The Washington Post, the Los Angeles Times, CNN, and other news organizations have noted that it is already having serious effects here and now. The transition from predicted impact to experienced impact took place decades ago. So, how well are we adapting so far?</w:t>
      </w:r>
    </w:p>
    <w:p w14:paraId="012BA3F4" w14:textId="77777777" w:rsidR="000217D6" w:rsidRPr="00C6791F" w:rsidRDefault="000217D6" w:rsidP="000217D6">
      <w:pPr>
        <w:rPr>
          <w:rFonts w:cstheme="majorHAnsi"/>
          <w:sz w:val="14"/>
          <w:szCs w:val="14"/>
        </w:rPr>
      </w:pPr>
      <w:r w:rsidRPr="00C6791F">
        <w:rPr>
          <w:rFonts w:cstheme="majorHAnsi"/>
          <w:sz w:val="14"/>
          <w:szCs w:val="14"/>
        </w:rPr>
        <w:t xml:space="preserve">Scientific American reports that global warming may already be responsible for 150,000 deaths worldwide each year due to its effects on the frequency and scale of floods and hurricanes, </w:t>
      </w:r>
      <w:proofErr w:type="gramStart"/>
      <w:r w:rsidRPr="00C6791F">
        <w:rPr>
          <w:rFonts w:cstheme="majorHAnsi"/>
          <w:sz w:val="14"/>
          <w:szCs w:val="14"/>
        </w:rPr>
        <w:t>droughts</w:t>
      </w:r>
      <w:proofErr w:type="gramEnd"/>
      <w:r w:rsidRPr="00C6791F">
        <w:rPr>
          <w:rFonts w:cstheme="majorHAnsi"/>
          <w:sz w:val="14"/>
          <w:szCs w:val="14"/>
        </w:rPr>
        <w:t xml:space="preserve"> and heat waves, spread of vector-borne diseases, and other factors. However, research from the Reason Foundation shows that deaths caused by extreme weather events have declined by more than 90 percent since 1920. University of Oxford economist Max </w:t>
      </w:r>
      <w:proofErr w:type="spellStart"/>
      <w:r w:rsidRPr="00C6791F">
        <w:rPr>
          <w:rFonts w:cstheme="majorHAnsi"/>
          <w:sz w:val="14"/>
          <w:szCs w:val="14"/>
        </w:rPr>
        <w:t>Roser’s</w:t>
      </w:r>
      <w:proofErr w:type="spellEnd"/>
      <w:r w:rsidRPr="00C6791F">
        <w:rPr>
          <w:rFonts w:cstheme="majorHAnsi"/>
          <w:sz w:val="14"/>
          <w:szCs w:val="14"/>
        </w:rPr>
        <w:t xml:space="preserve"> research shows that the burden of disease, famine, and other relevant problems have also declined in recent years and decades (the disease statistics cited above are older than the COVID-19 pandemic, but there is no evidence that COVID-19 is directly exacerbated by climate change like vector-borne diseases such as malaria and dengue are). And overall life expectancy has risen globally from about 34 years in 1900 to about 72 years in 2019.</w:t>
      </w:r>
    </w:p>
    <w:p w14:paraId="023D8370" w14:textId="77777777" w:rsidR="000217D6" w:rsidRPr="00C6791F" w:rsidRDefault="000217D6" w:rsidP="000217D6">
      <w:pPr>
        <w:rPr>
          <w:rFonts w:cstheme="majorHAnsi"/>
          <w:sz w:val="14"/>
          <w:szCs w:val="14"/>
        </w:rPr>
      </w:pPr>
      <w:r w:rsidRPr="00C6791F">
        <w:rPr>
          <w:rFonts w:cstheme="majorHAnsi"/>
          <w:sz w:val="14"/>
          <w:szCs w:val="14"/>
        </w:rPr>
        <w:t>Why are climate-related death rates declining overall while climate change seems to be causing more deaths? Because as economic activity continues to drive up carbon emissions, the resulting growth rates give more communities access to strongly built and climate-controlled buildings, medical education and supplies, life-saving infrastructure such as hospitals and clean water, and many other enormous advantages. When the media and activists argue that burning fossil fuels has not been worth the climate-related damage to human life, they are counting the victims of climate catastrophe while ignoring the beneficiaries of economic growth in developing countries and elsewhere. That is a mistake because the two are inextricably linked.</w:t>
      </w:r>
    </w:p>
    <w:p w14:paraId="0CE81138" w14:textId="77777777" w:rsidR="000217D6" w:rsidRPr="00C6791F" w:rsidRDefault="000217D6" w:rsidP="000217D6">
      <w:pPr>
        <w:rPr>
          <w:rFonts w:cstheme="majorHAnsi"/>
          <w:sz w:val="14"/>
          <w:szCs w:val="14"/>
        </w:rPr>
      </w:pPr>
      <w:r w:rsidRPr="00C6791F">
        <w:rPr>
          <w:rFonts w:cstheme="majorHAnsi"/>
          <w:sz w:val="14"/>
          <w:szCs w:val="14"/>
        </w:rPr>
        <w:t>Choose your own extinction</w:t>
      </w:r>
    </w:p>
    <w:p w14:paraId="3DE952CB" w14:textId="77777777" w:rsidR="000217D6" w:rsidRPr="00C6791F" w:rsidRDefault="000217D6" w:rsidP="000217D6">
      <w:pPr>
        <w:rPr>
          <w:rFonts w:cstheme="majorHAnsi"/>
          <w:sz w:val="14"/>
          <w:szCs w:val="14"/>
        </w:rPr>
      </w:pPr>
      <w:r w:rsidRPr="00C6791F">
        <w:rPr>
          <w:rFonts w:cstheme="majorHAnsi"/>
          <w:sz w:val="14"/>
          <w:szCs w:val="14"/>
        </w:rPr>
        <w:t xml:space="preserve">Of course, just because we’ve adapted extremely well so far doesn’t mean the trend will continue. Dangerous tipping points may yet accelerate the problem beyond our capacity to respond. As living organisms, we have a problem of evolutionary magnitude: we adapt gradually in an environment that can change rapidly. If we go on existing like any other animal, our niche will eventually change so quickly that we won’t be able to adapt fast enough. This has happened to 99.9 percent of all known species since the beginning of life on Earth roughly four billion years ago. These changes have ranged </w:t>
      </w:r>
      <w:proofErr w:type="gramStart"/>
      <w:r w:rsidRPr="00C6791F">
        <w:rPr>
          <w:rFonts w:cstheme="majorHAnsi"/>
          <w:sz w:val="14"/>
          <w:szCs w:val="14"/>
        </w:rPr>
        <w:t>from asteroid impacts,</w:t>
      </w:r>
      <w:proofErr w:type="gramEnd"/>
      <w:r w:rsidRPr="00C6791F">
        <w:rPr>
          <w:rFonts w:cstheme="majorHAnsi"/>
          <w:sz w:val="14"/>
          <w:szCs w:val="14"/>
        </w:rPr>
        <w:t xml:space="preserve"> to volcanic eruptions, to viral pandemics, and of course to human activity in recent millennia, and are typically unpredictable to the species they eliminate because they come from outside the limited context in which those species evolved.</w:t>
      </w:r>
    </w:p>
    <w:p w14:paraId="3B19FED9" w14:textId="77777777" w:rsidR="000217D6" w:rsidRPr="00C6791F" w:rsidRDefault="000217D6" w:rsidP="000217D6">
      <w:pPr>
        <w:rPr>
          <w:rFonts w:cstheme="majorHAnsi"/>
          <w:sz w:val="14"/>
          <w:szCs w:val="14"/>
        </w:rPr>
      </w:pPr>
      <w:r w:rsidRPr="00C6791F">
        <w:rPr>
          <w:rFonts w:cstheme="majorHAnsi"/>
          <w:sz w:val="14"/>
          <w:szCs w:val="14"/>
        </w:rPr>
        <w:t xml:space="preserve">Some argue that humans are just another mammal like any other, and that all our claims of exceptionality have been ignorant hubris. If this is true, we are almost certainly doomed to relatively imminent extinction by forces beyond our influence. But thinking this way about the human species does not quite account for the implications of the economic growth trend of the last few centuries. In his book Scale, former Santa Fe Institute president Geoffrey West, whose renowned scientific research put him on Time Magazine’s 2006 list of the 100 most influential people in the world, discusses a profound biological fact about mammal species: they virtually all have the same average number of heartbeats per capita. An average elephant has a long lifespan but a slow </w:t>
      </w:r>
      <w:proofErr w:type="gramStart"/>
      <w:r w:rsidRPr="00C6791F">
        <w:rPr>
          <w:rFonts w:cstheme="majorHAnsi"/>
          <w:sz w:val="14"/>
          <w:szCs w:val="14"/>
        </w:rPr>
        <w:t>heart-rate</w:t>
      </w:r>
      <w:proofErr w:type="gramEnd"/>
      <w:r w:rsidRPr="00C6791F">
        <w:rPr>
          <w:rFonts w:cstheme="majorHAnsi"/>
          <w:sz w:val="14"/>
          <w:szCs w:val="14"/>
        </w:rPr>
        <w:t>, and an average mouse has a short lifespan but a fast heart-rate. It all balances out to roughly one-and-a-half billion heartbeats over the course of a lifetime. Other classes of animals follow similar metabolic scaling laws.</w:t>
      </w:r>
    </w:p>
    <w:p w14:paraId="6F52A80A" w14:textId="77777777" w:rsidR="000217D6" w:rsidRPr="00C6791F" w:rsidRDefault="000217D6" w:rsidP="000217D6">
      <w:pPr>
        <w:rPr>
          <w:rFonts w:cstheme="majorHAnsi"/>
          <w:sz w:val="14"/>
          <w:szCs w:val="14"/>
        </w:rPr>
      </w:pPr>
      <w:r w:rsidRPr="00C6791F">
        <w:rPr>
          <w:rFonts w:cstheme="majorHAnsi"/>
          <w:sz w:val="14"/>
          <w:szCs w:val="14"/>
        </w:rPr>
        <w:t>A few hundred years ago, before the rise of capitalism, humans were no different—they lived roughly 35 years on average and had about one-and-a-half billion heartbeats just like any other mammal. But gains in knowledge since then, such as innovations in medicine, agriculture, and government, have roughly doubled our life expectancy and with it our average number of heartbeats per lifetime (some dogs and other domesticated animals have been similarly altered by access to human innovations). This constitutes a totally unprecedented departure from the biological status quo.</w:t>
      </w:r>
    </w:p>
    <w:p w14:paraId="51058656" w14:textId="77777777" w:rsidR="000217D6" w:rsidRPr="00C6791F" w:rsidRDefault="000217D6" w:rsidP="000217D6">
      <w:pPr>
        <w:rPr>
          <w:rFonts w:cstheme="majorHAnsi"/>
          <w:sz w:val="14"/>
          <w:szCs w:val="14"/>
        </w:rPr>
      </w:pPr>
      <w:r w:rsidRPr="00C6791F">
        <w:rPr>
          <w:rFonts w:cstheme="majorHAnsi"/>
          <w:sz w:val="14"/>
          <w:szCs w:val="14"/>
        </w:rPr>
        <w:lastRenderedPageBreak/>
        <w:t xml:space="preserve">Technological knowledge, fueled by capital, has allowed us to do many things categorically unlike the achievements of other species as far as we know. The universal extinction paradigm, which has limited all mammal species so far to one million years or less, should be high on our list of patterns to break. We don’t know what existential threats will come or how long we </w:t>
      </w:r>
      <w:proofErr w:type="gramStart"/>
      <w:r w:rsidRPr="00C6791F">
        <w:rPr>
          <w:rFonts w:cstheme="majorHAnsi"/>
          <w:sz w:val="14"/>
          <w:szCs w:val="14"/>
        </w:rPr>
        <w:t>have to</w:t>
      </w:r>
      <w:proofErr w:type="gramEnd"/>
      <w:r w:rsidRPr="00C6791F">
        <w:rPr>
          <w:rFonts w:cstheme="majorHAnsi"/>
          <w:sz w:val="14"/>
          <w:szCs w:val="14"/>
        </w:rPr>
        <w:t xml:space="preserve"> prepare for them, but we can’t expect human ingenuity to rush us past the finish line at the last minute without a context of widespread continuous technological and scientific progress until that point—a project it seems only capitalism can hope to fund.</w:t>
      </w:r>
    </w:p>
    <w:p w14:paraId="5BFF7113" w14:textId="77777777" w:rsidR="000217D6" w:rsidRPr="00C6791F" w:rsidRDefault="000217D6" w:rsidP="000217D6">
      <w:pPr>
        <w:rPr>
          <w:rFonts w:cstheme="majorHAnsi"/>
          <w:sz w:val="14"/>
        </w:rPr>
      </w:pPr>
      <w:r w:rsidRPr="00C6791F">
        <w:rPr>
          <w:rFonts w:cstheme="majorHAnsi"/>
          <w:sz w:val="14"/>
        </w:rPr>
        <w:t xml:space="preserve">David Deutsch observes that the word “sustain” generally refers to the absence or prevention of change. This is what environmentalists such as Naomi Klein and Alexandria Ocasio-Cortez would like to do with our environment </w:t>
      </w:r>
      <w:r w:rsidRPr="00C6791F">
        <w:rPr>
          <w:rStyle w:val="StyleUnderline"/>
          <w:rFonts w:cstheme="majorHAnsi"/>
          <w:highlight w:val="cyan"/>
        </w:rPr>
        <w:t>by ending capital</w:t>
      </w:r>
      <w:r w:rsidRPr="00C6791F">
        <w:rPr>
          <w:rStyle w:val="StyleUnderline"/>
          <w:rFonts w:cstheme="majorHAnsi"/>
        </w:rPr>
        <w:t>ism</w:t>
      </w:r>
      <w:r w:rsidRPr="00C6791F">
        <w:rPr>
          <w:rFonts w:cstheme="majorHAnsi"/>
          <w:sz w:val="14"/>
        </w:rPr>
        <w:t xml:space="preserve">. Their solution to climate change is what all non-human animals have always done: leave the environment basically unaltered by refraining from large-scale </w:t>
      </w:r>
      <w:proofErr w:type="gramStart"/>
      <w:r w:rsidRPr="00C6791F">
        <w:rPr>
          <w:rFonts w:cstheme="majorHAnsi"/>
          <w:sz w:val="14"/>
        </w:rPr>
        <w:t>production, and</w:t>
      </w:r>
      <w:proofErr w:type="gramEnd"/>
      <w:r w:rsidRPr="00C6791F">
        <w:rPr>
          <w:rFonts w:cstheme="majorHAnsi"/>
          <w:sz w:val="14"/>
        </w:rPr>
        <w:t xml:space="preserve"> wait around to go extinct. Unfortunately, as Deutsch writes, “</w:t>
      </w:r>
      <w:r w:rsidRPr="00C6791F">
        <w:rPr>
          <w:rStyle w:val="StyleUnderline"/>
          <w:rFonts w:cstheme="majorHAnsi"/>
        </w:rPr>
        <w:t>Static societies</w:t>
      </w:r>
      <w:r w:rsidRPr="00C6791F">
        <w:rPr>
          <w:rFonts w:cstheme="majorHAnsi"/>
          <w:sz w:val="14"/>
        </w:rPr>
        <w:t xml:space="preserve"> eventually </w:t>
      </w:r>
      <w:r w:rsidRPr="00C6791F">
        <w:rPr>
          <w:rStyle w:val="StyleUnderline"/>
          <w:rFonts w:cstheme="majorHAnsi"/>
        </w:rPr>
        <w:t>fail because their</w:t>
      </w:r>
      <w:r w:rsidRPr="00C6791F">
        <w:rPr>
          <w:rFonts w:cstheme="majorHAnsi"/>
          <w:sz w:val="14"/>
        </w:rPr>
        <w:t xml:space="preserve"> characteristic </w:t>
      </w:r>
      <w:r w:rsidRPr="00C6791F">
        <w:rPr>
          <w:rStyle w:val="StyleUnderline"/>
          <w:rFonts w:cstheme="majorHAnsi"/>
          <w:highlight w:val="cyan"/>
        </w:rPr>
        <w:t xml:space="preserve">inability to create knowledge </w:t>
      </w:r>
      <w:r w:rsidRPr="00C6791F">
        <w:rPr>
          <w:rStyle w:val="Emphasis"/>
          <w:rFonts w:cstheme="majorHAnsi"/>
          <w:highlight w:val="cyan"/>
        </w:rPr>
        <w:t>rapidly</w:t>
      </w:r>
      <w:r w:rsidRPr="00C6791F">
        <w:rPr>
          <w:rStyle w:val="StyleUnderline"/>
          <w:rFonts w:cstheme="majorHAnsi"/>
        </w:rPr>
        <w:t xml:space="preserve"> must </w:t>
      </w:r>
      <w:r w:rsidRPr="00C6791F">
        <w:rPr>
          <w:rFonts w:cstheme="majorHAnsi"/>
          <w:sz w:val="14"/>
        </w:rPr>
        <w:t xml:space="preserve">eventually </w:t>
      </w:r>
      <w:r w:rsidRPr="00C6791F">
        <w:rPr>
          <w:rStyle w:val="StyleUnderline"/>
          <w:rFonts w:cstheme="majorHAnsi"/>
          <w:highlight w:val="cyan"/>
        </w:rPr>
        <w:t>turn</w:t>
      </w:r>
      <w:r w:rsidRPr="00C6791F">
        <w:rPr>
          <w:rStyle w:val="StyleUnderline"/>
          <w:rFonts w:cstheme="majorHAnsi"/>
        </w:rPr>
        <w:t xml:space="preserve"> some problem </w:t>
      </w:r>
      <w:r w:rsidRPr="00C6791F">
        <w:rPr>
          <w:rStyle w:val="StyleUnderline"/>
          <w:rFonts w:cstheme="majorHAnsi"/>
          <w:highlight w:val="cyan"/>
        </w:rPr>
        <w:t xml:space="preserve">into a </w:t>
      </w:r>
      <w:r w:rsidRPr="00C6791F">
        <w:rPr>
          <w:rStyle w:val="Emphasis"/>
          <w:rFonts w:cstheme="majorHAnsi"/>
          <w:highlight w:val="cyan"/>
        </w:rPr>
        <w:t>catastrophe</w:t>
      </w:r>
      <w:r w:rsidRPr="00C6791F">
        <w:rPr>
          <w:rFonts w:cstheme="majorHAnsi"/>
          <w:sz w:val="14"/>
        </w:rPr>
        <w:t xml:space="preserve">.” Thus, it is not that capitalism is the problem and sustainability </w:t>
      </w:r>
      <w:proofErr w:type="gramStart"/>
      <w:r w:rsidRPr="00C6791F">
        <w:rPr>
          <w:rFonts w:cstheme="majorHAnsi"/>
          <w:sz w:val="14"/>
        </w:rPr>
        <w:t>is</w:t>
      </w:r>
      <w:proofErr w:type="gramEnd"/>
      <w:r w:rsidRPr="00C6791F">
        <w:rPr>
          <w:rFonts w:cstheme="majorHAnsi"/>
          <w:sz w:val="14"/>
        </w:rPr>
        <w:t xml:space="preserve"> the solution, but that </w:t>
      </w:r>
      <w:r w:rsidRPr="00C6791F">
        <w:rPr>
          <w:rStyle w:val="StyleUnderline"/>
          <w:rFonts w:cstheme="majorHAnsi"/>
          <w:highlight w:val="cyan"/>
        </w:rPr>
        <w:t xml:space="preserve">sustainability is the </w:t>
      </w:r>
      <w:r w:rsidRPr="00C6791F">
        <w:rPr>
          <w:rStyle w:val="Emphasis"/>
          <w:rFonts w:cstheme="majorHAnsi"/>
          <w:highlight w:val="cyan"/>
        </w:rPr>
        <w:t>problem</w:t>
      </w:r>
      <w:r w:rsidRPr="00C6791F">
        <w:rPr>
          <w:rStyle w:val="StyleUnderline"/>
          <w:rFonts w:cstheme="majorHAnsi"/>
          <w:highlight w:val="cyan"/>
        </w:rPr>
        <w:t xml:space="preserve"> and capital</w:t>
      </w:r>
      <w:r w:rsidRPr="00C6791F">
        <w:rPr>
          <w:rStyle w:val="StyleUnderline"/>
          <w:rFonts w:cstheme="majorHAnsi"/>
        </w:rPr>
        <w:t xml:space="preserve">ism </w:t>
      </w:r>
      <w:r w:rsidRPr="00C6791F">
        <w:rPr>
          <w:rStyle w:val="StyleUnderline"/>
          <w:rFonts w:cstheme="majorHAnsi"/>
          <w:highlight w:val="cyan"/>
        </w:rPr>
        <w:t xml:space="preserve">is the </w:t>
      </w:r>
      <w:r w:rsidRPr="00C6791F">
        <w:rPr>
          <w:rStyle w:val="Emphasis"/>
          <w:rFonts w:cstheme="majorHAnsi"/>
          <w:highlight w:val="cyan"/>
        </w:rPr>
        <w:t>solution</w:t>
      </w:r>
      <w:r w:rsidRPr="00C6791F">
        <w:rPr>
          <w:rStyle w:val="StyleUnderline"/>
          <w:rFonts w:cstheme="majorHAnsi"/>
        </w:rPr>
        <w:t>.</w:t>
      </w:r>
    </w:p>
    <w:p w14:paraId="71A1CBF4" w14:textId="77777777" w:rsidR="000217D6" w:rsidRDefault="000217D6" w:rsidP="000217D6">
      <w:pPr>
        <w:rPr>
          <w:rFonts w:cstheme="majorHAnsi"/>
          <w:sz w:val="14"/>
        </w:rPr>
      </w:pPr>
      <w:r w:rsidRPr="00C6791F">
        <w:rPr>
          <w:rFonts w:cstheme="majorHAnsi"/>
          <w:sz w:val="14"/>
        </w:rPr>
        <w:t xml:space="preserve">Every year, global </w:t>
      </w:r>
      <w:r w:rsidRPr="00C6791F">
        <w:rPr>
          <w:rStyle w:val="StyleUnderline"/>
          <w:rFonts w:cstheme="majorHAnsi"/>
          <w:highlight w:val="cyan"/>
        </w:rPr>
        <w:t>capital</w:t>
      </w:r>
      <w:r w:rsidRPr="00C6791F">
        <w:rPr>
          <w:rStyle w:val="StyleUnderline"/>
          <w:rFonts w:cstheme="majorHAnsi"/>
        </w:rPr>
        <w:t xml:space="preserve">ism </w:t>
      </w:r>
      <w:r w:rsidRPr="00C6791F">
        <w:rPr>
          <w:rStyle w:val="StyleUnderline"/>
          <w:rFonts w:cstheme="majorHAnsi"/>
          <w:highlight w:val="cyan"/>
        </w:rPr>
        <w:t>allows</w:t>
      </w:r>
      <w:r w:rsidRPr="00C6791F">
        <w:rPr>
          <w:rStyle w:val="StyleUnderline"/>
          <w:rFonts w:cstheme="majorHAnsi"/>
        </w:rPr>
        <w:t xml:space="preserve"> more </w:t>
      </w:r>
      <w:r w:rsidRPr="00C6791F">
        <w:rPr>
          <w:rStyle w:val="StyleUnderline"/>
          <w:rFonts w:cstheme="majorHAnsi"/>
          <w:highlight w:val="cyan"/>
        </w:rPr>
        <w:t>r</w:t>
      </w:r>
      <w:r w:rsidRPr="00C6791F">
        <w:rPr>
          <w:rStyle w:val="StyleUnderline"/>
          <w:rFonts w:cstheme="majorHAnsi"/>
        </w:rPr>
        <w:t xml:space="preserve">esearch </w:t>
      </w:r>
      <w:r w:rsidRPr="00C6791F">
        <w:rPr>
          <w:rStyle w:val="StyleUnderline"/>
          <w:rFonts w:cstheme="majorHAnsi"/>
          <w:highlight w:val="cyan"/>
        </w:rPr>
        <w:t>and d</w:t>
      </w:r>
      <w:r w:rsidRPr="00C6791F">
        <w:rPr>
          <w:rStyle w:val="StyleUnderline"/>
          <w:rFonts w:cstheme="majorHAnsi"/>
        </w:rPr>
        <w:t>evelopment</w:t>
      </w:r>
      <w:r w:rsidRPr="00C6791F">
        <w:rPr>
          <w:rFonts w:cstheme="majorHAnsi"/>
          <w:sz w:val="14"/>
        </w:rPr>
        <w:t xml:space="preserve"> departments </w:t>
      </w:r>
      <w:r w:rsidRPr="00C6791F">
        <w:rPr>
          <w:rStyle w:val="StyleUnderline"/>
          <w:rFonts w:cstheme="majorHAnsi"/>
          <w:highlight w:val="cyan"/>
        </w:rPr>
        <w:t>to be funded</w:t>
      </w:r>
      <w:r w:rsidRPr="00C6791F">
        <w:rPr>
          <w:rFonts w:cstheme="majorHAnsi"/>
          <w:sz w:val="14"/>
        </w:rPr>
        <w:t xml:space="preserve">. Every day it gives more citizens of affluent and developing nations the material wealth required for better education and information technology. Economic growth, coupled with rising carbon emissions, might lead to a climate apocalypse—or it might continue to bring us material and technological salvation. We cannot really know in advance. But </w:t>
      </w:r>
      <w:r w:rsidRPr="00C6791F">
        <w:rPr>
          <w:rStyle w:val="Emphasis"/>
          <w:rFonts w:cstheme="majorHAnsi"/>
          <w:highlight w:val="cyan"/>
        </w:rPr>
        <w:t>we would be crazy to choose the</w:t>
      </w:r>
      <w:r w:rsidRPr="00C6791F">
        <w:rPr>
          <w:rStyle w:val="Emphasis"/>
          <w:rFonts w:cstheme="majorHAnsi"/>
        </w:rPr>
        <w:t xml:space="preserve"> time-tested </w:t>
      </w:r>
      <w:r w:rsidRPr="00C6791F">
        <w:rPr>
          <w:rStyle w:val="Emphasis"/>
          <w:rFonts w:cstheme="majorHAnsi"/>
          <w:highlight w:val="cyan"/>
        </w:rPr>
        <w:t>alternative to capital</w:t>
      </w:r>
      <w:r w:rsidRPr="00C6791F">
        <w:rPr>
          <w:rStyle w:val="Emphasis"/>
          <w:rFonts w:cstheme="majorHAnsi"/>
        </w:rPr>
        <w:t xml:space="preserve">ism: </w:t>
      </w:r>
      <w:r w:rsidRPr="00C6791F">
        <w:rPr>
          <w:rStyle w:val="Emphasis"/>
          <w:rFonts w:cstheme="majorHAnsi"/>
          <w:highlight w:val="cyan"/>
        </w:rPr>
        <w:t>extinction</w:t>
      </w:r>
      <w:r w:rsidRPr="00C6791F">
        <w:rPr>
          <w:rStyle w:val="Emphasis"/>
          <w:rFonts w:cstheme="majorHAnsi"/>
        </w:rPr>
        <w:t xml:space="preserve"> by stagnation</w:t>
      </w:r>
      <w:r w:rsidRPr="00C6791F">
        <w:rPr>
          <w:rFonts w:cstheme="majorHAnsi"/>
          <w:sz w:val="14"/>
        </w:rPr>
        <w:t>.</w:t>
      </w:r>
    </w:p>
    <w:p w14:paraId="671A389D" w14:textId="77777777" w:rsidR="000217D6" w:rsidRPr="00C6791F" w:rsidRDefault="000217D6" w:rsidP="000217D6">
      <w:pPr>
        <w:rPr>
          <w:rFonts w:cstheme="majorHAnsi"/>
          <w:sz w:val="14"/>
        </w:rPr>
      </w:pPr>
    </w:p>
    <w:p w14:paraId="73FACB4E" w14:textId="77777777" w:rsidR="000217D6" w:rsidRPr="00C6791F" w:rsidRDefault="000217D6" w:rsidP="000217D6">
      <w:pPr>
        <w:pStyle w:val="Heading4"/>
        <w:rPr>
          <w:rFonts w:cstheme="majorHAnsi"/>
        </w:rPr>
      </w:pPr>
      <w:r w:rsidRPr="00C6791F">
        <w:rPr>
          <w:rFonts w:cstheme="majorHAnsi"/>
        </w:rPr>
        <w:t xml:space="preserve">Ensures transition from </w:t>
      </w:r>
      <w:r w:rsidRPr="00C6791F">
        <w:rPr>
          <w:rFonts w:cstheme="majorHAnsi"/>
          <w:u w:val="single"/>
        </w:rPr>
        <w:t>decentralized</w:t>
      </w:r>
      <w:r w:rsidRPr="00C6791F">
        <w:rPr>
          <w:rFonts w:cstheme="majorHAnsi"/>
        </w:rPr>
        <w:t xml:space="preserve"> markets to </w:t>
      </w:r>
      <w:r w:rsidRPr="00C6791F">
        <w:rPr>
          <w:rFonts w:cstheme="majorHAnsi"/>
          <w:u w:val="single"/>
        </w:rPr>
        <w:t>central</w:t>
      </w:r>
      <w:r w:rsidRPr="00C6791F">
        <w:rPr>
          <w:rFonts w:cstheme="majorHAnsi"/>
        </w:rPr>
        <w:t xml:space="preserve"> organization – </w:t>
      </w:r>
      <w:r w:rsidRPr="00C6791F">
        <w:rPr>
          <w:rFonts w:cstheme="majorHAnsi"/>
          <w:u w:val="single"/>
        </w:rPr>
        <w:t>shields</w:t>
      </w:r>
      <w:r w:rsidRPr="00C6791F">
        <w:rPr>
          <w:rFonts w:cstheme="majorHAnsi"/>
        </w:rPr>
        <w:t xml:space="preserve"> links, ensures </w:t>
      </w:r>
      <w:r w:rsidRPr="00C6791F">
        <w:rPr>
          <w:rFonts w:cstheme="majorHAnsi"/>
          <w:u w:val="single"/>
        </w:rPr>
        <w:t>sustainability</w:t>
      </w:r>
      <w:r w:rsidRPr="00C6791F">
        <w:rPr>
          <w:rFonts w:cstheme="majorHAnsi"/>
        </w:rPr>
        <w:t xml:space="preserve"> – alt ensures </w:t>
      </w:r>
      <w:r w:rsidRPr="00C6791F">
        <w:rPr>
          <w:rFonts w:cstheme="majorHAnsi"/>
          <w:u w:val="single"/>
        </w:rPr>
        <w:t>global</w:t>
      </w:r>
      <w:r w:rsidRPr="00C6791F">
        <w:rPr>
          <w:rFonts w:cstheme="majorHAnsi"/>
        </w:rPr>
        <w:t xml:space="preserve"> civil war</w:t>
      </w:r>
    </w:p>
    <w:p w14:paraId="77565B3B" w14:textId="77777777" w:rsidR="000217D6" w:rsidRPr="00C6791F" w:rsidRDefault="000217D6" w:rsidP="000217D6">
      <w:pPr>
        <w:rPr>
          <w:rFonts w:cstheme="majorHAnsi"/>
          <w:sz w:val="16"/>
          <w:szCs w:val="16"/>
        </w:rPr>
      </w:pPr>
      <w:proofErr w:type="spellStart"/>
      <w:r w:rsidRPr="00C6791F">
        <w:rPr>
          <w:rStyle w:val="Style13ptBold"/>
          <w:rFonts w:cstheme="majorHAnsi"/>
        </w:rPr>
        <w:t>Dalio</w:t>
      </w:r>
      <w:proofErr w:type="spellEnd"/>
      <w:r w:rsidRPr="00C6791F">
        <w:rPr>
          <w:rStyle w:val="Style13ptBold"/>
          <w:rFonts w:cstheme="majorHAnsi"/>
        </w:rPr>
        <w:t xml:space="preserve"> 20</w:t>
      </w:r>
      <w:r w:rsidRPr="00C6791F">
        <w:rPr>
          <w:rFonts w:cstheme="majorHAnsi"/>
        </w:rPr>
        <w:t xml:space="preserve"> </w:t>
      </w:r>
      <w:r w:rsidRPr="00C6791F">
        <w:rPr>
          <w:rFonts w:cstheme="majorHAnsi"/>
          <w:sz w:val="16"/>
          <w:szCs w:val="16"/>
        </w:rPr>
        <w:t xml:space="preserve">(Ray </w:t>
      </w:r>
      <w:proofErr w:type="spellStart"/>
      <w:r w:rsidRPr="00C6791F">
        <w:rPr>
          <w:rFonts w:cstheme="majorHAnsi"/>
          <w:sz w:val="16"/>
          <w:szCs w:val="16"/>
        </w:rPr>
        <w:t>Dalio</w:t>
      </w:r>
      <w:proofErr w:type="spellEnd"/>
      <w:r w:rsidRPr="00C6791F">
        <w:rPr>
          <w:rFonts w:cstheme="majorHAnsi"/>
          <w:sz w:val="16"/>
          <w:szCs w:val="16"/>
        </w:rPr>
        <w:t xml:space="preserve"> is a M.B.A. from Harvard Business School, founded Bridgewater Associates.  “Ray </w:t>
      </w:r>
      <w:proofErr w:type="spellStart"/>
      <w:r w:rsidRPr="00C6791F">
        <w:rPr>
          <w:rFonts w:cstheme="majorHAnsi"/>
          <w:sz w:val="16"/>
          <w:szCs w:val="16"/>
        </w:rPr>
        <w:t>Dalio</w:t>
      </w:r>
      <w:proofErr w:type="spellEnd"/>
      <w:r w:rsidRPr="00C6791F">
        <w:rPr>
          <w:rFonts w:cstheme="majorHAnsi"/>
          <w:sz w:val="16"/>
          <w:szCs w:val="16"/>
        </w:rPr>
        <w:t>: We must reform capitalism, not abandon it.” 5-15-20. https://www.cnn.com/2020/05/15/perspectives/ray-dalio-capitalism/index.html)</w:t>
      </w:r>
    </w:p>
    <w:p w14:paraId="46F6D5DA" w14:textId="77777777" w:rsidR="000217D6" w:rsidRPr="00C6791F" w:rsidRDefault="000217D6" w:rsidP="000217D6">
      <w:pPr>
        <w:rPr>
          <w:rFonts w:cstheme="majorHAnsi"/>
          <w:sz w:val="14"/>
        </w:rPr>
      </w:pPr>
      <w:r w:rsidRPr="00C6791F">
        <w:rPr>
          <w:rStyle w:val="StyleUnderline"/>
          <w:rFonts w:cstheme="majorHAnsi"/>
          <w:highlight w:val="cyan"/>
        </w:rPr>
        <w:t>The economic</w:t>
      </w:r>
      <w:r w:rsidRPr="00C6791F">
        <w:rPr>
          <w:rStyle w:val="StyleUnderline"/>
          <w:rFonts w:cstheme="majorHAnsi"/>
        </w:rPr>
        <w:t xml:space="preserve"> world </w:t>
      </w:r>
      <w:r w:rsidRPr="00C6791F">
        <w:rPr>
          <w:rStyle w:val="StyleUnderline"/>
          <w:rFonts w:cstheme="majorHAnsi"/>
          <w:highlight w:val="cyan"/>
        </w:rPr>
        <w:t>order is changing</w:t>
      </w:r>
      <w:r w:rsidRPr="00C6791F">
        <w:rPr>
          <w:rFonts w:cstheme="maj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C6791F">
        <w:rPr>
          <w:rStyle w:val="StyleUnderline"/>
          <w:rFonts w:cstheme="majorHAnsi"/>
          <w:highlight w:val="cyan"/>
        </w:rPr>
        <w:t>the free market is no longer determining</w:t>
      </w:r>
      <w:r w:rsidRPr="00C6791F">
        <w:rPr>
          <w:rStyle w:val="StyleUnderline"/>
          <w:rFonts w:cstheme="majorHAnsi"/>
        </w:rPr>
        <w:t xml:space="preserve"> </w:t>
      </w:r>
      <w:r w:rsidRPr="00C6791F">
        <w:rPr>
          <w:rFonts w:cstheme="majorHAnsi"/>
          <w:sz w:val="14"/>
        </w:rPr>
        <w:t xml:space="preserve">the </w:t>
      </w:r>
      <w:r w:rsidRPr="00C6791F">
        <w:rPr>
          <w:rStyle w:val="StyleUnderline"/>
          <w:rFonts w:cstheme="majorHAnsi"/>
        </w:rPr>
        <w:t xml:space="preserve">allocation of </w:t>
      </w:r>
      <w:r w:rsidRPr="00C6791F">
        <w:rPr>
          <w:rStyle w:val="StyleUnderline"/>
          <w:rFonts w:cstheme="majorHAnsi"/>
          <w:highlight w:val="cyan"/>
        </w:rPr>
        <w:t>capital</w:t>
      </w:r>
      <w:r w:rsidRPr="00C6791F">
        <w:rPr>
          <w:rFonts w:cstheme="majorHAnsi"/>
          <w:sz w:val="14"/>
        </w:rPr>
        <w:t xml:space="preserve"> — </w:t>
      </w:r>
      <w:r w:rsidRPr="00C6791F">
        <w:rPr>
          <w:rStyle w:val="StyleUnderline"/>
          <w:rFonts w:cstheme="majorHAnsi"/>
          <w:highlight w:val="cyan"/>
        </w:rPr>
        <w:t>governments are</w:t>
      </w:r>
      <w:r w:rsidRPr="00C6791F">
        <w:rPr>
          <w:rStyle w:val="StyleUnderline"/>
          <w:rFonts w:cstheme="majorHAnsi"/>
        </w:rPr>
        <w:t>.</w:t>
      </w:r>
    </w:p>
    <w:p w14:paraId="0676E9EF" w14:textId="77777777" w:rsidR="000217D6" w:rsidRPr="00C6791F" w:rsidRDefault="000217D6" w:rsidP="000217D6">
      <w:pPr>
        <w:rPr>
          <w:rFonts w:cstheme="majorHAnsi"/>
          <w:sz w:val="14"/>
        </w:rPr>
      </w:pPr>
      <w:r w:rsidRPr="00C6791F">
        <w:rPr>
          <w:rStyle w:val="StyleUnderline"/>
          <w:rFonts w:cstheme="majorHAnsi"/>
        </w:rPr>
        <w:t>Central governments and</w:t>
      </w:r>
      <w:r w:rsidRPr="00C6791F">
        <w:rPr>
          <w:rFonts w:cstheme="majorHAnsi"/>
          <w:sz w:val="14"/>
        </w:rPr>
        <w:t xml:space="preserve"> central </w:t>
      </w:r>
      <w:r w:rsidRPr="00C6791F">
        <w:rPr>
          <w:rStyle w:val="StyleUnderline"/>
          <w:rFonts w:cstheme="majorHAnsi"/>
        </w:rPr>
        <w:t>banks are now creating trillions in money and credit and directing it</w:t>
      </w:r>
      <w:r w:rsidRPr="00C6791F">
        <w:rPr>
          <w:rFonts w:cstheme="maj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w:t>
      </w:r>
      <w:r w:rsidRPr="00C6791F">
        <w:rPr>
          <w:rFonts w:cstheme="majorHAnsi"/>
        </w:rPr>
        <w:t>COVID</w:t>
      </w:r>
      <w:r w:rsidRPr="00C6791F">
        <w:rPr>
          <w:rFonts w:cstheme="majorHAnsi"/>
          <w:sz w:val="14"/>
        </w:rPr>
        <w:t xml:space="preserve"> be divided well or contract and be divided through fighting.</w:t>
      </w:r>
    </w:p>
    <w:p w14:paraId="1AF93238" w14:textId="77777777" w:rsidR="000217D6" w:rsidRPr="00C6791F" w:rsidRDefault="000217D6" w:rsidP="000217D6">
      <w:pPr>
        <w:rPr>
          <w:rFonts w:cstheme="majorHAnsi"/>
          <w:sz w:val="14"/>
        </w:rPr>
      </w:pPr>
      <w:r w:rsidRPr="00C6791F">
        <w:rPr>
          <w:rFonts w:cstheme="majorHAnsi"/>
          <w:sz w:val="14"/>
        </w:rPr>
        <w:t xml:space="preserve">Chances are that </w:t>
      </w:r>
      <w:r w:rsidRPr="00C6791F">
        <w:rPr>
          <w:rStyle w:val="StyleUnderline"/>
          <w:rFonts w:cstheme="majorHAnsi"/>
          <w:highlight w:val="cyan"/>
        </w:rPr>
        <w:t>the new system</w:t>
      </w:r>
      <w:r w:rsidRPr="00C6791F">
        <w:rPr>
          <w:rStyle w:val="StyleUnderline"/>
          <w:rFonts w:cstheme="majorHAnsi"/>
        </w:rPr>
        <w:t xml:space="preserve"> we end up with </w:t>
      </w:r>
      <w:r w:rsidRPr="00C6791F">
        <w:rPr>
          <w:rStyle w:val="StyleUnderline"/>
          <w:rFonts w:cstheme="majorHAnsi"/>
          <w:highlight w:val="cyan"/>
        </w:rPr>
        <w:t>will be</w:t>
      </w:r>
      <w:r w:rsidRPr="00C6791F">
        <w:rPr>
          <w:rStyle w:val="StyleUnderline"/>
          <w:rFonts w:cstheme="majorHAnsi"/>
        </w:rPr>
        <w:t xml:space="preserve"> </w:t>
      </w:r>
      <w:r w:rsidRPr="00C6791F">
        <w:rPr>
          <w:rStyle w:val="Emphasis"/>
          <w:rFonts w:cstheme="majorHAnsi"/>
        </w:rPr>
        <w:t xml:space="preserve">significantly </w:t>
      </w:r>
      <w:r w:rsidRPr="00C6791F">
        <w:rPr>
          <w:rStyle w:val="Emphasis"/>
          <w:rFonts w:cstheme="majorHAnsi"/>
          <w:highlight w:val="cyan"/>
        </w:rPr>
        <w:t>different</w:t>
      </w:r>
      <w:r w:rsidRPr="00C6791F">
        <w:rPr>
          <w:rStyle w:val="StyleUnderline"/>
          <w:rFonts w:cstheme="majorHAnsi"/>
          <w:highlight w:val="cyan"/>
        </w:rPr>
        <w:t xml:space="preserve"> from</w:t>
      </w:r>
      <w:r w:rsidRPr="00C6791F">
        <w:rPr>
          <w:rStyle w:val="StyleUnderline"/>
          <w:rFonts w:cstheme="majorHAnsi"/>
        </w:rPr>
        <w:t xml:space="preserve"> the </w:t>
      </w:r>
      <w:r w:rsidRPr="00C6791F">
        <w:rPr>
          <w:rStyle w:val="StyleUnderline"/>
          <w:rFonts w:cstheme="majorHAnsi"/>
          <w:highlight w:val="cyan"/>
        </w:rPr>
        <w:t>capital</w:t>
      </w:r>
      <w:r w:rsidRPr="00C6791F">
        <w:rPr>
          <w:rStyle w:val="StyleUnderline"/>
          <w:rFonts w:cstheme="majorHAnsi"/>
        </w:rPr>
        <w:t>ist system</w:t>
      </w:r>
      <w:r w:rsidRPr="00C6791F">
        <w:rPr>
          <w:rFonts w:cstheme="majorHAnsi"/>
          <w:sz w:val="14"/>
        </w:rPr>
        <w:t xml:space="preserve"> that we've gotten used to.</w:t>
      </w:r>
    </w:p>
    <w:p w14:paraId="65085141" w14:textId="77777777" w:rsidR="000217D6" w:rsidRPr="00C6791F" w:rsidRDefault="000217D6" w:rsidP="000217D6">
      <w:pPr>
        <w:rPr>
          <w:rFonts w:cstheme="majorHAnsi"/>
          <w:sz w:val="14"/>
          <w:szCs w:val="14"/>
        </w:rPr>
      </w:pPr>
      <w:r w:rsidRPr="00C6791F">
        <w:rPr>
          <w:rFonts w:cstheme="majorHAnsi"/>
          <w:sz w:val="14"/>
          <w:szCs w:val="14"/>
        </w:rPr>
        <w:t xml:space="preserve">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w:t>
      </w:r>
      <w:proofErr w:type="gramStart"/>
      <w:r w:rsidRPr="00C6791F">
        <w:rPr>
          <w:rFonts w:cstheme="majorHAnsi"/>
          <w:sz w:val="14"/>
          <w:szCs w:val="14"/>
        </w:rPr>
        <w:t>Italy</w:t>
      </w:r>
      <w:proofErr w:type="gramEnd"/>
      <w:r w:rsidRPr="00C6791F">
        <w:rPr>
          <w:rFonts w:cstheme="majorHAnsi"/>
          <w:sz w:val="14"/>
          <w:szCs w:val="14"/>
        </w:rPr>
        <w:t xml:space="preserve">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w:t>
      </w:r>
      <w:proofErr w:type="gramStart"/>
      <w:r w:rsidRPr="00C6791F">
        <w:rPr>
          <w:rFonts w:cstheme="majorHAnsi"/>
          <w:sz w:val="14"/>
          <w:szCs w:val="14"/>
        </w:rPr>
        <w:t>Italy</w:t>
      </w:r>
      <w:proofErr w:type="gramEnd"/>
      <w:r w:rsidRPr="00C6791F">
        <w:rPr>
          <w:rFonts w:cstheme="majorHAnsi"/>
          <w:sz w:val="14"/>
          <w:szCs w:val="14"/>
        </w:rPr>
        <w:t xml:space="preserve"> and Spain all abandoned their systems in favor of autocracy). Most countries in the world are now under that kind of stress.</w:t>
      </w:r>
    </w:p>
    <w:p w14:paraId="0B220C53" w14:textId="77777777" w:rsidR="000217D6" w:rsidRPr="00C6791F" w:rsidRDefault="000217D6" w:rsidP="000217D6">
      <w:pPr>
        <w:rPr>
          <w:rFonts w:cstheme="majorHAnsi"/>
          <w:sz w:val="14"/>
        </w:rPr>
      </w:pPr>
      <w:r w:rsidRPr="00C6791F">
        <w:rPr>
          <w:rStyle w:val="StyleUnderline"/>
          <w:rFonts w:cstheme="majorHAnsi"/>
          <w:highlight w:val="cyan"/>
        </w:rPr>
        <w:t xml:space="preserve">As the </w:t>
      </w:r>
      <w:r w:rsidRPr="00C6791F">
        <w:rPr>
          <w:rStyle w:val="Emphasis"/>
          <w:rFonts w:cstheme="majorHAnsi"/>
          <w:highlight w:val="cyan"/>
        </w:rPr>
        <w:t>current</w:t>
      </w:r>
      <w:r w:rsidRPr="00C6791F">
        <w:rPr>
          <w:rStyle w:val="StyleUnderline"/>
          <w:rFonts w:cstheme="majorHAnsi"/>
          <w:highlight w:val="cyan"/>
        </w:rPr>
        <w:t xml:space="preserve"> crisis unfolds</w:t>
      </w:r>
      <w:r w:rsidRPr="00C6791F">
        <w:rPr>
          <w:rStyle w:val="StyleUnderline"/>
          <w:rFonts w:cstheme="majorHAnsi"/>
        </w:rPr>
        <w:t xml:space="preserve">, </w:t>
      </w:r>
      <w:r w:rsidRPr="00C6791F">
        <w:rPr>
          <w:rStyle w:val="StyleUnderline"/>
          <w:rFonts w:cstheme="majorHAnsi"/>
          <w:highlight w:val="cyan"/>
        </w:rPr>
        <w:t>we should remember</w:t>
      </w:r>
      <w:r w:rsidRPr="00C6791F">
        <w:rPr>
          <w:rStyle w:val="StyleUnderline"/>
          <w:rFonts w:cstheme="majorHAnsi"/>
        </w:rPr>
        <w:t xml:space="preserve"> that throughout history, </w:t>
      </w:r>
      <w:r w:rsidRPr="00C6791F">
        <w:rPr>
          <w:rStyle w:val="StyleUnderline"/>
          <w:rFonts w:cstheme="majorHAnsi"/>
          <w:highlight w:val="cyan"/>
        </w:rPr>
        <w:t>capital</w:t>
      </w:r>
      <w:r w:rsidRPr="00C6791F">
        <w:rPr>
          <w:rStyle w:val="StyleUnderline"/>
          <w:rFonts w:cstheme="majorHAnsi"/>
        </w:rPr>
        <w:t xml:space="preserve">ism </w:t>
      </w:r>
      <w:r w:rsidRPr="00C6791F">
        <w:rPr>
          <w:rStyle w:val="StyleUnderline"/>
          <w:rFonts w:cstheme="majorHAnsi"/>
          <w:highlight w:val="cyan"/>
        </w:rPr>
        <w:t>has proven</w:t>
      </w:r>
      <w:r w:rsidRPr="00C6791F">
        <w:rPr>
          <w:rStyle w:val="StyleUnderline"/>
          <w:rFonts w:cstheme="majorHAnsi"/>
        </w:rPr>
        <w:t xml:space="preserve"> to be the </w:t>
      </w:r>
      <w:r w:rsidRPr="00C6791F">
        <w:rPr>
          <w:rStyle w:val="Emphasis"/>
          <w:rFonts w:cstheme="majorHAnsi"/>
          <w:highlight w:val="cyan"/>
        </w:rPr>
        <w:t>best</w:t>
      </w:r>
      <w:r w:rsidRPr="00C6791F">
        <w:rPr>
          <w:rStyle w:val="StyleUnderline"/>
          <w:rFonts w:cstheme="majorHAnsi"/>
        </w:rPr>
        <w:t xml:space="preserve"> system, </w:t>
      </w:r>
      <w:r w:rsidRPr="00C6791F">
        <w:rPr>
          <w:rStyle w:val="StyleUnderline"/>
          <w:rFonts w:cstheme="majorHAnsi"/>
          <w:highlight w:val="cyan"/>
        </w:rPr>
        <w:t>though it can</w:t>
      </w:r>
      <w:r w:rsidRPr="00C6791F">
        <w:rPr>
          <w:rFonts w:cstheme="majorHAnsi"/>
          <w:sz w:val="14"/>
        </w:rPr>
        <w:t xml:space="preserve"> sometimes </w:t>
      </w:r>
      <w:r w:rsidRPr="00C6791F">
        <w:rPr>
          <w:rStyle w:val="StyleUnderline"/>
          <w:rFonts w:cstheme="majorHAnsi"/>
          <w:highlight w:val="cyan"/>
        </w:rPr>
        <w:t>be</w:t>
      </w:r>
      <w:r w:rsidRPr="00C6791F">
        <w:rPr>
          <w:rFonts w:cstheme="majorHAnsi"/>
          <w:sz w:val="14"/>
        </w:rPr>
        <w:t xml:space="preserve"> highly </w:t>
      </w:r>
      <w:r w:rsidRPr="00C6791F">
        <w:rPr>
          <w:rStyle w:val="StyleUnderline"/>
          <w:rFonts w:cstheme="majorHAnsi"/>
          <w:highlight w:val="cyan"/>
        </w:rPr>
        <w:t>flawed. It is</w:t>
      </w:r>
      <w:r w:rsidRPr="00C6791F">
        <w:rPr>
          <w:rFonts w:cstheme="majorHAnsi"/>
          <w:sz w:val="14"/>
        </w:rPr>
        <w:t xml:space="preserve"> typically </w:t>
      </w:r>
      <w:r w:rsidRPr="00C6791F">
        <w:rPr>
          <w:rStyle w:val="StyleUnderline"/>
          <w:rFonts w:cstheme="majorHAnsi"/>
        </w:rPr>
        <w:t xml:space="preserve">best when it comes to allocating resources and </w:t>
      </w:r>
      <w:r w:rsidRPr="00C6791F">
        <w:rPr>
          <w:rStyle w:val="StyleUnderline"/>
          <w:rFonts w:cstheme="majorHAnsi"/>
          <w:highlight w:val="cyan"/>
        </w:rPr>
        <w:t>raising</w:t>
      </w:r>
      <w:r w:rsidRPr="00C6791F">
        <w:rPr>
          <w:rFonts w:cstheme="majorHAnsi"/>
          <w:sz w:val="14"/>
        </w:rPr>
        <w:t xml:space="preserve"> a society's </w:t>
      </w:r>
      <w:r w:rsidRPr="00C6791F">
        <w:rPr>
          <w:rStyle w:val="Emphasis"/>
          <w:rFonts w:cstheme="majorHAnsi"/>
          <w:highlight w:val="cyan"/>
        </w:rPr>
        <w:t>productivity</w:t>
      </w:r>
      <w:r w:rsidRPr="00C6791F">
        <w:rPr>
          <w:rStyle w:val="StyleUnderline"/>
          <w:rFonts w:cstheme="majorHAnsi"/>
          <w:highlight w:val="cyan"/>
        </w:rPr>
        <w:t xml:space="preserve"> and </w:t>
      </w:r>
      <w:r w:rsidRPr="00C6791F">
        <w:rPr>
          <w:rStyle w:val="Emphasis"/>
          <w:rFonts w:cstheme="majorHAnsi"/>
          <w:highlight w:val="cyan"/>
        </w:rPr>
        <w:t>living standards</w:t>
      </w:r>
      <w:r w:rsidRPr="00C6791F">
        <w:rPr>
          <w:rStyle w:val="StyleUnderline"/>
          <w:rFonts w:cstheme="majorHAnsi"/>
        </w:rPr>
        <w:t xml:space="preserve"> because of</w:t>
      </w:r>
      <w:r w:rsidRPr="00C6791F">
        <w:rPr>
          <w:rFonts w:cstheme="majorHAnsi"/>
          <w:sz w:val="14"/>
        </w:rPr>
        <w:t xml:space="preserve"> how </w:t>
      </w:r>
      <w:r w:rsidRPr="00C6791F">
        <w:rPr>
          <w:rStyle w:val="StyleUnderline"/>
          <w:rFonts w:cstheme="majorHAnsi"/>
        </w:rPr>
        <w:t>profit-making</w:t>
      </w:r>
      <w:r w:rsidRPr="00C6791F">
        <w:rPr>
          <w:rFonts w:cstheme="majorHAnsi"/>
          <w:sz w:val="14"/>
        </w:rPr>
        <w:t xml:space="preserve"> works. Very simply, if the value of a product is greater than the value of the resources used to produce it, it will be </w:t>
      </w:r>
      <w:proofErr w:type="gramStart"/>
      <w:r w:rsidRPr="00C6791F">
        <w:rPr>
          <w:rFonts w:cstheme="majorHAnsi"/>
          <w:sz w:val="14"/>
        </w:rPr>
        <w:t>profitable</w:t>
      </w:r>
      <w:proofErr w:type="gramEnd"/>
      <w:r w:rsidRPr="00C6791F">
        <w:rPr>
          <w:rFonts w:cstheme="majorHAnsi"/>
          <w:sz w:val="14"/>
        </w:rPr>
        <w:t xml:space="preserve"> and that endeavor will gain more resources. If the value of a product is less than the cost of </w:t>
      </w:r>
      <w:r w:rsidRPr="00C6791F">
        <w:rPr>
          <w:rFonts w:cstheme="majorHAnsi"/>
          <w:sz w:val="14"/>
        </w:rPr>
        <w:lastRenderedPageBreak/>
        <w:t xml:space="preserve">the resources used to produce it, it will lose money and that endeavor will shut down. </w:t>
      </w:r>
      <w:r w:rsidRPr="00C6791F">
        <w:rPr>
          <w:rStyle w:val="StyleUnderline"/>
          <w:rFonts w:cstheme="majorHAnsi"/>
        </w:rPr>
        <w:t>The system</w:t>
      </w:r>
      <w:r w:rsidRPr="00C6791F">
        <w:rPr>
          <w:rFonts w:cstheme="majorHAnsi"/>
          <w:sz w:val="14"/>
        </w:rPr>
        <w:t xml:space="preserve"> also </w:t>
      </w:r>
      <w:r w:rsidRPr="00C6791F">
        <w:rPr>
          <w:rStyle w:val="StyleUnderline"/>
          <w:rFonts w:cstheme="majorHAnsi"/>
        </w:rPr>
        <w:t>financially rewards individuals who come up with products that people want</w:t>
      </w:r>
      <w:r w:rsidRPr="00C6791F">
        <w:rPr>
          <w:rFonts w:cstheme="majorHAnsi"/>
          <w:sz w:val="14"/>
        </w:rPr>
        <w:t xml:space="preserve"> and, if they can do that, it provides them with capital from investors who risk their own money based on their assessments of the economic merits of these ideas.</w:t>
      </w:r>
    </w:p>
    <w:p w14:paraId="343F7A3C" w14:textId="77777777" w:rsidR="000217D6" w:rsidRPr="00C6791F" w:rsidRDefault="000217D6" w:rsidP="000217D6">
      <w:pPr>
        <w:rPr>
          <w:rFonts w:cstheme="majorHAnsi"/>
          <w:sz w:val="14"/>
          <w:szCs w:val="14"/>
        </w:rPr>
      </w:pPr>
      <w:r w:rsidRPr="00C6791F">
        <w:rPr>
          <w:rFonts w:cstheme="maj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02411E7A" w14:textId="77777777" w:rsidR="000217D6" w:rsidRPr="00C6791F" w:rsidRDefault="000217D6" w:rsidP="000217D6">
      <w:pPr>
        <w:rPr>
          <w:rFonts w:cstheme="majorHAnsi"/>
          <w:sz w:val="14"/>
          <w:szCs w:val="14"/>
        </w:rPr>
      </w:pPr>
      <w:r w:rsidRPr="00C6791F">
        <w:rPr>
          <w:rFonts w:cstheme="maj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173AD729" w14:textId="77777777" w:rsidR="000217D6" w:rsidRPr="00C6791F" w:rsidRDefault="000217D6" w:rsidP="000217D6">
      <w:pPr>
        <w:rPr>
          <w:rFonts w:cstheme="majorHAnsi"/>
          <w:sz w:val="14"/>
          <w:szCs w:val="14"/>
        </w:rPr>
      </w:pPr>
      <w:r w:rsidRPr="00C6791F">
        <w:rPr>
          <w:rStyle w:val="StyleUnderline"/>
          <w:rFonts w:cstheme="majorHAnsi"/>
          <w:highlight w:val="cyan"/>
        </w:rPr>
        <w:t>To make society</w:t>
      </w:r>
      <w:r w:rsidRPr="00C6791F">
        <w:rPr>
          <w:rStyle w:val="StyleUnderline"/>
          <w:rFonts w:cstheme="majorHAnsi"/>
        </w:rPr>
        <w:t xml:space="preserve"> work </w:t>
      </w:r>
      <w:r w:rsidRPr="00C6791F">
        <w:rPr>
          <w:rStyle w:val="Emphasis"/>
          <w:rFonts w:cstheme="majorHAnsi"/>
          <w:highlight w:val="cyan"/>
        </w:rPr>
        <w:t>better</w:t>
      </w:r>
      <w:r w:rsidRPr="00C6791F">
        <w:rPr>
          <w:rStyle w:val="StyleUnderline"/>
          <w:rFonts w:cstheme="majorHAnsi"/>
        </w:rPr>
        <w:t xml:space="preserve">, </w:t>
      </w:r>
      <w:r w:rsidRPr="00C6791F">
        <w:rPr>
          <w:rStyle w:val="StyleUnderline"/>
          <w:rFonts w:cstheme="majorHAnsi"/>
          <w:highlight w:val="cyan"/>
        </w:rPr>
        <w:t>the</w:t>
      </w:r>
      <w:r w:rsidRPr="00C6791F">
        <w:rPr>
          <w:rStyle w:val="StyleUnderline"/>
          <w:rFonts w:cstheme="majorHAnsi"/>
        </w:rPr>
        <w:t xml:space="preserve"> new </w:t>
      </w:r>
      <w:r w:rsidRPr="00C6791F">
        <w:rPr>
          <w:rStyle w:val="StyleUnderline"/>
          <w:rFonts w:cstheme="majorHAnsi"/>
          <w:highlight w:val="cyan"/>
        </w:rPr>
        <w:t>system must</w:t>
      </w:r>
      <w:r w:rsidRPr="00C6791F">
        <w:rPr>
          <w:rFonts w:cstheme="majorHAnsi"/>
          <w:sz w:val="14"/>
        </w:rPr>
        <w:t xml:space="preserve"> both </w:t>
      </w:r>
      <w:r w:rsidRPr="00C6791F">
        <w:rPr>
          <w:rStyle w:val="StyleUnderline"/>
          <w:rFonts w:cstheme="majorHAnsi"/>
          <w:highlight w:val="cyan"/>
        </w:rPr>
        <w:t>increase</w:t>
      </w:r>
      <w:r w:rsidRPr="00C6791F">
        <w:rPr>
          <w:rStyle w:val="StyleUnderline"/>
          <w:rFonts w:cstheme="majorHAnsi"/>
        </w:rPr>
        <w:t xml:space="preserve"> the </w:t>
      </w:r>
      <w:r w:rsidRPr="00C6791F">
        <w:rPr>
          <w:rStyle w:val="Emphasis"/>
          <w:rFonts w:cstheme="majorHAnsi"/>
          <w:highlight w:val="cyan"/>
        </w:rPr>
        <w:t>size of the pie</w:t>
      </w:r>
      <w:r w:rsidRPr="00C6791F">
        <w:rPr>
          <w:rStyle w:val="StyleUnderline"/>
          <w:rFonts w:cstheme="majorHAnsi"/>
          <w:highlight w:val="cyan"/>
        </w:rPr>
        <w:t xml:space="preserve"> and </w:t>
      </w:r>
      <w:r w:rsidRPr="00C6791F">
        <w:rPr>
          <w:rStyle w:val="Emphasis"/>
          <w:rFonts w:cstheme="majorHAnsi"/>
          <w:highlight w:val="cyan"/>
        </w:rPr>
        <w:t>divide</w:t>
      </w:r>
      <w:r w:rsidRPr="00C6791F">
        <w:rPr>
          <w:rStyle w:val="StyleUnderline"/>
          <w:rFonts w:cstheme="majorHAnsi"/>
        </w:rPr>
        <w:t xml:space="preserve"> it </w:t>
      </w:r>
      <w:r w:rsidRPr="00C6791F">
        <w:rPr>
          <w:rStyle w:val="Emphasis"/>
          <w:rFonts w:cstheme="majorHAnsi"/>
          <w:highlight w:val="cyan"/>
        </w:rPr>
        <w:t>well</w:t>
      </w:r>
      <w:r w:rsidRPr="00C6791F">
        <w:rPr>
          <w:rFonts w:cstheme="maj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C6791F">
        <w:rPr>
          <w:rFonts w:cstheme="maj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475CF326" w14:textId="77777777" w:rsidR="000217D6" w:rsidRPr="00C6791F" w:rsidRDefault="000217D6" w:rsidP="000217D6">
      <w:pPr>
        <w:rPr>
          <w:rFonts w:cstheme="majorHAnsi"/>
          <w:sz w:val="14"/>
          <w:szCs w:val="14"/>
        </w:rPr>
      </w:pPr>
      <w:r w:rsidRPr="00C6791F">
        <w:rPr>
          <w:rFonts w:cstheme="majorHAnsi"/>
          <w:sz w:val="14"/>
          <w:szCs w:val="14"/>
        </w:rPr>
        <w:t>Can't we all — capitalists, socialists, Republicans and Democrats — agree on that? Can't we all agree that whatever system we have, it must do a great job of both increasing the size of the pie and dividing it well?</w:t>
      </w:r>
    </w:p>
    <w:p w14:paraId="53E8CC93" w14:textId="77777777" w:rsidR="000217D6" w:rsidRPr="004D5455" w:rsidRDefault="000217D6" w:rsidP="000217D6">
      <w:pPr>
        <w:rPr>
          <w:rFonts w:cstheme="majorHAnsi"/>
          <w:u w:val="single"/>
        </w:rPr>
      </w:pPr>
      <w:r w:rsidRPr="00C6791F">
        <w:rPr>
          <w:rFonts w:cstheme="majorHAnsi"/>
          <w:sz w:val="14"/>
        </w:rPr>
        <w:t xml:space="preserve">If we can agree that </w:t>
      </w:r>
      <w:r w:rsidRPr="00C6791F">
        <w:rPr>
          <w:rStyle w:val="StyleUnderline"/>
          <w:rFonts w:cstheme="majorHAnsi"/>
        </w:rPr>
        <w:t>these</w:t>
      </w:r>
      <w:r w:rsidRPr="00C6791F">
        <w:rPr>
          <w:rFonts w:cstheme="majorHAnsi"/>
          <w:sz w:val="14"/>
        </w:rPr>
        <w:t xml:space="preserve"> things </w:t>
      </w:r>
      <w:r w:rsidRPr="00C6791F">
        <w:rPr>
          <w:rStyle w:val="StyleUnderline"/>
          <w:rFonts w:cstheme="majorHAnsi"/>
        </w:rPr>
        <w:t xml:space="preserve">are essential because the </w:t>
      </w:r>
      <w:r w:rsidRPr="00C6791F">
        <w:rPr>
          <w:rStyle w:val="StyleUnderline"/>
          <w:rFonts w:cstheme="majorHAnsi"/>
          <w:highlight w:val="cyan"/>
        </w:rPr>
        <w:t>alternatives are</w:t>
      </w:r>
      <w:r w:rsidRPr="00C6791F">
        <w:rPr>
          <w:rStyle w:val="StyleUnderline"/>
          <w:rFonts w:cstheme="majorHAnsi"/>
        </w:rPr>
        <w:t xml:space="preserve"> terrible</w:t>
      </w:r>
      <w:r w:rsidRPr="00C6791F">
        <w:rPr>
          <w:rFonts w:cstheme="majorHAnsi"/>
          <w:sz w:val="14"/>
        </w:rPr>
        <w:t xml:space="preserve">, then people of different ideologies will be more civil with each other and more willing to work through their disagreements thoughtfully so that we can achieve agreement for the good of the whole. </w:t>
      </w:r>
      <w:r w:rsidRPr="00C6791F">
        <w:rPr>
          <w:rStyle w:val="StyleUnderline"/>
          <w:rFonts w:cstheme="majorHAnsi"/>
        </w:rPr>
        <w:t>We must figure out how to do that in a collaborative</w:t>
      </w:r>
      <w:r w:rsidRPr="00C6791F">
        <w:rPr>
          <w:rFonts w:cstheme="majorHAnsi"/>
          <w:sz w:val="14"/>
        </w:rPr>
        <w:t xml:space="preserve"> and skilled </w:t>
      </w:r>
      <w:r w:rsidRPr="00C6791F">
        <w:rPr>
          <w:rStyle w:val="StyleUnderline"/>
          <w:rFonts w:cstheme="majorHAnsi"/>
        </w:rPr>
        <w:t xml:space="preserve">way. If we can't do that, we will have a </w:t>
      </w:r>
      <w:r w:rsidRPr="00C6791F">
        <w:rPr>
          <w:rStyle w:val="Emphasis"/>
          <w:rFonts w:cstheme="majorHAnsi"/>
          <w:highlight w:val="cyan"/>
        </w:rPr>
        <w:t>civil war</w:t>
      </w:r>
      <w:r w:rsidRPr="00C6791F">
        <w:rPr>
          <w:rFonts w:cstheme="majorHAnsi"/>
          <w:sz w:val="14"/>
        </w:rPr>
        <w:t xml:space="preserve"> of some form </w:t>
      </w:r>
      <w:r w:rsidRPr="00C6791F">
        <w:rPr>
          <w:rStyle w:val="StyleUnderline"/>
          <w:rFonts w:cstheme="majorHAnsi"/>
          <w:highlight w:val="cyan"/>
        </w:rPr>
        <w:t>that</w:t>
      </w:r>
      <w:r w:rsidRPr="00C6791F">
        <w:rPr>
          <w:rStyle w:val="StyleUnderline"/>
          <w:rFonts w:cstheme="majorHAnsi"/>
        </w:rPr>
        <w:t xml:space="preserve"> will tragically tear us apart and </w:t>
      </w:r>
      <w:r w:rsidRPr="00C6791F">
        <w:rPr>
          <w:rStyle w:val="StyleUnderline"/>
          <w:rFonts w:cstheme="majorHAnsi"/>
          <w:highlight w:val="cyan"/>
        </w:rPr>
        <w:t>shrink the pie for everyone</w:t>
      </w:r>
      <w:r w:rsidRPr="00C6791F">
        <w:rPr>
          <w:rStyle w:val="StyleUnderline"/>
          <w:rFonts w:cstheme="majorHAnsi"/>
        </w:rPr>
        <w:t>.</w:t>
      </w:r>
    </w:p>
    <w:p w14:paraId="24FD0017" w14:textId="77777777" w:rsidR="000217D6" w:rsidRPr="00C03F2D" w:rsidRDefault="000217D6" w:rsidP="000217D6">
      <w:pPr>
        <w:pStyle w:val="Heading4"/>
      </w:pPr>
      <w:r w:rsidRPr="00C03F2D">
        <w:t xml:space="preserve">Elites react with </w:t>
      </w:r>
      <w:r w:rsidRPr="009B0DBF">
        <w:rPr>
          <w:u w:val="single"/>
        </w:rPr>
        <w:t>war</w:t>
      </w:r>
      <w:r w:rsidRPr="009B0DBF">
        <w:t xml:space="preserve"> </w:t>
      </w:r>
      <w:r w:rsidRPr="00C03F2D">
        <w:t xml:space="preserve">– if goods </w:t>
      </w:r>
      <w:r w:rsidRPr="009B0DBF">
        <w:rPr>
          <w:u w:val="single"/>
        </w:rPr>
        <w:t>don’t cross</w:t>
      </w:r>
      <w:r w:rsidRPr="00C03F2D">
        <w:t xml:space="preserve"> borders, then </w:t>
      </w:r>
      <w:r w:rsidRPr="009B0DBF">
        <w:rPr>
          <w:u w:val="single"/>
        </w:rPr>
        <w:t>soldiers will</w:t>
      </w:r>
      <w:r w:rsidRPr="00C03F2D">
        <w:t xml:space="preserve">. </w:t>
      </w:r>
    </w:p>
    <w:p w14:paraId="18F94049" w14:textId="77777777" w:rsidR="000217D6" w:rsidRPr="00C03F2D" w:rsidRDefault="000217D6" w:rsidP="000217D6">
      <w:r w:rsidRPr="00C03F2D">
        <w:rPr>
          <w:rStyle w:val="Style13ptBold"/>
        </w:rPr>
        <w:t>Liu ’18</w:t>
      </w:r>
      <w:r w:rsidRPr="00C03F2D">
        <w:t xml:space="preserve"> [Qian; November 2; Economist, Managing Director at Greater China, citing the economist Thomas Piketty and political scientist Samuel Huntington; Project Syndicate, “From economic crisis to World War III,” p. 1-2; RP]</w:t>
      </w:r>
    </w:p>
    <w:p w14:paraId="2D23E066" w14:textId="77777777" w:rsidR="000217D6" w:rsidRPr="004D5455" w:rsidRDefault="000217D6" w:rsidP="000217D6">
      <w:pPr>
        <w:rPr>
          <w:sz w:val="16"/>
        </w:rPr>
      </w:pPr>
      <w:r w:rsidRPr="00C03F2D">
        <w:rPr>
          <w:sz w:val="16"/>
        </w:rPr>
        <w:t xml:space="preserve">The next economic crisis is closer than you think. But what you should really worry about is what comes after: </w:t>
      </w:r>
      <w:r w:rsidRPr="00C03F2D">
        <w:rPr>
          <w:rStyle w:val="StyleUnderline"/>
        </w:rPr>
        <w:t>in the current</w:t>
      </w:r>
      <w:r w:rsidRPr="00C03F2D">
        <w:rPr>
          <w:sz w:val="16"/>
        </w:rPr>
        <w:t xml:space="preserve"> social, </w:t>
      </w:r>
      <w:r w:rsidRPr="00C03F2D">
        <w:rPr>
          <w:rStyle w:val="StyleUnderline"/>
        </w:rPr>
        <w:t xml:space="preserve">political, and technological landscape, a prolonged </w:t>
      </w:r>
      <w:r w:rsidRPr="00C03F2D">
        <w:rPr>
          <w:rStyle w:val="Emphasis"/>
          <w:highlight w:val="yellow"/>
        </w:rPr>
        <w:t>economic crisis</w:t>
      </w:r>
      <w:r w:rsidRPr="00C03F2D">
        <w:rPr>
          <w:sz w:val="16"/>
        </w:rPr>
        <w:t xml:space="preserve">, combined with rising income inequality, </w:t>
      </w:r>
      <w:r w:rsidRPr="00C03F2D">
        <w:rPr>
          <w:rStyle w:val="StyleUnderline"/>
        </w:rPr>
        <w:t>could</w:t>
      </w:r>
      <w:r w:rsidRPr="00C03F2D">
        <w:rPr>
          <w:sz w:val="16"/>
        </w:rPr>
        <w:t xml:space="preserve"> well </w:t>
      </w:r>
      <w:r w:rsidRPr="00C03F2D">
        <w:rPr>
          <w:rStyle w:val="StyleUnderline"/>
          <w:highlight w:val="yellow"/>
        </w:rPr>
        <w:t>escalate into</w:t>
      </w:r>
      <w:r w:rsidRPr="00C03F2D">
        <w:rPr>
          <w:rStyle w:val="StyleUnderline"/>
        </w:rPr>
        <w:t xml:space="preserve"> a major </w:t>
      </w:r>
      <w:r w:rsidRPr="00C03F2D">
        <w:rPr>
          <w:rStyle w:val="Emphasis"/>
          <w:highlight w:val="yellow"/>
        </w:rPr>
        <w:t>global</w:t>
      </w:r>
      <w:r w:rsidRPr="00C03F2D">
        <w:rPr>
          <w:rStyle w:val="Emphasis"/>
        </w:rPr>
        <w:t xml:space="preserve"> military </w:t>
      </w:r>
      <w:r w:rsidRPr="00C03F2D">
        <w:rPr>
          <w:rStyle w:val="Emphasis"/>
          <w:highlight w:val="yellow"/>
        </w:rPr>
        <w:t>conflict</w:t>
      </w:r>
      <w:r w:rsidRPr="00C03F2D">
        <w:rPr>
          <w:sz w:val="16"/>
        </w:rPr>
        <w:t xml:space="preserve">. </w:t>
      </w:r>
      <w:r w:rsidRPr="00C03F2D">
        <w:rPr>
          <w:rStyle w:val="StyleUnderline"/>
        </w:rPr>
        <w:t xml:space="preserve">The 2008-09 global financial crisis almost </w:t>
      </w:r>
      <w:r w:rsidRPr="00C03F2D">
        <w:rPr>
          <w:rStyle w:val="Emphasis"/>
        </w:rPr>
        <w:t>bankrupted</w:t>
      </w:r>
      <w:r w:rsidRPr="00C03F2D">
        <w:rPr>
          <w:rStyle w:val="StyleUnderline"/>
        </w:rPr>
        <w:t xml:space="preserve"> governments and caused </w:t>
      </w:r>
      <w:r w:rsidRPr="00C03F2D">
        <w:rPr>
          <w:rStyle w:val="Emphasis"/>
        </w:rPr>
        <w:t>systemic collapse</w:t>
      </w:r>
      <w:r w:rsidRPr="00C03F2D">
        <w:rPr>
          <w:sz w:val="16"/>
        </w:rPr>
        <w:t xml:space="preserv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C03F2D">
        <w:rPr>
          <w:sz w:val="16"/>
        </w:rPr>
        <w:t>labour</w:t>
      </w:r>
      <w:proofErr w:type="spellEnd"/>
      <w:r w:rsidRPr="00C03F2D">
        <w:rPr>
          <w:sz w:val="16"/>
        </w:rPr>
        <w:t xml:space="preserve"> markets to tax systems, fertility patterns, and education policies. </w:t>
      </w:r>
      <w:r w:rsidRPr="00C03F2D">
        <w:rPr>
          <w:rStyle w:val="StyleUnderline"/>
        </w:rPr>
        <w:t>Policymakers</w:t>
      </w:r>
      <w:r w:rsidRPr="00C03F2D">
        <w:rPr>
          <w:sz w:val="16"/>
        </w:rPr>
        <w:t xml:space="preserve"> have utterly failed to pursue such reforms, despite promising to do so. Instead, they have </w:t>
      </w:r>
      <w:r w:rsidRPr="00C03F2D">
        <w:rPr>
          <w:rStyle w:val="StyleUnderline"/>
        </w:rPr>
        <w:t>remained preoccupied with politics</w:t>
      </w:r>
      <w:r w:rsidRPr="00C03F2D">
        <w:rPr>
          <w:sz w:val="16"/>
        </w:rPr>
        <w:t xml:space="preserve">.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C03F2D">
        <w:rPr>
          <w:rStyle w:val="StyleUnderline"/>
          <w:highlight w:val="yellow"/>
        </w:rPr>
        <w:t>another</w:t>
      </w:r>
      <w:r w:rsidRPr="00C03F2D">
        <w:rPr>
          <w:rStyle w:val="StyleUnderline"/>
        </w:rPr>
        <w:t xml:space="preserve"> economic </w:t>
      </w:r>
      <w:r w:rsidRPr="00C03F2D">
        <w:rPr>
          <w:rStyle w:val="StyleUnderline"/>
          <w:highlight w:val="yellow"/>
        </w:rPr>
        <w:t>crisis</w:t>
      </w:r>
      <w:r w:rsidRPr="00C03F2D">
        <w:rPr>
          <w:sz w:val="16"/>
        </w:rPr>
        <w:t xml:space="preserve"> – one that </w:t>
      </w:r>
      <w:r w:rsidRPr="00C03F2D">
        <w:rPr>
          <w:rStyle w:val="StyleUnderline"/>
          <w:highlight w:val="yellow"/>
        </w:rPr>
        <w:t>could be</w:t>
      </w:r>
      <w:r w:rsidRPr="00C03F2D">
        <w:rPr>
          <w:rStyle w:val="StyleUnderline"/>
        </w:rPr>
        <w:t xml:space="preserve"> </w:t>
      </w:r>
      <w:r w:rsidRPr="00C03F2D">
        <w:rPr>
          <w:rStyle w:val="Emphasis"/>
        </w:rPr>
        <w:t xml:space="preserve">even </w:t>
      </w:r>
      <w:r w:rsidRPr="00C03F2D">
        <w:rPr>
          <w:rStyle w:val="Emphasis"/>
          <w:highlight w:val="yellow"/>
        </w:rPr>
        <w:t>more severe</w:t>
      </w:r>
      <w:r w:rsidRPr="00C03F2D">
        <w:rPr>
          <w:rStyle w:val="StyleUnderline"/>
        </w:rPr>
        <w:t xml:space="preserve"> than the last, </w:t>
      </w:r>
      <w:r w:rsidRPr="00C03F2D">
        <w:rPr>
          <w:rStyle w:val="StyleUnderline"/>
          <w:highlight w:val="yellow"/>
        </w:rPr>
        <w:t>because we</w:t>
      </w:r>
      <w:r w:rsidRPr="00C03F2D">
        <w:rPr>
          <w:rStyle w:val="StyleUnderline"/>
        </w:rPr>
        <w:t xml:space="preserve"> have </w:t>
      </w:r>
      <w:r w:rsidRPr="00C03F2D">
        <w:rPr>
          <w:rStyle w:val="StyleUnderline"/>
          <w:highlight w:val="yellow"/>
        </w:rPr>
        <w:t>built</w:t>
      </w:r>
      <w:r w:rsidRPr="00C03F2D">
        <w:rPr>
          <w:rStyle w:val="StyleUnderline"/>
        </w:rPr>
        <w:t xml:space="preserve"> up a </w:t>
      </w:r>
      <w:r w:rsidRPr="00C03F2D">
        <w:rPr>
          <w:rStyle w:val="Emphasis"/>
          <w:highlight w:val="yellow"/>
        </w:rPr>
        <w:t>tolerance</w:t>
      </w:r>
      <w:r w:rsidRPr="00C03F2D">
        <w:rPr>
          <w:rStyle w:val="StyleUnderline"/>
        </w:rPr>
        <w:t xml:space="preserve"> to our strongest macroeconomic medications</w:t>
      </w:r>
      <w:r w:rsidRPr="00C03F2D">
        <w:rPr>
          <w:sz w:val="16"/>
        </w:rPr>
        <w:t xml:space="preserve">. </w:t>
      </w:r>
      <w:r w:rsidRPr="00C03F2D">
        <w:rPr>
          <w:rStyle w:val="StyleUnderline"/>
        </w:rPr>
        <w:t>A decade of regular adrenaline shots, in the form of ultra-</w:t>
      </w:r>
      <w:r w:rsidRPr="00C03F2D">
        <w:rPr>
          <w:rStyle w:val="StyleUnderline"/>
        </w:rPr>
        <w:lastRenderedPageBreak/>
        <w:t>low</w:t>
      </w:r>
      <w:r w:rsidRPr="00C03F2D">
        <w:rPr>
          <w:sz w:val="16"/>
        </w:rPr>
        <w:t xml:space="preserve"> interest </w:t>
      </w:r>
      <w:r w:rsidRPr="00C03F2D">
        <w:rPr>
          <w:rStyle w:val="StyleUnderline"/>
          <w:highlight w:val="yellow"/>
        </w:rPr>
        <w:t>rates</w:t>
      </w:r>
      <w:r w:rsidRPr="00C03F2D">
        <w:rPr>
          <w:rStyle w:val="StyleUnderline"/>
        </w:rPr>
        <w:t xml:space="preserve"> and</w:t>
      </w:r>
      <w:r w:rsidRPr="00C03F2D">
        <w:rPr>
          <w:sz w:val="16"/>
        </w:rPr>
        <w:t xml:space="preserve"> unconventional </w:t>
      </w:r>
      <w:r w:rsidRPr="00C03F2D">
        <w:rPr>
          <w:rStyle w:val="StyleUnderline"/>
        </w:rPr>
        <w:t xml:space="preserve">monetary policies, has severely </w:t>
      </w:r>
      <w:r w:rsidRPr="00C03F2D">
        <w:rPr>
          <w:rStyle w:val="StyleUnderline"/>
          <w:highlight w:val="yellow"/>
        </w:rPr>
        <w:t>depleted</w:t>
      </w:r>
      <w:r w:rsidRPr="00C03F2D">
        <w:rPr>
          <w:rStyle w:val="StyleUnderline"/>
        </w:rPr>
        <w:t xml:space="preserve"> their </w:t>
      </w:r>
      <w:r w:rsidRPr="00C03F2D">
        <w:rPr>
          <w:rStyle w:val="Emphasis"/>
          <w:highlight w:val="yellow"/>
        </w:rPr>
        <w:t xml:space="preserve">power to </w:t>
      </w:r>
      <w:proofErr w:type="spellStart"/>
      <w:r w:rsidRPr="00C03F2D">
        <w:rPr>
          <w:rStyle w:val="Emphasis"/>
          <w:highlight w:val="yellow"/>
        </w:rPr>
        <w:t>stabilise</w:t>
      </w:r>
      <w:proofErr w:type="spellEnd"/>
      <w:r w:rsidRPr="00C03F2D">
        <w:rPr>
          <w:rStyle w:val="StyleUnderline"/>
        </w:rPr>
        <w:t xml:space="preserve"> and stimulate the economy</w:t>
      </w:r>
      <w:r w:rsidRPr="00C03F2D">
        <w:rPr>
          <w:sz w:val="16"/>
        </w:rPr>
        <w:t xml:space="preserve">. </w:t>
      </w:r>
      <w:r w:rsidRPr="00C03F2D">
        <w:rPr>
          <w:rStyle w:val="StyleUnderline"/>
        </w:rPr>
        <w:t xml:space="preserve">If </w:t>
      </w:r>
      <w:r w:rsidRPr="00C03F2D">
        <w:rPr>
          <w:rStyle w:val="Emphasis"/>
          <w:highlight w:val="yellow"/>
        </w:rPr>
        <w:t>history</w:t>
      </w:r>
      <w:r w:rsidRPr="00C03F2D">
        <w:rPr>
          <w:rStyle w:val="StyleUnderline"/>
          <w:highlight w:val="yellow"/>
        </w:rPr>
        <w:t xml:space="preserve"> is a</w:t>
      </w:r>
      <w:r w:rsidRPr="00C03F2D">
        <w:rPr>
          <w:rStyle w:val="StyleUnderline"/>
        </w:rPr>
        <w:t xml:space="preserve">ny </w:t>
      </w:r>
      <w:r w:rsidRPr="00C03F2D">
        <w:rPr>
          <w:rStyle w:val="StyleUnderline"/>
          <w:highlight w:val="yellow"/>
        </w:rPr>
        <w:t>guide</w:t>
      </w:r>
      <w:r w:rsidRPr="00C03F2D">
        <w:rPr>
          <w:sz w:val="16"/>
        </w:rPr>
        <w:t xml:space="preserve">, the </w:t>
      </w:r>
      <w:r w:rsidRPr="00C03F2D">
        <w:rPr>
          <w:rStyle w:val="StyleUnderline"/>
        </w:rPr>
        <w:t>consequences</w:t>
      </w:r>
      <w:r w:rsidRPr="00C03F2D">
        <w:rPr>
          <w:sz w:val="16"/>
        </w:rPr>
        <w:t xml:space="preserve"> of this mistake </w:t>
      </w:r>
      <w:r w:rsidRPr="00C03F2D">
        <w:rPr>
          <w:rStyle w:val="StyleUnderline"/>
        </w:rPr>
        <w:t>could extend far beyond the economy</w:t>
      </w:r>
      <w:r w:rsidRPr="00C03F2D">
        <w:rPr>
          <w:sz w:val="16"/>
        </w:rPr>
        <w:t xml:space="preserve">. According to Harvard’s Benjamin Friedman, </w:t>
      </w:r>
      <w:r w:rsidRPr="00C03F2D">
        <w:rPr>
          <w:rStyle w:val="StyleUnderline"/>
        </w:rPr>
        <w:t xml:space="preserve">prolonged periods of </w:t>
      </w:r>
      <w:r w:rsidRPr="00C03F2D">
        <w:rPr>
          <w:rStyle w:val="StyleUnderline"/>
          <w:highlight w:val="yellow"/>
        </w:rPr>
        <w:t xml:space="preserve">economic distress have been </w:t>
      </w:r>
      <w:proofErr w:type="spellStart"/>
      <w:r w:rsidRPr="00C03F2D">
        <w:rPr>
          <w:rStyle w:val="StyleUnderline"/>
          <w:highlight w:val="yellow"/>
        </w:rPr>
        <w:t>characterised</w:t>
      </w:r>
      <w:proofErr w:type="spellEnd"/>
      <w:r w:rsidRPr="00C03F2D">
        <w:rPr>
          <w:rStyle w:val="StyleUnderline"/>
        </w:rPr>
        <w:t xml:space="preserve"> also </w:t>
      </w:r>
      <w:r w:rsidRPr="00C03F2D">
        <w:rPr>
          <w:rStyle w:val="StyleUnderline"/>
          <w:highlight w:val="yellow"/>
        </w:rPr>
        <w:t>by</w:t>
      </w:r>
      <w:r w:rsidRPr="00C03F2D">
        <w:rPr>
          <w:rStyle w:val="StyleUnderline"/>
        </w:rPr>
        <w:t xml:space="preserve"> </w:t>
      </w:r>
      <w:r w:rsidRPr="00C03F2D">
        <w:rPr>
          <w:rStyle w:val="Emphasis"/>
        </w:rPr>
        <w:t xml:space="preserve">public </w:t>
      </w:r>
      <w:r w:rsidRPr="00C03F2D">
        <w:rPr>
          <w:rStyle w:val="Emphasis"/>
          <w:highlight w:val="yellow"/>
        </w:rPr>
        <w:t>antipathy</w:t>
      </w:r>
      <w:r w:rsidRPr="00C03F2D">
        <w:rPr>
          <w:rStyle w:val="StyleUnderline"/>
          <w:highlight w:val="yellow"/>
        </w:rPr>
        <w:t xml:space="preserve"> toward</w:t>
      </w:r>
      <w:r w:rsidRPr="00C03F2D">
        <w:rPr>
          <w:rStyle w:val="StyleUnderline"/>
        </w:rPr>
        <w:t xml:space="preserve"> minority groups or </w:t>
      </w:r>
      <w:r w:rsidRPr="00C03F2D">
        <w:rPr>
          <w:rStyle w:val="Emphasis"/>
        </w:rPr>
        <w:t xml:space="preserve">foreign </w:t>
      </w:r>
      <w:r w:rsidRPr="00C03F2D">
        <w:rPr>
          <w:rStyle w:val="Emphasis"/>
          <w:highlight w:val="yellow"/>
        </w:rPr>
        <w:t>countries</w:t>
      </w:r>
      <w:r w:rsidRPr="00C03F2D">
        <w:rPr>
          <w:rStyle w:val="StyleUnderline"/>
        </w:rPr>
        <w:t xml:space="preserve"> – attitudes that</w:t>
      </w:r>
      <w:r w:rsidRPr="00C03F2D">
        <w:rPr>
          <w:sz w:val="16"/>
        </w:rPr>
        <w:t xml:space="preserve"> can help to </w:t>
      </w:r>
      <w:r w:rsidRPr="00C03F2D">
        <w:rPr>
          <w:rStyle w:val="StyleUnderline"/>
        </w:rPr>
        <w:t xml:space="preserve">fuel unrest, </w:t>
      </w:r>
      <w:r w:rsidRPr="00C03F2D">
        <w:rPr>
          <w:rStyle w:val="Emphasis"/>
        </w:rPr>
        <w:t>terrorism</w:t>
      </w:r>
      <w:r w:rsidRPr="00C03F2D">
        <w:rPr>
          <w:rStyle w:val="StyleUnderline"/>
        </w:rPr>
        <w:t xml:space="preserve">, </w:t>
      </w:r>
      <w:r w:rsidRPr="00C03F2D">
        <w:rPr>
          <w:rStyle w:val="StyleUnderline"/>
          <w:highlight w:val="yellow"/>
        </w:rPr>
        <w:t>or</w:t>
      </w:r>
      <w:r w:rsidRPr="00C03F2D">
        <w:rPr>
          <w:rStyle w:val="StyleUnderline"/>
        </w:rPr>
        <w:t xml:space="preserve"> even </w:t>
      </w:r>
      <w:r w:rsidRPr="00C03F2D">
        <w:rPr>
          <w:rStyle w:val="Emphasis"/>
          <w:highlight w:val="yellow"/>
        </w:rPr>
        <w:t>war</w:t>
      </w:r>
      <w:r w:rsidRPr="00C03F2D">
        <w:rPr>
          <w:sz w:val="16"/>
        </w:rPr>
        <w:t xml:space="preserve">. For example, </w:t>
      </w:r>
      <w:r w:rsidRPr="00C03F2D">
        <w:rPr>
          <w:rStyle w:val="StyleUnderline"/>
        </w:rPr>
        <w:t>during the Great Depression</w:t>
      </w:r>
      <w:r w:rsidRPr="00C03F2D">
        <w:rPr>
          <w:sz w:val="16"/>
        </w:rPr>
        <w:t xml:space="preserve">, US President Herbert </w:t>
      </w:r>
      <w:r w:rsidRPr="00C03F2D">
        <w:rPr>
          <w:rStyle w:val="StyleUnderline"/>
        </w:rPr>
        <w:t>Hoover signed</w:t>
      </w:r>
      <w:r w:rsidRPr="00C03F2D">
        <w:rPr>
          <w:sz w:val="16"/>
        </w:rPr>
        <w:t xml:space="preserve"> the 1930 </w:t>
      </w:r>
      <w:r w:rsidRPr="00C03F2D">
        <w:rPr>
          <w:rStyle w:val="StyleUnderline"/>
        </w:rPr>
        <w:t>Smoot-Hawley</w:t>
      </w:r>
      <w:r w:rsidRPr="00C03F2D">
        <w:rPr>
          <w:sz w:val="16"/>
        </w:rPr>
        <w:t xml:space="preserve"> Tariff Act, intended to protect American workers and farmers from foreign competition. In the subsequent five years, </w:t>
      </w:r>
      <w:r w:rsidRPr="00C03F2D">
        <w:rPr>
          <w:rStyle w:val="StyleUnderline"/>
        </w:rPr>
        <w:t xml:space="preserve">global trade shrank by two-thirds. </w:t>
      </w:r>
      <w:r w:rsidRPr="00C03F2D">
        <w:rPr>
          <w:rStyle w:val="StyleUnderline"/>
          <w:highlight w:val="yellow"/>
        </w:rPr>
        <w:t xml:space="preserve">Within a decade, </w:t>
      </w:r>
      <w:r w:rsidRPr="00C03F2D">
        <w:rPr>
          <w:rStyle w:val="Emphasis"/>
          <w:highlight w:val="yellow"/>
        </w:rPr>
        <w:t>World War II</w:t>
      </w:r>
      <w:r w:rsidRPr="00C03F2D">
        <w:rPr>
          <w:rStyle w:val="Emphasis"/>
        </w:rPr>
        <w:t xml:space="preserve"> had </w:t>
      </w:r>
      <w:r w:rsidRPr="00C03F2D">
        <w:rPr>
          <w:rStyle w:val="Emphasis"/>
          <w:highlight w:val="yellow"/>
        </w:rPr>
        <w:t>begun</w:t>
      </w:r>
      <w:r w:rsidRPr="00C03F2D">
        <w:rPr>
          <w:sz w:val="16"/>
        </w:rPr>
        <w:t xml:space="preserve">. To be sure, WWII, like World War I, was caused by a multitude of factors; there is no standard path to war. But </w:t>
      </w:r>
      <w:r w:rsidRPr="00C03F2D">
        <w:rPr>
          <w:rStyle w:val="StyleUnderline"/>
        </w:rPr>
        <w:t>there is reason to believe</w:t>
      </w:r>
      <w:r w:rsidRPr="00C03F2D">
        <w:rPr>
          <w:sz w:val="16"/>
        </w:rPr>
        <w:t xml:space="preserve"> that high levels of </w:t>
      </w:r>
      <w:r w:rsidRPr="00C03F2D">
        <w:rPr>
          <w:rStyle w:val="StyleUnderline"/>
        </w:rPr>
        <w:t xml:space="preserve">inequality can play a significant role in </w:t>
      </w:r>
      <w:r w:rsidRPr="00C03F2D">
        <w:rPr>
          <w:rStyle w:val="Emphasis"/>
        </w:rPr>
        <w:t>stoking conflict</w:t>
      </w:r>
      <w:r w:rsidRPr="00C03F2D">
        <w:rPr>
          <w:sz w:val="16"/>
        </w:rPr>
        <w:t xml:space="preserve">. </w:t>
      </w:r>
      <w:r w:rsidRPr="00C03F2D">
        <w:rPr>
          <w:rStyle w:val="StyleUnderline"/>
        </w:rPr>
        <w:t>According to research b</w:t>
      </w:r>
      <w:r w:rsidRPr="00C03F2D">
        <w:rPr>
          <w:sz w:val="16"/>
        </w:rPr>
        <w:t xml:space="preserve">y the </w:t>
      </w:r>
      <w:r w:rsidRPr="00C03F2D">
        <w:rPr>
          <w:rStyle w:val="StyleUnderline"/>
        </w:rPr>
        <w:t>economist</w:t>
      </w:r>
      <w:r w:rsidRPr="00C03F2D">
        <w:rPr>
          <w:sz w:val="16"/>
        </w:rPr>
        <w:t xml:space="preserve"> Thomas </w:t>
      </w:r>
      <w:r w:rsidRPr="00C03F2D">
        <w:rPr>
          <w:rStyle w:val="StyleUnderline"/>
        </w:rPr>
        <w:t>Piketty, a spike</w:t>
      </w:r>
      <w:r w:rsidRPr="00C03F2D">
        <w:rPr>
          <w:sz w:val="16"/>
        </w:rPr>
        <w:t xml:space="preserve"> in income inequality </w:t>
      </w:r>
      <w:r w:rsidRPr="00C03F2D">
        <w:rPr>
          <w:rStyle w:val="StyleUnderline"/>
        </w:rPr>
        <w:t>is often followed by a great crisis</w:t>
      </w:r>
      <w:r w:rsidRPr="00C03F2D">
        <w:rPr>
          <w:sz w:val="16"/>
        </w:rPr>
        <w:t xml:space="preserve">. Income inequality then declines for a while, before rising again, until a new peak – and a new disaster. Though causality has yet to be proven, given the limited number of data points, </w:t>
      </w:r>
      <w:r w:rsidRPr="00C03F2D">
        <w:rPr>
          <w:rStyle w:val="StyleUnderline"/>
        </w:rPr>
        <w:t>this correlation should not be taken lightly</w:t>
      </w:r>
      <w:r w:rsidRPr="00C03F2D">
        <w:rPr>
          <w:sz w:val="16"/>
        </w:rPr>
        <w:t xml:space="preserve">, especially with wealth and income inequality at historically high levels. </w:t>
      </w:r>
      <w:r w:rsidRPr="00C03F2D">
        <w:rPr>
          <w:rStyle w:val="StyleUnderline"/>
        </w:rPr>
        <w:t>This is</w:t>
      </w:r>
      <w:r w:rsidRPr="00C03F2D">
        <w:rPr>
          <w:sz w:val="16"/>
        </w:rPr>
        <w:t xml:space="preserve"> </w:t>
      </w:r>
      <w:proofErr w:type="gramStart"/>
      <w:r w:rsidRPr="00C03F2D">
        <w:rPr>
          <w:sz w:val="16"/>
        </w:rPr>
        <w:t>all the more</w:t>
      </w:r>
      <w:proofErr w:type="gramEnd"/>
      <w:r w:rsidRPr="00C03F2D">
        <w:rPr>
          <w:sz w:val="16"/>
        </w:rPr>
        <w:t xml:space="preserve"> </w:t>
      </w:r>
      <w:r w:rsidRPr="00C03F2D">
        <w:rPr>
          <w:rStyle w:val="StyleUnderline"/>
        </w:rPr>
        <w:t>worrying in view of</w:t>
      </w:r>
      <w:r w:rsidRPr="00C03F2D">
        <w:rPr>
          <w:sz w:val="16"/>
        </w:rPr>
        <w:t xml:space="preserve"> the </w:t>
      </w:r>
      <w:r w:rsidRPr="00C03F2D">
        <w:rPr>
          <w:rStyle w:val="Emphasis"/>
        </w:rPr>
        <w:t>numerous other factors</w:t>
      </w:r>
      <w:r w:rsidRPr="00C03F2D">
        <w:rPr>
          <w:rStyle w:val="StyleUnderline"/>
        </w:rPr>
        <w:t xml:space="preserve"> stoking</w:t>
      </w:r>
      <w:r w:rsidRPr="00C03F2D">
        <w:rPr>
          <w:sz w:val="16"/>
        </w:rPr>
        <w:t xml:space="preserve"> social </w:t>
      </w:r>
      <w:r w:rsidRPr="00C03F2D">
        <w:rPr>
          <w:rStyle w:val="StyleUnderline"/>
        </w:rPr>
        <w:t xml:space="preserve">unrest and diplomatic tension, including technological </w:t>
      </w:r>
      <w:r w:rsidRPr="00C03F2D">
        <w:rPr>
          <w:rStyle w:val="StyleUnderline"/>
          <w:highlight w:val="yellow"/>
        </w:rPr>
        <w:t>disruption</w:t>
      </w:r>
      <w:r w:rsidRPr="00C03F2D">
        <w:rPr>
          <w:rStyle w:val="StyleUnderline"/>
        </w:rPr>
        <w:t xml:space="preserve">, a record-breaking </w:t>
      </w:r>
      <w:r w:rsidRPr="00C03F2D">
        <w:rPr>
          <w:rStyle w:val="Emphasis"/>
          <w:highlight w:val="yellow"/>
        </w:rPr>
        <w:t>migration</w:t>
      </w:r>
      <w:r w:rsidRPr="00C03F2D">
        <w:rPr>
          <w:rStyle w:val="Emphasis"/>
        </w:rPr>
        <w:t xml:space="preserve"> crisis</w:t>
      </w:r>
      <w:r w:rsidRPr="00C03F2D">
        <w:rPr>
          <w:sz w:val="16"/>
        </w:rPr>
        <w:t xml:space="preserve">, anxiety over </w:t>
      </w:r>
      <w:proofErr w:type="spellStart"/>
      <w:r w:rsidRPr="00C03F2D">
        <w:rPr>
          <w:rStyle w:val="StyleUnderline"/>
        </w:rPr>
        <w:t>globalisation</w:t>
      </w:r>
      <w:proofErr w:type="spellEnd"/>
      <w:r w:rsidRPr="00C03F2D">
        <w:rPr>
          <w:rStyle w:val="StyleUnderline"/>
        </w:rPr>
        <w:t xml:space="preserve">, political </w:t>
      </w:r>
      <w:proofErr w:type="spellStart"/>
      <w:r w:rsidRPr="00C03F2D">
        <w:rPr>
          <w:rStyle w:val="StyleUnderline"/>
          <w:highlight w:val="yellow"/>
        </w:rPr>
        <w:t>polarisation</w:t>
      </w:r>
      <w:proofErr w:type="spellEnd"/>
      <w:r w:rsidRPr="00C03F2D">
        <w:rPr>
          <w:rStyle w:val="StyleUnderline"/>
          <w:highlight w:val="yellow"/>
        </w:rPr>
        <w:t>, and</w:t>
      </w:r>
      <w:r w:rsidRPr="00C03F2D">
        <w:rPr>
          <w:rStyle w:val="StyleUnderline"/>
        </w:rPr>
        <w:t xml:space="preserve"> </w:t>
      </w:r>
      <w:r w:rsidRPr="00C03F2D">
        <w:rPr>
          <w:rStyle w:val="Emphasis"/>
        </w:rPr>
        <w:t xml:space="preserve">rising </w:t>
      </w:r>
      <w:r w:rsidRPr="00C03F2D">
        <w:rPr>
          <w:rStyle w:val="Emphasis"/>
          <w:highlight w:val="yellow"/>
        </w:rPr>
        <w:t>nationalism</w:t>
      </w:r>
      <w:r w:rsidRPr="00C03F2D">
        <w:rPr>
          <w:rStyle w:val="StyleUnderline"/>
        </w:rPr>
        <w:t>. All</w:t>
      </w:r>
      <w:r w:rsidRPr="00C03F2D">
        <w:rPr>
          <w:sz w:val="16"/>
        </w:rPr>
        <w:t xml:space="preserve"> are </w:t>
      </w:r>
      <w:r w:rsidRPr="00C03F2D">
        <w:rPr>
          <w:rStyle w:val="StyleUnderline"/>
        </w:rPr>
        <w:t>symptoms</w:t>
      </w:r>
      <w:r w:rsidRPr="00C03F2D">
        <w:rPr>
          <w:sz w:val="16"/>
        </w:rPr>
        <w:t xml:space="preserve"> of failed policies that </w:t>
      </w:r>
      <w:r w:rsidRPr="00C03F2D">
        <w:rPr>
          <w:rStyle w:val="StyleUnderline"/>
        </w:rPr>
        <w:t xml:space="preserve">could turn out to be </w:t>
      </w:r>
      <w:r w:rsidRPr="00C03F2D">
        <w:rPr>
          <w:rStyle w:val="Emphasis"/>
          <w:highlight w:val="yellow"/>
        </w:rPr>
        <w:t>trigger</w:t>
      </w:r>
      <w:r w:rsidRPr="00C03F2D">
        <w:rPr>
          <w:rStyle w:val="Emphasis"/>
        </w:rPr>
        <w:t xml:space="preserve"> points</w:t>
      </w:r>
      <w:r w:rsidRPr="00C03F2D">
        <w:rPr>
          <w:rStyle w:val="StyleUnderline"/>
        </w:rPr>
        <w:t xml:space="preserve"> for a future </w:t>
      </w:r>
      <w:r w:rsidRPr="00C03F2D">
        <w:rPr>
          <w:rStyle w:val="StyleUnderline"/>
          <w:highlight w:val="yellow"/>
        </w:rPr>
        <w:t>crisis</w:t>
      </w:r>
      <w:r w:rsidRPr="00C03F2D">
        <w:rPr>
          <w:sz w:val="16"/>
        </w:rPr>
        <w:t xml:space="preserve">. Voters have good reason to be frustrated, but </w:t>
      </w:r>
      <w:r w:rsidRPr="00C03F2D">
        <w:rPr>
          <w:rStyle w:val="StyleUnderline"/>
        </w:rPr>
        <w:t>the</w:t>
      </w:r>
      <w:r w:rsidRPr="00C03F2D">
        <w:rPr>
          <w:sz w:val="16"/>
        </w:rPr>
        <w:t xml:space="preserve"> emotionally </w:t>
      </w:r>
      <w:r w:rsidRPr="00C03F2D">
        <w:rPr>
          <w:rStyle w:val="StyleUnderline"/>
        </w:rPr>
        <w:t xml:space="preserve">appealing </w:t>
      </w:r>
      <w:r w:rsidRPr="00C03F2D">
        <w:rPr>
          <w:rStyle w:val="Emphasis"/>
        </w:rPr>
        <w:t>populists</w:t>
      </w:r>
      <w:r w:rsidRPr="00C03F2D">
        <w:rPr>
          <w:sz w:val="16"/>
        </w:rPr>
        <w:t xml:space="preserve"> to whom they are increasingly giving their support </w:t>
      </w:r>
      <w:r w:rsidRPr="00C03F2D">
        <w:rPr>
          <w:rStyle w:val="StyleUnderline"/>
        </w:rPr>
        <w:t>are offering ill-advised solutions</w:t>
      </w:r>
      <w:r w:rsidRPr="00C03F2D">
        <w:rPr>
          <w:sz w:val="16"/>
        </w:rPr>
        <w:t xml:space="preserve"> that will only make matters worse. For example, </w:t>
      </w:r>
      <w:r w:rsidRPr="00C03F2D">
        <w:rPr>
          <w:rStyle w:val="StyleUnderline"/>
        </w:rPr>
        <w:t xml:space="preserve">despite the world’s unprecedented interconnectedness, </w:t>
      </w:r>
      <w:r w:rsidRPr="00C03F2D">
        <w:rPr>
          <w:rStyle w:val="Emphasis"/>
          <w:highlight w:val="yellow"/>
        </w:rPr>
        <w:t>multilateralism</w:t>
      </w:r>
      <w:r w:rsidRPr="00C03F2D">
        <w:rPr>
          <w:rStyle w:val="StyleUnderline"/>
          <w:highlight w:val="yellow"/>
        </w:rPr>
        <w:t xml:space="preserve"> is</w:t>
      </w:r>
      <w:r w:rsidRPr="00C03F2D">
        <w:rPr>
          <w:rStyle w:val="StyleUnderline"/>
        </w:rPr>
        <w:t xml:space="preserve"> increasingly </w:t>
      </w:r>
      <w:r w:rsidRPr="00C03F2D">
        <w:rPr>
          <w:rStyle w:val="StyleUnderline"/>
          <w:highlight w:val="yellow"/>
        </w:rPr>
        <w:t>being eschewed</w:t>
      </w:r>
      <w:r w:rsidRPr="00C03F2D">
        <w:rPr>
          <w:rStyle w:val="StyleUnderline"/>
        </w:rPr>
        <w:t>, as countries</w:t>
      </w:r>
      <w:r w:rsidRPr="00C03F2D">
        <w:rPr>
          <w:sz w:val="16"/>
        </w:rPr>
        <w:t xml:space="preserve"> – most notably, Donald J. Trump’s US – </w:t>
      </w:r>
      <w:r w:rsidRPr="00C03F2D">
        <w:rPr>
          <w:rStyle w:val="StyleUnderline"/>
        </w:rPr>
        <w:t xml:space="preserve">pursue </w:t>
      </w:r>
      <w:r w:rsidRPr="00C03F2D">
        <w:rPr>
          <w:rStyle w:val="Emphasis"/>
        </w:rPr>
        <w:t>unilateral</w:t>
      </w:r>
      <w:r w:rsidRPr="00C03F2D">
        <w:rPr>
          <w:rStyle w:val="StyleUnderline"/>
        </w:rPr>
        <w:t xml:space="preserve">, </w:t>
      </w:r>
      <w:r w:rsidRPr="00C03F2D">
        <w:rPr>
          <w:rStyle w:val="Emphasis"/>
        </w:rPr>
        <w:t>isolationist</w:t>
      </w:r>
      <w:r w:rsidRPr="00C03F2D">
        <w:rPr>
          <w:rStyle w:val="StyleUnderline"/>
        </w:rPr>
        <w:t xml:space="preserve"> policies</w:t>
      </w:r>
      <w:r w:rsidRPr="00C03F2D">
        <w:rPr>
          <w:sz w:val="16"/>
        </w:rPr>
        <w:t xml:space="preserve">. Meanwhile, </w:t>
      </w:r>
      <w:r w:rsidRPr="00C03F2D">
        <w:rPr>
          <w:rStyle w:val="Emphasis"/>
        </w:rPr>
        <w:t xml:space="preserve">proxy </w:t>
      </w:r>
      <w:r w:rsidRPr="00C03F2D">
        <w:rPr>
          <w:rStyle w:val="Emphasis"/>
          <w:highlight w:val="yellow"/>
        </w:rPr>
        <w:t>wars</w:t>
      </w:r>
      <w:r w:rsidRPr="00C03F2D">
        <w:rPr>
          <w:rStyle w:val="StyleUnderline"/>
          <w:highlight w:val="yellow"/>
        </w:rPr>
        <w:t xml:space="preserve"> are</w:t>
      </w:r>
      <w:r w:rsidRPr="00C03F2D">
        <w:rPr>
          <w:rStyle w:val="StyleUnderline"/>
        </w:rPr>
        <w:t xml:space="preserve"> raging </w:t>
      </w:r>
      <w:r w:rsidRPr="00C03F2D">
        <w:rPr>
          <w:rStyle w:val="StyleUnderline"/>
          <w:highlight w:val="yellow"/>
        </w:rPr>
        <w:t>in Syria and Yemen</w:t>
      </w:r>
      <w:r w:rsidRPr="00C03F2D">
        <w:rPr>
          <w:sz w:val="16"/>
        </w:rPr>
        <w:t xml:space="preserve">. Against this background, we must take seriously the possibility that </w:t>
      </w:r>
      <w:r w:rsidRPr="00C03F2D">
        <w:rPr>
          <w:rStyle w:val="StyleUnderline"/>
        </w:rPr>
        <w:t xml:space="preserve">the </w:t>
      </w:r>
      <w:r w:rsidRPr="00C03F2D">
        <w:rPr>
          <w:rStyle w:val="StyleUnderline"/>
          <w:highlight w:val="yellow"/>
        </w:rPr>
        <w:t>next</w:t>
      </w:r>
      <w:r w:rsidRPr="00C03F2D">
        <w:rPr>
          <w:rStyle w:val="StyleUnderline"/>
        </w:rPr>
        <w:t xml:space="preserve"> economic </w:t>
      </w:r>
      <w:r w:rsidRPr="00C03F2D">
        <w:rPr>
          <w:rStyle w:val="StyleUnderline"/>
          <w:highlight w:val="yellow"/>
        </w:rPr>
        <w:t>crisis</w:t>
      </w:r>
      <w:r w:rsidRPr="00C03F2D">
        <w:rPr>
          <w:rStyle w:val="StyleUnderline"/>
        </w:rPr>
        <w:t xml:space="preserve"> could </w:t>
      </w:r>
      <w:r w:rsidRPr="00C03F2D">
        <w:rPr>
          <w:rStyle w:val="StyleUnderline"/>
          <w:highlight w:val="yellow"/>
        </w:rPr>
        <w:t>lead to</w:t>
      </w:r>
      <w:r w:rsidRPr="00C03F2D">
        <w:rPr>
          <w:rStyle w:val="StyleUnderline"/>
        </w:rPr>
        <w:t xml:space="preserve"> a </w:t>
      </w:r>
      <w:r w:rsidRPr="00C03F2D">
        <w:rPr>
          <w:rStyle w:val="Emphasis"/>
        </w:rPr>
        <w:t xml:space="preserve">large-scale </w:t>
      </w:r>
      <w:r w:rsidRPr="00C03F2D">
        <w:rPr>
          <w:rStyle w:val="Emphasis"/>
          <w:highlight w:val="yellow"/>
        </w:rPr>
        <w:t>military confrontation</w:t>
      </w:r>
      <w:r w:rsidRPr="00C03F2D">
        <w:rPr>
          <w:sz w:val="16"/>
        </w:rPr>
        <w:t xml:space="preserve">. By the logic of the political scientist Samuel Huntington, considering such a scenario could help us avoid it because it would force us to </w:t>
      </w:r>
      <w:proofErr w:type="gramStart"/>
      <w:r w:rsidRPr="00C03F2D">
        <w:rPr>
          <w:sz w:val="16"/>
        </w:rPr>
        <w:t>take action</w:t>
      </w:r>
      <w:proofErr w:type="gramEnd"/>
      <w:r w:rsidRPr="00C03F2D">
        <w:rPr>
          <w:sz w:val="16"/>
        </w:rPr>
        <w:t xml:space="preserve">. In this case, </w:t>
      </w:r>
      <w:r w:rsidRPr="00C03F2D">
        <w:rPr>
          <w:rStyle w:val="StyleUnderline"/>
        </w:rPr>
        <w:t>the key will be for policymakers to pursue</w:t>
      </w:r>
      <w:r w:rsidRPr="00C03F2D">
        <w:rPr>
          <w:sz w:val="16"/>
        </w:rPr>
        <w:t xml:space="preserve"> the structural </w:t>
      </w:r>
      <w:r w:rsidRPr="00C03F2D">
        <w:rPr>
          <w:rStyle w:val="StyleUnderline"/>
        </w:rPr>
        <w:t>reforms</w:t>
      </w:r>
      <w:r w:rsidRPr="00C03F2D">
        <w:rPr>
          <w:sz w:val="16"/>
        </w:rPr>
        <w:t xml:space="preserve"> that they have long promised </w:t>
      </w:r>
      <w:r w:rsidRPr="00C03F2D">
        <w:rPr>
          <w:rStyle w:val="StyleUnderline"/>
        </w:rPr>
        <w:t>while replacing finger-pointing</w:t>
      </w:r>
      <w:r w:rsidRPr="00C03F2D">
        <w:rPr>
          <w:sz w:val="16"/>
        </w:rPr>
        <w:t xml:space="preserve"> and antagonism </w:t>
      </w:r>
      <w:r w:rsidRPr="00C03F2D">
        <w:rPr>
          <w:rStyle w:val="StyleUnderline"/>
        </w:rPr>
        <w:t>with</w:t>
      </w:r>
      <w:r w:rsidRPr="00C03F2D">
        <w:rPr>
          <w:sz w:val="16"/>
        </w:rPr>
        <w:t xml:space="preserve"> a sensible and </w:t>
      </w:r>
      <w:r w:rsidRPr="00C03F2D">
        <w:rPr>
          <w:rStyle w:val="StyleUnderline"/>
        </w:rPr>
        <w:t>respectful</w:t>
      </w:r>
      <w:r w:rsidRPr="00C03F2D">
        <w:rPr>
          <w:sz w:val="16"/>
        </w:rPr>
        <w:t xml:space="preserve"> global </w:t>
      </w:r>
      <w:r w:rsidRPr="00C03F2D">
        <w:rPr>
          <w:rStyle w:val="StyleUnderline"/>
        </w:rPr>
        <w:t>dialogue. The alternative may</w:t>
      </w:r>
      <w:r w:rsidRPr="00C03F2D">
        <w:rPr>
          <w:sz w:val="16"/>
        </w:rPr>
        <w:t xml:space="preserve"> well </w:t>
      </w:r>
      <w:r w:rsidRPr="00C03F2D">
        <w:rPr>
          <w:rStyle w:val="StyleUnderline"/>
        </w:rPr>
        <w:t xml:space="preserve">be </w:t>
      </w:r>
      <w:r w:rsidRPr="00C03F2D">
        <w:rPr>
          <w:rStyle w:val="Emphasis"/>
        </w:rPr>
        <w:t>global conflagration</w:t>
      </w:r>
      <w:r w:rsidRPr="00C03F2D">
        <w:rPr>
          <w:sz w:val="16"/>
        </w:rPr>
        <w:t>.</w:t>
      </w:r>
    </w:p>
    <w:p w14:paraId="54648584" w14:textId="77777777" w:rsidR="000217D6" w:rsidRPr="00C03F2D" w:rsidRDefault="000217D6" w:rsidP="000217D6">
      <w:pPr>
        <w:pStyle w:val="Heading4"/>
      </w:pPr>
      <w:r w:rsidRPr="00C03F2D">
        <w:t>Uniqueness goes</w:t>
      </w:r>
      <w:r>
        <w:t xml:space="preserve"> neg </w:t>
      </w:r>
      <w:r w:rsidRPr="00C03F2D">
        <w:t xml:space="preserve">– growth is </w:t>
      </w:r>
      <w:r w:rsidRPr="00C03F2D">
        <w:rPr>
          <w:u w:val="single"/>
        </w:rPr>
        <w:t>sustainable</w:t>
      </w:r>
      <w:r w:rsidRPr="00C03F2D">
        <w:t xml:space="preserve">, physical limits </w:t>
      </w:r>
      <w:r w:rsidRPr="00C03F2D">
        <w:rPr>
          <w:u w:val="single"/>
        </w:rPr>
        <w:t>aren’t absolute</w:t>
      </w:r>
      <w:r w:rsidRPr="00C03F2D">
        <w:t xml:space="preserve"> or are </w:t>
      </w:r>
      <w:r w:rsidRPr="00C03F2D">
        <w:rPr>
          <w:u w:val="single"/>
        </w:rPr>
        <w:t>chronically underestimated</w:t>
      </w:r>
      <w:r w:rsidRPr="00C03F2D">
        <w:t xml:space="preserve">, AND resource use is </w:t>
      </w:r>
      <w:r w:rsidRPr="00C03F2D">
        <w:rPr>
          <w:u w:val="single"/>
        </w:rPr>
        <w:t>declining</w:t>
      </w:r>
      <w:r w:rsidRPr="00C03F2D">
        <w:t xml:space="preserve"> now – BUT – degrowth </w:t>
      </w:r>
      <w:r w:rsidRPr="00C03F2D">
        <w:rPr>
          <w:u w:val="single"/>
        </w:rPr>
        <w:t>unleashes disaster</w:t>
      </w:r>
      <w:r w:rsidRPr="00C03F2D">
        <w:t xml:space="preserve"> that slips into </w:t>
      </w:r>
      <w:r w:rsidRPr="00C03F2D">
        <w:rPr>
          <w:u w:val="single"/>
        </w:rPr>
        <w:t>Malthusian population crunches</w:t>
      </w:r>
      <w:r w:rsidRPr="00C03F2D">
        <w:t xml:space="preserve">.  </w:t>
      </w:r>
    </w:p>
    <w:p w14:paraId="2F62F857" w14:textId="77777777" w:rsidR="000217D6" w:rsidRPr="00C03F2D" w:rsidRDefault="000217D6" w:rsidP="000217D6">
      <w:r w:rsidRPr="00C03F2D">
        <w:rPr>
          <w:rStyle w:val="Style13ptBold"/>
        </w:rPr>
        <w:t>Bailey ’18</w:t>
      </w:r>
      <w:r w:rsidRPr="00C03F2D">
        <w:t xml:space="preserve"> [Ronald;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83F9E4F" w14:textId="65D06EA2" w:rsidR="000217D6" w:rsidRPr="000217D6" w:rsidRDefault="000217D6" w:rsidP="000217D6">
      <w:pPr>
        <w:rPr>
          <w:u w:val="single"/>
        </w:rPr>
      </w:pPr>
      <w:r w:rsidRPr="00C03F2D">
        <w:rPr>
          <w:rStyle w:val="StyleUnderline"/>
        </w:rPr>
        <w:t>Unless</w:t>
      </w:r>
      <w:r w:rsidRPr="00C03F2D">
        <w:rPr>
          <w:sz w:val="16"/>
        </w:rPr>
        <w:t xml:space="preserve"> us folks in </w:t>
      </w:r>
      <w:r w:rsidRPr="00C03F2D">
        <w:rPr>
          <w:rStyle w:val="StyleUnderline"/>
        </w:rPr>
        <w:t>rich countries drastically reduce</w:t>
      </w:r>
      <w:r w:rsidRPr="00C03F2D">
        <w:rPr>
          <w:sz w:val="16"/>
        </w:rPr>
        <w:t xml:space="preserve"> our </w:t>
      </w:r>
      <w:r w:rsidRPr="00C03F2D">
        <w:rPr>
          <w:rStyle w:val="StyleUnderline"/>
        </w:rPr>
        <w:t>material living standards and distribute</w:t>
      </w:r>
      <w:r w:rsidRPr="00C03F2D">
        <w:rPr>
          <w:sz w:val="16"/>
        </w:rPr>
        <w:t xml:space="preserve"> most of what we have </w:t>
      </w:r>
      <w:r w:rsidRPr="00C03F2D">
        <w:rPr>
          <w:rStyle w:val="StyleUnderline"/>
        </w:rPr>
        <w:t>to</w:t>
      </w:r>
      <w:r w:rsidRPr="00C03F2D">
        <w:rPr>
          <w:sz w:val="16"/>
        </w:rPr>
        <w:t xml:space="preserve"> people living in </w:t>
      </w:r>
      <w:r w:rsidRPr="00C03F2D">
        <w:rPr>
          <w:rStyle w:val="StyleUnderline"/>
        </w:rPr>
        <w:t>poor countries, the world will come to an end</w:t>
      </w:r>
      <w:r w:rsidRPr="00C03F2D">
        <w:rPr>
          <w:sz w:val="16"/>
        </w:rPr>
        <w:t xml:space="preserve">. Or at least that's the stark conclusion of a study published earlier this month in the journal Nature Sustainability. </w:t>
      </w:r>
      <w:r w:rsidRPr="00C03F2D">
        <w:rPr>
          <w:rStyle w:val="StyleUnderline"/>
        </w:rPr>
        <w:t>The researchers</w:t>
      </w:r>
      <w:r w:rsidRPr="00C03F2D">
        <w:rPr>
          <w:sz w:val="16"/>
        </w:rPr>
        <w:t xml:space="preserve"> who wrote it, led by the Leeds University ecological economist Dan O'Neill, </w:t>
      </w:r>
      <w:r w:rsidRPr="00C03F2D">
        <w:rPr>
          <w:rStyle w:val="StyleUnderline"/>
        </w:rPr>
        <w:t>think the way to prevent</w:t>
      </w:r>
      <w:r w:rsidRPr="00C03F2D">
        <w:rPr>
          <w:sz w:val="16"/>
        </w:rPr>
        <w:t xml:space="preserve"> the </w:t>
      </w:r>
      <w:r w:rsidRPr="00C03F2D">
        <w:rPr>
          <w:rStyle w:val="StyleUnderline"/>
        </w:rPr>
        <w:t xml:space="preserve">apocalypse is </w:t>
      </w:r>
      <w:r w:rsidRPr="00C03F2D">
        <w:rPr>
          <w:rStyle w:val="StyleUnderline"/>
          <w:highlight w:val="yellow"/>
        </w:rPr>
        <w:t>"degrowth."</w:t>
      </w:r>
      <w:r w:rsidRPr="00C03F2D">
        <w:rPr>
          <w:sz w:val="16"/>
        </w:rPr>
        <w:t xml:space="preserve"> Vice, pestilence, war, and "gigantic inevitable famine" were the planetary boundaries set on human population by the 18th-century economist Robert Thomas Malthus. </w:t>
      </w:r>
      <w:r w:rsidRPr="00C03F2D">
        <w:rPr>
          <w:rStyle w:val="StyleUnderline"/>
        </w:rPr>
        <w:t xml:space="preserve">The new study </w:t>
      </w:r>
      <w:r w:rsidRPr="00C03F2D">
        <w:rPr>
          <w:rStyle w:val="StyleUnderline"/>
          <w:highlight w:val="yellow"/>
        </w:rPr>
        <w:t>gussies up</w:t>
      </w:r>
      <w:r w:rsidRPr="00C03F2D">
        <w:rPr>
          <w:rStyle w:val="StyleUnderline"/>
        </w:rPr>
        <w:t xml:space="preserve"> </w:t>
      </w:r>
      <w:r w:rsidRPr="00C03F2D">
        <w:rPr>
          <w:rStyle w:val="Emphasis"/>
        </w:rPr>
        <w:t xml:space="preserve">old-fashioned </w:t>
      </w:r>
      <w:r w:rsidRPr="00C03F2D">
        <w:rPr>
          <w:rStyle w:val="Emphasis"/>
          <w:highlight w:val="yellow"/>
        </w:rPr>
        <w:t>Malthusianism</w:t>
      </w:r>
      <w:r w:rsidRPr="00C03F2D">
        <w:rPr>
          <w:rStyle w:val="StyleUnderline"/>
        </w:rPr>
        <w:t xml:space="preserve"> by devising </w:t>
      </w:r>
      <w:r w:rsidRPr="00C03F2D">
        <w:rPr>
          <w:sz w:val="16"/>
        </w:rPr>
        <w:t xml:space="preserve">a set of seven </w:t>
      </w:r>
      <w:r w:rsidRPr="00C03F2D">
        <w:rPr>
          <w:rStyle w:val="Emphasis"/>
        </w:rPr>
        <w:t>biophysical indicators</w:t>
      </w:r>
      <w:r w:rsidRPr="00C03F2D">
        <w:rPr>
          <w:rStyle w:val="StyleUnderline"/>
        </w:rPr>
        <w:t xml:space="preserve"> of</w:t>
      </w:r>
      <w:r w:rsidRPr="00C03F2D">
        <w:rPr>
          <w:sz w:val="16"/>
        </w:rPr>
        <w:t xml:space="preserve"> national </w:t>
      </w:r>
      <w:r w:rsidRPr="00C03F2D">
        <w:rPr>
          <w:rStyle w:val="StyleUnderline"/>
        </w:rPr>
        <w:t>environmental pressure</w:t>
      </w:r>
      <w:r w:rsidRPr="00C03F2D">
        <w:rPr>
          <w:sz w:val="16"/>
        </w:rPr>
        <w:t xml:space="preserve">, which they then link to 11 indicators of social outcomes. </w:t>
      </w:r>
      <w:r w:rsidRPr="00C03F2D">
        <w:rPr>
          <w:sz w:val="16"/>
        </w:rPr>
        <w:lastRenderedPageBreak/>
        <w:t xml:space="preserve">The aim of the exercise is to concoct a "safe and just space" for humanity. Using data from 2011, the </w:t>
      </w:r>
      <w:r w:rsidRPr="00C03F2D">
        <w:rPr>
          <w:rStyle w:val="StyleUnderline"/>
        </w:rPr>
        <w:t>researchers calculate that</w:t>
      </w:r>
      <w:r w:rsidRPr="00C03F2D">
        <w:rPr>
          <w:sz w:val="16"/>
        </w:rPr>
        <w:t xml:space="preserve"> the </w:t>
      </w:r>
      <w:r w:rsidRPr="00C03F2D">
        <w:rPr>
          <w:rStyle w:val="StyleUnderline"/>
        </w:rPr>
        <w:t xml:space="preserve">annual </w:t>
      </w:r>
      <w:r w:rsidRPr="00C03F2D">
        <w:rPr>
          <w:rStyle w:val="Emphasis"/>
        </w:rPr>
        <w:t>per capita boundaries</w:t>
      </w:r>
      <w:r w:rsidRPr="00C03F2D">
        <w:rPr>
          <w:rStyle w:val="StyleUnderline"/>
        </w:rPr>
        <w:t xml:space="preserve"> for the world's 7 billion</w:t>
      </w:r>
      <w:r w:rsidRPr="00C03F2D">
        <w:rPr>
          <w:sz w:val="16"/>
        </w:rPr>
        <w:t xml:space="preserve"> people </w:t>
      </w:r>
      <w:r w:rsidRPr="00C03F2D">
        <w:rPr>
          <w:rStyle w:val="StyleUnderline"/>
        </w:rPr>
        <w:t>consist of</w:t>
      </w:r>
      <w:r w:rsidRPr="00C03F2D">
        <w:rPr>
          <w:sz w:val="16"/>
        </w:rPr>
        <w:t xml:space="preserve"> the emission of </w:t>
      </w:r>
      <w:r w:rsidRPr="00C03F2D">
        <w:rPr>
          <w:rStyle w:val="StyleUnderline"/>
        </w:rPr>
        <w:t>1.6 tons of carbon dioxide per year</w:t>
      </w:r>
      <w:r w:rsidRPr="00C03F2D">
        <w:rPr>
          <w:sz w:val="16"/>
        </w:rPr>
        <w:t xml:space="preserve"> and the annual </w:t>
      </w:r>
      <w:r w:rsidRPr="00C03F2D">
        <w:rPr>
          <w:rStyle w:val="StyleUnderline"/>
        </w:rPr>
        <w:t>consumption of 0.9 kilograms of phosphorus, 8.9 kilograms of nitrogen, 574 cubic meters of water, 2.6 tons of biomass</w:t>
      </w:r>
      <w:r w:rsidRPr="00C03F2D">
        <w:rPr>
          <w:sz w:val="16"/>
        </w:rPr>
        <w:t xml:space="preserve"> (crops and wood), </w:t>
      </w:r>
      <w:r w:rsidRPr="00C03F2D">
        <w:rPr>
          <w:rStyle w:val="StyleUnderline"/>
        </w:rPr>
        <w:t>plus</w:t>
      </w:r>
      <w:r w:rsidRPr="00C03F2D">
        <w:rPr>
          <w:sz w:val="16"/>
        </w:rPr>
        <w:t xml:space="preserve"> the ecological services of </w:t>
      </w:r>
      <w:r w:rsidRPr="00C03F2D">
        <w:rPr>
          <w:rStyle w:val="StyleUnderline"/>
        </w:rPr>
        <w:t>1.7 hectares of land and 7.2 tons</w:t>
      </w:r>
      <w:r w:rsidRPr="00C03F2D">
        <w:rPr>
          <w:sz w:val="16"/>
        </w:rPr>
        <w:t xml:space="preserve"> of material </w:t>
      </w:r>
      <w:r w:rsidRPr="00C03F2D">
        <w:rPr>
          <w:rStyle w:val="StyleUnderline"/>
        </w:rPr>
        <w:t>per person</w:t>
      </w:r>
      <w:r w:rsidRPr="00C03F2D">
        <w:rPr>
          <w:sz w:val="16"/>
        </w:rPr>
        <w:t xml:space="preserve">. On the social side, meanwhile, the researchers say that life satisfaction in each country should exceed 6.5 on the 10-point </w:t>
      </w:r>
      <w:proofErr w:type="spellStart"/>
      <w:r w:rsidRPr="00C03F2D">
        <w:rPr>
          <w:sz w:val="16"/>
        </w:rPr>
        <w:t>Cantril</w:t>
      </w:r>
      <w:proofErr w:type="spellEnd"/>
      <w:r w:rsidRPr="00C03F2D">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C03F2D">
        <w:rPr>
          <w:sz w:val="16"/>
        </w:rPr>
        <w:t>pass through</w:t>
      </w:r>
      <w:proofErr w:type="gramEnd"/>
      <w:r w:rsidRPr="00C03F2D">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C03F2D">
        <w:rPr>
          <w:rStyle w:val="StyleUnderline"/>
        </w:rPr>
        <w:t xml:space="preserve">how does the U.S. do </w:t>
      </w:r>
      <w:proofErr w:type="gramStart"/>
      <w:r w:rsidRPr="00C03F2D">
        <w:rPr>
          <w:rStyle w:val="StyleUnderline"/>
        </w:rPr>
        <w:t>with regard to</w:t>
      </w:r>
      <w:proofErr w:type="gramEnd"/>
      <w:r w:rsidRPr="00C03F2D">
        <w:rPr>
          <w:sz w:val="16"/>
        </w:rPr>
        <w:t xml:space="preserve"> their </w:t>
      </w:r>
      <w:r w:rsidRPr="00C03F2D">
        <w:rPr>
          <w:rStyle w:val="StyleUnderline"/>
        </w:rPr>
        <w:t>biophysical boundaries and social outcomes</w:t>
      </w:r>
      <w:r w:rsidRPr="00C03F2D">
        <w:rPr>
          <w:sz w:val="16"/>
        </w:rPr>
        <w:t xml:space="preserve"> measures? We </w:t>
      </w:r>
      <w:r w:rsidRPr="00C03F2D">
        <w:rPr>
          <w:rStyle w:val="StyleUnderline"/>
          <w:highlight w:val="yellow"/>
        </w:rPr>
        <w:t xml:space="preserve">Americans </w:t>
      </w:r>
      <w:r w:rsidRPr="00C03F2D">
        <w:rPr>
          <w:rStyle w:val="Emphasis"/>
          <w:highlight w:val="yellow"/>
        </w:rPr>
        <w:t>transgress all</w:t>
      </w:r>
      <w:r w:rsidRPr="00C03F2D">
        <w:rPr>
          <w:rStyle w:val="Emphasis"/>
        </w:rPr>
        <w:t xml:space="preserve"> seven</w:t>
      </w:r>
      <w:r w:rsidRPr="00C03F2D">
        <w:rPr>
          <w:rStyle w:val="StyleUnderline"/>
        </w:rPr>
        <w:t xml:space="preserve"> of the biophysical </w:t>
      </w:r>
      <w:r w:rsidRPr="00C03F2D">
        <w:rPr>
          <w:rStyle w:val="StyleUnderline"/>
          <w:highlight w:val="yellow"/>
        </w:rPr>
        <w:t>boundaries</w:t>
      </w:r>
      <w:r w:rsidRPr="00C03F2D">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C03F2D">
        <w:rPr>
          <w:rStyle w:val="StyleUnderline"/>
        </w:rPr>
        <w:t>those transgressions</w:t>
      </w:r>
      <w:r w:rsidRPr="00C03F2D">
        <w:rPr>
          <w:sz w:val="16"/>
        </w:rPr>
        <w:t xml:space="preserve"> have </w:t>
      </w:r>
      <w:r w:rsidRPr="00C03F2D">
        <w:rPr>
          <w:rStyle w:val="StyleUnderline"/>
        </w:rPr>
        <w:t>provided a</w:t>
      </w:r>
      <w:r w:rsidRPr="00C03F2D">
        <w:rPr>
          <w:sz w:val="16"/>
        </w:rPr>
        <w:t xml:space="preserve"> pretty </w:t>
      </w:r>
      <w:r w:rsidRPr="00C03F2D">
        <w:rPr>
          <w:rStyle w:val="StyleUnderline"/>
        </w:rPr>
        <w:t>good life</w:t>
      </w:r>
      <w:r w:rsidRPr="00C03F2D">
        <w:rPr>
          <w:sz w:val="16"/>
        </w:rPr>
        <w:t xml:space="preserve"> for Americans. For example, life </w:t>
      </w:r>
      <w:r w:rsidRPr="00C03F2D">
        <w:rPr>
          <w:rStyle w:val="StyleUnderline"/>
        </w:rPr>
        <w:t xml:space="preserve">satisfaction is 7.1; healthy </w:t>
      </w:r>
      <w:r w:rsidRPr="00C03F2D">
        <w:rPr>
          <w:rStyle w:val="Emphasis"/>
        </w:rPr>
        <w:t>life expectancy</w:t>
      </w:r>
      <w:r w:rsidRPr="00C03F2D">
        <w:rPr>
          <w:rStyle w:val="StyleUnderline"/>
        </w:rPr>
        <w:t xml:space="preserve"> is 69.7 years; and </w:t>
      </w:r>
      <w:r w:rsidRPr="00C03F2D">
        <w:rPr>
          <w:rStyle w:val="Emphasis"/>
        </w:rPr>
        <w:t>democratic quality</w:t>
      </w:r>
      <w:r w:rsidRPr="00C03F2D">
        <w:rPr>
          <w:rStyle w:val="StyleUnderline"/>
        </w:rPr>
        <w:t xml:space="preserve"> stands at 0.8 points</w:t>
      </w:r>
      <w:r w:rsidRPr="00C03F2D">
        <w:rPr>
          <w:sz w:val="16"/>
        </w:rPr>
        <w:t xml:space="preserve">. The only two social indicators we just missed on were employment (91 percent) and secondary education (94.7 percent). On the other hand, </w:t>
      </w:r>
      <w:r w:rsidRPr="00C03F2D">
        <w:rPr>
          <w:rStyle w:val="StyleUnderline"/>
        </w:rPr>
        <w:t xml:space="preserve">our hemisphere is home to </w:t>
      </w:r>
      <w:r w:rsidRPr="00C03F2D">
        <w:rPr>
          <w:rStyle w:val="StyleUnderline"/>
          <w:highlight w:val="yellow"/>
        </w:rPr>
        <w:t xml:space="preserve">one </w:t>
      </w:r>
      <w:r w:rsidRPr="00C03F2D">
        <w:rPr>
          <w:rStyle w:val="Emphasis"/>
          <w:highlight w:val="yellow"/>
        </w:rPr>
        <w:t>paragon</w:t>
      </w:r>
      <w:r w:rsidRPr="00C03F2D">
        <w:rPr>
          <w:rStyle w:val="Emphasis"/>
        </w:rPr>
        <w:t xml:space="preserve"> of sustainability</w:t>
      </w:r>
      <w:r w:rsidRPr="00C03F2D">
        <w:rPr>
          <w:rStyle w:val="StyleUnderline"/>
        </w:rPr>
        <w:t>—</w:t>
      </w:r>
      <w:r w:rsidRPr="00C03F2D">
        <w:rPr>
          <w:rStyle w:val="StyleUnderline"/>
          <w:highlight w:val="yellow"/>
        </w:rPr>
        <w:t>Haiti</w:t>
      </w:r>
      <w:r w:rsidRPr="00C03F2D">
        <w:rPr>
          <w:sz w:val="16"/>
        </w:rPr>
        <w:t xml:space="preserve">. Haitians breach none of the researchers' biophysical boundaries. </w:t>
      </w:r>
      <w:r w:rsidRPr="00C03F2D">
        <w:rPr>
          <w:rStyle w:val="StyleUnderline"/>
        </w:rPr>
        <w:t xml:space="preserve">But the Caribbean country </w:t>
      </w:r>
      <w:r w:rsidRPr="00C03F2D">
        <w:rPr>
          <w:rStyle w:val="StyleUnderline"/>
          <w:highlight w:val="yellow"/>
        </w:rPr>
        <w:t xml:space="preserve">performs </w:t>
      </w:r>
      <w:r w:rsidRPr="00C03F2D">
        <w:rPr>
          <w:rStyle w:val="Emphasis"/>
          <w:highlight w:val="yellow"/>
        </w:rPr>
        <w:t>abysmally</w:t>
      </w:r>
      <w:r w:rsidRPr="00C03F2D">
        <w:rPr>
          <w:rStyle w:val="StyleUnderline"/>
          <w:highlight w:val="yellow"/>
        </w:rPr>
        <w:t xml:space="preserve"> on all</w:t>
      </w:r>
      <w:r w:rsidRPr="00C03F2D">
        <w:rPr>
          <w:rStyle w:val="StyleUnderline"/>
        </w:rPr>
        <w:t xml:space="preserve"> 11 social </w:t>
      </w:r>
      <w:r w:rsidRPr="00C03F2D">
        <w:rPr>
          <w:rStyle w:val="StyleUnderline"/>
          <w:highlight w:val="yellow"/>
        </w:rPr>
        <w:t>indicators</w:t>
      </w:r>
      <w:r w:rsidRPr="00C03F2D">
        <w:rPr>
          <w:rStyle w:val="StyleUnderline"/>
        </w:rPr>
        <w:t>. Life satisfaction</w:t>
      </w:r>
      <w:r w:rsidRPr="00C03F2D">
        <w:rPr>
          <w:sz w:val="16"/>
        </w:rPr>
        <w:t xml:space="preserve"> scores </w:t>
      </w:r>
      <w:r w:rsidRPr="00C03F2D">
        <w:rPr>
          <w:rStyle w:val="StyleUnderline"/>
        </w:rPr>
        <w:t>at 4.</w:t>
      </w:r>
      <w:r w:rsidRPr="00C03F2D">
        <w:rPr>
          <w:sz w:val="16"/>
        </w:rPr>
        <w:t xml:space="preserve">8; healthy </w:t>
      </w:r>
      <w:r w:rsidRPr="00C03F2D">
        <w:rPr>
          <w:rStyle w:val="StyleUnderline"/>
        </w:rPr>
        <w:t>life expectancy is 52.3 years</w:t>
      </w:r>
      <w:r w:rsidRPr="00C03F2D">
        <w:rPr>
          <w:sz w:val="16"/>
        </w:rPr>
        <w:t xml:space="preserve">; and Haitians average 2,105 calories per day. The country tallies -0.9 on the democratic quality index. </w:t>
      </w:r>
      <w:r w:rsidRPr="00C03F2D">
        <w:rPr>
          <w:rStyle w:val="StyleUnderline"/>
        </w:rPr>
        <w:t>Haiti's GDP is $719 per capita</w:t>
      </w:r>
      <w:r w:rsidRPr="00C03F2D">
        <w:rPr>
          <w:sz w:val="16"/>
        </w:rPr>
        <w:t xml:space="preserve">. </w:t>
      </w:r>
      <w:r w:rsidRPr="00C03F2D">
        <w:rPr>
          <w:rStyle w:val="StyleUnderline"/>
        </w:rPr>
        <w:t xml:space="preserve">Other near-sustainability champions include </w:t>
      </w:r>
      <w:r w:rsidRPr="00C03F2D">
        <w:rPr>
          <w:rStyle w:val="Emphasis"/>
        </w:rPr>
        <w:t>Malawi</w:t>
      </w:r>
      <w:r w:rsidRPr="00C03F2D">
        <w:rPr>
          <w:rStyle w:val="StyleUnderline"/>
        </w:rPr>
        <w:t xml:space="preserve">, </w:t>
      </w:r>
      <w:r w:rsidRPr="00C03F2D">
        <w:rPr>
          <w:rStyle w:val="Emphasis"/>
        </w:rPr>
        <w:t>Nepal</w:t>
      </w:r>
      <w:r w:rsidRPr="00C03F2D">
        <w:rPr>
          <w:rStyle w:val="StyleUnderline"/>
        </w:rPr>
        <w:t xml:space="preserve">, </w:t>
      </w:r>
      <w:r w:rsidRPr="00C03F2D">
        <w:rPr>
          <w:rStyle w:val="Emphasis"/>
        </w:rPr>
        <w:t>Myanmar</w:t>
      </w:r>
      <w:r w:rsidRPr="00C03F2D">
        <w:rPr>
          <w:rStyle w:val="StyleUnderline"/>
        </w:rPr>
        <w:t xml:space="preserve">, and </w:t>
      </w:r>
      <w:r w:rsidRPr="00C03F2D">
        <w:rPr>
          <w:rStyle w:val="Emphasis"/>
        </w:rPr>
        <w:t>Nicaragua</w:t>
      </w:r>
      <w:r w:rsidRPr="00C03F2D">
        <w:rPr>
          <w:rStyle w:val="StyleUnderline"/>
        </w:rPr>
        <w:t>. All of them score dismally on</w:t>
      </w:r>
      <w:r w:rsidRPr="00C03F2D">
        <w:rPr>
          <w:sz w:val="16"/>
        </w:rPr>
        <w:t xml:space="preserve"> the </w:t>
      </w:r>
      <w:r w:rsidRPr="00C03F2D">
        <w:rPr>
          <w:rStyle w:val="StyleUnderline"/>
        </w:rPr>
        <w:t>social indicators, and</w:t>
      </w:r>
      <w:r w:rsidRPr="00C03F2D">
        <w:rPr>
          <w:sz w:val="16"/>
        </w:rPr>
        <w:t xml:space="preserve"> their </w:t>
      </w:r>
      <w:r w:rsidRPr="00C03F2D">
        <w:rPr>
          <w:rStyle w:val="StyleUnderline"/>
        </w:rPr>
        <w:t>GDPs</w:t>
      </w:r>
      <w:r w:rsidRPr="00C03F2D">
        <w:rPr>
          <w:sz w:val="16"/>
        </w:rPr>
        <w:t xml:space="preserve"> per capita are $322, $799, $1,375, and $2,208, respectively. </w:t>
      </w:r>
      <w:r w:rsidRPr="00C03F2D">
        <w:rPr>
          <w:rStyle w:val="StyleUnderline"/>
        </w:rPr>
        <w:t>The country that</w:t>
      </w:r>
      <w:r w:rsidRPr="00C03F2D">
        <w:rPr>
          <w:sz w:val="16"/>
        </w:rPr>
        <w:t xml:space="preserve"> currently </w:t>
      </w:r>
      <w:r w:rsidRPr="00C03F2D">
        <w:rPr>
          <w:rStyle w:val="StyleUnderline"/>
        </w:rPr>
        <w:t xml:space="preserve">comes </w:t>
      </w:r>
      <w:r w:rsidRPr="00C03F2D">
        <w:rPr>
          <w:rStyle w:val="Emphasis"/>
        </w:rPr>
        <w:t>closest</w:t>
      </w:r>
      <w:r w:rsidRPr="00C03F2D">
        <w:rPr>
          <w:rStyle w:val="StyleUnderline"/>
        </w:rPr>
        <w:t xml:space="preserve"> to</w:t>
      </w:r>
      <w:r w:rsidRPr="00C03F2D">
        <w:rPr>
          <w:sz w:val="16"/>
        </w:rPr>
        <w:t xml:space="preserve"> the </w:t>
      </w:r>
      <w:r w:rsidRPr="00C03F2D">
        <w:rPr>
          <w:rStyle w:val="StyleUnderline"/>
        </w:rPr>
        <w:t>researchers' ideal</w:t>
      </w:r>
      <w:r w:rsidRPr="00C03F2D">
        <w:rPr>
          <w:sz w:val="16"/>
        </w:rPr>
        <w:t xml:space="preserve"> of remaining within its </w:t>
      </w:r>
      <w:r w:rsidRPr="00C03F2D">
        <w:rPr>
          <w:rStyle w:val="StyleUnderline"/>
        </w:rPr>
        <w:t>biophysical boundaries while</w:t>
      </w:r>
      <w:r w:rsidRPr="00C03F2D">
        <w:rPr>
          <w:sz w:val="16"/>
        </w:rPr>
        <w:t xml:space="preserve"> sufficient </w:t>
      </w:r>
      <w:r w:rsidRPr="00C03F2D">
        <w:rPr>
          <w:rStyle w:val="StyleUnderline"/>
        </w:rPr>
        <w:t>social indicators is…</w:t>
      </w:r>
      <w:r w:rsidRPr="00C03F2D">
        <w:rPr>
          <w:rStyle w:val="Emphasis"/>
        </w:rPr>
        <w:t>Vietnam</w:t>
      </w:r>
      <w:r w:rsidRPr="00C03F2D">
        <w:rPr>
          <w:sz w:val="16"/>
        </w:rPr>
        <w:t xml:space="preserve">. For the record, Vietnam's per capita GDP is $2,306. </w:t>
      </w:r>
      <w:r w:rsidRPr="00C03F2D">
        <w:rPr>
          <w:rStyle w:val="StyleUnderline"/>
          <w:highlight w:val="yellow"/>
        </w:rPr>
        <w:t>"Countries with higher</w:t>
      </w:r>
      <w:r w:rsidRPr="00C03F2D">
        <w:rPr>
          <w:rStyle w:val="StyleUnderline"/>
        </w:rPr>
        <w:t xml:space="preserve"> levels of </w:t>
      </w:r>
      <w:r w:rsidRPr="00C03F2D">
        <w:rPr>
          <w:rStyle w:val="Emphasis"/>
          <w:highlight w:val="yellow"/>
        </w:rPr>
        <w:t>life</w:t>
      </w:r>
      <w:r w:rsidRPr="00C03F2D">
        <w:rPr>
          <w:rStyle w:val="Emphasis"/>
        </w:rPr>
        <w:t xml:space="preserve"> satisfaction</w:t>
      </w:r>
      <w:r w:rsidRPr="00C03F2D">
        <w:rPr>
          <w:rStyle w:val="StyleUnderline"/>
        </w:rPr>
        <w:t xml:space="preserve"> and</w:t>
      </w:r>
      <w:r w:rsidRPr="00C03F2D">
        <w:rPr>
          <w:sz w:val="16"/>
        </w:rPr>
        <w:t xml:space="preserve"> healthy life </w:t>
      </w:r>
      <w:r w:rsidRPr="00C03F2D">
        <w:rPr>
          <w:rStyle w:val="Emphasis"/>
        </w:rPr>
        <w:t>expectancy</w:t>
      </w:r>
      <w:r w:rsidRPr="00C03F2D">
        <w:rPr>
          <w:sz w:val="16"/>
        </w:rPr>
        <w:t xml:space="preserve"> also </w:t>
      </w:r>
      <w:r w:rsidRPr="00C03F2D">
        <w:rPr>
          <w:rStyle w:val="StyleUnderline"/>
        </w:rPr>
        <w:t xml:space="preserve">tend to </w:t>
      </w:r>
      <w:r w:rsidRPr="00C03F2D">
        <w:rPr>
          <w:rStyle w:val="StyleUnderline"/>
          <w:highlight w:val="yellow"/>
        </w:rPr>
        <w:t>transgress</w:t>
      </w:r>
      <w:r w:rsidRPr="00C03F2D">
        <w:rPr>
          <w:sz w:val="16"/>
        </w:rPr>
        <w:t xml:space="preserve"> more </w:t>
      </w:r>
      <w:r w:rsidRPr="00C03F2D">
        <w:rPr>
          <w:rStyle w:val="StyleUnderline"/>
        </w:rPr>
        <w:t xml:space="preserve">biophysical </w:t>
      </w:r>
      <w:r w:rsidRPr="00C03F2D">
        <w:rPr>
          <w:rStyle w:val="StyleUnderline"/>
          <w:highlight w:val="yellow"/>
        </w:rPr>
        <w:t>boundaries,"</w:t>
      </w:r>
      <w:r w:rsidRPr="00C03F2D">
        <w:rPr>
          <w:sz w:val="16"/>
        </w:rPr>
        <w:t xml:space="preserve"> the researchers note. </w:t>
      </w:r>
      <w:r w:rsidRPr="00C03F2D">
        <w:rPr>
          <w:rStyle w:val="StyleUnderline"/>
        </w:rPr>
        <w:t>A better way to put this</w:t>
      </w:r>
      <w:r w:rsidRPr="00C03F2D">
        <w:rPr>
          <w:sz w:val="16"/>
        </w:rPr>
        <w:t xml:space="preserve"> relationship </w:t>
      </w:r>
      <w:r w:rsidRPr="00C03F2D">
        <w:rPr>
          <w:rStyle w:val="StyleUnderline"/>
        </w:rPr>
        <w:t>is that</w:t>
      </w:r>
      <w:r w:rsidRPr="00C03F2D">
        <w:rPr>
          <w:sz w:val="16"/>
        </w:rPr>
        <w:t xml:space="preserve"> more </w:t>
      </w:r>
      <w:r w:rsidRPr="00C03F2D">
        <w:rPr>
          <w:rStyle w:val="StyleUnderline"/>
        </w:rPr>
        <w:t xml:space="preserve">wealth and </w:t>
      </w:r>
      <w:r w:rsidRPr="00C03F2D">
        <w:rPr>
          <w:rStyle w:val="Emphasis"/>
        </w:rPr>
        <w:t>technology</w:t>
      </w:r>
      <w:r w:rsidRPr="00C03F2D">
        <w:rPr>
          <w:sz w:val="16"/>
        </w:rPr>
        <w:t xml:space="preserve"> tend to </w:t>
      </w:r>
      <w:r w:rsidRPr="00C03F2D">
        <w:rPr>
          <w:rStyle w:val="StyleUnderline"/>
        </w:rPr>
        <w:t>make people happier, healthier, and freer</w:t>
      </w:r>
      <w:r w:rsidRPr="00C03F2D">
        <w:rPr>
          <w:sz w:val="16"/>
        </w:rPr>
        <w:t xml:space="preserve">. O'Neill and his unhappy team fail drastically to understand how </w:t>
      </w:r>
      <w:r w:rsidRPr="00C03F2D">
        <w:rPr>
          <w:rStyle w:val="StyleUnderline"/>
        </w:rPr>
        <w:t xml:space="preserve">human </w:t>
      </w:r>
      <w:r w:rsidRPr="00C03F2D">
        <w:rPr>
          <w:rStyle w:val="Emphasis"/>
          <w:highlight w:val="yellow"/>
        </w:rPr>
        <w:t>ingenuity</w:t>
      </w:r>
      <w:r w:rsidRPr="00C03F2D">
        <w:rPr>
          <w:rStyle w:val="StyleUnderline"/>
        </w:rPr>
        <w:t xml:space="preserve"> unleashed </w:t>
      </w:r>
      <w:r w:rsidRPr="00C03F2D">
        <w:rPr>
          <w:rStyle w:val="StyleUnderline"/>
          <w:highlight w:val="yellow"/>
        </w:rPr>
        <w:t>in markets is</w:t>
      </w:r>
      <w:r w:rsidRPr="00C03F2D">
        <w:rPr>
          <w:sz w:val="16"/>
        </w:rPr>
        <w:t xml:space="preserve"> already </w:t>
      </w:r>
      <w:r w:rsidRPr="00C03F2D">
        <w:rPr>
          <w:rStyle w:val="StyleUnderline"/>
        </w:rPr>
        <w:t xml:space="preserve">well on the way toward </w:t>
      </w:r>
      <w:r w:rsidRPr="00C03F2D">
        <w:rPr>
          <w:rStyle w:val="StyleUnderline"/>
          <w:highlight w:val="yellow"/>
        </w:rPr>
        <w:t>making</w:t>
      </w:r>
      <w:r w:rsidRPr="00C03F2D">
        <w:rPr>
          <w:sz w:val="16"/>
        </w:rPr>
        <w:t xml:space="preserve"> their </w:t>
      </w:r>
      <w:r w:rsidRPr="00C03F2D">
        <w:rPr>
          <w:rStyle w:val="StyleUnderline"/>
        </w:rPr>
        <w:t xml:space="preserve">supposed planetary </w:t>
      </w:r>
      <w:r w:rsidRPr="00C03F2D">
        <w:rPr>
          <w:rStyle w:val="StyleUnderline"/>
          <w:highlight w:val="yellow"/>
        </w:rPr>
        <w:t xml:space="preserve">boundaries </w:t>
      </w:r>
      <w:r w:rsidRPr="00C03F2D">
        <w:rPr>
          <w:rStyle w:val="Emphasis"/>
          <w:highlight w:val="yellow"/>
        </w:rPr>
        <w:t>irrelevant</w:t>
      </w:r>
      <w:r w:rsidRPr="00C03F2D">
        <w:rPr>
          <w:rStyle w:val="StyleUnderline"/>
        </w:rPr>
        <w:t xml:space="preserve">. Take carbon dioxide </w:t>
      </w:r>
      <w:r w:rsidRPr="00C03F2D">
        <w:rPr>
          <w:rStyle w:val="Emphasis"/>
        </w:rPr>
        <w:t>emissions</w:t>
      </w:r>
      <w:r w:rsidRPr="00C03F2D">
        <w:rPr>
          <w:rStyle w:val="StyleUnderline"/>
        </w:rPr>
        <w:t xml:space="preserve">: Supporters of </w:t>
      </w:r>
      <w:r w:rsidRPr="00C03F2D">
        <w:rPr>
          <w:rStyle w:val="Emphasis"/>
        </w:rPr>
        <w:t xml:space="preserve">renewable </w:t>
      </w:r>
      <w:r w:rsidRPr="00C03F2D">
        <w:rPr>
          <w:rStyle w:val="Emphasis"/>
          <w:highlight w:val="yellow"/>
        </w:rPr>
        <w:t>energy</w:t>
      </w:r>
      <w:r w:rsidRPr="00C03F2D">
        <w:rPr>
          <w:rStyle w:val="StyleUnderline"/>
        </w:rPr>
        <w:t xml:space="preserve"> technologies say</w:t>
      </w:r>
      <w:r w:rsidRPr="00C03F2D">
        <w:rPr>
          <w:sz w:val="16"/>
        </w:rPr>
        <w:t xml:space="preserve"> that their </w:t>
      </w:r>
      <w:r w:rsidRPr="00C03F2D">
        <w:rPr>
          <w:rStyle w:val="StyleUnderline"/>
          <w:highlight w:val="yellow"/>
        </w:rPr>
        <w:t>costs</w:t>
      </w:r>
      <w:r w:rsidRPr="00C03F2D">
        <w:rPr>
          <w:rStyle w:val="StyleUnderline"/>
        </w:rPr>
        <w:t xml:space="preserve"> are already or </w:t>
      </w:r>
      <w:r w:rsidRPr="00C03F2D">
        <w:rPr>
          <w:rStyle w:val="StyleUnderline"/>
          <w:highlight w:val="yellow"/>
        </w:rPr>
        <w:t>will</w:t>
      </w:r>
      <w:r w:rsidRPr="00C03F2D">
        <w:rPr>
          <w:sz w:val="16"/>
        </w:rPr>
        <w:t xml:space="preserve"> soon </w:t>
      </w:r>
      <w:r w:rsidRPr="00C03F2D">
        <w:rPr>
          <w:rStyle w:val="StyleUnderline"/>
          <w:highlight w:val="yellow"/>
        </w:rPr>
        <w:t xml:space="preserve">be </w:t>
      </w:r>
      <w:r w:rsidRPr="00C03F2D">
        <w:rPr>
          <w:rStyle w:val="Emphasis"/>
          <w:highlight w:val="yellow"/>
        </w:rPr>
        <w:t>lower</w:t>
      </w:r>
      <w:r w:rsidRPr="00C03F2D">
        <w:rPr>
          <w:rStyle w:val="Emphasis"/>
        </w:rPr>
        <w:t xml:space="preserve"> than</w:t>
      </w:r>
      <w:r w:rsidRPr="00C03F2D">
        <w:rPr>
          <w:sz w:val="16"/>
        </w:rPr>
        <w:t xml:space="preserve"> those of </w:t>
      </w:r>
      <w:r w:rsidRPr="00C03F2D">
        <w:rPr>
          <w:rStyle w:val="Emphasis"/>
        </w:rPr>
        <w:t>fossil fuels</w:t>
      </w:r>
      <w:r w:rsidRPr="00C03F2D">
        <w:rPr>
          <w:rStyle w:val="StyleUnderline"/>
        </w:rPr>
        <w:t>. Boosters of</w:t>
      </w:r>
      <w:r w:rsidRPr="00C03F2D">
        <w:rPr>
          <w:sz w:val="16"/>
        </w:rPr>
        <w:t xml:space="preserve"> advanced </w:t>
      </w:r>
      <w:r w:rsidRPr="00C03F2D">
        <w:rPr>
          <w:rStyle w:val="StyleUnderline"/>
        </w:rPr>
        <w:t xml:space="preserve">nuclear </w:t>
      </w:r>
      <w:r w:rsidRPr="00C03F2D">
        <w:rPr>
          <w:rStyle w:val="StyleUnderline"/>
          <w:highlight w:val="yellow"/>
        </w:rPr>
        <w:t>reactors</w:t>
      </w:r>
      <w:r w:rsidRPr="00C03F2D">
        <w:rPr>
          <w:sz w:val="16"/>
        </w:rPr>
        <w:t xml:space="preserve"> similarly </w:t>
      </w:r>
      <w:r w:rsidRPr="00C03F2D">
        <w:rPr>
          <w:rStyle w:val="StyleUnderline"/>
        </w:rPr>
        <w:t xml:space="preserve">argue that they can </w:t>
      </w:r>
      <w:r w:rsidRPr="00C03F2D">
        <w:rPr>
          <w:rStyle w:val="StyleUnderline"/>
          <w:highlight w:val="yellow"/>
        </w:rPr>
        <w:t xml:space="preserve">supply </w:t>
      </w:r>
      <w:proofErr w:type="gramStart"/>
      <w:r w:rsidRPr="00C03F2D">
        <w:rPr>
          <w:rStyle w:val="Emphasis"/>
          <w:highlight w:val="yellow"/>
        </w:rPr>
        <w:t>all</w:t>
      </w:r>
      <w:r w:rsidRPr="00C03F2D">
        <w:rPr>
          <w:rStyle w:val="Emphasis"/>
        </w:rPr>
        <w:t xml:space="preserve"> of</w:t>
      </w:r>
      <w:proofErr w:type="gramEnd"/>
      <w:r w:rsidRPr="00C03F2D">
        <w:rPr>
          <w:rStyle w:val="Emphasis"/>
        </w:rPr>
        <w:t xml:space="preserve"> the </w:t>
      </w:r>
      <w:r w:rsidRPr="00C03F2D">
        <w:rPr>
          <w:rStyle w:val="Emphasis"/>
          <w:highlight w:val="yellow"/>
        </w:rPr>
        <w:t>carbon-free energy</w:t>
      </w:r>
      <w:r w:rsidRPr="00C03F2D">
        <w:rPr>
          <w:rStyle w:val="StyleUnderline"/>
        </w:rPr>
        <w:t xml:space="preserve"> the world will need</w:t>
      </w:r>
      <w:r w:rsidRPr="00C03F2D">
        <w:rPr>
          <w:sz w:val="16"/>
        </w:rPr>
        <w:t xml:space="preserve">. There's a good chance that fleets of </w:t>
      </w:r>
      <w:r w:rsidRPr="00C03F2D">
        <w:rPr>
          <w:rStyle w:val="StyleUnderline"/>
        </w:rPr>
        <w:t>battery-powered</w:t>
      </w:r>
      <w:r w:rsidRPr="00C03F2D">
        <w:rPr>
          <w:sz w:val="16"/>
        </w:rPr>
        <w:t xml:space="preserve"> self-driving </w:t>
      </w:r>
      <w:r w:rsidRPr="00C03F2D">
        <w:rPr>
          <w:rStyle w:val="StyleUnderline"/>
        </w:rPr>
        <w:t>vehicles</w:t>
      </w:r>
      <w:r w:rsidRPr="00C03F2D">
        <w:rPr>
          <w:sz w:val="16"/>
        </w:rPr>
        <w:t xml:space="preserve"> will largely </w:t>
      </w:r>
      <w:r w:rsidRPr="00C03F2D">
        <w:rPr>
          <w:rStyle w:val="StyleUnderline"/>
        </w:rPr>
        <w:t>replace</w:t>
      </w:r>
      <w:r w:rsidRPr="00C03F2D">
        <w:rPr>
          <w:sz w:val="16"/>
        </w:rPr>
        <w:t xml:space="preserve"> private cars and </w:t>
      </w:r>
      <w:r w:rsidRPr="00C03F2D">
        <w:rPr>
          <w:rStyle w:val="StyleUnderline"/>
        </w:rPr>
        <w:t>mass transit</w:t>
      </w:r>
      <w:r w:rsidRPr="00C03F2D">
        <w:rPr>
          <w:sz w:val="16"/>
        </w:rPr>
        <w:t xml:space="preserve"> later in this century. Are we about to run out of phosphorous to fertilize our crops? </w:t>
      </w:r>
      <w:r w:rsidRPr="00C03F2D">
        <w:rPr>
          <w:rStyle w:val="StyleUnderline"/>
          <w:highlight w:val="yellow"/>
        </w:rPr>
        <w:t xml:space="preserve">Peak phosphorus is </w:t>
      </w:r>
      <w:r w:rsidRPr="00C03F2D">
        <w:rPr>
          <w:rStyle w:val="Emphasis"/>
          <w:highlight w:val="yellow"/>
        </w:rPr>
        <w:t>not at hand</w:t>
      </w:r>
      <w:r w:rsidRPr="00C03F2D">
        <w:rPr>
          <w:sz w:val="16"/>
        </w:rPr>
        <w:t xml:space="preserve">. The U.S. Geological Survey (USGS) reports that </w:t>
      </w:r>
      <w:r w:rsidRPr="00C03F2D">
        <w:rPr>
          <w:rStyle w:val="StyleUnderline"/>
        </w:rPr>
        <w:t xml:space="preserve">at current rates of mining, the world's known </w:t>
      </w:r>
      <w:r w:rsidRPr="00C03F2D">
        <w:rPr>
          <w:rStyle w:val="StyleUnderline"/>
          <w:highlight w:val="yellow"/>
        </w:rPr>
        <w:t>reserves</w:t>
      </w:r>
      <w:r w:rsidRPr="00C03F2D">
        <w:rPr>
          <w:rStyle w:val="StyleUnderline"/>
        </w:rPr>
        <w:t xml:space="preserve"> will </w:t>
      </w:r>
      <w:r w:rsidRPr="00C03F2D">
        <w:rPr>
          <w:rStyle w:val="StyleUnderline"/>
          <w:highlight w:val="yellow"/>
        </w:rPr>
        <w:t xml:space="preserve">last </w:t>
      </w:r>
      <w:r w:rsidRPr="00C03F2D">
        <w:rPr>
          <w:rStyle w:val="Emphasis"/>
          <w:highlight w:val="yellow"/>
        </w:rPr>
        <w:t>266</w:t>
      </w:r>
      <w:r w:rsidRPr="00C03F2D">
        <w:rPr>
          <w:rStyle w:val="Emphasis"/>
        </w:rPr>
        <w:t xml:space="preserve"> years</w:t>
      </w:r>
      <w:r w:rsidRPr="00C03F2D">
        <w:rPr>
          <w:rStyle w:val="StyleUnderline"/>
        </w:rPr>
        <w:t xml:space="preserve">. </w:t>
      </w:r>
      <w:r w:rsidRPr="00C03F2D">
        <w:rPr>
          <w:rStyle w:val="StyleUnderline"/>
          <w:highlight w:val="yellow"/>
        </w:rPr>
        <w:t>The</w:t>
      </w:r>
      <w:r w:rsidRPr="00C03F2D">
        <w:rPr>
          <w:rStyle w:val="StyleUnderline"/>
        </w:rPr>
        <w:t xml:space="preserve"> estimated </w:t>
      </w:r>
      <w:r w:rsidRPr="00C03F2D">
        <w:rPr>
          <w:rStyle w:val="Emphasis"/>
          <w:highlight w:val="yellow"/>
        </w:rPr>
        <w:t>total</w:t>
      </w:r>
      <w:r w:rsidRPr="00C03F2D">
        <w:rPr>
          <w:rStyle w:val="Emphasis"/>
        </w:rPr>
        <w:t xml:space="preserve"> resources</w:t>
      </w:r>
      <w:r w:rsidRPr="00C03F2D">
        <w:rPr>
          <w:rStyle w:val="StyleUnderline"/>
        </w:rPr>
        <w:t xml:space="preserve"> of phosphate rock would last </w:t>
      </w:r>
      <w:r w:rsidRPr="00C03F2D">
        <w:rPr>
          <w:rStyle w:val="Emphasis"/>
          <w:highlight w:val="yellow"/>
        </w:rPr>
        <w:t>over 1,140</w:t>
      </w:r>
      <w:r w:rsidRPr="00C03F2D">
        <w:rPr>
          <w:rStyle w:val="Emphasis"/>
        </w:rPr>
        <w:t xml:space="preserve"> years</w:t>
      </w:r>
      <w:r w:rsidRPr="00C03F2D">
        <w:rPr>
          <w:rStyle w:val="StyleUnderline"/>
        </w:rPr>
        <w:t xml:space="preserve">. </w:t>
      </w:r>
      <w:r w:rsidRPr="00C03F2D">
        <w:rPr>
          <w:rStyle w:val="StyleUnderline"/>
          <w:highlight w:val="yellow"/>
        </w:rPr>
        <w:t>"There are no</w:t>
      </w:r>
      <w:r w:rsidRPr="00C03F2D">
        <w:rPr>
          <w:rStyle w:val="StyleUnderline"/>
        </w:rPr>
        <w:t xml:space="preserve"> </w:t>
      </w:r>
      <w:r w:rsidRPr="00C03F2D">
        <w:rPr>
          <w:rStyle w:val="Emphasis"/>
        </w:rPr>
        <w:t xml:space="preserve">imminent </w:t>
      </w:r>
      <w:r w:rsidRPr="00C03F2D">
        <w:rPr>
          <w:rStyle w:val="Emphasis"/>
          <w:highlight w:val="yellow"/>
        </w:rPr>
        <w:t>shortages</w:t>
      </w:r>
      <w:r w:rsidRPr="00C03F2D">
        <w:rPr>
          <w:rStyle w:val="StyleUnderline"/>
        </w:rPr>
        <w:t xml:space="preserve"> of</w:t>
      </w:r>
      <w:r w:rsidRPr="00C03F2D">
        <w:rPr>
          <w:sz w:val="16"/>
        </w:rPr>
        <w:t xml:space="preserve"> phosphate </w:t>
      </w:r>
      <w:r w:rsidRPr="00C03F2D">
        <w:rPr>
          <w:rStyle w:val="StyleUnderline"/>
        </w:rPr>
        <w:t>rock,"</w:t>
      </w:r>
      <w:r w:rsidRPr="00C03F2D">
        <w:rPr>
          <w:sz w:val="16"/>
        </w:rPr>
        <w:t xml:space="preserve"> notes the USGS. </w:t>
      </w:r>
      <w:r w:rsidRPr="00C03F2D">
        <w:rPr>
          <w:rStyle w:val="StyleUnderline"/>
        </w:rPr>
        <w:t>With respect to</w:t>
      </w:r>
      <w:r w:rsidRPr="00C03F2D">
        <w:rPr>
          <w:sz w:val="16"/>
        </w:rPr>
        <w:t xml:space="preserve"> the </w:t>
      </w:r>
      <w:r w:rsidRPr="00C03F2D">
        <w:rPr>
          <w:rStyle w:val="StyleUnderline"/>
        </w:rPr>
        <w:t>deleterious effects</w:t>
      </w:r>
      <w:r w:rsidRPr="00C03F2D">
        <w:rPr>
          <w:sz w:val="16"/>
        </w:rPr>
        <w:t xml:space="preserve"> that using phosphorus to fertilize crops might have outside of farm fields, </w:t>
      </w:r>
      <w:r w:rsidRPr="00C03F2D">
        <w:rPr>
          <w:rStyle w:val="StyleUnderline"/>
        </w:rPr>
        <w:t>researchers are working</w:t>
      </w:r>
      <w:r w:rsidRPr="00C03F2D">
        <w:rPr>
          <w:sz w:val="16"/>
        </w:rPr>
        <w:t xml:space="preserve"> on ways </w:t>
      </w:r>
      <w:r w:rsidRPr="00C03F2D">
        <w:rPr>
          <w:rStyle w:val="StyleUnderline"/>
        </w:rPr>
        <w:t xml:space="preserve">to </w:t>
      </w:r>
      <w:r w:rsidRPr="00C03F2D">
        <w:rPr>
          <w:rStyle w:val="Emphasis"/>
        </w:rPr>
        <w:t xml:space="preserve">endow </w:t>
      </w:r>
      <w:r w:rsidRPr="00C03F2D">
        <w:rPr>
          <w:rStyle w:val="Emphasis"/>
          <w:highlight w:val="yellow"/>
        </w:rPr>
        <w:t>crops</w:t>
      </w:r>
      <w:r w:rsidRPr="00C03F2D">
        <w:rPr>
          <w:rStyle w:val="StyleUnderline"/>
        </w:rPr>
        <w:t xml:space="preserve"> with traits that enable them to </w:t>
      </w:r>
      <w:r w:rsidRPr="00C03F2D">
        <w:rPr>
          <w:rStyle w:val="StyleUnderline"/>
          <w:highlight w:val="yellow"/>
        </w:rPr>
        <w:t xml:space="preserve">use less while </w:t>
      </w:r>
      <w:r w:rsidRPr="00C03F2D">
        <w:rPr>
          <w:rStyle w:val="Emphasis"/>
          <w:highlight w:val="yellow"/>
        </w:rPr>
        <w:t>maintaining yields</w:t>
      </w:r>
      <w:r w:rsidRPr="00C03F2D">
        <w:rPr>
          <w:sz w:val="16"/>
        </w:rPr>
        <w:t xml:space="preserve">. O'Neill and his colleagues are also concerned that farmers are using too much </w:t>
      </w:r>
      <w:r w:rsidRPr="00C03F2D">
        <w:rPr>
          <w:rStyle w:val="StyleUnderline"/>
        </w:rPr>
        <w:t>nitrogen fertilizer</w:t>
      </w:r>
      <w:r w:rsidRPr="00C03F2D">
        <w:rPr>
          <w:sz w:val="16"/>
        </w:rPr>
        <w:t xml:space="preserve">, which runs off fields into the natural environment and contributes to deoxygenated dead zones in the oceans, among other ill effects. This </w:t>
      </w:r>
      <w:r w:rsidRPr="00C03F2D">
        <w:rPr>
          <w:rStyle w:val="StyleUnderline"/>
        </w:rPr>
        <w:t>is a problem, but</w:t>
      </w:r>
      <w:r w:rsidRPr="00C03F2D">
        <w:rPr>
          <w:sz w:val="16"/>
        </w:rPr>
        <w:t xml:space="preserve"> one that </w:t>
      </w:r>
      <w:r w:rsidRPr="00C03F2D">
        <w:rPr>
          <w:rStyle w:val="StyleUnderline"/>
        </w:rPr>
        <w:t>plant breeders are</w:t>
      </w:r>
      <w:r w:rsidRPr="00C03F2D">
        <w:rPr>
          <w:sz w:val="16"/>
        </w:rPr>
        <w:t xml:space="preserve"> already </w:t>
      </w:r>
      <w:r w:rsidRPr="00C03F2D">
        <w:rPr>
          <w:rStyle w:val="StyleUnderline"/>
        </w:rPr>
        <w:t>working to solve</w:t>
      </w:r>
      <w:r w:rsidRPr="00C03F2D">
        <w:rPr>
          <w:sz w:val="16"/>
        </w:rPr>
        <w:t xml:space="preserve">. For example, </w:t>
      </w:r>
      <w:r w:rsidRPr="00C03F2D">
        <w:rPr>
          <w:rStyle w:val="StyleUnderline"/>
        </w:rPr>
        <w:t>researchers</w:t>
      </w:r>
      <w:r w:rsidRPr="00C03F2D">
        <w:rPr>
          <w:sz w:val="16"/>
        </w:rPr>
        <w:t xml:space="preserve"> at Arcadia Biosciences have </w:t>
      </w:r>
      <w:r w:rsidRPr="00C03F2D">
        <w:rPr>
          <w:rStyle w:val="StyleUnderline"/>
        </w:rPr>
        <w:t xml:space="preserve">used </w:t>
      </w:r>
      <w:r w:rsidRPr="00C03F2D">
        <w:rPr>
          <w:rStyle w:val="Emphasis"/>
          <w:highlight w:val="yellow"/>
        </w:rPr>
        <w:t>biotech</w:t>
      </w:r>
      <w:r w:rsidRPr="00C03F2D">
        <w:rPr>
          <w:rStyle w:val="Emphasis"/>
        </w:rPr>
        <w:t>nology</w:t>
      </w:r>
      <w:r w:rsidRPr="00C03F2D">
        <w:rPr>
          <w:rStyle w:val="StyleUnderline"/>
        </w:rPr>
        <w:t xml:space="preserve"> to </w:t>
      </w:r>
      <w:r w:rsidRPr="00C03F2D">
        <w:rPr>
          <w:rStyle w:val="StyleUnderline"/>
          <w:highlight w:val="yellow"/>
        </w:rPr>
        <w:t>create</w:t>
      </w:r>
      <w:r w:rsidRPr="00C03F2D">
        <w:rPr>
          <w:rStyle w:val="StyleUnderline"/>
        </w:rPr>
        <w:t xml:space="preserve"> nitrogen-</w:t>
      </w:r>
      <w:r w:rsidRPr="00C03F2D">
        <w:rPr>
          <w:rStyle w:val="Emphasis"/>
          <w:highlight w:val="yellow"/>
        </w:rPr>
        <w:t>efficient</w:t>
      </w:r>
      <w:r w:rsidRPr="00C03F2D">
        <w:rPr>
          <w:rStyle w:val="Emphasis"/>
        </w:rPr>
        <w:t xml:space="preserve"> varieties</w:t>
      </w:r>
      <w:r w:rsidRPr="00C03F2D">
        <w:rPr>
          <w:rStyle w:val="StyleUnderline"/>
        </w:rPr>
        <w:t xml:space="preserve"> of </w:t>
      </w:r>
      <w:r w:rsidRPr="00C03F2D">
        <w:rPr>
          <w:rStyle w:val="StyleUnderline"/>
          <w:highlight w:val="yellow"/>
        </w:rPr>
        <w:t>staples</w:t>
      </w:r>
      <w:r w:rsidRPr="00C03F2D">
        <w:rPr>
          <w:rStyle w:val="StyleUnderline"/>
        </w:rPr>
        <w:t xml:space="preserve"> like rice and wheat that enable farmers to increase yields while</w:t>
      </w:r>
      <w:r w:rsidRPr="00C03F2D">
        <w:rPr>
          <w:sz w:val="16"/>
        </w:rPr>
        <w:t xml:space="preserve"> significantly </w:t>
      </w:r>
      <w:r w:rsidRPr="00C03F2D">
        <w:rPr>
          <w:rStyle w:val="StyleUnderline"/>
        </w:rPr>
        <w:t xml:space="preserve">reducing </w:t>
      </w:r>
      <w:r w:rsidRPr="00C03F2D">
        <w:rPr>
          <w:rStyle w:val="StyleUnderline"/>
        </w:rPr>
        <w:lastRenderedPageBreak/>
        <w:t>fertilizer use</w:t>
      </w:r>
      <w:r w:rsidRPr="00C03F2D">
        <w:rPr>
          <w:sz w:val="16"/>
        </w:rPr>
        <w:t xml:space="preserve">. Meanwhile, </w:t>
      </w:r>
      <w:r w:rsidRPr="00C03F2D">
        <w:rPr>
          <w:rStyle w:val="StyleUnderline"/>
        </w:rPr>
        <w:t>other</w:t>
      </w:r>
      <w:r w:rsidRPr="00C03F2D">
        <w:rPr>
          <w:sz w:val="16"/>
        </w:rPr>
        <w:t xml:space="preserve"> researchers are moving on </w:t>
      </w:r>
      <w:r w:rsidRPr="00C03F2D">
        <w:rPr>
          <w:rStyle w:val="StyleUnderline"/>
        </w:rPr>
        <w:t>projects</w:t>
      </w:r>
      <w:r w:rsidRPr="00C03F2D">
        <w:rPr>
          <w:sz w:val="16"/>
        </w:rPr>
        <w:t xml:space="preserve"> to </w:t>
      </w:r>
      <w:r w:rsidRPr="00C03F2D">
        <w:rPr>
          <w:rStyle w:val="StyleUnderline"/>
        </w:rPr>
        <w:t>engineer</w:t>
      </w:r>
      <w:r w:rsidRPr="00C03F2D">
        <w:rPr>
          <w:sz w:val="16"/>
        </w:rPr>
        <w:t xml:space="preserve"> the nitrogen </w:t>
      </w:r>
      <w:r w:rsidRPr="00C03F2D">
        <w:rPr>
          <w:rStyle w:val="StyleUnderline"/>
        </w:rPr>
        <w:t>fixation</w:t>
      </w:r>
      <w:r w:rsidRPr="00C03F2D">
        <w:rPr>
          <w:sz w:val="16"/>
        </w:rPr>
        <w:t xml:space="preserve"> trait from legumes into cereal crops. In other words, </w:t>
      </w:r>
      <w:r w:rsidRPr="00C03F2D">
        <w:rPr>
          <w:rStyle w:val="StyleUnderline"/>
        </w:rPr>
        <w:t xml:space="preserve">the crops would </w:t>
      </w:r>
      <w:r w:rsidRPr="00C03F2D">
        <w:rPr>
          <w:rStyle w:val="Emphasis"/>
        </w:rPr>
        <w:t>make their own fertilizer</w:t>
      </w:r>
      <w:r w:rsidRPr="00C03F2D">
        <w:rPr>
          <w:rStyle w:val="StyleUnderline"/>
        </w:rPr>
        <w:t xml:space="preserve"> from air</w:t>
      </w:r>
      <w:r w:rsidRPr="00C03F2D">
        <w:rPr>
          <w:sz w:val="16"/>
        </w:rPr>
        <w:t xml:space="preserve">. Water? </w:t>
      </w:r>
      <w:r w:rsidRPr="00C03F2D">
        <w:rPr>
          <w:rStyle w:val="StyleUnderline"/>
        </w:rPr>
        <w:t>Most water is devoted to</w:t>
      </w:r>
      <w:r w:rsidRPr="00C03F2D">
        <w:rPr>
          <w:sz w:val="16"/>
        </w:rPr>
        <w:t xml:space="preserve"> the </w:t>
      </w:r>
      <w:r w:rsidRPr="00C03F2D">
        <w:rPr>
          <w:rStyle w:val="StyleUnderline"/>
        </w:rPr>
        <w:t>irrigation</w:t>
      </w:r>
      <w:r w:rsidRPr="00C03F2D">
        <w:rPr>
          <w:sz w:val="16"/>
        </w:rPr>
        <w:t xml:space="preserve"> of crops; </w:t>
      </w:r>
      <w:r w:rsidRPr="00C03F2D">
        <w:rPr>
          <w:rStyle w:val="StyleUnderline"/>
        </w:rPr>
        <w:t xml:space="preserve">the ongoing development of </w:t>
      </w:r>
      <w:r w:rsidRPr="00C03F2D">
        <w:rPr>
          <w:rStyle w:val="Emphasis"/>
          <w:highlight w:val="yellow"/>
        </w:rPr>
        <w:t>drought</w:t>
      </w:r>
      <w:r w:rsidRPr="00C03F2D">
        <w:rPr>
          <w:rStyle w:val="Emphasis"/>
        </w:rPr>
        <w:t>-resistant</w:t>
      </w:r>
      <w:r w:rsidRPr="00C03F2D">
        <w:rPr>
          <w:rStyle w:val="StyleUnderline"/>
        </w:rPr>
        <w:t xml:space="preserve"> </w:t>
      </w:r>
      <w:r w:rsidRPr="00C03F2D">
        <w:rPr>
          <w:rStyle w:val="StyleUnderline"/>
          <w:highlight w:val="yellow"/>
        </w:rPr>
        <w:t xml:space="preserve">and </w:t>
      </w:r>
      <w:r w:rsidRPr="00C03F2D">
        <w:rPr>
          <w:rStyle w:val="Emphasis"/>
          <w:highlight w:val="yellow"/>
        </w:rPr>
        <w:t>saline-tolerant</w:t>
      </w:r>
      <w:r w:rsidRPr="00C03F2D">
        <w:rPr>
          <w:rStyle w:val="StyleUnderline"/>
          <w:highlight w:val="yellow"/>
        </w:rPr>
        <w:t xml:space="preserve"> crops</w:t>
      </w:r>
      <w:r w:rsidRPr="00C03F2D">
        <w:rPr>
          <w:rStyle w:val="StyleUnderline"/>
        </w:rPr>
        <w:t xml:space="preserve"> will help</w:t>
      </w:r>
      <w:r w:rsidRPr="00C03F2D">
        <w:rPr>
          <w:sz w:val="16"/>
        </w:rPr>
        <w:t xml:space="preserve"> with that. Hectares per capita? </w:t>
      </w:r>
      <w:r w:rsidRPr="00C03F2D">
        <w:rPr>
          <w:rStyle w:val="StyleUnderline"/>
          <w:highlight w:val="yellow"/>
        </w:rPr>
        <w:t>Humanity</w:t>
      </w:r>
      <w:r w:rsidRPr="00C03F2D">
        <w:rPr>
          <w:sz w:val="16"/>
        </w:rPr>
        <w:t xml:space="preserve"> has probably </w:t>
      </w:r>
      <w:r w:rsidRPr="00C03F2D">
        <w:rPr>
          <w:rStyle w:val="Emphasis"/>
        </w:rPr>
        <w:t xml:space="preserve">already </w:t>
      </w:r>
      <w:r w:rsidRPr="00C03F2D">
        <w:rPr>
          <w:rStyle w:val="Emphasis"/>
          <w:highlight w:val="yellow"/>
        </w:rPr>
        <w:t>reached</w:t>
      </w:r>
      <w:r w:rsidRPr="00C03F2D">
        <w:rPr>
          <w:rStyle w:val="StyleUnderline"/>
          <w:highlight w:val="yellow"/>
        </w:rPr>
        <w:t xml:space="preserve"> peak farmland, and</w:t>
      </w:r>
      <w:r w:rsidRPr="00C03F2D">
        <w:rPr>
          <w:rStyle w:val="StyleUnderline"/>
        </w:rPr>
        <w:t xml:space="preserve"> nearly </w:t>
      </w:r>
      <w:r w:rsidRPr="00C03F2D">
        <w:rPr>
          <w:rStyle w:val="Emphasis"/>
          <w:highlight w:val="yellow"/>
        </w:rPr>
        <w:t>400 million hectares</w:t>
      </w:r>
      <w:r w:rsidRPr="00C03F2D">
        <w:rPr>
          <w:rStyle w:val="StyleUnderline"/>
          <w:highlight w:val="yellow"/>
        </w:rPr>
        <w:t xml:space="preserve"> will be restored</w:t>
      </w:r>
      <w:r w:rsidRPr="00C03F2D">
        <w:rPr>
          <w:rStyle w:val="StyleUnderline"/>
        </w:rPr>
        <w:t xml:space="preserve"> to nature by 2060—an area almost </w:t>
      </w:r>
      <w:proofErr w:type="gramStart"/>
      <w:r w:rsidRPr="00C03F2D">
        <w:rPr>
          <w:rStyle w:val="Emphasis"/>
        </w:rPr>
        <w:t>double</w:t>
      </w:r>
      <w:proofErr w:type="gramEnd"/>
      <w:r w:rsidRPr="00C03F2D">
        <w:rPr>
          <w:rStyle w:val="Emphasis"/>
        </w:rPr>
        <w:t xml:space="preserve"> the size</w:t>
      </w:r>
      <w:r w:rsidRPr="00C03F2D">
        <w:rPr>
          <w:rStyle w:val="StyleUnderline"/>
        </w:rPr>
        <w:t xml:space="preserve"> of the U</w:t>
      </w:r>
      <w:r w:rsidRPr="00C03F2D">
        <w:rPr>
          <w:sz w:val="16"/>
        </w:rPr>
        <w:t xml:space="preserve">nited </w:t>
      </w:r>
      <w:r w:rsidRPr="00C03F2D">
        <w:rPr>
          <w:rStyle w:val="StyleUnderline"/>
        </w:rPr>
        <w:t>S</w:t>
      </w:r>
      <w:r w:rsidRPr="00C03F2D">
        <w:rPr>
          <w:sz w:val="16"/>
        </w:rPr>
        <w:t xml:space="preserve">tates </w:t>
      </w:r>
      <w:r w:rsidRPr="00C03F2D">
        <w:rPr>
          <w:rStyle w:val="StyleUnderline"/>
        </w:rPr>
        <w:t>east of the Mississippi</w:t>
      </w:r>
      <w:r w:rsidRPr="00C03F2D">
        <w:rPr>
          <w:sz w:val="16"/>
        </w:rPr>
        <w:t xml:space="preserve"> River. In fact, it is entirely possible that </w:t>
      </w:r>
      <w:r w:rsidRPr="00C03F2D">
        <w:rPr>
          <w:rStyle w:val="StyleUnderline"/>
        </w:rPr>
        <w:t xml:space="preserve">most animal </w:t>
      </w:r>
      <w:r w:rsidRPr="00C03F2D">
        <w:rPr>
          <w:rStyle w:val="StyleUnderline"/>
          <w:highlight w:val="yellow"/>
        </w:rPr>
        <w:t xml:space="preserve">farming will be </w:t>
      </w:r>
      <w:r w:rsidRPr="00C03F2D">
        <w:rPr>
          <w:rStyle w:val="Emphasis"/>
          <w:highlight w:val="yellow"/>
        </w:rPr>
        <w:t>replaced</w:t>
      </w:r>
      <w:r w:rsidRPr="00C03F2D">
        <w:rPr>
          <w:rStyle w:val="StyleUnderline"/>
          <w:highlight w:val="yellow"/>
        </w:rPr>
        <w:t xml:space="preserve"> by</w:t>
      </w:r>
      <w:r w:rsidRPr="00C03F2D">
        <w:rPr>
          <w:sz w:val="16"/>
        </w:rPr>
        <w:t xml:space="preserve"> resource-sparing </w:t>
      </w:r>
      <w:r w:rsidRPr="00C03F2D">
        <w:rPr>
          <w:rStyle w:val="StyleUnderline"/>
        </w:rPr>
        <w:t>lab-grown steaks</w:t>
      </w:r>
      <w:r w:rsidRPr="00C03F2D">
        <w:rPr>
          <w:sz w:val="16"/>
        </w:rPr>
        <w:t xml:space="preserve">, chops, </w:t>
      </w:r>
      <w:r w:rsidRPr="00C03F2D">
        <w:rPr>
          <w:rStyle w:val="StyleUnderline"/>
        </w:rPr>
        <w:t>and milk.</w:t>
      </w:r>
      <w:r w:rsidRPr="00C03F2D">
        <w:rPr>
          <w:sz w:val="16"/>
        </w:rPr>
        <w:t xml:space="preserve"> Such </w:t>
      </w:r>
      <w:r w:rsidRPr="00C03F2D">
        <w:rPr>
          <w:rStyle w:val="StyleUnderline"/>
          <w:highlight w:val="yellow"/>
        </w:rPr>
        <w:t>developments</w:t>
      </w:r>
      <w:r w:rsidRPr="00C03F2D">
        <w:rPr>
          <w:rStyle w:val="StyleUnderline"/>
        </w:rPr>
        <w:t xml:space="preserve"> in </w:t>
      </w:r>
      <w:r w:rsidRPr="00C03F2D">
        <w:rPr>
          <w:rStyle w:val="Emphasis"/>
        </w:rPr>
        <w:t>food production</w:t>
      </w:r>
      <w:r w:rsidRPr="00C03F2D">
        <w:rPr>
          <w:rStyle w:val="StyleUnderline"/>
        </w:rPr>
        <w:t xml:space="preserve"> undermine</w:t>
      </w:r>
      <w:r w:rsidRPr="00C03F2D">
        <w:rPr>
          <w:sz w:val="16"/>
        </w:rPr>
        <w:t xml:space="preserve"> the researchers' </w:t>
      </w:r>
      <w:r w:rsidRPr="00C03F2D">
        <w:rPr>
          <w:rStyle w:val="StyleUnderline"/>
        </w:rPr>
        <w:t>worries about overconsumption</w:t>
      </w:r>
      <w:r w:rsidRPr="00C03F2D">
        <w:rPr>
          <w:sz w:val="16"/>
        </w:rPr>
        <w:t xml:space="preserve"> of biomass. And </w:t>
      </w:r>
      <w:r w:rsidRPr="00C03F2D">
        <w:rPr>
          <w:rStyle w:val="StyleUnderline"/>
        </w:rPr>
        <w:t xml:space="preserve">humanity's material footprint is likely to </w:t>
      </w:r>
      <w:r w:rsidRPr="00C03F2D">
        <w:rPr>
          <w:rStyle w:val="Emphasis"/>
        </w:rPr>
        <w:t>get smaller</w:t>
      </w:r>
      <w:r w:rsidRPr="00C03F2D">
        <w:rPr>
          <w:sz w:val="16"/>
        </w:rPr>
        <w:t xml:space="preserve"> too </w:t>
      </w:r>
      <w:r w:rsidRPr="00C03F2D">
        <w:rPr>
          <w:rStyle w:val="StyleUnderline"/>
        </w:rPr>
        <w:t>as trends toward</w:t>
      </w:r>
      <w:r w:rsidRPr="00C03F2D">
        <w:rPr>
          <w:sz w:val="16"/>
        </w:rPr>
        <w:t xml:space="preserve"> further </w:t>
      </w:r>
      <w:r w:rsidRPr="00C03F2D">
        <w:rPr>
          <w:rStyle w:val="Emphasis"/>
        </w:rPr>
        <w:t>dematerializatio</w:t>
      </w:r>
      <w:r w:rsidRPr="00C03F2D">
        <w:rPr>
          <w:rStyle w:val="StyleUnderline"/>
        </w:rPr>
        <w:t xml:space="preserve">n take hold. </w:t>
      </w:r>
      <w:r w:rsidRPr="00C03F2D">
        <w:rPr>
          <w:rStyle w:val="StyleUnderline"/>
          <w:highlight w:val="yellow"/>
        </w:rPr>
        <w:t>The price system is a</w:t>
      </w:r>
      <w:r w:rsidRPr="00C03F2D">
        <w:rPr>
          <w:rStyle w:val="StyleUnderline"/>
        </w:rPr>
        <w:t xml:space="preserve"> </w:t>
      </w:r>
      <w:r w:rsidRPr="00C03F2D">
        <w:rPr>
          <w:rStyle w:val="Emphasis"/>
        </w:rPr>
        <w:t xml:space="preserve">superb </w:t>
      </w:r>
      <w:r w:rsidRPr="00C03F2D">
        <w:rPr>
          <w:rStyle w:val="Emphasis"/>
          <w:highlight w:val="yellow"/>
        </w:rPr>
        <w:t>mechanism</w:t>
      </w:r>
      <w:r w:rsidRPr="00C03F2D">
        <w:rPr>
          <w:rStyle w:val="StyleUnderline"/>
          <w:highlight w:val="yellow"/>
        </w:rPr>
        <w:t xml:space="preserve"> for</w:t>
      </w:r>
      <w:r w:rsidRPr="00C03F2D">
        <w:rPr>
          <w:rStyle w:val="StyleUnderline"/>
        </w:rPr>
        <w:t xml:space="preserve"> encouraging </w:t>
      </w:r>
      <w:r w:rsidRPr="00C03F2D">
        <w:rPr>
          <w:rStyle w:val="StyleUnderline"/>
          <w:highlight w:val="yellow"/>
        </w:rPr>
        <w:t>innovators</w:t>
      </w:r>
      <w:r w:rsidRPr="00C03F2D">
        <w:rPr>
          <w:rStyle w:val="StyleUnderline"/>
        </w:rPr>
        <w:t xml:space="preserve"> to</w:t>
      </w:r>
      <w:r w:rsidRPr="00C03F2D">
        <w:rPr>
          <w:sz w:val="16"/>
        </w:rPr>
        <w:t xml:space="preserve"> find ways to </w:t>
      </w:r>
      <w:r w:rsidRPr="00C03F2D">
        <w:rPr>
          <w:rStyle w:val="StyleUnderline"/>
        </w:rPr>
        <w:t>wring</w:t>
      </w:r>
      <w:r w:rsidRPr="00C03F2D">
        <w:rPr>
          <w:sz w:val="16"/>
        </w:rPr>
        <w:t xml:space="preserve"> ever </w:t>
      </w:r>
      <w:r w:rsidRPr="00C03F2D">
        <w:rPr>
          <w:rStyle w:val="StyleUnderline"/>
        </w:rPr>
        <w:t>more value out less</w:t>
      </w:r>
      <w:r w:rsidRPr="00C03F2D">
        <w:rPr>
          <w:sz w:val="16"/>
        </w:rPr>
        <w:t xml:space="preserve"> and less </w:t>
      </w:r>
      <w:r w:rsidRPr="00C03F2D">
        <w:rPr>
          <w:rStyle w:val="StyleUnderline"/>
        </w:rPr>
        <w:t>stuff</w:t>
      </w:r>
      <w:r w:rsidRPr="00C03F2D">
        <w:rPr>
          <w:sz w:val="16"/>
        </w:rPr>
        <w:t xml:space="preserve">. Rockefeller University researcher Jesse </w:t>
      </w:r>
      <w:proofErr w:type="spellStart"/>
      <w:r w:rsidRPr="00C03F2D">
        <w:rPr>
          <w:sz w:val="16"/>
        </w:rPr>
        <w:t>Ausubel</w:t>
      </w:r>
      <w:proofErr w:type="spellEnd"/>
      <w:r w:rsidRPr="00C03F2D">
        <w:rPr>
          <w:sz w:val="16"/>
        </w:rPr>
        <w:t xml:space="preserve"> has shown that this process of </w:t>
      </w:r>
      <w:r w:rsidRPr="00C03F2D">
        <w:rPr>
          <w:rStyle w:val="StyleUnderline"/>
        </w:rPr>
        <w:t>absolute dematerialization has</w:t>
      </w:r>
      <w:r w:rsidRPr="00C03F2D">
        <w:rPr>
          <w:sz w:val="16"/>
        </w:rPr>
        <w:t xml:space="preserve"> already </w:t>
      </w:r>
      <w:r w:rsidRPr="00C03F2D">
        <w:rPr>
          <w:rStyle w:val="StyleUnderline"/>
        </w:rPr>
        <w:t>taken off</w:t>
      </w:r>
      <w:r w:rsidRPr="00C03F2D">
        <w:rPr>
          <w:sz w:val="16"/>
        </w:rPr>
        <w:t xml:space="preserve"> for </w:t>
      </w:r>
      <w:r w:rsidRPr="00C03F2D">
        <w:rPr>
          <w:rStyle w:val="StyleUnderline"/>
        </w:rPr>
        <w:t>many commodities</w:t>
      </w:r>
      <w:r w:rsidRPr="00C03F2D">
        <w:rPr>
          <w:sz w:val="16"/>
        </w:rPr>
        <w:t xml:space="preserve">. After cranking their way through their models of doom, O'Neill and his colleagues lugubriously conclude: </w:t>
      </w:r>
      <w:r w:rsidRPr="00C03F2D">
        <w:rPr>
          <w:rStyle w:val="StyleUnderline"/>
        </w:rPr>
        <w:t>"If all people are to lead</w:t>
      </w:r>
      <w:r w:rsidRPr="00C03F2D">
        <w:rPr>
          <w:sz w:val="16"/>
        </w:rPr>
        <w:t xml:space="preserve"> a good </w:t>
      </w:r>
      <w:r w:rsidRPr="00C03F2D">
        <w:rPr>
          <w:rStyle w:val="StyleUnderline"/>
        </w:rPr>
        <w:t>life within planetary boundaries</w:t>
      </w:r>
      <w:r w:rsidRPr="00C03F2D">
        <w:rPr>
          <w:sz w:val="16"/>
        </w:rPr>
        <w:t xml:space="preserve">, then </w:t>
      </w:r>
      <w:r w:rsidRPr="00C03F2D">
        <w:rPr>
          <w:rStyle w:val="StyleUnderline"/>
        </w:rPr>
        <w:t>the level of resource use associated with</w:t>
      </w:r>
      <w:r w:rsidRPr="00C03F2D">
        <w:rPr>
          <w:sz w:val="16"/>
        </w:rPr>
        <w:t xml:space="preserve"> meeting </w:t>
      </w:r>
      <w:r w:rsidRPr="00C03F2D">
        <w:rPr>
          <w:rStyle w:val="StyleUnderline"/>
        </w:rPr>
        <w:t>basic needs must be</w:t>
      </w:r>
      <w:r w:rsidRPr="00C03F2D">
        <w:rPr>
          <w:sz w:val="16"/>
        </w:rPr>
        <w:t xml:space="preserve"> dramatically </w:t>
      </w:r>
      <w:r w:rsidRPr="00C03F2D">
        <w:rPr>
          <w:rStyle w:val="StyleUnderline"/>
        </w:rPr>
        <w:t>reduced." They are</w:t>
      </w:r>
      <w:r w:rsidRPr="00C03F2D">
        <w:rPr>
          <w:sz w:val="16"/>
        </w:rPr>
        <w:t xml:space="preserve"> right, but they are </w:t>
      </w:r>
      <w:r w:rsidRPr="00C03F2D">
        <w:rPr>
          <w:rStyle w:val="Emphasis"/>
        </w:rPr>
        <w:t>entirely backward</w:t>
      </w:r>
      <w:r w:rsidRPr="00C03F2D">
        <w:rPr>
          <w:rStyle w:val="StyleUnderline"/>
        </w:rPr>
        <w:t xml:space="preserve"> </w:t>
      </w:r>
      <w:proofErr w:type="gramStart"/>
      <w:r w:rsidRPr="00C03F2D">
        <w:rPr>
          <w:rStyle w:val="StyleUnderline"/>
        </w:rPr>
        <w:t>with</w:t>
      </w:r>
      <w:r w:rsidRPr="00C03F2D">
        <w:rPr>
          <w:sz w:val="16"/>
        </w:rPr>
        <w:t xml:space="preserve"> regard to</w:t>
      </w:r>
      <w:proofErr w:type="gramEnd"/>
      <w:r w:rsidRPr="00C03F2D">
        <w:rPr>
          <w:sz w:val="16"/>
        </w:rPr>
        <w:t xml:space="preserve"> </w:t>
      </w:r>
      <w:r w:rsidRPr="00C03F2D">
        <w:rPr>
          <w:rStyle w:val="StyleUnderline"/>
        </w:rPr>
        <w:t xml:space="preserve">how to achieve those goals. </w:t>
      </w:r>
      <w:r w:rsidRPr="00C03F2D">
        <w:rPr>
          <w:rStyle w:val="Emphasis"/>
        </w:rPr>
        <w:t xml:space="preserve">Economic </w:t>
      </w:r>
      <w:r w:rsidRPr="00C03F2D">
        <w:rPr>
          <w:rStyle w:val="Emphasis"/>
          <w:highlight w:val="yellow"/>
        </w:rPr>
        <w:t>growth</w:t>
      </w:r>
      <w:r w:rsidRPr="00C03F2D">
        <w:rPr>
          <w:rStyle w:val="StyleUnderline"/>
          <w:highlight w:val="yellow"/>
        </w:rPr>
        <w:t xml:space="preserve"> provides</w:t>
      </w:r>
      <w:r w:rsidRPr="00C03F2D">
        <w:rPr>
          <w:sz w:val="16"/>
        </w:rPr>
        <w:t xml:space="preserve"> the wealth and </w:t>
      </w:r>
      <w:r w:rsidRPr="00C03F2D">
        <w:rPr>
          <w:rStyle w:val="StyleUnderline"/>
          <w:highlight w:val="yellow"/>
        </w:rPr>
        <w:t>tech</w:t>
      </w:r>
      <w:r w:rsidRPr="00C03F2D">
        <w:rPr>
          <w:rStyle w:val="StyleUnderline"/>
        </w:rPr>
        <w:t>nologies</w:t>
      </w:r>
      <w:r w:rsidRPr="00C03F2D">
        <w:rPr>
          <w:sz w:val="16"/>
        </w:rPr>
        <w:t xml:space="preserve"> needed </w:t>
      </w:r>
      <w:r w:rsidRPr="00C03F2D">
        <w:rPr>
          <w:rStyle w:val="StyleUnderline"/>
          <w:highlight w:val="yellow"/>
        </w:rPr>
        <w:t>to lift</w:t>
      </w:r>
      <w:r w:rsidRPr="00C03F2D">
        <w:rPr>
          <w:rStyle w:val="StyleUnderline"/>
        </w:rPr>
        <w:t xml:space="preserve"> people </w:t>
      </w:r>
      <w:r w:rsidRPr="00C03F2D">
        <w:rPr>
          <w:rStyle w:val="StyleUnderline"/>
          <w:highlight w:val="yellow"/>
        </w:rPr>
        <w:t xml:space="preserve">from </w:t>
      </w:r>
      <w:r w:rsidRPr="00C03F2D">
        <w:rPr>
          <w:rStyle w:val="Emphasis"/>
          <w:highlight w:val="yellow"/>
        </w:rPr>
        <w:t>poverty</w:t>
      </w:r>
      <w:r w:rsidRPr="00C03F2D">
        <w:rPr>
          <w:rStyle w:val="StyleUnderline"/>
          <w:highlight w:val="yellow"/>
        </w:rPr>
        <w:t xml:space="preserve"> while</w:t>
      </w:r>
      <w:r w:rsidRPr="00C03F2D">
        <w:rPr>
          <w:sz w:val="16"/>
        </w:rPr>
        <w:t xml:space="preserve"> simultaneously </w:t>
      </w:r>
      <w:r w:rsidRPr="00C03F2D">
        <w:rPr>
          <w:rStyle w:val="Emphasis"/>
          <w:highlight w:val="yellow"/>
        </w:rPr>
        <w:t>lightening</w:t>
      </w:r>
      <w:r w:rsidRPr="00C03F2D">
        <w:rPr>
          <w:rStyle w:val="Emphasis"/>
        </w:rPr>
        <w:t xml:space="preserve"> humanity's </w:t>
      </w:r>
      <w:r w:rsidRPr="00C03F2D">
        <w:rPr>
          <w:rStyle w:val="Emphasis"/>
          <w:highlight w:val="yellow"/>
        </w:rPr>
        <w:t>footprint</w:t>
      </w:r>
      <w:r w:rsidRPr="00C03F2D">
        <w:rPr>
          <w:rStyle w:val="StyleUnderline"/>
        </w:rPr>
        <w:t xml:space="preserve"> on the</w:t>
      </w:r>
      <w:r w:rsidRPr="00C03F2D">
        <w:rPr>
          <w:sz w:val="16"/>
        </w:rPr>
        <w:t xml:space="preserve"> natural </w:t>
      </w:r>
      <w:r w:rsidRPr="00C03F2D">
        <w:rPr>
          <w:rStyle w:val="StyleUnderline"/>
        </w:rPr>
        <w:t xml:space="preserve">world. </w:t>
      </w:r>
      <w:r w:rsidRPr="00C03F2D">
        <w:rPr>
          <w:rStyle w:val="StyleUnderline"/>
          <w:highlight w:val="yellow"/>
        </w:rPr>
        <w:t>Rather than degrowth, the planet</w:t>
      </w:r>
      <w:r w:rsidRPr="00C03F2D">
        <w:rPr>
          <w:rStyle w:val="StyleUnderline"/>
        </w:rPr>
        <w:t xml:space="preserve">—and </w:t>
      </w:r>
      <w:r w:rsidRPr="00C03F2D">
        <w:rPr>
          <w:sz w:val="16"/>
        </w:rPr>
        <w:t xml:space="preserve">especially its </w:t>
      </w:r>
      <w:r w:rsidRPr="00C03F2D">
        <w:rPr>
          <w:rStyle w:val="StyleUnderline"/>
        </w:rPr>
        <w:t>poor people—</w:t>
      </w:r>
      <w:r w:rsidRPr="00C03F2D">
        <w:rPr>
          <w:rStyle w:val="StyleUnderline"/>
          <w:highlight w:val="yellow"/>
        </w:rPr>
        <w:t xml:space="preserve">need </w:t>
      </w:r>
      <w:r w:rsidRPr="00C03F2D">
        <w:rPr>
          <w:rStyle w:val="Emphasis"/>
          <w:highlight w:val="yellow"/>
        </w:rPr>
        <w:t>more</w:t>
      </w:r>
      <w:r w:rsidRPr="00C03F2D">
        <w:rPr>
          <w:rStyle w:val="StyleUnderline"/>
        </w:rPr>
        <w:t xml:space="preserve"> and </w:t>
      </w:r>
      <w:r w:rsidRPr="00C03F2D">
        <w:rPr>
          <w:rStyle w:val="Emphasis"/>
        </w:rPr>
        <w:t>faster</w:t>
      </w:r>
      <w:r w:rsidRPr="00C03F2D">
        <w:rPr>
          <w:sz w:val="16"/>
        </w:rPr>
        <w:t xml:space="preserve"> economic </w:t>
      </w:r>
      <w:r w:rsidRPr="00C03F2D">
        <w:rPr>
          <w:rStyle w:val="StyleUnderline"/>
        </w:rPr>
        <w:t>growth</w:t>
      </w:r>
      <w:r w:rsidRPr="00C03F2D">
        <w:rPr>
          <w:sz w:val="16"/>
        </w:rPr>
        <w:t>.</w:t>
      </w:r>
      <w:bookmarkEnd w:id="0"/>
    </w:p>
    <w:p w14:paraId="06C2FAA0" w14:textId="0C3415F0" w:rsidR="000217D6" w:rsidRPr="0059160E" w:rsidRDefault="000217D6" w:rsidP="000217D6">
      <w:pPr>
        <w:pStyle w:val="Heading4"/>
      </w:pPr>
      <w:r w:rsidRPr="0059160E">
        <w:rPr>
          <w:u w:val="single"/>
        </w:rPr>
        <w:t>Unsustainability</w:t>
      </w:r>
      <w:r>
        <w:t xml:space="preserve"> claims are suspect because our brains are </w:t>
      </w:r>
      <w:r w:rsidRPr="0059160E">
        <w:t>wired</w:t>
      </w:r>
      <w:r>
        <w:t xml:space="preserve"> for </w:t>
      </w:r>
      <w:r>
        <w:rPr>
          <w:u w:val="single"/>
        </w:rPr>
        <w:t>techno-pessimism</w:t>
      </w:r>
      <w:r>
        <w:t xml:space="preserve"> – digital synchronicity can </w:t>
      </w:r>
      <w:r>
        <w:rPr>
          <w:u w:val="single"/>
        </w:rPr>
        <w:t>fix</w:t>
      </w:r>
      <w:r>
        <w:t xml:space="preserve"> racism embedded in cybernetics thru </w:t>
      </w:r>
      <w:r>
        <w:rPr>
          <w:u w:val="single"/>
        </w:rPr>
        <w:t>human ingenuity</w:t>
      </w:r>
      <w:r>
        <w:t xml:space="preserve"> and make the world </w:t>
      </w:r>
      <w:r>
        <w:rPr>
          <w:u w:val="single"/>
        </w:rPr>
        <w:t>materially</w:t>
      </w:r>
      <w:r>
        <w:t xml:space="preserve"> better</w:t>
      </w:r>
      <w:r w:rsidR="00A64C6E">
        <w:t>-reject abstractions</w:t>
      </w:r>
    </w:p>
    <w:p w14:paraId="01158BBE" w14:textId="77777777" w:rsidR="000217D6" w:rsidRDefault="000217D6" w:rsidP="000217D6">
      <w:r w:rsidRPr="0059160E">
        <w:rPr>
          <w:rStyle w:val="Style13ptBold"/>
        </w:rPr>
        <w:t>Reinhart 18</w:t>
      </w:r>
      <w:r>
        <w:t xml:space="preserve"> </w:t>
      </w:r>
      <w:r w:rsidRPr="0059160E">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59160E">
        <w:rPr>
          <w:szCs w:val="16"/>
        </w:rPr>
        <w:t>TechFreedom</w:t>
      </w:r>
      <w:proofErr w:type="spellEnd"/>
      <w:r w:rsidRPr="0059160E">
        <w:rPr>
          <w:szCs w:val="16"/>
        </w:rPr>
        <w:t xml:space="preserve">, where he was a Research Fellow. He was also previously the Director of Operations at the International Center for Law &amp; Economics.  In Defense of Techno-optimism.  10-10-2018.  </w:t>
      </w:r>
      <w:hyperlink r:id="rId21" w:history="1">
        <w:r w:rsidRPr="0059160E">
          <w:rPr>
            <w:rStyle w:val="Hyperlink"/>
            <w:szCs w:val="16"/>
          </w:rPr>
          <w:t>https://techliberation.com/2018/10/10/in-defense-of-techno-optimism/</w:t>
        </w:r>
      </w:hyperlink>
      <w:r w:rsidRPr="0059160E">
        <w:rPr>
          <w:szCs w:val="16"/>
        </w:rPr>
        <w:t xml:space="preserve"> </w:t>
      </w:r>
      <w:r>
        <w:rPr>
          <w:szCs w:val="16"/>
        </w:rPr>
        <w:t xml:space="preserve"> //</w:t>
      </w:r>
      <w:proofErr w:type="spellStart"/>
      <w:r>
        <w:rPr>
          <w:szCs w:val="16"/>
        </w:rPr>
        <w:t>shree</w:t>
      </w:r>
      <w:proofErr w:type="spellEnd"/>
      <w:r w:rsidRPr="0059160E">
        <w:rPr>
          <w:szCs w:val="16"/>
        </w:rPr>
        <w:t>)</w:t>
      </w:r>
    </w:p>
    <w:p w14:paraId="329EB3AB" w14:textId="77777777" w:rsidR="000217D6" w:rsidRPr="0059160E" w:rsidRDefault="000217D6" w:rsidP="000217D6">
      <w:r w:rsidRPr="00E84256">
        <w:rPr>
          <w:rStyle w:val="StyleUnderline"/>
          <w:highlight w:val="cyan"/>
        </w:rPr>
        <w:t>Many are</w:t>
      </w:r>
      <w:r w:rsidRPr="0059160E">
        <w:t xml:space="preserve"> understandably </w:t>
      </w:r>
      <w:r w:rsidRPr="00E84256">
        <w:rPr>
          <w:rStyle w:val="StyleUnderline"/>
          <w:highlight w:val="cyan"/>
        </w:rPr>
        <w:t>pessimistic about</w:t>
      </w:r>
      <w:r w:rsidRPr="0059160E">
        <w:t xml:space="preserve"> platforms and </w:t>
      </w:r>
      <w:r w:rsidRPr="00E84256">
        <w:rPr>
          <w:rStyle w:val="StyleUnderline"/>
          <w:highlight w:val="cyan"/>
        </w:rPr>
        <w:t>tech</w:t>
      </w:r>
      <w:r w:rsidRPr="0059160E">
        <w:rPr>
          <w:rStyle w:val="StyleUnderline"/>
        </w:rPr>
        <w:t>nology</w:t>
      </w:r>
      <w:r w:rsidRPr="0059160E">
        <w:t xml:space="preserve">. This year has been a tough one, </w:t>
      </w:r>
      <w:r w:rsidRPr="0059160E">
        <w:rPr>
          <w:rStyle w:val="StyleUnderline"/>
        </w:rPr>
        <w:t>from Cambridge Analytica and Russian trolls to</w:t>
      </w:r>
      <w:r w:rsidRPr="0059160E">
        <w:t xml:space="preserve"> the implementation of </w:t>
      </w:r>
      <w:r w:rsidRPr="0059160E">
        <w:rPr>
          <w:rStyle w:val="StyleUnderline"/>
        </w:rPr>
        <w:t>GDPR and data breaches</w:t>
      </w:r>
      <w:r w:rsidRPr="0059160E">
        <w:t xml:space="preserve"> galore.</w:t>
      </w:r>
    </w:p>
    <w:p w14:paraId="0D5F7114" w14:textId="77777777" w:rsidR="000217D6" w:rsidRPr="0059160E" w:rsidRDefault="000217D6" w:rsidP="000217D6">
      <w:pPr>
        <w:rPr>
          <w:szCs w:val="16"/>
        </w:rPr>
      </w:pPr>
      <w:r w:rsidRPr="0059160E">
        <w:rPr>
          <w:szCs w:val="16"/>
        </w:rPr>
        <w:t xml:space="preserve">Those who think about the world, about the problems that we see every day, and about their own place in it, will quickly realize the immense frailty of humankind. Fear and worry </w:t>
      </w:r>
      <w:proofErr w:type="gramStart"/>
      <w:r w:rsidRPr="0059160E">
        <w:rPr>
          <w:szCs w:val="16"/>
        </w:rPr>
        <w:t>makes</w:t>
      </w:r>
      <w:proofErr w:type="gramEnd"/>
      <w:r w:rsidRPr="0059160E">
        <w:rPr>
          <w:szCs w:val="16"/>
        </w:rPr>
        <w:t xml:space="preserve"> sense. We are flawed, each one of us. And technology only seems to exacerbate those problems.</w:t>
      </w:r>
    </w:p>
    <w:p w14:paraId="2181D5F6" w14:textId="77777777" w:rsidR="000217D6" w:rsidRPr="0059160E" w:rsidRDefault="000217D6" w:rsidP="000217D6">
      <w:pPr>
        <w:rPr>
          <w:rStyle w:val="StyleUnderline"/>
        </w:rPr>
      </w:pPr>
      <w:r w:rsidRPr="00E84256">
        <w:rPr>
          <w:rStyle w:val="StyleUnderline"/>
          <w:highlight w:val="cyan"/>
        </w:rPr>
        <w:t>But life is getting better</w:t>
      </w:r>
      <w:r w:rsidRPr="0059160E">
        <w:t xml:space="preserve">. </w:t>
      </w:r>
      <w:r w:rsidRPr="00E84256">
        <w:rPr>
          <w:rStyle w:val="StyleUnderline"/>
          <w:highlight w:val="cyan"/>
        </w:rPr>
        <w:t>Poverty continues nose-diving</w:t>
      </w:r>
      <w:r w:rsidRPr="0059160E">
        <w:rPr>
          <w:rStyle w:val="StyleUnderline"/>
        </w:rPr>
        <w:t>;</w:t>
      </w:r>
      <w:r w:rsidRPr="0059160E">
        <w:t xml:space="preserve"> adult literacy is at an all-time high; </w:t>
      </w:r>
      <w:r w:rsidRPr="00E84256">
        <w:rPr>
          <w:rStyle w:val="StyleUnderline"/>
          <w:highlight w:val="cyan"/>
        </w:rPr>
        <w:t>people</w:t>
      </w:r>
      <w:r w:rsidRPr="0059160E">
        <w:rPr>
          <w:rStyle w:val="StyleUnderline"/>
        </w:rPr>
        <w:t xml:space="preserve"> around the world </w:t>
      </w:r>
      <w:r w:rsidRPr="00E84256">
        <w:rPr>
          <w:rStyle w:val="StyleUnderline"/>
          <w:highlight w:val="cyan"/>
        </w:rPr>
        <w:t>are living longer</w:t>
      </w:r>
      <w:r w:rsidRPr="0059160E">
        <w:t xml:space="preserve">, living in democracies, and are better educated than at any other time in history. Meanwhile, </w:t>
      </w:r>
      <w:r w:rsidRPr="00E84256">
        <w:rPr>
          <w:rStyle w:val="StyleUnderline"/>
          <w:highlight w:val="cyan"/>
        </w:rPr>
        <w:t>the digital revolution has resulted in</w:t>
      </w:r>
      <w:r w:rsidRPr="0059160E">
        <w:t xml:space="preserve"> a glut of </w:t>
      </w:r>
      <w:r w:rsidRPr="00E84256">
        <w:rPr>
          <w:rStyle w:val="StyleUnderline"/>
          <w:highlight w:val="cyan"/>
        </w:rPr>
        <w:t>informational abundance, helping to correct</w:t>
      </w:r>
      <w:r w:rsidRPr="0059160E">
        <w:rPr>
          <w:rStyle w:val="StyleUnderline"/>
        </w:rPr>
        <w:t xml:space="preserve"> the informational </w:t>
      </w:r>
      <w:r w:rsidRPr="00E84256">
        <w:rPr>
          <w:rStyle w:val="StyleUnderline"/>
          <w:highlight w:val="cyan"/>
        </w:rPr>
        <w:t>asymmetries that</w:t>
      </w:r>
      <w:r w:rsidRPr="0059160E">
        <w:rPr>
          <w:rStyle w:val="StyleUnderline"/>
        </w:rPr>
        <w:t xml:space="preserve"> have long </w:t>
      </w:r>
      <w:r w:rsidRPr="00E84256">
        <w:rPr>
          <w:rStyle w:val="StyleUnderline"/>
          <w:highlight w:val="cyan"/>
        </w:rPr>
        <w:t>plagued humankind</w:t>
      </w:r>
      <w:r w:rsidRPr="0059160E">
        <w:t xml:space="preserve">. The problem we now face is not how to address </w:t>
      </w:r>
      <w:r w:rsidRPr="0059160E">
        <w:lastRenderedPageBreak/>
        <w:t xml:space="preserve">informational constraints, but how to provide the means for people to sort through and make sense of this abundant trove of data. These macro trends don’t make headlines. </w:t>
      </w:r>
      <w:r w:rsidRPr="00E84256">
        <w:rPr>
          <w:rStyle w:val="StyleUnderline"/>
          <w:highlight w:val="cyan"/>
        </w:rPr>
        <w:t>Psychologists know</w:t>
      </w:r>
      <w:r w:rsidRPr="0059160E">
        <w:rPr>
          <w:rStyle w:val="StyleUnderline"/>
        </w:rPr>
        <w:t xml:space="preserve"> that people love to read negative articles. </w:t>
      </w:r>
      <w:r w:rsidRPr="00E84256">
        <w:rPr>
          <w:rStyle w:val="StyleUnderline"/>
          <w:highlight w:val="cyan"/>
        </w:rPr>
        <w:t>Our brains are wired for pessimism</w:t>
      </w:r>
      <w:r w:rsidRPr="0059160E">
        <w:rPr>
          <w:rStyle w:val="StyleUnderline"/>
        </w:rPr>
        <w:t>.</w:t>
      </w:r>
    </w:p>
    <w:p w14:paraId="0CF9F75B" w14:textId="77777777" w:rsidR="000217D6" w:rsidRPr="0059160E" w:rsidRDefault="000217D6" w:rsidP="000217D6">
      <w:pPr>
        <w:rPr>
          <w:szCs w:val="16"/>
        </w:rPr>
      </w:pPr>
      <w:r w:rsidRPr="0059160E">
        <w:rPr>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59160E">
        <w:rPr>
          <w:szCs w:val="16"/>
        </w:rPr>
        <w:t>weight lifter</w:t>
      </w:r>
      <w:proofErr w:type="gramEnd"/>
      <w:r w:rsidRPr="0059160E">
        <w:rPr>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w:t>
      </w:r>
    </w:p>
    <w:p w14:paraId="6C9303A2" w14:textId="77777777" w:rsidR="000217D6" w:rsidRPr="0059160E" w:rsidRDefault="000217D6" w:rsidP="000217D6">
      <w:pPr>
        <w:rPr>
          <w:szCs w:val="16"/>
        </w:rPr>
      </w:pPr>
      <w:r w:rsidRPr="0059160E">
        <w:rPr>
          <w:szCs w:val="16"/>
        </w:rPr>
        <w:t xml:space="preserve">Three-fourths of Americans say major technology companies’ products and services have been </w:t>
      </w:r>
      <w:proofErr w:type="gramStart"/>
      <w:r w:rsidRPr="0059160E">
        <w:rPr>
          <w:szCs w:val="16"/>
        </w:rPr>
        <w:t>more good</w:t>
      </w:r>
      <w:proofErr w:type="gramEnd"/>
      <w:r w:rsidRPr="0059160E">
        <w:rPr>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w:t>
      </w:r>
    </w:p>
    <w:p w14:paraId="5EFF4E6E" w14:textId="77777777" w:rsidR="000217D6" w:rsidRPr="0059160E" w:rsidRDefault="000217D6" w:rsidP="000217D6">
      <w:pPr>
        <w:rPr>
          <w:szCs w:val="16"/>
        </w:rPr>
      </w:pPr>
      <w:r w:rsidRPr="0059160E">
        <w:rPr>
          <w:szCs w:val="16"/>
        </w:rPr>
        <w:t xml:space="preserve">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59160E">
        <w:rPr>
          <w:szCs w:val="16"/>
        </w:rPr>
        <w:t>Rogowsky</w:t>
      </w:r>
      <w:proofErr w:type="spellEnd"/>
      <w:r w:rsidRPr="0059160E">
        <w:rPr>
          <w:szCs w:val="16"/>
        </w:rPr>
        <w:t>,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w:t>
      </w:r>
    </w:p>
    <w:p w14:paraId="0370BBD7" w14:textId="77777777" w:rsidR="000217D6" w:rsidRPr="0059160E" w:rsidRDefault="000217D6" w:rsidP="000217D6">
      <w:r w:rsidRPr="0059160E">
        <w:t xml:space="preserve">And </w:t>
      </w:r>
      <w:r w:rsidRPr="0059160E">
        <w:rPr>
          <w:rStyle w:val="StyleUnderline"/>
        </w:rPr>
        <w:t xml:space="preserve">yes, </w:t>
      </w:r>
      <w:r w:rsidRPr="00E84256">
        <w:rPr>
          <w:rStyle w:val="StyleUnderline"/>
          <w:highlight w:val="cyan"/>
        </w:rPr>
        <w:t>there is a lot</w:t>
      </w:r>
      <w:r w:rsidRPr="0059160E">
        <w:rPr>
          <w:rStyle w:val="StyleUnderline"/>
        </w:rPr>
        <w:t xml:space="preserve"> we still need </w:t>
      </w:r>
      <w:r w:rsidRPr="00E84256">
        <w:rPr>
          <w:rStyle w:val="StyleUnderline"/>
          <w:highlight w:val="cyan"/>
        </w:rPr>
        <w:t>to fix. There is</w:t>
      </w:r>
      <w:r w:rsidRPr="0059160E">
        <w:rPr>
          <w:rStyle w:val="StyleUnderline"/>
        </w:rPr>
        <w:t xml:space="preserve"> cruelty, </w:t>
      </w:r>
      <w:r w:rsidRPr="00E84256">
        <w:rPr>
          <w:rStyle w:val="StyleUnderline"/>
          <w:highlight w:val="cyan"/>
        </w:rPr>
        <w:t>racism</w:t>
      </w:r>
      <w:r w:rsidRPr="0059160E">
        <w:rPr>
          <w:rStyle w:val="StyleUnderline"/>
        </w:rPr>
        <w:t xml:space="preserve">, sexism, and poverty of all kinds </w:t>
      </w:r>
      <w:r w:rsidRPr="00E84256">
        <w:rPr>
          <w:rStyle w:val="StyleUnderline"/>
          <w:highlight w:val="cyan"/>
        </w:rPr>
        <w:t>embedded in</w:t>
      </w:r>
      <w:r w:rsidRPr="0059160E">
        <w:rPr>
          <w:rStyle w:val="StyleUnderline"/>
        </w:rPr>
        <w:t xml:space="preserve"> our </w:t>
      </w:r>
      <w:r w:rsidRPr="00E84256">
        <w:rPr>
          <w:rStyle w:val="StyleUnderline"/>
          <w:highlight w:val="cyan"/>
        </w:rPr>
        <w:t>tech</w:t>
      </w:r>
      <w:r w:rsidRPr="0059160E">
        <w:rPr>
          <w:rStyle w:val="StyleUnderline"/>
        </w:rPr>
        <w:t xml:space="preserve">nological </w:t>
      </w:r>
      <w:r w:rsidRPr="00E84256">
        <w:rPr>
          <w:rStyle w:val="StyleUnderline"/>
          <w:highlight w:val="cyan"/>
        </w:rPr>
        <w:t>systems</w:t>
      </w:r>
      <w:r w:rsidRPr="0059160E">
        <w:rPr>
          <w:rStyle w:val="StyleUnderline"/>
        </w:rPr>
        <w:t xml:space="preserve">. But </w:t>
      </w:r>
      <w:r w:rsidRPr="00E84256">
        <w:rPr>
          <w:rStyle w:val="StyleUnderline"/>
          <w:highlight w:val="cyan"/>
        </w:rPr>
        <w:t>the best way to handle</w:t>
      </w:r>
      <w:r w:rsidRPr="0059160E">
        <w:rPr>
          <w:rStyle w:val="StyleUnderline"/>
        </w:rPr>
        <w:t xml:space="preserve"> these </w:t>
      </w:r>
      <w:r w:rsidRPr="00E84256">
        <w:rPr>
          <w:rStyle w:val="StyleUnderline"/>
          <w:highlight w:val="cyan"/>
        </w:rPr>
        <w:t>issues is</w:t>
      </w:r>
      <w:r w:rsidRPr="0059160E">
        <w:rPr>
          <w:rStyle w:val="StyleUnderline"/>
        </w:rPr>
        <w:t xml:space="preserve"> through the application of </w:t>
      </w:r>
      <w:r w:rsidRPr="00E84256">
        <w:rPr>
          <w:rStyle w:val="StyleUnderline"/>
          <w:highlight w:val="cyan"/>
        </w:rPr>
        <w:t>human ingenuity</w:t>
      </w:r>
      <w:r w:rsidRPr="0059160E">
        <w:rPr>
          <w:rStyle w:val="StyleUnderline"/>
        </w:rPr>
        <w:t xml:space="preserve">. Human ingenuity begets technology in </w:t>
      </w:r>
      <w:proofErr w:type="gramStart"/>
      <w:r w:rsidRPr="0059160E">
        <w:rPr>
          <w:rStyle w:val="StyleUnderline"/>
        </w:rPr>
        <w:t>all of</w:t>
      </w:r>
      <w:proofErr w:type="gramEnd"/>
      <w:r w:rsidRPr="0059160E">
        <w:rPr>
          <w:rStyle w:val="StyleUnderline"/>
        </w:rPr>
        <w:t xml:space="preserve"> its varieties</w:t>
      </w:r>
      <w:r w:rsidRPr="0059160E">
        <w:t>.</w:t>
      </w:r>
    </w:p>
    <w:p w14:paraId="16E2CD79" w14:textId="77777777" w:rsidR="000217D6" w:rsidRPr="0059160E" w:rsidRDefault="000217D6" w:rsidP="000217D6">
      <w:pPr>
        <w:rPr>
          <w:szCs w:val="16"/>
        </w:rPr>
      </w:pPr>
      <w:r w:rsidRPr="0059160E">
        <w:rPr>
          <w:szCs w:val="16"/>
        </w:rPr>
        <w:t xml:space="preserve">When Scott Alexander over at Star Slate Codex recently looked at 52 </w:t>
      </w:r>
      <w:r w:rsidRPr="00E84256">
        <w:rPr>
          <w:rStyle w:val="StyleUnderline"/>
          <w:highlight w:val="cyan"/>
        </w:rPr>
        <w:t>startups</w:t>
      </w:r>
      <w:r w:rsidRPr="0059160E">
        <w:rPr>
          <w:szCs w:val="16"/>
        </w:rPr>
        <w:t xml:space="preserve"> being groomed by startup incubator Y Combinator, he rightly pointed out that many of them were working for the betterment of all:  </w:t>
      </w:r>
    </w:p>
    <w:p w14:paraId="15F14E70" w14:textId="77777777" w:rsidR="000217D6" w:rsidRPr="0059160E" w:rsidRDefault="000217D6" w:rsidP="000217D6">
      <w:r w:rsidRPr="0059160E">
        <w:t xml:space="preserve">Thirteen of them </w:t>
      </w:r>
      <w:r w:rsidRPr="00E84256">
        <w:rPr>
          <w:rStyle w:val="StyleUnderline"/>
          <w:highlight w:val="cyan"/>
        </w:rPr>
        <w:t>had an altruistic</w:t>
      </w:r>
      <w:r w:rsidRPr="0059160E">
        <w:t xml:space="preserve"> or international development </w:t>
      </w:r>
      <w:r w:rsidRPr="00E84256">
        <w:rPr>
          <w:rStyle w:val="StyleUnderline"/>
          <w:highlight w:val="cyan"/>
        </w:rPr>
        <w:t>focus</w:t>
      </w:r>
      <w:r w:rsidRPr="0059160E">
        <w:t xml:space="preserve">, including </w:t>
      </w:r>
      <w:proofErr w:type="spellStart"/>
      <w:r w:rsidRPr="0059160E">
        <w:t>Neema</w:t>
      </w:r>
      <w:proofErr w:type="spellEnd"/>
      <w:r w:rsidRPr="0059160E">
        <w:t xml:space="preserve">, an app to help poor people without access to banks gain financial services; </w:t>
      </w:r>
      <w:proofErr w:type="spellStart"/>
      <w:r w:rsidRPr="0059160E">
        <w:t>Kangpe</w:t>
      </w:r>
      <w:proofErr w:type="spellEnd"/>
      <w:r w:rsidRPr="0059160E">
        <w:t xml:space="preserve">, </w:t>
      </w:r>
      <w:r w:rsidRPr="00E84256">
        <w:rPr>
          <w:rStyle w:val="StyleUnderline"/>
          <w:highlight w:val="cyan"/>
        </w:rPr>
        <w:t>online</w:t>
      </w:r>
      <w:r w:rsidRPr="0059160E">
        <w:rPr>
          <w:rStyle w:val="StyleUnderline"/>
        </w:rPr>
        <w:t xml:space="preserve"> health </w:t>
      </w:r>
      <w:r w:rsidRPr="00E84256">
        <w:rPr>
          <w:rStyle w:val="StyleUnderline"/>
          <w:highlight w:val="cyan"/>
        </w:rPr>
        <w:t>services for people</w:t>
      </w:r>
      <w:r w:rsidRPr="0059160E">
        <w:rPr>
          <w:rStyle w:val="StyleUnderline"/>
        </w:rPr>
        <w:t xml:space="preserve"> in Africa </w:t>
      </w:r>
      <w:r w:rsidRPr="00E84256">
        <w:rPr>
          <w:rStyle w:val="StyleUnderline"/>
          <w:highlight w:val="cyan"/>
        </w:rPr>
        <w:t>without access to doctors</w:t>
      </w:r>
      <w:r w:rsidRPr="0059160E">
        <w:t xml:space="preserve">; </w:t>
      </w:r>
      <w:proofErr w:type="spellStart"/>
      <w:r w:rsidRPr="0059160E">
        <w:t>Credy</w:t>
      </w:r>
      <w:proofErr w:type="spellEnd"/>
      <w:r w:rsidRPr="0059160E">
        <w:t>, a peer-to-</w:t>
      </w:r>
      <w:r w:rsidRPr="0059160E">
        <w:lastRenderedPageBreak/>
        <w:t xml:space="preserve">peer lending service in India; Clear Genetics, </w:t>
      </w:r>
      <w:r w:rsidRPr="00E84256">
        <w:rPr>
          <w:rStyle w:val="StyleUnderline"/>
          <w:highlight w:val="cyan"/>
        </w:rPr>
        <w:t>an automated gene</w:t>
      </w:r>
      <w:r w:rsidRPr="0059160E">
        <w:rPr>
          <w:rStyle w:val="StyleUnderline"/>
        </w:rPr>
        <w:t xml:space="preserve">tic </w:t>
      </w:r>
      <w:r w:rsidRPr="00E84256">
        <w:rPr>
          <w:rStyle w:val="StyleUnderline"/>
          <w:highlight w:val="cyan"/>
        </w:rPr>
        <w:t>counseling tool</w:t>
      </w:r>
      <w:r w:rsidRPr="0059160E">
        <w:rPr>
          <w:rStyle w:val="StyleUnderline"/>
        </w:rPr>
        <w:t xml:space="preserve"> for at-risk parents</w:t>
      </w:r>
      <w:r w:rsidRPr="0059160E">
        <w:t>; and Dost Education, helping to teach literacy skills in India via a $1/month course.</w:t>
      </w:r>
    </w:p>
    <w:p w14:paraId="655AC9FE" w14:textId="77777777" w:rsidR="000217D6" w:rsidRPr="0059160E" w:rsidRDefault="000217D6" w:rsidP="000217D6">
      <w:pPr>
        <w:rPr>
          <w:szCs w:val="16"/>
        </w:rPr>
      </w:pPr>
      <w:r w:rsidRPr="0059160E">
        <w:rPr>
          <w:szCs w:val="16"/>
        </w:rPr>
        <w:t xml:space="preserve">Twelve of them seemed like </w:t>
      </w:r>
      <w:proofErr w:type="gramStart"/>
      <w:r w:rsidRPr="0059160E">
        <w:rPr>
          <w:szCs w:val="16"/>
        </w:rPr>
        <w:t>really exciting</w:t>
      </w:r>
      <w:proofErr w:type="gramEnd"/>
      <w:r w:rsidRPr="0059160E">
        <w:rPr>
          <w:szCs w:val="16"/>
        </w:rPr>
        <w:t xml:space="preserve"> cutting-edge technology, including CBAS, which describes itself as “human bionics plug-and-play”; </w:t>
      </w:r>
      <w:proofErr w:type="spellStart"/>
      <w:r w:rsidRPr="0059160E">
        <w:rPr>
          <w:szCs w:val="16"/>
        </w:rPr>
        <w:t>Solugen</w:t>
      </w:r>
      <w:proofErr w:type="spellEnd"/>
      <w:r w:rsidRPr="0059160E">
        <w:rPr>
          <w:szCs w:val="16"/>
        </w:rPr>
        <w:t xml:space="preserve">, which has a way to manufacture hydrogen peroxide from plant sugars; AON3D, which makes 3D printers for industrial uses; </w:t>
      </w:r>
      <w:proofErr w:type="spellStart"/>
      <w:r w:rsidRPr="0059160E">
        <w:rPr>
          <w:szCs w:val="16"/>
        </w:rPr>
        <w:t>Indee</w:t>
      </w:r>
      <w:proofErr w:type="spellEnd"/>
      <w:r w:rsidRPr="0059160E">
        <w:rPr>
          <w:szCs w:val="16"/>
        </w:rPr>
        <w:t xml:space="preserve">, a new genetic engineering system; </w:t>
      </w:r>
      <w:proofErr w:type="spellStart"/>
      <w:r w:rsidRPr="0059160E">
        <w:rPr>
          <w:szCs w:val="16"/>
        </w:rPr>
        <w:t>Alem</w:t>
      </w:r>
      <w:proofErr w:type="spellEnd"/>
      <w:r w:rsidRPr="0059160E">
        <w:rPr>
          <w:szCs w:val="16"/>
        </w:rPr>
        <w:t xml:space="preserve"> Health, applying AI to radiology, and of course the obligatory drone delivery startup.</w:t>
      </w:r>
    </w:p>
    <w:p w14:paraId="67041506" w14:textId="77777777" w:rsidR="000217D6" w:rsidRPr="0059160E" w:rsidRDefault="000217D6" w:rsidP="000217D6">
      <w:pPr>
        <w:rPr>
          <w:szCs w:val="16"/>
        </w:rPr>
      </w:pPr>
      <w:r w:rsidRPr="0059160E">
        <w:rPr>
          <w:szCs w:val="16"/>
        </w:rPr>
        <w:t xml:space="preserve">Eighteen of them seemed like boring meat-and-potatoes companies aimed at businesses that need enterprise data solution software application package analytics targeting management something </w:t>
      </w:r>
      <w:proofErr w:type="spellStart"/>
      <w:r w:rsidRPr="0059160E">
        <w:rPr>
          <w:szCs w:val="16"/>
        </w:rPr>
        <w:t>something</w:t>
      </w:r>
      <w:proofErr w:type="spellEnd"/>
      <w:r w:rsidRPr="0059160E">
        <w:rPr>
          <w:szCs w:val="16"/>
        </w:rPr>
        <w:t xml:space="preserve"> </w:t>
      </w:r>
      <w:proofErr w:type="spellStart"/>
      <w:r w:rsidRPr="0059160E">
        <w:rPr>
          <w:szCs w:val="16"/>
        </w:rPr>
        <w:t>something</w:t>
      </w:r>
      <w:proofErr w:type="spellEnd"/>
      <w:r w:rsidRPr="0059160E">
        <w:rPr>
          <w:szCs w:val="16"/>
        </w:rPr>
        <w:t xml:space="preserve"> “the cloud”.</w:t>
      </w:r>
    </w:p>
    <w:p w14:paraId="22A77BC5" w14:textId="77777777" w:rsidR="000217D6" w:rsidRPr="0059160E" w:rsidRDefault="000217D6" w:rsidP="000217D6">
      <w:pPr>
        <w:rPr>
          <w:rStyle w:val="StyleUnderline"/>
        </w:rPr>
      </w:pPr>
      <w:r w:rsidRPr="0059160E">
        <w:t xml:space="preserve">As for the other companies, they were the kind of niche products that Silicon Valley has come to be criticized for supporting. </w:t>
      </w:r>
      <w:r w:rsidRPr="0059160E">
        <w:rPr>
          <w:rStyle w:val="StyleUnderline"/>
        </w:rPr>
        <w:t>Perhaps the Valley deserves some criticism, but perhaps it deserves more credit than it’s been receiving as-of-late.</w:t>
      </w:r>
    </w:p>
    <w:p w14:paraId="0E440053" w14:textId="77777777" w:rsidR="000217D6" w:rsidRDefault="000217D6" w:rsidP="000217D6">
      <w:r w:rsidRPr="0059160E">
        <w:rPr>
          <w:rStyle w:val="StyleUnderline"/>
        </w:rPr>
        <w:t>Contemporary tech criticism displays a kind of anti-nostalgia</w:t>
      </w:r>
      <w:r w:rsidRPr="0059160E">
        <w:t xml:space="preserve">. Instead of being reverent for the past, anxiety for the future abounds. In these visions, the future is imagined as a strange, foreign land, beset with problems. And yet, to quote that </w:t>
      </w:r>
      <w:proofErr w:type="gramStart"/>
      <w:r w:rsidRPr="0059160E">
        <w:t>old adage</w:t>
      </w:r>
      <w:proofErr w:type="gramEnd"/>
      <w:r w:rsidRPr="0059160E">
        <w:t xml:space="preserve">, tomorrow is the visitor that is always coming but never arrives. The future never arrives because we are assembling it today. We need to work diligently together to piece together a better world. </w:t>
      </w:r>
      <w:r w:rsidRPr="0059160E">
        <w:rPr>
          <w:rStyle w:val="StyleUnderline"/>
        </w:rPr>
        <w:t xml:space="preserve">But </w:t>
      </w:r>
      <w:r w:rsidRPr="00E84256">
        <w:rPr>
          <w:rStyle w:val="StyleUnderline"/>
          <w:highlight w:val="cyan"/>
        </w:rPr>
        <w:t>if we</w:t>
      </w:r>
      <w:r w:rsidRPr="0059160E">
        <w:rPr>
          <w:rStyle w:val="StyleUnderline"/>
        </w:rPr>
        <w:t xml:space="preserve"> constantly </w:t>
      </w:r>
      <w:r w:rsidRPr="00E84256">
        <w:rPr>
          <w:rStyle w:val="StyleUnderline"/>
          <w:highlight w:val="cyan"/>
        </w:rPr>
        <w:t>live in fear of what comes next</w:t>
      </w:r>
      <w:r w:rsidRPr="0059160E">
        <w:rPr>
          <w:rStyle w:val="StyleUnderline"/>
        </w:rPr>
        <w:t xml:space="preserve">, </w:t>
      </w:r>
      <w:r w:rsidRPr="00E84256">
        <w:rPr>
          <w:rStyle w:val="StyleUnderline"/>
          <w:highlight w:val="cyan"/>
        </w:rPr>
        <w:t>that future won’t be built. Optimism needn’t be pollyannaish</w:t>
      </w:r>
      <w:r w:rsidRPr="0059160E">
        <w:rPr>
          <w:rStyle w:val="StyleUnderline"/>
        </w:rPr>
        <w:t>. It only needs to be hopeful of a better world</w:t>
      </w:r>
      <w:r w:rsidRPr="0059160E">
        <w:t xml:space="preserve">.  </w:t>
      </w:r>
    </w:p>
    <w:p w14:paraId="61CD15C4" w14:textId="77777777" w:rsidR="000217D6" w:rsidRDefault="000217D6" w:rsidP="000217D6">
      <w:pPr>
        <w:pStyle w:val="Heading3"/>
      </w:pPr>
      <w:r>
        <w:lastRenderedPageBreak/>
        <w:t xml:space="preserve">1NC – AT: </w:t>
      </w:r>
      <w:proofErr w:type="spellStart"/>
      <w:r>
        <w:t>Cosmobiopolitics</w:t>
      </w:r>
      <w:proofErr w:type="spellEnd"/>
    </w:p>
    <w:p w14:paraId="13C8E117" w14:textId="77777777" w:rsidR="000217D6" w:rsidRDefault="000217D6" w:rsidP="000217D6">
      <w:pPr>
        <w:pStyle w:val="Heading4"/>
      </w:pPr>
      <w:proofErr w:type="spellStart"/>
      <w:r>
        <w:t>Damjanov</w:t>
      </w:r>
      <w:proofErr w:type="spellEnd"/>
      <w:r>
        <w:t xml:space="preserve"> name drops Cosmo-biopolitics once, but the card doesn’t explain it, it just says tech controls us.</w:t>
      </w:r>
    </w:p>
    <w:p w14:paraId="1C6FDD84" w14:textId="77777777" w:rsidR="000217D6" w:rsidRPr="00AE5148" w:rsidRDefault="000217D6" w:rsidP="000217D6">
      <w:pPr>
        <w:pStyle w:val="Heading4"/>
        <w:rPr>
          <w:bCs w:val="0"/>
        </w:rPr>
      </w:pPr>
      <w:r>
        <w:t>That is wrong.</w:t>
      </w:r>
    </w:p>
    <w:p w14:paraId="0A91C03D" w14:textId="77777777" w:rsidR="000217D6" w:rsidRDefault="000217D6" w:rsidP="000217D6">
      <w:proofErr w:type="spellStart"/>
      <w:r>
        <w:rPr>
          <w:rStyle w:val="Style13ptBold"/>
        </w:rPr>
        <w:t>Susen</w:t>
      </w:r>
      <w:proofErr w:type="spellEnd"/>
      <w:r>
        <w:rPr>
          <w:rStyle w:val="Style13ptBold"/>
        </w:rPr>
        <w:t xml:space="preserve"> 19</w:t>
      </w:r>
      <w:r>
        <w:t xml:space="preserve"> [Simon, Reader in Sociology at the School of Arts and Social Sciences of City, University of London, “No escape from the </w:t>
      </w:r>
      <w:proofErr w:type="spellStart"/>
      <w:proofErr w:type="gramStart"/>
      <w:r>
        <w:t>technosystem</w:t>
      </w:r>
      <w:proofErr w:type="spellEnd"/>
      <w:r>
        <w:t>?,</w:t>
      </w:r>
      <w:proofErr w:type="gramEnd"/>
      <w:r>
        <w:t>” Philosophy &amp; Social Criticism, October 9, 2019]</w:t>
      </w:r>
    </w:p>
    <w:p w14:paraId="148888E1" w14:textId="77777777" w:rsidR="000217D6" w:rsidRPr="00405F03" w:rsidRDefault="000217D6" w:rsidP="000217D6">
      <w:pPr>
        <w:rPr>
          <w:sz w:val="16"/>
        </w:rPr>
      </w:pPr>
      <w:r>
        <w:rPr>
          <w:sz w:val="16"/>
        </w:rPr>
        <w:t xml:space="preserve">A major irony of </w:t>
      </w:r>
      <w:proofErr w:type="spellStart"/>
      <w:r>
        <w:rPr>
          <w:sz w:val="16"/>
        </w:rPr>
        <w:t>Feenberg’s</w:t>
      </w:r>
      <w:proofErr w:type="spellEnd"/>
      <w:r>
        <w:rPr>
          <w:sz w:val="16"/>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Pr>
          <w:rStyle w:val="StyleUnderline"/>
        </w:rPr>
        <w:t xml:space="preserve">the underlying assumption that there is </w:t>
      </w:r>
      <w:r w:rsidRPr="00C80102">
        <w:rPr>
          <w:rStyle w:val="Emphasis"/>
          <w:highlight w:val="green"/>
        </w:rPr>
        <w:t>no</w:t>
      </w:r>
      <w:r>
        <w:rPr>
          <w:rStyle w:val="Emphasis"/>
        </w:rPr>
        <w:t xml:space="preserve"> comprehensive study of </w:t>
      </w:r>
      <w:r w:rsidRPr="00C80102">
        <w:rPr>
          <w:rStyle w:val="Emphasis"/>
          <w:highlight w:val="green"/>
        </w:rPr>
        <w:t>society</w:t>
      </w:r>
      <w:r w:rsidRPr="00C80102">
        <w:rPr>
          <w:rStyle w:val="StyleUnderline"/>
          <w:highlight w:val="green"/>
        </w:rPr>
        <w:t xml:space="preserve"> without</w:t>
      </w:r>
      <w:r>
        <w:rPr>
          <w:rStyle w:val="StyleUnderline"/>
        </w:rPr>
        <w:t xml:space="preserve"> a </w:t>
      </w:r>
      <w:r w:rsidRPr="00C80102">
        <w:rPr>
          <w:rStyle w:val="Emphasis"/>
          <w:highlight w:val="green"/>
        </w:rPr>
        <w:t>critical</w:t>
      </w:r>
      <w:r>
        <w:rPr>
          <w:rStyle w:val="Emphasis"/>
        </w:rPr>
        <w:t xml:space="preserve"> sociology of </w:t>
      </w:r>
      <w:r w:rsidRPr="00C80102">
        <w:rPr>
          <w:rStyle w:val="Emphasis"/>
          <w:highlight w:val="green"/>
        </w:rPr>
        <w:t>technology</w:t>
      </w:r>
      <w:r>
        <w:rPr>
          <w:sz w:val="16"/>
        </w:rPr>
        <w:t>. Yet, to contend that ‘[s]</w:t>
      </w:r>
      <w:proofErr w:type="spellStart"/>
      <w:r>
        <w:rPr>
          <w:sz w:val="16"/>
        </w:rPr>
        <w:t>ocial</w:t>
      </w:r>
      <w:proofErr w:type="spellEnd"/>
      <w:r>
        <w:rPr>
          <w:sz w:val="16"/>
        </w:rPr>
        <w:t xml:space="preserve"> groups exist through the technologies that bind their members together’241 </w:t>
      </w:r>
      <w:r w:rsidRPr="00C80102">
        <w:rPr>
          <w:rStyle w:val="StyleUnderline"/>
          <w:highlight w:val="green"/>
        </w:rPr>
        <w:t xml:space="preserve">is </w:t>
      </w:r>
      <w:r w:rsidRPr="00C80102">
        <w:rPr>
          <w:rStyle w:val="Emphasis"/>
          <w:highlight w:val="green"/>
        </w:rPr>
        <w:t>misleading</w:t>
      </w:r>
      <w:r>
        <w:rPr>
          <w:rStyle w:val="StyleUnderline"/>
        </w:rPr>
        <w:t xml:space="preserve">. For </w:t>
      </w:r>
      <w:r w:rsidRPr="00C80102">
        <w:rPr>
          <w:rStyle w:val="Emphasis"/>
          <w:highlight w:val="green"/>
        </w:rPr>
        <w:t>not all</w:t>
      </w:r>
      <w:r>
        <w:rPr>
          <w:rStyle w:val="Emphasis"/>
        </w:rPr>
        <w:t xml:space="preserve"> social </w:t>
      </w:r>
      <w:r w:rsidRPr="00C80102">
        <w:rPr>
          <w:rStyle w:val="Emphasis"/>
          <w:highlight w:val="green"/>
        </w:rPr>
        <w:t>groups are</w:t>
      </w:r>
      <w:r>
        <w:rPr>
          <w:rStyle w:val="Emphasis"/>
        </w:rPr>
        <w:t xml:space="preserve"> primarily </w:t>
      </w:r>
      <w:r w:rsidRPr="00C80102">
        <w:rPr>
          <w:rStyle w:val="Emphasis"/>
          <w:highlight w:val="green"/>
        </w:rPr>
        <w:t>defined</w:t>
      </w:r>
      <w:r w:rsidRPr="00C80102">
        <w:rPr>
          <w:rStyle w:val="StyleUnderline"/>
          <w:highlight w:val="green"/>
        </w:rPr>
        <w:t xml:space="preserve"> by the tech</w:t>
      </w:r>
      <w:r>
        <w:rPr>
          <w:rStyle w:val="StyleUnderline"/>
        </w:rPr>
        <w:t xml:space="preserve">nologies </w:t>
      </w:r>
      <w:r w:rsidRPr="00C80102">
        <w:rPr>
          <w:rStyle w:val="StyleUnderline"/>
          <w:highlight w:val="green"/>
        </w:rPr>
        <w:t>that enable</w:t>
      </w:r>
      <w:r>
        <w:rPr>
          <w:rStyle w:val="StyleUnderline"/>
        </w:rPr>
        <w:t xml:space="preserve"> their </w:t>
      </w:r>
      <w:r w:rsidRPr="00C80102">
        <w:rPr>
          <w:rStyle w:val="StyleUnderline"/>
          <w:highlight w:val="green"/>
        </w:rPr>
        <w:t>members</w:t>
      </w:r>
      <w:r>
        <w:rPr>
          <w:rStyle w:val="StyleUnderline"/>
        </w:rPr>
        <w:t xml:space="preserve"> to relate to, and to bond with, one another</w:t>
      </w:r>
      <w:r>
        <w:rPr>
          <w:sz w:val="16"/>
        </w:rPr>
        <w:t xml:space="preserve">. Indeed, </w:t>
      </w:r>
      <w:r w:rsidRPr="00C80102">
        <w:rPr>
          <w:rStyle w:val="Emphasis"/>
          <w:highlight w:val="green"/>
        </w:rPr>
        <w:t>not all</w:t>
      </w:r>
      <w:r>
        <w:rPr>
          <w:rStyle w:val="Emphasis"/>
        </w:rPr>
        <w:t xml:space="preserve"> social </w:t>
      </w:r>
      <w:r w:rsidRPr="00C80102">
        <w:rPr>
          <w:rStyle w:val="Emphasis"/>
          <w:highlight w:val="green"/>
        </w:rPr>
        <w:t>relations</w:t>
      </w:r>
      <w:r>
        <w:rPr>
          <w:rStyle w:val="StyleUnderline"/>
        </w:rPr>
        <w:t xml:space="preserve">, or </w:t>
      </w:r>
      <w:r>
        <w:rPr>
          <w:rStyle w:val="Emphasis"/>
        </w:rPr>
        <w:t>social bonds</w:t>
      </w:r>
      <w:r>
        <w:rPr>
          <w:rStyle w:val="StyleUnderline"/>
        </w:rPr>
        <w:t xml:space="preserve">, </w:t>
      </w:r>
      <w:r w:rsidRPr="00C80102">
        <w:rPr>
          <w:rStyle w:val="StyleUnderline"/>
          <w:highlight w:val="green"/>
        </w:rPr>
        <w:t>are</w:t>
      </w:r>
      <w:r>
        <w:rPr>
          <w:rStyle w:val="StyleUnderline"/>
        </w:rPr>
        <w:t xml:space="preserve"> </w:t>
      </w:r>
      <w:r>
        <w:rPr>
          <w:rStyle w:val="Emphasis"/>
        </w:rPr>
        <w:t>based on</w:t>
      </w:r>
      <w:r>
        <w:rPr>
          <w:rStyle w:val="StyleUnderline"/>
        </w:rPr>
        <w:t xml:space="preserve">, let alone </w:t>
      </w:r>
      <w:r w:rsidRPr="00C80102">
        <w:rPr>
          <w:rStyle w:val="Emphasis"/>
          <w:highlight w:val="green"/>
        </w:rPr>
        <w:t>determined by</w:t>
      </w:r>
      <w:r>
        <w:rPr>
          <w:rStyle w:val="StyleUnderline"/>
        </w:rPr>
        <w:t xml:space="preserve">, </w:t>
      </w:r>
      <w:r>
        <w:rPr>
          <w:rStyle w:val="Emphasis"/>
        </w:rPr>
        <w:t>technology</w:t>
      </w:r>
      <w:r>
        <w:rPr>
          <w:sz w:val="16"/>
        </w:rPr>
        <w:t xml:space="preserve">. </w:t>
      </w:r>
      <w:r>
        <w:rPr>
          <w:rStyle w:val="StyleUnderline"/>
        </w:rPr>
        <w:t>Of course</w:t>
      </w:r>
      <w:r>
        <w:rPr>
          <w:sz w:val="16"/>
        </w:rPr>
        <w:t xml:space="preserve">, </w:t>
      </w:r>
      <w:proofErr w:type="spellStart"/>
      <w:r>
        <w:rPr>
          <w:sz w:val="16"/>
        </w:rPr>
        <w:t>Feenberg</w:t>
      </w:r>
      <w:proofErr w:type="spellEnd"/>
      <w:r>
        <w:rPr>
          <w:sz w:val="16"/>
        </w:rPr>
        <w:t xml:space="preserve"> is right to argue that </w:t>
      </w:r>
      <w:r>
        <w:rPr>
          <w:rStyle w:val="StyleUnderline"/>
        </w:rPr>
        <w:t xml:space="preserve">‘technologically mediated groups </w:t>
      </w:r>
      <w:r>
        <w:rPr>
          <w:rStyle w:val="Emphasis"/>
        </w:rPr>
        <w:t>influence technical design</w:t>
      </w:r>
      <w:r>
        <w:rPr>
          <w:rStyle w:val="StyleUnderline"/>
        </w:rPr>
        <w:t xml:space="preserve"> through their choices and protests’</w:t>
      </w:r>
      <w:r>
        <w:rPr>
          <w:sz w:val="16"/>
        </w:rPr>
        <w:t>.242 Ultimately, though, the previous assertion is tautological. This becomes clear if, in the above sentence, we replace the word ‘technological(</w:t>
      </w:r>
      <w:proofErr w:type="spellStart"/>
      <w:r>
        <w:rPr>
          <w:sz w:val="16"/>
        </w:rPr>
        <w:t>ly</w:t>
      </w:r>
      <w:proofErr w:type="spellEnd"/>
      <w:r>
        <w:rPr>
          <w:sz w:val="16"/>
        </w:rPr>
        <w:t>)’ with terms such as ‘cultural(</w:t>
      </w:r>
      <w:proofErr w:type="spellStart"/>
      <w:r>
        <w:rPr>
          <w:sz w:val="16"/>
        </w:rPr>
        <w:t>ly</w:t>
      </w:r>
      <w:proofErr w:type="spellEnd"/>
      <w:r>
        <w:rPr>
          <w:sz w:val="16"/>
        </w:rPr>
        <w:t>)’, ‘linguistical(</w:t>
      </w:r>
      <w:proofErr w:type="spellStart"/>
      <w:r>
        <w:rPr>
          <w:sz w:val="16"/>
        </w:rPr>
        <w:t>ly</w:t>
      </w:r>
      <w:proofErr w:type="spellEnd"/>
      <w:r>
        <w:rPr>
          <w:sz w:val="16"/>
        </w:rPr>
        <w:t>)’, ‘political(</w:t>
      </w:r>
      <w:proofErr w:type="spellStart"/>
      <w:r>
        <w:rPr>
          <w:sz w:val="16"/>
        </w:rPr>
        <w:t>ly</w:t>
      </w:r>
      <w:proofErr w:type="spellEnd"/>
      <w:r>
        <w:rPr>
          <w:sz w:val="16"/>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Pr>
          <w:rStyle w:val="StyleUnderline"/>
        </w:rPr>
        <w:t xml:space="preserve">In saying so, we are </w:t>
      </w:r>
      <w:r>
        <w:rPr>
          <w:rStyle w:val="Emphasis"/>
        </w:rPr>
        <w:t>stating the obvious</w:t>
      </w:r>
      <w:r>
        <w:rPr>
          <w:rStyle w:val="StyleUnderline"/>
        </w:rPr>
        <w:t>. If</w:t>
      </w:r>
      <w:r>
        <w:rPr>
          <w:sz w:val="16"/>
        </w:rPr>
        <w:t xml:space="preserve">, however, </w:t>
      </w:r>
      <w:r>
        <w:rPr>
          <w:rStyle w:val="StyleUnderline"/>
        </w:rPr>
        <w:t>we aim to make a case for</w:t>
      </w:r>
      <w:r>
        <w:rPr>
          <w:sz w:val="16"/>
        </w:rPr>
        <w:t xml:space="preserve"> cultural, linguistic, political, or economic </w:t>
      </w:r>
      <w:r w:rsidRPr="00C80102">
        <w:rPr>
          <w:rStyle w:val="Emphasis"/>
          <w:highlight w:val="green"/>
        </w:rPr>
        <w:t>determinism</w:t>
      </w:r>
      <w:r>
        <w:rPr>
          <w:rStyle w:val="StyleUnderline"/>
        </w:rPr>
        <w:t xml:space="preserve">, then this </w:t>
      </w:r>
      <w:r w:rsidRPr="00C80102">
        <w:rPr>
          <w:rStyle w:val="StyleUnderline"/>
          <w:highlight w:val="green"/>
        </w:rPr>
        <w:t xml:space="preserve">is </w:t>
      </w:r>
      <w:r w:rsidRPr="00C80102">
        <w:rPr>
          <w:rStyle w:val="Emphasis"/>
          <w:highlight w:val="green"/>
        </w:rPr>
        <w:t>problematic</w:t>
      </w:r>
      <w:r>
        <w:rPr>
          <w:rStyle w:val="StyleUnderline"/>
        </w:rPr>
        <w:t xml:space="preserve"> to the extent that we end up </w:t>
      </w:r>
      <w:r w:rsidRPr="00C80102">
        <w:rPr>
          <w:rStyle w:val="Emphasis"/>
          <w:highlight w:val="green"/>
        </w:rPr>
        <w:t>reducing</w:t>
      </w:r>
      <w:r>
        <w:rPr>
          <w:rStyle w:val="Emphasis"/>
        </w:rPr>
        <w:t xml:space="preserve"> the constitution of </w:t>
      </w:r>
      <w:r w:rsidRPr="00C80102">
        <w:rPr>
          <w:rStyle w:val="Emphasis"/>
          <w:highlight w:val="green"/>
        </w:rPr>
        <w:t>social arrangements</w:t>
      </w:r>
      <w:r w:rsidRPr="00C80102">
        <w:rPr>
          <w:rStyle w:val="StyleUnderline"/>
          <w:highlight w:val="green"/>
        </w:rPr>
        <w:t xml:space="preserve"> to</w:t>
      </w:r>
      <w:r>
        <w:rPr>
          <w:rStyle w:val="StyleUnderline"/>
        </w:rPr>
        <w:t xml:space="preserve"> the product of </w:t>
      </w:r>
      <w:r w:rsidRPr="00C80102">
        <w:rPr>
          <w:rStyle w:val="Emphasis"/>
          <w:highlight w:val="green"/>
        </w:rPr>
        <w:t>one</w:t>
      </w:r>
      <w:r>
        <w:rPr>
          <w:rStyle w:val="Emphasis"/>
        </w:rPr>
        <w:t xml:space="preserve"> </w:t>
      </w:r>
      <w:r w:rsidRPr="00C80102">
        <w:rPr>
          <w:rStyle w:val="Emphasis"/>
          <w:highlight w:val="green"/>
        </w:rPr>
        <w:t>overriding</w:t>
      </w:r>
      <w:r>
        <w:rPr>
          <w:rStyle w:val="Emphasis"/>
        </w:rPr>
        <w:t xml:space="preserve"> causal set of </w:t>
      </w:r>
      <w:r w:rsidRPr="00C80102">
        <w:rPr>
          <w:rStyle w:val="Emphasis"/>
          <w:highlight w:val="green"/>
        </w:rPr>
        <w:t>force</w:t>
      </w:r>
      <w:r>
        <w:rPr>
          <w:rStyle w:val="Emphasis"/>
        </w:rPr>
        <w:t>s</w:t>
      </w:r>
      <w:r>
        <w:rPr>
          <w:sz w:val="16"/>
        </w:rPr>
        <w:t xml:space="preserve"> (whether these be cultural, linguistic, political, economic, technological, or otherwise). While declaring that he is a critic of technological determinism, </w:t>
      </w:r>
      <w:proofErr w:type="spellStart"/>
      <w:r>
        <w:rPr>
          <w:sz w:val="16"/>
        </w:rPr>
        <w:t>Feenberg</w:t>
      </w:r>
      <w:proofErr w:type="spellEnd"/>
      <w:r>
        <w:rPr>
          <w:sz w:val="16"/>
        </w:rPr>
        <w:t xml:space="preserve"> – in central passages of his book – gives the impression that he is one of its fiercest advocates. </w:t>
      </w:r>
      <w:proofErr w:type="spellStart"/>
      <w:r>
        <w:rPr>
          <w:sz w:val="16"/>
        </w:rPr>
        <w:t>Feenberg’s</w:t>
      </w:r>
      <w:proofErr w:type="spellEnd"/>
      <w:r>
        <w:rPr>
          <w:sz w:val="16"/>
        </w:rPr>
        <w:t xml:space="preserve"> techno-Marxist evolutionism is based on the premise that ‘progress is realized essentially through </w:t>
      </w:r>
      <w:proofErr w:type="spellStart"/>
      <w:r>
        <w:rPr>
          <w:sz w:val="16"/>
        </w:rPr>
        <w:t>technosystem</w:t>
      </w:r>
      <w:proofErr w:type="spellEnd"/>
      <w:r>
        <w:rPr>
          <w:sz w:val="16"/>
        </w:rPr>
        <w:t xml:space="preserve"> change’243 – that is, on the assumption that, effectively, human progress is reducible to technological development. </w:t>
      </w:r>
      <w:proofErr w:type="spellStart"/>
      <w:r>
        <w:rPr>
          <w:sz w:val="16"/>
        </w:rPr>
        <w:t>Feenberg</w:t>
      </w:r>
      <w:proofErr w:type="spellEnd"/>
      <w:r>
        <w:rPr>
          <w:sz w:val="16"/>
        </w:rPr>
        <w:t xml:space="preserve"> is right to stress that ‘[t]</w:t>
      </w:r>
      <w:proofErr w:type="spellStart"/>
      <w:r>
        <w:rPr>
          <w:sz w:val="16"/>
        </w:rPr>
        <w:t>echnical</w:t>
      </w:r>
      <w:proofErr w:type="spellEnd"/>
      <w:r>
        <w:rPr>
          <w:sz w:val="16"/>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C80102">
        <w:rPr>
          <w:rStyle w:val="StyleUnderline"/>
          <w:highlight w:val="green"/>
        </w:rPr>
        <w:t>progress has</w:t>
      </w:r>
      <w:r>
        <w:rPr>
          <w:rStyle w:val="StyleUnderline"/>
        </w:rPr>
        <w:t xml:space="preserve"> </w:t>
      </w:r>
      <w:r>
        <w:rPr>
          <w:rStyle w:val="Emphasis"/>
        </w:rPr>
        <w:t>not only technical</w:t>
      </w:r>
      <w:r>
        <w:rPr>
          <w:rStyle w:val="StyleUnderline"/>
        </w:rPr>
        <w:t xml:space="preserve"> (or </w:t>
      </w:r>
      <w:r>
        <w:rPr>
          <w:rStyle w:val="Emphasis"/>
        </w:rPr>
        <w:t>technological</w:t>
      </w:r>
      <w:r>
        <w:rPr>
          <w:rStyle w:val="StyleUnderline"/>
        </w:rPr>
        <w:t xml:space="preserve">) but also </w:t>
      </w:r>
      <w:r w:rsidRPr="00C80102">
        <w:rPr>
          <w:rStyle w:val="Emphasis"/>
          <w:highlight w:val="green"/>
        </w:rPr>
        <w:t>economic</w:t>
      </w:r>
      <w:r w:rsidRPr="00C80102">
        <w:rPr>
          <w:rStyle w:val="StyleUnderline"/>
          <w:highlight w:val="green"/>
        </w:rPr>
        <w:t xml:space="preserve">, </w:t>
      </w:r>
      <w:r w:rsidRPr="00C80102">
        <w:rPr>
          <w:rStyle w:val="Emphasis"/>
          <w:highlight w:val="green"/>
        </w:rPr>
        <w:t>cultural</w:t>
      </w:r>
      <w:r w:rsidRPr="00C80102">
        <w:rPr>
          <w:rStyle w:val="StyleUnderline"/>
          <w:highlight w:val="green"/>
        </w:rPr>
        <w:t xml:space="preserve">, and </w:t>
      </w:r>
      <w:r w:rsidRPr="00C80102">
        <w:rPr>
          <w:rStyle w:val="Emphasis"/>
          <w:highlight w:val="green"/>
        </w:rPr>
        <w:t>political dimensions</w:t>
      </w:r>
      <w:r>
        <w:rPr>
          <w:rStyle w:val="StyleUnderline"/>
        </w:rPr>
        <w:t xml:space="preserve">, which contain </w:t>
      </w:r>
      <w:r>
        <w:rPr>
          <w:rStyle w:val="Emphasis"/>
        </w:rPr>
        <w:t>objective</w:t>
      </w:r>
      <w:r>
        <w:rPr>
          <w:rStyle w:val="StyleUnderline"/>
        </w:rPr>
        <w:t xml:space="preserve">, </w:t>
      </w:r>
      <w:r>
        <w:rPr>
          <w:rStyle w:val="Emphasis"/>
        </w:rPr>
        <w:t>normative</w:t>
      </w:r>
      <w:r>
        <w:rPr>
          <w:rStyle w:val="StyleUnderline"/>
        </w:rPr>
        <w:t xml:space="preserve">, and </w:t>
      </w:r>
      <w:r>
        <w:rPr>
          <w:rStyle w:val="Emphasis"/>
        </w:rPr>
        <w:t>subjective facets</w:t>
      </w:r>
      <w:r>
        <w:rPr>
          <w:rStyle w:val="StyleUnderline"/>
        </w:rPr>
        <w:t xml:space="preserve">. At times, the </w:t>
      </w:r>
      <w:r w:rsidRPr="00C80102">
        <w:rPr>
          <w:rStyle w:val="Emphasis"/>
          <w:highlight w:val="green"/>
        </w:rPr>
        <w:t>differentiation</w:t>
      </w:r>
      <w:r>
        <w:rPr>
          <w:rStyle w:val="StyleUnderline"/>
        </w:rPr>
        <w:t xml:space="preserve"> between these aspects </w:t>
      </w:r>
      <w:r w:rsidRPr="00C80102">
        <w:rPr>
          <w:rStyle w:val="StyleUnderline"/>
          <w:highlight w:val="green"/>
        </w:rPr>
        <w:t xml:space="preserve">is </w:t>
      </w:r>
      <w:r w:rsidRPr="00C80102">
        <w:rPr>
          <w:rStyle w:val="Emphasis"/>
          <w:highlight w:val="green"/>
        </w:rPr>
        <w:t>blurred</w:t>
      </w:r>
      <w:r w:rsidRPr="00C80102">
        <w:rPr>
          <w:rStyle w:val="StyleUnderline"/>
          <w:highlight w:val="green"/>
        </w:rPr>
        <w:t xml:space="preserve">, if not </w:t>
      </w:r>
      <w:r w:rsidRPr="00C80102">
        <w:rPr>
          <w:rStyle w:val="Emphasis"/>
          <w:highlight w:val="green"/>
        </w:rPr>
        <w:t>lost</w:t>
      </w:r>
      <w:r w:rsidRPr="00C80102">
        <w:rPr>
          <w:rStyle w:val="StyleUnderline"/>
          <w:highlight w:val="green"/>
        </w:rPr>
        <w:t>, in</w:t>
      </w:r>
      <w:r>
        <w:rPr>
          <w:sz w:val="16"/>
        </w:rPr>
        <w:t xml:space="preserve"> </w:t>
      </w:r>
      <w:proofErr w:type="spellStart"/>
      <w:r>
        <w:rPr>
          <w:sz w:val="16"/>
        </w:rPr>
        <w:t>Feenberg’s</w:t>
      </w:r>
      <w:proofErr w:type="spellEnd"/>
      <w:r>
        <w:rPr>
          <w:sz w:val="16"/>
        </w:rPr>
        <w:t xml:space="preserve"> account, given his </w:t>
      </w:r>
      <w:r w:rsidRPr="00C80102">
        <w:rPr>
          <w:rStyle w:val="StyleUnderline"/>
          <w:highlight w:val="green"/>
        </w:rPr>
        <w:t xml:space="preserve">tendency to </w:t>
      </w:r>
      <w:r w:rsidRPr="00C80102">
        <w:rPr>
          <w:rStyle w:val="Emphasis"/>
          <w:highlight w:val="green"/>
        </w:rPr>
        <w:t>overstate</w:t>
      </w:r>
      <w:r>
        <w:rPr>
          <w:rStyle w:val="Emphasis"/>
        </w:rPr>
        <w:t xml:space="preserve"> the power of </w:t>
      </w:r>
      <w:r w:rsidRPr="00C80102">
        <w:rPr>
          <w:rStyle w:val="Emphasis"/>
          <w:highlight w:val="green"/>
        </w:rPr>
        <w:t>tech</w:t>
      </w:r>
      <w:r>
        <w:rPr>
          <w:rStyle w:val="Emphasis"/>
        </w:rPr>
        <w:t>nology</w:t>
      </w:r>
      <w:r>
        <w:rPr>
          <w:rStyle w:val="StyleUnderline"/>
        </w:rPr>
        <w:t xml:space="preserve"> </w:t>
      </w:r>
      <w:r w:rsidRPr="00C80102">
        <w:rPr>
          <w:rStyle w:val="StyleUnderline"/>
          <w:highlight w:val="green"/>
        </w:rPr>
        <w:t xml:space="preserve">at the expense of </w:t>
      </w:r>
      <w:r w:rsidRPr="00C80102">
        <w:rPr>
          <w:rStyle w:val="Emphasis"/>
          <w:highlight w:val="green"/>
        </w:rPr>
        <w:t>other</w:t>
      </w:r>
      <w:r>
        <w:rPr>
          <w:rStyle w:val="Emphasis"/>
        </w:rPr>
        <w:t xml:space="preserve"> crucial </w:t>
      </w:r>
      <w:r w:rsidRPr="00C80102">
        <w:rPr>
          <w:rStyle w:val="Emphasis"/>
          <w:highlight w:val="green"/>
        </w:rPr>
        <w:t>social forces</w:t>
      </w:r>
      <w:r>
        <w:rPr>
          <w:sz w:val="16"/>
        </w:rPr>
        <w:t xml:space="preserve">. In other words, </w:t>
      </w:r>
      <w:r>
        <w:rPr>
          <w:rStyle w:val="StyleUnderline"/>
        </w:rPr>
        <w:t>progress is not only ‘</w:t>
      </w:r>
      <w:r>
        <w:rPr>
          <w:rStyle w:val="Emphasis"/>
        </w:rPr>
        <w:t>inextricably entangled</w:t>
      </w:r>
      <w:r>
        <w:rPr>
          <w:rStyle w:val="StyleUnderline"/>
        </w:rPr>
        <w:t xml:space="preserve"> with the </w:t>
      </w:r>
      <w:r>
        <w:rPr>
          <w:rStyle w:val="Emphasis"/>
        </w:rPr>
        <w:t>technosystem</w:t>
      </w:r>
      <w:r>
        <w:rPr>
          <w:rStyle w:val="StyleUnderline"/>
        </w:rPr>
        <w:t>’</w:t>
      </w:r>
      <w:r>
        <w:rPr>
          <w:sz w:val="16"/>
        </w:rPr>
        <w:t xml:space="preserve">,247 </w:t>
      </w:r>
      <w:r>
        <w:rPr>
          <w:rStyle w:val="StyleUnderline"/>
        </w:rPr>
        <w:t xml:space="preserve">but it is also </w:t>
      </w:r>
      <w:r>
        <w:rPr>
          <w:rStyle w:val="Emphasis"/>
        </w:rPr>
        <w:t>indissolubly entwined</w:t>
      </w:r>
      <w:r>
        <w:rPr>
          <w:rStyle w:val="StyleUnderline"/>
        </w:rPr>
        <w:t xml:space="preserve"> with the </w:t>
      </w:r>
      <w:r>
        <w:rPr>
          <w:rStyle w:val="Emphasis"/>
        </w:rPr>
        <w:t>economic</w:t>
      </w:r>
      <w:r>
        <w:rPr>
          <w:rStyle w:val="StyleUnderline"/>
        </w:rPr>
        <w:t xml:space="preserve">, </w:t>
      </w:r>
      <w:r>
        <w:rPr>
          <w:rStyle w:val="Emphasis"/>
        </w:rPr>
        <w:t>cultural</w:t>
      </w:r>
      <w:r>
        <w:rPr>
          <w:rStyle w:val="StyleUnderline"/>
        </w:rPr>
        <w:t xml:space="preserve">, and </w:t>
      </w:r>
      <w:r>
        <w:rPr>
          <w:rStyle w:val="Emphasis"/>
        </w:rPr>
        <w:t>political systems</w:t>
      </w:r>
      <w:r>
        <w:rPr>
          <w:rStyle w:val="StyleUnderline"/>
        </w:rPr>
        <w:t xml:space="preserve"> in which it unfolds and for (or against) which it exerts its</w:t>
      </w:r>
      <w:r>
        <w:rPr>
          <w:sz w:val="16"/>
        </w:rPr>
        <w:t xml:space="preserve"> objective, normative, and subjective </w:t>
      </w:r>
      <w:r>
        <w:rPr>
          <w:rStyle w:val="StyleUnderline"/>
        </w:rPr>
        <w:t>power</w:t>
      </w:r>
      <w:r>
        <w:rPr>
          <w:sz w:val="16"/>
        </w:rPr>
        <w:t xml:space="preserve">. The preceding reflection takes us back to the problem of techno-reductionism: The struggle over the </w:t>
      </w:r>
      <w:proofErr w:type="spellStart"/>
      <w:r>
        <w:rPr>
          <w:sz w:val="16"/>
        </w:rPr>
        <w:t>technosystem</w:t>
      </w:r>
      <w:proofErr w:type="spellEnd"/>
      <w:r>
        <w:rPr>
          <w:sz w:val="16"/>
        </w:rPr>
        <w:t xml:space="preserve"> began with the labor movement. Workers’ demands for health and safety on the job were public interventions into production technology.248 </w:t>
      </w:r>
      <w:r>
        <w:rPr>
          <w:rStyle w:val="StyleUnderline"/>
        </w:rPr>
        <w:t xml:space="preserve">All struggles over social (sub)systems have </w:t>
      </w:r>
      <w:r>
        <w:rPr>
          <w:rStyle w:val="Emphasis"/>
        </w:rPr>
        <w:t>not only a technological</w:t>
      </w:r>
      <w:r>
        <w:rPr>
          <w:rStyle w:val="StyleUnderline"/>
        </w:rPr>
        <w:t xml:space="preserve"> but also </w:t>
      </w:r>
      <w:r>
        <w:rPr>
          <w:rStyle w:val="Emphasis"/>
        </w:rPr>
        <w:t>various other</w:t>
      </w:r>
      <w:r>
        <w:rPr>
          <w:rStyle w:val="StyleUnderline"/>
        </w:rPr>
        <w:t xml:space="preserve"> (notably </w:t>
      </w:r>
      <w:r>
        <w:rPr>
          <w:rStyle w:val="Emphasis"/>
        </w:rPr>
        <w:t>economic</w:t>
      </w:r>
      <w:r>
        <w:rPr>
          <w:rStyle w:val="StyleUnderline"/>
        </w:rPr>
        <w:t xml:space="preserve">, </w:t>
      </w:r>
      <w:r>
        <w:rPr>
          <w:rStyle w:val="Emphasis"/>
        </w:rPr>
        <w:t>cultural</w:t>
      </w:r>
      <w:r>
        <w:rPr>
          <w:rStyle w:val="StyleUnderline"/>
        </w:rPr>
        <w:t xml:space="preserve">, and </w:t>
      </w:r>
      <w:r>
        <w:rPr>
          <w:rStyle w:val="Emphasis"/>
        </w:rPr>
        <w:t>political</w:t>
      </w:r>
      <w:r>
        <w:rPr>
          <w:rStyle w:val="StyleUnderline"/>
        </w:rPr>
        <w:t xml:space="preserve">) </w:t>
      </w:r>
      <w:r>
        <w:rPr>
          <w:rStyle w:val="Emphasis"/>
        </w:rPr>
        <w:t>dimensions</w:t>
      </w:r>
      <w:r>
        <w:rPr>
          <w:rStyle w:val="StyleUnderline"/>
        </w:rPr>
        <w:t xml:space="preserve">. </w:t>
      </w:r>
      <w:r w:rsidRPr="00C80102">
        <w:rPr>
          <w:rStyle w:val="StyleUnderline"/>
          <w:highlight w:val="green"/>
        </w:rPr>
        <w:t>Demands made</w:t>
      </w:r>
      <w:r>
        <w:rPr>
          <w:rStyle w:val="StyleUnderline"/>
        </w:rPr>
        <w:t xml:space="preserve"> by </w:t>
      </w:r>
      <w:proofErr w:type="gramStart"/>
      <w:r>
        <w:rPr>
          <w:rStyle w:val="StyleUnderline"/>
        </w:rPr>
        <w:t>particular subjects</w:t>
      </w:r>
      <w:proofErr w:type="gramEnd"/>
      <w:r>
        <w:rPr>
          <w:sz w:val="16"/>
        </w:rPr>
        <w:t xml:space="preserve"> (defined by class, ethnicity, gender, age, or ability – or a combination of these sociological variables) </w:t>
      </w:r>
      <w:r w:rsidRPr="00C80102">
        <w:rPr>
          <w:rStyle w:val="StyleUnderline"/>
          <w:highlight w:val="green"/>
        </w:rPr>
        <w:t>are</w:t>
      </w:r>
      <w:r>
        <w:rPr>
          <w:rStyle w:val="StyleUnderline"/>
        </w:rPr>
        <w:t xml:space="preserve"> </w:t>
      </w:r>
      <w:r>
        <w:rPr>
          <w:rStyle w:val="Emphasis"/>
        </w:rPr>
        <w:t xml:space="preserve">commonly </w:t>
      </w:r>
      <w:r w:rsidRPr="00C80102">
        <w:rPr>
          <w:rStyle w:val="Emphasis"/>
          <w:highlight w:val="green"/>
        </w:rPr>
        <w:t>expressed</w:t>
      </w:r>
      <w:r w:rsidRPr="00C80102">
        <w:rPr>
          <w:rStyle w:val="StyleUnderline"/>
          <w:highlight w:val="green"/>
        </w:rPr>
        <w:t xml:space="preserve"> in</w:t>
      </w:r>
      <w:r>
        <w:rPr>
          <w:rStyle w:val="StyleUnderline"/>
        </w:rPr>
        <w:t xml:space="preserve"> public </w:t>
      </w:r>
      <w:r w:rsidRPr="00C80102">
        <w:rPr>
          <w:rStyle w:val="StyleUnderline"/>
          <w:highlight w:val="green"/>
        </w:rPr>
        <w:t xml:space="preserve">interventions </w:t>
      </w:r>
      <w:r w:rsidRPr="00C80102">
        <w:rPr>
          <w:rStyle w:val="Emphasis"/>
          <w:highlight w:val="green"/>
        </w:rPr>
        <w:t>not only into</w:t>
      </w:r>
      <w:r>
        <w:rPr>
          <w:sz w:val="16"/>
        </w:rPr>
        <w:t xml:space="preserve"> production </w:t>
      </w:r>
      <w:r w:rsidRPr="00C80102">
        <w:rPr>
          <w:rStyle w:val="Emphasis"/>
          <w:highlight w:val="green"/>
        </w:rPr>
        <w:t>tech</w:t>
      </w:r>
      <w:r>
        <w:rPr>
          <w:rStyle w:val="Emphasis"/>
        </w:rPr>
        <w:t>nology</w:t>
      </w:r>
      <w:r>
        <w:rPr>
          <w:rStyle w:val="StyleUnderline"/>
        </w:rPr>
        <w:t xml:space="preserve">, but </w:t>
      </w:r>
      <w:r w:rsidRPr="00C80102">
        <w:rPr>
          <w:rStyle w:val="StyleUnderline"/>
          <w:highlight w:val="green"/>
        </w:rPr>
        <w:t>also</w:t>
      </w:r>
      <w:r>
        <w:rPr>
          <w:rStyle w:val="StyleUnderline"/>
        </w:rPr>
        <w:t xml:space="preserve"> into </w:t>
      </w:r>
      <w:r w:rsidRPr="00C80102">
        <w:rPr>
          <w:rStyle w:val="Emphasis"/>
          <w:highlight w:val="green"/>
        </w:rPr>
        <w:t>economic</w:t>
      </w:r>
      <w:r w:rsidRPr="00C80102">
        <w:rPr>
          <w:rStyle w:val="StyleUnderline"/>
          <w:highlight w:val="green"/>
        </w:rPr>
        <w:t xml:space="preserve">, </w:t>
      </w:r>
      <w:r w:rsidRPr="00C80102">
        <w:rPr>
          <w:rStyle w:val="Emphasis"/>
          <w:highlight w:val="green"/>
        </w:rPr>
        <w:t>cultural</w:t>
      </w:r>
      <w:r w:rsidRPr="00C80102">
        <w:rPr>
          <w:rStyle w:val="StyleUnderline"/>
          <w:highlight w:val="green"/>
        </w:rPr>
        <w:t xml:space="preserve">, and </w:t>
      </w:r>
      <w:r w:rsidRPr="00C80102">
        <w:rPr>
          <w:rStyle w:val="Emphasis"/>
          <w:highlight w:val="green"/>
        </w:rPr>
        <w:t>political systems</w:t>
      </w:r>
      <w:r>
        <w:rPr>
          <w:rStyle w:val="StyleUnderline"/>
        </w:rPr>
        <w:t>. In all social struggles</w:t>
      </w:r>
      <w:r>
        <w:rPr>
          <w:sz w:val="16"/>
        </w:rPr>
        <w:t xml:space="preserve"> (including class struggle), </w:t>
      </w:r>
      <w:r w:rsidRPr="00C80102">
        <w:rPr>
          <w:rStyle w:val="StyleUnderline"/>
          <w:highlight w:val="green"/>
        </w:rPr>
        <w:t>techn</w:t>
      </w:r>
      <w:r>
        <w:rPr>
          <w:rStyle w:val="StyleUnderline"/>
        </w:rPr>
        <w:t xml:space="preserve">ology can be </w:t>
      </w:r>
      <w:r w:rsidRPr="00C80102">
        <w:rPr>
          <w:rStyle w:val="StyleUnderline"/>
          <w:highlight w:val="green"/>
        </w:rPr>
        <w:t xml:space="preserve">an </w:t>
      </w:r>
      <w:r w:rsidRPr="00C80102">
        <w:rPr>
          <w:rStyle w:val="Emphasis"/>
          <w:highlight w:val="green"/>
        </w:rPr>
        <w:t xml:space="preserve">important </w:t>
      </w:r>
      <w:r w:rsidRPr="00C80102">
        <w:rPr>
          <w:rStyle w:val="Emphasis"/>
          <w:highlight w:val="green"/>
        </w:rPr>
        <w:lastRenderedPageBreak/>
        <w:t>means</w:t>
      </w:r>
      <w:r>
        <w:rPr>
          <w:rStyle w:val="Emphasis"/>
        </w:rPr>
        <w:t xml:space="preserve"> to an end</w:t>
      </w:r>
      <w:r>
        <w:rPr>
          <w:rStyle w:val="StyleUnderline"/>
        </w:rPr>
        <w:t xml:space="preserve">, </w:t>
      </w:r>
      <w:r w:rsidRPr="00C80102">
        <w:rPr>
          <w:rStyle w:val="StyleUnderline"/>
          <w:highlight w:val="green"/>
        </w:rPr>
        <w:t>but</w:t>
      </w:r>
      <w:r>
        <w:rPr>
          <w:rStyle w:val="StyleUnderline"/>
        </w:rPr>
        <w:t xml:space="preserve"> it is </w:t>
      </w:r>
      <w:r w:rsidRPr="00C80102">
        <w:rPr>
          <w:rStyle w:val="Emphasis"/>
          <w:highlight w:val="green"/>
        </w:rPr>
        <w:t xml:space="preserve">rarely an </w:t>
      </w:r>
      <w:proofErr w:type="gramStart"/>
      <w:r w:rsidRPr="00C80102">
        <w:rPr>
          <w:rStyle w:val="Emphasis"/>
          <w:highlight w:val="green"/>
        </w:rPr>
        <w:t>end in itself</w:t>
      </w:r>
      <w:proofErr w:type="gramEnd"/>
      <w:r>
        <w:rPr>
          <w:sz w:val="16"/>
        </w:rPr>
        <w:t xml:space="preserve">. Put differently, </w:t>
      </w:r>
      <w:r>
        <w:rPr>
          <w:rStyle w:val="StyleUnderline"/>
        </w:rPr>
        <w:t xml:space="preserve">social </w:t>
      </w:r>
      <w:r w:rsidRPr="00C80102">
        <w:rPr>
          <w:rStyle w:val="StyleUnderline"/>
          <w:highlight w:val="green"/>
        </w:rPr>
        <w:t>struggles are</w:t>
      </w:r>
      <w:r>
        <w:rPr>
          <w:rStyle w:val="StyleUnderline"/>
        </w:rPr>
        <w:t xml:space="preserve"> </w:t>
      </w:r>
      <w:r>
        <w:rPr>
          <w:rStyle w:val="Emphasis"/>
        </w:rPr>
        <w:t>partly</w:t>
      </w:r>
      <w:r>
        <w:rPr>
          <w:rStyle w:val="StyleUnderline"/>
        </w:rPr>
        <w:t xml:space="preserve"> – but </w:t>
      </w:r>
      <w:r w:rsidRPr="00C80102">
        <w:rPr>
          <w:rStyle w:val="Emphasis"/>
          <w:highlight w:val="green"/>
        </w:rPr>
        <w:t>seldom</w:t>
      </w:r>
      <w:r>
        <w:rPr>
          <w:rStyle w:val="Emphasis"/>
        </w:rPr>
        <w:t xml:space="preserve"> essentially</w:t>
      </w:r>
      <w:r>
        <w:rPr>
          <w:rStyle w:val="StyleUnderline"/>
        </w:rPr>
        <w:t xml:space="preserve">, let alone </w:t>
      </w:r>
      <w:r w:rsidRPr="00C80102">
        <w:rPr>
          <w:rStyle w:val="Emphasis"/>
          <w:highlight w:val="green"/>
        </w:rPr>
        <w:t>exclusively</w:t>
      </w:r>
      <w:r w:rsidRPr="00C80102">
        <w:rPr>
          <w:rStyle w:val="StyleUnderline"/>
          <w:highlight w:val="green"/>
        </w:rPr>
        <w:t xml:space="preserve"> – </w:t>
      </w:r>
      <w:r w:rsidRPr="00C80102">
        <w:rPr>
          <w:rStyle w:val="Emphasis"/>
          <w:highlight w:val="green"/>
        </w:rPr>
        <w:t>about tech</w:t>
      </w:r>
      <w:r>
        <w:rPr>
          <w:rStyle w:val="Emphasis"/>
        </w:rPr>
        <w:t>nology</w:t>
      </w:r>
      <w:r>
        <w:rPr>
          <w:sz w:val="16"/>
        </w:rPr>
        <w:t>.</w:t>
      </w:r>
    </w:p>
    <w:p w14:paraId="6318899D" w14:textId="77777777" w:rsidR="008E0844" w:rsidRPr="008E0844" w:rsidRDefault="008E0844" w:rsidP="008E0844"/>
    <w:sectPr w:rsidR="008E0844" w:rsidRPr="008E08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671E1"/>
    <w:multiLevelType w:val="hybridMultilevel"/>
    <w:tmpl w:val="614ACE84"/>
    <w:lvl w:ilvl="0" w:tplc="D8D01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F1256"/>
    <w:multiLevelType w:val="hybridMultilevel"/>
    <w:tmpl w:val="1220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8612802">
    <w:abstractNumId w:val="10"/>
  </w:num>
  <w:num w:numId="2" w16cid:durableId="1874728792">
    <w:abstractNumId w:val="8"/>
  </w:num>
  <w:num w:numId="3" w16cid:durableId="369964884">
    <w:abstractNumId w:val="7"/>
  </w:num>
  <w:num w:numId="4" w16cid:durableId="1679623498">
    <w:abstractNumId w:val="6"/>
  </w:num>
  <w:num w:numId="5" w16cid:durableId="1445998815">
    <w:abstractNumId w:val="5"/>
  </w:num>
  <w:num w:numId="6" w16cid:durableId="1649439435">
    <w:abstractNumId w:val="9"/>
  </w:num>
  <w:num w:numId="7" w16cid:durableId="997071196">
    <w:abstractNumId w:val="4"/>
  </w:num>
  <w:num w:numId="8" w16cid:durableId="401566436">
    <w:abstractNumId w:val="3"/>
  </w:num>
  <w:num w:numId="9" w16cid:durableId="770977616">
    <w:abstractNumId w:val="2"/>
  </w:num>
  <w:num w:numId="10" w16cid:durableId="583415289">
    <w:abstractNumId w:val="1"/>
  </w:num>
  <w:num w:numId="11" w16cid:durableId="1741244517">
    <w:abstractNumId w:val="0"/>
  </w:num>
  <w:num w:numId="12" w16cid:durableId="1165050288">
    <w:abstractNumId w:val="12"/>
  </w:num>
  <w:num w:numId="13" w16cid:durableId="4408777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844"/>
    <w:rsid w:val="000029E3"/>
    <w:rsid w:val="000029E8"/>
    <w:rsid w:val="00004225"/>
    <w:rsid w:val="000066CA"/>
    <w:rsid w:val="00007264"/>
    <w:rsid w:val="000076A9"/>
    <w:rsid w:val="00014FAD"/>
    <w:rsid w:val="00015D2A"/>
    <w:rsid w:val="000217D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BB6"/>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25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CE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84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D9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C6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A4E"/>
    <w:rsid w:val="00D92077"/>
    <w:rsid w:val="00D951E2"/>
    <w:rsid w:val="00D9565A"/>
    <w:rsid w:val="00DA5181"/>
    <w:rsid w:val="00DA58D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289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F5438"/>
  <w14:defaultImageDpi w14:val="300"/>
  <w15:docId w15:val="{64C265B1-7308-C14E-A509-382FA23C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0844"/>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8E08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8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08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T,Heading 2 Char Char Char Char, Ch"/>
    <w:basedOn w:val="Normal"/>
    <w:next w:val="Normal"/>
    <w:link w:val="Heading4Char"/>
    <w:uiPriority w:val="9"/>
    <w:unhideWhenUsed/>
    <w:qFormat/>
    <w:rsid w:val="008E08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08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844"/>
  </w:style>
  <w:style w:type="character" w:customStyle="1" w:styleId="Heading1Char">
    <w:name w:val="Heading 1 Char"/>
    <w:aliases w:val="Pocket Char"/>
    <w:basedOn w:val="DefaultParagraphFont"/>
    <w:link w:val="Heading1"/>
    <w:uiPriority w:val="9"/>
    <w:rsid w:val="008E084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E084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E0844"/>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8E084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0844"/>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8E084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8E084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8E084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 Char Char Char1,F2 - Heading 1 Char1,TAG ,C"/>
    <w:basedOn w:val="DefaultParagraphFont"/>
    <w:link w:val="Card"/>
    <w:uiPriority w:val="99"/>
    <w:unhideWhenUsed/>
    <w:rsid w:val="008E0844"/>
    <w:rPr>
      <w:color w:val="auto"/>
      <w:u w:val="none"/>
    </w:rPr>
  </w:style>
  <w:style w:type="paragraph" w:styleId="DocumentMap">
    <w:name w:val="Document Map"/>
    <w:basedOn w:val="Normal"/>
    <w:link w:val="DocumentMapChar"/>
    <w:uiPriority w:val="99"/>
    <w:semiHidden/>
    <w:unhideWhenUsed/>
    <w:rsid w:val="008E08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0844"/>
    <w:rPr>
      <w:rFonts w:ascii="Lucida Grande" w:hAnsi="Lucida Grande" w:cs="Lucida Grande"/>
    </w:rPr>
  </w:style>
  <w:style w:type="paragraph" w:customStyle="1" w:styleId="Card">
    <w:name w:val="Card"/>
    <w:aliases w:val="No Spacing22,No Spacing3,No Spacing2,Read stuff,Dont use,No Spacing41,No Spacing111112,No Spacing31,nonunderlined,Tag and Ci,Medium Grid 21,Debate Text,No Spacing111111,tag,card,Tag and Cite,Tags,tags,Note Level 2,No Spacing23,No Spacing1111,ca"/>
    <w:basedOn w:val="Heading1"/>
    <w:link w:val="Hyperlink"/>
    <w:autoRedefine/>
    <w:uiPriority w:val="99"/>
    <w:qFormat/>
    <w:rsid w:val="00FC28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C289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Small Text,Card Format,Note Level 21,ClearFormatting,Clear,DDI Tag,Tag Title,No Spacing51,No Spacing11211,No Spacing11"/>
    <w:basedOn w:val="Heading1"/>
    <w:autoRedefine/>
    <w:uiPriority w:val="99"/>
    <w:qFormat/>
    <w:rsid w:val="009C2D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9C2D91"/>
    <w:pPr>
      <w:ind w:left="720"/>
      <w:contextualSpacing/>
    </w:pPr>
  </w:style>
  <w:style w:type="paragraph" w:customStyle="1" w:styleId="Emphasis1">
    <w:name w:val="Emphasis1"/>
    <w:basedOn w:val="Normal"/>
    <w:autoRedefine/>
    <w:uiPriority w:val="20"/>
    <w:qFormat/>
    <w:rsid w:val="000217D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hyperlink" Target="https://techliberation.com/2018/10/10/in-defense-of-techno-optimism/"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quillette.com/2020/05/17/capitalism-or-the-climate%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reason.com/2018/03/12/climate-change-problems-will-be-solved-t"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28</Pages>
  <Words>15254</Words>
  <Characters>86954</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6</cp:revision>
  <dcterms:created xsi:type="dcterms:W3CDTF">2022-04-23T17:05:00Z</dcterms:created>
  <dcterms:modified xsi:type="dcterms:W3CDTF">2022-04-23T18:32:00Z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