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ADD19" w14:textId="65E89F5A" w:rsidR="00607CC3" w:rsidRDefault="003807DF" w:rsidP="003807DF">
      <w:pPr>
        <w:pStyle w:val="Heading2"/>
      </w:pPr>
      <w:r>
        <w:t>1NC</w:t>
      </w:r>
    </w:p>
    <w:p w14:paraId="711BA0B2" w14:textId="450E3458" w:rsidR="00607CC3" w:rsidRDefault="00607CC3" w:rsidP="00607CC3">
      <w:pPr>
        <w:pStyle w:val="Heading3"/>
      </w:pPr>
      <w:r>
        <w:lastRenderedPageBreak/>
        <w:t xml:space="preserve">1NC – </w:t>
      </w:r>
      <w:r>
        <w:t>DA</w:t>
      </w:r>
    </w:p>
    <w:p w14:paraId="4BF0C500" w14:textId="77777777" w:rsidR="00607CC3" w:rsidRPr="00C43880" w:rsidRDefault="00607CC3" w:rsidP="00607CC3">
      <w:pPr>
        <w:pStyle w:val="Heading4"/>
      </w:pPr>
      <w:r>
        <w:t>Xi’s regime is stable now, but its success depends on strong growth and private sector development.</w:t>
      </w:r>
    </w:p>
    <w:p w14:paraId="6EC2600C" w14:textId="77777777" w:rsidR="00607CC3" w:rsidRPr="00C43880" w:rsidRDefault="00607CC3" w:rsidP="00607CC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31EB9E67" w14:textId="77777777" w:rsidR="00607CC3" w:rsidRPr="00607D72" w:rsidRDefault="00607CC3" w:rsidP="00607CC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7289A94" w14:textId="77777777" w:rsidR="00607CC3" w:rsidRPr="00607D72" w:rsidRDefault="00607CC3" w:rsidP="00607CC3">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BBEEC58" w14:textId="77777777" w:rsidR="00607CC3" w:rsidRDefault="00607CC3" w:rsidP="00607CC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67DB7DF" w14:textId="77777777" w:rsidR="00607CC3" w:rsidRDefault="00607CC3" w:rsidP="00607CC3">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003BFED" w14:textId="77777777" w:rsidR="00607CC3" w:rsidRDefault="00607CC3" w:rsidP="00607CC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1AE6BFBE" w14:textId="77777777" w:rsidR="00607CC3" w:rsidRPr="00BC42E1" w:rsidRDefault="00607CC3" w:rsidP="00607CC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1568AEE" w14:textId="77777777" w:rsidR="00607CC3" w:rsidRPr="00473116" w:rsidRDefault="00607CC3" w:rsidP="00607CC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01C9B10" w14:textId="77777777" w:rsidR="00607CC3" w:rsidRPr="00761F18" w:rsidRDefault="00607CC3" w:rsidP="00607CC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4757D0B" w14:textId="77777777" w:rsidR="00607CC3" w:rsidRPr="00BC42E1" w:rsidRDefault="00607CC3" w:rsidP="00607CC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A4AECBC" w14:textId="77777777" w:rsidR="00607CC3" w:rsidRPr="00BC42E1" w:rsidRDefault="00607CC3" w:rsidP="00607CC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768A4B0" w14:textId="77777777" w:rsidR="00607CC3" w:rsidRPr="00BC42E1" w:rsidRDefault="00607CC3" w:rsidP="00607CC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482DD37" w14:textId="77777777" w:rsidR="00607CC3" w:rsidRPr="00BC42E1" w:rsidRDefault="00607CC3" w:rsidP="00607CC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B6D4252" w14:textId="77777777" w:rsidR="00607CC3" w:rsidRPr="00761F18" w:rsidRDefault="00607CC3" w:rsidP="00607CC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9963E99" w14:textId="77777777" w:rsidR="00607CC3" w:rsidRPr="00BC42E1" w:rsidRDefault="00607CC3" w:rsidP="00607CC3">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3EC4256" w14:textId="77777777" w:rsidR="00607CC3" w:rsidRPr="00BE438B" w:rsidRDefault="00607CC3" w:rsidP="00607CC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9B98D0D" w14:textId="77777777" w:rsidR="00607CC3" w:rsidRPr="006D6491" w:rsidRDefault="00607CC3" w:rsidP="00607CC3">
      <w:r w:rsidRPr="006D6491">
        <w:t>Making friends</w:t>
      </w:r>
    </w:p>
    <w:p w14:paraId="7E64DAD9" w14:textId="77777777" w:rsidR="00607CC3" w:rsidRPr="007B3035" w:rsidRDefault="00607CC3" w:rsidP="00607CC3">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E2CC0B2" w14:textId="77777777" w:rsidR="00607CC3" w:rsidRPr="000834BA" w:rsidRDefault="00607CC3" w:rsidP="00607CC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5E97543" w14:textId="77777777" w:rsidR="00607CC3" w:rsidRPr="00BC42E1" w:rsidRDefault="00607CC3" w:rsidP="00607CC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384443E9" w14:textId="77777777" w:rsidR="00607CC3" w:rsidRPr="00FF5CF0" w:rsidRDefault="00607CC3" w:rsidP="00607CC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DEE20CE" w14:textId="77777777" w:rsidR="00607CC3" w:rsidRDefault="00607CC3" w:rsidP="00607CC3">
      <w:pPr>
        <w:pStyle w:val="Heading4"/>
      </w:pPr>
      <w:r>
        <w:t>Shifts in regime perception threatens CCP’s legitimacy from nationalist hardliners</w:t>
      </w:r>
    </w:p>
    <w:p w14:paraId="236D4C8A" w14:textId="77777777" w:rsidR="00607CC3" w:rsidRPr="00F82438" w:rsidRDefault="00607CC3" w:rsidP="00607CC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31E0B79" w14:textId="77777777" w:rsidR="00607CC3" w:rsidRPr="00F64DA8" w:rsidRDefault="00607CC3" w:rsidP="00607CC3">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2AAE36C" w14:textId="77777777" w:rsidR="00607CC3" w:rsidRDefault="00607CC3" w:rsidP="00607CC3">
      <w:pPr>
        <w:pStyle w:val="Heading4"/>
      </w:pPr>
      <w:r>
        <w:t xml:space="preserve">Xi will launch diversionary war to domestic backlash – escalates in </w:t>
      </w:r>
      <w:r w:rsidRPr="00B4266E">
        <w:rPr>
          <w:u w:val="single"/>
        </w:rPr>
        <w:t>multiple hotspots</w:t>
      </w:r>
      <w:r w:rsidRPr="00B4266E">
        <w:t xml:space="preserve"> </w:t>
      </w:r>
    </w:p>
    <w:p w14:paraId="10E35E22" w14:textId="77777777" w:rsidR="00607CC3" w:rsidRPr="009521F3" w:rsidRDefault="00607CC3" w:rsidP="00607CC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D9F0528" w14:textId="77777777" w:rsidR="00607CC3" w:rsidRPr="009243AC" w:rsidRDefault="00607CC3" w:rsidP="00607CC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895C252" w14:textId="77777777" w:rsidR="00607CC3" w:rsidRDefault="00607CC3" w:rsidP="00607CC3">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044CA81F" w14:textId="77777777" w:rsidR="00607CC3" w:rsidRPr="007D7E20" w:rsidRDefault="00607CC3" w:rsidP="00607CC3">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BDA690F" w14:textId="77777777" w:rsidR="00607CC3" w:rsidRPr="007B3035" w:rsidRDefault="00607CC3" w:rsidP="00607CC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a strong military power possessing nuclear</w:t>
      </w:r>
      <w:r w:rsidRPr="00805CB8">
        <w:rPr>
          <w:rFonts w:ascii="Cambria Math" w:hAnsi="Cambria Math" w:cs="Cambria Math"/>
          <w:highlight w:val="green"/>
          <w:u w:val="single"/>
        </w:rPr>
        <w:t>‐</w:t>
      </w:r>
      <w:r w:rsidRPr="00805CB8">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5D40048" w14:textId="11280868" w:rsidR="00607CC3" w:rsidRDefault="003807DF" w:rsidP="00607CC3">
      <w:pPr>
        <w:pStyle w:val="Heading3"/>
      </w:pPr>
      <w:r>
        <w:lastRenderedPageBreak/>
        <w:t>1NC – DA</w:t>
      </w:r>
    </w:p>
    <w:p w14:paraId="64707CCC" w14:textId="77777777" w:rsidR="00FD6A79" w:rsidRDefault="00FD6A79" w:rsidP="00FD6A79">
      <w:pPr>
        <w:pStyle w:val="Heading4"/>
      </w:pPr>
      <w:r>
        <w:t xml:space="preserve">Space Commercialization </w:t>
      </w:r>
      <w:r>
        <w:rPr>
          <w:u w:val="single"/>
        </w:rPr>
        <w:t>drives</w:t>
      </w:r>
      <w:r>
        <w:t xml:space="preserve"> Tech Innovation in the Status Quo – it provides a </w:t>
      </w:r>
      <w:r>
        <w:rPr>
          <w:u w:val="single"/>
        </w:rPr>
        <w:t>unique impetus</w:t>
      </w:r>
      <w:r>
        <w:t>.</w:t>
      </w:r>
    </w:p>
    <w:p w14:paraId="4A708B0E" w14:textId="77777777" w:rsidR="00FD6A79" w:rsidRDefault="00FD6A79" w:rsidP="00FD6A79">
      <w:r w:rsidRPr="000C5DFB">
        <w:rPr>
          <w:rStyle w:val="Style13ptBold"/>
        </w:rPr>
        <w:t>Hampson 17</w:t>
      </w:r>
      <w:r>
        <w:t xml:space="preserve"> Joshua Hampson 1-25-2017 “The Future of Space Commercialization” </w:t>
      </w:r>
      <w:hyperlink r:id="rId1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A9375F8" w14:textId="77777777" w:rsidR="00FD6A79" w:rsidRPr="00D428FF" w:rsidRDefault="00FD6A79" w:rsidP="00FD6A7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w:t>
      </w:r>
      <w:r w:rsidRPr="00D428FF">
        <w:rPr>
          <w:rStyle w:val="StyleUnderline"/>
        </w:rPr>
        <w:lastRenderedPageBreak/>
        <w:t xml:space="preserve">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6219BC9" w14:textId="77777777" w:rsidR="00FD6A79" w:rsidRDefault="00FD6A79" w:rsidP="00FD6A79">
      <w:pPr>
        <w:pStyle w:val="Heading4"/>
      </w:pPr>
      <w:r>
        <w:t xml:space="preserve">Strong Innovation </w:t>
      </w:r>
      <w:r>
        <w:rPr>
          <w:u w:val="single"/>
        </w:rPr>
        <w:t>solves Extinction</w:t>
      </w:r>
      <w:r>
        <w:t>.</w:t>
      </w:r>
    </w:p>
    <w:p w14:paraId="32624F0E" w14:textId="77777777" w:rsidR="00FD6A79" w:rsidRPr="003C3DBE" w:rsidRDefault="00FD6A79" w:rsidP="00FD6A79">
      <w:r w:rsidRPr="00AB017F">
        <w:rPr>
          <w:rStyle w:val="Style13ptBold"/>
        </w:rPr>
        <w:t>Matthews 18</w:t>
      </w:r>
      <w:r>
        <w:t xml:space="preserve"> Dylan Matthews 10-26-2018 “How to help people millions of years from now” </w:t>
      </w:r>
      <w:hyperlink r:id="rId2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007F882F" w14:textId="77777777" w:rsidR="00FD6A79" w:rsidRPr="001E11C4" w:rsidRDefault="00FD6A79" w:rsidP="00FD6A79">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w:t>
      </w:r>
      <w:r w:rsidRPr="00AB017F">
        <w:rPr>
          <w:u w:val="single"/>
        </w:rPr>
        <w:lastRenderedPageBreak/>
        <w:t xml:space="preserve">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47D7383A" w14:textId="0AB6EEE9" w:rsidR="003807DF" w:rsidRPr="003807DF" w:rsidRDefault="00FD6A79" w:rsidP="00FD6A79">
      <w:pPr>
        <w:pStyle w:val="Heading2"/>
      </w:pPr>
      <w:r>
        <w:lastRenderedPageBreak/>
        <w:t>Case</w:t>
      </w:r>
    </w:p>
    <w:p w14:paraId="6B6DCCBA" w14:textId="77FDFE8C" w:rsidR="00607CC3" w:rsidRDefault="00FD6A79" w:rsidP="00FD6A79">
      <w:pPr>
        <w:pStyle w:val="Heading3"/>
      </w:pPr>
      <w:r>
        <w:lastRenderedPageBreak/>
        <w:t>Solvency</w:t>
      </w:r>
    </w:p>
    <w:p w14:paraId="490D3EBD" w14:textId="42EE79D5" w:rsidR="002208EE" w:rsidRDefault="00FD6A79" w:rsidP="00FD6A79">
      <w:pPr>
        <w:pStyle w:val="Heading4"/>
      </w:pPr>
      <w:r>
        <w:t xml:space="preserve">1] </w:t>
      </w:r>
      <w:r w:rsidR="002208EE">
        <w:t xml:space="preserve">Plan wording means you should presume negative—its worded that china bans all </w:t>
      </w:r>
      <w:proofErr w:type="gramStart"/>
      <w:r>
        <w:t>appropriation</w:t>
      </w:r>
      <w:proofErr w:type="gramEnd"/>
      <w:r w:rsidR="002208EE">
        <w:t xml:space="preserve"> </w:t>
      </w:r>
      <w:r>
        <w:t>so</w:t>
      </w:r>
      <w:r w:rsidR="002208EE">
        <w:t xml:space="preserve"> it bans </w:t>
      </w:r>
      <w:r>
        <w:t xml:space="preserve">Russia and </w:t>
      </w:r>
      <w:proofErr w:type="spellStart"/>
      <w:r>
        <w:t>rthe</w:t>
      </w:r>
      <w:proofErr w:type="spellEnd"/>
      <w:r>
        <w:t xml:space="preserve"> US</w:t>
      </w:r>
      <w:r w:rsidR="002208EE">
        <w:t xml:space="preserve">—internal link turns the </w:t>
      </w:r>
      <w:proofErr w:type="spellStart"/>
      <w:r w:rsidR="002208EE">
        <w:t>aff</w:t>
      </w:r>
      <w:proofErr w:type="spellEnd"/>
      <w:r w:rsidR="002208EE">
        <w:t xml:space="preserve"> b/c </w:t>
      </w:r>
      <w:proofErr w:type="spellStart"/>
      <w:r w:rsidR="002208EE">
        <w:t>russia</w:t>
      </w:r>
      <w:proofErr w:type="spellEnd"/>
      <w:r w:rsidR="002208EE">
        <w:t xml:space="preserve"> and the US are obviously pissed </w:t>
      </w:r>
    </w:p>
    <w:p w14:paraId="05190BA7" w14:textId="6EF21258" w:rsidR="00607CC3" w:rsidRPr="00EE6B95" w:rsidRDefault="00FD6A79" w:rsidP="00607CC3">
      <w:pPr>
        <w:pStyle w:val="Heading4"/>
        <w:rPr>
          <w:rFonts w:asciiTheme="minorHAnsi" w:hAnsiTheme="minorHAnsi" w:cstheme="minorHAnsi"/>
        </w:rPr>
      </w:pPr>
      <w:r>
        <w:rPr>
          <w:rFonts w:asciiTheme="minorHAnsi" w:hAnsiTheme="minorHAnsi" w:cstheme="minorHAnsi"/>
        </w:rPr>
        <w:t xml:space="preserve">2] </w:t>
      </w:r>
      <w:r w:rsidR="00607CC3">
        <w:rPr>
          <w:rFonts w:asciiTheme="minorHAnsi" w:hAnsiTheme="minorHAnsi" w:cstheme="minorHAnsi"/>
        </w:rPr>
        <w:t>Circumvention—China will continue public appropriation of outer space if private entities are banned—their evidence proves that public and private sector are tied together in legislation– Pen reads blue</w:t>
      </w:r>
      <w:r w:rsidR="00233F7A">
        <w:rPr>
          <w:rFonts w:asciiTheme="minorHAnsi" w:hAnsiTheme="minorHAnsi" w:cstheme="minorHAnsi"/>
        </w:rPr>
        <w:t xml:space="preserve">—CX was </w:t>
      </w:r>
      <w:proofErr w:type="spellStart"/>
      <w:r w:rsidR="00233F7A">
        <w:rPr>
          <w:rFonts w:asciiTheme="minorHAnsi" w:hAnsiTheme="minorHAnsi" w:cstheme="minorHAnsi"/>
        </w:rPr>
        <w:t>damining</w:t>
      </w:r>
      <w:proofErr w:type="spellEnd"/>
      <w:r w:rsidR="00233F7A">
        <w:rPr>
          <w:rFonts w:asciiTheme="minorHAnsi" w:hAnsiTheme="minorHAnsi" w:cstheme="minorHAnsi"/>
        </w:rPr>
        <w:t>—no private key warrant AND china has a vested interest to switch to public sector, so they can’t solve</w:t>
      </w:r>
    </w:p>
    <w:p w14:paraId="2CE0BD1E" w14:textId="51BA1AAA" w:rsidR="00607CC3" w:rsidRPr="00EE6B95" w:rsidRDefault="00607CC3" w:rsidP="00607CC3">
      <w:pPr>
        <w:rPr>
          <w:rFonts w:asciiTheme="minorHAnsi" w:hAnsiTheme="minorHAnsi" w:cstheme="minorHAnsi"/>
          <w:sz w:val="18"/>
          <w:szCs w:val="18"/>
        </w:rPr>
      </w:pPr>
      <w:r>
        <w:rPr>
          <w:rFonts w:asciiTheme="minorHAnsi" w:eastAsiaTheme="majorEastAsia" w:hAnsiTheme="minorHAnsi" w:cstheme="minorHAnsi"/>
          <w:b/>
          <w:iCs/>
          <w:sz w:val="26"/>
        </w:rPr>
        <w:t>1AC J</w:t>
      </w:r>
      <w:r w:rsidRPr="00EE6B95">
        <w:rPr>
          <w:rFonts w:asciiTheme="minorHAnsi" w:eastAsiaTheme="majorEastAsia" w:hAnsiTheme="minorHAnsi" w:cstheme="minorHAnsi"/>
          <w:b/>
          <w:iCs/>
          <w:sz w:val="26"/>
        </w:rPr>
        <w:t>iang Zhao 18</w:t>
      </w:r>
      <w:r w:rsidRPr="00EE6B95">
        <w:rPr>
          <w:rFonts w:asciiTheme="minorHAnsi" w:hAnsiTheme="minorHAnsi" w:cstheme="minorHAnsi"/>
        </w:rPr>
        <w:t xml:space="preserve"> </w:t>
      </w:r>
      <w:r w:rsidRPr="00EE6B95">
        <w:rPr>
          <w:rFonts w:asciiTheme="minorHAnsi" w:hAnsiTheme="minorHAnsi" w:cstheme="minorHAnsi"/>
          <w:sz w:val="18"/>
          <w:szCs w:val="18"/>
        </w:rPr>
        <w:t>[</w:t>
      </w:r>
      <w:proofErr w:type="spellStart"/>
      <w:r w:rsidRPr="00EE6B95">
        <w:rPr>
          <w:rFonts w:asciiTheme="minorHAnsi" w:hAnsiTheme="minorHAnsi" w:cstheme="minorHAnsi"/>
          <w:sz w:val="18"/>
          <w:szCs w:val="18"/>
        </w:rPr>
        <w:t>Shengli</w:t>
      </w:r>
      <w:proofErr w:type="spellEnd"/>
      <w:r w:rsidRPr="00EE6B95">
        <w:rPr>
          <w:rFonts w:asciiTheme="minorHAnsi" w:hAnsiTheme="minorHAnsi" w:cstheme="minorHAnsi"/>
          <w:sz w:val="18"/>
          <w:szCs w:val="18"/>
        </w:rPr>
        <w:t xml:space="preserve"> Jiang &amp; Yun Zhao (2018) “The Aftermath of the US Space Resource Exploration and Utilization Act: What’s Left for China?” </w:t>
      </w:r>
      <w:hyperlink r:id="rId21" w:history="1">
        <w:r w:rsidRPr="00EE6B95">
          <w:rPr>
            <w:rStyle w:val="Hyperlink"/>
            <w:rFonts w:asciiTheme="minorHAnsi" w:hAnsiTheme="minorHAnsi" w:cstheme="minorHAnsi"/>
            <w:sz w:val="18"/>
            <w:szCs w:val="18"/>
          </w:rPr>
          <w:t>https://pdfs.semanticscholar.org/c3a4/fb6e0f91f4d8a13ddac4b0f949f6c3afa5c0.pdf //</w:t>
        </w:r>
      </w:hyperlink>
      <w:r w:rsidRPr="00EE6B95">
        <w:rPr>
          <w:rFonts w:asciiTheme="minorHAnsi" w:hAnsiTheme="minorHAnsi" w:cstheme="minorHAnsi"/>
          <w:sz w:val="18"/>
          <w:szCs w:val="18"/>
        </w:rPr>
        <w:t xml:space="preserve"> JB]</w:t>
      </w:r>
    </w:p>
    <w:p w14:paraId="07039401" w14:textId="011399DB" w:rsidR="003807DF" w:rsidRDefault="00607CC3" w:rsidP="003807DF">
      <w:pPr>
        <w:rPr>
          <w:rFonts w:asciiTheme="minorHAnsi" w:hAnsiTheme="minorHAnsi" w:cstheme="minorHAnsi"/>
          <w:sz w:val="16"/>
        </w:rPr>
      </w:pPr>
      <w:r w:rsidRPr="00EE6B95">
        <w:rPr>
          <w:rFonts w:asciiTheme="minorHAnsi" w:hAnsiTheme="minorHAnsi" w:cstheme="minorHAnsi"/>
          <w:u w:val="single"/>
        </w:rPr>
        <w:t>China</w:t>
      </w:r>
      <w:r w:rsidRPr="00EE6B95">
        <w:rPr>
          <w:rFonts w:asciiTheme="minorHAnsi" w:hAnsiTheme="minorHAnsi" w:cstheme="minorHAnsi"/>
          <w:sz w:val="16"/>
        </w:rPr>
        <w:t xml:space="preserve"> is a “responsible major country” of </w:t>
      </w:r>
      <w:r w:rsidRPr="00EE6B95">
        <w:rPr>
          <w:rFonts w:asciiTheme="minorHAnsi" w:hAnsiTheme="minorHAnsi" w:cstheme="minorHAnsi"/>
          <w:b/>
          <w:bCs/>
          <w:u w:val="single"/>
        </w:rPr>
        <w:t>space activities</w:t>
      </w:r>
      <w:r w:rsidRPr="00EE6B95">
        <w:rPr>
          <w:rFonts w:asciiTheme="minorHAnsi" w:hAnsiTheme="minorHAnsi" w:cstheme="minorHAnsi"/>
          <w:sz w:val="16"/>
        </w:rPr>
        <w:t xml:space="preserve">.96 It should thus take corresponding positions in response to the adoption of the Act. With rapid development of space science and technology, </w:t>
      </w:r>
      <w:r w:rsidRPr="00EE6B95">
        <w:rPr>
          <w:rFonts w:asciiTheme="minorHAnsi" w:hAnsiTheme="minorHAnsi" w:cstheme="minorHAnsi"/>
          <w:b/>
          <w:bCs/>
          <w:highlight w:val="green"/>
          <w:u w:val="single"/>
        </w:rPr>
        <w:t>China</w:t>
      </w:r>
      <w:r w:rsidRPr="00EE6B95">
        <w:rPr>
          <w:rFonts w:asciiTheme="minorHAnsi" w:hAnsiTheme="minorHAnsi" w:cstheme="minorHAnsi"/>
          <w:u w:val="single"/>
        </w:rPr>
        <w:t xml:space="preserve"> will be ready to </w:t>
      </w:r>
      <w:r w:rsidRPr="00EE6B95">
        <w:rPr>
          <w:rFonts w:asciiTheme="minorHAnsi" w:hAnsiTheme="minorHAnsi" w:cstheme="minorHAnsi"/>
          <w:b/>
          <w:bCs/>
          <w:u w:val="single"/>
        </w:rPr>
        <w:t>engage</w:t>
      </w:r>
      <w:r w:rsidRPr="00EE6B95">
        <w:rPr>
          <w:rFonts w:asciiTheme="minorHAnsi" w:hAnsiTheme="minorHAnsi" w:cstheme="minorHAnsi"/>
          <w:u w:val="single"/>
        </w:rPr>
        <w:t xml:space="preserve"> </w:t>
      </w:r>
      <w:r w:rsidRPr="00EE6B95">
        <w:rPr>
          <w:rFonts w:asciiTheme="minorHAnsi" w:hAnsiTheme="minorHAnsi" w:cstheme="minorHAnsi"/>
          <w:highlight w:val="green"/>
          <w:u w:val="single"/>
        </w:rPr>
        <w:t>in</w:t>
      </w:r>
      <w:r w:rsidRPr="00EE6B95">
        <w:rPr>
          <w:rFonts w:asciiTheme="minorHAnsi" w:hAnsiTheme="minorHAnsi" w:cstheme="minorHAnsi"/>
          <w:u w:val="single"/>
        </w:rPr>
        <w:t xml:space="preserve"> the </w:t>
      </w:r>
      <w:r w:rsidRPr="00EE6B95">
        <w:rPr>
          <w:rFonts w:asciiTheme="minorHAnsi" w:hAnsiTheme="minorHAnsi" w:cstheme="minorHAnsi"/>
          <w:highlight w:val="green"/>
          <w:u w:val="single"/>
        </w:rPr>
        <w:t>exploration</w:t>
      </w:r>
      <w:r w:rsidRPr="00EE6B95">
        <w:rPr>
          <w:rFonts w:asciiTheme="minorHAnsi" w:hAnsiTheme="minorHAnsi" w:cstheme="minorHAnsi"/>
          <w:u w:val="single"/>
        </w:rPr>
        <w:t xml:space="preserve"> and </w:t>
      </w:r>
      <w:r w:rsidRPr="00EE6B95">
        <w:rPr>
          <w:rFonts w:asciiTheme="minorHAnsi" w:hAnsiTheme="minorHAnsi" w:cstheme="minorHAnsi"/>
          <w:b/>
          <w:bCs/>
          <w:u w:val="single"/>
        </w:rPr>
        <w:t>utilization of space resources</w:t>
      </w:r>
      <w:r w:rsidRPr="00EE6B95">
        <w:rPr>
          <w:rFonts w:asciiTheme="minorHAnsi" w:hAnsiTheme="minorHAnsi" w:cstheme="minorHAnsi"/>
          <w:sz w:val="16"/>
        </w:rPr>
        <w:t xml:space="preserve"> </w:t>
      </w:r>
      <w:proofErr w:type="gramStart"/>
      <w:r w:rsidRPr="00EE6B95">
        <w:rPr>
          <w:rFonts w:asciiTheme="minorHAnsi" w:hAnsiTheme="minorHAnsi" w:cstheme="minorHAnsi"/>
          <w:sz w:val="16"/>
        </w:rPr>
        <w:t>in the near future</w:t>
      </w:r>
      <w:proofErr w:type="gramEnd"/>
      <w:r w:rsidRPr="00EE6B95">
        <w:rPr>
          <w:rFonts w:asciiTheme="minorHAnsi" w:hAnsiTheme="minorHAnsi" w:cstheme="minorHAnsi"/>
          <w:sz w:val="16"/>
        </w:rPr>
        <w:t xml:space="preserve">.97 </w:t>
      </w:r>
      <w:r w:rsidRPr="00EE6B95">
        <w:rPr>
          <w:rFonts w:asciiTheme="minorHAnsi" w:hAnsiTheme="minorHAnsi" w:cstheme="minorHAnsi"/>
          <w:u w:val="single"/>
        </w:rPr>
        <w:t>Space resources have high value</w:t>
      </w:r>
      <w:r w:rsidRPr="00EE6B95">
        <w:rPr>
          <w:rFonts w:asciiTheme="minorHAnsi" w:hAnsiTheme="minorHAnsi" w:cstheme="minorHAnsi"/>
          <w:sz w:val="16"/>
        </w:rPr>
        <w:t xml:space="preserve"> but limited quantity. </w:t>
      </w:r>
      <w:r w:rsidRPr="00EE6B95">
        <w:rPr>
          <w:rFonts w:asciiTheme="minorHAnsi" w:hAnsiTheme="minorHAnsi" w:cstheme="minorHAnsi"/>
          <w:highlight w:val="green"/>
          <w:u w:val="single"/>
        </w:rPr>
        <w:t xml:space="preserve">As </w:t>
      </w:r>
      <w:r w:rsidRPr="00EE6B95">
        <w:rPr>
          <w:rFonts w:asciiTheme="minorHAnsi" w:hAnsiTheme="minorHAnsi" w:cstheme="minorHAnsi"/>
          <w:b/>
          <w:bCs/>
          <w:highlight w:val="green"/>
          <w:u w:val="single"/>
        </w:rPr>
        <w:t>space</w:t>
      </w:r>
      <w:r w:rsidRPr="00EE6B95">
        <w:rPr>
          <w:rFonts w:asciiTheme="minorHAnsi" w:hAnsiTheme="minorHAnsi" w:cstheme="minorHAnsi"/>
          <w:b/>
          <w:bCs/>
          <w:u w:val="single"/>
        </w:rPr>
        <w:t xml:space="preserve"> science</w:t>
      </w:r>
      <w:r w:rsidRPr="00EE6B95">
        <w:rPr>
          <w:rFonts w:asciiTheme="minorHAnsi" w:hAnsiTheme="minorHAnsi" w:cstheme="minorHAnsi"/>
          <w:u w:val="single"/>
        </w:rPr>
        <w:t xml:space="preserve"> and </w:t>
      </w:r>
      <w:r w:rsidRPr="00EE6B95">
        <w:rPr>
          <w:rFonts w:asciiTheme="minorHAnsi" w:hAnsiTheme="minorHAnsi" w:cstheme="minorHAnsi"/>
          <w:highlight w:val="green"/>
          <w:u w:val="single"/>
        </w:rPr>
        <w:t xml:space="preserve">technology </w:t>
      </w:r>
      <w:r w:rsidRPr="00EE6B95">
        <w:rPr>
          <w:rFonts w:asciiTheme="minorHAnsi" w:hAnsiTheme="minorHAnsi" w:cstheme="minorHAnsi"/>
          <w:b/>
          <w:bCs/>
          <w:highlight w:val="green"/>
          <w:u w:val="single"/>
        </w:rPr>
        <w:t>for</w:t>
      </w:r>
      <w:r w:rsidRPr="00EE6B95">
        <w:rPr>
          <w:rFonts w:asciiTheme="minorHAnsi" w:hAnsiTheme="minorHAnsi" w:cstheme="minorHAnsi"/>
          <w:highlight w:val="green"/>
          <w:u w:val="single"/>
        </w:rPr>
        <w:t xml:space="preserve"> exploring</w:t>
      </w:r>
      <w:r w:rsidRPr="00EE6B95">
        <w:rPr>
          <w:rFonts w:asciiTheme="minorHAnsi" w:hAnsiTheme="minorHAnsi" w:cstheme="minorHAnsi"/>
          <w:u w:val="single"/>
        </w:rPr>
        <w:t xml:space="preserve"> and </w:t>
      </w:r>
      <w:r w:rsidRPr="00EE6B95">
        <w:rPr>
          <w:rFonts w:asciiTheme="minorHAnsi" w:hAnsiTheme="minorHAnsi" w:cstheme="minorHAnsi"/>
          <w:b/>
          <w:bCs/>
          <w:u w:val="single"/>
        </w:rPr>
        <w:t>utilizing</w:t>
      </w:r>
      <w:r w:rsidRPr="00EE6B95">
        <w:rPr>
          <w:rFonts w:asciiTheme="minorHAnsi" w:hAnsiTheme="minorHAnsi" w:cstheme="minorHAnsi"/>
          <w:u w:val="single"/>
        </w:rPr>
        <w:t xml:space="preserve"> those </w:t>
      </w:r>
      <w:r w:rsidRPr="00EE6B95">
        <w:rPr>
          <w:rFonts w:asciiTheme="minorHAnsi" w:hAnsiTheme="minorHAnsi" w:cstheme="minorHAnsi"/>
          <w:highlight w:val="green"/>
          <w:u w:val="single"/>
        </w:rPr>
        <w:t xml:space="preserve">space </w:t>
      </w:r>
      <w:r w:rsidRPr="00EE6B95">
        <w:rPr>
          <w:rFonts w:asciiTheme="minorHAnsi" w:hAnsiTheme="minorHAnsi" w:cstheme="minorHAnsi"/>
          <w:b/>
          <w:bCs/>
          <w:highlight w:val="green"/>
          <w:u w:val="single"/>
        </w:rPr>
        <w:t>resources</w:t>
      </w:r>
      <w:r w:rsidRPr="00EE6B95">
        <w:rPr>
          <w:rFonts w:asciiTheme="minorHAnsi" w:hAnsiTheme="minorHAnsi" w:cstheme="minorHAnsi"/>
          <w:highlight w:val="green"/>
          <w:u w:val="single"/>
        </w:rPr>
        <w:t xml:space="preserve"> may be used for</w:t>
      </w:r>
      <w:r w:rsidRPr="00EE6B95">
        <w:rPr>
          <w:rFonts w:asciiTheme="minorHAnsi" w:hAnsiTheme="minorHAnsi" w:cstheme="minorHAnsi"/>
          <w:u w:val="single"/>
        </w:rPr>
        <w:t xml:space="preserve"> both </w:t>
      </w:r>
      <w:r w:rsidRPr="00EE6B95">
        <w:rPr>
          <w:rFonts w:asciiTheme="minorHAnsi" w:hAnsiTheme="minorHAnsi" w:cstheme="minorHAnsi"/>
          <w:b/>
          <w:bCs/>
          <w:u w:val="single"/>
        </w:rPr>
        <w:t>civilian</w:t>
      </w:r>
      <w:r w:rsidRPr="00EE6B95">
        <w:rPr>
          <w:rFonts w:asciiTheme="minorHAnsi" w:hAnsiTheme="minorHAnsi" w:cstheme="minorHAnsi"/>
          <w:u w:val="single"/>
        </w:rPr>
        <w:t xml:space="preserve"> and </w:t>
      </w:r>
      <w:r w:rsidRPr="00EE6B95">
        <w:rPr>
          <w:rFonts w:asciiTheme="minorHAnsi" w:hAnsiTheme="minorHAnsi" w:cstheme="minorHAnsi"/>
          <w:b/>
          <w:bCs/>
          <w:highlight w:val="green"/>
          <w:u w:val="single"/>
        </w:rPr>
        <w:t>military purposes</w:t>
      </w:r>
      <w:r w:rsidRPr="00EE6B95">
        <w:rPr>
          <w:rFonts w:asciiTheme="minorHAnsi" w:hAnsiTheme="minorHAnsi" w:cstheme="minorHAnsi"/>
          <w:highlight w:val="green"/>
          <w:u w:val="single"/>
        </w:rPr>
        <w:t>, it is necessary for China to</w:t>
      </w:r>
      <w:r w:rsidRPr="00EE6B95">
        <w:rPr>
          <w:rFonts w:asciiTheme="minorHAnsi" w:hAnsiTheme="minorHAnsi" w:cstheme="minorHAnsi"/>
          <w:u w:val="single"/>
        </w:rPr>
        <w:t xml:space="preserve"> firmly </w:t>
      </w:r>
      <w:r w:rsidRPr="00EE6B95">
        <w:rPr>
          <w:rFonts w:asciiTheme="minorHAnsi" w:hAnsiTheme="minorHAnsi" w:cstheme="minorHAnsi"/>
          <w:b/>
          <w:bCs/>
          <w:highlight w:val="green"/>
          <w:u w:val="single"/>
        </w:rPr>
        <w:t>refute</w:t>
      </w:r>
      <w:r w:rsidRPr="00EE6B95">
        <w:rPr>
          <w:rFonts w:asciiTheme="minorHAnsi" w:hAnsiTheme="minorHAnsi" w:cstheme="minorHAnsi"/>
          <w:highlight w:val="green"/>
          <w:u w:val="single"/>
        </w:rPr>
        <w:t xml:space="preserve"> the </w:t>
      </w:r>
      <w:r w:rsidRPr="00EE6B95">
        <w:rPr>
          <w:rFonts w:asciiTheme="minorHAnsi" w:hAnsiTheme="minorHAnsi" w:cstheme="minorHAnsi"/>
          <w:b/>
          <w:bCs/>
          <w:highlight w:val="green"/>
          <w:u w:val="single"/>
        </w:rPr>
        <w:t>legality of granting private entities</w:t>
      </w:r>
      <w:r w:rsidRPr="00EE6B95">
        <w:rPr>
          <w:rFonts w:asciiTheme="minorHAnsi" w:hAnsiTheme="minorHAnsi" w:cstheme="minorHAnsi"/>
          <w:u w:val="single"/>
        </w:rPr>
        <w:t xml:space="preserve"> the right of </w:t>
      </w:r>
      <w:r w:rsidRPr="00EE6B95">
        <w:rPr>
          <w:rFonts w:asciiTheme="minorHAnsi" w:hAnsiTheme="minorHAnsi" w:cstheme="minorHAnsi"/>
          <w:b/>
          <w:bCs/>
          <w:highlight w:val="green"/>
          <w:u w:val="single"/>
        </w:rPr>
        <w:t>appropriation over space resources</w:t>
      </w:r>
      <w:r w:rsidRPr="00EE6B95">
        <w:rPr>
          <w:rFonts w:asciiTheme="minorHAnsi" w:hAnsiTheme="minorHAnsi" w:cstheme="minorHAnsi"/>
          <w:u w:val="single"/>
        </w:rPr>
        <w:t xml:space="preserve"> for global common interest</w:t>
      </w:r>
      <w:r w:rsidRPr="00EE6B95">
        <w:rPr>
          <w:rFonts w:asciiTheme="minorHAnsi" w:hAnsiTheme="minorHAnsi" w:cstheme="minorHAnsi"/>
          <w:sz w:val="16"/>
        </w:rPr>
        <w:t xml:space="preserve">. In addition, </w:t>
      </w:r>
      <w:r w:rsidRPr="00EE6B95">
        <w:rPr>
          <w:rFonts w:asciiTheme="minorHAnsi" w:hAnsiTheme="minorHAnsi" w:cstheme="minorHAnsi"/>
          <w:u w:val="single"/>
        </w:rPr>
        <w:t xml:space="preserve">China should </w:t>
      </w:r>
      <w:r w:rsidRPr="00EE6B95">
        <w:rPr>
          <w:rFonts w:asciiTheme="minorHAnsi" w:hAnsiTheme="minorHAnsi" w:cstheme="minorHAnsi"/>
          <w:b/>
          <w:bCs/>
          <w:u w:val="single"/>
        </w:rPr>
        <w:t>not</w:t>
      </w:r>
      <w:r w:rsidRPr="00EE6B95">
        <w:rPr>
          <w:rFonts w:asciiTheme="minorHAnsi" w:hAnsiTheme="minorHAnsi" w:cstheme="minorHAnsi"/>
          <w:u w:val="single"/>
        </w:rPr>
        <w:t xml:space="preserve"> follow</w:t>
      </w:r>
      <w:r w:rsidRPr="00EE6B95">
        <w:rPr>
          <w:rFonts w:asciiTheme="minorHAnsi" w:hAnsiTheme="minorHAnsi" w:cstheme="minorHAnsi"/>
          <w:sz w:val="16"/>
        </w:rPr>
        <w:t xml:space="preserve"> the </w:t>
      </w:r>
      <w:r w:rsidRPr="00EE6B95">
        <w:rPr>
          <w:rFonts w:asciiTheme="minorHAnsi" w:hAnsiTheme="minorHAnsi" w:cstheme="minorHAnsi"/>
          <w:b/>
          <w:bCs/>
          <w:u w:val="single"/>
        </w:rPr>
        <w:t>unilateral approach</w:t>
      </w:r>
      <w:r w:rsidRPr="00EE6B95">
        <w:rPr>
          <w:rFonts w:asciiTheme="minorHAnsi" w:hAnsiTheme="minorHAnsi" w:cstheme="minorHAnsi"/>
          <w:u w:val="single"/>
        </w:rPr>
        <w:t xml:space="preserve"> of appropriating space resources</w:t>
      </w:r>
      <w:r w:rsidRPr="00EE6B95">
        <w:rPr>
          <w:rFonts w:asciiTheme="minorHAnsi" w:hAnsiTheme="minorHAnsi" w:cstheme="minorHAnsi"/>
          <w:sz w:val="16"/>
        </w:rPr>
        <w:t xml:space="preserve">. Instead, it should actively </w:t>
      </w:r>
      <w:r w:rsidRPr="00EE6B95">
        <w:rPr>
          <w:rFonts w:asciiTheme="minorHAnsi" w:hAnsiTheme="minorHAnsi" w:cstheme="minorHAnsi"/>
          <w:u w:val="single"/>
        </w:rPr>
        <w:t>promote the improvement of the existing space legal regime</w:t>
      </w:r>
      <w:r w:rsidRPr="00EE6B95">
        <w:rPr>
          <w:rFonts w:asciiTheme="minorHAnsi" w:hAnsiTheme="minorHAnsi" w:cstheme="minorHAnsi"/>
          <w:sz w:val="16"/>
        </w:rPr>
        <w:t xml:space="preserve">, taking the leading role in </w:t>
      </w:r>
      <w:r w:rsidRPr="00EE6B95">
        <w:rPr>
          <w:rFonts w:asciiTheme="minorHAnsi" w:hAnsiTheme="minorHAnsi" w:cstheme="minorHAnsi"/>
          <w:highlight w:val="green"/>
          <w:u w:val="single"/>
        </w:rPr>
        <w:t xml:space="preserve">establishing an </w:t>
      </w:r>
      <w:r w:rsidRPr="00EE6B95">
        <w:rPr>
          <w:rFonts w:asciiTheme="minorHAnsi" w:hAnsiTheme="minorHAnsi" w:cstheme="minorHAnsi"/>
          <w:b/>
          <w:bCs/>
          <w:highlight w:val="green"/>
          <w:u w:val="single"/>
        </w:rPr>
        <w:t>international mechanism</w:t>
      </w:r>
      <w:r w:rsidRPr="00EE6B95">
        <w:rPr>
          <w:rFonts w:asciiTheme="minorHAnsi" w:hAnsiTheme="minorHAnsi" w:cstheme="minorHAnsi"/>
          <w:highlight w:val="green"/>
          <w:u w:val="single"/>
        </w:rPr>
        <w:t xml:space="preserve"> governing</w:t>
      </w:r>
      <w:r w:rsidRPr="00EE6B95">
        <w:rPr>
          <w:rFonts w:asciiTheme="minorHAnsi" w:hAnsiTheme="minorHAnsi" w:cstheme="minorHAnsi"/>
          <w:u w:val="single"/>
        </w:rPr>
        <w:t xml:space="preserve"> the exploration and </w:t>
      </w:r>
      <w:r w:rsidRPr="00EE6B95">
        <w:rPr>
          <w:rFonts w:asciiTheme="minorHAnsi" w:hAnsiTheme="minorHAnsi" w:cstheme="minorHAnsi"/>
          <w:b/>
          <w:bCs/>
          <w:highlight w:val="green"/>
          <w:u w:val="single"/>
        </w:rPr>
        <w:t>utilization of space resources</w:t>
      </w:r>
      <w:r w:rsidRPr="00EE6B95">
        <w:rPr>
          <w:rFonts w:asciiTheme="minorHAnsi" w:hAnsiTheme="minorHAnsi" w:cstheme="minorHAnsi"/>
          <w:sz w:val="16"/>
        </w:rPr>
        <w:t xml:space="preserve">. In this process, China should take </w:t>
      </w:r>
      <w:r w:rsidRPr="00EE6B95">
        <w:rPr>
          <w:rFonts w:asciiTheme="minorHAnsi" w:hAnsiTheme="minorHAnsi" w:cstheme="minorHAnsi"/>
          <w:u w:val="single"/>
        </w:rPr>
        <w:t>full account of due interests of the whole international community in the exploration and utilization of space resources, as well as maintain the international rule of law for the peace and security of outer space</w:t>
      </w:r>
      <w:r w:rsidRPr="00EE6B95">
        <w:rPr>
          <w:rFonts w:asciiTheme="minorHAnsi" w:hAnsiTheme="minorHAnsi" w:cstheme="minorHAnsi"/>
          <w:sz w:val="16"/>
        </w:rPr>
        <w:t xml:space="preserve">.98 </w:t>
      </w:r>
      <w:r w:rsidRPr="002B4F5E">
        <w:t>On the domestic level, meanwhile, China is in the process of drafting its national space law which will provide legal basis for the space industry.</w:t>
      </w:r>
      <w:r w:rsidRPr="00607CC3">
        <w:rPr>
          <w:u w:val="single"/>
        </w:rPr>
        <w:t xml:space="preserve">99 </w:t>
      </w:r>
      <w:r w:rsidRPr="00607CC3">
        <w:rPr>
          <w:highlight w:val="cyan"/>
          <w:u w:val="single"/>
        </w:rPr>
        <w:t>This law is expected to clarify</w:t>
      </w:r>
      <w:r w:rsidRPr="00607CC3">
        <w:rPr>
          <w:u w:val="single"/>
        </w:rPr>
        <w:t xml:space="preserve"> the legal status of space resources, </w:t>
      </w:r>
      <w:r w:rsidRPr="00607CC3">
        <w:rPr>
          <w:highlight w:val="cyan"/>
          <w:u w:val="single"/>
        </w:rPr>
        <w:t>the attribution of</w:t>
      </w:r>
      <w:r w:rsidRPr="00607CC3">
        <w:rPr>
          <w:u w:val="single"/>
        </w:rPr>
        <w:t xml:space="preserve"> the right of </w:t>
      </w:r>
      <w:r w:rsidRPr="00607CC3">
        <w:rPr>
          <w:highlight w:val="cyan"/>
          <w:u w:val="single"/>
        </w:rPr>
        <w:t>appropriation</w:t>
      </w:r>
      <w:r w:rsidRPr="00607CC3">
        <w:rPr>
          <w:u w:val="single"/>
        </w:rPr>
        <w:t xml:space="preserve">, the right to use and profits over space resources, and the rules for the exploration and utilization of space resources </w:t>
      </w:r>
      <w:r w:rsidRPr="00607CC3">
        <w:rPr>
          <w:b/>
          <w:bCs/>
          <w:highlight w:val="cyan"/>
          <w:u w:val="single"/>
        </w:rPr>
        <w:t>by both governmental and private entities</w:t>
      </w:r>
      <w:r w:rsidRPr="00607CC3">
        <w:rPr>
          <w:rFonts w:asciiTheme="minorHAnsi" w:hAnsiTheme="minorHAnsi" w:cstheme="minorHAnsi"/>
          <w:sz w:val="16"/>
          <w:u w:val="single"/>
        </w:rPr>
        <w:t>. On the international law level, China should play a more active role in the international space law</w:t>
      </w:r>
      <w:r w:rsidRPr="00EE6B95">
        <w:rPr>
          <w:rFonts w:asciiTheme="minorHAnsi" w:hAnsiTheme="minorHAnsi" w:cstheme="minorHAnsi"/>
          <w:sz w:val="16"/>
        </w:rPr>
        <w:t xml:space="preserve">-making process regarding space commercialization and privatization.100 In this course, </w:t>
      </w:r>
      <w:r w:rsidRPr="00EE6B95">
        <w:rPr>
          <w:rFonts w:asciiTheme="minorHAnsi" w:hAnsiTheme="minorHAnsi" w:cstheme="minorHAnsi"/>
          <w:highlight w:val="green"/>
          <w:u w:val="single"/>
        </w:rPr>
        <w:t>China</w:t>
      </w:r>
      <w:r w:rsidRPr="00EE6B95">
        <w:rPr>
          <w:rFonts w:asciiTheme="minorHAnsi" w:hAnsiTheme="minorHAnsi" w:cstheme="minorHAnsi"/>
          <w:sz w:val="16"/>
        </w:rPr>
        <w:t xml:space="preserve"> is willing to </w:t>
      </w:r>
      <w:r w:rsidRPr="00EE6B95">
        <w:rPr>
          <w:rFonts w:asciiTheme="minorHAnsi" w:hAnsiTheme="minorHAnsi" w:cstheme="minorHAnsi"/>
          <w:b/>
          <w:bCs/>
          <w:highlight w:val="green"/>
          <w:u w:val="single"/>
        </w:rPr>
        <w:t>establish</w:t>
      </w:r>
      <w:r w:rsidRPr="00EE6B95">
        <w:rPr>
          <w:rFonts w:asciiTheme="minorHAnsi" w:hAnsiTheme="minorHAnsi" w:cstheme="minorHAnsi"/>
          <w:highlight w:val="green"/>
          <w:u w:val="single"/>
        </w:rPr>
        <w:t xml:space="preserve"> a </w:t>
      </w:r>
      <w:r w:rsidRPr="00EE6B95">
        <w:rPr>
          <w:rFonts w:asciiTheme="minorHAnsi" w:hAnsiTheme="minorHAnsi" w:cstheme="minorHAnsi"/>
          <w:b/>
          <w:bCs/>
          <w:highlight w:val="green"/>
          <w:u w:val="single"/>
        </w:rPr>
        <w:t>global governance</w:t>
      </w:r>
      <w:r w:rsidRPr="00EE6B95">
        <w:rPr>
          <w:rFonts w:asciiTheme="minorHAnsi" w:hAnsiTheme="minorHAnsi" w:cstheme="minorHAnsi"/>
          <w:u w:val="single"/>
        </w:rPr>
        <w:t xml:space="preserve"> mechanism </w:t>
      </w:r>
      <w:r w:rsidRPr="00EE6B95">
        <w:rPr>
          <w:rFonts w:asciiTheme="minorHAnsi" w:hAnsiTheme="minorHAnsi" w:cstheme="minorHAnsi"/>
          <w:highlight w:val="green"/>
          <w:u w:val="single"/>
        </w:rPr>
        <w:t>for space exploration</w:t>
      </w:r>
      <w:r w:rsidRPr="00EE6B95">
        <w:rPr>
          <w:rFonts w:asciiTheme="minorHAnsi" w:hAnsiTheme="minorHAnsi" w:cstheme="minorHAnsi"/>
          <w:u w:val="single"/>
        </w:rPr>
        <w:t xml:space="preserve"> and utilization</w:t>
      </w:r>
      <w:r w:rsidRPr="00EE6B95">
        <w:rPr>
          <w:rFonts w:asciiTheme="minorHAnsi" w:hAnsiTheme="minorHAnsi" w:cstheme="minorHAnsi"/>
          <w:sz w:val="16"/>
        </w:rPr>
        <w:t>. This part will focus on an international mechanism for the space mining activities.</w:t>
      </w:r>
    </w:p>
    <w:p w14:paraId="6802117E" w14:textId="3A8B1449" w:rsidR="003807DF" w:rsidRDefault="003807DF" w:rsidP="003807DF">
      <w:pPr>
        <w:pStyle w:val="Heading3"/>
      </w:pPr>
      <w:r>
        <w:lastRenderedPageBreak/>
        <w:t>Russia</w:t>
      </w:r>
    </w:p>
    <w:p w14:paraId="0CB74554" w14:textId="77777777" w:rsidR="003807DF" w:rsidRPr="00505EDF" w:rsidRDefault="003807DF" w:rsidP="003807DF">
      <w:pPr>
        <w:pStyle w:val="Heading4"/>
        <w:rPr>
          <w:rFonts w:cs="Arial"/>
          <w:b w:val="0"/>
          <w:bCs w:val="0"/>
        </w:rPr>
      </w:pPr>
      <w:r>
        <w:rPr>
          <w:rFonts w:cs="Arial"/>
        </w:rPr>
        <w:t xml:space="preserve">No space escalation. </w:t>
      </w:r>
    </w:p>
    <w:p w14:paraId="6DEB6328" w14:textId="77777777" w:rsidR="003807DF" w:rsidRPr="00F35F0D" w:rsidRDefault="003807DF" w:rsidP="003807D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496152E" w14:textId="29B7789C" w:rsidR="003807DF" w:rsidRPr="003807DF" w:rsidRDefault="003807DF" w:rsidP="003807DF">
      <w:pPr>
        <w:rPr>
          <w:sz w:val="16"/>
        </w:rPr>
      </w:pPr>
      <w:r w:rsidRPr="00F35F0D">
        <w:rPr>
          <w:sz w:val="16"/>
        </w:rPr>
        <w:t xml:space="preserve">Fourth, </w:t>
      </w:r>
      <w:r w:rsidRPr="00F35F0D">
        <w:rPr>
          <w:u w:val="single"/>
        </w:rPr>
        <w:t xml:space="preserve">the </w:t>
      </w:r>
      <w:r w:rsidRPr="00FE3852">
        <w:rPr>
          <w:rStyle w:val="Emphasis"/>
          <w:highlight w:val="yellow"/>
        </w:rPr>
        <w:t>ubiquity</w:t>
      </w:r>
      <w:r w:rsidRPr="00FE3852">
        <w:rPr>
          <w:highlight w:val="yellow"/>
          <w:u w:val="single"/>
        </w:rPr>
        <w:t xml:space="preserve"> of </w:t>
      </w:r>
      <w:r w:rsidRPr="00FE3852">
        <w:rPr>
          <w:rStyle w:val="Emphasis"/>
          <w:highlight w:val="yellow"/>
        </w:rPr>
        <w:t>space infrastructure</w:t>
      </w:r>
      <w:r w:rsidRPr="00FE3852">
        <w:rPr>
          <w:highlight w:val="yellow"/>
          <w:u w:val="single"/>
        </w:rPr>
        <w:t xml:space="preserve"> and</w:t>
      </w:r>
      <w:r w:rsidRPr="00F35F0D">
        <w:rPr>
          <w:sz w:val="16"/>
        </w:rPr>
        <w:t xml:space="preserve"> the </w:t>
      </w:r>
      <w:r w:rsidRPr="00FE3852">
        <w:rPr>
          <w:rStyle w:val="Emphasis"/>
          <w:highlight w:val="yellow"/>
        </w:rPr>
        <w:t>fragility</w:t>
      </w:r>
      <w:r w:rsidRPr="00FE3852">
        <w:rPr>
          <w:sz w:val="16"/>
          <w:highlight w:val="yellow"/>
        </w:rPr>
        <w:t xml:space="preserve"> </w:t>
      </w:r>
      <w:r w:rsidRPr="00FE3852">
        <w:rPr>
          <w:highlight w:val="yellow"/>
          <w:u w:val="single"/>
        </w:rPr>
        <w:t>of</w:t>
      </w:r>
      <w:r w:rsidRPr="00F35F0D">
        <w:rPr>
          <w:u w:val="single"/>
        </w:rPr>
        <w:t xml:space="preserve"> the </w:t>
      </w:r>
      <w:r w:rsidRPr="00FE3852">
        <w:rPr>
          <w:highlight w:val="yellow"/>
          <w:u w:val="single"/>
        </w:rPr>
        <w:t>space</w:t>
      </w:r>
      <w:r w:rsidRPr="00F35F0D">
        <w:rPr>
          <w:u w:val="single"/>
        </w:rPr>
        <w:t xml:space="preserve"> environment may </w:t>
      </w:r>
      <w:r w:rsidRPr="00FE3852">
        <w:rPr>
          <w:highlight w:val="yellow"/>
          <w:u w:val="single"/>
        </w:rPr>
        <w:t>create</w:t>
      </w:r>
      <w:r w:rsidRPr="00F35F0D">
        <w:rPr>
          <w:sz w:val="16"/>
        </w:rPr>
        <w:t xml:space="preserve"> a degree of </w:t>
      </w:r>
      <w:r w:rsidRPr="00FE3852">
        <w:rPr>
          <w:rStyle w:val="Emphasis"/>
          <w:highlight w:val="yellow"/>
        </w:rPr>
        <w:t>existential deterrence</w:t>
      </w:r>
      <w:r w:rsidRPr="00F35F0D">
        <w:rPr>
          <w:sz w:val="16"/>
        </w:rPr>
        <w:t xml:space="preserve">. </w:t>
      </w:r>
      <w:r w:rsidRPr="00F35F0D">
        <w:rPr>
          <w:u w:val="single"/>
        </w:rPr>
        <w:t xml:space="preserve">As </w:t>
      </w:r>
      <w:r w:rsidRPr="00FE3852">
        <w:rPr>
          <w:highlight w:val="yellow"/>
          <w:u w:val="single"/>
        </w:rPr>
        <w:t xml:space="preserve">space is </w:t>
      </w:r>
      <w:r w:rsidRPr="00FE3852">
        <w:rPr>
          <w:rStyle w:val="Emphasis"/>
          <w:highlight w:val="yellow"/>
        </w:rPr>
        <w:t>so useful</w:t>
      </w:r>
      <w:r w:rsidRPr="00FE3852">
        <w:rPr>
          <w:highlight w:val="yellow"/>
          <w:u w:val="single"/>
        </w:rPr>
        <w:t xml:space="preserve"> to</w:t>
      </w:r>
      <w:r w:rsidRPr="00F35F0D">
        <w:rPr>
          <w:u w:val="single"/>
        </w:rPr>
        <w:t xml:space="preserve"> modern </w:t>
      </w:r>
      <w:r w:rsidRPr="00FE3852">
        <w:rPr>
          <w:highlight w:val="yellow"/>
          <w:u w:val="single"/>
        </w:rPr>
        <w:t>economies and military forces</w:t>
      </w:r>
      <w:r w:rsidRPr="00F35F0D">
        <w:rPr>
          <w:u w:val="single"/>
        </w:rPr>
        <w:t xml:space="preserve">, a large-scale </w:t>
      </w:r>
      <w:r w:rsidRPr="00FE3852">
        <w:rPr>
          <w:highlight w:val="yellow"/>
          <w:u w:val="single"/>
        </w:rPr>
        <w:t>disruption</w:t>
      </w:r>
      <w:r w:rsidRPr="00F35F0D">
        <w:rPr>
          <w:u w:val="single"/>
        </w:rPr>
        <w:t xml:space="preserve"> of space infrastructure </w:t>
      </w:r>
      <w:r w:rsidRPr="00FE3852">
        <w:rPr>
          <w:highlight w:val="yellow"/>
          <w:u w:val="single"/>
        </w:rPr>
        <w:t xml:space="preserve">may be so </w:t>
      </w:r>
      <w:r w:rsidRPr="00FE3852">
        <w:rPr>
          <w:rStyle w:val="Emphasis"/>
          <w:highlight w:val="yellow"/>
        </w:rPr>
        <w:t>intuitively escalatory</w:t>
      </w:r>
      <w:r w:rsidRPr="00F35F0D">
        <w:rPr>
          <w:sz w:val="16"/>
        </w:rPr>
        <w:t xml:space="preserve"> </w:t>
      </w:r>
      <w:r w:rsidRPr="00F35F0D">
        <w:rPr>
          <w:u w:val="single"/>
        </w:rPr>
        <w:t xml:space="preserve">to decision-makers </w:t>
      </w:r>
      <w:r w:rsidRPr="00FE3852">
        <w:rPr>
          <w:highlight w:val="yellow"/>
          <w:u w:val="single"/>
        </w:rPr>
        <w:t>that there may be</w:t>
      </w:r>
      <w:r w:rsidRPr="00F35F0D">
        <w:rPr>
          <w:sz w:val="16"/>
        </w:rPr>
        <w:t xml:space="preserve"> a </w:t>
      </w:r>
      <w:r w:rsidRPr="00FE3852">
        <w:rPr>
          <w:rStyle w:val="Emphasis"/>
          <w:highlight w:val="yellow"/>
        </w:rPr>
        <w:t>natural caution</w:t>
      </w:r>
      <w:r w:rsidRPr="00FE3852">
        <w:rPr>
          <w:sz w:val="16"/>
          <w:highlight w:val="yellow"/>
        </w:rPr>
        <w:t xml:space="preserve"> </w:t>
      </w:r>
      <w:r w:rsidRPr="00FE3852">
        <w:rPr>
          <w:highlight w:val="yellow"/>
          <w:u w:val="single"/>
        </w:rPr>
        <w:t>against</w:t>
      </w:r>
      <w:r w:rsidRPr="00F35F0D">
        <w:rPr>
          <w:u w:val="single"/>
        </w:rPr>
        <w:t xml:space="preserve"> a wholesale </w:t>
      </w:r>
      <w:r w:rsidRPr="00FE3852">
        <w:rPr>
          <w:highlight w:val="yellow"/>
          <w:u w:val="single"/>
        </w:rPr>
        <w:t>assault on</w:t>
      </w:r>
      <w:r w:rsidRPr="00F35F0D">
        <w:rPr>
          <w:sz w:val="16"/>
        </w:rPr>
        <w:t xml:space="preserve"> a state’s entire </w:t>
      </w:r>
      <w:r w:rsidRPr="00FE3852">
        <w:rPr>
          <w:highlight w:val="yellow"/>
          <w:u w:val="single"/>
        </w:rPr>
        <w:t>space</w:t>
      </w:r>
      <w:r w:rsidRPr="00F35F0D">
        <w:rPr>
          <w:u w:val="single"/>
        </w:rPr>
        <w:t xml:space="preserve"> </w:t>
      </w:r>
      <w:r w:rsidRPr="00FE3852">
        <w:rPr>
          <w:highlight w:val="yellow"/>
          <w:u w:val="single"/>
        </w:rPr>
        <w:t>capabilities</w:t>
      </w:r>
      <w:r w:rsidRPr="00FE3852">
        <w:rPr>
          <w:sz w:val="16"/>
          <w:highlight w:val="yellow"/>
        </w:rPr>
        <w:t xml:space="preserve"> </w:t>
      </w:r>
      <w:r w:rsidRPr="00FE3852">
        <w:rPr>
          <w:highlight w:val="yellow"/>
          <w:u w:val="single"/>
        </w:rPr>
        <w:t>because</w:t>
      </w:r>
      <w:r w:rsidRPr="00F35F0D">
        <w:rPr>
          <w:sz w:val="16"/>
        </w:rPr>
        <w:t xml:space="preserve"> the </w:t>
      </w:r>
      <w:r w:rsidRPr="00FE3852">
        <w:rPr>
          <w:highlight w:val="yellow"/>
          <w:u w:val="single"/>
        </w:rPr>
        <w:t>consequences</w:t>
      </w:r>
      <w:r w:rsidRPr="00F35F0D">
        <w:rPr>
          <w:sz w:val="16"/>
        </w:rPr>
        <w:t xml:space="preserve"> of doing so </w:t>
      </w:r>
      <w:r w:rsidRPr="00FE3852">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E3852">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E3852">
        <w:rPr>
          <w:highlight w:val="yellow"/>
          <w:u w:val="single"/>
        </w:rPr>
        <w:t xml:space="preserve">problem of </w:t>
      </w:r>
      <w:r w:rsidRPr="00FE3852">
        <w:rPr>
          <w:rStyle w:val="Emphasis"/>
          <w:highlight w:val="yellow"/>
        </w:rPr>
        <w:t>space debris</w:t>
      </w:r>
      <w:r w:rsidRPr="00F35F0D">
        <w:rPr>
          <w:sz w:val="16"/>
        </w:rPr>
        <w:t xml:space="preserve"> and the political-legal hurdles to conducting debris clean-up operations </w:t>
      </w:r>
      <w:r w:rsidRPr="00FE3852">
        <w:rPr>
          <w:highlight w:val="yellow"/>
          <w:u w:val="single"/>
        </w:rPr>
        <w:t>mean</w:t>
      </w:r>
      <w:r w:rsidRPr="00F35F0D">
        <w:rPr>
          <w:sz w:val="16"/>
        </w:rPr>
        <w:t xml:space="preserve"> that even a handful of </w:t>
      </w:r>
      <w:r w:rsidRPr="00FE3852">
        <w:rPr>
          <w:highlight w:val="yellow"/>
          <w:u w:val="single"/>
        </w:rPr>
        <w:t>explosive events</w:t>
      </w:r>
      <w:r w:rsidRPr="00F35F0D">
        <w:rPr>
          <w:u w:val="single"/>
        </w:rPr>
        <w:t xml:space="preserve"> in space </w:t>
      </w:r>
      <w:r w:rsidRPr="00FE3852">
        <w:rPr>
          <w:highlight w:val="yellow"/>
          <w:u w:val="single"/>
        </w:rPr>
        <w:t>can render a region of</w:t>
      </w:r>
      <w:r w:rsidRPr="00F35F0D">
        <w:rPr>
          <w:u w:val="single"/>
        </w:rPr>
        <w:t xml:space="preserve"> Earth </w:t>
      </w:r>
      <w:r w:rsidRPr="00FE3852">
        <w:rPr>
          <w:highlight w:val="yellow"/>
          <w:u w:val="single"/>
        </w:rPr>
        <w:t>orbit unusable</w:t>
      </w:r>
      <w:r w:rsidRPr="00F35F0D">
        <w:rPr>
          <w:u w:val="single"/>
        </w:rPr>
        <w:t xml:space="preserve"> for everyone</w:t>
      </w:r>
      <w:r w:rsidRPr="00F35F0D">
        <w:rPr>
          <w:sz w:val="16"/>
        </w:rPr>
        <w:t xml:space="preserve">. </w:t>
      </w:r>
      <w:r w:rsidRPr="00FE3852">
        <w:rPr>
          <w:highlight w:val="yellow"/>
          <w:u w:val="single"/>
        </w:rPr>
        <w:t>This</w:t>
      </w:r>
      <w:r w:rsidRPr="00F35F0D">
        <w:rPr>
          <w:u w:val="single"/>
        </w:rPr>
        <w:t xml:space="preserve"> </w:t>
      </w:r>
      <w:r w:rsidRPr="00FE3852">
        <w:rPr>
          <w:highlight w:val="yellow"/>
          <w:u w:val="single"/>
        </w:rPr>
        <w:t xml:space="preserve">could </w:t>
      </w:r>
      <w:r w:rsidRPr="00FE3852">
        <w:rPr>
          <w:rStyle w:val="Emphasis"/>
          <w:highlight w:val="yellow"/>
        </w:rPr>
        <w:t>caution</w:t>
      </w:r>
      <w:r w:rsidRPr="00FE3852">
        <w:rPr>
          <w:highlight w:val="yellow"/>
          <w:u w:val="single"/>
        </w:rPr>
        <w:t xml:space="preserve"> a </w:t>
      </w:r>
      <w:r w:rsidRPr="00FE3852">
        <w:rPr>
          <w:rStyle w:val="Emphasis"/>
          <w:highlight w:val="yellow"/>
        </w:rPr>
        <w:t>country like China</w:t>
      </w:r>
      <w:r w:rsidRPr="00FE3852">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E3852">
        <w:rPr>
          <w:highlight w:val="yellow"/>
          <w:u w:val="single"/>
        </w:rPr>
        <w:t xml:space="preserve">intercept missions because its </w:t>
      </w:r>
      <w:r w:rsidRPr="00FE3852">
        <w:rPr>
          <w:rStyle w:val="Emphasis"/>
          <w:highlight w:val="yellow"/>
        </w:rPr>
        <w:t>own military</w:t>
      </w:r>
      <w:r w:rsidRPr="00FE3852">
        <w:rPr>
          <w:highlight w:val="yellow"/>
          <w:u w:val="single"/>
        </w:rPr>
        <w:t xml:space="preserve"> and </w:t>
      </w:r>
      <w:r w:rsidRPr="00FE3852">
        <w:rPr>
          <w:rStyle w:val="Emphasis"/>
          <w:highlight w:val="yellow"/>
        </w:rPr>
        <w:t>economy</w:t>
      </w:r>
      <w:r w:rsidRPr="00FE3852">
        <w:rPr>
          <w:highlight w:val="yellow"/>
          <w:u w:val="single"/>
        </w:rPr>
        <w:t xml:space="preserve"> is</w:t>
      </w:r>
      <w:r w:rsidRPr="00F35F0D">
        <w:rPr>
          <w:u w:val="single"/>
        </w:rPr>
        <w:t xml:space="preserve"> </w:t>
      </w:r>
      <w:r w:rsidRPr="00F35F0D">
        <w:rPr>
          <w:rStyle w:val="Emphasis"/>
        </w:rPr>
        <w:t xml:space="preserve">increasingly </w:t>
      </w:r>
      <w:r w:rsidRPr="00FE3852">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E3852">
        <w:rPr>
          <w:highlight w:val="yellow"/>
          <w:u w:val="single"/>
        </w:rPr>
        <w:t>China’s</w:t>
      </w:r>
      <w:r w:rsidRPr="00F35F0D">
        <w:rPr>
          <w:sz w:val="16"/>
        </w:rPr>
        <w:t xml:space="preserve"> catastrophic </w:t>
      </w:r>
      <w:r w:rsidRPr="00FE3852">
        <w:rPr>
          <w:rStyle w:val="Emphasis"/>
          <w:highlight w:val="yellow"/>
        </w:rPr>
        <w:t>a</w:t>
      </w:r>
      <w:r w:rsidRPr="00F35F0D">
        <w:rPr>
          <w:u w:val="single"/>
        </w:rPr>
        <w:t>nti-</w:t>
      </w:r>
      <w:r w:rsidRPr="00FE3852">
        <w:rPr>
          <w:rStyle w:val="Emphasis"/>
          <w:highlight w:val="yellow"/>
        </w:rPr>
        <w:t>sat</w:t>
      </w:r>
      <w:r w:rsidRPr="00F35F0D">
        <w:rPr>
          <w:u w:val="single"/>
        </w:rPr>
        <w:t xml:space="preserve">ellite weapons </w:t>
      </w:r>
      <w:r w:rsidRPr="00FE3852">
        <w:rPr>
          <w:highlight w:val="yellow"/>
          <w:u w:val="single"/>
        </w:rPr>
        <w:t>test</w:t>
      </w:r>
      <w:r w:rsidRPr="00F35F0D">
        <w:rPr>
          <w:u w:val="single"/>
        </w:rPr>
        <w:t xml:space="preserve"> in 2007 </w:t>
      </w:r>
      <w:r w:rsidRPr="00FE3852">
        <w:rPr>
          <w:highlight w:val="yellow"/>
          <w:u w:val="single"/>
        </w:rPr>
        <w:t>is a</w:t>
      </w:r>
      <w:r w:rsidRPr="00F35F0D">
        <w:rPr>
          <w:sz w:val="16"/>
        </w:rPr>
        <w:t xml:space="preserve"> valuable </w:t>
      </w:r>
      <w:r w:rsidRPr="00FE3852">
        <w:rPr>
          <w:rStyle w:val="Emphasis"/>
          <w:highlight w:val="yellow"/>
        </w:rPr>
        <w:t>lesson for all</w:t>
      </w:r>
      <w:r w:rsidRPr="00F35F0D">
        <w:rPr>
          <w:sz w:val="16"/>
        </w:rPr>
        <w:t xml:space="preserve"> on the potentially devastating effect of kinetic warfare in orbit</w:t>
      </w:r>
    </w:p>
    <w:p w14:paraId="76E759EA" w14:textId="3B14503B" w:rsidR="003807DF" w:rsidRPr="00100A2B" w:rsidRDefault="00FD6A79" w:rsidP="003807DF">
      <w:pPr>
        <w:keepNext/>
        <w:keepLines/>
        <w:spacing w:before="200"/>
        <w:outlineLvl w:val="3"/>
        <w:rPr>
          <w:rFonts w:eastAsiaTheme="majorEastAsia" w:cstheme="majorBidi"/>
          <w:b/>
          <w:iCs/>
          <w:sz w:val="26"/>
        </w:rPr>
      </w:pPr>
      <w:r>
        <w:rPr>
          <w:rFonts w:eastAsiaTheme="majorEastAsia" w:cstheme="majorBidi"/>
          <w:b/>
          <w:iCs/>
          <w:sz w:val="26"/>
        </w:rPr>
        <w:t>Insurmountable</w:t>
      </w:r>
      <w:r w:rsidR="003807DF">
        <w:rPr>
          <w:rFonts w:eastAsiaTheme="majorEastAsia" w:cstheme="majorBidi"/>
          <w:b/>
          <w:iCs/>
          <w:sz w:val="26"/>
        </w:rPr>
        <w:t xml:space="preserve"> </w:t>
      </w:r>
      <w:r w:rsidR="003807DF" w:rsidRPr="00100A2B">
        <w:rPr>
          <w:rFonts w:eastAsiaTheme="majorEastAsia" w:cstheme="majorBidi"/>
          <w:b/>
          <w:iCs/>
          <w:sz w:val="26"/>
        </w:rPr>
        <w:t xml:space="preserve">barriers and everyone </w:t>
      </w:r>
      <w:proofErr w:type="gramStart"/>
      <w:r w:rsidR="003807DF" w:rsidRPr="00100A2B">
        <w:rPr>
          <w:rFonts w:eastAsiaTheme="majorEastAsia" w:cstheme="majorBidi"/>
          <w:b/>
          <w:iCs/>
          <w:sz w:val="26"/>
        </w:rPr>
        <w:t>has</w:t>
      </w:r>
      <w:proofErr w:type="gramEnd"/>
      <w:r w:rsidR="003807DF" w:rsidRPr="00100A2B">
        <w:rPr>
          <w:rFonts w:eastAsiaTheme="majorEastAsia" w:cstheme="majorBidi"/>
          <w:b/>
          <w:iCs/>
          <w:sz w:val="26"/>
        </w:rPr>
        <w:t xml:space="preserve"> an interest in keeping space peaceful</w:t>
      </w:r>
    </w:p>
    <w:p w14:paraId="24716F94" w14:textId="77777777" w:rsidR="003807DF" w:rsidRPr="00100A2B" w:rsidRDefault="003807DF" w:rsidP="003807D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ED24720" w14:textId="77777777" w:rsidR="003807DF" w:rsidRPr="00100A2B" w:rsidRDefault="003807DF" w:rsidP="003807D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w:t>
      </w:r>
      <w:r w:rsidRPr="00100A2B">
        <w:rPr>
          <w:rStyle w:val="StyleUnderline"/>
        </w:rPr>
        <w:lastRenderedPageBreak/>
        <w:t xml:space="preserve">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49395FC" w14:textId="77777777" w:rsidR="00FD6A79" w:rsidRPr="00E73D38" w:rsidRDefault="00FD6A79" w:rsidP="00FD6A79">
      <w:pPr>
        <w:pStyle w:val="Heading4"/>
        <w:rPr>
          <w:rFonts w:asciiTheme="minorHAnsi" w:hAnsiTheme="minorHAnsi" w:cstheme="minorHAnsi"/>
        </w:rPr>
      </w:pPr>
      <w:r w:rsidRPr="00E73D38">
        <w:rPr>
          <w:rFonts w:asciiTheme="minorHAnsi" w:hAnsiTheme="minorHAnsi" w:cstheme="minorHAnsi"/>
        </w:rPr>
        <w:t xml:space="preserve">No Russia-China alliance AND the US doesn’t impact it. </w:t>
      </w:r>
    </w:p>
    <w:p w14:paraId="1CEDA5F6" w14:textId="77777777" w:rsidR="00FD6A79" w:rsidRPr="00E73D38" w:rsidRDefault="00FD6A79" w:rsidP="00FD6A79">
      <w:pPr>
        <w:rPr>
          <w:rFonts w:asciiTheme="minorHAnsi" w:hAnsiTheme="minorHAnsi" w:cstheme="minorHAnsi"/>
        </w:rPr>
      </w:pPr>
      <w:r w:rsidRPr="00E73D38">
        <w:rPr>
          <w:rStyle w:val="Style13ptBold"/>
          <w:rFonts w:asciiTheme="minorHAnsi" w:hAnsiTheme="minorHAnsi" w:cstheme="minorHAnsi"/>
        </w:rPr>
        <w:t>Carafano 19</w:t>
      </w:r>
      <w:r>
        <w:rPr>
          <w:rStyle w:val="Style13ptBold"/>
          <w:rFonts w:asciiTheme="minorHAnsi" w:hAnsiTheme="minorHAnsi" w:cstheme="minorHAnsi"/>
        </w:rPr>
        <w:t xml:space="preserve"> — </w:t>
      </w:r>
      <w:r w:rsidRPr="00E73D38">
        <w:rPr>
          <w:rFonts w:asciiTheme="minorHAnsi" w:hAnsiTheme="minorHAnsi" w:cstheme="minorHAnsi"/>
        </w:rPr>
        <w:t>(James Jay Carafano is Vice President for Foreign and Defense Policy at the Heritage Foundation, 8-5-2019, "Why the China-Russia Alliance Won't Last," National Interest, </w:t>
      </w:r>
      <w:hyperlink r:id="rId22" w:history="1">
        <w:r w:rsidRPr="00E73D38">
          <w:rPr>
            <w:rStyle w:val="Hyperlink"/>
            <w:rFonts w:asciiTheme="minorHAnsi" w:hAnsiTheme="minorHAnsi" w:cstheme="minorHAnsi"/>
          </w:rPr>
          <w:t>https://nationalinterest.org/feature/why-china-russia-alliance-wont-last-71556</w:t>
        </w:r>
      </w:hyperlink>
    </w:p>
    <w:p w14:paraId="640497CC" w14:textId="77777777" w:rsidR="00FD6A79" w:rsidRPr="00E5146C" w:rsidRDefault="00FD6A79" w:rsidP="00FD6A79">
      <w:r w:rsidRPr="00E73D38">
        <w:rPr>
          <w:rFonts w:asciiTheme="minorHAnsi" w:hAnsiTheme="minorHAnsi" w:cstheme="minorHAnsi"/>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D421AA">
        <w:rPr>
          <w:rStyle w:val="StyleUnderline"/>
          <w:rFonts w:asciiTheme="minorHAnsi" w:hAnsiTheme="minorHAnsi" w:cstheme="minorHAnsi"/>
          <w:highlight w:val="cyan"/>
        </w:rPr>
        <w:t>Fears</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an </w:t>
      </w:r>
      <w:r w:rsidRPr="00D421AA">
        <w:rPr>
          <w:rStyle w:val="StyleUnderline"/>
          <w:rFonts w:asciiTheme="minorHAnsi" w:hAnsiTheme="minorHAnsi" w:cstheme="minorHAnsi"/>
          <w:highlight w:val="cyan"/>
        </w:rPr>
        <w:t>allied China and Russia</w:t>
      </w:r>
      <w:r w:rsidRPr="00E73D38">
        <w:rPr>
          <w:rStyle w:val="StyleUnderline"/>
          <w:rFonts w:asciiTheme="minorHAnsi" w:hAnsiTheme="minorHAnsi" w:cstheme="minorHAnsi"/>
        </w:rPr>
        <w:t xml:space="preserve"> running amok around the world </w:t>
      </w:r>
      <w:r w:rsidRPr="00D421AA">
        <w:rPr>
          <w:rStyle w:val="StyleUnderline"/>
          <w:rFonts w:asciiTheme="minorHAnsi" w:hAnsiTheme="minorHAnsi" w:cstheme="minorHAnsi"/>
          <w:highlight w:val="cyan"/>
        </w:rPr>
        <w:t>are overblown</w:t>
      </w:r>
      <w:r w:rsidRPr="00E73D38">
        <w:rPr>
          <w:rFonts w:asciiTheme="minorHAnsi" w:hAnsiTheme="minorHAnsi" w:cstheme="minorHAnsi"/>
          <w:sz w:val="14"/>
        </w:rPr>
        <w:t xml:space="preserve">. Indeed, </w:t>
      </w:r>
      <w:r w:rsidRPr="00E73D38">
        <w:rPr>
          <w:rStyle w:val="StyleUnderline"/>
          <w:rFonts w:asciiTheme="minorHAnsi" w:hAnsiTheme="minorHAnsi" w:cstheme="minorHAnsi"/>
        </w:rPr>
        <w:t xml:space="preserve">there is </w:t>
      </w:r>
      <w:r w:rsidRPr="00D421AA">
        <w:rPr>
          <w:rStyle w:val="StyleUnderline"/>
          <w:rFonts w:asciiTheme="minorHAnsi" w:hAnsiTheme="minorHAnsi" w:cstheme="minorHAnsi"/>
          <w:highlight w:val="cyan"/>
        </w:rPr>
        <w:t>so much friction</w:t>
      </w:r>
      <w:r w:rsidRPr="00E73D38">
        <w:rPr>
          <w:rStyle w:val="StyleUnderline"/>
          <w:rFonts w:asciiTheme="minorHAnsi" w:hAnsiTheme="minorHAnsi" w:cstheme="minorHAnsi"/>
        </w:rPr>
        <w:t xml:space="preserve"> between these “friends,” any attempt to team up would likely give both countries heat </w:t>
      </w:r>
      <w:hyperlink r:id="rId23" w:history="1">
        <w:r w:rsidRPr="00E73D38">
          <w:rPr>
            <w:rStyle w:val="StyleUnderline"/>
            <w:rFonts w:asciiTheme="minorHAnsi" w:hAnsiTheme="minorHAnsi" w:cstheme="minorHAnsi"/>
          </w:rPr>
          <w:t>rash</w:t>
        </w:r>
      </w:hyperlink>
      <w:r w:rsidRPr="00E73D38">
        <w:rPr>
          <w:rStyle w:val="StyleUnderline"/>
          <w:rFonts w:asciiTheme="minorHAnsi" w:hAnsiTheme="minorHAnsi" w:cstheme="minorHAnsi"/>
        </w:rPr>
        <w:t xml:space="preserve">. </w:t>
      </w:r>
      <w:r w:rsidRPr="00E73D38">
        <w:rPr>
          <w:rFonts w:asciiTheme="minorHAnsi" w:hAnsiTheme="minorHAnsi" w:cstheme="minorHAnsi"/>
          <w:sz w:val="14"/>
        </w:rPr>
        <w:t xml:space="preserve">Siren’s Cat Call Here’s the </w:t>
      </w:r>
      <w:r w:rsidRPr="00E73D38">
        <w:rPr>
          <w:rStyle w:val="StyleUnderline"/>
          <w:rFonts w:asciiTheme="minorHAnsi" w:hAnsiTheme="minorHAnsi" w:cstheme="minorHAnsi"/>
        </w:rPr>
        <w:t>lame narrative that’s animating the Bismarck wannabes:</w:t>
      </w:r>
      <w:r w:rsidRPr="00E73D38">
        <w:rPr>
          <w:rFonts w:asciiTheme="minorHAnsi" w:hAnsiTheme="minorHAnsi" w:cstheme="minorHAnsi"/>
          <w:sz w:val="14"/>
        </w:rPr>
        <w:t xml:space="preserve"> The </w:t>
      </w:r>
      <w:r w:rsidRPr="00E73D38">
        <w:rPr>
          <w:rStyle w:val="StyleUnderline"/>
          <w:rFonts w:asciiTheme="minorHAnsi" w:hAnsiTheme="minorHAnsi" w:cstheme="minorHAnsi"/>
        </w:rPr>
        <w:t xml:space="preserve">United States is pushing back against Moscow and pressing Beijing. This is driving Moscow and Beijing closer together. Beijing and Moscow will then gang-up on the </w:t>
      </w:r>
      <w:r w:rsidRPr="00E73D38">
        <w:rPr>
          <w:rStyle w:val="StyleUnderline"/>
          <w:rFonts w:asciiTheme="minorHAnsi" w:hAnsiTheme="minorHAnsi" w:cstheme="minorHAnsi"/>
        </w:rPr>
        <w:lastRenderedPageBreak/>
        <w:t xml:space="preserve">United States. To prevent this, the United States should make nice with Moscow (undermining the incipient Sino-Russian détente) and then focus on beating back against China. </w:t>
      </w:r>
      <w:r w:rsidRPr="00E73D38">
        <w:rPr>
          <w:rFonts w:asciiTheme="minorHAnsi" w:hAnsiTheme="minorHAnsi" w:cstheme="minorHAnsi"/>
          <w:sz w:val="14"/>
        </w:rPr>
        <w:t xml:space="preserve">This is an </w:t>
      </w:r>
      <w:r w:rsidRPr="00E73D38">
        <w:rPr>
          <w:rStyle w:val="StyleUnderline"/>
          <w:rFonts w:asciiTheme="minorHAnsi" w:hAnsiTheme="minorHAnsi" w:cstheme="minorHAnsi"/>
        </w:rPr>
        <w:t xml:space="preserve">idea that should be dumped into the dustbin before it has any </w:t>
      </w:r>
      <w:hyperlink r:id="rId24" w:history="1">
        <w:r w:rsidRPr="00E73D38">
          <w:rPr>
            <w:rStyle w:val="StyleUnderline"/>
            <w:rFonts w:asciiTheme="minorHAnsi" w:hAnsiTheme="minorHAnsi" w:cstheme="minorHAnsi"/>
          </w:rPr>
          <w:t>history</w:t>
        </w:r>
      </w:hyperlink>
      <w:r w:rsidRPr="00E73D38">
        <w:rPr>
          <w:rStyle w:val="StyleUnderline"/>
          <w:rFonts w:asciiTheme="minorHAnsi" w:hAnsiTheme="minorHAnsi" w:cstheme="minorHAnsi"/>
        </w:rPr>
        <w:t xml:space="preserve">. Yes, China and Russia are going to </w:t>
      </w:r>
      <w:r w:rsidRPr="00D421AA">
        <w:rPr>
          <w:rStyle w:val="StyleUnderline"/>
          <w:rFonts w:asciiTheme="minorHAnsi" w:hAnsiTheme="minorHAnsi" w:cstheme="minorHAnsi"/>
          <w:highlight w:val="cyan"/>
        </w:rPr>
        <w:t>work</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together to some</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degree</w:t>
      </w:r>
      <w:r w:rsidRPr="00E73D38">
        <w:rPr>
          <w:rFonts w:asciiTheme="minorHAnsi" w:hAnsiTheme="minorHAnsi" w:cstheme="minorHAnsi"/>
          <w:sz w:val="14"/>
        </w:rPr>
        <w:t xml:space="preserve">. They have important things in common. For example, both are unaccountable authoritarian regimes that share the Eurasian continent. Other indicators of compatibility: they like doing business with each other, and both like to make up their own rules. Heck, they don’t even have to pretend the liberal world </w:t>
      </w:r>
      <w:hyperlink r:id="rId25" w:history="1">
        <w:r w:rsidRPr="00E73D38">
          <w:rPr>
            <w:rStyle w:val="Hyperlink"/>
            <w:rFonts w:asciiTheme="minorHAnsi" w:hAnsiTheme="minorHAnsi" w:cstheme="minorHAnsi"/>
            <w:sz w:val="14"/>
          </w:rPr>
          <w:t>order</w:t>
        </w:r>
      </w:hyperlink>
      <w:r w:rsidRPr="00E73D38">
        <w:rPr>
          <w:rFonts w:asciiTheme="minorHAnsi" w:hAnsiTheme="minorHAnsi" w:cstheme="minorHAnsi"/>
          <w:sz w:val="14"/>
        </w:rPr>
        <w:t xml:space="preserve"> is a speed-bump in their joint ventures. Both happily engage with the world’s most odious regimes, from Syria to Venezuela. And, of course, neither has any compunction about playing dirty when it serves their interests. </w:t>
      </w:r>
      <w:r w:rsidRPr="00E73D38">
        <w:rPr>
          <w:rStyle w:val="StyleUnderline"/>
          <w:rFonts w:asciiTheme="minorHAnsi" w:hAnsiTheme="minorHAnsi" w:cstheme="minorHAnsi"/>
        </w:rPr>
        <w:t xml:space="preserve">They </w:t>
      </w:r>
      <w:r w:rsidRPr="00D421AA">
        <w:rPr>
          <w:rStyle w:val="StyleUnderline"/>
          <w:rFonts w:asciiTheme="minorHAnsi" w:hAnsiTheme="minorHAnsi" w:cstheme="minorHAnsi"/>
          <w:highlight w:val="cyan"/>
        </w:rPr>
        <w:t xml:space="preserve">already play </w:t>
      </w:r>
      <w:proofErr w:type="gramStart"/>
      <w:r w:rsidRPr="00D421AA">
        <w:rPr>
          <w:rStyle w:val="StyleUnderline"/>
          <w:rFonts w:asciiTheme="minorHAnsi" w:hAnsiTheme="minorHAnsi" w:cstheme="minorHAnsi"/>
          <w:highlight w:val="cyan"/>
        </w:rPr>
        <w:t>off of</w:t>
      </w:r>
      <w:proofErr w:type="gramEnd"/>
      <w:r w:rsidRPr="00D421AA">
        <w:rPr>
          <w:rStyle w:val="StyleUnderline"/>
          <w:rFonts w:asciiTheme="minorHAnsi" w:hAnsiTheme="minorHAnsi" w:cstheme="minorHAnsi"/>
          <w:highlight w:val="cyan"/>
        </w:rPr>
        <w:t xml:space="preserve"> each other to frustrate</w:t>
      </w:r>
      <w:r w:rsidRPr="00E73D38">
        <w:rPr>
          <w:rStyle w:val="StyleUnderline"/>
          <w:rFonts w:asciiTheme="minorHAnsi" w:hAnsiTheme="minorHAnsi" w:cstheme="minorHAnsi"/>
        </w:rPr>
        <w:t xml:space="preserve"> foreign-policy initiatives from </w:t>
      </w:r>
      <w:r w:rsidRPr="00D421AA">
        <w:rPr>
          <w:rStyle w:val="StyleUnderline"/>
          <w:rFonts w:asciiTheme="minorHAnsi" w:hAnsiTheme="minorHAnsi" w:cstheme="minorHAnsi"/>
          <w:highlight w:val="cyan"/>
        </w:rPr>
        <w:t>Washington</w:t>
      </w:r>
      <w:r w:rsidRPr="00E73D38">
        <w:rPr>
          <w:rStyle w:val="StyleUnderline"/>
          <w:rFonts w:asciiTheme="minorHAnsi" w:hAnsiTheme="minorHAnsi" w:cstheme="minorHAnsi"/>
        </w:rPr>
        <w:t>.</w:t>
      </w:r>
      <w:r w:rsidRPr="00E73D38">
        <w:rPr>
          <w:rFonts w:asciiTheme="minorHAnsi" w:hAnsiTheme="minorHAnsi" w:cstheme="minorHAnsi"/>
          <w:sz w:val="14"/>
        </w:rPr>
        <w:t xml:space="preserve"> For example, </w:t>
      </w:r>
      <w:r w:rsidRPr="00E73D38">
        <w:rPr>
          <w:rStyle w:val="StyleUnderline"/>
          <w:rFonts w:asciiTheme="minorHAnsi" w:hAnsiTheme="minorHAnsi" w:cstheme="minorHAnsi"/>
        </w:rPr>
        <w:t xml:space="preserve">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t>
      </w:r>
      <w:r w:rsidRPr="00E73D38">
        <w:rPr>
          <w:rFonts w:asciiTheme="minorHAnsi" w:hAnsiTheme="minorHAnsi" w:cstheme="minorHAnsi"/>
          <w:sz w:val="14"/>
        </w:rPr>
        <w:t>What the neo-</w:t>
      </w:r>
      <w:proofErr w:type="spellStart"/>
      <w:r w:rsidRPr="00E73D38">
        <w:rPr>
          <w:rFonts w:asciiTheme="minorHAnsi" w:hAnsiTheme="minorHAnsi" w:cstheme="minorHAnsi"/>
          <w:sz w:val="14"/>
        </w:rPr>
        <w:t>Bismarcks</w:t>
      </w:r>
      <w:proofErr w:type="spellEnd"/>
      <w:r w:rsidRPr="00E73D38">
        <w:rPr>
          <w:rFonts w:asciiTheme="minorHAnsi" w:hAnsiTheme="minorHAnsi" w:cstheme="minorHAnsi"/>
          <w:sz w:val="14"/>
        </w:rPr>
        <w:t xml:space="preserve"> need to ask themselves is: </w:t>
      </w:r>
      <w:r w:rsidRPr="00E73D38">
        <w:rPr>
          <w:rStyle w:val="StyleUnderline"/>
          <w:rFonts w:asciiTheme="minorHAnsi" w:hAnsiTheme="minorHAnsi" w:cstheme="minorHAnsi"/>
        </w:rPr>
        <w:t xml:space="preserve">Why would Russia or China ever consider giving up these practices? Why would they make the ongoing great power competition easier for the United States? That makes no sense. That is not in their self-interest. </w:t>
      </w:r>
      <w:r w:rsidRPr="00D421AA">
        <w:rPr>
          <w:rStyle w:val="Emphasis"/>
          <w:rFonts w:asciiTheme="minorHAnsi" w:hAnsiTheme="minorHAnsi" w:cstheme="minorHAnsi"/>
          <w:highlight w:val="cyan"/>
        </w:rPr>
        <w:t>Any notion that the U</w:t>
      </w:r>
      <w:r w:rsidRPr="00E73D38">
        <w:rPr>
          <w:rStyle w:val="Emphasis"/>
          <w:rFonts w:asciiTheme="minorHAnsi" w:hAnsiTheme="minorHAnsi" w:cstheme="minorHAnsi"/>
        </w:rPr>
        <w:t xml:space="preserve">nited </w:t>
      </w:r>
      <w:r w:rsidRPr="00D421AA">
        <w:rPr>
          <w:rStyle w:val="Emphasis"/>
          <w:rFonts w:asciiTheme="minorHAnsi" w:hAnsiTheme="minorHAnsi" w:cstheme="minorHAnsi"/>
          <w:highlight w:val="cyan"/>
        </w:rPr>
        <w:t>S</w:t>
      </w:r>
      <w:r w:rsidRPr="00E73D38">
        <w:rPr>
          <w:rStyle w:val="Emphasis"/>
          <w:rFonts w:asciiTheme="minorHAnsi" w:hAnsiTheme="minorHAnsi" w:cstheme="minorHAnsi"/>
        </w:rPr>
        <w:t xml:space="preserve">tates </w:t>
      </w:r>
      <w:r w:rsidRPr="00D421AA">
        <w:rPr>
          <w:rStyle w:val="Emphasis"/>
          <w:rFonts w:asciiTheme="minorHAnsi" w:hAnsiTheme="minorHAnsi" w:cstheme="minorHAnsi"/>
          <w:highlight w:val="cyan"/>
        </w:rPr>
        <w:t>could somehow seduce</w:t>
      </w:r>
      <w:r w:rsidRPr="00E73D38">
        <w:rPr>
          <w:rStyle w:val="Emphasis"/>
          <w:rFonts w:asciiTheme="minorHAnsi" w:hAnsiTheme="minorHAnsi" w:cstheme="minorHAnsi"/>
        </w:rPr>
        <w:t xml:space="preserve"> Russian president Vladimir </w:t>
      </w:r>
      <w:r w:rsidRPr="00D421AA">
        <w:rPr>
          <w:rStyle w:val="Emphasis"/>
          <w:rFonts w:asciiTheme="minorHAnsi" w:hAnsiTheme="minorHAnsi" w:cstheme="minorHAnsi"/>
          <w:highlight w:val="cyan"/>
        </w:rPr>
        <w:t>Putin</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from playing house with Beijing is fanciful</w:t>
      </w:r>
      <w:r w:rsidRPr="00E73D38">
        <w:rPr>
          <w:rStyle w:val="Emphasis"/>
          <w:rFonts w:asciiTheme="minorHAnsi" w:hAnsiTheme="minorHAnsi" w:cstheme="minorHAnsi"/>
        </w:rPr>
        <w:t>.</w:t>
      </w:r>
      <w:r w:rsidRPr="00E73D38">
        <w:rPr>
          <w:rFonts w:asciiTheme="minorHAnsi" w:hAnsiTheme="minorHAnsi" w:cstheme="minorHAnsi"/>
          <w:sz w:val="14"/>
        </w:rPr>
        <w:t xml:space="preserve"> </w:t>
      </w:r>
      <w:r w:rsidRPr="00E73D38">
        <w:rPr>
          <w:rStyle w:val="StyleUnderline"/>
          <w:rFonts w:asciiTheme="minorHAnsi" w:hAnsiTheme="minorHAnsi" w:cstheme="minorHAnsi"/>
        </w:rPr>
        <w:t>Putin doesn’t do something for nothing; his price would be quite high</w:t>
      </w:r>
      <w:r w:rsidRPr="00E73D38">
        <w:rPr>
          <w:rFonts w:asciiTheme="minorHAnsi" w:hAnsiTheme="minorHAnsi" w:cstheme="minorHAnsi"/>
          <w:sz w:val="14"/>
        </w:rPr>
        <w:t xml:space="preserve">. He could demand a free hand in Ukraine, or lifting sanctions, or squelching opposition to </w:t>
      </w:r>
      <w:proofErr w:type="spellStart"/>
      <w:r w:rsidRPr="00E73D38">
        <w:rPr>
          <w:rFonts w:asciiTheme="minorHAnsi" w:hAnsiTheme="minorHAnsi" w:cstheme="minorHAnsi"/>
          <w:sz w:val="14"/>
        </w:rPr>
        <w:t>Nordstream</w:t>
      </w:r>
      <w:proofErr w:type="spellEnd"/>
      <w:r w:rsidRPr="00E73D38">
        <w:rPr>
          <w:rFonts w:asciiTheme="minorHAnsi" w:hAnsiTheme="minorHAnsi" w:cstheme="minorHAnsi"/>
          <w:sz w:val="14"/>
        </w:rPr>
        <w:t xml:space="preserve"> II, or giving Russia free rein in the Middle East. Any of these “deals” would greatly compromise American interests. </w:t>
      </w:r>
      <w:r w:rsidRPr="00E73D38">
        <w:rPr>
          <w:rStyle w:val="StyleUnderline"/>
          <w:rFonts w:asciiTheme="minorHAnsi" w:hAnsiTheme="minorHAnsi" w:cstheme="minorHAnsi"/>
        </w:rPr>
        <w:t xml:space="preserve">Why would we do that? And what, exactly, is Putin going to deliver in return? What leverage does Russia have on Beijing?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 xml:space="preserve">answer is not </w:t>
      </w:r>
      <w:r w:rsidRPr="00E73D38">
        <w:rPr>
          <w:rStyle w:val="Emphasis"/>
          <w:rFonts w:asciiTheme="minorHAnsi" w:hAnsiTheme="minorHAnsi" w:cstheme="minorHAnsi"/>
        </w:rPr>
        <w:t xml:space="preserve">near </w:t>
      </w:r>
      <w:r w:rsidRPr="00D421AA">
        <w:rPr>
          <w:rStyle w:val="Emphasis"/>
          <w:rFonts w:asciiTheme="minorHAnsi" w:hAnsiTheme="minorHAnsi" w:cstheme="minorHAnsi"/>
          <w:highlight w:val="cyan"/>
        </w:rPr>
        <w:t>enough to justify</w:t>
      </w:r>
      <w:r w:rsidRPr="00E73D38">
        <w:rPr>
          <w:rStyle w:val="Emphasis"/>
          <w:rFonts w:asciiTheme="minorHAnsi" w:hAnsiTheme="minorHAnsi" w:cstheme="minorHAnsi"/>
        </w:rPr>
        <w:t xml:space="preserve"> any of these </w:t>
      </w:r>
      <w:r w:rsidRPr="00D421AA">
        <w:rPr>
          <w:rStyle w:val="Emphasis"/>
          <w:rFonts w:asciiTheme="minorHAnsi" w:hAnsiTheme="minorHAnsi" w:cstheme="minorHAnsi"/>
          <w:highlight w:val="cyan"/>
        </w:rPr>
        <w:t>concessions</w:t>
      </w:r>
      <w:r w:rsidRPr="00E73D38">
        <w:rPr>
          <w:rStyle w:val="Emphasis"/>
          <w:rFonts w:asciiTheme="minorHAnsi" w:hAnsiTheme="minorHAnsi" w:cstheme="minorHAnsi"/>
        </w:rPr>
        <w:t xml:space="preserve">. </w:t>
      </w:r>
      <w:r w:rsidRPr="00E73D38">
        <w:rPr>
          <w:rFonts w:asciiTheme="minorHAnsi" w:hAnsiTheme="minorHAnsi" w:cstheme="minorHAnsi"/>
          <w:sz w:val="14"/>
        </w:rPr>
        <w:t xml:space="preserve">On the other hand, </w:t>
      </w:r>
      <w:r w:rsidRPr="00E73D38">
        <w:rPr>
          <w:rStyle w:val="StyleUnderline"/>
          <w:rFonts w:asciiTheme="minorHAnsi" w:hAnsiTheme="minorHAnsi" w:cstheme="minorHAnsi"/>
        </w:rPr>
        <w:t xml:space="preserve">what leverage would a Russia-China alliance have on the United States? They wouldn’t jointly threaten Washington with military action. A central element of both their strategies is that they </w:t>
      </w:r>
      <w:hyperlink r:id="rId26" w:history="1">
        <w:r w:rsidRPr="00E73D38">
          <w:rPr>
            <w:rStyle w:val="StyleUnderline"/>
            <w:rFonts w:asciiTheme="minorHAnsi" w:hAnsiTheme="minorHAnsi" w:cstheme="minorHAnsi"/>
          </w:rPr>
          <w:t>want to win</w:t>
        </w:r>
      </w:hyperlink>
      <w:r w:rsidRPr="00E73D38">
        <w:rPr>
          <w:rStyle w:val="StyleUnderline"/>
          <w:rFonts w:asciiTheme="minorHAnsi" w:hAnsiTheme="minorHAnsi" w:cstheme="minorHAnsi"/>
        </w:rPr>
        <w:t xml:space="preserve"> against the United States “without fighting.” Moscow might be happy if the United States got distracted in a military mix-up with China. Conversely, </w:t>
      </w:r>
      <w:r w:rsidRPr="00D421AA">
        <w:rPr>
          <w:rStyle w:val="StyleUnderline"/>
          <w:rFonts w:asciiTheme="minorHAnsi" w:hAnsiTheme="minorHAnsi" w:cstheme="minorHAnsi"/>
          <w:highlight w:val="cyan"/>
        </w:rPr>
        <w:t>Beijing could okay</w:t>
      </w:r>
      <w:r w:rsidRPr="00E73D38">
        <w:rPr>
          <w:rStyle w:val="StyleUnderline"/>
          <w:rFonts w:asciiTheme="minorHAnsi" w:hAnsiTheme="minorHAnsi" w:cstheme="minorHAnsi"/>
        </w:rPr>
        <w:t xml:space="preserve"> with the </w:t>
      </w:r>
      <w:r w:rsidRPr="00D421AA">
        <w:rPr>
          <w:rStyle w:val="StyleUnderline"/>
          <w:rFonts w:asciiTheme="minorHAnsi" w:hAnsiTheme="minorHAnsi" w:cstheme="minorHAnsi"/>
          <w:highlight w:val="cyan"/>
        </w:rPr>
        <w:t>Americans</w:t>
      </w:r>
      <w:r w:rsidRPr="00E73D38">
        <w:rPr>
          <w:rStyle w:val="StyleUnderline"/>
          <w:rFonts w:asciiTheme="minorHAnsi" w:hAnsiTheme="minorHAnsi" w:cstheme="minorHAnsi"/>
        </w:rPr>
        <w:t xml:space="preserve"> have an armed </w:t>
      </w:r>
      <w:r w:rsidRPr="00D421AA">
        <w:rPr>
          <w:rStyle w:val="StyleUnderline"/>
          <w:rFonts w:asciiTheme="minorHAnsi" w:hAnsiTheme="minorHAnsi" w:cstheme="minorHAnsi"/>
          <w:highlight w:val="cyan"/>
        </w:rPr>
        <w:t>confrontation with</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Russians</w:t>
      </w:r>
      <w:r w:rsidRPr="00E73D38">
        <w:rPr>
          <w:rStyle w:val="StyleUnderline"/>
          <w:rFonts w:asciiTheme="minorHAnsi" w:hAnsiTheme="minorHAnsi" w:cstheme="minorHAnsi"/>
        </w:rPr>
        <w:t xml:space="preserve">. But, </w:t>
      </w:r>
      <w:r w:rsidRPr="00D421AA">
        <w:rPr>
          <w:rStyle w:val="Emphasis"/>
          <w:rFonts w:asciiTheme="minorHAnsi" w:hAnsiTheme="minorHAnsi" w:cstheme="minorHAnsi"/>
          <w:highlight w:val="cyan"/>
        </w:rPr>
        <w:t>neither of them will be volunteering to go first anytime soon</w:t>
      </w:r>
      <w:r w:rsidRPr="00E73D38">
        <w:rPr>
          <w:rStyle w:val="Emphasis"/>
          <w:rFonts w:asciiTheme="minorHAnsi" w:hAnsiTheme="minorHAnsi" w:cstheme="minorHAnsi"/>
        </w:rPr>
        <w:t xml:space="preserve">. </w:t>
      </w:r>
      <w:r w:rsidRPr="00E73D38">
        <w:rPr>
          <w:rStyle w:val="StyleUnderline"/>
          <w:rFonts w:asciiTheme="minorHAnsi" w:hAnsiTheme="minorHAnsi" w:cstheme="minorHAnsi"/>
        </w:rPr>
        <w:t xml:space="preserve">Even if they linked arms to threaten the United States in tandem, the pain would not be worth the gain. As long as America maintains </w:t>
      </w:r>
      <w:hyperlink r:id="rId27" w:tgtFrame="_blank" w:history="1">
        <w:r w:rsidRPr="00E73D38">
          <w:rPr>
            <w:rStyle w:val="StyleUnderline"/>
            <w:rFonts w:asciiTheme="minorHAnsi" w:hAnsiTheme="minorHAnsi" w:cstheme="minorHAnsi"/>
          </w:rPr>
          <w:t>a credible global</w:t>
        </w:r>
      </w:hyperlink>
      <w:r w:rsidRPr="00E73D38">
        <w:rPr>
          <w:rStyle w:val="StyleUnderline"/>
          <w:rFonts w:asciiTheme="minorHAnsi" w:hAnsiTheme="minorHAnsi" w:cstheme="minorHAnsi"/>
        </w:rPr>
        <w:t xml:space="preserve"> and strategic deterrent, a Sino-Russian military one-two punch is pretty much checkmated. Peace through strength really works. </w:t>
      </w:r>
      <w:r w:rsidRPr="00E73D38">
        <w:rPr>
          <w:rFonts w:asciiTheme="minorHAnsi" w:hAnsiTheme="minorHAnsi" w:cstheme="minorHAnsi"/>
          <w:sz w:val="14"/>
        </w:rPr>
        <w:t xml:space="preserve">If direct military confrontation is out of bounds, then what can Beijing and Moscow do </w:t>
      </w:r>
      <w:proofErr w:type="gramStart"/>
      <w:r w:rsidRPr="00E73D38">
        <w:rPr>
          <w:rFonts w:asciiTheme="minorHAnsi" w:hAnsiTheme="minorHAnsi" w:cstheme="minorHAnsi"/>
          <w:sz w:val="14"/>
        </w:rPr>
        <w:t>using</w:t>
      </w:r>
      <w:proofErr w:type="gramEnd"/>
      <w:r w:rsidRPr="00E73D38">
        <w:rPr>
          <w:rFonts w:asciiTheme="minorHAnsi" w:hAnsiTheme="minorHAnsi" w:cstheme="minorHAnsi"/>
          <w:sz w:val="14"/>
        </w:rPr>
        <w:t xml:space="preserve"> economic, political, and diplomatic power or tools of hybrid warfare? The answer to that question is easy: exactly what they are already doing. We have plenty of evidence of on-going political warfare aimed at the United States, its friends, allies, and interests. Some of these activities are conducted in tandem; some are instances of copy-</w:t>
      </w:r>
      <w:proofErr w:type="spellStart"/>
      <w:r w:rsidRPr="00E73D38">
        <w:rPr>
          <w:rFonts w:asciiTheme="minorHAnsi" w:hAnsiTheme="minorHAnsi" w:cstheme="minorHAnsi"/>
          <w:sz w:val="14"/>
        </w:rPr>
        <w:t>catism</w:t>
      </w:r>
      <w:proofErr w:type="spellEnd"/>
      <w:r w:rsidRPr="00E73D38">
        <w:rPr>
          <w:rFonts w:asciiTheme="minorHAnsi" w:hAnsiTheme="minorHAnsi" w:cstheme="minorHAnsi"/>
          <w:sz w:val="14"/>
        </w:rPr>
        <w:t xml:space="preserve">; and some are independent and original. The political warfare takes many forms—ranging from </w:t>
      </w:r>
      <w:hyperlink r:id="rId28" w:tgtFrame="_blank" w:history="1">
        <w:r w:rsidRPr="00E73D38">
          <w:rPr>
            <w:rStyle w:val="Hyperlink"/>
            <w:rFonts w:asciiTheme="minorHAnsi" w:hAnsiTheme="minorHAnsi" w:cstheme="minorHAnsi"/>
            <w:sz w:val="14"/>
          </w:rPr>
          <w:t>corrosive economic behavior</w:t>
        </w:r>
      </w:hyperlink>
      <w:r w:rsidRPr="00E73D38">
        <w:rPr>
          <w:rFonts w:asciiTheme="minorHAnsi" w:hAnsiTheme="minorHAnsi" w:cstheme="minorHAnsi"/>
          <w:sz w:val="14"/>
        </w:rPr>
        <w:t xml:space="preserve"> to </w:t>
      </w:r>
      <w:hyperlink r:id="rId29" w:tgtFrame="_blank" w:history="1">
        <w:r w:rsidRPr="00E73D38">
          <w:rPr>
            <w:rStyle w:val="Hyperlink"/>
            <w:rFonts w:asciiTheme="minorHAnsi" w:hAnsiTheme="minorHAnsi" w:cstheme="minorHAnsi"/>
            <w:sz w:val="14"/>
          </w:rPr>
          <w:t xml:space="preserve">aggressive diplomacy </w:t>
        </w:r>
      </w:hyperlink>
      <w:r w:rsidRPr="00E73D38">
        <w:rPr>
          <w:rFonts w:asciiTheme="minorHAnsi" w:hAnsiTheme="minorHAnsi" w:cstheme="minorHAnsi"/>
          <w:sz w:val="14"/>
        </w:rPr>
        <w:t xml:space="preserve">to </w:t>
      </w:r>
      <w:hyperlink r:id="rId30" w:tgtFrame="_blank" w:history="1">
        <w:r w:rsidRPr="00E73D38">
          <w:rPr>
            <w:rStyle w:val="Hyperlink"/>
            <w:rFonts w:asciiTheme="minorHAnsi" w:hAnsiTheme="minorHAnsi" w:cstheme="minorHAnsi"/>
            <w:sz w:val="14"/>
          </w:rPr>
          <w:t xml:space="preserve">military expansionism </w:t>
        </w:r>
      </w:hyperlink>
      <w:r w:rsidRPr="00E73D38">
        <w:rPr>
          <w:rFonts w:asciiTheme="minorHAnsi" w:hAnsiTheme="minorHAnsi" w:cstheme="minorHAnsi"/>
          <w:sz w:val="14"/>
        </w:rPr>
        <w:t xml:space="preserve">and </w:t>
      </w:r>
      <w:hyperlink r:id="rId31" w:tgtFrame="_blank" w:history="1">
        <w:r w:rsidRPr="00E73D38">
          <w:rPr>
            <w:rStyle w:val="Hyperlink"/>
            <w:rFonts w:asciiTheme="minorHAnsi" w:hAnsiTheme="minorHAnsi" w:cstheme="minorHAnsi"/>
            <w:sz w:val="14"/>
          </w:rPr>
          <w:t>more</w:t>
        </w:r>
      </w:hyperlink>
      <w:r w:rsidRPr="00E73D38">
        <w:rPr>
          <w:rFonts w:asciiTheme="minorHAnsi" w:hAnsiTheme="minorHAnsi" w:cstheme="minorHAnsi"/>
          <w:sz w:val="14"/>
        </w:rPr>
        <w:t xml:space="preserve">. </w:t>
      </w:r>
      <w:r w:rsidRPr="00E73D38">
        <w:rPr>
          <w:rStyle w:val="StyleUnderline"/>
          <w:rFonts w:asciiTheme="minorHAnsi" w:hAnsiTheme="minorHAnsi" w:cstheme="minorHAnsi"/>
        </w:rPr>
        <w:t xml:space="preserve">All these malicious efforts are a problem. What they don’t add up to is an existential threat to vital U.S. interests. In other words, we can handle this without sucking up to Putin and undermining our own interests. In fact, we already have a </w:t>
      </w:r>
      <w:hyperlink r:id="rId32" w:tgtFrame="_blank" w:history="1">
        <w:r w:rsidRPr="00E73D38">
          <w:rPr>
            <w:rStyle w:val="StyleUnderline"/>
            <w:rFonts w:asciiTheme="minorHAnsi" w:hAnsiTheme="minorHAnsi" w:cstheme="minorHAnsi"/>
          </w:rPr>
          <w:t>national-security strategy</w:t>
        </w:r>
      </w:hyperlink>
      <w:r w:rsidRPr="00E73D38">
        <w:rPr>
          <w:rStyle w:val="StyleUnderline"/>
          <w:rFonts w:asciiTheme="minorHAnsi" w:hAnsiTheme="minorHAnsi" w:cstheme="minorHAnsi"/>
        </w:rPr>
        <w:t xml:space="preserve"> that adequately addresses these concerns. One more thing inhibiting a Sino-Russian hookup. Russian and Chinese power is largely asymmetrical. They have very different strengths and weaknesses. In coordinating their malicious activities against the United States, they don’t line out very well. China, for example, can’t really do anything substantive to help Russia in Syria. Putin doesn’t have much to offer in the South China Seas or in brokering a U.S.-China trade agreement. </w:t>
      </w:r>
      <w:r w:rsidRPr="00E73D38">
        <w:rPr>
          <w:rFonts w:asciiTheme="minorHAnsi" w:hAnsiTheme="minorHAnsi" w:cstheme="minorHAnsi"/>
          <w:b/>
          <w:bCs/>
          <w:sz w:val="14"/>
        </w:rPr>
        <w:t>Strategic Friction</w:t>
      </w:r>
      <w:r w:rsidRPr="00E73D38">
        <w:rPr>
          <w:rFonts w:asciiTheme="minorHAnsi" w:hAnsiTheme="minorHAnsi" w:cstheme="minorHAnsi"/>
          <w:sz w:val="14"/>
        </w:rPr>
        <w:t xml:space="preserve"> There are also </w:t>
      </w:r>
      <w:r w:rsidRPr="00E73D38">
        <w:rPr>
          <w:rStyle w:val="StyleUnderline"/>
          <w:rFonts w:asciiTheme="minorHAnsi" w:hAnsiTheme="minorHAnsi" w:cstheme="minorHAnsi"/>
        </w:rPr>
        <w:t xml:space="preserve">limits to the Sino-Russia era of good feelings. Other than trying to take America down a notch, </w:t>
      </w:r>
      <w:r w:rsidRPr="00D421AA">
        <w:rPr>
          <w:rStyle w:val="Emphasis"/>
          <w:rFonts w:asciiTheme="minorHAnsi" w:hAnsiTheme="minorHAnsi" w:cstheme="minorHAnsi"/>
          <w:highlight w:val="cyan"/>
        </w:rPr>
        <w:t>their global goals are not</w:t>
      </w:r>
      <w:r w:rsidRPr="00E73D38">
        <w:rPr>
          <w:rStyle w:val="Emphasis"/>
          <w:rFonts w:asciiTheme="minorHAnsi" w:hAnsiTheme="minorHAnsi" w:cstheme="minorHAnsi"/>
        </w:rPr>
        <w:t xml:space="preserve"> well </w:t>
      </w:r>
      <w:r w:rsidRPr="00D421AA">
        <w:rPr>
          <w:rStyle w:val="Emphasis"/>
          <w:rFonts w:asciiTheme="minorHAnsi" w:hAnsiTheme="minorHAnsi" w:cstheme="minorHAnsi"/>
          <w:highlight w:val="cyan"/>
        </w:rPr>
        <w:t>aligned</w:t>
      </w:r>
      <w:r w:rsidRPr="00E73D38">
        <w:rPr>
          <w:rStyle w:val="StyleUnderline"/>
          <w:rFonts w:asciiTheme="minorHAnsi" w:hAnsiTheme="minorHAnsi" w:cstheme="minorHAnsi"/>
        </w:rPr>
        <w:t xml:space="preserve">. Indeed,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more they</w:t>
      </w:r>
      <w:r w:rsidRPr="00E73D38">
        <w:rPr>
          <w:rStyle w:val="Emphasis"/>
          <w:rFonts w:asciiTheme="minorHAnsi" w:hAnsiTheme="minorHAnsi" w:cstheme="minorHAnsi"/>
        </w:rPr>
        <w:t xml:space="preserve"> try to </w:t>
      </w:r>
      <w:r w:rsidRPr="00D421AA">
        <w:rPr>
          <w:rStyle w:val="Emphasis"/>
          <w:rFonts w:asciiTheme="minorHAnsi" w:hAnsiTheme="minorHAnsi" w:cstheme="minorHAnsi"/>
          <w:highlight w:val="cyan"/>
        </w:rPr>
        <w:t>cooperate</w:t>
      </w:r>
      <w:r w:rsidRPr="00E73D38">
        <w:rPr>
          <w:rStyle w:val="Emphasis"/>
          <w:rFonts w:asciiTheme="minorHAnsi" w:hAnsiTheme="minorHAnsi" w:cstheme="minorHAnsi"/>
        </w:rPr>
        <w:t xml:space="preserve">, the </w:t>
      </w:r>
      <w:r w:rsidRPr="00D421AA">
        <w:rPr>
          <w:rStyle w:val="Emphasis"/>
          <w:rFonts w:asciiTheme="minorHAnsi" w:hAnsiTheme="minorHAnsi" w:cstheme="minorHAnsi"/>
          <w:highlight w:val="cyan"/>
        </w:rPr>
        <w:t>more their disparate interests</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 xml:space="preserve">grate </w:t>
      </w:r>
      <w:r w:rsidRPr="00E73D38">
        <w:rPr>
          <w:rStyle w:val="Emphasis"/>
          <w:rFonts w:asciiTheme="minorHAnsi" w:hAnsiTheme="minorHAnsi" w:cstheme="minorHAnsi"/>
        </w:rPr>
        <w:t xml:space="preserve">on the relationship. </w:t>
      </w:r>
      <w:r w:rsidRPr="00E73D38">
        <w:rPr>
          <w:rFonts w:asciiTheme="minorHAnsi" w:hAnsiTheme="minorHAnsi" w:cstheme="minorHAnsi"/>
          <w:sz w:val="14"/>
        </w:rPr>
        <w:t xml:space="preserve">For example, </w:t>
      </w:r>
      <w:r w:rsidRPr="00D421AA">
        <w:rPr>
          <w:rStyle w:val="StyleUnderline"/>
          <w:rFonts w:asciiTheme="minorHAnsi" w:hAnsiTheme="minorHAnsi" w:cstheme="minorHAnsi"/>
          <w:highlight w:val="cyan"/>
        </w:rPr>
        <w:t xml:space="preserve">China is meddling </w:t>
      </w:r>
      <w:r w:rsidRPr="00E73D38">
        <w:rPr>
          <w:rStyle w:val="StyleUnderline"/>
          <w:rFonts w:asciiTheme="minorHAnsi" w:hAnsiTheme="minorHAnsi" w:cstheme="minorHAnsi"/>
        </w:rPr>
        <w:t xml:space="preserve">more </w:t>
      </w:r>
      <w:r w:rsidRPr="00D421AA">
        <w:rPr>
          <w:rStyle w:val="StyleUnderline"/>
          <w:rFonts w:asciiTheme="minorHAnsi" w:hAnsiTheme="minorHAnsi" w:cstheme="minorHAnsi"/>
          <w:highlight w:val="cyan"/>
        </w:rPr>
        <w:t>in Central Asia and</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Arctic</w:t>
      </w:r>
      <w:r w:rsidRPr="00E73D38">
        <w:rPr>
          <w:rStyle w:val="StyleUnderline"/>
          <w:rFonts w:asciiTheme="minorHAnsi" w:hAnsiTheme="minorHAnsi" w:cstheme="minorHAnsi"/>
        </w:rPr>
        <w:t xml:space="preserve">—spaces where Russia was dominant. Moscow </w:t>
      </w:r>
      <w:proofErr w:type="gramStart"/>
      <w:r w:rsidRPr="00E73D38">
        <w:rPr>
          <w:rStyle w:val="StyleUnderline"/>
          <w:rFonts w:asciiTheme="minorHAnsi" w:hAnsiTheme="minorHAnsi" w:cstheme="minorHAnsi"/>
        </w:rPr>
        <w:t>has to</w:t>
      </w:r>
      <w:proofErr w:type="gramEnd"/>
      <w:r w:rsidRPr="00E73D38">
        <w:rPr>
          <w:rStyle w:val="StyleUnderline"/>
          <w:rFonts w:asciiTheme="minorHAnsi" w:hAnsiTheme="minorHAnsi" w:cstheme="minorHAnsi"/>
        </w:rPr>
        <w:t xml:space="preserve"> ask itself: Why is Beijing elbowing in? There is an argument that rather than looking for a strategic </w:t>
      </w:r>
      <w:r w:rsidRPr="00E73D38">
        <w:rPr>
          <w:rStyle w:val="StyleUnderline"/>
          <w:rFonts w:asciiTheme="minorHAnsi" w:hAnsiTheme="minorHAnsi" w:cstheme="minorHAnsi"/>
        </w:rPr>
        <w:lastRenderedPageBreak/>
        <w:t xml:space="preserve">partnership, China is just biding its time till Russia implodes, and Beijing steps in and </w:t>
      </w:r>
      <w:hyperlink r:id="rId33" w:history="1">
        <w:r w:rsidRPr="00E73D38">
          <w:rPr>
            <w:rStyle w:val="StyleUnderline"/>
            <w:rFonts w:asciiTheme="minorHAnsi" w:hAnsiTheme="minorHAnsi" w:cstheme="minorHAnsi"/>
          </w:rPr>
          <w:t>sweeps</w:t>
        </w:r>
      </w:hyperlink>
      <w:r w:rsidRPr="00E73D38">
        <w:rPr>
          <w:rStyle w:val="StyleUnderline"/>
          <w:rFonts w:asciiTheme="minorHAnsi" w:hAnsiTheme="minorHAnsi" w:cstheme="minorHAnsi"/>
        </w:rPr>
        <w:t xml:space="preserve"> up the choice pieces. </w:t>
      </w:r>
      <w:r w:rsidRPr="00E73D38">
        <w:rPr>
          <w:rFonts w:asciiTheme="minorHAnsi" w:hAnsiTheme="minorHAnsi" w:cstheme="minorHAnsi"/>
          <w:sz w:val="14"/>
        </w:rPr>
        <w:t xml:space="preserve">And, as much as Putin likes to tweak Trump about Moscow’s ties with Beijing, </w:t>
      </w:r>
      <w:r w:rsidRPr="00E73D38">
        <w:rPr>
          <w:rStyle w:val="Emphasis"/>
          <w:rFonts w:asciiTheme="minorHAnsi" w:hAnsiTheme="minorHAnsi" w:cstheme="minorHAnsi"/>
        </w:rPr>
        <w:t xml:space="preserve">it is </w:t>
      </w:r>
      <w:r w:rsidRPr="00D421AA">
        <w:rPr>
          <w:rStyle w:val="Emphasis"/>
          <w:rFonts w:asciiTheme="minorHAnsi" w:hAnsiTheme="minorHAnsi" w:cstheme="minorHAnsi"/>
          <w:highlight w:val="cyan"/>
        </w:rPr>
        <w:t xml:space="preserve">becoming </w:t>
      </w:r>
      <w:r w:rsidRPr="00E73D38">
        <w:rPr>
          <w:rStyle w:val="Emphasis"/>
          <w:rFonts w:asciiTheme="minorHAnsi" w:hAnsiTheme="minorHAnsi" w:cstheme="minorHAnsi"/>
        </w:rPr>
        <w:t xml:space="preserve">more </w:t>
      </w:r>
      <w:r w:rsidRPr="00D421AA">
        <w:rPr>
          <w:rStyle w:val="Emphasis"/>
          <w:rFonts w:asciiTheme="minorHAnsi" w:hAnsiTheme="minorHAnsi" w:cstheme="minorHAnsi"/>
          <w:highlight w:val="cyan"/>
        </w:rPr>
        <w:t>apparent to Washington that Russia is ever more the junior partner</w:t>
      </w:r>
      <w:r w:rsidRPr="00D421AA">
        <w:rPr>
          <w:rFonts w:asciiTheme="minorHAnsi" w:hAnsiTheme="minorHAnsi" w:cstheme="minorHAnsi"/>
          <w:sz w:val="14"/>
          <w:highlight w:val="cyan"/>
        </w:rPr>
        <w:t>.</w:t>
      </w:r>
      <w:r w:rsidRPr="00E73D38">
        <w:rPr>
          <w:rFonts w:asciiTheme="minorHAnsi" w:hAnsiTheme="minorHAnsi" w:cstheme="minorHAnsi"/>
          <w:sz w:val="14"/>
        </w:rPr>
        <w:t xml:space="preserve"> Can Putin really continue to play Robin to a Chinese Batman? As for China, they </w:t>
      </w:r>
      <w:proofErr w:type="gramStart"/>
      <w:r w:rsidRPr="00E73D38">
        <w:rPr>
          <w:rFonts w:asciiTheme="minorHAnsi" w:hAnsiTheme="minorHAnsi" w:cstheme="minorHAnsi"/>
          <w:sz w:val="14"/>
        </w:rPr>
        <w:t>have to</w:t>
      </w:r>
      <w:proofErr w:type="gramEnd"/>
      <w:r w:rsidRPr="00E73D38">
        <w:rPr>
          <w:rFonts w:asciiTheme="minorHAnsi" w:hAnsiTheme="minorHAnsi" w:cstheme="minorHAnsi"/>
          <w:sz w:val="14"/>
        </w:rPr>
        <w:t xml:space="preserve"> ask: What does Robin really bring to the dynamic-duo? </w:t>
      </w:r>
      <w:r w:rsidRPr="00E73D38">
        <w:rPr>
          <w:rFonts w:asciiTheme="minorHAnsi" w:hAnsiTheme="minorHAnsi" w:cstheme="minorHAnsi"/>
          <w:b/>
          <w:bCs/>
          <w:sz w:val="14"/>
        </w:rPr>
        <w:t>Play the Long Great Power Game</w:t>
      </w:r>
      <w:r w:rsidRPr="00E73D38">
        <w:rPr>
          <w:rFonts w:asciiTheme="minorHAnsi" w:hAnsiTheme="minorHAnsi" w:cstheme="minorHAnsi"/>
          <w:sz w:val="14"/>
        </w:rPr>
        <w:t xml:space="preserve"> The world doesn’t require a twenty-first century Bismarck. The </w:t>
      </w:r>
      <w:r w:rsidRPr="00D421AA">
        <w:rPr>
          <w:rStyle w:val="StyleUnderline"/>
          <w:rFonts w:asciiTheme="minorHAnsi" w:hAnsiTheme="minorHAnsi" w:cstheme="minorHAnsi"/>
          <w:highlight w:val="cyan"/>
        </w:rPr>
        <w:t>U</w:t>
      </w:r>
      <w:r w:rsidRPr="00E73D38">
        <w:rPr>
          <w:rStyle w:val="StyleUnderline"/>
          <w:rFonts w:asciiTheme="minorHAnsi" w:hAnsiTheme="minorHAnsi" w:cstheme="minorHAnsi"/>
        </w:rPr>
        <w:t xml:space="preserve">nited </w:t>
      </w:r>
      <w:r w:rsidRPr="00D421AA">
        <w:rPr>
          <w:rStyle w:val="StyleUnderline"/>
          <w:rFonts w:asciiTheme="minorHAnsi" w:hAnsiTheme="minorHAnsi" w:cstheme="minorHAnsi"/>
          <w:highlight w:val="cyan"/>
        </w:rPr>
        <w:t>S</w:t>
      </w:r>
      <w:r w:rsidRPr="00E73D38">
        <w:rPr>
          <w:rStyle w:val="StyleUnderline"/>
          <w:rFonts w:asciiTheme="minorHAnsi" w:hAnsiTheme="minorHAnsi" w:cstheme="minorHAnsi"/>
        </w:rPr>
        <w:t xml:space="preserve">tates </w:t>
      </w:r>
      <w:r w:rsidRPr="00D421AA">
        <w:rPr>
          <w:rStyle w:val="StyleUnderline"/>
          <w:rFonts w:asciiTheme="minorHAnsi" w:hAnsiTheme="minorHAnsi" w:cstheme="minorHAnsi"/>
          <w:highlight w:val="cyan"/>
        </w:rPr>
        <w:t>will do better</w:t>
      </w:r>
      <w:r w:rsidRPr="00E73D38">
        <w:rPr>
          <w:rStyle w:val="StyleUnderline"/>
          <w:rFonts w:asciiTheme="minorHAnsi" w:hAnsiTheme="minorHAnsi" w:cstheme="minorHAnsi"/>
        </w:rPr>
        <w:t xml:space="preserve"> simply </w:t>
      </w:r>
      <w:r w:rsidRPr="00D421AA">
        <w:rPr>
          <w:rStyle w:val="StyleUnderline"/>
          <w:rFonts w:asciiTheme="minorHAnsi" w:hAnsiTheme="minorHAnsi" w:cstheme="minorHAnsi"/>
          <w:highlight w:val="cyan"/>
        </w:rPr>
        <w:t>by continuing</w:t>
      </w:r>
      <w:r w:rsidRPr="00E73D38">
        <w:rPr>
          <w:rStyle w:val="StyleUnderline"/>
          <w:rFonts w:asciiTheme="minorHAnsi" w:hAnsiTheme="minorHAnsi" w:cstheme="minorHAnsi"/>
        </w:rPr>
        <w:t xml:space="preserve"> its </w:t>
      </w:r>
      <w:r w:rsidRPr="00D421AA">
        <w:rPr>
          <w:rStyle w:val="StyleUnderline"/>
          <w:rFonts w:asciiTheme="minorHAnsi" w:hAnsiTheme="minorHAnsi" w:cstheme="minorHAnsi"/>
          <w:highlight w:val="cyan"/>
        </w:rPr>
        <w:t>strategy</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pushing back on Russia and China, while </w:t>
      </w:r>
      <w:r w:rsidRPr="00E73D38">
        <w:rPr>
          <w:rStyle w:val="Emphasis"/>
          <w:rFonts w:asciiTheme="minorHAnsi" w:hAnsiTheme="minorHAnsi" w:cstheme="minorHAnsi"/>
        </w:rPr>
        <w:t xml:space="preserve">letting them know there’s an off-ramp waiting for them if—and only if—they respect U.S. interests. </w:t>
      </w:r>
      <w:r w:rsidRPr="00E73D38">
        <w:rPr>
          <w:rFonts w:asciiTheme="minorHAnsi" w:hAnsiTheme="minorHAnsi" w:cstheme="minorHAnsi"/>
          <w:sz w:val="14"/>
        </w:rPr>
        <w:t xml:space="preserve">Sure, this makes double duty for Washington. The United States </w:t>
      </w:r>
      <w:proofErr w:type="gramStart"/>
      <w:r w:rsidRPr="00E73D38">
        <w:rPr>
          <w:rFonts w:asciiTheme="minorHAnsi" w:hAnsiTheme="minorHAnsi" w:cstheme="minorHAnsi"/>
          <w:sz w:val="14"/>
        </w:rPr>
        <w:t>has to</w:t>
      </w:r>
      <w:proofErr w:type="gramEnd"/>
      <w:r w:rsidRPr="00E73D38">
        <w:rPr>
          <w:rFonts w:asciiTheme="minorHAnsi" w:hAnsiTheme="minorHAnsi" w:cstheme="minorHAnsi"/>
          <w:sz w:val="14"/>
        </w:rPr>
        <w:t xml:space="preserve"> mitigate Moscow’s efforts to destabilize Europe, even as it pushes for a free and open Indo-Pacific. But these tasks are not beyond our capabilities—and for us the pain is worth the gain. Rat</w:t>
      </w:r>
      <w:r w:rsidRPr="00E73D38">
        <w:rPr>
          <w:rStyle w:val="StyleUnderline"/>
          <w:rFonts w:asciiTheme="minorHAnsi" w:hAnsiTheme="minorHAnsi" w:cstheme="minorHAnsi"/>
        </w:rPr>
        <w:t xml:space="preserve">her than try to pry Putin and Xi Jinping apart, Trump should continue to squeeze them from both sides. The </w:t>
      </w:r>
      <w:r w:rsidRPr="00D421AA">
        <w:rPr>
          <w:rStyle w:val="StyleUnderline"/>
          <w:rFonts w:asciiTheme="minorHAnsi" w:hAnsiTheme="minorHAnsi" w:cstheme="minorHAnsi"/>
          <w:highlight w:val="cyan"/>
        </w:rPr>
        <w:t>natural friction in</w:t>
      </w:r>
      <w:r w:rsidRPr="00E73D38">
        <w:rPr>
          <w:rStyle w:val="StyleUnderline"/>
          <w:rFonts w:asciiTheme="minorHAnsi" w:hAnsiTheme="minorHAnsi" w:cstheme="minorHAnsi"/>
        </w:rPr>
        <w:t xml:space="preserve"> the </w:t>
      </w:r>
      <w:r w:rsidRPr="00D421AA">
        <w:rPr>
          <w:rStyle w:val="Emphasis"/>
          <w:rFonts w:asciiTheme="minorHAnsi" w:hAnsiTheme="minorHAnsi" w:cstheme="minorHAnsi"/>
          <w:highlight w:val="cyan"/>
        </w:rPr>
        <w:t>Russian and Chinese relationship</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prevent</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them from effectively ganging up</w:t>
      </w:r>
      <w:r w:rsidRPr="00E73D38">
        <w:rPr>
          <w:rStyle w:val="Emphasis"/>
          <w:rFonts w:asciiTheme="minorHAnsi" w:hAnsiTheme="minorHAnsi" w:cstheme="minorHAnsi"/>
        </w:rPr>
        <w:t xml:space="preserve"> on the United States</w:t>
      </w:r>
      <w:r w:rsidRPr="00E73D38">
        <w:rPr>
          <w:rStyle w:val="StyleUnderline"/>
          <w:rFonts w:asciiTheme="minorHAnsi" w:hAnsiTheme="minorHAnsi" w:cstheme="minorHAnsi"/>
        </w:rPr>
        <w:t xml:space="preserve">. And it wouldn’t hurt if the United States should find subtle ways to remind them that they </w:t>
      </w:r>
      <w:proofErr w:type="gramStart"/>
      <w:r w:rsidRPr="00E73D38">
        <w:rPr>
          <w:rStyle w:val="StyleUnderline"/>
          <w:rFonts w:asciiTheme="minorHAnsi" w:hAnsiTheme="minorHAnsi" w:cstheme="minorHAnsi"/>
        </w:rPr>
        <w:t>would</w:t>
      </w:r>
      <w:proofErr w:type="gramEnd"/>
      <w:r w:rsidRPr="00E73D38">
        <w:rPr>
          <w:rStyle w:val="StyleUnderline"/>
          <w:rFonts w:asciiTheme="minorHAnsi" w:hAnsiTheme="minorHAnsi" w:cstheme="minorHAnsi"/>
        </w:rPr>
        <w:t xml:space="preserve"> foolish to trust each other too much. </w:t>
      </w:r>
      <w:r w:rsidRPr="00E73D38">
        <w:rPr>
          <w:rFonts w:asciiTheme="minorHAnsi" w:hAnsiTheme="minorHAnsi" w:cstheme="minorHAnsi"/>
          <w:sz w:val="14"/>
        </w:rPr>
        <w:t xml:space="preserve">The </w:t>
      </w:r>
      <w:r w:rsidRPr="00E73D38">
        <w:rPr>
          <w:rStyle w:val="StyleUnderline"/>
          <w:rFonts w:asciiTheme="minorHAnsi" w:hAnsiTheme="minorHAnsi" w:cstheme="minorHAnsi"/>
        </w:rPr>
        <w:t xml:space="preserve">primary interest of both Putin and Xi is to assure the survival of their regimes. The American squeeze play will leave them with little choice but to </w:t>
      </w:r>
      <w:r w:rsidRPr="00D421AA">
        <w:rPr>
          <w:rStyle w:val="StyleUnderline"/>
          <w:rFonts w:asciiTheme="minorHAnsi" w:hAnsiTheme="minorHAnsi" w:cstheme="minorHAnsi"/>
          <w:highlight w:val="cyan"/>
        </w:rPr>
        <w:t>accept the fact</w:t>
      </w:r>
      <w:r w:rsidRPr="00E73D38">
        <w:rPr>
          <w:rStyle w:val="StyleUnderline"/>
          <w:rFonts w:asciiTheme="minorHAnsi" w:hAnsiTheme="minorHAnsi" w:cstheme="minorHAnsi"/>
        </w:rPr>
        <w:t xml:space="preserve"> that </w:t>
      </w:r>
      <w:r w:rsidRPr="00D421AA">
        <w:rPr>
          <w:rStyle w:val="StyleUnderline"/>
          <w:rFonts w:asciiTheme="minorHAnsi" w:hAnsiTheme="minorHAnsi" w:cstheme="minorHAnsi"/>
          <w:highlight w:val="cyan"/>
        </w:rPr>
        <w:t>America</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is</w:t>
      </w:r>
      <w:r w:rsidRPr="00E73D38">
        <w:rPr>
          <w:rStyle w:val="StyleUnderline"/>
          <w:rFonts w:asciiTheme="minorHAnsi" w:hAnsiTheme="minorHAnsi" w:cstheme="minorHAnsi"/>
        </w:rPr>
        <w:t xml:space="preserve"> strong, it’s </w:t>
      </w:r>
      <w:r w:rsidRPr="00D421AA">
        <w:rPr>
          <w:rStyle w:val="StyleUnderline"/>
          <w:rFonts w:asciiTheme="minorHAnsi" w:hAnsiTheme="minorHAnsi" w:cstheme="minorHAnsi"/>
          <w:highlight w:val="cyan"/>
        </w:rPr>
        <w:t>here to stay</w:t>
      </w:r>
      <w:r w:rsidRPr="00E73D38">
        <w:rPr>
          <w:rStyle w:val="StyleUnderline"/>
          <w:rFonts w:asciiTheme="minorHAnsi" w:hAnsiTheme="minorHAnsi" w:cstheme="minorHAnsi"/>
        </w:rPr>
        <w:t xml:space="preserve">, and their regimes </w:t>
      </w:r>
      <w:proofErr w:type="gramStart"/>
      <w:r w:rsidRPr="00E73D38">
        <w:rPr>
          <w:rStyle w:val="StyleUnderline"/>
          <w:rFonts w:asciiTheme="minorHAnsi" w:hAnsiTheme="minorHAnsi" w:cstheme="minorHAnsi"/>
        </w:rPr>
        <w:t>have to</w:t>
      </w:r>
      <w:proofErr w:type="gramEnd"/>
      <w:r w:rsidRPr="00E73D38">
        <w:rPr>
          <w:rStyle w:val="StyleUnderline"/>
          <w:rFonts w:asciiTheme="minorHAnsi" w:hAnsiTheme="minorHAnsi" w:cstheme="minorHAnsi"/>
        </w:rPr>
        <w:t xml:space="preserve"> live with it. This is the only kind of global balancing that will bring about stable relationships in the long-term.</w:t>
      </w:r>
    </w:p>
    <w:p w14:paraId="2924D556" w14:textId="6E0E84D7" w:rsidR="00607CC3" w:rsidRDefault="00607CC3" w:rsidP="00607CC3"/>
    <w:p w14:paraId="3E0B1B73" w14:textId="51190E27" w:rsidR="00607CC3" w:rsidRDefault="00607CC3" w:rsidP="00607CC3">
      <w:pPr>
        <w:pStyle w:val="Heading3"/>
      </w:pPr>
      <w:proofErr w:type="spellStart"/>
      <w:r>
        <w:lastRenderedPageBreak/>
        <w:t>Heg</w:t>
      </w:r>
      <w:proofErr w:type="spellEnd"/>
    </w:p>
    <w:p w14:paraId="05D00FB0" w14:textId="23BA7893" w:rsidR="003807DF" w:rsidRDefault="003807DF" w:rsidP="00607CC3">
      <w:pPr>
        <w:pStyle w:val="Heading4"/>
        <w:rPr>
          <w:rFonts w:cs="Arial"/>
        </w:rPr>
      </w:pPr>
      <w:r>
        <w:rPr>
          <w:rFonts w:cs="Arial"/>
        </w:rPr>
        <w:t>Not epistemically suspect</w:t>
      </w:r>
      <w:r w:rsidR="00FD6A79">
        <w:rPr>
          <w:rFonts w:cs="Arial"/>
        </w:rPr>
        <w:t xml:space="preserve"> – our authors are vetted and used peer reviewed studies that prove the empirical downfall of hegemony---answer my warrants</w:t>
      </w:r>
    </w:p>
    <w:p w14:paraId="43B05773" w14:textId="3DC13C91" w:rsidR="00FD6A79" w:rsidRDefault="00FD6A79" w:rsidP="00FD6A79"/>
    <w:p w14:paraId="02000163" w14:textId="77777777" w:rsidR="00FD6A79" w:rsidRDefault="00FD6A79" w:rsidP="00FD6A79">
      <w:pPr>
        <w:pStyle w:val="Heading4"/>
      </w:pPr>
      <w:r>
        <w:t xml:space="preserve">China’s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 xml:space="preserve">. </w:t>
      </w:r>
    </w:p>
    <w:p w14:paraId="5541F713" w14:textId="77777777" w:rsidR="00FD6A79" w:rsidRDefault="00FD6A79" w:rsidP="00FD6A79">
      <w:pPr>
        <w:pStyle w:val="ListParagraph"/>
        <w:numPr>
          <w:ilvl w:val="0"/>
          <w:numId w:val="12"/>
        </w:numPr>
      </w:pPr>
      <w:r>
        <w:t xml:space="preserve">AT: Old – Doesn’t matter </w:t>
      </w:r>
      <w:proofErr w:type="spellStart"/>
      <w:r>
        <w:t>its</w:t>
      </w:r>
      <w:proofErr w:type="spellEnd"/>
      <w:r>
        <w:t xml:space="preserve"> about space deterrence strategies leading to joint operations, they need </w:t>
      </w:r>
      <w:proofErr w:type="spellStart"/>
      <w:r>
        <w:t>ev</w:t>
      </w:r>
      <w:proofErr w:type="spellEnd"/>
      <w:r>
        <w:t xml:space="preserve"> that those strategies don’t exist or are unsuccessful</w:t>
      </w:r>
    </w:p>
    <w:p w14:paraId="5EB07203" w14:textId="77777777" w:rsidR="00FD6A79" w:rsidRPr="00361603" w:rsidRDefault="00FD6A79" w:rsidP="00FD6A79">
      <w:pPr>
        <w:pStyle w:val="ListParagraph"/>
        <w:numPr>
          <w:ilvl w:val="0"/>
          <w:numId w:val="12"/>
        </w:numPr>
      </w:pPr>
      <w:r>
        <w:t>Deterrence kickstarts joint operations which encourage synergies among services and highlights strengths and weaknesses</w:t>
      </w:r>
    </w:p>
    <w:p w14:paraId="3212D354" w14:textId="77777777" w:rsidR="00FD6A79" w:rsidRPr="00B47F4D" w:rsidRDefault="00FD6A79" w:rsidP="00FD6A79">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34" w:history="1">
        <w:r>
          <w:rPr>
            <w:rStyle w:val="Hyperlink"/>
          </w:rPr>
          <w:t>China’s Space Program: A Growing Factor in U.S. Security Planning (indianstrategicknowledgeonline.com)</w:t>
        </w:r>
      </w:hyperlink>
      <w:r>
        <w:t xml:space="preserve"> Accessed 12-17 // gord0</w:t>
      </w:r>
    </w:p>
    <w:p w14:paraId="1742091F" w14:textId="77777777" w:rsidR="00FD6A79" w:rsidRDefault="00FD6A79" w:rsidP="00FD6A79">
      <w:pPr>
        <w:rPr>
          <w:sz w:val="18"/>
          <w:szCs w:val="18"/>
        </w:rPr>
      </w:pPr>
      <w:r w:rsidRPr="00B47F4D">
        <w:rPr>
          <w:highlight w:val="cyan"/>
          <w:u w:val="single"/>
        </w:rPr>
        <w:t>China’s space efforts</w:t>
      </w:r>
      <w:r>
        <w:t xml:space="preserve"> are not simply the actions of the People’s Liberation Army (PLA) or efforts at political signaling to obtain a space arms control treaty, as some have posited. Rather, these actions </w:t>
      </w:r>
      <w:r w:rsidRPr="00B47F4D">
        <w:rPr>
          <w:highlight w:val="cyan"/>
          <w:u w:val="single"/>
        </w:rPr>
        <w:t>occur within a particular</w:t>
      </w:r>
      <w:r w:rsidRPr="003B57EE">
        <w:rPr>
          <w:u w:val="single"/>
        </w:rPr>
        <w:t xml:space="preserve"> strategic and military </w:t>
      </w:r>
      <w:r w:rsidRPr="00B47F4D">
        <w:rPr>
          <w:highlight w:val="cyan"/>
          <w:u w:val="single"/>
        </w:rPr>
        <w:t>context</w:t>
      </w:r>
      <w:r w:rsidRPr="003B57EE">
        <w:rPr>
          <w:u w:val="single"/>
        </w:rPr>
        <w:t>.</w:t>
      </w:r>
      <w:r>
        <w:t xml:space="preserve"> The </w:t>
      </w:r>
      <w:r w:rsidRPr="003B57EE">
        <w:rPr>
          <w:u w:val="single"/>
        </w:rPr>
        <w:t>first</w:t>
      </w:r>
      <w:r>
        <w:t xml:space="preserve"> contextual element is the </w:t>
      </w:r>
      <w:r w:rsidRPr="003B57EE">
        <w:rPr>
          <w:u w:val="single"/>
        </w:rPr>
        <w:t>broadening view of the PLA’s responsibilities.</w:t>
      </w:r>
      <w:r>
        <w:t xml:space="preserve"> One of the PLA’s foremost tasks is to preserve the rule of the Chinese Communist Party (CCP). </w:t>
      </w:r>
      <w:r w:rsidRPr="00B47F4D">
        <w:rPr>
          <w:highlight w:val="cyan"/>
          <w:u w:val="single"/>
        </w:rPr>
        <w:t xml:space="preserve">As the PRC’s </w:t>
      </w:r>
      <w:r w:rsidRPr="00B47F4D">
        <w:rPr>
          <w:u w:val="single"/>
        </w:rPr>
        <w:t>economic</w:t>
      </w:r>
      <w:r w:rsidRPr="003B57EE">
        <w:rPr>
          <w:u w:val="single"/>
        </w:rPr>
        <w:t xml:space="preserve"> and national </w:t>
      </w:r>
      <w:r w:rsidRPr="00B47F4D">
        <w:rPr>
          <w:highlight w:val="cyan"/>
          <w:u w:val="single"/>
        </w:rPr>
        <w:t>interests have expanded beyon</w:t>
      </w:r>
      <w:r w:rsidRPr="003B57EE">
        <w:rPr>
          <w:u w:val="single"/>
        </w:rPr>
        <w:t xml:space="preserve">d its </w:t>
      </w:r>
      <w:r w:rsidRPr="00B47F4D">
        <w:rPr>
          <w:highlight w:val="cyan"/>
          <w:u w:val="single"/>
        </w:rPr>
        <w:t>borders</w:t>
      </w:r>
      <w:r w:rsidRPr="003B57EE">
        <w:rPr>
          <w:u w:val="single"/>
        </w:rPr>
        <w:t xml:space="preserve">, </w:t>
      </w:r>
      <w:r w:rsidRPr="00B47F4D">
        <w:rPr>
          <w:highlight w:val="cyan"/>
          <w:u w:val="single"/>
        </w:rPr>
        <w:t>what is deemed essential</w:t>
      </w:r>
      <w:r w:rsidRPr="003B57EE">
        <w:rPr>
          <w:u w:val="single"/>
        </w:rPr>
        <w:t xml:space="preserve"> for preserving the party’s power </w:t>
      </w:r>
      <w:r w:rsidRPr="00B47F4D">
        <w:rPr>
          <w:highlight w:val="cyan"/>
          <w:u w:val="single"/>
        </w:rPr>
        <w:t>has also expanded</w:t>
      </w:r>
      <w:r>
        <w:t xml:space="preserve">. To this end, Hu Jintao and his predecessor, Jiang Zemin, set forth the new “historic missions” of the PLA. Not only do these new historic missions sustain the longstanding duty of providing support to the CCP, but now the PLA is responsible for helping to safeguard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the PLA’s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actions that the deterring power would prefer it not undertake, </w:t>
      </w:r>
      <w:r w:rsidRPr="00B47F4D">
        <w:rPr>
          <w:highlight w:val="cyan"/>
          <w:u w:val="single"/>
        </w:rPr>
        <w:t>Chinese writings</w:t>
      </w:r>
      <w:r w:rsidRPr="00D32306">
        <w:rPr>
          <w:u w:val="single"/>
        </w:rPr>
        <w:t xml:space="preserve"> also </w:t>
      </w:r>
      <w:r w:rsidRPr="00B47F4D">
        <w:rPr>
          <w:highlight w:val="cyan"/>
          <w:u w:val="single"/>
        </w:rPr>
        <w:t xml:space="preserve">talk about </w:t>
      </w:r>
      <w:proofErr w:type="spellStart"/>
      <w:r w:rsidRPr="00B47F4D">
        <w:rPr>
          <w:highlight w:val="cyan"/>
          <w:u w:val="single"/>
        </w:rPr>
        <w:t>compellence</w:t>
      </w:r>
      <w:proofErr w:type="spellEnd"/>
      <w:r>
        <w:t xml:space="preserve">. That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but </w:t>
      </w:r>
      <w:r w:rsidRPr="00B47F4D">
        <w:rPr>
          <w:highlight w:val="cyan"/>
          <w:u w:val="single"/>
        </w:rPr>
        <w:t>also be able to coerce an opponent into</w:t>
      </w:r>
      <w:r w:rsidRPr="00D32306">
        <w:rPr>
          <w:u w:val="single"/>
        </w:rPr>
        <w:t xml:space="preserve"> undertaking </w:t>
      </w:r>
      <w:r w:rsidRPr="00B47F4D">
        <w:rPr>
          <w:highlight w:val="cyan"/>
          <w:u w:val="single"/>
        </w:rPr>
        <w:t>actions that 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w:t>
      </w:r>
      <w:r w:rsidRPr="00D32306">
        <w:rPr>
          <w:u w:val="single"/>
        </w:rPr>
        <w:lastRenderedPageBreak/>
        <w:t xml:space="preserve">deterrence not only note roles for conventional and nuclear forces, but also </w:t>
      </w:r>
      <w:r w:rsidRPr="00B47F4D">
        <w:rPr>
          <w:highlight w:val="cyan"/>
          <w:u w:val="single"/>
        </w:rPr>
        <w:t>highlight the importance of space deterrence.</w:t>
      </w:r>
      <w:r>
        <w:t xml:space="preserve"> Finally, </w:t>
      </w:r>
      <w:r w:rsidRPr="00B47F4D">
        <w:rPr>
          <w:highlight w:val="cyan"/>
          <w:u w:val="single"/>
        </w:rPr>
        <w:t>by way of context, the PLA continues to improve its ability to undertake joint operations</w:t>
      </w:r>
      <w:r>
        <w:t xml:space="preserve">. This interest in joint operations was already evident a decade ago, when the PLA promulgated a variety of </w:t>
      </w:r>
      <w:proofErr w:type="spellStart"/>
      <w:r>
        <w:t>gangyao</w:t>
      </w:r>
      <w:proofErr w:type="spellEnd"/>
      <w:r>
        <w:t xml:space="preserve"> that would help to guide future military planning, training, and operations.3 </w:t>
      </w:r>
      <w:r w:rsidRPr="00B47F4D">
        <w:rPr>
          <w:highlight w:val="cyan"/>
          <w:u w:val="single"/>
        </w:rPr>
        <w:t>The capstone</w:t>
      </w:r>
      <w:r w:rsidRPr="00A5291D">
        <w:rPr>
          <w:u w:val="single"/>
        </w:rPr>
        <w:t xml:space="preserve"> of these </w:t>
      </w:r>
      <w:proofErr w:type="spellStart"/>
      <w:r w:rsidRPr="00A5291D">
        <w:rPr>
          <w:u w:val="single"/>
        </w:rPr>
        <w:t>gangyao</w:t>
      </w:r>
      <w:proofErr w:type="spellEnd"/>
      <w:r w:rsidRPr="00A5291D">
        <w:rPr>
          <w:u w:val="single"/>
        </w:rPr>
        <w:t xml:space="preserve">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w:t>
      </w:r>
      <w:proofErr w:type="spellStart"/>
      <w:r w:rsidRPr="00A5291D">
        <w:rPr>
          <w:u w:val="single"/>
        </w:rPr>
        <w:t>tions</w:t>
      </w:r>
      <w:proofErr w:type="spellEnd"/>
      <w:r w:rsidRPr="00A5291D">
        <w:rPr>
          <w:u w:val="single"/>
        </w:rPr>
        <w:t xml:space="preserve">,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description of future wars has shifted from Local Wars Under High-Tech Conditions to Local Wars Under </w:t>
      </w:r>
      <w:proofErr w:type="spellStart"/>
      <w:r>
        <w:t>Informationalized</w:t>
      </w:r>
      <w:proofErr w:type="spellEnd"/>
      <w:r>
        <w:t xml:space="preserve"> Conditions—the most important high technologies are those related to information technology. Similarly, the 2010 Chinese defense white paper notes that the PLA “strives to enhance its fighting capabilities based on information systems.”5 </w:t>
      </w:r>
      <w:r w:rsidRPr="00B47F4D">
        <w:rPr>
          <w:highlight w:val="cyan"/>
          <w:u w:val="single"/>
        </w:rPr>
        <w:t>Only</w:t>
      </w:r>
      <w:r w:rsidRPr="00A5291D">
        <w:rPr>
          <w:u w:val="single"/>
        </w:rPr>
        <w:t xml:space="preserve"> the high ground of </w:t>
      </w:r>
      <w:r w:rsidRPr="00B47F4D">
        <w:rPr>
          <w:highlight w:val="cyan"/>
          <w:u w:val="single"/>
        </w:rPr>
        <w:t>space</w:t>
      </w:r>
      <w:r w:rsidRPr="00A5291D">
        <w:rPr>
          <w:u w:val="single"/>
        </w:rPr>
        <w:t xml:space="preserve"> can </w:t>
      </w:r>
      <w:r w:rsidRPr="00B47F4D">
        <w:rPr>
          <w:highlight w:val="cyan"/>
          <w:u w:val="single"/>
        </w:rPr>
        <w:t>provide the opportunity to gather information; transmit</w:t>
      </w:r>
      <w:r w:rsidRPr="00A5291D">
        <w:rPr>
          <w:u w:val="single"/>
        </w:rPr>
        <w:t xml:space="preserve"> it rapidly, securely, and reliably; </w:t>
      </w:r>
      <w:r w:rsidRPr="00B47F4D">
        <w:rPr>
          <w:highlight w:val="cyan"/>
          <w:u w:val="single"/>
        </w:rPr>
        <w:t>and exploit</w:t>
      </w:r>
      <w:r w:rsidRPr="00A5291D">
        <w:rPr>
          <w:u w:val="single"/>
        </w:rPr>
        <w:t xml:space="preserve"> it </w:t>
      </w:r>
      <w:r w:rsidRPr="00B47F4D">
        <w:rPr>
          <w:highlight w:val="cyan"/>
          <w:u w:val="single"/>
        </w:rPr>
        <w:t>promptly</w:t>
      </w:r>
      <w:r w:rsidRPr="00A5291D">
        <w:rPr>
          <w:u w:val="single"/>
        </w:rPr>
        <w:t xml:space="preserve">. To create synergistic effects, </w:t>
      </w:r>
      <w:r w:rsidRPr="00B47F4D">
        <w:rPr>
          <w:highlight w:val="cyan"/>
          <w:u w:val="single"/>
        </w:rPr>
        <w:t>widely dispersed units</w:t>
      </w:r>
      <w:r w:rsidRPr="00A5291D">
        <w:rPr>
          <w:u w:val="single"/>
        </w:rPr>
        <w:t xml:space="preserve"> must be able to </w:t>
      </w:r>
      <w:r w:rsidRPr="00B47F4D">
        <w:rPr>
          <w:highlight w:val="cyan"/>
          <w:u w:val="single"/>
        </w:rPr>
        <w:t>establish a common situational awareness framework</w:t>
      </w:r>
      <w:r w:rsidRPr="00A5291D">
        <w:rPr>
          <w:u w:val="single"/>
        </w:rPr>
        <w:t xml:space="preserve"> and to coordinate their activities, timing their operations to maximize mutual support.</w:t>
      </w:r>
      <w:r>
        <w:t xml:space="preserve"> If future wars will be marked by the “three </w:t>
      </w:r>
      <w:proofErr w:type="spellStart"/>
      <w:r>
        <w:t>nons</w:t>
      </w:r>
      <w:proofErr w:type="spellEnd"/>
      <w:r>
        <w:t xml:space="preserve">”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w:t>
      </w:r>
      <w:proofErr w:type="spellStart"/>
      <w:r w:rsidRPr="00FA4584">
        <w:rPr>
          <w:u w:val="single"/>
        </w:rPr>
        <w:t>Informationalized</w:t>
      </w:r>
      <w:proofErr w:type="spellEnd"/>
      <w:r w:rsidRPr="00FA4584">
        <w:rPr>
          <w:u w:val="single"/>
        </w:rPr>
        <w:t xml:space="preserve">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w:t>
      </w:r>
      <w:proofErr w:type="spellStart"/>
      <w:r w:rsidRPr="000B5165">
        <w:rPr>
          <w:sz w:val="18"/>
          <w:szCs w:val="18"/>
        </w:rPr>
        <w:t>zhitian</w:t>
      </w:r>
      <w:proofErr w:type="spellEnd"/>
      <w:r w:rsidRPr="000B5165">
        <w:rPr>
          <w:sz w:val="18"/>
          <w:szCs w:val="18"/>
        </w:rPr>
        <w:t xml:space="preserve"> </w:t>
      </w:r>
      <w:proofErr w:type="spellStart"/>
      <w:r w:rsidRPr="000B5165">
        <w:rPr>
          <w:sz w:val="18"/>
          <w:szCs w:val="18"/>
        </w:rPr>
        <w:t>quan</w:t>
      </w:r>
      <w:proofErr w:type="spellEnd"/>
      <w:r w:rsidRPr="000B5165">
        <w:rPr>
          <w:sz w:val="18"/>
          <w:szCs w:val="18"/>
        </w:rPr>
        <w:t>) through a combination of space offensive and defensive operations.</w:t>
      </w:r>
    </w:p>
    <w:p w14:paraId="5B64A84D" w14:textId="77777777" w:rsidR="00FD6A79" w:rsidRDefault="00FD6A79" w:rsidP="00FD6A79">
      <w:pPr>
        <w:pStyle w:val="Heading4"/>
      </w:pPr>
      <w:r>
        <w:lastRenderedPageBreak/>
        <w:t>Chinese military modernization functions as a deterrent for nuclear war with the US</w:t>
      </w:r>
    </w:p>
    <w:p w14:paraId="3F997B19" w14:textId="77777777" w:rsidR="00FD6A79" w:rsidRDefault="00FD6A79" w:rsidP="00FD6A79">
      <w:pPr>
        <w:pStyle w:val="ListParagraph"/>
        <w:numPr>
          <w:ilvl w:val="0"/>
          <w:numId w:val="12"/>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7E1441D9" w14:textId="77777777" w:rsidR="00FD6A79" w:rsidRDefault="00FD6A79" w:rsidP="00FD6A79">
      <w:pPr>
        <w:pStyle w:val="ListParagraph"/>
        <w:numPr>
          <w:ilvl w:val="0"/>
          <w:numId w:val="12"/>
        </w:numPr>
      </w:pPr>
      <w:r>
        <w:t xml:space="preserve">First, JL-2 Subs enable SSBN’s to attack the US, and A2/AD strategy further deters US interventions. </w:t>
      </w:r>
    </w:p>
    <w:p w14:paraId="6A2F24E1" w14:textId="77777777" w:rsidR="00FD6A79" w:rsidRDefault="00FD6A79" w:rsidP="00FD6A79">
      <w:pPr>
        <w:pStyle w:val="ListParagraph"/>
        <w:numPr>
          <w:ilvl w:val="0"/>
          <w:numId w:val="12"/>
        </w:numPr>
      </w:pPr>
      <w:r>
        <w:t>Second, joint operation modernization allows for China to join Russia-US nuclear arms control talks. That changes distribution power and deterrence but only with hard military power strengthened by modernization.</w:t>
      </w:r>
    </w:p>
    <w:p w14:paraId="2DA6C01A" w14:textId="77777777" w:rsidR="00FD6A79" w:rsidRPr="00F80C78" w:rsidRDefault="00FD6A79" w:rsidP="00FD6A79">
      <w:proofErr w:type="spellStart"/>
      <w:r w:rsidRPr="005371EB">
        <w:rPr>
          <w:rStyle w:val="Style13ptBold"/>
        </w:rPr>
        <w:t>Cimbala</w:t>
      </w:r>
      <w:proofErr w:type="spellEnd"/>
      <w:r w:rsidRPr="005371EB">
        <w:rPr>
          <w:rStyle w:val="Style13ptBold"/>
        </w:rPr>
        <w:t xml:space="preserve"> 15</w:t>
      </w:r>
      <w:r>
        <w:t xml:space="preserve"> Stephen J </w:t>
      </w:r>
      <w:proofErr w:type="spellStart"/>
      <w:r>
        <w:t>Cimbala</w:t>
      </w:r>
      <w:proofErr w:type="spellEnd"/>
      <w:r>
        <w:t xml:space="preserve">, Professor of Political Science at PSU Brandywine. Summer 2015. “Chinese Military Modernization” </w:t>
      </w:r>
      <w:hyperlink r:id="rId35"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712482A7" w14:textId="77777777" w:rsidR="00FD6A79" w:rsidRDefault="00FD6A79" w:rsidP="00FD6A79">
      <w:pPr>
        <w:rPr>
          <w:sz w:val="18"/>
          <w:szCs w:val="18"/>
        </w:rPr>
      </w:pPr>
      <w:r w:rsidRPr="00513BAC">
        <w:rPr>
          <w:highlight w:val="cyan"/>
          <w:u w:val="single"/>
        </w:rPr>
        <w:t>China’s</w:t>
      </w:r>
      <w:r w:rsidRPr="00F80C78">
        <w:rPr>
          <w:u w:val="single"/>
        </w:rPr>
        <w:t xml:space="preserve"> political and </w:t>
      </w:r>
      <w:r w:rsidRPr="00513BAC">
        <w:rPr>
          <w:highlight w:val="cyan"/>
          <w:u w:val="single"/>
        </w:rPr>
        <w:t>military objectives in Asia and worldwide 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future </w:t>
      </w:r>
      <w:r w:rsidRPr="00513BAC">
        <w:rPr>
          <w:highlight w:val="cyan"/>
          <w:u w:val="single"/>
        </w:rPr>
        <w:t>Type 094</w:t>
      </w:r>
      <w:r w:rsidRPr="00E60EEC">
        <w:rPr>
          <w:u w:val="single"/>
        </w:rPr>
        <w:t xml:space="preserve"> </w:t>
      </w:r>
      <w:proofErr w:type="spellStart"/>
      <w:r w:rsidRPr="00E60EEC">
        <w:rPr>
          <w:u w:val="single"/>
        </w:rPr>
        <w:t>Jin</w:t>
      </w:r>
      <w:proofErr w:type="spellEnd"/>
      <w:r w:rsidRPr="00E60EEC">
        <w:rPr>
          <w:u w:val="single"/>
        </w:rPr>
        <w:t>-class nuclear ballistic missile submarines (</w:t>
      </w:r>
      <w:r w:rsidRPr="00513BAC">
        <w:rPr>
          <w:highlight w:val="cyan"/>
          <w:u w:val="single"/>
        </w:rPr>
        <w:t>SSBN</w:t>
      </w:r>
      <w:r w:rsidRPr="00E60EEC">
        <w:rPr>
          <w:u w:val="single"/>
        </w:rPr>
        <w:t xml:space="preserve">), </w:t>
      </w:r>
      <w:r w:rsidRPr="00513BAC">
        <w:rPr>
          <w:highlight w:val="cyan"/>
          <w:u w:val="single"/>
        </w:rPr>
        <w:t>once they are equipped</w:t>
      </w:r>
      <w:r w:rsidRPr="00E60EEC">
        <w:rPr>
          <w:u w:val="single"/>
        </w:rPr>
        <w:t xml:space="preserve"> as planned </w:t>
      </w:r>
      <w:r w:rsidRPr="00513BAC">
        <w:rPr>
          <w:highlight w:val="cyan"/>
          <w:u w:val="single"/>
        </w:rPr>
        <w:t>with JL-2 submarine</w:t>
      </w:r>
      <w:r w:rsidRPr="00E60EEC">
        <w:rPr>
          <w:u w:val="single"/>
        </w:rPr>
        <w:t xml:space="preserve"> launched ballistic </w:t>
      </w:r>
      <w:r w:rsidRPr="00513BAC">
        <w:rPr>
          <w:highlight w:val="cyan"/>
          <w:u w:val="single"/>
        </w:rPr>
        <w:t>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United States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513BAC">
        <w:rPr>
          <w:highlight w:val="cyan"/>
          <w:u w:val="single"/>
        </w:rPr>
        <w:t>While China may lack</w:t>
      </w:r>
      <w:r w:rsidRPr="00802E61">
        <w:rPr>
          <w:u w:val="single"/>
        </w:rPr>
        <w:t xml:space="preserve"> the commitment to arms control </w:t>
      </w:r>
      <w:r w:rsidRPr="00513BAC">
        <w:rPr>
          <w:highlight w:val="cyan"/>
          <w:u w:val="single"/>
        </w:rPr>
        <w:t>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US policy. First, </w:t>
      </w:r>
      <w:r w:rsidRPr="00513BAC">
        <w:rPr>
          <w:highlight w:val="cyan"/>
          <w:u w:val="single"/>
        </w:rPr>
        <w:t>Chinese thinking is</w:t>
      </w:r>
      <w:r w:rsidRPr="00513BAC">
        <w:rPr>
          <w:u w:val="single"/>
        </w:rPr>
        <w:t xml:space="preserve"> apparently quite </w:t>
      </w:r>
      <w:r w:rsidRPr="00513BAC">
        <w:rPr>
          <w:highlight w:val="cyan"/>
          <w:u w:val="single"/>
        </w:rPr>
        <w:t>nuanced about the deterrent and defense uses for nuclear weapons</w:t>
      </w:r>
      <w:r w:rsidRPr="00513BAC">
        <w:rPr>
          <w:u w:val="single"/>
        </w:rPr>
        <w:t>.</w:t>
      </w:r>
      <w:r>
        <w:t xml:space="preserve"> </w:t>
      </w:r>
      <w:r w:rsidRPr="00513BAC">
        <w:rPr>
          <w:sz w:val="18"/>
          <w:szCs w:val="18"/>
        </w:rPr>
        <w:t xml:space="preserve">Despite the accomplishments of modernization thus far, Chinese leaders are aware that their forces are far from nuclear-strategic parity with the United States or Russia. Conversely, China may not aspire to this model of nuclear strategic parity, such as between major nuclear </w:t>
      </w:r>
      <w:r w:rsidRPr="00513BAC">
        <w:rPr>
          <w:sz w:val="18"/>
          <w:szCs w:val="18"/>
        </w:rPr>
        <w:lastRenderedPageBreak/>
        <w:t xml:space="preserve">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more rapidly adaptive and flexible.6 The emphasis on agility instead of brute force 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393D5C05" w14:textId="77777777" w:rsidR="00FD6A79" w:rsidRPr="00FD6A79" w:rsidRDefault="00FD6A79" w:rsidP="00FD6A79"/>
    <w:p w14:paraId="691CDA5C" w14:textId="54045745" w:rsidR="00FD6A79" w:rsidRDefault="00FD6A79" w:rsidP="00FD6A79">
      <w:pPr>
        <w:pStyle w:val="Heading4"/>
      </w:pPr>
      <w:r>
        <w:t xml:space="preserve">Top level—we win the </w:t>
      </w:r>
      <w:proofErr w:type="spellStart"/>
      <w:r>
        <w:t>sustaibailty</w:t>
      </w:r>
      <w:proofErr w:type="spellEnd"/>
      <w:r>
        <w:t xml:space="preserve"> debate-their most recent impact card is from 2015 which doesn’t </w:t>
      </w:r>
      <w:proofErr w:type="gramStart"/>
      <w:r>
        <w:t>take into account</w:t>
      </w:r>
      <w:proofErr w:type="gramEnd"/>
      <w:r>
        <w:t xml:space="preserve"> the disaster of Trump or the impact of Taiwan and COVID on geopolitics—1AR is too late</w:t>
      </w:r>
    </w:p>
    <w:p w14:paraId="77D83B07" w14:textId="77777777" w:rsidR="00FD6A79" w:rsidRDefault="00FD6A79" w:rsidP="00FD6A79">
      <w:r>
        <w:rPr>
          <w:rStyle w:val="Style13ptBold"/>
        </w:rPr>
        <w:t xml:space="preserve">Walt 20 </w:t>
      </w:r>
      <w:r>
        <w:t xml:space="preserve">Stephen M. Walt, Stephen M. Walt is the Robert and Renée </w:t>
      </w:r>
      <w:proofErr w:type="spellStart"/>
      <w:r>
        <w:t>Belfer</w:t>
      </w:r>
      <w:proofErr w:type="spellEnd"/>
      <w:r>
        <w:t xml:space="preserve"> professor of international relations at Harvard University. 7-23-2020, "How to Ruin a Superpower," Foreign Policy, </w:t>
      </w:r>
      <w:hyperlink r:id="rId36" w:history="1">
        <w:r w:rsidRPr="00D13F6F">
          <w:rPr>
            <w:rStyle w:val="Hyperlink"/>
          </w:rPr>
          <w:t>https://foreignpolicy.com/2020/07/23/how-to-ruin-a-superpower/</w:t>
        </w:r>
      </w:hyperlink>
      <w:r>
        <w:t xml:space="preserve"> - BS</w:t>
      </w:r>
    </w:p>
    <w:p w14:paraId="3D5D7D2B" w14:textId="77777777" w:rsidR="00FD6A79" w:rsidRPr="001F4F70" w:rsidRDefault="00FD6A79" w:rsidP="00FD6A79">
      <w:pPr>
        <w:rPr>
          <w:sz w:val="14"/>
        </w:rPr>
      </w:pPr>
      <w:r w:rsidRPr="001F4F70">
        <w:rPr>
          <w:sz w:val="14"/>
        </w:rPr>
        <w:t xml:space="preserve">By the mid-1990s, the United States found itself in a position of primacy unmatched in modern history. Its combination of economic, military, and soft power dwarfed all others, and scholars such as William </w:t>
      </w:r>
      <w:proofErr w:type="spellStart"/>
      <w:r w:rsidRPr="001F4F70">
        <w:rPr>
          <w:sz w:val="14"/>
        </w:rPr>
        <w:t>Wohlforth</w:t>
      </w:r>
      <w:proofErr w:type="spellEnd"/>
      <w:r w:rsidRPr="001F4F70">
        <w:rPr>
          <w:sz w:val="14"/>
        </w:rPr>
        <w:t xml:space="preserve"> and Stephen Brooks offered sophisticated and well-reasoned arguments for why the unipolar era might last as long or longer than the bipolar era that preceded it. What these optimists did not anticipate, alas, was the series of self-inflicted wounds that the United States would suffer in the years that followed, </w:t>
      </w:r>
      <w:r w:rsidRPr="001F4F70">
        <w:rPr>
          <w:rStyle w:val="StyleUnderline"/>
        </w:rPr>
        <w:t>a train wreck of</w:t>
      </w:r>
      <w:r w:rsidRPr="001F4F70">
        <w:rPr>
          <w:sz w:val="14"/>
        </w:rPr>
        <w:t xml:space="preserve"> recurring </w:t>
      </w:r>
      <w:r w:rsidRPr="009245C3">
        <w:rPr>
          <w:rStyle w:val="Emphasis"/>
          <w:highlight w:val="green"/>
        </w:rPr>
        <w:t>blunders</w:t>
      </w:r>
      <w:r w:rsidRPr="001F4F70">
        <w:rPr>
          <w:sz w:val="14"/>
        </w:rPr>
        <w:t xml:space="preserve"> that </w:t>
      </w:r>
      <w:r w:rsidRPr="001F4F70">
        <w:rPr>
          <w:rStyle w:val="StyleUnderline"/>
        </w:rPr>
        <w:t xml:space="preserve">has accelerated and </w:t>
      </w:r>
      <w:r w:rsidRPr="009245C3">
        <w:rPr>
          <w:rStyle w:val="Emphasis"/>
          <w:highlight w:val="green"/>
        </w:rPr>
        <w:t>worsened</w:t>
      </w:r>
      <w:r w:rsidRPr="001F4F70">
        <w:rPr>
          <w:sz w:val="14"/>
        </w:rPr>
        <w:t xml:space="preserve"> </w:t>
      </w:r>
      <w:r w:rsidRPr="001F4F70">
        <w:rPr>
          <w:rStyle w:val="StyleUnderline"/>
        </w:rPr>
        <w:t>under</w:t>
      </w:r>
      <w:r w:rsidRPr="001F4F70">
        <w:rPr>
          <w:sz w:val="14"/>
        </w:rPr>
        <w:t xml:space="preserve"> Donald </w:t>
      </w:r>
      <w:r w:rsidRPr="001F4F70">
        <w:rPr>
          <w:rStyle w:val="Emphasis"/>
        </w:rPr>
        <w:t>Trump</w:t>
      </w:r>
      <w:r w:rsidRPr="001F4F70">
        <w:rPr>
          <w:sz w:val="14"/>
        </w:rPr>
        <w:t xml:space="preserve">. </w:t>
      </w:r>
      <w:proofErr w:type="gramStart"/>
      <w:r w:rsidRPr="001F4F70">
        <w:rPr>
          <w:sz w:val="14"/>
        </w:rPr>
        <w:t xml:space="preserve">In particular, </w:t>
      </w:r>
      <w:r w:rsidRPr="009245C3">
        <w:rPr>
          <w:rStyle w:val="Emphasis"/>
          <w:highlight w:val="green"/>
        </w:rPr>
        <w:t>Trump’s</w:t>
      </w:r>
      <w:proofErr w:type="gramEnd"/>
      <w:r w:rsidRPr="001F4F70">
        <w:rPr>
          <w:sz w:val="14"/>
        </w:rPr>
        <w:t xml:space="preserve"> egregious </w:t>
      </w:r>
      <w:r w:rsidRPr="009245C3">
        <w:rPr>
          <w:rStyle w:val="Emphasis"/>
          <w:highlight w:val="green"/>
        </w:rPr>
        <w:t>mishandling</w:t>
      </w:r>
      <w:r w:rsidRPr="009245C3">
        <w:rPr>
          <w:sz w:val="14"/>
          <w:highlight w:val="green"/>
        </w:rPr>
        <w:t xml:space="preserve"> </w:t>
      </w:r>
      <w:r w:rsidRPr="009245C3">
        <w:rPr>
          <w:rStyle w:val="StyleUnderline"/>
          <w:highlight w:val="green"/>
        </w:rPr>
        <w:t>of</w:t>
      </w:r>
      <w:r w:rsidRPr="001F4F70">
        <w:rPr>
          <w:sz w:val="14"/>
        </w:rPr>
        <w:t xml:space="preserve"> the </w:t>
      </w:r>
      <w:r w:rsidRPr="009245C3">
        <w:rPr>
          <w:rStyle w:val="Emphasis"/>
          <w:highlight w:val="green"/>
        </w:rPr>
        <w:t>COVID</w:t>
      </w:r>
      <w:r w:rsidRPr="001F4F70">
        <w:rPr>
          <w:sz w:val="14"/>
        </w:rPr>
        <w:t xml:space="preserve">-19 pandemic </w:t>
      </w:r>
      <w:r w:rsidRPr="009245C3">
        <w:rPr>
          <w:rStyle w:val="StyleUnderline"/>
          <w:highlight w:val="green"/>
        </w:rPr>
        <w:t>is producing</w:t>
      </w:r>
      <w:r w:rsidRPr="001F4F70">
        <w:rPr>
          <w:rStyle w:val="StyleUnderline"/>
        </w:rPr>
        <w:t xml:space="preserve"> </w:t>
      </w:r>
      <w:r w:rsidRPr="009245C3">
        <w:rPr>
          <w:rStyle w:val="StyleUnderline"/>
          <w:highlight w:val="green"/>
        </w:rPr>
        <w:t>debilitating</w:t>
      </w:r>
      <w:r w:rsidRPr="001F4F70">
        <w:rPr>
          <w:rStyle w:val="StyleUnderline"/>
        </w:rPr>
        <w:t xml:space="preserve"> </w:t>
      </w:r>
      <w:r w:rsidRPr="001F4F70">
        <w:rPr>
          <w:rStyle w:val="Emphasis"/>
        </w:rPr>
        <w:t xml:space="preserve">long-term </w:t>
      </w:r>
      <w:r w:rsidRPr="009245C3">
        <w:rPr>
          <w:rStyle w:val="Emphasis"/>
          <w:highlight w:val="green"/>
        </w:rPr>
        <w:t>effects</w:t>
      </w:r>
      <w:r w:rsidRPr="009245C3">
        <w:rPr>
          <w:sz w:val="14"/>
          <w:highlight w:val="green"/>
        </w:rPr>
        <w:t xml:space="preserve"> </w:t>
      </w:r>
      <w:r w:rsidRPr="009245C3">
        <w:rPr>
          <w:rStyle w:val="StyleUnderline"/>
          <w:highlight w:val="green"/>
        </w:rPr>
        <w:t>that will</w:t>
      </w:r>
      <w:r w:rsidRPr="001F4F70">
        <w:rPr>
          <w:rStyle w:val="StyleUnderline"/>
        </w:rPr>
        <w:t xml:space="preserve"> further </w:t>
      </w:r>
      <w:r w:rsidRPr="009245C3">
        <w:rPr>
          <w:rStyle w:val="StyleUnderline"/>
          <w:highlight w:val="green"/>
        </w:rPr>
        <w:t>accelerate</w:t>
      </w:r>
      <w:r w:rsidRPr="009245C3">
        <w:rPr>
          <w:sz w:val="14"/>
          <w:highlight w:val="green"/>
        </w:rPr>
        <w:t xml:space="preserve"> </w:t>
      </w:r>
      <w:r w:rsidRPr="009245C3">
        <w:rPr>
          <w:rStyle w:val="Emphasis"/>
          <w:highlight w:val="green"/>
        </w:rPr>
        <w:t>America’s decline</w:t>
      </w:r>
      <w:r w:rsidRPr="009245C3">
        <w:rPr>
          <w:sz w:val="14"/>
          <w:highlight w:val="green"/>
        </w:rPr>
        <w:t xml:space="preserve">. </w:t>
      </w:r>
      <w:r w:rsidRPr="009245C3">
        <w:rPr>
          <w:rStyle w:val="Emphasis"/>
          <w:szCs w:val="26"/>
          <w:highlight w:val="green"/>
        </w:rPr>
        <w:t>Even if</w:t>
      </w:r>
      <w:r w:rsidRPr="001F4F70">
        <w:rPr>
          <w:sz w:val="14"/>
        </w:rPr>
        <w:t xml:space="preserve"> he is defeated in November and a Joe </w:t>
      </w:r>
      <w:r w:rsidRPr="009245C3">
        <w:rPr>
          <w:rStyle w:val="Emphasis"/>
          <w:szCs w:val="26"/>
          <w:highlight w:val="green"/>
        </w:rPr>
        <w:t>Biden</w:t>
      </w:r>
      <w:r w:rsidRPr="001F4F70">
        <w:rPr>
          <w:rStyle w:val="Emphasis"/>
          <w:szCs w:val="26"/>
        </w:rPr>
        <w:t xml:space="preserve"> administration </w:t>
      </w:r>
      <w:r w:rsidRPr="009245C3">
        <w:rPr>
          <w:rStyle w:val="Emphasis"/>
          <w:szCs w:val="26"/>
          <w:highlight w:val="green"/>
        </w:rPr>
        <w:t>does</w:t>
      </w:r>
      <w:r w:rsidRPr="001F4F70">
        <w:rPr>
          <w:rStyle w:val="Emphasis"/>
          <w:szCs w:val="26"/>
        </w:rPr>
        <w:t xml:space="preserve"> nearly </w:t>
      </w:r>
      <w:r w:rsidRPr="009245C3">
        <w:rPr>
          <w:rStyle w:val="Emphasis"/>
          <w:szCs w:val="26"/>
          <w:highlight w:val="green"/>
        </w:rPr>
        <w:t>everything right</w:t>
      </w:r>
      <w:r w:rsidRPr="001F4F70">
        <w:rPr>
          <w:sz w:val="14"/>
        </w:rPr>
        <w:t xml:space="preserve">, </w:t>
      </w:r>
      <w:r w:rsidRPr="001F4F70">
        <w:rPr>
          <w:rStyle w:val="StyleUnderline"/>
        </w:rPr>
        <w:t>the</w:t>
      </w:r>
      <w:r w:rsidRPr="001F4F70">
        <w:rPr>
          <w:sz w:val="14"/>
        </w:rPr>
        <w:t xml:space="preserve"> </w:t>
      </w:r>
      <w:r w:rsidRPr="001F4F70">
        <w:rPr>
          <w:rStyle w:val="StyleUnderline"/>
        </w:rPr>
        <w:t>consequences</w:t>
      </w:r>
      <w:r w:rsidRPr="001F4F70">
        <w:rPr>
          <w:sz w:val="14"/>
        </w:rPr>
        <w:t xml:space="preserve"> of Trump’s reign of </w:t>
      </w:r>
      <w:proofErr w:type="spellStart"/>
      <w:r w:rsidRPr="001F4F70">
        <w:rPr>
          <w:sz w:val="14"/>
        </w:rPr>
        <w:t>error</w:t>
      </w:r>
      <w:proofErr w:type="spellEnd"/>
      <w:r w:rsidRPr="001F4F70">
        <w:rPr>
          <w:sz w:val="14"/>
        </w:rPr>
        <w:t xml:space="preserve"> </w:t>
      </w:r>
      <w:r w:rsidRPr="001F4F70">
        <w:rPr>
          <w:rStyle w:val="StyleUnderline"/>
        </w:rPr>
        <w:t xml:space="preserve">will be with us for </w:t>
      </w:r>
      <w:r w:rsidRPr="001F4F70">
        <w:rPr>
          <w:rStyle w:val="Emphasis"/>
        </w:rPr>
        <w:t>many years to come</w:t>
      </w:r>
      <w:r w:rsidRPr="001F4F70">
        <w:rPr>
          <w:sz w:val="14"/>
        </w:rPr>
        <w:t>.</w:t>
      </w:r>
    </w:p>
    <w:p w14:paraId="4697BDC0" w14:textId="77777777" w:rsidR="00FD6A79" w:rsidRPr="001F4F70" w:rsidRDefault="00FD6A79" w:rsidP="00FD6A79">
      <w:pPr>
        <w:rPr>
          <w:sz w:val="14"/>
        </w:rPr>
      </w:pPr>
      <w:r w:rsidRPr="001F4F70">
        <w:rPr>
          <w:sz w:val="14"/>
        </w:rPr>
        <w:t xml:space="preserve">Before Trump, the mistakes of the unipolar era fell under three main headings. The first error was adopting a grand strategy of liberal hegemony, which sought to spread democracy, markets, and other liberal values far and wide and to bring the whole world into a liberal order that was designed and led by the United States. </w:t>
      </w:r>
      <w:r w:rsidRPr="009245C3">
        <w:rPr>
          <w:rStyle w:val="StyleUnderline"/>
          <w:highlight w:val="green"/>
        </w:rPr>
        <w:t>This</w:t>
      </w:r>
      <w:r w:rsidRPr="001F4F70">
        <w:rPr>
          <w:sz w:val="14"/>
        </w:rPr>
        <w:t xml:space="preserve"> vastly </w:t>
      </w:r>
      <w:r w:rsidRPr="001F4F70">
        <w:rPr>
          <w:rStyle w:val="StyleUnderline"/>
        </w:rPr>
        <w:t xml:space="preserve">ambitious </w:t>
      </w:r>
      <w:r w:rsidRPr="009245C3">
        <w:rPr>
          <w:rStyle w:val="StyleUnderline"/>
          <w:highlight w:val="green"/>
        </w:rPr>
        <w:t xml:space="preserve">strategy </w:t>
      </w:r>
      <w:r w:rsidRPr="009245C3">
        <w:rPr>
          <w:rStyle w:val="Emphasis"/>
          <w:highlight w:val="green"/>
        </w:rPr>
        <w:t>provoked</w:t>
      </w:r>
      <w:r w:rsidRPr="001F4F70">
        <w:rPr>
          <w:rStyle w:val="StyleUnderline"/>
        </w:rPr>
        <w:t xml:space="preserve"> a strong </w:t>
      </w:r>
      <w:r w:rsidRPr="009245C3">
        <w:rPr>
          <w:rStyle w:val="Emphasis"/>
          <w:highlight w:val="green"/>
        </w:rPr>
        <w:t>backlash</w:t>
      </w:r>
      <w:r w:rsidRPr="009245C3">
        <w:rPr>
          <w:sz w:val="14"/>
          <w:highlight w:val="green"/>
        </w:rPr>
        <w:t xml:space="preserve"> </w:t>
      </w:r>
      <w:r w:rsidRPr="009245C3">
        <w:rPr>
          <w:rStyle w:val="StyleUnderline"/>
          <w:highlight w:val="green"/>
        </w:rPr>
        <w:t>from</w:t>
      </w:r>
      <w:r w:rsidRPr="001F4F70">
        <w:rPr>
          <w:rStyle w:val="StyleUnderline"/>
        </w:rPr>
        <w:t xml:space="preserve"> a variety of </w:t>
      </w:r>
      <w:r w:rsidRPr="009245C3">
        <w:rPr>
          <w:rStyle w:val="Emphasis"/>
          <w:highlight w:val="green"/>
        </w:rPr>
        <w:t>quarters</w:t>
      </w:r>
      <w:r w:rsidRPr="009245C3">
        <w:rPr>
          <w:sz w:val="14"/>
          <w:highlight w:val="green"/>
        </w:rPr>
        <w:t xml:space="preserve">, </w:t>
      </w:r>
      <w:r w:rsidRPr="009245C3">
        <w:rPr>
          <w:rStyle w:val="StyleUnderline"/>
          <w:highlight w:val="green"/>
        </w:rPr>
        <w:t xml:space="preserve">led to </w:t>
      </w:r>
      <w:r w:rsidRPr="009245C3">
        <w:rPr>
          <w:rStyle w:val="Emphasis"/>
          <w:highlight w:val="green"/>
        </w:rPr>
        <w:t>unnecessary</w:t>
      </w:r>
      <w:r w:rsidRPr="001F4F70">
        <w:rPr>
          <w:sz w:val="14"/>
        </w:rPr>
        <w:t xml:space="preserve"> and </w:t>
      </w:r>
      <w:r w:rsidRPr="001F4F70">
        <w:rPr>
          <w:rStyle w:val="Emphasis"/>
        </w:rPr>
        <w:t xml:space="preserve">costly </w:t>
      </w:r>
      <w:r w:rsidRPr="009245C3">
        <w:rPr>
          <w:rStyle w:val="Emphasis"/>
          <w:highlight w:val="green"/>
        </w:rPr>
        <w:t>wars</w:t>
      </w:r>
      <w:r w:rsidRPr="001F4F70">
        <w:rPr>
          <w:sz w:val="14"/>
        </w:rPr>
        <w:t xml:space="preserve"> </w:t>
      </w:r>
      <w:r w:rsidRPr="009245C3">
        <w:rPr>
          <w:rStyle w:val="StyleUnderline"/>
          <w:highlight w:val="green"/>
        </w:rPr>
        <w:t>that squandered</w:t>
      </w:r>
      <w:r w:rsidRPr="009245C3">
        <w:rPr>
          <w:sz w:val="14"/>
          <w:highlight w:val="green"/>
        </w:rPr>
        <w:t xml:space="preserve"> </w:t>
      </w:r>
      <w:r w:rsidRPr="009245C3">
        <w:rPr>
          <w:rStyle w:val="Emphasis"/>
          <w:highlight w:val="green"/>
        </w:rPr>
        <w:t>trillions</w:t>
      </w:r>
      <w:r w:rsidRPr="001F4F70">
        <w:rPr>
          <w:sz w:val="14"/>
        </w:rPr>
        <w:t xml:space="preserve"> of dollars, </w:t>
      </w:r>
      <w:r w:rsidRPr="001F4F70">
        <w:rPr>
          <w:rStyle w:val="StyleUnderline"/>
        </w:rPr>
        <w:t>and undermined</w:t>
      </w:r>
      <w:r w:rsidRPr="001F4F70">
        <w:rPr>
          <w:sz w:val="14"/>
        </w:rPr>
        <w:t xml:space="preserve"> key sectors of </w:t>
      </w:r>
      <w:r w:rsidRPr="001F4F70">
        <w:rPr>
          <w:rStyle w:val="StyleUnderline"/>
        </w:rPr>
        <w:t>the</w:t>
      </w:r>
      <w:r w:rsidRPr="001F4F70">
        <w:rPr>
          <w:sz w:val="14"/>
        </w:rPr>
        <w:t xml:space="preserve"> U.S. </w:t>
      </w:r>
      <w:r w:rsidRPr="001F4F70">
        <w:rPr>
          <w:rStyle w:val="Emphasis"/>
        </w:rPr>
        <w:t>economy</w:t>
      </w:r>
      <w:r w:rsidRPr="001F4F70">
        <w:rPr>
          <w:sz w:val="14"/>
        </w:rPr>
        <w:t>.</w:t>
      </w:r>
    </w:p>
    <w:p w14:paraId="46575481" w14:textId="77777777" w:rsidR="00FD6A79" w:rsidRPr="001F4F70" w:rsidRDefault="00FD6A79" w:rsidP="00FD6A79">
      <w:pPr>
        <w:rPr>
          <w:sz w:val="14"/>
        </w:rPr>
      </w:pPr>
      <w:r w:rsidRPr="001F4F70">
        <w:rPr>
          <w:rStyle w:val="StyleUnderline"/>
        </w:rPr>
        <w:t xml:space="preserve">The second mistake was to </w:t>
      </w:r>
      <w:r w:rsidRPr="001F4F70">
        <w:rPr>
          <w:rStyle w:val="Emphasis"/>
        </w:rPr>
        <w:t>allow</w:t>
      </w:r>
      <w:r w:rsidRPr="001F4F70">
        <w:rPr>
          <w:rStyle w:val="StyleUnderline"/>
        </w:rPr>
        <w:t xml:space="preserve"> public </w:t>
      </w:r>
      <w:r w:rsidRPr="001F4F70">
        <w:rPr>
          <w:rStyle w:val="Emphasis"/>
        </w:rPr>
        <w:t>institutions</w:t>
      </w:r>
      <w:r w:rsidRPr="001F4F70">
        <w:rPr>
          <w:sz w:val="14"/>
        </w:rPr>
        <w:t xml:space="preserve"> </w:t>
      </w:r>
      <w:r w:rsidRPr="001F4F70">
        <w:rPr>
          <w:rStyle w:val="StyleUnderline"/>
        </w:rPr>
        <w:t>to</w:t>
      </w:r>
      <w:r w:rsidRPr="001F4F70">
        <w:rPr>
          <w:sz w:val="14"/>
        </w:rPr>
        <w:t xml:space="preserve"> </w:t>
      </w:r>
      <w:r w:rsidRPr="001F4F70">
        <w:rPr>
          <w:rStyle w:val="Emphasis"/>
        </w:rPr>
        <w:t>deteriorate</w:t>
      </w:r>
      <w:r w:rsidRPr="001F4F70">
        <w:rPr>
          <w:sz w:val="14"/>
        </w:rPr>
        <w:t xml:space="preserve">, by </w:t>
      </w:r>
      <w:r w:rsidRPr="001F4F70">
        <w:rPr>
          <w:rStyle w:val="StyleUnderline"/>
        </w:rPr>
        <w:t>starving them of resources and then blaming them for all our problems</w:t>
      </w:r>
      <w:r w:rsidRPr="001F4F70">
        <w:rPr>
          <w:sz w:val="14"/>
        </w:rPr>
        <w:t xml:space="preserve">. Republican leaders pushed </w:t>
      </w:r>
      <w:r w:rsidRPr="001F4F70">
        <w:rPr>
          <w:rStyle w:val="StyleUnderline"/>
        </w:rPr>
        <w:t>tax cuts</w:t>
      </w:r>
      <w:r w:rsidRPr="001F4F70">
        <w:rPr>
          <w:sz w:val="14"/>
        </w:rPr>
        <w:t xml:space="preserve"> </w:t>
      </w:r>
      <w:r w:rsidRPr="001F4F70">
        <w:rPr>
          <w:rStyle w:val="StyleUnderline"/>
        </w:rPr>
        <w:t>with scant regard for the fiscal consequences</w:t>
      </w:r>
      <w:r w:rsidRPr="001F4F70">
        <w:rPr>
          <w:sz w:val="14"/>
        </w:rPr>
        <w:t xml:space="preserve">, while </w:t>
      </w:r>
      <w:r w:rsidRPr="001F4F70">
        <w:rPr>
          <w:rStyle w:val="StyleUnderline"/>
        </w:rPr>
        <w:t>the IRS was defunded</w:t>
      </w:r>
      <w:r w:rsidRPr="001F4F70">
        <w:rPr>
          <w:sz w:val="14"/>
        </w:rPr>
        <w:t xml:space="preserve"> to the point that it could no longer deter or detect widespread evasion and fraud. Like the Prussian Junkers or the pre-revolutionary French aristocrats, wealthy Americans—including Trump—found countless new ways to avoid contributing enough to public coffers and with less and less fear that they might get caught. Instead of creating and funding robust, competent, and respected public institutions—the sort of administrative and managerial capacity that would be invaluable in a pandemic and that some other countries have—Americans decided they didn’t need them.</w:t>
      </w:r>
    </w:p>
    <w:p w14:paraId="1F51A5F8" w14:textId="77777777" w:rsidR="00FD6A79" w:rsidRPr="001F4F70" w:rsidRDefault="00FD6A79" w:rsidP="00FD6A79">
      <w:pPr>
        <w:rPr>
          <w:sz w:val="14"/>
        </w:rPr>
      </w:pPr>
      <w:r w:rsidRPr="001F4F70">
        <w:rPr>
          <w:sz w:val="14"/>
        </w:rPr>
        <w:lastRenderedPageBreak/>
        <w:t xml:space="preserve">The third misstep was </w:t>
      </w:r>
      <w:r w:rsidRPr="001F4F70">
        <w:rPr>
          <w:rStyle w:val="StyleUnderline"/>
        </w:rPr>
        <w:t xml:space="preserve">the weaponization of </w:t>
      </w:r>
      <w:r w:rsidRPr="009245C3">
        <w:rPr>
          <w:rStyle w:val="Emphasis"/>
          <w:highlight w:val="green"/>
        </w:rPr>
        <w:t>partisan politics</w:t>
      </w:r>
      <w:r w:rsidRPr="001F4F70">
        <w:rPr>
          <w:sz w:val="14"/>
        </w:rPr>
        <w:t xml:space="preserve"> </w:t>
      </w:r>
      <w:r w:rsidRPr="001F4F70">
        <w:rPr>
          <w:rStyle w:val="StyleUnderline"/>
        </w:rPr>
        <w:t>that began with</w:t>
      </w:r>
      <w:r w:rsidRPr="001F4F70">
        <w:rPr>
          <w:sz w:val="14"/>
        </w:rPr>
        <w:t xml:space="preserve"> the </w:t>
      </w:r>
      <w:r w:rsidRPr="001F4F70">
        <w:rPr>
          <w:rStyle w:val="StyleUnderline"/>
        </w:rPr>
        <w:t>Newt Gingrich revolution in the U.S. Congress.</w:t>
      </w:r>
      <w:r w:rsidRPr="001F4F70">
        <w:rPr>
          <w:sz w:val="14"/>
        </w:rPr>
        <w:t xml:space="preserve"> As Julian </w:t>
      </w:r>
      <w:proofErr w:type="spellStart"/>
      <w:r w:rsidRPr="001F4F70">
        <w:rPr>
          <w:sz w:val="14"/>
        </w:rPr>
        <w:t>Zelizer</w:t>
      </w:r>
      <w:proofErr w:type="spellEnd"/>
      <w:r w:rsidRPr="001F4F70">
        <w:rPr>
          <w:sz w:val="14"/>
        </w:rPr>
        <w:t xml:space="preserve"> documents in a fascinating but disturbing new book, </w:t>
      </w:r>
      <w:r w:rsidRPr="001F4F70">
        <w:rPr>
          <w:rStyle w:val="StyleUnderline"/>
        </w:rPr>
        <w:t xml:space="preserve">Gingrich’s decision to take down House Leader Jim </w:t>
      </w:r>
      <w:r w:rsidRPr="001F4F70">
        <w:rPr>
          <w:rStyle w:val="Emphasis"/>
        </w:rPr>
        <w:t>Wright</w:t>
      </w:r>
      <w:r w:rsidRPr="001F4F70">
        <w:rPr>
          <w:sz w:val="14"/>
        </w:rPr>
        <w:t xml:space="preserve"> </w:t>
      </w:r>
      <w:r w:rsidRPr="001F4F70">
        <w:rPr>
          <w:rStyle w:val="StyleUnderline"/>
        </w:rPr>
        <w:t xml:space="preserve">began a process that </w:t>
      </w:r>
      <w:r w:rsidRPr="009245C3">
        <w:rPr>
          <w:rStyle w:val="StyleUnderline"/>
          <w:highlight w:val="green"/>
        </w:rPr>
        <w:t>turned</w:t>
      </w:r>
      <w:r w:rsidRPr="001F4F70">
        <w:rPr>
          <w:sz w:val="14"/>
        </w:rPr>
        <w:t xml:space="preserve"> American </w:t>
      </w:r>
      <w:r w:rsidRPr="009245C3">
        <w:rPr>
          <w:rStyle w:val="Emphasis"/>
          <w:highlight w:val="green"/>
        </w:rPr>
        <w:t>politics</w:t>
      </w:r>
      <w:r w:rsidRPr="009245C3">
        <w:rPr>
          <w:sz w:val="14"/>
          <w:highlight w:val="green"/>
        </w:rPr>
        <w:t xml:space="preserve"> </w:t>
      </w:r>
      <w:r w:rsidRPr="009245C3">
        <w:rPr>
          <w:rStyle w:val="StyleUnderline"/>
          <w:highlight w:val="green"/>
        </w:rPr>
        <w:t xml:space="preserve">into a </w:t>
      </w:r>
      <w:r w:rsidRPr="009245C3">
        <w:rPr>
          <w:rStyle w:val="Emphasis"/>
          <w:highlight w:val="green"/>
        </w:rPr>
        <w:t>blood sport</w:t>
      </w:r>
      <w:r w:rsidRPr="001F4F70">
        <w:rPr>
          <w:sz w:val="14"/>
        </w:rPr>
        <w:t xml:space="preserve"> </w:t>
      </w:r>
      <w:proofErr w:type="gramStart"/>
      <w:r w:rsidRPr="001F4F70">
        <w:rPr>
          <w:sz w:val="14"/>
        </w:rPr>
        <w:t>where</w:t>
      </w:r>
      <w:proofErr w:type="gramEnd"/>
      <w:r w:rsidRPr="001F4F70">
        <w:rPr>
          <w:sz w:val="14"/>
        </w:rPr>
        <w:t xml:space="preserve"> </w:t>
      </w:r>
      <w:r w:rsidRPr="001F4F70">
        <w:rPr>
          <w:rStyle w:val="StyleUnderline"/>
        </w:rPr>
        <w:t xml:space="preserve">gaining and </w:t>
      </w:r>
      <w:r w:rsidRPr="009245C3">
        <w:rPr>
          <w:rStyle w:val="Emphasis"/>
          <w:highlight w:val="green"/>
        </w:rPr>
        <w:t>retaining</w:t>
      </w:r>
      <w:r w:rsidRPr="001F4F70">
        <w:rPr>
          <w:rStyle w:val="Emphasis"/>
        </w:rPr>
        <w:t xml:space="preserve"> </w:t>
      </w:r>
      <w:r w:rsidRPr="009245C3">
        <w:rPr>
          <w:rStyle w:val="Emphasis"/>
          <w:highlight w:val="green"/>
        </w:rPr>
        <w:t>power</w:t>
      </w:r>
      <w:r w:rsidRPr="009245C3">
        <w:rPr>
          <w:rStyle w:val="StyleUnderline"/>
          <w:highlight w:val="green"/>
        </w:rPr>
        <w:t xml:space="preserve"> mattered</w:t>
      </w:r>
      <w:r w:rsidRPr="009245C3">
        <w:rPr>
          <w:sz w:val="14"/>
          <w:highlight w:val="green"/>
        </w:rPr>
        <w:t xml:space="preserve"> </w:t>
      </w:r>
      <w:r w:rsidRPr="009245C3">
        <w:rPr>
          <w:rStyle w:val="Emphasis"/>
          <w:highlight w:val="green"/>
        </w:rPr>
        <w:t>more</w:t>
      </w:r>
      <w:r w:rsidRPr="001F4F70">
        <w:rPr>
          <w:rStyle w:val="Emphasis"/>
        </w:rPr>
        <w:t xml:space="preserve"> than</w:t>
      </w:r>
      <w:r w:rsidRPr="001F4F70">
        <w:rPr>
          <w:sz w:val="14"/>
        </w:rPr>
        <w:t xml:space="preserve"> advancing the </w:t>
      </w:r>
      <w:r w:rsidRPr="001F4F70">
        <w:rPr>
          <w:rStyle w:val="Emphasis"/>
        </w:rPr>
        <w:t>public interest</w:t>
      </w:r>
      <w:r w:rsidRPr="001F4F70">
        <w:rPr>
          <w:sz w:val="14"/>
        </w:rPr>
        <w:t xml:space="preserve">. </w:t>
      </w:r>
      <w:r w:rsidRPr="001F4F70">
        <w:rPr>
          <w:rStyle w:val="StyleUnderline"/>
        </w:rPr>
        <w:t>Aided</w:t>
      </w:r>
      <w:r w:rsidRPr="001F4F70">
        <w:rPr>
          <w:sz w:val="14"/>
        </w:rPr>
        <w:t xml:space="preserve"> by talk radio </w:t>
      </w:r>
      <w:r w:rsidRPr="001F4F70">
        <w:rPr>
          <w:rStyle w:val="StyleUnderline"/>
        </w:rPr>
        <w:t>hate-mongers</w:t>
      </w:r>
      <w:r w:rsidRPr="001F4F70">
        <w:rPr>
          <w:sz w:val="14"/>
        </w:rPr>
        <w:t xml:space="preserve"> like Rush Limbaugh </w:t>
      </w:r>
      <w:r w:rsidRPr="001F4F70">
        <w:rPr>
          <w:rStyle w:val="StyleUnderline"/>
        </w:rPr>
        <w:t>and</w:t>
      </w:r>
      <w:r w:rsidRPr="001F4F70">
        <w:rPr>
          <w:sz w:val="14"/>
        </w:rPr>
        <w:t xml:space="preserve"> the </w:t>
      </w:r>
      <w:r w:rsidRPr="001F4F70">
        <w:rPr>
          <w:rStyle w:val="StyleUnderline"/>
        </w:rPr>
        <w:t>factually challenged propagandists</w:t>
      </w:r>
      <w:r w:rsidRPr="001F4F70">
        <w:rPr>
          <w:sz w:val="14"/>
        </w:rPr>
        <w:t xml:space="preserve"> at the Weekly Standard and Fox News, </w:t>
      </w:r>
      <w:r w:rsidRPr="009245C3">
        <w:rPr>
          <w:rStyle w:val="Emphasis"/>
          <w:highlight w:val="green"/>
        </w:rPr>
        <w:t>conspiracy theories</w:t>
      </w:r>
      <w:r w:rsidRPr="001F4F70">
        <w:rPr>
          <w:sz w:val="14"/>
        </w:rPr>
        <w:t xml:space="preserve">, slander, </w:t>
      </w:r>
      <w:r w:rsidRPr="009245C3">
        <w:rPr>
          <w:rStyle w:val="StyleUnderline"/>
          <w:highlight w:val="green"/>
        </w:rPr>
        <w:t>and</w:t>
      </w:r>
      <w:r w:rsidRPr="001F4F70">
        <w:rPr>
          <w:sz w:val="14"/>
        </w:rPr>
        <w:t xml:space="preserve"> the </w:t>
      </w:r>
      <w:r w:rsidRPr="001F4F70">
        <w:rPr>
          <w:rStyle w:val="StyleUnderline"/>
        </w:rPr>
        <w:t xml:space="preserve">steady </w:t>
      </w:r>
      <w:r w:rsidRPr="009245C3">
        <w:rPr>
          <w:rStyle w:val="Emphasis"/>
          <w:highlight w:val="green"/>
        </w:rPr>
        <w:t>erosion</w:t>
      </w:r>
      <w:r w:rsidRPr="009245C3">
        <w:rPr>
          <w:rStyle w:val="StyleUnderline"/>
          <w:highlight w:val="green"/>
        </w:rPr>
        <w:t xml:space="preserve"> of the</w:t>
      </w:r>
      <w:r w:rsidRPr="001F4F70">
        <w:rPr>
          <w:rStyle w:val="StyleUnderline"/>
        </w:rPr>
        <w:t xml:space="preserve"> “</w:t>
      </w:r>
      <w:r w:rsidRPr="001F4F70">
        <w:rPr>
          <w:sz w:val="14"/>
        </w:rPr>
        <w:t xml:space="preserve">soft </w:t>
      </w:r>
      <w:r w:rsidRPr="009245C3">
        <w:rPr>
          <w:rStyle w:val="Emphasis"/>
          <w:highlight w:val="green"/>
        </w:rPr>
        <w:t>guardrails</w:t>
      </w:r>
      <w:r w:rsidRPr="009245C3">
        <w:rPr>
          <w:sz w:val="14"/>
          <w:highlight w:val="green"/>
        </w:rPr>
        <w:t xml:space="preserve">” </w:t>
      </w:r>
      <w:r w:rsidRPr="009245C3">
        <w:rPr>
          <w:rStyle w:val="StyleUnderline"/>
          <w:highlight w:val="green"/>
        </w:rPr>
        <w:t>of</w:t>
      </w:r>
      <w:r w:rsidRPr="009245C3">
        <w:rPr>
          <w:sz w:val="14"/>
          <w:highlight w:val="green"/>
        </w:rPr>
        <w:t xml:space="preserve"> </w:t>
      </w:r>
      <w:r w:rsidRPr="009245C3">
        <w:rPr>
          <w:rStyle w:val="Emphasis"/>
          <w:highlight w:val="green"/>
        </w:rPr>
        <w:t>democracy</w:t>
      </w:r>
      <w:r w:rsidRPr="009245C3">
        <w:rPr>
          <w:sz w:val="14"/>
          <w:highlight w:val="green"/>
        </w:rPr>
        <w:t xml:space="preserve"> </w:t>
      </w:r>
      <w:r w:rsidRPr="009245C3">
        <w:rPr>
          <w:rStyle w:val="StyleUnderline"/>
          <w:highlight w:val="green"/>
        </w:rPr>
        <w:t>replaced</w:t>
      </w:r>
      <w:r w:rsidRPr="001F4F70">
        <w:rPr>
          <w:sz w:val="14"/>
        </w:rPr>
        <w:t xml:space="preserve"> respectful </w:t>
      </w:r>
      <w:r w:rsidRPr="009245C3">
        <w:rPr>
          <w:rStyle w:val="Emphasis"/>
          <w:highlight w:val="green"/>
        </w:rPr>
        <w:t>debate</w:t>
      </w:r>
      <w:r w:rsidRPr="001F4F70">
        <w:rPr>
          <w:sz w:val="14"/>
        </w:rPr>
        <w:t>, discussion, and compromise.</w:t>
      </w:r>
    </w:p>
    <w:p w14:paraId="1A58CB0D" w14:textId="77777777" w:rsidR="00FD6A79" w:rsidRPr="001F4F70" w:rsidRDefault="00FD6A79" w:rsidP="00FD6A79">
      <w:pPr>
        <w:rPr>
          <w:sz w:val="14"/>
        </w:rPr>
      </w:pPr>
      <w:r w:rsidRPr="001F4F70">
        <w:rPr>
          <w:sz w:val="14"/>
        </w:rPr>
        <w:t xml:space="preserve">Unfortunately, these three trends were also sharply at odds with each other. </w:t>
      </w:r>
      <w:r w:rsidRPr="009245C3">
        <w:rPr>
          <w:rStyle w:val="StyleUnderline"/>
          <w:highlight w:val="green"/>
        </w:rPr>
        <w:t>Remaking the world</w:t>
      </w:r>
      <w:r w:rsidRPr="001F4F70">
        <w:rPr>
          <w:rStyle w:val="StyleUnderline"/>
        </w:rPr>
        <w:t xml:space="preserve"> in</w:t>
      </w:r>
      <w:r w:rsidRPr="001F4F70">
        <w:rPr>
          <w:sz w:val="14"/>
        </w:rPr>
        <w:t xml:space="preserve"> America’s image </w:t>
      </w:r>
      <w:r w:rsidRPr="009245C3">
        <w:rPr>
          <w:rStyle w:val="StyleUnderline"/>
          <w:highlight w:val="green"/>
        </w:rPr>
        <w:t>is an enormous</w:t>
      </w:r>
      <w:r w:rsidRPr="001F4F70">
        <w:rPr>
          <w:rStyle w:val="StyleUnderline"/>
        </w:rPr>
        <w:t xml:space="preserve"> </w:t>
      </w:r>
      <w:r w:rsidRPr="009245C3">
        <w:rPr>
          <w:rStyle w:val="Emphasis"/>
          <w:highlight w:val="green"/>
        </w:rPr>
        <w:t>undertaking</w:t>
      </w:r>
      <w:r w:rsidRPr="009245C3">
        <w:rPr>
          <w:rStyle w:val="StyleUnderline"/>
          <w:highlight w:val="green"/>
        </w:rPr>
        <w:t xml:space="preserve">; if you were </w:t>
      </w:r>
      <w:r w:rsidRPr="009245C3">
        <w:rPr>
          <w:rStyle w:val="Emphasis"/>
          <w:highlight w:val="green"/>
        </w:rPr>
        <w:t>serious</w:t>
      </w:r>
      <w:r w:rsidRPr="001F4F70">
        <w:rPr>
          <w:rStyle w:val="StyleUnderline"/>
        </w:rPr>
        <w:t xml:space="preserve"> about</w:t>
      </w:r>
      <w:r w:rsidRPr="001F4F70">
        <w:rPr>
          <w:sz w:val="14"/>
        </w:rPr>
        <w:t xml:space="preserve"> it, you’d </w:t>
      </w:r>
      <w:r w:rsidRPr="009245C3">
        <w:rPr>
          <w:rStyle w:val="StyleUnderline"/>
          <w:highlight w:val="green"/>
        </w:rPr>
        <w:t xml:space="preserve">need a </w:t>
      </w:r>
      <w:r w:rsidRPr="009245C3">
        <w:rPr>
          <w:rStyle w:val="Emphasis"/>
          <w:highlight w:val="green"/>
        </w:rPr>
        <w:t>large</w:t>
      </w:r>
      <w:r w:rsidRPr="001F4F70">
        <w:rPr>
          <w:rStyle w:val="StyleUnderline"/>
        </w:rPr>
        <w:t>, well-</w:t>
      </w:r>
      <w:r w:rsidRPr="001F4F70">
        <w:rPr>
          <w:rStyle w:val="Emphasis"/>
        </w:rPr>
        <w:t>funded</w:t>
      </w:r>
      <w:r w:rsidRPr="001F4F70">
        <w:rPr>
          <w:rStyle w:val="StyleUnderline"/>
        </w:rPr>
        <w:t xml:space="preserve">, </w:t>
      </w:r>
      <w:r w:rsidRPr="009245C3">
        <w:rPr>
          <w:rStyle w:val="StyleUnderline"/>
          <w:highlight w:val="green"/>
        </w:rPr>
        <w:t>and</w:t>
      </w:r>
      <w:r w:rsidRPr="001F4F70">
        <w:rPr>
          <w:sz w:val="14"/>
        </w:rPr>
        <w:t xml:space="preserve"> highly </w:t>
      </w:r>
      <w:r w:rsidRPr="009245C3">
        <w:rPr>
          <w:rStyle w:val="Emphasis"/>
          <w:highlight w:val="green"/>
        </w:rPr>
        <w:t>competent state</w:t>
      </w:r>
      <w:r w:rsidRPr="001F4F70">
        <w:rPr>
          <w:sz w:val="14"/>
        </w:rPr>
        <w:t xml:space="preserve"> to do it. Not only would running the world require a strong military, </w:t>
      </w:r>
      <w:r w:rsidRPr="001F4F70">
        <w:rPr>
          <w:rStyle w:val="StyleUnderline"/>
        </w:rPr>
        <w:t xml:space="preserve">but it would also take a large, highly professional </w:t>
      </w:r>
      <w:r w:rsidRPr="001F4F70">
        <w:rPr>
          <w:rStyle w:val="Emphasis"/>
        </w:rPr>
        <w:t>diplomatic corps</w:t>
      </w:r>
      <w:r w:rsidRPr="001F4F70">
        <w:rPr>
          <w:sz w:val="14"/>
        </w:rPr>
        <w:t xml:space="preserve"> </w:t>
      </w:r>
      <w:r w:rsidRPr="001F4F70">
        <w:rPr>
          <w:rStyle w:val="StyleUnderline"/>
        </w:rPr>
        <w:t xml:space="preserve">to manage the political </w:t>
      </w:r>
      <w:r w:rsidRPr="001F4F70">
        <w:rPr>
          <w:rStyle w:val="Emphasis"/>
        </w:rPr>
        <w:t>fallout</w:t>
      </w:r>
      <w:r w:rsidRPr="001F4F70">
        <w:rPr>
          <w:rStyle w:val="StyleUnderline"/>
        </w:rPr>
        <w:t xml:space="preserve"> abroad</w:t>
      </w:r>
      <w:r w:rsidRPr="001F4F70">
        <w:rPr>
          <w:sz w:val="14"/>
        </w:rPr>
        <w:t xml:space="preserve">, </w:t>
      </w:r>
      <w:r w:rsidRPr="001F4F70">
        <w:rPr>
          <w:rStyle w:val="StyleUnderline"/>
        </w:rPr>
        <w:t xml:space="preserve">a vast army of well-trained development </w:t>
      </w:r>
      <w:r w:rsidRPr="001F4F70">
        <w:rPr>
          <w:rStyle w:val="Emphasis"/>
        </w:rPr>
        <w:t>experts</w:t>
      </w:r>
      <w:r w:rsidRPr="001F4F70">
        <w:rPr>
          <w:sz w:val="14"/>
        </w:rPr>
        <w:t xml:space="preserve">, </w:t>
      </w:r>
      <w:r w:rsidRPr="001F4F70">
        <w:rPr>
          <w:rStyle w:val="StyleUnderline"/>
        </w:rPr>
        <w:t xml:space="preserve">and lots of safety-net </w:t>
      </w:r>
      <w:r w:rsidRPr="001F4F70">
        <w:rPr>
          <w:rStyle w:val="Emphasis"/>
        </w:rPr>
        <w:t>programs</w:t>
      </w:r>
      <w:r w:rsidRPr="001F4F70">
        <w:rPr>
          <w:rStyle w:val="StyleUnderline"/>
        </w:rPr>
        <w:t xml:space="preserve"> </w:t>
      </w:r>
      <w:r w:rsidRPr="001F4F70">
        <w:rPr>
          <w:rStyle w:val="Emphasis"/>
        </w:rPr>
        <w:t>back home</w:t>
      </w:r>
      <w:r w:rsidRPr="001F4F70">
        <w:rPr>
          <w:sz w:val="14"/>
        </w:rPr>
        <w:t xml:space="preserve"> </w:t>
      </w:r>
      <w:r w:rsidRPr="001F4F70">
        <w:rPr>
          <w:rStyle w:val="StyleUnderline"/>
        </w:rPr>
        <w:t xml:space="preserve">to deal with the </w:t>
      </w:r>
      <w:r w:rsidRPr="001F4F70">
        <w:rPr>
          <w:rStyle w:val="Emphasis"/>
        </w:rPr>
        <w:t>destabilizing consequences</w:t>
      </w:r>
      <w:r w:rsidRPr="001F4F70">
        <w:rPr>
          <w:sz w:val="14"/>
        </w:rPr>
        <w:t xml:space="preserve"> of economic globalization. In this way, the grand strategy of liberal hegemony was fundamentally at odds with the endless demand for tax cuts and the concomitant desire to shrink the state. Liberal hegemony’s defenders got around this problem by assuming that the tides of history were running their way and that creating a global liberal order would be relatively easy. As Fareed Zakaria noted back in 1998, the result was a “hollow hegemony,” as the United States tried in vain to manage the world on the cheap.</w:t>
      </w:r>
    </w:p>
    <w:p w14:paraId="5B726ECA" w14:textId="77777777" w:rsidR="00FD6A79" w:rsidRPr="001F4F70" w:rsidRDefault="00FD6A79" w:rsidP="00FD6A79">
      <w:pPr>
        <w:rPr>
          <w:sz w:val="14"/>
        </w:rPr>
      </w:pPr>
      <w:r w:rsidRPr="001F4F70">
        <w:rPr>
          <w:sz w:val="14"/>
        </w:rPr>
        <w:t xml:space="preserve">Moreover, if a single country hopes to mold local politics in lots of very different places, </w:t>
      </w:r>
      <w:r w:rsidRPr="009245C3">
        <w:rPr>
          <w:rStyle w:val="StyleUnderline"/>
          <w:highlight w:val="green"/>
        </w:rPr>
        <w:t xml:space="preserve">it </w:t>
      </w:r>
      <w:proofErr w:type="gramStart"/>
      <w:r w:rsidRPr="009245C3">
        <w:rPr>
          <w:rStyle w:val="StyleUnderline"/>
          <w:highlight w:val="green"/>
        </w:rPr>
        <w:t>damn</w:t>
      </w:r>
      <w:proofErr w:type="gramEnd"/>
      <w:r w:rsidRPr="009245C3">
        <w:rPr>
          <w:rStyle w:val="StyleUnderline"/>
          <w:highlight w:val="green"/>
        </w:rPr>
        <w:t xml:space="preserve"> well</w:t>
      </w:r>
      <w:r w:rsidRPr="001F4F70">
        <w:rPr>
          <w:rStyle w:val="StyleUnderline"/>
        </w:rPr>
        <w:t xml:space="preserve"> better </w:t>
      </w:r>
      <w:r w:rsidRPr="009245C3">
        <w:rPr>
          <w:rStyle w:val="StyleUnderline"/>
          <w:highlight w:val="green"/>
        </w:rPr>
        <w:t>be</w:t>
      </w:r>
      <w:r w:rsidRPr="001F4F70">
        <w:rPr>
          <w:rStyle w:val="StyleUnderline"/>
        </w:rPr>
        <w:t xml:space="preserve"> politically </w:t>
      </w:r>
      <w:r w:rsidRPr="009245C3">
        <w:rPr>
          <w:rStyle w:val="Emphasis"/>
          <w:highlight w:val="green"/>
        </w:rPr>
        <w:t>united at home</w:t>
      </w:r>
      <w:r w:rsidRPr="001F4F70">
        <w:rPr>
          <w:sz w:val="14"/>
        </w:rPr>
        <w:t xml:space="preserve">. </w:t>
      </w:r>
      <w:r w:rsidRPr="009245C3">
        <w:rPr>
          <w:rStyle w:val="StyleUnderline"/>
          <w:highlight w:val="green"/>
        </w:rPr>
        <w:t>Running the world entails</w:t>
      </w:r>
      <w:r w:rsidRPr="001F4F70">
        <w:rPr>
          <w:rStyle w:val="StyleUnderline"/>
        </w:rPr>
        <w:t xml:space="preserve"> </w:t>
      </w:r>
      <w:r w:rsidRPr="001F4F70">
        <w:rPr>
          <w:rStyle w:val="Emphasis"/>
        </w:rPr>
        <w:t xml:space="preserve">substantial </w:t>
      </w:r>
      <w:r w:rsidRPr="009245C3">
        <w:rPr>
          <w:rStyle w:val="Emphasis"/>
          <w:highlight w:val="green"/>
        </w:rPr>
        <w:t>sacrifices</w:t>
      </w:r>
      <w:r w:rsidRPr="001F4F70">
        <w:rPr>
          <w:sz w:val="14"/>
        </w:rPr>
        <w:t xml:space="preserve">, </w:t>
      </w:r>
      <w:r w:rsidRPr="001F4F70">
        <w:rPr>
          <w:rStyle w:val="StyleUnderline"/>
        </w:rPr>
        <w:t xml:space="preserve">and </w:t>
      </w:r>
      <w:r w:rsidRPr="009245C3">
        <w:rPr>
          <w:rStyle w:val="StyleUnderline"/>
          <w:highlight w:val="green"/>
        </w:rPr>
        <w:t>doing it</w:t>
      </w:r>
      <w:r w:rsidRPr="001F4F70">
        <w:rPr>
          <w:rStyle w:val="StyleUnderline"/>
        </w:rPr>
        <w:t xml:space="preserve"> effectively </w:t>
      </w:r>
      <w:r w:rsidRPr="009245C3">
        <w:rPr>
          <w:rStyle w:val="StyleUnderline"/>
          <w:highlight w:val="green"/>
        </w:rPr>
        <w:t xml:space="preserve">requires a powerful </w:t>
      </w:r>
      <w:r w:rsidRPr="009245C3">
        <w:rPr>
          <w:rStyle w:val="Emphasis"/>
          <w:highlight w:val="green"/>
        </w:rPr>
        <w:t>bipartisan</w:t>
      </w:r>
      <w:r w:rsidRPr="001F4F70">
        <w:rPr>
          <w:rStyle w:val="Emphasis"/>
        </w:rPr>
        <w:t xml:space="preserve"> </w:t>
      </w:r>
      <w:r w:rsidRPr="009245C3">
        <w:rPr>
          <w:rStyle w:val="Emphasis"/>
          <w:highlight w:val="green"/>
        </w:rPr>
        <w:t>consensus</w:t>
      </w:r>
      <w:r w:rsidRPr="001F4F70">
        <w:rPr>
          <w:sz w:val="14"/>
        </w:rPr>
        <w:t xml:space="preserve"> and robust public support. </w:t>
      </w:r>
      <w:proofErr w:type="gramStart"/>
      <w:r w:rsidRPr="001F4F70">
        <w:rPr>
          <w:sz w:val="14"/>
        </w:rPr>
        <w:t>Needless to say</w:t>
      </w:r>
      <w:r w:rsidRPr="001F4F70">
        <w:rPr>
          <w:rStyle w:val="StyleUnderline"/>
        </w:rPr>
        <w:t>, a</w:t>
      </w:r>
      <w:proofErr w:type="gramEnd"/>
      <w:r w:rsidRPr="001F4F70">
        <w:rPr>
          <w:rStyle w:val="StyleUnderline"/>
        </w:rPr>
        <w:t xml:space="preserve"> poisonous atmosphere of relentless partisanship, where </w:t>
      </w:r>
      <w:r w:rsidRPr="001F4F70">
        <w:rPr>
          <w:rStyle w:val="Emphasis"/>
        </w:rPr>
        <w:t>politicians</w:t>
      </w:r>
      <w:r w:rsidRPr="001F4F70">
        <w:rPr>
          <w:sz w:val="14"/>
        </w:rPr>
        <w:t xml:space="preserve"> </w:t>
      </w:r>
      <w:r w:rsidRPr="001F4F70">
        <w:rPr>
          <w:rStyle w:val="StyleUnderline"/>
        </w:rPr>
        <w:t xml:space="preserve">on the make repeatedly </w:t>
      </w:r>
      <w:r w:rsidRPr="001F4F70">
        <w:rPr>
          <w:rStyle w:val="Emphasis"/>
        </w:rPr>
        <w:t>grandstand</w:t>
      </w:r>
      <w:r w:rsidRPr="001F4F70">
        <w:rPr>
          <w:sz w:val="14"/>
        </w:rPr>
        <w:t xml:space="preserve"> </w:t>
      </w:r>
      <w:r w:rsidRPr="001F4F70">
        <w:rPr>
          <w:rStyle w:val="StyleUnderline"/>
        </w:rPr>
        <w:t xml:space="preserve">over </w:t>
      </w:r>
      <w:r w:rsidRPr="001F4F70">
        <w:rPr>
          <w:rStyle w:val="Emphasis"/>
        </w:rPr>
        <w:t>made-up scandals</w:t>
      </w:r>
      <w:r w:rsidRPr="001F4F70">
        <w:rPr>
          <w:sz w:val="14"/>
        </w:rPr>
        <w:t xml:space="preserve"> (remember those endless congressional hearings about Benghazi?), is </w:t>
      </w:r>
      <w:r w:rsidRPr="001F4F70">
        <w:rPr>
          <w:rStyle w:val="StyleUnderline"/>
        </w:rPr>
        <w:t xml:space="preserve">antithetical to the forging of </w:t>
      </w:r>
      <w:r w:rsidRPr="001F4F70">
        <w:rPr>
          <w:rStyle w:val="Emphasis"/>
        </w:rPr>
        <w:t>national unity</w:t>
      </w:r>
      <w:r w:rsidRPr="001F4F70">
        <w:rPr>
          <w:sz w:val="14"/>
        </w:rPr>
        <w:t xml:space="preserve">. Endless </w:t>
      </w:r>
      <w:r w:rsidRPr="001F4F70">
        <w:rPr>
          <w:rStyle w:val="Emphasis"/>
        </w:rPr>
        <w:t>gridlock</w:t>
      </w:r>
      <w:r w:rsidRPr="001F4F70">
        <w:rPr>
          <w:sz w:val="14"/>
        </w:rPr>
        <w:t xml:space="preserve"> </w:t>
      </w:r>
      <w:r w:rsidRPr="001F4F70">
        <w:rPr>
          <w:rStyle w:val="StyleUnderline"/>
        </w:rPr>
        <w:t xml:space="preserve">also made American </w:t>
      </w:r>
      <w:r w:rsidRPr="001F4F70">
        <w:rPr>
          <w:rStyle w:val="Emphasis"/>
        </w:rPr>
        <w:t>democracy</w:t>
      </w:r>
      <w:r w:rsidRPr="001F4F70">
        <w:rPr>
          <w:rStyle w:val="StyleUnderline"/>
        </w:rPr>
        <w:t xml:space="preserve"> a </w:t>
      </w:r>
      <w:r w:rsidRPr="001F4F70">
        <w:rPr>
          <w:rStyle w:val="Emphasis"/>
        </w:rPr>
        <w:t>less appealing</w:t>
      </w:r>
      <w:r w:rsidRPr="001F4F70">
        <w:rPr>
          <w:sz w:val="14"/>
        </w:rPr>
        <w:t xml:space="preserve"> model for other societies.</w:t>
      </w:r>
    </w:p>
    <w:p w14:paraId="501116A5" w14:textId="77777777" w:rsidR="00FD6A79" w:rsidRPr="001F4F70" w:rsidRDefault="00FD6A79" w:rsidP="00FD6A79">
      <w:pPr>
        <w:rPr>
          <w:sz w:val="14"/>
        </w:rPr>
      </w:pPr>
      <w:r w:rsidRPr="001F4F70">
        <w:rPr>
          <w:sz w:val="14"/>
        </w:rPr>
        <w:t xml:space="preserve">To be clear: I </w:t>
      </w:r>
      <w:r w:rsidRPr="001F4F70">
        <w:rPr>
          <w:rStyle w:val="StyleUnderline"/>
        </w:rPr>
        <w:t>don’t think</w:t>
      </w:r>
      <w:r w:rsidRPr="001F4F70">
        <w:rPr>
          <w:sz w:val="14"/>
        </w:rPr>
        <w:t xml:space="preserve"> liberal </w:t>
      </w:r>
      <w:r w:rsidRPr="001F4F70">
        <w:rPr>
          <w:rStyle w:val="StyleUnderline"/>
        </w:rPr>
        <w:t xml:space="preserve">hegemony would have worked even if the </w:t>
      </w:r>
      <w:r w:rsidRPr="001F4F70">
        <w:rPr>
          <w:rStyle w:val="Emphasis"/>
        </w:rPr>
        <w:t>United States</w:t>
      </w:r>
      <w:r w:rsidRPr="001F4F70">
        <w:rPr>
          <w:sz w:val="14"/>
        </w:rPr>
        <w:t xml:space="preserve"> </w:t>
      </w:r>
      <w:r w:rsidRPr="001F4F70">
        <w:rPr>
          <w:rStyle w:val="StyleUnderline"/>
        </w:rPr>
        <w:t xml:space="preserve">decided to pursue it in a more serious and </w:t>
      </w:r>
      <w:r w:rsidRPr="001F4F70">
        <w:rPr>
          <w:rStyle w:val="Emphasis"/>
        </w:rPr>
        <w:t>sophisticated fashion</w:t>
      </w:r>
      <w:r w:rsidRPr="001F4F70">
        <w:rPr>
          <w:sz w:val="14"/>
        </w:rPr>
        <w:t xml:space="preserve">. But </w:t>
      </w:r>
      <w:r w:rsidRPr="001F4F70">
        <w:rPr>
          <w:rStyle w:val="Emphasis"/>
        </w:rPr>
        <w:t>doing it in the half-assed way</w:t>
      </w:r>
      <w:r w:rsidRPr="001F4F70">
        <w:rPr>
          <w:sz w:val="14"/>
        </w:rPr>
        <w:t xml:space="preserve"> America did </w:t>
      </w:r>
      <w:r w:rsidRPr="001F4F70">
        <w:rPr>
          <w:rStyle w:val="Emphasis"/>
        </w:rPr>
        <w:t>made failure inevitable</w:t>
      </w:r>
      <w:r w:rsidRPr="001F4F70">
        <w:rPr>
          <w:sz w:val="14"/>
        </w:rPr>
        <w:t xml:space="preserve"> and at no small cost.</w:t>
      </w:r>
    </w:p>
    <w:p w14:paraId="3A9E9AEC" w14:textId="77777777" w:rsidR="00FD6A79" w:rsidRPr="001F4F70" w:rsidRDefault="00FD6A79" w:rsidP="00FD6A79">
      <w:pPr>
        <w:rPr>
          <w:sz w:val="14"/>
        </w:rPr>
      </w:pPr>
      <w:r w:rsidRPr="001F4F70">
        <w:rPr>
          <w:sz w:val="14"/>
        </w:rPr>
        <w:t xml:space="preserve">The consequences of </w:t>
      </w:r>
      <w:r w:rsidRPr="001F4F70">
        <w:rPr>
          <w:rStyle w:val="StyleUnderline"/>
        </w:rPr>
        <w:t>these</w:t>
      </w:r>
      <w:r w:rsidRPr="001F4F70">
        <w:rPr>
          <w:sz w:val="14"/>
        </w:rPr>
        <w:t xml:space="preserve"> three </w:t>
      </w:r>
      <w:r w:rsidRPr="001F4F70">
        <w:rPr>
          <w:rStyle w:val="StyleUnderline"/>
        </w:rPr>
        <w:t>errors provided the toxic brew</w:t>
      </w:r>
      <w:r w:rsidRPr="001F4F70">
        <w:rPr>
          <w:sz w:val="14"/>
        </w:rPr>
        <w:t xml:space="preserve"> </w:t>
      </w:r>
      <w:r w:rsidRPr="001F4F70">
        <w:rPr>
          <w:rStyle w:val="StyleUnderline"/>
        </w:rPr>
        <w:t xml:space="preserve">that allowed an </w:t>
      </w:r>
      <w:r w:rsidRPr="001F4F70">
        <w:rPr>
          <w:rStyle w:val="Emphasis"/>
        </w:rPr>
        <w:t>incompetent</w:t>
      </w:r>
      <w:r w:rsidRPr="001F4F70">
        <w:rPr>
          <w:sz w:val="14"/>
        </w:rPr>
        <w:t xml:space="preserve"> and narcissistic </w:t>
      </w:r>
      <w:r w:rsidRPr="001F4F70">
        <w:rPr>
          <w:rStyle w:val="Emphasis"/>
        </w:rPr>
        <w:t>charlatan</w:t>
      </w:r>
      <w:r w:rsidRPr="001F4F70">
        <w:rPr>
          <w:sz w:val="14"/>
        </w:rPr>
        <w:t xml:space="preserve"> like Trump to </w:t>
      </w:r>
      <w:r w:rsidRPr="001F4F70">
        <w:rPr>
          <w:rStyle w:val="StyleUnderline"/>
        </w:rPr>
        <w:t>reach the White House</w:t>
      </w:r>
      <w:r w:rsidRPr="001F4F70">
        <w:rPr>
          <w:sz w:val="14"/>
        </w:rPr>
        <w:t xml:space="preserve">. Since then, he has managed to drive America’s image around the world to record lows, bungled the trade war with China, pushed Iran closer to a nuclear bomb, and lavished praise on </w:t>
      </w:r>
      <w:proofErr w:type="gramStart"/>
      <w:r w:rsidRPr="001F4F70">
        <w:rPr>
          <w:sz w:val="14"/>
        </w:rPr>
        <w:t>a number of</w:t>
      </w:r>
      <w:proofErr w:type="gramEnd"/>
      <w:r w:rsidRPr="001F4F70">
        <w:rPr>
          <w:sz w:val="14"/>
        </w:rPr>
        <w:t xml:space="preserve"> murderous dictators (some of whom are openly hostile to the United States). His only significant foreign-policy achievement to date is getting Britain to decide not to use Huawei technology for its new 5G digital network, but that’s not much to show for nearly four years in office. Apart from appointing a lot of conservative judges, Trump’s major achievement as 2020 dawned was not screwing up the economic recovery that Barack Obama had bequeathed to him.</w:t>
      </w:r>
    </w:p>
    <w:p w14:paraId="71AA278C" w14:textId="77777777" w:rsidR="00FD6A79" w:rsidRPr="001F4F70" w:rsidRDefault="00FD6A79" w:rsidP="00FD6A79">
      <w:pPr>
        <w:rPr>
          <w:sz w:val="14"/>
        </w:rPr>
      </w:pPr>
      <w:r w:rsidRPr="009245C3">
        <w:rPr>
          <w:rStyle w:val="Emphasis"/>
          <w:highlight w:val="green"/>
        </w:rPr>
        <w:t>Then came COVID</w:t>
      </w:r>
      <w:r w:rsidRPr="001F4F70">
        <w:rPr>
          <w:sz w:val="14"/>
        </w:rPr>
        <w:t>-19.</w:t>
      </w:r>
    </w:p>
    <w:p w14:paraId="27BC2191" w14:textId="77777777" w:rsidR="00FD6A79" w:rsidRPr="001F4F70" w:rsidRDefault="00FD6A79" w:rsidP="00FD6A79">
      <w:pPr>
        <w:rPr>
          <w:sz w:val="14"/>
        </w:rPr>
      </w:pPr>
      <w:r w:rsidRPr="001F4F70">
        <w:rPr>
          <w:rStyle w:val="StyleUnderline"/>
        </w:rPr>
        <w:t>It’s not just</w:t>
      </w:r>
      <w:r w:rsidRPr="001F4F70">
        <w:rPr>
          <w:sz w:val="14"/>
        </w:rPr>
        <w:t xml:space="preserve"> that </w:t>
      </w:r>
      <w:r w:rsidRPr="001F4F70">
        <w:rPr>
          <w:rStyle w:val="StyleUnderline"/>
        </w:rPr>
        <w:t>the United States has made mistakes</w:t>
      </w:r>
      <w:r w:rsidRPr="001F4F70">
        <w:rPr>
          <w:sz w:val="14"/>
        </w:rPr>
        <w:t>—the very idea of U.S. global leadership is broken from the ground up.</w:t>
      </w:r>
    </w:p>
    <w:p w14:paraId="77608D51" w14:textId="77777777" w:rsidR="00FD6A79" w:rsidRPr="001F4F70" w:rsidRDefault="00FD6A79" w:rsidP="00FD6A79">
      <w:pPr>
        <w:rPr>
          <w:sz w:val="14"/>
        </w:rPr>
      </w:pPr>
      <w:r w:rsidRPr="001F4F70">
        <w:rPr>
          <w:rStyle w:val="StyleUnderline"/>
        </w:rPr>
        <w:t xml:space="preserve">The administration’s </w:t>
      </w:r>
      <w:r w:rsidRPr="001F4F70">
        <w:rPr>
          <w:rStyle w:val="Emphasis"/>
        </w:rPr>
        <w:t>disastrous mishandling</w:t>
      </w:r>
      <w:r w:rsidRPr="001F4F70">
        <w:rPr>
          <w:sz w:val="14"/>
        </w:rPr>
        <w:t xml:space="preserve"> </w:t>
      </w:r>
      <w:r w:rsidRPr="001F4F70">
        <w:rPr>
          <w:rStyle w:val="StyleUnderline"/>
        </w:rPr>
        <w:t xml:space="preserve">of the pandemic has been well </w:t>
      </w:r>
      <w:r w:rsidRPr="001F4F70">
        <w:rPr>
          <w:rStyle w:val="Emphasis"/>
        </w:rPr>
        <w:t>documented</w:t>
      </w:r>
      <w:r w:rsidRPr="001F4F70">
        <w:rPr>
          <w:sz w:val="14"/>
        </w:rPr>
        <w:t xml:space="preserve"> elsewhere, and there’s no need to rehearse that depressing story once more. Instead, I want to highlight what </w:t>
      </w:r>
      <w:r w:rsidRPr="009245C3">
        <w:rPr>
          <w:rStyle w:val="StyleUnderline"/>
          <w:highlight w:val="green"/>
        </w:rPr>
        <w:t xml:space="preserve">the </w:t>
      </w:r>
      <w:r w:rsidRPr="009245C3">
        <w:rPr>
          <w:rStyle w:val="Emphasis"/>
          <w:sz w:val="28"/>
          <w:szCs w:val="28"/>
          <w:highlight w:val="green"/>
        </w:rPr>
        <w:t>long-term consequences for</w:t>
      </w:r>
      <w:r w:rsidRPr="001F4F70">
        <w:rPr>
          <w:rStyle w:val="Emphasis"/>
          <w:sz w:val="28"/>
          <w:szCs w:val="28"/>
        </w:rPr>
        <w:t xml:space="preserve"> </w:t>
      </w:r>
      <w:r w:rsidRPr="009245C3">
        <w:rPr>
          <w:rStyle w:val="Emphasis"/>
          <w:sz w:val="28"/>
          <w:szCs w:val="28"/>
          <w:highlight w:val="green"/>
        </w:rPr>
        <w:t>America’s</w:t>
      </w:r>
      <w:r w:rsidRPr="001F4F70">
        <w:rPr>
          <w:rStyle w:val="Emphasis"/>
          <w:sz w:val="28"/>
          <w:szCs w:val="28"/>
        </w:rPr>
        <w:t xml:space="preserve"> global </w:t>
      </w:r>
      <w:r w:rsidRPr="009245C3">
        <w:rPr>
          <w:rStyle w:val="Emphasis"/>
          <w:sz w:val="28"/>
          <w:szCs w:val="28"/>
          <w:highlight w:val="green"/>
        </w:rPr>
        <w:t>position are likely to be</w:t>
      </w:r>
      <w:r w:rsidRPr="001F4F70">
        <w:rPr>
          <w:rStyle w:val="Emphasis"/>
          <w:sz w:val="28"/>
          <w:szCs w:val="28"/>
        </w:rPr>
        <w:t xml:space="preserve">. Spoiler alert: It’s </w:t>
      </w:r>
      <w:r w:rsidRPr="009245C3">
        <w:rPr>
          <w:rStyle w:val="Emphasis"/>
          <w:sz w:val="28"/>
          <w:szCs w:val="28"/>
          <w:highlight w:val="green"/>
        </w:rPr>
        <w:t>not</w:t>
      </w:r>
      <w:r w:rsidRPr="001F4F70">
        <w:rPr>
          <w:rStyle w:val="Emphasis"/>
          <w:sz w:val="28"/>
          <w:szCs w:val="28"/>
        </w:rPr>
        <w:t xml:space="preserve"> a </w:t>
      </w:r>
      <w:r w:rsidRPr="009245C3">
        <w:rPr>
          <w:rStyle w:val="Emphasis"/>
          <w:sz w:val="28"/>
          <w:szCs w:val="28"/>
          <w:highlight w:val="green"/>
        </w:rPr>
        <w:t>pretty</w:t>
      </w:r>
      <w:r w:rsidRPr="001F4F70">
        <w:rPr>
          <w:rStyle w:val="Emphasis"/>
          <w:sz w:val="28"/>
          <w:szCs w:val="28"/>
        </w:rPr>
        <w:t xml:space="preserve"> picture</w:t>
      </w:r>
      <w:r w:rsidRPr="001F4F70">
        <w:rPr>
          <w:sz w:val="14"/>
        </w:rPr>
        <w:t>.</w:t>
      </w:r>
    </w:p>
    <w:p w14:paraId="4E1A4DDE" w14:textId="77777777" w:rsidR="00FD6A79" w:rsidRPr="001F4F70" w:rsidRDefault="00FD6A79" w:rsidP="00FD6A79">
      <w:pPr>
        <w:rPr>
          <w:sz w:val="14"/>
        </w:rPr>
      </w:pPr>
      <w:r w:rsidRPr="001F4F70">
        <w:rPr>
          <w:sz w:val="14"/>
        </w:rPr>
        <w:t xml:space="preserve">First, as I’ve argued before, </w:t>
      </w:r>
      <w:r w:rsidRPr="009245C3">
        <w:rPr>
          <w:rStyle w:val="Emphasis"/>
          <w:highlight w:val="green"/>
        </w:rPr>
        <w:t>Trump’s</w:t>
      </w:r>
      <w:r w:rsidRPr="001F4F70">
        <w:rPr>
          <w:sz w:val="14"/>
        </w:rPr>
        <w:t xml:space="preserve"> attempt to wish away the problem (along with the rest of his administration’s incompetent </w:t>
      </w:r>
      <w:r w:rsidRPr="009245C3">
        <w:rPr>
          <w:rStyle w:val="Emphasis"/>
          <w:highlight w:val="green"/>
        </w:rPr>
        <w:t>response</w:t>
      </w:r>
      <w:r w:rsidRPr="001F4F70">
        <w:rPr>
          <w:sz w:val="14"/>
        </w:rPr>
        <w:t xml:space="preserve">) has </w:t>
      </w:r>
      <w:r w:rsidRPr="009245C3">
        <w:rPr>
          <w:rStyle w:val="StyleUnderline"/>
          <w:highlight w:val="green"/>
        </w:rPr>
        <w:t>tarnished America’s</w:t>
      </w:r>
      <w:r w:rsidRPr="001F4F70">
        <w:rPr>
          <w:rStyle w:val="StyleUnderline"/>
        </w:rPr>
        <w:t xml:space="preserve"> </w:t>
      </w:r>
      <w:r w:rsidRPr="001F4F70">
        <w:rPr>
          <w:rStyle w:val="Emphasis"/>
        </w:rPr>
        <w:t xml:space="preserve">dwindling </w:t>
      </w:r>
      <w:r w:rsidRPr="009245C3">
        <w:rPr>
          <w:rStyle w:val="Emphasis"/>
          <w:highlight w:val="green"/>
        </w:rPr>
        <w:t>reputation</w:t>
      </w:r>
      <w:r w:rsidRPr="001F4F70">
        <w:rPr>
          <w:sz w:val="14"/>
        </w:rPr>
        <w:t xml:space="preserve"> </w:t>
      </w:r>
      <w:r w:rsidRPr="001F4F70">
        <w:rPr>
          <w:rStyle w:val="StyleUnderline"/>
        </w:rPr>
        <w:t>as a society that knows how to get things</w:t>
      </w:r>
      <w:r w:rsidRPr="001F4F70">
        <w:rPr>
          <w:sz w:val="14"/>
        </w:rPr>
        <w:t xml:space="preserve"> </w:t>
      </w:r>
      <w:r w:rsidRPr="001F4F70">
        <w:rPr>
          <w:rStyle w:val="Emphasis"/>
        </w:rPr>
        <w:t>done</w:t>
      </w:r>
      <w:r w:rsidRPr="001F4F70">
        <w:rPr>
          <w:sz w:val="14"/>
        </w:rPr>
        <w:t xml:space="preserve"> effectively. </w:t>
      </w:r>
      <w:r w:rsidRPr="001F4F70">
        <w:rPr>
          <w:rStyle w:val="StyleUnderline"/>
        </w:rPr>
        <w:t>When countries</w:t>
      </w:r>
      <w:r w:rsidRPr="001F4F70">
        <w:rPr>
          <w:sz w:val="14"/>
        </w:rPr>
        <w:t xml:space="preserve"> all over the world </w:t>
      </w:r>
      <w:r w:rsidRPr="001F4F70">
        <w:rPr>
          <w:rStyle w:val="StyleUnderline"/>
        </w:rPr>
        <w:t>are barring Americans</w:t>
      </w:r>
      <w:r w:rsidRPr="001F4F70">
        <w:rPr>
          <w:sz w:val="14"/>
        </w:rPr>
        <w:t xml:space="preserve"> from their territory due to legitimate fears that they will spread the disease, </w:t>
      </w:r>
      <w:r w:rsidRPr="001F4F70">
        <w:rPr>
          <w:rStyle w:val="StyleUnderline"/>
        </w:rPr>
        <w:t>while looking on with a combination of shock and</w:t>
      </w:r>
      <w:r w:rsidRPr="001F4F70">
        <w:rPr>
          <w:sz w:val="14"/>
        </w:rPr>
        <w:t xml:space="preserve"> pity, </w:t>
      </w:r>
      <w:r w:rsidRPr="001F4F70">
        <w:rPr>
          <w:sz w:val="14"/>
        </w:rPr>
        <w:lastRenderedPageBreak/>
        <w:t>you know something has gone badly wrong. Consider this: Rwandans, Uruguayans, and Algerians are all welcome to visit Europe this summer. Americans aren’t.</w:t>
      </w:r>
    </w:p>
    <w:p w14:paraId="622A17C9" w14:textId="77777777" w:rsidR="00FD6A79" w:rsidRPr="001F4F70" w:rsidRDefault="00FD6A79" w:rsidP="00FD6A79">
      <w:pPr>
        <w:rPr>
          <w:sz w:val="14"/>
        </w:rPr>
      </w:pPr>
      <w:r w:rsidRPr="001F4F70">
        <w:rPr>
          <w:sz w:val="14"/>
        </w:rPr>
        <w:t xml:space="preserve">Second, the </w:t>
      </w:r>
      <w:r w:rsidRPr="009245C3">
        <w:rPr>
          <w:rStyle w:val="Emphasis"/>
          <w:highlight w:val="green"/>
        </w:rPr>
        <w:t>economic depression</w:t>
      </w:r>
      <w:r w:rsidRPr="001F4F70">
        <w:rPr>
          <w:sz w:val="14"/>
        </w:rPr>
        <w:t xml:space="preserve"> caused by the pandemic </w:t>
      </w:r>
      <w:r w:rsidRPr="009245C3">
        <w:rPr>
          <w:rStyle w:val="StyleUnderline"/>
          <w:highlight w:val="green"/>
        </w:rPr>
        <w:t>will leave</w:t>
      </w:r>
      <w:r w:rsidRPr="001F4F70">
        <w:rPr>
          <w:rStyle w:val="StyleUnderline"/>
        </w:rPr>
        <w:t xml:space="preserve"> deep </w:t>
      </w:r>
      <w:r w:rsidRPr="009245C3">
        <w:rPr>
          <w:rStyle w:val="Emphasis"/>
          <w:highlight w:val="green"/>
        </w:rPr>
        <w:t>scars</w:t>
      </w:r>
      <w:r w:rsidRPr="009245C3">
        <w:rPr>
          <w:rStyle w:val="StyleUnderline"/>
          <w:highlight w:val="green"/>
        </w:rPr>
        <w:t xml:space="preserve"> on the</w:t>
      </w:r>
      <w:r w:rsidRPr="001F4F70">
        <w:rPr>
          <w:rStyle w:val="StyleUnderline"/>
        </w:rPr>
        <w:t xml:space="preserve"> U.S.</w:t>
      </w:r>
      <w:r w:rsidRPr="001F4F70">
        <w:rPr>
          <w:sz w:val="14"/>
        </w:rPr>
        <w:t xml:space="preserve"> </w:t>
      </w:r>
      <w:r w:rsidRPr="009245C3">
        <w:rPr>
          <w:rStyle w:val="Emphasis"/>
          <w:highlight w:val="green"/>
        </w:rPr>
        <w:t>economy</w:t>
      </w:r>
      <w:r w:rsidRPr="009245C3">
        <w:rPr>
          <w:sz w:val="14"/>
          <w:highlight w:val="green"/>
        </w:rPr>
        <w:t xml:space="preserve">, </w:t>
      </w:r>
      <w:r w:rsidRPr="009245C3">
        <w:rPr>
          <w:rStyle w:val="StyleUnderline"/>
          <w:highlight w:val="green"/>
        </w:rPr>
        <w:t>and the</w:t>
      </w:r>
      <w:r w:rsidRPr="001F4F70">
        <w:rPr>
          <w:rStyle w:val="StyleUnderline"/>
        </w:rPr>
        <w:t xml:space="preserve"> </w:t>
      </w:r>
      <w:r w:rsidRPr="009245C3">
        <w:rPr>
          <w:rStyle w:val="StyleUnderline"/>
          <w:highlight w:val="green"/>
        </w:rPr>
        <w:t xml:space="preserve">damage increases the </w:t>
      </w:r>
      <w:r w:rsidRPr="009245C3">
        <w:rPr>
          <w:rStyle w:val="Emphasis"/>
          <w:highlight w:val="green"/>
        </w:rPr>
        <w:t>longer</w:t>
      </w:r>
      <w:r w:rsidRPr="009245C3">
        <w:rPr>
          <w:rStyle w:val="StyleUnderline"/>
          <w:highlight w:val="green"/>
        </w:rPr>
        <w:t xml:space="preserve"> the </w:t>
      </w:r>
      <w:r w:rsidRPr="009245C3">
        <w:rPr>
          <w:rStyle w:val="Emphasis"/>
          <w:highlight w:val="green"/>
        </w:rPr>
        <w:t>crisis occurs</w:t>
      </w:r>
      <w:r w:rsidRPr="001F4F70">
        <w:rPr>
          <w:sz w:val="14"/>
        </w:rPr>
        <w:t xml:space="preserve">. </w:t>
      </w:r>
      <w:r w:rsidRPr="009245C3">
        <w:rPr>
          <w:rStyle w:val="StyleUnderline"/>
          <w:highlight w:val="green"/>
        </w:rPr>
        <w:t>Jobs won’t</w:t>
      </w:r>
      <w:r w:rsidRPr="001F4F70">
        <w:rPr>
          <w:rStyle w:val="StyleUnderline"/>
        </w:rPr>
        <w:t xml:space="preserve"> suddenly</w:t>
      </w:r>
      <w:r w:rsidRPr="001F4F70">
        <w:rPr>
          <w:sz w:val="14"/>
        </w:rPr>
        <w:t xml:space="preserve"> </w:t>
      </w:r>
      <w:r w:rsidRPr="009245C3">
        <w:rPr>
          <w:rStyle w:val="Emphasis"/>
          <w:highlight w:val="green"/>
        </w:rPr>
        <w:t>reemerge</w:t>
      </w:r>
      <w:r w:rsidRPr="001F4F70">
        <w:rPr>
          <w:sz w:val="14"/>
        </w:rPr>
        <w:t xml:space="preserve"> once a lot of businesses have gone under, and bankruptcies and layoffs will continue until we get the virus under control. The U.S. Federal Reserve and Congress have provided emergency funds to cushion the blow temporarily, but these measures have ballooned the federal deficit to historically high levels. The longer the crisis continues, the bigger the pile of debt will be.</w:t>
      </w:r>
    </w:p>
    <w:p w14:paraId="03DF6792" w14:textId="77777777" w:rsidR="00FD6A79" w:rsidRPr="001F4F70" w:rsidRDefault="00FD6A79" w:rsidP="00FD6A79">
      <w:pPr>
        <w:rPr>
          <w:sz w:val="14"/>
        </w:rPr>
      </w:pPr>
      <w:r w:rsidRPr="001F4F70">
        <w:rPr>
          <w:sz w:val="14"/>
        </w:rPr>
        <w:t xml:space="preserve">Here’s the key takeaway: Although the pandemic has harmed every economy in the world, other countries have got it under control, can begin to reopen safely, and will suffer less long-term damage as a result. </w:t>
      </w:r>
      <w:r w:rsidRPr="001F4F70">
        <w:rPr>
          <w:rStyle w:val="StyleUnderline"/>
        </w:rPr>
        <w:t xml:space="preserve">That’s why </w:t>
      </w:r>
      <w:r w:rsidRPr="009245C3">
        <w:rPr>
          <w:rStyle w:val="StyleUnderline"/>
          <w:highlight w:val="green"/>
        </w:rPr>
        <w:t xml:space="preserve">Trump’s </w:t>
      </w:r>
      <w:r w:rsidRPr="009245C3">
        <w:rPr>
          <w:rStyle w:val="Emphasis"/>
          <w:highlight w:val="green"/>
        </w:rPr>
        <w:t>failure</w:t>
      </w:r>
      <w:r w:rsidRPr="009245C3">
        <w:rPr>
          <w:rStyle w:val="StyleUnderline"/>
          <w:highlight w:val="green"/>
        </w:rPr>
        <w:t xml:space="preserve"> is so </w:t>
      </w:r>
      <w:r w:rsidRPr="009245C3">
        <w:rPr>
          <w:rStyle w:val="Emphasis"/>
          <w:highlight w:val="green"/>
        </w:rPr>
        <w:t>disastrous</w:t>
      </w:r>
      <w:r w:rsidRPr="001F4F70">
        <w:rPr>
          <w:sz w:val="14"/>
        </w:rPr>
        <w:t xml:space="preserve">: By </w:t>
      </w:r>
      <w:r w:rsidRPr="001F4F70">
        <w:rPr>
          <w:rStyle w:val="StyleUnderline"/>
        </w:rPr>
        <w:t xml:space="preserve">prolonging the period where the United States </w:t>
      </w:r>
      <w:proofErr w:type="gramStart"/>
      <w:r w:rsidRPr="001F4F70">
        <w:rPr>
          <w:rStyle w:val="StyleUnderline"/>
        </w:rPr>
        <w:t>has to</w:t>
      </w:r>
      <w:proofErr w:type="gramEnd"/>
      <w:r w:rsidRPr="001F4F70">
        <w:rPr>
          <w:rStyle w:val="StyleUnderline"/>
        </w:rPr>
        <w:t xml:space="preserve"> maintain </w:t>
      </w:r>
      <w:r w:rsidRPr="001F4F70">
        <w:rPr>
          <w:rStyle w:val="Emphasis"/>
        </w:rPr>
        <w:t>lockdowns</w:t>
      </w:r>
      <w:r w:rsidRPr="001F4F70">
        <w:rPr>
          <w:sz w:val="14"/>
        </w:rPr>
        <w:t xml:space="preserve"> and other restrictive measures, </w:t>
      </w:r>
      <w:r w:rsidRPr="001F4F70">
        <w:rPr>
          <w:rStyle w:val="StyleUnderline"/>
        </w:rPr>
        <w:t xml:space="preserve">he has </w:t>
      </w:r>
      <w:r w:rsidRPr="001F4F70">
        <w:rPr>
          <w:rStyle w:val="Emphasis"/>
        </w:rPr>
        <w:t>guaranteed</w:t>
      </w:r>
      <w:r w:rsidRPr="001F4F70">
        <w:rPr>
          <w:rStyle w:val="StyleUnderline"/>
        </w:rPr>
        <w:t xml:space="preserve"> that</w:t>
      </w:r>
      <w:r w:rsidRPr="001F4F70">
        <w:rPr>
          <w:sz w:val="14"/>
        </w:rPr>
        <w:t xml:space="preserve"> a subsequent </w:t>
      </w:r>
      <w:r w:rsidRPr="001F4F70">
        <w:rPr>
          <w:rStyle w:val="Emphasis"/>
        </w:rPr>
        <w:t>recovery</w:t>
      </w:r>
      <w:r w:rsidRPr="001F4F70">
        <w:rPr>
          <w:sz w:val="14"/>
        </w:rPr>
        <w:t>—whenever it finally occurs—</w:t>
      </w:r>
      <w:r w:rsidRPr="001F4F70">
        <w:rPr>
          <w:rStyle w:val="StyleUnderline"/>
        </w:rPr>
        <w:t>will</w:t>
      </w:r>
      <w:r w:rsidRPr="001F4F70">
        <w:rPr>
          <w:sz w:val="14"/>
        </w:rPr>
        <w:t xml:space="preserve"> </w:t>
      </w:r>
      <w:r w:rsidRPr="001F4F70">
        <w:rPr>
          <w:rStyle w:val="StyleUnderline"/>
        </w:rPr>
        <w:t>be</w:t>
      </w:r>
      <w:r w:rsidRPr="001F4F70">
        <w:rPr>
          <w:sz w:val="14"/>
        </w:rPr>
        <w:t xml:space="preserve"> </w:t>
      </w:r>
      <w:r w:rsidRPr="001F4F70">
        <w:rPr>
          <w:rStyle w:val="Emphasis"/>
        </w:rPr>
        <w:t>slower</w:t>
      </w:r>
      <w:r w:rsidRPr="001F4F70">
        <w:rPr>
          <w:sz w:val="14"/>
        </w:rPr>
        <w:t xml:space="preserve"> </w:t>
      </w:r>
      <w:r w:rsidRPr="001F4F70">
        <w:rPr>
          <w:rStyle w:val="StyleUnderline"/>
        </w:rPr>
        <w:t xml:space="preserve">and </w:t>
      </w:r>
      <w:r w:rsidRPr="001F4F70">
        <w:rPr>
          <w:rStyle w:val="Emphasis"/>
        </w:rPr>
        <w:t>less vigorous</w:t>
      </w:r>
      <w:r w:rsidRPr="001F4F70">
        <w:rPr>
          <w:sz w:val="14"/>
        </w:rPr>
        <w:t>.</w:t>
      </w:r>
    </w:p>
    <w:p w14:paraId="2C94EE95" w14:textId="77777777" w:rsidR="00FD6A79" w:rsidRPr="001F4F70" w:rsidRDefault="00FD6A79" w:rsidP="00FD6A79">
      <w:pPr>
        <w:rPr>
          <w:sz w:val="14"/>
        </w:rPr>
      </w:pPr>
      <w:r w:rsidRPr="001F4F70">
        <w:rPr>
          <w:sz w:val="14"/>
        </w:rPr>
        <w:t>Third, the lockdown has exacerbated both intimate partner abuse and child abuse while making it harder to detect both. Schoolteachers often spot and report signs of child abuse, for example, but that is less likely to happen when kids aren’t physically in class. Chronic abuse has serious emotional consequences for its victims, and the longer the pandemic continues, the worse such problems will be. The result: The United States will have a higher-than-expected incidence of mental health problems in the future, which is both a tragedy for the victims and a further drain on U.S. power.</w:t>
      </w:r>
    </w:p>
    <w:p w14:paraId="689199DA" w14:textId="77777777" w:rsidR="00FD6A79" w:rsidRPr="001F4F70" w:rsidRDefault="00FD6A79" w:rsidP="00FD6A79">
      <w:pPr>
        <w:rPr>
          <w:sz w:val="14"/>
        </w:rPr>
      </w:pPr>
      <w:r w:rsidRPr="001F4F70">
        <w:rPr>
          <w:sz w:val="14"/>
        </w:rPr>
        <w:t xml:space="preserve">Fourth, although keeping public schools closed is necessary to get the virus under control, it will inevitably have a negative effect on learning and put American kids even further behind their foreign counterparts in terms of educational achievement. Once again, education everywhere has suffered </w:t>
      </w:r>
      <w:proofErr w:type="gramStart"/>
      <w:r w:rsidRPr="001F4F70">
        <w:rPr>
          <w:sz w:val="14"/>
        </w:rPr>
        <w:t>as a result of</w:t>
      </w:r>
      <w:proofErr w:type="gramEnd"/>
      <w:r w:rsidRPr="001F4F70">
        <w:rPr>
          <w:sz w:val="14"/>
        </w:rPr>
        <w:t xml:space="preserve"> COVID-19, but the damage will be greatest in countries that didn’t deal with it successfully and are still facing an escalating spiral of new cases. Sad to say, the United States is one of those countries.</w:t>
      </w:r>
    </w:p>
    <w:p w14:paraId="34C8243A" w14:textId="77777777" w:rsidR="00FD6A79" w:rsidRPr="001F4F70" w:rsidRDefault="00FD6A79" w:rsidP="00FD6A79">
      <w:pPr>
        <w:rPr>
          <w:sz w:val="14"/>
        </w:rPr>
      </w:pPr>
      <w:r w:rsidRPr="001F4F70">
        <w:rPr>
          <w:sz w:val="14"/>
        </w:rPr>
        <w:t xml:space="preserve">Fifth, higher </w:t>
      </w:r>
      <w:r w:rsidRPr="001F4F70">
        <w:rPr>
          <w:rStyle w:val="Emphasis"/>
        </w:rPr>
        <w:t>education</w:t>
      </w:r>
      <w:r w:rsidRPr="001F4F70">
        <w:rPr>
          <w:sz w:val="14"/>
        </w:rPr>
        <w:t xml:space="preserve"> </w:t>
      </w:r>
      <w:r w:rsidRPr="001F4F70">
        <w:rPr>
          <w:rStyle w:val="StyleUnderline"/>
        </w:rPr>
        <w:t xml:space="preserve">will take a </w:t>
      </w:r>
      <w:r w:rsidRPr="001F4F70">
        <w:rPr>
          <w:rStyle w:val="Emphasis"/>
        </w:rPr>
        <w:t>big hit</w:t>
      </w:r>
      <w:r w:rsidRPr="001F4F70">
        <w:rPr>
          <w:rStyle w:val="StyleUnderline"/>
        </w:rPr>
        <w:t>, too. America’s</w:t>
      </w:r>
      <w:r w:rsidRPr="001F4F70">
        <w:rPr>
          <w:sz w:val="14"/>
        </w:rPr>
        <w:t xml:space="preserve"> colleges and universities have been the world’s best for decades and a huge driver of innovation for the U.S. economy. They are suffering from the shutdown and especially from the loss of foreign students, who have been both a source of revenue and in the past a further engine of technological advancement. Although the Trump administration has reversed its ill-advised attempt to ban foreign students receiving only online education this fall, the poor U.S. response to the pandemic will lead some of the foreign students who used to come to the United States to pursue educational opportunities in countries where their health is not at risk and universities are open for normal operations. America has long benefited from so-called “brain gain” (i.e., talented foreigners who arrived in the country for college or graduate school and chose to remain, lending their talents to innovative U.S. companies); that benefit is likely to be smaller in the future. The longer America trails the world in dealing with COVID-19, the more damage it will suffer on this front as well.</w:t>
      </w:r>
    </w:p>
    <w:p w14:paraId="7D228B5A" w14:textId="77777777" w:rsidR="00FD6A79" w:rsidRPr="001F4F70" w:rsidRDefault="00FD6A79" w:rsidP="00FD6A79">
      <w:pPr>
        <w:rPr>
          <w:sz w:val="14"/>
        </w:rPr>
      </w:pPr>
      <w:proofErr w:type="gramStart"/>
      <w:r w:rsidRPr="001F4F70">
        <w:rPr>
          <w:sz w:val="14"/>
        </w:rPr>
        <w:t>Last but not least</w:t>
      </w:r>
      <w:proofErr w:type="gramEnd"/>
      <w:r w:rsidRPr="001F4F70">
        <w:rPr>
          <w:sz w:val="14"/>
        </w:rPr>
        <w:t>, the pandemic has not stopped women from bearing children, but many are now doing so in an atmosphere of enormous economic uncertainty and coronavirus-related stress. A growing body of research shows that maternal stress of all kinds has deleterious effects on fetal and early childhood development, with long-term consequences for a child’s physical well-being, cognitive abilities, emotional maturity, and overall life chances. Once again: These harmful effects are undoubtedly present in every country where the coronavirus has spread, but the damage will be greatest in countries where the virus has yet to be brought under control. That’s America.</w:t>
      </w:r>
    </w:p>
    <w:p w14:paraId="3148E412" w14:textId="77777777" w:rsidR="00FD6A79" w:rsidRPr="001F4F70" w:rsidRDefault="00FD6A79" w:rsidP="00FD6A79">
      <w:pPr>
        <w:rPr>
          <w:sz w:val="14"/>
        </w:rPr>
      </w:pPr>
      <w:r w:rsidRPr="001F4F70">
        <w:rPr>
          <w:sz w:val="14"/>
        </w:rPr>
        <w:t xml:space="preserve">The United States still has </w:t>
      </w:r>
      <w:proofErr w:type="gramStart"/>
      <w:r w:rsidRPr="001F4F70">
        <w:rPr>
          <w:sz w:val="14"/>
        </w:rPr>
        <w:t>a number of</w:t>
      </w:r>
      <w:proofErr w:type="gramEnd"/>
      <w:r w:rsidRPr="001F4F70">
        <w:rPr>
          <w:sz w:val="14"/>
        </w:rPr>
        <w:t xml:space="preserve"> important advantages compared with other major powers, including </w:t>
      </w:r>
      <w:r w:rsidRPr="009245C3">
        <w:rPr>
          <w:rStyle w:val="StyleUnderline"/>
          <w:highlight w:val="green"/>
        </w:rPr>
        <w:t>abundant</w:t>
      </w:r>
      <w:r w:rsidRPr="001F4F70">
        <w:rPr>
          <w:rStyle w:val="StyleUnderline"/>
        </w:rPr>
        <w:t xml:space="preserve"> </w:t>
      </w:r>
      <w:r w:rsidRPr="001F4F70">
        <w:rPr>
          <w:rStyle w:val="Emphasis"/>
        </w:rPr>
        <w:t xml:space="preserve">natural </w:t>
      </w:r>
      <w:r w:rsidRPr="009245C3">
        <w:rPr>
          <w:rStyle w:val="Emphasis"/>
          <w:highlight w:val="green"/>
        </w:rPr>
        <w:t>resources</w:t>
      </w:r>
      <w:r w:rsidRPr="001F4F70">
        <w:rPr>
          <w:sz w:val="14"/>
        </w:rPr>
        <w:t xml:space="preserve">, </w:t>
      </w:r>
      <w:r w:rsidRPr="001F4F70">
        <w:rPr>
          <w:rStyle w:val="StyleUnderline"/>
        </w:rPr>
        <w:t>a</w:t>
      </w:r>
      <w:r w:rsidRPr="001F4F70">
        <w:rPr>
          <w:sz w:val="14"/>
        </w:rPr>
        <w:t xml:space="preserve"> still </w:t>
      </w:r>
      <w:r w:rsidRPr="001F4F70">
        <w:rPr>
          <w:rStyle w:val="Emphasis"/>
        </w:rPr>
        <w:t>innovative economy</w:t>
      </w:r>
      <w:r w:rsidRPr="001F4F70">
        <w:rPr>
          <w:sz w:val="14"/>
        </w:rPr>
        <w:t xml:space="preserve">, temperate climate (at least so far), </w:t>
      </w:r>
      <w:r w:rsidRPr="009245C3">
        <w:rPr>
          <w:rStyle w:val="StyleUnderline"/>
          <w:highlight w:val="green"/>
        </w:rPr>
        <w:t>and a</w:t>
      </w:r>
      <w:r w:rsidRPr="001F4F70">
        <w:rPr>
          <w:rStyle w:val="StyleUnderline"/>
        </w:rPr>
        <w:t xml:space="preserve">n extremely </w:t>
      </w:r>
      <w:r w:rsidRPr="009245C3">
        <w:rPr>
          <w:rStyle w:val="StyleUnderline"/>
          <w:highlight w:val="green"/>
        </w:rPr>
        <w:t>favorable</w:t>
      </w:r>
      <w:r w:rsidRPr="001F4F70">
        <w:rPr>
          <w:rStyle w:val="StyleUnderline"/>
        </w:rPr>
        <w:t xml:space="preserve"> geopolitical </w:t>
      </w:r>
      <w:r w:rsidRPr="009245C3">
        <w:rPr>
          <w:rStyle w:val="StyleUnderline"/>
          <w:highlight w:val="green"/>
        </w:rPr>
        <w:t>location</w:t>
      </w:r>
      <w:r w:rsidRPr="001F4F70">
        <w:rPr>
          <w:sz w:val="14"/>
        </w:rPr>
        <w:t xml:space="preserve">. Those qualities </w:t>
      </w:r>
      <w:r w:rsidRPr="009245C3">
        <w:rPr>
          <w:rStyle w:val="StyleUnderline"/>
          <w:highlight w:val="green"/>
        </w:rPr>
        <w:t>make</w:t>
      </w:r>
      <w:r w:rsidRPr="001F4F70">
        <w:rPr>
          <w:sz w:val="14"/>
        </w:rPr>
        <w:t xml:space="preserve"> long-term </w:t>
      </w:r>
      <w:r w:rsidRPr="009245C3">
        <w:rPr>
          <w:rStyle w:val="StyleUnderline"/>
          <w:highlight w:val="green"/>
        </w:rPr>
        <w:t>success</w:t>
      </w:r>
      <w:r w:rsidRPr="001F4F70">
        <w:rPr>
          <w:sz w:val="14"/>
        </w:rPr>
        <w:t xml:space="preserve"> </w:t>
      </w:r>
      <w:r w:rsidRPr="001F4F70">
        <w:rPr>
          <w:rStyle w:val="Emphasis"/>
        </w:rPr>
        <w:t xml:space="preserve">more </w:t>
      </w:r>
      <w:r w:rsidRPr="009245C3">
        <w:rPr>
          <w:rStyle w:val="Emphasis"/>
          <w:highlight w:val="green"/>
        </w:rPr>
        <w:t>likely</w:t>
      </w:r>
      <w:r w:rsidRPr="009245C3">
        <w:rPr>
          <w:sz w:val="14"/>
          <w:highlight w:val="green"/>
        </w:rPr>
        <w:t xml:space="preserve"> </w:t>
      </w:r>
      <w:r w:rsidRPr="009245C3">
        <w:rPr>
          <w:rStyle w:val="StyleUnderline"/>
          <w:highlight w:val="green"/>
        </w:rPr>
        <w:t xml:space="preserve">but </w:t>
      </w:r>
      <w:r w:rsidRPr="009245C3">
        <w:rPr>
          <w:rStyle w:val="Emphasis"/>
          <w:highlight w:val="green"/>
        </w:rPr>
        <w:t>do not guarantee it</w:t>
      </w:r>
      <w:r w:rsidRPr="001F4F70">
        <w:rPr>
          <w:sz w:val="14"/>
        </w:rPr>
        <w:t xml:space="preserve">. </w:t>
      </w:r>
      <w:r w:rsidRPr="001F4F70">
        <w:rPr>
          <w:rStyle w:val="StyleUnderline"/>
        </w:rPr>
        <w:t>The</w:t>
      </w:r>
      <w:r w:rsidRPr="001F4F70">
        <w:rPr>
          <w:sz w:val="14"/>
        </w:rPr>
        <w:t xml:space="preserve"> </w:t>
      </w:r>
      <w:r w:rsidRPr="001F4F70">
        <w:rPr>
          <w:rStyle w:val="StyleUnderline"/>
        </w:rPr>
        <w:t>country</w:t>
      </w:r>
      <w:r w:rsidRPr="001F4F70">
        <w:rPr>
          <w:sz w:val="14"/>
        </w:rPr>
        <w:t xml:space="preserve"> also </w:t>
      </w:r>
      <w:r w:rsidRPr="001F4F70">
        <w:rPr>
          <w:rStyle w:val="StyleUnderline"/>
        </w:rPr>
        <w:t>faces</w:t>
      </w:r>
      <w:r w:rsidRPr="001F4F70">
        <w:rPr>
          <w:sz w:val="14"/>
        </w:rPr>
        <w:t xml:space="preserve"> </w:t>
      </w:r>
      <w:proofErr w:type="gramStart"/>
      <w:r w:rsidRPr="001F4F70">
        <w:rPr>
          <w:sz w:val="14"/>
        </w:rPr>
        <w:t>a number of</w:t>
      </w:r>
      <w:proofErr w:type="gramEnd"/>
      <w:r w:rsidRPr="001F4F70">
        <w:rPr>
          <w:sz w:val="14"/>
        </w:rPr>
        <w:t xml:space="preserve"> serious </w:t>
      </w:r>
      <w:r w:rsidRPr="001F4F70">
        <w:rPr>
          <w:rStyle w:val="Emphasis"/>
        </w:rPr>
        <w:t>rivals</w:t>
      </w:r>
      <w:r w:rsidRPr="001F4F70">
        <w:rPr>
          <w:rStyle w:val="StyleUnderline"/>
        </w:rPr>
        <w:t>—</w:t>
      </w:r>
      <w:r w:rsidRPr="001F4F70">
        <w:rPr>
          <w:sz w:val="14"/>
        </w:rPr>
        <w:t xml:space="preserve">most </w:t>
      </w:r>
      <w:r w:rsidRPr="001F4F70">
        <w:rPr>
          <w:rStyle w:val="Emphasis"/>
        </w:rPr>
        <w:t>notably</w:t>
      </w:r>
      <w:r w:rsidRPr="001F4F70">
        <w:rPr>
          <w:sz w:val="14"/>
        </w:rPr>
        <w:t xml:space="preserve"> a still rising </w:t>
      </w:r>
      <w:r w:rsidRPr="001F4F70">
        <w:rPr>
          <w:rStyle w:val="Emphasis"/>
        </w:rPr>
        <w:t>China</w:t>
      </w:r>
      <w:r w:rsidRPr="001F4F70">
        <w:rPr>
          <w:sz w:val="14"/>
        </w:rPr>
        <w:t xml:space="preserve">—but recent decades suggest that </w:t>
      </w:r>
      <w:r w:rsidRPr="001F4F70">
        <w:rPr>
          <w:rStyle w:val="StyleUnderline"/>
        </w:rPr>
        <w:t>Americans</w:t>
      </w:r>
      <w:r w:rsidRPr="001F4F70">
        <w:rPr>
          <w:sz w:val="14"/>
        </w:rPr>
        <w:t xml:space="preserve"> remain their own worst enemy</w:t>
      </w:r>
      <w:r w:rsidRPr="001F4F70">
        <w:rPr>
          <w:rStyle w:val="StyleUnderline"/>
        </w:rPr>
        <w:t>.</w:t>
      </w:r>
      <w:r w:rsidRPr="001F4F70">
        <w:rPr>
          <w:sz w:val="14"/>
        </w:rPr>
        <w:t xml:space="preserve"> Trump didn’t deliberately and consciously set out to ruin the United States—and torpedo his own chances for reelection—he just couldn’t help himself. It is the rest of us—and especially our children and grandchildren—who will suffer the consequences.</w:t>
      </w:r>
    </w:p>
    <w:p w14:paraId="5462616D" w14:textId="77777777" w:rsidR="00FD6A79" w:rsidRPr="001F4F70" w:rsidRDefault="00FD6A79" w:rsidP="00FD6A79">
      <w:pPr>
        <w:pStyle w:val="Heading4"/>
        <w:numPr>
          <w:ilvl w:val="0"/>
          <w:numId w:val="13"/>
        </w:numPr>
        <w:tabs>
          <w:tab w:val="num" w:pos="0"/>
        </w:tabs>
        <w:ind w:left="0" w:firstLine="0"/>
        <w:rPr>
          <w:rFonts w:cs="Arial"/>
        </w:rPr>
      </w:pPr>
      <w:r w:rsidRPr="001F4F70">
        <w:rPr>
          <w:rFonts w:cs="Arial"/>
          <w:u w:val="single"/>
        </w:rPr>
        <w:t>Economics</w:t>
      </w:r>
      <w:r w:rsidRPr="001F4F70">
        <w:rPr>
          <w:rFonts w:cs="Arial"/>
        </w:rPr>
        <w:t>---china will outpace the US---that’s Layne AND</w:t>
      </w:r>
    </w:p>
    <w:p w14:paraId="5D407919" w14:textId="77777777" w:rsidR="00FD6A79" w:rsidRPr="001F4F70" w:rsidRDefault="00FD6A79" w:rsidP="00FD6A79">
      <w:r w:rsidRPr="001F4F70">
        <w:rPr>
          <w:rStyle w:val="Style13ptBold"/>
        </w:rPr>
        <w:t>MacDonald 18</w:t>
      </w:r>
      <w:r w:rsidRPr="001F4F70">
        <w:t xml:space="preserve">—Associate professor of political science at Wellesley College [Paul K. MacDonald and Joseph M. Parent (Associate professor of political science at the University of Notre Dame), April 2018, </w:t>
      </w:r>
      <w:r w:rsidRPr="001F4F70">
        <w:rPr>
          <w:i/>
        </w:rPr>
        <w:t>Twilight of the Titans: Great Power Decline and Retrenchment</w:t>
      </w:r>
      <w:r w:rsidRPr="001F4F70">
        <w:t xml:space="preserve">, Chapter 10: Conclusion: Retrenchment as Reloading, </w:t>
      </w:r>
      <w:proofErr w:type="spellStart"/>
      <w:r w:rsidRPr="001F4F70">
        <w:t>pgs</w:t>
      </w:r>
      <w:proofErr w:type="spellEnd"/>
      <w:r w:rsidRPr="001F4F70">
        <w:t xml:space="preserve"> 190-1, Cornell University Press, ProQuest </w:t>
      </w:r>
      <w:proofErr w:type="spellStart"/>
      <w:r w:rsidRPr="001F4F70">
        <w:t>Ebook</w:t>
      </w:r>
      <w:proofErr w:type="spellEnd"/>
      <w:r w:rsidRPr="001F4F70">
        <w:t xml:space="preserve"> Central, Accessed through the Wake Forest Library] </w:t>
      </w:r>
    </w:p>
    <w:p w14:paraId="0D72A082" w14:textId="77777777" w:rsidR="00FD6A79" w:rsidRPr="001F4F70" w:rsidRDefault="00FD6A79" w:rsidP="00FD6A79">
      <w:pPr>
        <w:rPr>
          <w:u w:val="single"/>
        </w:rPr>
      </w:pPr>
      <w:r w:rsidRPr="001F4F70">
        <w:rPr>
          <w:sz w:val="16"/>
        </w:rPr>
        <w:t xml:space="preserve">There are many complex issues bound up in this debate. Scholars differ on what metrics to use, what timeframes to examine, and what comparisons to make. We follow the method that yielded the most commonsense cases: lasting ordinal transitions involving relative shares of great power gross domestic product (GDP). Using this approach,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is on pace to enter</w:t>
      </w:r>
      <w:r w:rsidRPr="001F4F70">
        <w:rPr>
          <w:rStyle w:val="StyleUnderline"/>
        </w:rPr>
        <w:t xml:space="preserve"> acute relative </w:t>
      </w:r>
      <w:r w:rsidRPr="009245C3">
        <w:rPr>
          <w:rStyle w:val="StyleUnderline"/>
          <w:highlight w:val="green"/>
        </w:rPr>
        <w:t>decline</w:t>
      </w:r>
      <w:r w:rsidRPr="001F4F70">
        <w:rPr>
          <w:rStyle w:val="StyleUnderline"/>
        </w:rPr>
        <w:t xml:space="preserve"> sometime </w:t>
      </w:r>
      <w:r w:rsidRPr="009245C3">
        <w:rPr>
          <w:rStyle w:val="StyleUnderline"/>
          <w:highlight w:val="green"/>
        </w:rPr>
        <w:t xml:space="preserve">in the </w:t>
      </w:r>
      <w:r w:rsidRPr="009245C3">
        <w:rPr>
          <w:rStyle w:val="Emphasis"/>
          <w:highlight w:val="green"/>
        </w:rPr>
        <w:t>next decade</w:t>
      </w:r>
      <w:r w:rsidRPr="009245C3">
        <w:rPr>
          <w:rStyle w:val="StyleUnderline"/>
          <w:highlight w:val="green"/>
        </w:rPr>
        <w:t>.</w:t>
      </w:r>
      <w:r w:rsidRPr="001F4F70">
        <w:rPr>
          <w:sz w:val="16"/>
        </w:rPr>
        <w:t xml:space="preserve"> 23 To be perfectly clear, this prediction depends on </w:t>
      </w:r>
      <w:proofErr w:type="gramStart"/>
      <w:r w:rsidRPr="001F4F70">
        <w:rPr>
          <w:sz w:val="16"/>
        </w:rPr>
        <w:t>a number of</w:t>
      </w:r>
      <w:proofErr w:type="gramEnd"/>
      <w:r w:rsidRPr="001F4F70">
        <w:rPr>
          <w:sz w:val="16"/>
        </w:rPr>
        <w:t xml:space="preserve"> factors that are hard to predict. Extrapolating out from present trends is notoriously unreliable, and much depends on the baseline year one chooses to begin with. There will be shocks </w:t>
      </w:r>
      <w:r w:rsidRPr="001F4F70">
        <w:rPr>
          <w:sz w:val="16"/>
        </w:rPr>
        <w:lastRenderedPageBreak/>
        <w:t xml:space="preserve">and surprises, and it is impossible to know their frequency, magnitude, or direction. Yet using our terminology, the United States is likely to face a decline that is small or medium in magnitude. This is good news for the United States and for China, since it affords both powers the time and space to manage the impending transition. It deserves emphasis that China is no world-beater, the United States is no weakling, and American decline is likely modest. As always, much depends on the measures used. </w:t>
      </w:r>
      <w:r w:rsidRPr="001F4F70">
        <w:rPr>
          <w:rStyle w:val="StyleUnderline"/>
        </w:rPr>
        <w:t>Power is an intricate concept and sensitive to context.</w:t>
      </w:r>
      <w:r w:rsidRPr="001F4F70">
        <w:rPr>
          <w:sz w:val="16"/>
        </w:rPr>
        <w:t xml:space="preserve"> Every measure of power has its drawbacks, and we already detailed many of the ﬂaws of using GDP in chapter 3. We agree that GDP trends mask a great deal of nuance, cross-national GDP ﬁgures are imprecise, and China’s ﬁgures are more suspect than most. Yet </w:t>
      </w:r>
      <w:r w:rsidRPr="001F4F70">
        <w:rPr>
          <w:rStyle w:val="Emphasis"/>
        </w:rPr>
        <w:t>GDP is determinate</w:t>
      </w:r>
      <w:r w:rsidRPr="001F4F70">
        <w:rPr>
          <w:rStyle w:val="StyleUnderline"/>
        </w:rPr>
        <w:t xml:space="preserve"> and </w:t>
      </w:r>
      <w:r w:rsidRPr="001F4F70">
        <w:rPr>
          <w:rStyle w:val="Emphasis"/>
        </w:rPr>
        <w:t xml:space="preserve">correlates with </w:t>
      </w:r>
      <w:proofErr w:type="gramStart"/>
      <w:r w:rsidRPr="001F4F70">
        <w:rPr>
          <w:rStyle w:val="Emphasis"/>
        </w:rPr>
        <w:t>a number of</w:t>
      </w:r>
      <w:proofErr w:type="gramEnd"/>
      <w:r w:rsidRPr="001F4F70">
        <w:rPr>
          <w:rStyle w:val="Emphasis"/>
        </w:rPr>
        <w:t xml:space="preserve"> compelling metrics</w:t>
      </w:r>
      <w:r w:rsidRPr="001F4F70">
        <w:rPr>
          <w:rStyle w:val="StyleUnderline"/>
        </w:rPr>
        <w:t xml:space="preserve">, many of which suggest that </w:t>
      </w:r>
      <w:r w:rsidRPr="009245C3">
        <w:rPr>
          <w:rStyle w:val="Emphasis"/>
          <w:highlight w:val="green"/>
        </w:rPr>
        <w:t>China is indisputably gaining ground</w:t>
      </w:r>
      <w:r w:rsidRPr="001F4F70">
        <w:rPr>
          <w:rStyle w:val="StyleUnderline"/>
        </w:rPr>
        <w:t xml:space="preserve"> on the United States. Over the past decade,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has </w:t>
      </w:r>
      <w:r w:rsidRPr="009245C3">
        <w:rPr>
          <w:rStyle w:val="StyleUnderline"/>
          <w:highlight w:val="green"/>
        </w:rPr>
        <w:t>experienced</w:t>
      </w:r>
      <w:r w:rsidRPr="001F4F70">
        <w:rPr>
          <w:rStyle w:val="StyleUnderline"/>
        </w:rPr>
        <w:t xml:space="preserve"> a </w:t>
      </w:r>
      <w:r w:rsidRPr="009245C3">
        <w:rPr>
          <w:rStyle w:val="Emphasis"/>
          <w:highlight w:val="green"/>
        </w:rPr>
        <w:t>decline</w:t>
      </w:r>
      <w:r w:rsidRPr="009245C3">
        <w:rPr>
          <w:rStyle w:val="StyleUnderline"/>
          <w:highlight w:val="green"/>
        </w:rPr>
        <w:t xml:space="preserve"> in </w:t>
      </w:r>
      <w:r w:rsidRPr="009245C3">
        <w:rPr>
          <w:rStyle w:val="Emphasis"/>
          <w:highlight w:val="green"/>
        </w:rPr>
        <w:t xml:space="preserve">global share of </w:t>
      </w:r>
      <w:r w:rsidRPr="001F4F70">
        <w:rPr>
          <w:rStyle w:val="Emphasis"/>
        </w:rPr>
        <w:t xml:space="preserve">high </w:t>
      </w:r>
      <w:r w:rsidRPr="009245C3">
        <w:rPr>
          <w:rStyle w:val="Emphasis"/>
          <w:highlight w:val="green"/>
        </w:rPr>
        <w:t>tech</w:t>
      </w:r>
      <w:r w:rsidRPr="001F4F70">
        <w:rPr>
          <w:rStyle w:val="Emphasis"/>
        </w:rPr>
        <w:t>nology exports</w:t>
      </w:r>
      <w:r w:rsidRPr="001F4F70">
        <w:rPr>
          <w:rStyle w:val="StyleUnderline"/>
        </w:rPr>
        <w:t xml:space="preserve">, </w:t>
      </w:r>
      <w:r w:rsidRPr="009245C3">
        <w:rPr>
          <w:rStyle w:val="Emphasis"/>
          <w:highlight w:val="green"/>
        </w:rPr>
        <w:t>trade</w:t>
      </w:r>
      <w:r w:rsidRPr="001F4F70">
        <w:rPr>
          <w:rStyle w:val="Emphasis"/>
        </w:rPr>
        <w:t>mark</w:t>
      </w:r>
      <w:r w:rsidRPr="009245C3">
        <w:rPr>
          <w:rStyle w:val="Emphasis"/>
          <w:highlight w:val="green"/>
        </w:rPr>
        <w:t xml:space="preserve"> </w:t>
      </w:r>
      <w:r w:rsidRPr="001F4F70">
        <w:rPr>
          <w:rStyle w:val="Emphasis"/>
        </w:rPr>
        <w:t>applications</w:t>
      </w:r>
      <w:r w:rsidRPr="009245C3">
        <w:rPr>
          <w:rStyle w:val="StyleUnderline"/>
          <w:highlight w:val="green"/>
        </w:rPr>
        <w:t xml:space="preserve">, </w:t>
      </w:r>
      <w:r w:rsidRPr="009245C3">
        <w:rPr>
          <w:rStyle w:val="Emphasis"/>
          <w:highlight w:val="green"/>
        </w:rPr>
        <w:t>market capitalizations</w:t>
      </w:r>
      <w:r w:rsidRPr="001F4F70">
        <w:rPr>
          <w:rStyle w:val="StyleUnderline"/>
        </w:rPr>
        <w:t xml:space="preserve"> of its publicly traded companies, </w:t>
      </w:r>
      <w:r w:rsidRPr="009245C3">
        <w:rPr>
          <w:rStyle w:val="StyleUnderline"/>
          <w:highlight w:val="green"/>
        </w:rPr>
        <w:t xml:space="preserve">and </w:t>
      </w:r>
      <w:r w:rsidRPr="001F4F70">
        <w:rPr>
          <w:rStyle w:val="Emphasis"/>
        </w:rPr>
        <w:t xml:space="preserve">renewable </w:t>
      </w:r>
      <w:r w:rsidRPr="009245C3">
        <w:rPr>
          <w:rStyle w:val="Emphasis"/>
          <w:highlight w:val="green"/>
        </w:rPr>
        <w:t>energy production</w:t>
      </w:r>
      <w:r w:rsidRPr="001F4F70">
        <w:rPr>
          <w:rStyle w:val="StyleUnderline"/>
        </w:rPr>
        <w:t>.</w:t>
      </w:r>
      <w:r w:rsidRPr="001F4F70">
        <w:rPr>
          <w:sz w:val="16"/>
        </w:rPr>
        <w:t xml:space="preserve"> Meanwhile, </w:t>
      </w:r>
      <w:r w:rsidRPr="009245C3">
        <w:rPr>
          <w:rStyle w:val="StyleUnderline"/>
          <w:highlight w:val="green"/>
        </w:rPr>
        <w:t>China</w:t>
      </w:r>
      <w:r w:rsidRPr="001F4F70">
        <w:rPr>
          <w:rStyle w:val="StyleUnderline"/>
        </w:rPr>
        <w:t xml:space="preserve"> has </w:t>
      </w:r>
      <w:r w:rsidRPr="009245C3">
        <w:rPr>
          <w:rStyle w:val="StyleUnderline"/>
          <w:highlight w:val="green"/>
        </w:rPr>
        <w:t xml:space="preserve">gained </w:t>
      </w:r>
      <w:r w:rsidRPr="001F4F70">
        <w:rPr>
          <w:rStyle w:val="StyleUnderline"/>
        </w:rPr>
        <w:t xml:space="preserve">relative to the United States in terms of </w:t>
      </w:r>
      <w:r w:rsidRPr="001F4F70">
        <w:rPr>
          <w:rStyle w:val="Emphasis"/>
        </w:rPr>
        <w:t>patent applications</w:t>
      </w:r>
      <w:r w:rsidRPr="001F4F70">
        <w:rPr>
          <w:rStyle w:val="StyleUnderline"/>
        </w:rPr>
        <w:t xml:space="preserve">, high technology exports, and </w:t>
      </w:r>
      <w:r w:rsidRPr="001F4F70">
        <w:rPr>
          <w:rStyle w:val="Emphasis"/>
        </w:rPr>
        <w:t>information and communication technology service exports</w:t>
      </w:r>
      <w:r w:rsidRPr="001F4F70">
        <w:rPr>
          <w:rStyle w:val="StyleUnderline"/>
        </w:rPr>
        <w:t>.</w:t>
      </w:r>
      <w:r w:rsidRPr="001F4F70">
        <w:rPr>
          <w:sz w:val="16"/>
        </w:rPr>
        <w:t xml:space="preserve"> 24 </w:t>
      </w:r>
      <w:r w:rsidRPr="001F4F70">
        <w:rPr>
          <w:rStyle w:val="StyleUnderline"/>
        </w:rPr>
        <w:t>Even when it comes to GDP per capita, which</w:t>
      </w:r>
      <w:r w:rsidRPr="001F4F70">
        <w:rPr>
          <w:sz w:val="16"/>
        </w:rPr>
        <w:t xml:space="preserve"> many claim </w:t>
      </w:r>
      <w:r w:rsidRPr="001F4F70">
        <w:rPr>
          <w:rStyle w:val="StyleUnderline"/>
        </w:rPr>
        <w:t xml:space="preserve">provides “a much more robust indicator of national power,” </w:t>
      </w:r>
      <w:r w:rsidRPr="001F4F70">
        <w:rPr>
          <w:rStyle w:val="Emphasis"/>
        </w:rPr>
        <w:t>China is gaining ground</w:t>
      </w:r>
      <w:r w:rsidRPr="001F4F70">
        <w:rPr>
          <w:rStyle w:val="StyleUnderline"/>
        </w:rPr>
        <w:t>.</w:t>
      </w:r>
      <w:r w:rsidRPr="001F4F70">
        <w:rPr>
          <w:sz w:val="16"/>
        </w:rPr>
        <w:t xml:space="preserve"> 25 </w:t>
      </w:r>
      <w:r w:rsidRPr="009245C3">
        <w:rPr>
          <w:rStyle w:val="StyleUnderline"/>
          <w:highlight w:val="green"/>
        </w:rPr>
        <w:t>China’s GDP per capita</w:t>
      </w:r>
      <w:r w:rsidRPr="001F4F70">
        <w:rPr>
          <w:rStyle w:val="StyleUnderline"/>
        </w:rPr>
        <w:t xml:space="preserve"> has </w:t>
      </w:r>
      <w:r w:rsidRPr="009245C3">
        <w:rPr>
          <w:rStyle w:val="Emphasis"/>
          <w:highlight w:val="green"/>
        </w:rPr>
        <w:t>tripled</w:t>
      </w:r>
      <w:r w:rsidRPr="001F4F70">
        <w:rPr>
          <w:rStyle w:val="Emphasis"/>
        </w:rPr>
        <w:t xml:space="preserve"> over </w:t>
      </w:r>
      <w:r w:rsidRPr="009245C3">
        <w:rPr>
          <w:rStyle w:val="Emphasis"/>
          <w:highlight w:val="green"/>
        </w:rPr>
        <w:t>the past decade</w:t>
      </w:r>
      <w:r w:rsidRPr="009245C3">
        <w:rPr>
          <w:rStyle w:val="StyleUnderline"/>
          <w:highlight w:val="green"/>
        </w:rPr>
        <w:t>, and the U.S.</w:t>
      </w:r>
      <w:r w:rsidRPr="001F4F70">
        <w:rPr>
          <w:rStyle w:val="StyleUnderline"/>
        </w:rPr>
        <w:t xml:space="preserve"> advantage has </w:t>
      </w:r>
      <w:r w:rsidRPr="009245C3">
        <w:rPr>
          <w:rStyle w:val="StyleUnderline"/>
          <w:highlight w:val="green"/>
        </w:rPr>
        <w:t>declined</w:t>
      </w:r>
      <w:r w:rsidRPr="001F4F70">
        <w:rPr>
          <w:sz w:val="16"/>
        </w:rPr>
        <w:t xml:space="preserve"> as a result. Naturally, these are not the only indicators one could point to, and economic measures may lose traction on the political consequences of China’s rise. Yet </w:t>
      </w:r>
      <w:r w:rsidRPr="009245C3">
        <w:rPr>
          <w:rStyle w:val="Emphasis"/>
          <w:highlight w:val="green"/>
        </w:rPr>
        <w:t>experts come to similar conclusions</w:t>
      </w:r>
      <w:r w:rsidRPr="001F4F70">
        <w:rPr>
          <w:sz w:val="16"/>
        </w:rPr>
        <w:t xml:space="preserve">: Thomas </w:t>
      </w:r>
      <w:r w:rsidRPr="001F4F70">
        <w:rPr>
          <w:rStyle w:val="StyleUnderline"/>
        </w:rPr>
        <w:t>Christensen ﬁnds China’s rise very real</w:t>
      </w:r>
      <w:r w:rsidRPr="001F4F70">
        <w:rPr>
          <w:sz w:val="16"/>
        </w:rPr>
        <w:t xml:space="preserve">, though the United States retains a commanding lead on many measures, and Jonathan Kirshner sees American economic advantages fading. 26 </w:t>
      </w:r>
      <w:r w:rsidRPr="009245C3">
        <w:rPr>
          <w:rStyle w:val="Emphasis"/>
          <w:highlight w:val="green"/>
        </w:rPr>
        <w:t>Even U.S. policymakers</w:t>
      </w:r>
      <w:r w:rsidRPr="001F4F70">
        <w:rPr>
          <w:sz w:val="16"/>
        </w:rPr>
        <w:t xml:space="preserve">, who reject the term decline, </w:t>
      </w:r>
      <w:r w:rsidRPr="001F4F70">
        <w:rPr>
          <w:rStyle w:val="StyleUnderline"/>
        </w:rPr>
        <w:t>nevertheless acknowledge that the distribution of international power is shifting.</w:t>
      </w:r>
      <w:r w:rsidRPr="001F4F70">
        <w:rPr>
          <w:sz w:val="16"/>
        </w:rPr>
        <w:t xml:space="preserve"> In his West Point speech, President </w:t>
      </w:r>
      <w:r w:rsidRPr="001F4F70">
        <w:rPr>
          <w:rStyle w:val="Emphasis"/>
        </w:rPr>
        <w:t>Obama</w:t>
      </w:r>
      <w:r w:rsidRPr="001F4F70">
        <w:rPr>
          <w:rStyle w:val="StyleUnderline"/>
        </w:rPr>
        <w:t xml:space="preserve"> </w:t>
      </w:r>
      <w:r w:rsidRPr="009245C3">
        <w:rPr>
          <w:rStyle w:val="StyleUnderline"/>
          <w:highlight w:val="green"/>
        </w:rPr>
        <w:t>observed,</w:t>
      </w:r>
      <w:r w:rsidRPr="001F4F70">
        <w:rPr>
          <w:rStyle w:val="StyleUnderline"/>
        </w:rPr>
        <w:t xml:space="preserve"> “The </w:t>
      </w:r>
      <w:r w:rsidRPr="009245C3">
        <w:rPr>
          <w:rStyle w:val="StyleUnderline"/>
          <w:highlight w:val="green"/>
        </w:rPr>
        <w:t xml:space="preserve">world is changing </w:t>
      </w:r>
      <w:r w:rsidRPr="001F4F70">
        <w:rPr>
          <w:rStyle w:val="StyleUnderline"/>
        </w:rPr>
        <w:t>with accelerating speed.</w:t>
      </w:r>
      <w:r w:rsidRPr="001F4F70">
        <w:rPr>
          <w:sz w:val="16"/>
        </w:rPr>
        <w:t xml:space="preserve"> This presents new opportunities, but also new dangers.” 27 Former Secretary of State Hillary </w:t>
      </w:r>
      <w:r w:rsidRPr="001F4F70">
        <w:rPr>
          <w:rStyle w:val="StyleUnderline"/>
        </w:rPr>
        <w:t>Clinton conceded, “The Asia-Paciﬁc has become a key driver of global politics</w:t>
      </w:r>
      <w:proofErr w:type="gramStart"/>
      <w:r w:rsidRPr="001F4F70">
        <w:rPr>
          <w:sz w:val="16"/>
        </w:rPr>
        <w:t>. . . .</w:t>
      </w:r>
      <w:proofErr w:type="gramEnd"/>
      <w:r w:rsidRPr="001F4F70">
        <w:rPr>
          <w:sz w:val="16"/>
        </w:rPr>
        <w:t xml:space="preserve"> Harnessing Asia’s growth and dynamism is central to American economic and strategic interests.” 28 Whether one prefers the term “rising power” or “emerging power,” the implication is the same: the </w:t>
      </w:r>
      <w:r w:rsidRPr="001F4F70">
        <w:rPr>
          <w:rStyle w:val="StyleUnderline"/>
        </w:rPr>
        <w:t>geopolitical landscape is shifting, and U.S. policymakers must plan accordingly.</w:t>
      </w:r>
    </w:p>
    <w:p w14:paraId="01844856" w14:textId="77777777" w:rsidR="00FD6A79" w:rsidRPr="001F4F70" w:rsidRDefault="00FD6A79" w:rsidP="00FD6A79">
      <w:pPr>
        <w:pStyle w:val="Heading4"/>
        <w:numPr>
          <w:ilvl w:val="0"/>
          <w:numId w:val="13"/>
        </w:numPr>
        <w:tabs>
          <w:tab w:val="num" w:pos="0"/>
        </w:tabs>
        <w:ind w:left="0" w:firstLine="0"/>
        <w:rPr>
          <w:rStyle w:val="Style13ptBold"/>
          <w:rFonts w:cs="Arial"/>
          <w:b/>
          <w:bCs w:val="0"/>
        </w:rPr>
      </w:pPr>
      <w:r w:rsidRPr="001F4F70">
        <w:rPr>
          <w:rStyle w:val="Style13ptBold"/>
          <w:rFonts w:cs="Arial"/>
          <w:bCs w:val="0"/>
        </w:rPr>
        <w:t>Fiscal and military overstretch</w:t>
      </w:r>
      <w:r w:rsidRPr="003A0E38">
        <w:rPr>
          <w:rStyle w:val="Style13ptBold"/>
          <w:rFonts w:cs="Arial"/>
          <w:bCs w:val="0"/>
        </w:rPr>
        <w:t>.</w:t>
      </w:r>
    </w:p>
    <w:p w14:paraId="4AD7CC0E" w14:textId="77777777" w:rsidR="00FD6A79" w:rsidRPr="001F4F70" w:rsidRDefault="00FD6A79" w:rsidP="00FD6A79">
      <w:r w:rsidRPr="001F4F70">
        <w:rPr>
          <w:rStyle w:val="Style13ptBold"/>
        </w:rPr>
        <w:t>Porter 18</w:t>
      </w:r>
      <w:r w:rsidRPr="001F4F70">
        <w:t xml:space="preserve">—Professor of international security and strategy at the University of Birmingham [Patrick, 6/5/2018, “A World Imagined: Nostalgia and Liberal Order”, Cato Institute, </w:t>
      </w:r>
      <w:hyperlink r:id="rId37" w:history="1">
        <w:r w:rsidRPr="001F4F70">
          <w:rPr>
            <w:rStyle w:val="Hyperlink"/>
          </w:rPr>
          <w:t>https://www.cato.org/publications/policy-analysis/world-imagined-nostalgia-liberal-order</w:t>
        </w:r>
      </w:hyperlink>
      <w:r w:rsidRPr="001F4F70">
        <w:t xml:space="preserve">, Language edited change denoted by brackets] </w:t>
      </w:r>
    </w:p>
    <w:p w14:paraId="24ADF806" w14:textId="77777777" w:rsidR="00F02EDD" w:rsidRDefault="00FD6A79" w:rsidP="00FD6A79">
      <w:pPr>
        <w:rPr>
          <w:rStyle w:val="StyleUnderline"/>
        </w:rPr>
      </w:pPr>
      <w:r w:rsidRPr="001F4F70">
        <w:rPr>
          <w:sz w:val="16"/>
        </w:rPr>
        <w:t xml:space="preserve">The </w:t>
      </w:r>
      <w:r w:rsidRPr="009245C3">
        <w:rPr>
          <w:rStyle w:val="StyleUnderline"/>
          <w:highlight w:val="green"/>
        </w:rPr>
        <w:t>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 xml:space="preserve">is </w:t>
      </w:r>
      <w:r w:rsidRPr="009245C3">
        <w:rPr>
          <w:rStyle w:val="Emphasis"/>
          <w:highlight w:val="green"/>
        </w:rPr>
        <w:t>accumulating record deficits</w:t>
      </w:r>
      <w:r w:rsidRPr="009245C3">
        <w:rPr>
          <w:rStyle w:val="StyleUnderline"/>
          <w:highlight w:val="green"/>
        </w:rPr>
        <w:t xml:space="preserve"> and </w:t>
      </w:r>
      <w:r w:rsidRPr="009245C3">
        <w:rPr>
          <w:rStyle w:val="Emphasis"/>
          <w:highlight w:val="green"/>
        </w:rPr>
        <w:t>growing</w:t>
      </w:r>
      <w:r w:rsidRPr="009245C3">
        <w:rPr>
          <w:rStyle w:val="StyleUnderline"/>
          <w:highlight w:val="green"/>
        </w:rPr>
        <w:t xml:space="preserve">, </w:t>
      </w:r>
      <w:r w:rsidRPr="009245C3">
        <w:rPr>
          <w:rStyle w:val="Emphasis"/>
          <w:highlight w:val="green"/>
        </w:rPr>
        <w:t>unsustainable debts</w:t>
      </w:r>
      <w:r w:rsidRPr="009245C3">
        <w:rPr>
          <w:rStyle w:val="StyleUnderline"/>
          <w:highlight w:val="green"/>
        </w:rPr>
        <w:t>.</w:t>
      </w:r>
      <w:r w:rsidRPr="001F4F70">
        <w:rPr>
          <w:sz w:val="16"/>
        </w:rPr>
        <w:t xml:space="preserve"> According to the Congressional Budget Office, </w:t>
      </w:r>
      <w:r w:rsidRPr="001F4F70">
        <w:rPr>
          <w:rStyle w:val="StyleUnderline"/>
        </w:rPr>
        <w:t xml:space="preserve">federal </w:t>
      </w:r>
      <w:r w:rsidRPr="009245C3">
        <w:rPr>
          <w:rStyle w:val="StyleUnderline"/>
          <w:highlight w:val="green"/>
        </w:rPr>
        <w:t xml:space="preserve">debt will reach </w:t>
      </w:r>
      <w:r w:rsidRPr="009245C3">
        <w:rPr>
          <w:rStyle w:val="Emphasis"/>
          <w:highlight w:val="green"/>
        </w:rPr>
        <w:t>150 percent of GDP</w:t>
      </w:r>
      <w:r w:rsidRPr="009245C3">
        <w:rPr>
          <w:rStyle w:val="StyleUnderline"/>
          <w:highlight w:val="green"/>
        </w:rPr>
        <w:t xml:space="preserve"> by 2047.</w:t>
      </w:r>
      <w:r w:rsidRPr="001F4F70">
        <w:rPr>
          <w:sz w:val="16"/>
        </w:rPr>
        <w:t xml:space="preserve">70 Because repayment obligations are the first, compulsory items in expenditure and because heavy fiscal burdens beyond a certain proportion of debt-to-GDP tend to choke economic growth,71 </w:t>
      </w:r>
      <w:r w:rsidRPr="001F4F70">
        <w:rPr>
          <w:rStyle w:val="StyleUnderline"/>
        </w:rPr>
        <w:t xml:space="preserve">a </w:t>
      </w:r>
      <w:r w:rsidRPr="009245C3">
        <w:rPr>
          <w:rStyle w:val="StyleUnderline"/>
          <w:highlight w:val="green"/>
        </w:rPr>
        <w:t>growing debt</w:t>
      </w:r>
      <w:r w:rsidRPr="001F4F70">
        <w:rPr>
          <w:rStyle w:val="StyleUnderline"/>
        </w:rPr>
        <w:t xml:space="preserve"> load </w:t>
      </w:r>
      <w:r w:rsidRPr="009245C3">
        <w:rPr>
          <w:rStyle w:val="Emphasis"/>
          <w:highlight w:val="green"/>
        </w:rPr>
        <w:t>directly impedes</w:t>
      </w:r>
      <w:r w:rsidRPr="001F4F70">
        <w:rPr>
          <w:rStyle w:val="StyleUnderline"/>
        </w:rPr>
        <w:t xml:space="preserve"> the country’s ability to sustain its way of life alongside its </w:t>
      </w:r>
      <w:r w:rsidRPr="001F4F70">
        <w:rPr>
          <w:rStyle w:val="Emphasis"/>
        </w:rPr>
        <w:t xml:space="preserve">extensive </w:t>
      </w:r>
      <w:r w:rsidRPr="009245C3">
        <w:rPr>
          <w:rStyle w:val="Emphasis"/>
          <w:highlight w:val="green"/>
        </w:rPr>
        <w:t>international commitments</w:t>
      </w:r>
      <w:r w:rsidRPr="009245C3">
        <w:rPr>
          <w:rStyle w:val="StyleUnderline"/>
          <w:highlight w:val="green"/>
        </w:rPr>
        <w:t>.</w:t>
      </w:r>
      <w:r w:rsidRPr="001F4F70">
        <w:rPr>
          <w:rStyle w:val="StyleUnderline"/>
        </w:rPr>
        <w:t xml:space="preserve"> U.S. </w:t>
      </w:r>
      <w:r w:rsidRPr="009245C3">
        <w:rPr>
          <w:rStyle w:val="StyleUnderline"/>
          <w:highlight w:val="green"/>
        </w:rPr>
        <w:t>grand strategy</w:t>
      </w:r>
      <w:r w:rsidRPr="001F4F70">
        <w:rPr>
          <w:rStyle w:val="StyleUnderline"/>
        </w:rPr>
        <w:t xml:space="preserve"> also </w:t>
      </w:r>
      <w:r w:rsidRPr="009245C3">
        <w:rPr>
          <w:rStyle w:val="StyleUnderline"/>
          <w:highlight w:val="green"/>
        </w:rPr>
        <w:t>gives Washington</w:t>
      </w:r>
      <w:r w:rsidRPr="001F4F70">
        <w:rPr>
          <w:rStyle w:val="StyleUnderline"/>
        </w:rPr>
        <w:t xml:space="preserve"> a </w:t>
      </w:r>
      <w:r w:rsidRPr="009245C3">
        <w:rPr>
          <w:rStyle w:val="Emphasis"/>
          <w:highlight w:val="green"/>
        </w:rPr>
        <w:t>proclivity to continuous wars</w:t>
      </w:r>
      <w:r w:rsidRPr="001F4F70">
        <w:rPr>
          <w:rStyle w:val="StyleUnderline"/>
        </w:rPr>
        <w:t xml:space="preserve"> that it chooses to fund through deficits.</w:t>
      </w:r>
      <w:r w:rsidRPr="001F4F70">
        <w:rPr>
          <w:sz w:val="16"/>
        </w:rPr>
        <w:t xml:space="preserve"> According to one estimate, </w:t>
      </w:r>
      <w:r w:rsidRPr="001F4F70">
        <w:rPr>
          <w:rStyle w:val="StyleUnderline"/>
        </w:rPr>
        <w:t xml:space="preserve">U.S. </w:t>
      </w:r>
      <w:r w:rsidRPr="009245C3">
        <w:rPr>
          <w:rStyle w:val="StyleUnderline"/>
          <w:highlight w:val="green"/>
        </w:rPr>
        <w:t>wars from 2001 to 2016 had a</w:t>
      </w:r>
      <w:r w:rsidRPr="001F4F70">
        <w:rPr>
          <w:rStyle w:val="StyleUnderline"/>
        </w:rPr>
        <w:t xml:space="preserve"> budgetary </w:t>
      </w:r>
      <w:r w:rsidRPr="009245C3">
        <w:rPr>
          <w:rStyle w:val="StyleUnderline"/>
          <w:highlight w:val="green"/>
        </w:rPr>
        <w:t>cost of</w:t>
      </w:r>
      <w:r w:rsidRPr="001F4F70">
        <w:rPr>
          <w:rStyle w:val="StyleUnderline"/>
        </w:rPr>
        <w:t xml:space="preserve"> approximately </w:t>
      </w:r>
      <w:r w:rsidRPr="009245C3">
        <w:rPr>
          <w:rStyle w:val="Emphasis"/>
          <w:highlight w:val="green"/>
        </w:rPr>
        <w:t>$4.79 trillion</w:t>
      </w:r>
      <w:r w:rsidRPr="001F4F70">
        <w:rPr>
          <w:sz w:val="16"/>
        </w:rPr>
        <w:t xml:space="preserve">, </w:t>
      </w:r>
      <w:proofErr w:type="gramStart"/>
      <w:r w:rsidRPr="001F4F70">
        <w:rPr>
          <w:sz w:val="16"/>
        </w:rPr>
        <w:t>taking into account</w:t>
      </w:r>
      <w:proofErr w:type="gramEnd"/>
      <w:r w:rsidRPr="001F4F70">
        <w:rPr>
          <w:sz w:val="16"/>
        </w:rPr>
        <w:t xml:space="preserve"> indirect costs such as interest on borrowing and through-life care for veterans.72 </w:t>
      </w:r>
      <w:r w:rsidRPr="009245C3">
        <w:rPr>
          <w:rStyle w:val="StyleUnderline"/>
          <w:highlight w:val="green"/>
        </w:rPr>
        <w:t>Those</w:t>
      </w:r>
      <w:r w:rsidRPr="001F4F70">
        <w:rPr>
          <w:rStyle w:val="StyleUnderline"/>
        </w:rPr>
        <w:t xml:space="preserve"> wars have </w:t>
      </w:r>
      <w:r w:rsidRPr="009245C3">
        <w:rPr>
          <w:rStyle w:val="StyleUnderline"/>
          <w:highlight w:val="green"/>
        </w:rPr>
        <w:t xml:space="preserve">led to </w:t>
      </w:r>
      <w:r w:rsidRPr="009245C3">
        <w:rPr>
          <w:rStyle w:val="Emphasis"/>
          <w:highlight w:val="green"/>
        </w:rPr>
        <w:t>further geopolitical crises</w:t>
      </w:r>
      <w:r w:rsidRPr="009245C3">
        <w:rPr>
          <w:rStyle w:val="StyleUnderline"/>
          <w:highlight w:val="green"/>
        </w:rPr>
        <w:t xml:space="preserve"> and </w:t>
      </w:r>
      <w:r w:rsidRPr="009245C3">
        <w:rPr>
          <w:rStyle w:val="Emphasis"/>
          <w:highlight w:val="green"/>
        </w:rPr>
        <w:t>demand for further commitment</w:t>
      </w:r>
      <w:r w:rsidRPr="009245C3">
        <w:rPr>
          <w:rStyle w:val="StyleUnderline"/>
          <w:highlight w:val="green"/>
        </w:rPr>
        <w:t>.</w:t>
      </w:r>
      <w:r w:rsidRPr="001F4F70">
        <w:rPr>
          <w:rStyle w:val="StyleUnderline"/>
        </w:rPr>
        <w:t xml:space="preserve"> C</w:t>
      </w:r>
    </w:p>
    <w:p w14:paraId="39FD7A60" w14:textId="77777777" w:rsidR="00F02EDD" w:rsidRDefault="00F02EDD" w:rsidP="00FD6A79">
      <w:pPr>
        <w:rPr>
          <w:rStyle w:val="StyleUnderline"/>
        </w:rPr>
      </w:pPr>
    </w:p>
    <w:p w14:paraId="2DB5EF0E" w14:textId="77777777" w:rsidR="00F02EDD" w:rsidRDefault="00F02EDD" w:rsidP="00FD6A79">
      <w:pPr>
        <w:rPr>
          <w:rStyle w:val="StyleUnderline"/>
        </w:rPr>
      </w:pPr>
    </w:p>
    <w:p w14:paraId="53BC137F" w14:textId="4C4C7F21" w:rsidR="00FD6A79" w:rsidRDefault="00FD6A79" w:rsidP="00FD6A79">
      <w:pPr>
        <w:rPr>
          <w:rStyle w:val="StyleUnderline"/>
        </w:rPr>
      </w:pPr>
      <w:proofErr w:type="spellStart"/>
      <w:r w:rsidRPr="001F4F70">
        <w:rPr>
          <w:rStyle w:val="StyleUnderline"/>
        </w:rPr>
        <w:lastRenderedPageBreak/>
        <w:t>onflict</w:t>
      </w:r>
      <w:proofErr w:type="spellEnd"/>
      <w:r w:rsidRPr="001F4F70">
        <w:rPr>
          <w:rStyle w:val="StyleUnderline"/>
        </w:rPr>
        <w:t xml:space="preserve">-induced anarchy in Iraq and Libya </w:t>
      </w:r>
      <w:r w:rsidRPr="001F4F70">
        <w:rPr>
          <w:rStyle w:val="Emphasis"/>
        </w:rPr>
        <w:t>created footholds for the Islamic State</w:t>
      </w:r>
      <w:r w:rsidRPr="001F4F70">
        <w:rPr>
          <w:rStyle w:val="StyleUnderline"/>
        </w:rPr>
        <w:t xml:space="preserve"> and, by upsetting the balance of power in the Persian Gulf, opened the way to a </w:t>
      </w:r>
      <w:r w:rsidRPr="001F4F70">
        <w:rPr>
          <w:rStyle w:val="Emphasis"/>
        </w:rPr>
        <w:t>Saudi-Iran cold war</w:t>
      </w:r>
      <w:r w:rsidRPr="001F4F70">
        <w:rPr>
          <w:sz w:val="16"/>
        </w:rPr>
        <w:t xml:space="preserve"> that now implicates the United States. The </w:t>
      </w:r>
      <w:r w:rsidRPr="001F4F70">
        <w:rPr>
          <w:rStyle w:val="Emphasis"/>
        </w:rPr>
        <w:t>Trump</w:t>
      </w:r>
      <w:r w:rsidRPr="001F4F70">
        <w:rPr>
          <w:sz w:val="16"/>
        </w:rPr>
        <w:t xml:space="preserve"> administration </w:t>
      </w:r>
      <w:r w:rsidRPr="001F4F70">
        <w:rPr>
          <w:rStyle w:val="StyleUnderline"/>
        </w:rPr>
        <w:t xml:space="preserve">has not reversed this imbalance but </w:t>
      </w:r>
      <w:r w:rsidRPr="001F4F70">
        <w:rPr>
          <w:rStyle w:val="Emphasis"/>
        </w:rPr>
        <w:t>aggravated it</w:t>
      </w:r>
      <w:r w:rsidRPr="001F4F70">
        <w:rPr>
          <w:rStyle w:val="StyleUnderline"/>
        </w:rPr>
        <w:t>. It has significantly increased the defense budget</w:t>
      </w:r>
      <w:r w:rsidRPr="001F4F70">
        <w:rPr>
          <w:sz w:val="16"/>
        </w:rPr>
        <w:t xml:space="preserve">, while significantly reducing taxes. </w:t>
      </w:r>
      <w:r w:rsidRPr="001F4F70">
        <w:rPr>
          <w:rStyle w:val="StyleUnderline"/>
        </w:rPr>
        <w:t xml:space="preserve">It has embarked on a </w:t>
      </w:r>
      <w:r w:rsidRPr="001F4F70">
        <w:rPr>
          <w:rStyle w:val="Emphasis"/>
        </w:rPr>
        <w:t>deficit-financed military buildup</w:t>
      </w:r>
      <w:r w:rsidRPr="001F4F70">
        <w:rPr>
          <w:rStyle w:val="StyleUnderline"/>
        </w:rPr>
        <w:t xml:space="preserve">, a pattern that historically increases imbalances in the economy and triggers a “boom-bust” cycle, and where </w:t>
      </w:r>
      <w:r w:rsidRPr="001F4F70">
        <w:rPr>
          <w:rStyle w:val="Emphasis"/>
        </w:rPr>
        <w:t>overreaching wars</w:t>
      </w:r>
      <w:r w:rsidRPr="001F4F70">
        <w:rPr>
          <w:sz w:val="16"/>
        </w:rPr>
        <w:t xml:space="preserve"> (like Iraq) </w:t>
      </w:r>
      <w:r w:rsidRPr="001F4F70">
        <w:rPr>
          <w:rStyle w:val="StyleUnderline"/>
        </w:rPr>
        <w:t xml:space="preserve">and </w:t>
      </w:r>
      <w:r w:rsidRPr="001F4F70">
        <w:rPr>
          <w:rStyle w:val="Emphasis"/>
        </w:rPr>
        <w:t>financial meltdowns</w:t>
      </w:r>
      <w:r w:rsidRPr="001F4F70">
        <w:rPr>
          <w:sz w:val="16"/>
        </w:rPr>
        <w:t xml:space="preserve"> (like the global financial crisis) </w:t>
      </w:r>
      <w:r w:rsidRPr="001F4F70">
        <w:rPr>
          <w:rStyle w:val="StyleUnderline"/>
        </w:rPr>
        <w:t>are linked.</w:t>
      </w:r>
      <w:r w:rsidRPr="001F4F70">
        <w:rPr>
          <w:sz w:val="16"/>
        </w:rPr>
        <w:t xml:space="preserve">73 The final 2018 defense budget is expected to be 13 percent higher than that of 2017.74 The United States’ grand strategy of primacy saddles it with defense and national </w:t>
      </w:r>
      <w:r w:rsidRPr="001F4F70">
        <w:rPr>
          <w:rStyle w:val="StyleUnderline"/>
        </w:rPr>
        <w:t>security expenditures that amount to over 68 percent of discretionary spending</w:t>
      </w:r>
      <w:r w:rsidRPr="001F4F70">
        <w:rPr>
          <w:sz w:val="16"/>
        </w:rPr>
        <w:t xml:space="preserve">, taking into account the base budget and overseas contingency operations and support for veterans affairs, homeland security, and the nuclear weapons program.75 Meanwhile, the overall direction so far of President </w:t>
      </w:r>
      <w:r w:rsidRPr="009245C3">
        <w:rPr>
          <w:rStyle w:val="StyleUnderline"/>
          <w:highlight w:val="green"/>
        </w:rPr>
        <w:t xml:space="preserve">Trump’s foreign policy has been to </w:t>
      </w:r>
      <w:r w:rsidRPr="009245C3">
        <w:rPr>
          <w:rStyle w:val="Emphasis"/>
          <w:highlight w:val="green"/>
        </w:rPr>
        <w:t>multiply</w:t>
      </w:r>
      <w:r w:rsidRPr="001F4F70">
        <w:rPr>
          <w:rStyle w:val="StyleUnderline"/>
        </w:rPr>
        <w:t xml:space="preserve"> America’s security c</w:t>
      </w:r>
      <w:r w:rsidRPr="009245C3">
        <w:rPr>
          <w:rStyle w:val="StyleUnderline"/>
          <w:highlight w:val="green"/>
        </w:rPr>
        <w:t xml:space="preserve">ommitments and </w:t>
      </w:r>
      <w:r w:rsidRPr="009245C3">
        <w:rPr>
          <w:rStyle w:val="Emphasis"/>
          <w:highlight w:val="green"/>
        </w:rPr>
        <w:t>entanglements</w:t>
      </w:r>
      <w:r w:rsidRPr="009245C3">
        <w:rPr>
          <w:rStyle w:val="StyleUnderline"/>
          <w:highlight w:val="green"/>
        </w:rPr>
        <w:t>.</w:t>
      </w:r>
      <w:r w:rsidRPr="001F4F70">
        <w:rPr>
          <w:sz w:val="16"/>
        </w:rPr>
        <w:t xml:space="preserve"> The United States has implicated itself more deeply in the geopolitics of the Persian Gulf. </w:t>
      </w:r>
      <w:r w:rsidRPr="001F4F70">
        <w:rPr>
          <w:rStyle w:val="StyleUnderline"/>
        </w:rPr>
        <w:t>Trump has intensified America’s confrontation with Iran by abandoning the multiparty settlement on Iran’s nuclear program. He</w:t>
      </w:r>
      <w:r w:rsidRPr="001F4F70">
        <w:rPr>
          <w:sz w:val="16"/>
        </w:rPr>
        <w:t xml:space="preserve"> has </w:t>
      </w:r>
      <w:r w:rsidRPr="001F4F70">
        <w:rPr>
          <w:rStyle w:val="StyleUnderline"/>
        </w:rPr>
        <w:t>reinforced U.S. patronage of Saudi Arabia and the Gulf monarchies</w:t>
      </w:r>
      <w:r w:rsidRPr="001F4F70">
        <w:rPr>
          <w:sz w:val="16"/>
        </w:rPr>
        <w:t xml:space="preserve">, while hardening Washington’s alignment with Israel by recognizing Jerusalem as its capital. By November 2017, Trump had increased the number of troops and civilians working for the Department of Defense in the Middle East by 33 percent.76 At the time of writing, the status of America’s commitment in Syria is not clear, with the administration both promising to withdraw yet indicating it would stay to defeat the remnants of the Islamic </w:t>
      </w:r>
      <w:proofErr w:type="gramStart"/>
      <w:r w:rsidRPr="001F4F70">
        <w:rPr>
          <w:sz w:val="16"/>
        </w:rPr>
        <w:t>State, and</w:t>
      </w:r>
      <w:proofErr w:type="gramEnd"/>
      <w:r w:rsidRPr="001F4F70">
        <w:rPr>
          <w:sz w:val="16"/>
        </w:rPr>
        <w:t xml:space="preserve"> threatening to continue to punish Syria for chemical weapons use. He increased the U.S. commitment to the Afghanistan-Pakistan theater. Lastly, the Trump administration’s National Security Strategy openly acknowledges competition against “revisionist” powers Russia and China.77 And its Nuclear Posture Review expands the conditions under which the United States would threaten nuclear use and plans an increased arsenal of low-yield nuclear bombs.78 </w:t>
      </w:r>
      <w:r w:rsidRPr="009245C3">
        <w:rPr>
          <w:rStyle w:val="Emphasis"/>
          <w:highlight w:val="green"/>
        </w:rPr>
        <w:t>Escalating rivalries are the likely result</w:t>
      </w:r>
      <w:r w:rsidRPr="001F4F70">
        <w:rPr>
          <w:rStyle w:val="StyleUnderline"/>
        </w:rPr>
        <w:t xml:space="preserve">. Not only is this imbalance between power and commitments </w:t>
      </w:r>
      <w:r w:rsidRPr="001F4F70">
        <w:rPr>
          <w:rStyle w:val="Emphasis"/>
        </w:rPr>
        <w:t>financially difficult to service</w:t>
      </w:r>
      <w:r w:rsidRPr="001F4F70">
        <w:rPr>
          <w:rStyle w:val="StyleUnderline"/>
        </w:rPr>
        <w:t>.</w:t>
      </w:r>
      <w:r w:rsidRPr="001F4F70">
        <w:rPr>
          <w:sz w:val="16"/>
        </w:rPr>
        <w:t xml:space="preserve"> It also makes the country harder to govern. </w:t>
      </w:r>
      <w:r w:rsidRPr="001F4F70">
        <w:rPr>
          <w:rStyle w:val="StyleUnderline"/>
        </w:rPr>
        <w:t xml:space="preserve">Recurrent clashes over federal budgets and the increasing tradeoffs between consumption, investment, and defense lead to </w:t>
      </w:r>
      <w:r w:rsidRPr="001F4F70">
        <w:rPr>
          <w:rStyle w:val="Emphasis"/>
        </w:rPr>
        <w:t>periods of [demise]</w:t>
      </w:r>
      <w:r w:rsidRPr="001F4F70">
        <w:rPr>
          <w:sz w:val="16"/>
        </w:rPr>
        <w:t xml:space="preserve"> </w:t>
      </w:r>
      <w:r w:rsidRPr="001F4F70">
        <w:rPr>
          <w:strike/>
          <w:sz w:val="16"/>
        </w:rPr>
        <w:t>paralysis</w:t>
      </w:r>
      <w:r w:rsidRPr="001F4F70">
        <w:rPr>
          <w:sz w:val="16"/>
        </w:rPr>
        <w:t xml:space="preserve">. </w:t>
      </w:r>
      <w:r w:rsidRPr="009245C3">
        <w:rPr>
          <w:rStyle w:val="StyleUnderline"/>
          <w:highlight w:val="green"/>
        </w:rPr>
        <w:t xml:space="preserve">We see a </w:t>
      </w:r>
      <w:r w:rsidRPr="009245C3">
        <w:rPr>
          <w:rStyle w:val="Emphasis"/>
          <w:highlight w:val="green"/>
        </w:rPr>
        <w:t>dangerous interaction</w:t>
      </w:r>
      <w:r w:rsidRPr="009245C3">
        <w:rPr>
          <w:rStyle w:val="StyleUnderline"/>
          <w:highlight w:val="green"/>
        </w:rPr>
        <w:t xml:space="preserve"> between </w:t>
      </w:r>
      <w:r w:rsidRPr="009245C3">
        <w:rPr>
          <w:rStyle w:val="Emphasis"/>
          <w:highlight w:val="green"/>
        </w:rPr>
        <w:t>domestic discord</w:t>
      </w:r>
      <w:r w:rsidRPr="009245C3">
        <w:rPr>
          <w:rStyle w:val="StyleUnderline"/>
          <w:highlight w:val="green"/>
        </w:rPr>
        <w:t xml:space="preserve"> and </w:t>
      </w:r>
      <w:r w:rsidRPr="009245C3">
        <w:rPr>
          <w:rStyle w:val="Emphasis"/>
          <w:highlight w:val="green"/>
        </w:rPr>
        <w:t>foreign policy failure</w:t>
      </w:r>
      <w:r w:rsidRPr="009245C3">
        <w:rPr>
          <w:rStyle w:val="StyleUnderline"/>
          <w:highlight w:val="green"/>
        </w:rPr>
        <w:t>.</w:t>
      </w:r>
      <w:r w:rsidRPr="001F4F70">
        <w:t xml:space="preserve"> </w:t>
      </w:r>
      <w:r w:rsidRPr="001F4F70">
        <w:rPr>
          <w:sz w:val="16"/>
        </w:rPr>
        <w:t xml:space="preserve">These deteriorating circumstances make it imperative for Washington to conduct a cold reassessment of its grand strategy. It needs to ask what works and what doesn’t, to rank its interests into a hierarchy and distinguish what is vital from what is desirable, to assess what is achievable, and what costs and sacrifices it can bear. </w:t>
      </w:r>
      <w:r w:rsidRPr="001F4F70">
        <w:rPr>
          <w:rStyle w:val="StyleUnderline"/>
        </w:rPr>
        <w:t xml:space="preserve">The </w:t>
      </w:r>
      <w:r w:rsidRPr="009245C3">
        <w:rPr>
          <w:rStyle w:val="Emphasis"/>
          <w:highlight w:val="green"/>
        </w:rPr>
        <w:t>growing demand</w:t>
      </w:r>
      <w:r w:rsidRPr="009245C3">
        <w:rPr>
          <w:rStyle w:val="StyleUnderline"/>
          <w:highlight w:val="green"/>
        </w:rPr>
        <w:t xml:space="preserve"> on </w:t>
      </w:r>
      <w:r w:rsidRPr="009245C3">
        <w:rPr>
          <w:rStyle w:val="Emphasis"/>
          <w:highlight w:val="green"/>
        </w:rPr>
        <w:t>already scarce resources</w:t>
      </w:r>
      <w:r w:rsidRPr="001F4F70">
        <w:rPr>
          <w:rStyle w:val="StyleUnderline"/>
        </w:rPr>
        <w:t xml:space="preserve">, from the </w:t>
      </w:r>
      <w:r w:rsidRPr="001F4F70">
        <w:rPr>
          <w:rStyle w:val="Emphasis"/>
        </w:rPr>
        <w:t>mounting costs of defense</w:t>
      </w:r>
      <w:r w:rsidRPr="001F4F70">
        <w:rPr>
          <w:rStyle w:val="StyleUnderline"/>
        </w:rPr>
        <w:t xml:space="preserve"> to the current and future </w:t>
      </w:r>
      <w:r w:rsidRPr="001F4F70">
        <w:rPr>
          <w:rStyle w:val="Emphasis"/>
        </w:rPr>
        <w:t>burdens of entitlements</w:t>
      </w:r>
      <w:r w:rsidRPr="001F4F70">
        <w:rPr>
          <w:rStyle w:val="StyleUnderline"/>
        </w:rPr>
        <w:t xml:space="preserve">, </w:t>
      </w:r>
      <w:r w:rsidRPr="009245C3">
        <w:rPr>
          <w:rStyle w:val="StyleUnderline"/>
          <w:highlight w:val="green"/>
        </w:rPr>
        <w:t>means</w:t>
      </w:r>
      <w:r w:rsidRPr="001F4F70">
        <w:rPr>
          <w:rStyle w:val="StyleUnderline"/>
        </w:rPr>
        <w:t xml:space="preserve"> that </w:t>
      </w:r>
      <w:r w:rsidRPr="009245C3">
        <w:rPr>
          <w:rStyle w:val="StyleUnderline"/>
          <w:highlight w:val="green"/>
        </w:rPr>
        <w:t>it will be difficult</w:t>
      </w:r>
      <w:r w:rsidRPr="001F4F70">
        <w:rPr>
          <w:rStyle w:val="StyleUnderline"/>
        </w:rPr>
        <w:t xml:space="preserve"> for the superpower </w:t>
      </w:r>
      <w:r w:rsidRPr="009245C3">
        <w:rPr>
          <w:rStyle w:val="StyleUnderline"/>
          <w:highlight w:val="green"/>
        </w:rPr>
        <w:t>to increase its extraction of resources</w:t>
      </w:r>
      <w:r w:rsidRPr="001F4F70">
        <w:rPr>
          <w:sz w:val="16"/>
        </w:rPr>
        <w:t xml:space="preserve"> from its population base. For a reassessment to be realistic, the </w:t>
      </w:r>
      <w:r w:rsidRPr="009245C3">
        <w:rPr>
          <w:rStyle w:val="StyleUnderline"/>
          <w:highlight w:val="green"/>
        </w:rPr>
        <w:t>country must</w:t>
      </w:r>
      <w:r w:rsidRPr="001F4F70">
        <w:rPr>
          <w:rStyle w:val="StyleUnderline"/>
        </w:rPr>
        <w:t xml:space="preserve"> be able to </w:t>
      </w:r>
      <w:r w:rsidRPr="009245C3">
        <w:rPr>
          <w:rStyle w:val="StyleUnderline"/>
          <w:highlight w:val="green"/>
        </w:rPr>
        <w:t xml:space="preserve">consider </w:t>
      </w:r>
      <w:r w:rsidRPr="009245C3">
        <w:rPr>
          <w:rStyle w:val="Emphasis"/>
          <w:highlight w:val="green"/>
        </w:rPr>
        <w:t>retrenchment</w:t>
      </w:r>
      <w:r w:rsidRPr="001F4F70">
        <w:rPr>
          <w:sz w:val="16"/>
        </w:rPr>
        <w:t xml:space="preserve">, burden shifting, the accommodation of potential rivals, and the limitation of commitments. History suggests strategies that bring a state’s power and commitments into balance and that can successfully prevent overstretch, insolvency, or exhaustion.79 To do this, decisionmakers can draw on an American tradition of prudential, realist thinking about aligning resources and goals. As Samuel P. Huntington summarized it, to address the gap between ambitions and capabilities, states can attempt to redefine their interests and so reduce their commitments to a level which they can sustain with their existing capabilities; to reduce the threats to their interests through diplomacy; to enhance the contribution of allies to the protection of their interests; to increase their own resources, usually meaning larger military forces and military budgets; to substitute cheaper forms of power for more expensive ones, thus using the same resources to produce more power; to devise more effective strategies for the use of their capabilities, thereby securing also greater output in terms of power for the same input in terms of resources.80 </w:t>
      </w:r>
      <w:r w:rsidRPr="009245C3">
        <w:rPr>
          <w:rStyle w:val="StyleUnderline"/>
          <w:highlight w:val="green"/>
        </w:rPr>
        <w:t>If</w:t>
      </w:r>
      <w:r w:rsidRPr="001F4F70">
        <w:rPr>
          <w:sz w:val="16"/>
        </w:rPr>
        <w:t xml:space="preserve">, however, </w:t>
      </w:r>
      <w:r w:rsidRPr="009245C3">
        <w:rPr>
          <w:rStyle w:val="StyleUnderline"/>
          <w:highlight w:val="green"/>
        </w:rPr>
        <w:t>Washington is held to a</w:t>
      </w:r>
      <w:r w:rsidRPr="001F4F70">
        <w:rPr>
          <w:rStyle w:val="StyleUnderline"/>
        </w:rPr>
        <w:t xml:space="preserve"> fictitious and </w:t>
      </w:r>
      <w:r w:rsidRPr="009245C3">
        <w:rPr>
          <w:rStyle w:val="StyleUnderline"/>
          <w:highlight w:val="green"/>
        </w:rPr>
        <w:t>demanding</w:t>
      </w:r>
      <w:r w:rsidRPr="001F4F70">
        <w:rPr>
          <w:rStyle w:val="StyleUnderline"/>
        </w:rPr>
        <w:t xml:space="preserve"> historical </w:t>
      </w:r>
      <w:r w:rsidRPr="009245C3">
        <w:rPr>
          <w:rStyle w:val="StyleUnderline"/>
          <w:highlight w:val="green"/>
        </w:rPr>
        <w:t xml:space="preserve">standard, </w:t>
      </w:r>
      <w:r w:rsidRPr="009245C3">
        <w:rPr>
          <w:rStyle w:val="Emphasis"/>
          <w:highlight w:val="green"/>
        </w:rPr>
        <w:t>this</w:t>
      </w:r>
      <w:r w:rsidRPr="001F4F70">
        <w:rPr>
          <w:rStyle w:val="Emphasis"/>
        </w:rPr>
        <w:t xml:space="preserve"> exercise </w:t>
      </w:r>
      <w:r w:rsidRPr="009245C3">
        <w:rPr>
          <w:rStyle w:val="Emphasis"/>
          <w:highlight w:val="green"/>
        </w:rPr>
        <w:t>will be impossible</w:t>
      </w:r>
      <w:r w:rsidRPr="009245C3">
        <w:rPr>
          <w:rStyle w:val="StyleUnderline"/>
          <w:highlight w:val="green"/>
        </w:rPr>
        <w:t>.</w:t>
      </w:r>
      <w:r w:rsidRPr="001F4F70">
        <w:rPr>
          <w:sz w:val="16"/>
        </w:rPr>
        <w:t xml:space="preserve"> If “liberal order” visions prevail, it will be deemed immoral even to consider an alternative of restraint. A pernicious byproduct of such nostalgia is its reductionism, whereby traditionalists assert a false choice between primacy or “global leadership” on one hand and inward-looking isolation on the other. Accordingly, advocates of primacy brand today’s realists who call for retrenchment as Trumpian.81 By contrast, </w:t>
      </w:r>
      <w:r w:rsidRPr="001F4F70">
        <w:rPr>
          <w:rStyle w:val="StyleUnderline"/>
        </w:rPr>
        <w:t xml:space="preserve">if Washington can be liberated from the </w:t>
      </w:r>
      <w:r w:rsidRPr="001F4F70">
        <w:rPr>
          <w:rStyle w:val="Emphasis"/>
        </w:rPr>
        <w:t>burdensome historical fantasy</w:t>
      </w:r>
      <w:r w:rsidRPr="001F4F70">
        <w:rPr>
          <w:rStyle w:val="StyleUnderline"/>
        </w:rPr>
        <w:t xml:space="preserve"> that </w:t>
      </w:r>
      <w:r w:rsidRPr="001F4F70">
        <w:rPr>
          <w:rStyle w:val="Emphasis"/>
        </w:rPr>
        <w:t>hegemonic nostalgists</w:t>
      </w:r>
      <w:r w:rsidRPr="001F4F70">
        <w:rPr>
          <w:rStyle w:val="StyleUnderline"/>
        </w:rPr>
        <w:t xml:space="preserve"> impose upon it, then it can gain a clearer-sighted appreciation of the choices now before it.</w:t>
      </w:r>
    </w:p>
    <w:p w14:paraId="7144CF58" w14:textId="77777777" w:rsidR="00FD6A79" w:rsidRDefault="00FD6A79" w:rsidP="00FD6A79">
      <w:pPr>
        <w:pStyle w:val="Heading4"/>
        <w:numPr>
          <w:ilvl w:val="0"/>
          <w:numId w:val="13"/>
        </w:numPr>
        <w:tabs>
          <w:tab w:val="num" w:pos="0"/>
        </w:tabs>
        <w:ind w:left="0" w:firstLine="0"/>
      </w:pPr>
      <w:r>
        <w:lastRenderedPageBreak/>
        <w:t xml:space="preserve">Rise of </w:t>
      </w:r>
      <w:r>
        <w:rPr>
          <w:u w:val="single"/>
        </w:rPr>
        <w:t>authoritarianism</w:t>
      </w:r>
      <w:r>
        <w:t>.</w:t>
      </w:r>
    </w:p>
    <w:p w14:paraId="77D3457F" w14:textId="77777777" w:rsidR="00FD6A79" w:rsidRDefault="00FD6A79" w:rsidP="00FD6A79">
      <w:r>
        <w:t xml:space="preserve">Michael J. </w:t>
      </w:r>
      <w:r w:rsidRPr="00207D00">
        <w:rPr>
          <w:rStyle w:val="Style13ptBold"/>
        </w:rPr>
        <w:t xml:space="preserve">Boyle </w:t>
      </w:r>
      <w:r>
        <w:rPr>
          <w:rStyle w:val="Style13ptBold"/>
        </w:rPr>
        <w:t>20</w:t>
      </w:r>
      <w:r>
        <w:t>, Associate professor of political science at Rutgers University and a senior fellow at the Foreign Policy Research Institute, “America and the Illiberal Order After Trump,” Survival, Vol. 62, Issue 6, 12/02/2020, T&amp;F. language edited.</w:t>
      </w:r>
    </w:p>
    <w:p w14:paraId="7F1E13F1" w14:textId="77777777" w:rsidR="00FD6A79" w:rsidRPr="004C5322" w:rsidRDefault="00FD6A79" w:rsidP="00FD6A79">
      <w:pPr>
        <w:rPr>
          <w:sz w:val="16"/>
        </w:rPr>
      </w:pPr>
      <w:r w:rsidRPr="004C5322">
        <w:rPr>
          <w:sz w:val="16"/>
        </w:rPr>
        <w:t xml:space="preserve">The </w:t>
      </w:r>
      <w:r w:rsidRPr="004C5322">
        <w:rPr>
          <w:rStyle w:val="StyleUnderline"/>
        </w:rPr>
        <w:t>liberal order, as we knew it, is gone</w:t>
      </w:r>
      <w:r w:rsidRPr="004C5322">
        <w:rPr>
          <w:sz w:val="16"/>
        </w:rPr>
        <w:t xml:space="preserve">. The </w:t>
      </w:r>
      <w:r w:rsidRPr="004C5322">
        <w:rPr>
          <w:rStyle w:val="StyleUnderline"/>
        </w:rPr>
        <w:t xml:space="preserve">network of </w:t>
      </w:r>
      <w:r w:rsidRPr="00152FD6">
        <w:rPr>
          <w:rStyle w:val="Emphasis"/>
        </w:rPr>
        <w:t>institutions</w:t>
      </w:r>
      <w:r w:rsidRPr="004C5322">
        <w:rPr>
          <w:rStyle w:val="StyleUnderline"/>
        </w:rPr>
        <w:t xml:space="preserve">, </w:t>
      </w:r>
      <w:r w:rsidRPr="00152FD6">
        <w:rPr>
          <w:rStyle w:val="Emphasis"/>
        </w:rPr>
        <w:t>rules</w:t>
      </w:r>
      <w:r w:rsidRPr="004C5322">
        <w:rPr>
          <w:rStyle w:val="StyleUnderline"/>
        </w:rPr>
        <w:t xml:space="preserve"> and </w:t>
      </w:r>
      <w:r w:rsidRPr="00152FD6">
        <w:rPr>
          <w:rStyle w:val="Emphasis"/>
        </w:rPr>
        <w:t>norms</w:t>
      </w:r>
      <w:r w:rsidRPr="004C5322">
        <w:rPr>
          <w:sz w:val="16"/>
        </w:rPr>
        <w:t xml:space="preserve"> </w:t>
      </w:r>
      <w:r w:rsidRPr="004C5322">
        <w:rPr>
          <w:rStyle w:val="StyleUnderline"/>
        </w:rPr>
        <w:t xml:space="preserve">established by the </w:t>
      </w:r>
      <w:r w:rsidRPr="009245C3">
        <w:rPr>
          <w:rStyle w:val="Emphasis"/>
          <w:highlight w:val="green"/>
        </w:rPr>
        <w:t>U</w:t>
      </w:r>
      <w:r w:rsidRPr="004C5322">
        <w:rPr>
          <w:rStyle w:val="StyleUnderline"/>
        </w:rPr>
        <w:t xml:space="preserve">nited </w:t>
      </w:r>
      <w:r w:rsidRPr="009245C3">
        <w:rPr>
          <w:rStyle w:val="Emphasis"/>
          <w:highlight w:val="green"/>
        </w:rPr>
        <w:t>S</w:t>
      </w:r>
      <w:r w:rsidRPr="004C5322">
        <w:rPr>
          <w:rStyle w:val="StyleUnderline"/>
        </w:rPr>
        <w:t>tates</w:t>
      </w:r>
      <w:r w:rsidRPr="004C5322">
        <w:rPr>
          <w:sz w:val="16"/>
        </w:rPr>
        <w:t xml:space="preserve"> after the Second World War </w:t>
      </w:r>
      <w:r w:rsidRPr="004C5322">
        <w:rPr>
          <w:rStyle w:val="StyleUnderline"/>
        </w:rPr>
        <w:t>has</w:t>
      </w:r>
      <w:r w:rsidRPr="004C5322">
        <w:rPr>
          <w:sz w:val="16"/>
        </w:rPr>
        <w:t xml:space="preserve"> long </w:t>
      </w:r>
      <w:r w:rsidRPr="00152FD6">
        <w:rPr>
          <w:rStyle w:val="Emphasis"/>
        </w:rPr>
        <w:t xml:space="preserve">been </w:t>
      </w:r>
      <w:r w:rsidRPr="009245C3">
        <w:rPr>
          <w:rStyle w:val="Emphasis"/>
          <w:highlight w:val="green"/>
        </w:rPr>
        <w:t>under siege</w:t>
      </w:r>
      <w:r w:rsidRPr="004C5322">
        <w:rPr>
          <w:rStyle w:val="StyleUnderline"/>
        </w:rPr>
        <w:t xml:space="preserve">, pressured from </w:t>
      </w:r>
      <w:r w:rsidRPr="00152FD6">
        <w:rPr>
          <w:rStyle w:val="Emphasis"/>
        </w:rPr>
        <w:t>without</w:t>
      </w:r>
      <w:r w:rsidRPr="004C5322">
        <w:rPr>
          <w:rStyle w:val="StyleUnderline"/>
        </w:rPr>
        <w:t xml:space="preserve"> </w:t>
      </w:r>
      <w:r w:rsidRPr="009245C3">
        <w:rPr>
          <w:rStyle w:val="StyleUnderline"/>
          <w:highlight w:val="green"/>
        </w:rPr>
        <w:t>by</w:t>
      </w:r>
      <w:r w:rsidRPr="004C5322">
        <w:rPr>
          <w:sz w:val="16"/>
        </w:rPr>
        <w:t xml:space="preserve"> China and other </w:t>
      </w:r>
      <w:r w:rsidRPr="009245C3">
        <w:rPr>
          <w:rStyle w:val="Emphasis"/>
          <w:highlight w:val="green"/>
        </w:rPr>
        <w:t>rising powers</w:t>
      </w:r>
      <w:r w:rsidRPr="004C5322">
        <w:rPr>
          <w:rStyle w:val="StyleUnderline"/>
        </w:rPr>
        <w:t xml:space="preserve">, and from </w:t>
      </w:r>
      <w:r w:rsidRPr="00152FD6">
        <w:rPr>
          <w:rStyle w:val="Emphasis"/>
        </w:rPr>
        <w:t>within</w:t>
      </w:r>
      <w:r w:rsidRPr="004C5322">
        <w:rPr>
          <w:rStyle w:val="StyleUnderline"/>
        </w:rPr>
        <w:t xml:space="preserve"> </w:t>
      </w:r>
      <w:r w:rsidRPr="00EE1B6D">
        <w:rPr>
          <w:rStyle w:val="StyleUnderline"/>
        </w:rPr>
        <w:t>by</w:t>
      </w:r>
      <w:r w:rsidRPr="004C5322">
        <w:rPr>
          <w:sz w:val="16"/>
        </w:rPr>
        <w:t xml:space="preserve"> </w:t>
      </w:r>
      <w:r w:rsidRPr="009245C3">
        <w:rPr>
          <w:rStyle w:val="Emphasis"/>
          <w:highlight w:val="green"/>
        </w:rPr>
        <w:t>populist</w:t>
      </w:r>
      <w:r w:rsidRPr="00152FD6">
        <w:rPr>
          <w:rStyle w:val="Emphasis"/>
        </w:rPr>
        <w:t xml:space="preserve"> </w:t>
      </w:r>
      <w:r w:rsidRPr="009245C3">
        <w:rPr>
          <w:rStyle w:val="Emphasis"/>
          <w:highlight w:val="green"/>
        </w:rPr>
        <w:t>leaders</w:t>
      </w:r>
      <w:r w:rsidRPr="004C5322">
        <w:rPr>
          <w:sz w:val="16"/>
        </w:rPr>
        <w:t xml:space="preserve"> who saw little value in it. The </w:t>
      </w:r>
      <w:r w:rsidRPr="009245C3">
        <w:rPr>
          <w:rStyle w:val="Emphasis"/>
          <w:highlight w:val="green"/>
        </w:rPr>
        <w:t>corona</w:t>
      </w:r>
      <w:r w:rsidRPr="00EE1B6D">
        <w:rPr>
          <w:rStyle w:val="Emphasis"/>
        </w:rPr>
        <w:t>virus</w:t>
      </w:r>
      <w:r w:rsidRPr="004C5322">
        <w:rPr>
          <w:sz w:val="16"/>
        </w:rPr>
        <w:t xml:space="preserve"> pandemic has </w:t>
      </w:r>
      <w:r w:rsidRPr="009245C3">
        <w:rPr>
          <w:rStyle w:val="StyleUnderline"/>
          <w:highlight w:val="green"/>
        </w:rPr>
        <w:t>compounded</w:t>
      </w:r>
      <w:r w:rsidRPr="004C5322">
        <w:rPr>
          <w:sz w:val="16"/>
        </w:rPr>
        <w:t xml:space="preserve"> these </w:t>
      </w:r>
      <w:r w:rsidRPr="009245C3">
        <w:rPr>
          <w:rStyle w:val="StyleUnderline"/>
          <w:highlight w:val="green"/>
        </w:rPr>
        <w:t>pressures</w:t>
      </w:r>
      <w:r w:rsidRPr="004C5322">
        <w:rPr>
          <w:rStyle w:val="StyleUnderline"/>
        </w:rPr>
        <w:t xml:space="preserve"> and revealed</w:t>
      </w:r>
      <w:r w:rsidRPr="004C5322">
        <w:rPr>
          <w:sz w:val="16"/>
        </w:rPr>
        <w:t xml:space="preserve"> that many </w:t>
      </w:r>
      <w:r w:rsidRPr="004C5322">
        <w:rPr>
          <w:rStyle w:val="StyleUnderline"/>
        </w:rPr>
        <w:t xml:space="preserve">assumptions about the liberal order were </w:t>
      </w:r>
      <w:r w:rsidRPr="00152FD6">
        <w:rPr>
          <w:rStyle w:val="Emphasis"/>
        </w:rPr>
        <w:t>false</w:t>
      </w:r>
      <w:r w:rsidRPr="004C5322">
        <w:rPr>
          <w:sz w:val="16"/>
        </w:rPr>
        <w:t xml:space="preserve">. </w:t>
      </w:r>
      <w:r w:rsidRPr="004C5322">
        <w:rPr>
          <w:rStyle w:val="StyleUnderline"/>
        </w:rPr>
        <w:t>Global institutions</w:t>
      </w:r>
      <w:r w:rsidRPr="004C5322">
        <w:rPr>
          <w:sz w:val="16"/>
        </w:rPr>
        <w:t xml:space="preserve"> such as the World Health Organization (WHO) </w:t>
      </w:r>
      <w:r w:rsidRPr="004C5322">
        <w:rPr>
          <w:rStyle w:val="StyleUnderline"/>
        </w:rPr>
        <w:t xml:space="preserve">have </w:t>
      </w:r>
      <w:r w:rsidRPr="00152FD6">
        <w:rPr>
          <w:rStyle w:val="Emphasis"/>
        </w:rPr>
        <w:t>not proven capable</w:t>
      </w:r>
      <w:r w:rsidRPr="004C5322">
        <w:rPr>
          <w:sz w:val="16"/>
        </w:rPr>
        <w:t xml:space="preserve"> of coordinating governments </w:t>
      </w:r>
      <w:r w:rsidRPr="004C5322">
        <w:rPr>
          <w:rStyle w:val="StyleUnderline"/>
        </w:rPr>
        <w:t xml:space="preserve">to respond collectively to threats, </w:t>
      </w:r>
      <w:r w:rsidRPr="009245C3">
        <w:rPr>
          <w:rStyle w:val="Emphasis"/>
          <w:highlight w:val="green"/>
        </w:rPr>
        <w:t>liberal</w:t>
      </w:r>
      <w:r w:rsidRPr="00152FD6">
        <w:rPr>
          <w:rStyle w:val="Emphasis"/>
        </w:rPr>
        <w:t>-democratic</w:t>
      </w:r>
      <w:r w:rsidRPr="004C5322">
        <w:rPr>
          <w:rStyle w:val="StyleUnderline"/>
        </w:rPr>
        <w:t xml:space="preserve"> </w:t>
      </w:r>
      <w:r w:rsidRPr="009245C3">
        <w:rPr>
          <w:rStyle w:val="StyleUnderline"/>
          <w:highlight w:val="green"/>
        </w:rPr>
        <w:t>states</w:t>
      </w:r>
      <w:r w:rsidRPr="004C5322">
        <w:rPr>
          <w:rStyle w:val="StyleUnderline"/>
        </w:rPr>
        <w:t xml:space="preserve"> have </w:t>
      </w:r>
      <w:r w:rsidRPr="009245C3">
        <w:rPr>
          <w:rStyle w:val="StyleUnderline"/>
          <w:highlight w:val="green"/>
        </w:rPr>
        <w:t>not cooperated</w:t>
      </w:r>
      <w:r w:rsidRPr="004C5322">
        <w:rPr>
          <w:sz w:val="16"/>
        </w:rPr>
        <w:t xml:space="preserve"> either </w:t>
      </w:r>
      <w:r w:rsidRPr="00152FD6">
        <w:rPr>
          <w:rStyle w:val="Emphasis"/>
        </w:rPr>
        <w:t>inside</w:t>
      </w:r>
      <w:r w:rsidRPr="004C5322">
        <w:rPr>
          <w:rStyle w:val="StyleUnderline"/>
        </w:rPr>
        <w:t xml:space="preserve"> or </w:t>
      </w:r>
      <w:r w:rsidRPr="00152FD6">
        <w:rPr>
          <w:rStyle w:val="Emphasis"/>
        </w:rPr>
        <w:t>outside</w:t>
      </w:r>
      <w:r w:rsidRPr="004C5322">
        <w:rPr>
          <w:rStyle w:val="StyleUnderline"/>
        </w:rPr>
        <w:t xml:space="preserve"> of such institutions, and</w:t>
      </w:r>
      <w:r w:rsidRPr="004C5322">
        <w:rPr>
          <w:sz w:val="16"/>
        </w:rPr>
        <w:t xml:space="preserve"> the </w:t>
      </w:r>
      <w:r w:rsidRPr="00152FD6">
        <w:rPr>
          <w:rStyle w:val="Emphasis"/>
        </w:rPr>
        <w:t>U</w:t>
      </w:r>
      <w:r w:rsidRPr="004C5322">
        <w:rPr>
          <w:rStyle w:val="StyleUnderline"/>
        </w:rPr>
        <w:t xml:space="preserve">nited </w:t>
      </w:r>
      <w:r w:rsidRPr="00152FD6">
        <w:rPr>
          <w:rStyle w:val="Emphasis"/>
        </w:rPr>
        <w:t>S</w:t>
      </w:r>
      <w:r w:rsidRPr="004C5322">
        <w:rPr>
          <w:rStyle w:val="StyleUnderline"/>
        </w:rPr>
        <w:t xml:space="preserve">tates could </w:t>
      </w:r>
      <w:r w:rsidRPr="00152FD6">
        <w:rPr>
          <w:rStyle w:val="Emphasis"/>
        </w:rPr>
        <w:t>not be counted</w:t>
      </w:r>
      <w:r w:rsidRPr="004C5322">
        <w:rPr>
          <w:sz w:val="16"/>
        </w:rPr>
        <w:t xml:space="preserve"> on </w:t>
      </w:r>
      <w:r w:rsidRPr="004C5322">
        <w:rPr>
          <w:rStyle w:val="StyleUnderline"/>
        </w:rPr>
        <w:t>to lead others</w:t>
      </w:r>
      <w:r w:rsidRPr="004C5322">
        <w:rPr>
          <w:sz w:val="16"/>
        </w:rPr>
        <w:t xml:space="preserve"> through a crisis.1 </w:t>
      </w:r>
      <w:r w:rsidRPr="00472AA0">
        <w:rPr>
          <w:rStyle w:val="StyleUnderline"/>
        </w:rPr>
        <w:t xml:space="preserve">Multinational institutions such as the </w:t>
      </w:r>
      <w:r w:rsidRPr="00152FD6">
        <w:rPr>
          <w:rStyle w:val="Emphasis"/>
        </w:rPr>
        <w:t>U</w:t>
      </w:r>
      <w:r w:rsidRPr="00472AA0">
        <w:rPr>
          <w:rStyle w:val="StyleUnderline"/>
        </w:rPr>
        <w:t xml:space="preserve">nited </w:t>
      </w:r>
      <w:r w:rsidRPr="00152FD6">
        <w:rPr>
          <w:rStyle w:val="Emphasis"/>
        </w:rPr>
        <w:t>N</w:t>
      </w:r>
      <w:r w:rsidRPr="00472AA0">
        <w:rPr>
          <w:rStyle w:val="StyleUnderline"/>
        </w:rPr>
        <w:t>ations appeared irrelevant</w:t>
      </w:r>
      <w:r w:rsidRPr="004C5322">
        <w:rPr>
          <w:sz w:val="16"/>
        </w:rPr>
        <w:t xml:space="preserve"> as states closed their borders and chased after medical supplies with increasing desperation. The </w:t>
      </w:r>
      <w:r w:rsidRPr="00152FD6">
        <w:rPr>
          <w:rStyle w:val="Emphasis"/>
        </w:rPr>
        <w:t>G7</w:t>
      </w:r>
      <w:r w:rsidRPr="004C5322">
        <w:rPr>
          <w:rStyle w:val="StyleUnderline"/>
        </w:rPr>
        <w:t xml:space="preserve"> and</w:t>
      </w:r>
      <w:r w:rsidRPr="004C5322">
        <w:rPr>
          <w:sz w:val="16"/>
        </w:rPr>
        <w:t xml:space="preserve"> </w:t>
      </w:r>
      <w:r w:rsidRPr="00152FD6">
        <w:rPr>
          <w:rStyle w:val="Emphasis"/>
        </w:rPr>
        <w:t>G20</w:t>
      </w:r>
      <w:r w:rsidRPr="004C5322">
        <w:rPr>
          <w:sz w:val="16"/>
        </w:rPr>
        <w:t xml:space="preserve"> both </w:t>
      </w:r>
      <w:r w:rsidRPr="004C5322">
        <w:rPr>
          <w:rStyle w:val="StyleUnderline"/>
        </w:rPr>
        <w:t>failed to come up with</w:t>
      </w:r>
      <w:r w:rsidRPr="004C5322">
        <w:rPr>
          <w:sz w:val="16"/>
        </w:rPr>
        <w:t xml:space="preserve"> workable </w:t>
      </w:r>
      <w:r w:rsidRPr="00152FD6">
        <w:rPr>
          <w:rStyle w:val="Emphasis"/>
        </w:rPr>
        <w:t>plans</w:t>
      </w:r>
      <w:r w:rsidRPr="004C5322">
        <w:rPr>
          <w:rStyle w:val="StyleUnderline"/>
        </w:rPr>
        <w:t xml:space="preserve">, while the </w:t>
      </w:r>
      <w:r w:rsidRPr="00152FD6">
        <w:rPr>
          <w:rStyle w:val="Emphasis"/>
        </w:rPr>
        <w:t>WHO</w:t>
      </w:r>
      <w:r w:rsidRPr="004C5322">
        <w:rPr>
          <w:rStyle w:val="StyleUnderline"/>
        </w:rPr>
        <w:t xml:space="preserve"> became a </w:t>
      </w:r>
      <w:r w:rsidRPr="00152FD6">
        <w:rPr>
          <w:rStyle w:val="Emphasis"/>
        </w:rPr>
        <w:t>battleground for influence</w:t>
      </w:r>
      <w:r w:rsidRPr="004C5322">
        <w:rPr>
          <w:sz w:val="16"/>
        </w:rPr>
        <w:t xml:space="preserve"> between Washington and Beijing.2 The </w:t>
      </w:r>
      <w:r w:rsidRPr="004C5322">
        <w:rPr>
          <w:rStyle w:val="StyleUnderline"/>
        </w:rPr>
        <w:t xml:space="preserve">greatest </w:t>
      </w:r>
      <w:r w:rsidRPr="009245C3">
        <w:rPr>
          <w:rStyle w:val="StyleUnderline"/>
          <w:highlight w:val="green"/>
        </w:rPr>
        <w:t>failure</w:t>
      </w:r>
      <w:r w:rsidRPr="004C5322">
        <w:rPr>
          <w:sz w:val="16"/>
        </w:rPr>
        <w:t xml:space="preserve">, however, </w:t>
      </w:r>
      <w:r w:rsidRPr="009245C3">
        <w:rPr>
          <w:rStyle w:val="StyleUnderline"/>
          <w:highlight w:val="green"/>
        </w:rPr>
        <w:t>lay with</w:t>
      </w:r>
      <w:r w:rsidRPr="004C5322">
        <w:rPr>
          <w:sz w:val="16"/>
        </w:rPr>
        <w:t xml:space="preserve"> </w:t>
      </w:r>
      <w:r w:rsidRPr="009245C3">
        <w:rPr>
          <w:rStyle w:val="StyleUnderline"/>
          <w:highlight w:val="green"/>
        </w:rPr>
        <w:t xml:space="preserve">the </w:t>
      </w:r>
      <w:r w:rsidRPr="009245C3">
        <w:rPr>
          <w:rStyle w:val="Emphasis"/>
          <w:highlight w:val="green"/>
        </w:rPr>
        <w:t>U</w:t>
      </w:r>
      <w:r w:rsidRPr="004C5322">
        <w:rPr>
          <w:rStyle w:val="StyleUnderline"/>
        </w:rPr>
        <w:t xml:space="preserve">nited </w:t>
      </w:r>
      <w:r w:rsidRPr="009245C3">
        <w:rPr>
          <w:rStyle w:val="Emphasis"/>
          <w:highlight w:val="green"/>
        </w:rPr>
        <w:t>S</w:t>
      </w:r>
      <w:r w:rsidRPr="004C5322">
        <w:rPr>
          <w:rStyle w:val="StyleUnderline"/>
        </w:rPr>
        <w:t xml:space="preserve">tates, which </w:t>
      </w:r>
      <w:r w:rsidRPr="00152FD6">
        <w:rPr>
          <w:rStyle w:val="Emphasis"/>
        </w:rPr>
        <w:t>catastrophically failed</w:t>
      </w:r>
      <w:r w:rsidRPr="004C5322">
        <w:rPr>
          <w:rStyle w:val="StyleUnderline"/>
        </w:rPr>
        <w:t xml:space="preserve"> to </w:t>
      </w:r>
      <w:r w:rsidRPr="00152FD6">
        <w:rPr>
          <w:rStyle w:val="Emphasis"/>
        </w:rPr>
        <w:t>manage</w:t>
      </w:r>
      <w:r w:rsidRPr="004C5322">
        <w:rPr>
          <w:rStyle w:val="StyleUnderline"/>
        </w:rPr>
        <w:t xml:space="preserve"> its own epidemic</w:t>
      </w:r>
      <w:r w:rsidRPr="00A85F07">
        <w:rPr>
          <w:sz w:val="16"/>
          <w:szCs w:val="16"/>
        </w:rPr>
        <w:t>, much</w:t>
      </w:r>
      <w:r w:rsidRPr="004C5322">
        <w:rPr>
          <w:sz w:val="16"/>
        </w:rPr>
        <w:t xml:space="preserve"> less lead others in managing theirs.3 Against this background, any hope of a return to the previous liberal order premised on US power is now extinguished.</w:t>
      </w:r>
    </w:p>
    <w:p w14:paraId="3FEFF9AA" w14:textId="77777777" w:rsidR="00FD6A79" w:rsidRPr="0076324E" w:rsidRDefault="00FD6A79" w:rsidP="00FD6A79">
      <w:pPr>
        <w:rPr>
          <w:sz w:val="16"/>
        </w:rPr>
      </w:pPr>
      <w:r w:rsidRPr="0076324E">
        <w:rPr>
          <w:sz w:val="16"/>
        </w:rPr>
        <w:t xml:space="preserve">The </w:t>
      </w:r>
      <w:r w:rsidRPr="009245C3">
        <w:rPr>
          <w:rStyle w:val="StyleUnderline"/>
          <w:highlight w:val="green"/>
        </w:rPr>
        <w:t>big question is what</w:t>
      </w:r>
      <w:r w:rsidRPr="0076324E">
        <w:rPr>
          <w:rStyle w:val="StyleUnderline"/>
        </w:rPr>
        <w:t xml:space="preserve"> come</w:t>
      </w:r>
      <w:r w:rsidRPr="009245C3">
        <w:rPr>
          <w:rStyle w:val="StyleUnderline"/>
          <w:highlight w:val="green"/>
        </w:rPr>
        <w:t>s</w:t>
      </w:r>
      <w:r w:rsidRPr="0076324E">
        <w:rPr>
          <w:rStyle w:val="StyleUnderline"/>
        </w:rPr>
        <w:t xml:space="preserve"> </w:t>
      </w:r>
      <w:r w:rsidRPr="009245C3">
        <w:rPr>
          <w:rStyle w:val="StyleUnderline"/>
          <w:highlight w:val="green"/>
        </w:rPr>
        <w:t>next</w:t>
      </w:r>
      <w:r w:rsidRPr="0076324E">
        <w:rPr>
          <w:sz w:val="16"/>
        </w:rPr>
        <w:t xml:space="preserve">.4 There are three broad schools of thought. The first is that the </w:t>
      </w:r>
      <w:r w:rsidRPr="0076324E">
        <w:rPr>
          <w:rStyle w:val="StyleUnderline"/>
        </w:rPr>
        <w:t xml:space="preserve">United States can </w:t>
      </w:r>
      <w:r w:rsidRPr="00152FD6">
        <w:rPr>
          <w:rStyle w:val="Emphasis"/>
        </w:rPr>
        <w:t>recover from this crisis</w:t>
      </w:r>
      <w:r w:rsidRPr="0076324E">
        <w:rPr>
          <w:rStyle w:val="StyleUnderline"/>
        </w:rPr>
        <w:t xml:space="preserve"> and restore</w:t>
      </w:r>
      <w:r w:rsidRPr="0076324E">
        <w:rPr>
          <w:sz w:val="16"/>
        </w:rPr>
        <w:t xml:space="preserve"> some version of </w:t>
      </w:r>
      <w:r w:rsidRPr="0076324E">
        <w:rPr>
          <w:rStyle w:val="StyleUnderline"/>
        </w:rPr>
        <w:t>the</w:t>
      </w:r>
      <w:r w:rsidRPr="0076324E">
        <w:rPr>
          <w:sz w:val="16"/>
        </w:rPr>
        <w:t xml:space="preserve"> </w:t>
      </w:r>
      <w:r w:rsidRPr="00152FD6">
        <w:rPr>
          <w:rStyle w:val="Emphasis"/>
        </w:rPr>
        <w:t>liberal order</w:t>
      </w:r>
      <w:r w:rsidRPr="0076324E">
        <w:rPr>
          <w:sz w:val="16"/>
        </w:rPr>
        <w:t xml:space="preserve">, curtailing China’s geopolitical ascent.5 This view holds that the </w:t>
      </w:r>
      <w:r w:rsidRPr="0076324E">
        <w:rPr>
          <w:rStyle w:val="StyleUnderline"/>
        </w:rPr>
        <w:t>institutions</w:t>
      </w:r>
      <w:r w:rsidRPr="0076324E">
        <w:rPr>
          <w:sz w:val="16"/>
        </w:rPr>
        <w:t xml:space="preserve"> of the liberal order are battered but fundamentally sound, and </w:t>
      </w:r>
      <w:r w:rsidRPr="0076324E">
        <w:rPr>
          <w:rStyle w:val="StyleUnderline"/>
        </w:rPr>
        <w:t xml:space="preserve">can be </w:t>
      </w:r>
      <w:r w:rsidRPr="00152FD6">
        <w:rPr>
          <w:rStyle w:val="Emphasis"/>
        </w:rPr>
        <w:t>recast</w:t>
      </w:r>
      <w:r w:rsidRPr="0076324E">
        <w:rPr>
          <w:rStyle w:val="StyleUnderline"/>
        </w:rPr>
        <w:t xml:space="preserve"> to </w:t>
      </w:r>
      <w:r w:rsidRPr="00152FD6">
        <w:rPr>
          <w:rStyle w:val="Emphasis"/>
        </w:rPr>
        <w:t>take account</w:t>
      </w:r>
      <w:r w:rsidRPr="00152FD6">
        <w:rPr>
          <w:rStyle w:val="StyleUnderline"/>
        </w:rPr>
        <w:t xml:space="preserve"> of</w:t>
      </w:r>
      <w:r w:rsidRPr="00152FD6">
        <w:rPr>
          <w:rStyle w:val="Emphasis"/>
        </w:rPr>
        <w:t xml:space="preserve"> diminished American power</w:t>
      </w:r>
      <w:r w:rsidRPr="0076324E">
        <w:rPr>
          <w:sz w:val="16"/>
        </w:rPr>
        <w:t xml:space="preserve">.6 Under the second view, China will emerge victorious from the pandemic because it has successfully controlled the virus at home, albeit with draconian measures, and will use its success and a dose of propaganda to assert an increasingly dominant status.7 In a manner befitting its power, China will seek to dramatically revise or overturn the liberal order and elevate its own institutions. A third, </w:t>
      </w:r>
      <w:r w:rsidRPr="0087043E">
        <w:rPr>
          <w:rStyle w:val="StyleUnderline"/>
        </w:rPr>
        <w:t xml:space="preserve">more </w:t>
      </w:r>
      <w:r w:rsidRPr="009245C3">
        <w:rPr>
          <w:rStyle w:val="Emphasis"/>
          <w:highlight w:val="green"/>
        </w:rPr>
        <w:t>pessimistic, outlook</w:t>
      </w:r>
      <w:r w:rsidRPr="009245C3">
        <w:rPr>
          <w:rStyle w:val="StyleUnderline"/>
          <w:highlight w:val="green"/>
        </w:rPr>
        <w:t xml:space="preserve"> is</w:t>
      </w:r>
      <w:r w:rsidRPr="0087043E">
        <w:rPr>
          <w:sz w:val="16"/>
        </w:rPr>
        <w:t xml:space="preserve"> that </w:t>
      </w:r>
      <w:r w:rsidRPr="0087043E">
        <w:rPr>
          <w:rStyle w:val="StyleUnderline"/>
        </w:rPr>
        <w:t xml:space="preserve">the world will </w:t>
      </w:r>
      <w:r w:rsidRPr="0087043E">
        <w:rPr>
          <w:rStyle w:val="Emphasis"/>
        </w:rPr>
        <w:t>belong to no one</w:t>
      </w:r>
      <w:r w:rsidRPr="0087043E">
        <w:rPr>
          <w:rStyle w:val="StyleUnderline"/>
        </w:rPr>
        <w:t xml:space="preserve"> and</w:t>
      </w:r>
      <w:r w:rsidRPr="0087043E">
        <w:rPr>
          <w:sz w:val="16"/>
        </w:rPr>
        <w:t xml:space="preserve"> that </w:t>
      </w:r>
      <w:r w:rsidRPr="0087043E">
        <w:rPr>
          <w:rStyle w:val="StyleUnderline"/>
        </w:rPr>
        <w:t>what will</w:t>
      </w:r>
      <w:r w:rsidRPr="0087043E">
        <w:rPr>
          <w:sz w:val="16"/>
        </w:rPr>
        <w:t xml:space="preserve"> </w:t>
      </w:r>
      <w:r w:rsidRPr="0087043E">
        <w:rPr>
          <w:rStyle w:val="StyleUnderline"/>
        </w:rPr>
        <w:t>follow this crisis</w:t>
      </w:r>
      <w:r w:rsidRPr="0076324E">
        <w:rPr>
          <w:rStyle w:val="StyleUnderline"/>
        </w:rPr>
        <w:t xml:space="preserve"> is </w:t>
      </w:r>
      <w:r w:rsidRPr="00152FD6">
        <w:rPr>
          <w:rStyle w:val="Emphasis"/>
        </w:rPr>
        <w:t>anarchy</w:t>
      </w:r>
      <w:r w:rsidRPr="0076324E">
        <w:rPr>
          <w:rStyle w:val="StyleUnderline"/>
        </w:rPr>
        <w:t>, closer</w:t>
      </w:r>
      <w:r w:rsidRPr="0076324E">
        <w:rPr>
          <w:sz w:val="16"/>
        </w:rPr>
        <w:t xml:space="preserve"> in practice </w:t>
      </w:r>
      <w:r w:rsidRPr="0076324E">
        <w:rPr>
          <w:rStyle w:val="StyleUnderline"/>
        </w:rPr>
        <w:t xml:space="preserve">to </w:t>
      </w:r>
      <w:r w:rsidRPr="009245C3">
        <w:rPr>
          <w:rStyle w:val="StyleUnderline"/>
          <w:highlight w:val="green"/>
        </w:rPr>
        <w:t xml:space="preserve">a </w:t>
      </w:r>
      <w:r w:rsidRPr="009245C3">
        <w:rPr>
          <w:rStyle w:val="Emphasis"/>
          <w:highlight w:val="green"/>
        </w:rPr>
        <w:t>chaotic</w:t>
      </w:r>
      <w:r w:rsidRPr="00152FD6">
        <w:rPr>
          <w:rStyle w:val="Emphasis"/>
        </w:rPr>
        <w:t xml:space="preserve"> multipolar </w:t>
      </w:r>
      <w:r w:rsidRPr="009245C3">
        <w:rPr>
          <w:rStyle w:val="Emphasis"/>
          <w:highlight w:val="green"/>
        </w:rPr>
        <w:t>order</w:t>
      </w:r>
      <w:r w:rsidRPr="0076324E">
        <w:rPr>
          <w:rStyle w:val="StyleUnderline"/>
        </w:rPr>
        <w:t xml:space="preserve"> than to the</w:t>
      </w:r>
      <w:r w:rsidRPr="0076324E">
        <w:rPr>
          <w:sz w:val="16"/>
        </w:rPr>
        <w:t xml:space="preserve"> </w:t>
      </w:r>
      <w:r w:rsidRPr="0076324E">
        <w:rPr>
          <w:rStyle w:val="StyleUnderline"/>
        </w:rPr>
        <w:t>unipolar order that prevailed</w:t>
      </w:r>
      <w:r w:rsidRPr="0076324E">
        <w:rPr>
          <w:sz w:val="16"/>
        </w:rPr>
        <w:t xml:space="preserve"> following the collapse of the Soviet Union.8 In this scenario, the </w:t>
      </w:r>
      <w:r w:rsidRPr="0076324E">
        <w:rPr>
          <w:rStyle w:val="StyleUnderline"/>
        </w:rPr>
        <w:t xml:space="preserve">decline of the </w:t>
      </w:r>
      <w:r w:rsidRPr="00152FD6">
        <w:rPr>
          <w:rStyle w:val="Emphasis"/>
        </w:rPr>
        <w:t>US</w:t>
      </w:r>
      <w:r w:rsidRPr="0076324E">
        <w:rPr>
          <w:rStyle w:val="StyleUnderline"/>
        </w:rPr>
        <w:t xml:space="preserve"> will </w:t>
      </w:r>
      <w:r w:rsidRPr="00152FD6">
        <w:rPr>
          <w:rStyle w:val="Emphasis"/>
        </w:rPr>
        <w:t>[</w:t>
      </w:r>
      <w:r w:rsidRPr="009245C3">
        <w:rPr>
          <w:rStyle w:val="Emphasis"/>
          <w:highlight w:val="green"/>
        </w:rPr>
        <w:t>destroy</w:t>
      </w:r>
      <w:r w:rsidRPr="00152FD6">
        <w:rPr>
          <w:rStyle w:val="Emphasis"/>
        </w:rPr>
        <w:t>]</w:t>
      </w:r>
      <w:r w:rsidRPr="0076324E">
        <w:rPr>
          <w:sz w:val="16"/>
        </w:rPr>
        <w:t xml:space="preserve"> </w:t>
      </w:r>
      <w:r w:rsidRPr="0076324E">
        <w:rPr>
          <w:strike/>
          <w:sz w:val="16"/>
        </w:rPr>
        <w:t>cripple</w:t>
      </w:r>
      <w:r w:rsidRPr="0076324E">
        <w:rPr>
          <w:sz w:val="16"/>
        </w:rPr>
        <w:t xml:space="preserve"> </w:t>
      </w:r>
      <w:r w:rsidRPr="009245C3">
        <w:rPr>
          <w:rStyle w:val="Emphasis"/>
          <w:highlight w:val="green"/>
        </w:rPr>
        <w:t>institutions</w:t>
      </w:r>
      <w:r w:rsidRPr="0076324E">
        <w:rPr>
          <w:rStyle w:val="StyleUnderline"/>
        </w:rPr>
        <w:t xml:space="preserve"> such as the </w:t>
      </w:r>
      <w:r w:rsidRPr="00152FD6">
        <w:rPr>
          <w:rStyle w:val="Emphasis"/>
        </w:rPr>
        <w:t>IMF</w:t>
      </w:r>
      <w:r w:rsidRPr="0076324E">
        <w:rPr>
          <w:rStyle w:val="StyleUnderline"/>
        </w:rPr>
        <w:t xml:space="preserve"> and the</w:t>
      </w:r>
      <w:r w:rsidRPr="0076324E">
        <w:rPr>
          <w:sz w:val="16"/>
        </w:rPr>
        <w:t xml:space="preserve"> </w:t>
      </w:r>
      <w:r w:rsidRPr="00152FD6">
        <w:rPr>
          <w:rStyle w:val="Emphasis"/>
        </w:rPr>
        <w:t>World Bank</w:t>
      </w:r>
      <w:r w:rsidRPr="0076324E">
        <w:rPr>
          <w:rStyle w:val="StyleUnderline"/>
        </w:rPr>
        <w:t>, and produce</w:t>
      </w:r>
      <w:r w:rsidRPr="0076324E">
        <w:rPr>
          <w:sz w:val="16"/>
        </w:rPr>
        <w:t xml:space="preserve"> a patchwork of </w:t>
      </w:r>
      <w:r w:rsidRPr="0076324E">
        <w:rPr>
          <w:rStyle w:val="StyleUnderline"/>
        </w:rPr>
        <w:t>institutions and norms mirroring</w:t>
      </w:r>
      <w:r w:rsidRPr="0076324E">
        <w:rPr>
          <w:sz w:val="16"/>
        </w:rPr>
        <w:t xml:space="preserve"> </w:t>
      </w:r>
      <w:r w:rsidRPr="0076324E">
        <w:rPr>
          <w:rStyle w:val="StyleUnderline"/>
        </w:rPr>
        <w:t xml:space="preserve">the </w:t>
      </w:r>
      <w:r w:rsidRPr="00152FD6">
        <w:rPr>
          <w:rStyle w:val="Emphasis"/>
        </w:rPr>
        <w:t>dispersal of power</w:t>
      </w:r>
      <w:r w:rsidRPr="0076324E">
        <w:rPr>
          <w:rStyle w:val="StyleUnderline"/>
        </w:rPr>
        <w:t xml:space="preserve"> and </w:t>
      </w:r>
      <w:r w:rsidRPr="00152FD6">
        <w:rPr>
          <w:rStyle w:val="Emphasis"/>
        </w:rPr>
        <w:t>influence</w:t>
      </w:r>
      <w:r w:rsidRPr="0076324E">
        <w:rPr>
          <w:rStyle w:val="StyleUnderline"/>
        </w:rPr>
        <w:t xml:space="preserve"> in a world </w:t>
      </w:r>
      <w:r w:rsidRPr="00152FD6">
        <w:rPr>
          <w:rStyle w:val="Emphasis"/>
        </w:rPr>
        <w:t>dominated</w:t>
      </w:r>
      <w:r w:rsidRPr="0076324E">
        <w:rPr>
          <w:rStyle w:val="StyleUnderline"/>
        </w:rPr>
        <w:t xml:space="preserve"> by neither</w:t>
      </w:r>
      <w:r w:rsidRPr="0076324E">
        <w:rPr>
          <w:sz w:val="16"/>
        </w:rPr>
        <w:t xml:space="preserve"> Washington nor Beijing.</w:t>
      </w:r>
    </w:p>
    <w:p w14:paraId="7449C4FF" w14:textId="77777777" w:rsidR="00FD6A79" w:rsidRPr="0076324E" w:rsidRDefault="00FD6A79" w:rsidP="00FD6A79">
      <w:pPr>
        <w:rPr>
          <w:sz w:val="16"/>
        </w:rPr>
      </w:pPr>
      <w:r w:rsidRPr="0076324E">
        <w:rPr>
          <w:sz w:val="16"/>
        </w:rPr>
        <w:t xml:space="preserve">There is a fourth, </w:t>
      </w:r>
      <w:r w:rsidRPr="0076324E">
        <w:rPr>
          <w:rStyle w:val="StyleUnderline"/>
        </w:rPr>
        <w:t>worrying possibility</w:t>
      </w:r>
      <w:r w:rsidRPr="0076324E">
        <w:rPr>
          <w:sz w:val="16"/>
        </w:rPr>
        <w:t xml:space="preserve">: that the </w:t>
      </w:r>
      <w:r w:rsidRPr="0076324E">
        <w:rPr>
          <w:rStyle w:val="StyleUnderline"/>
        </w:rPr>
        <w:t xml:space="preserve">increasingly </w:t>
      </w:r>
      <w:r w:rsidRPr="009245C3">
        <w:rPr>
          <w:rStyle w:val="StyleUnderline"/>
          <w:highlight w:val="green"/>
        </w:rPr>
        <w:t>stark</w:t>
      </w:r>
      <w:r w:rsidRPr="0076324E">
        <w:rPr>
          <w:rStyle w:val="StyleUnderline"/>
        </w:rPr>
        <w:t xml:space="preserve"> geopolitical </w:t>
      </w:r>
      <w:r w:rsidRPr="009245C3">
        <w:rPr>
          <w:rStyle w:val="StyleUnderline"/>
          <w:highlight w:val="green"/>
        </w:rPr>
        <w:t>competition</w:t>
      </w:r>
      <w:r w:rsidRPr="0076324E">
        <w:rPr>
          <w:sz w:val="16"/>
        </w:rPr>
        <w:t xml:space="preserve"> </w:t>
      </w:r>
      <w:r w:rsidRPr="009245C3">
        <w:rPr>
          <w:rStyle w:val="StyleUnderline"/>
          <w:highlight w:val="green"/>
        </w:rPr>
        <w:t>between</w:t>
      </w:r>
      <w:r w:rsidRPr="0076324E">
        <w:rPr>
          <w:sz w:val="16"/>
        </w:rPr>
        <w:t xml:space="preserve"> the </w:t>
      </w:r>
      <w:r w:rsidRPr="009245C3">
        <w:rPr>
          <w:rStyle w:val="Emphasis"/>
          <w:highlight w:val="green"/>
        </w:rPr>
        <w:t>US</w:t>
      </w:r>
      <w:r w:rsidRPr="009245C3">
        <w:rPr>
          <w:rStyle w:val="StyleUnderline"/>
          <w:highlight w:val="green"/>
        </w:rPr>
        <w:t xml:space="preserve">, </w:t>
      </w:r>
      <w:r w:rsidRPr="009245C3">
        <w:rPr>
          <w:rStyle w:val="Emphasis"/>
          <w:highlight w:val="green"/>
        </w:rPr>
        <w:t>Russia</w:t>
      </w:r>
      <w:r w:rsidRPr="009245C3">
        <w:rPr>
          <w:rStyle w:val="StyleUnderline"/>
          <w:highlight w:val="green"/>
        </w:rPr>
        <w:t xml:space="preserve"> and </w:t>
      </w:r>
      <w:r w:rsidRPr="009245C3">
        <w:rPr>
          <w:rStyle w:val="Emphasis"/>
          <w:highlight w:val="green"/>
        </w:rPr>
        <w:t>China</w:t>
      </w:r>
      <w:r w:rsidRPr="0076324E">
        <w:rPr>
          <w:sz w:val="16"/>
        </w:rPr>
        <w:t xml:space="preserve"> will </w:t>
      </w:r>
      <w:r w:rsidRPr="009245C3">
        <w:rPr>
          <w:rStyle w:val="StyleUnderline"/>
          <w:highlight w:val="green"/>
        </w:rPr>
        <w:t>yield</w:t>
      </w:r>
      <w:r w:rsidRPr="0076324E">
        <w:rPr>
          <w:sz w:val="16"/>
        </w:rPr>
        <w:t xml:space="preserve"> not anarchy but </w:t>
      </w:r>
      <w:r w:rsidRPr="0076324E">
        <w:rPr>
          <w:rStyle w:val="StyleUnderline"/>
        </w:rPr>
        <w:t xml:space="preserve">an </w:t>
      </w:r>
      <w:r w:rsidRPr="009245C3">
        <w:rPr>
          <w:rStyle w:val="StyleUnderline"/>
          <w:highlight w:val="green"/>
        </w:rPr>
        <w:t>illiberal order</w:t>
      </w:r>
      <w:r w:rsidRPr="0076324E">
        <w:rPr>
          <w:rStyle w:val="StyleUnderline"/>
        </w:rPr>
        <w:t>, marked</w:t>
      </w:r>
      <w:r w:rsidRPr="0076324E">
        <w:rPr>
          <w:sz w:val="16"/>
        </w:rPr>
        <w:t xml:space="preserve"> </w:t>
      </w:r>
      <w:r w:rsidRPr="0076324E">
        <w:rPr>
          <w:rStyle w:val="StyleUnderline"/>
        </w:rPr>
        <w:t>by strengthened regional hierarchies</w:t>
      </w:r>
      <w:r w:rsidRPr="0076324E">
        <w:rPr>
          <w:sz w:val="16"/>
        </w:rPr>
        <w:t xml:space="preserve">, the </w:t>
      </w:r>
      <w:r w:rsidRPr="0076324E">
        <w:rPr>
          <w:rStyle w:val="StyleUnderline"/>
        </w:rPr>
        <w:t>hollowing out of</w:t>
      </w:r>
      <w:r w:rsidRPr="0076324E">
        <w:rPr>
          <w:sz w:val="16"/>
        </w:rPr>
        <w:t xml:space="preserve"> the </w:t>
      </w:r>
      <w:r w:rsidRPr="0076324E">
        <w:rPr>
          <w:rStyle w:val="StyleUnderline"/>
        </w:rPr>
        <w:t>institutions</w:t>
      </w:r>
      <w:r w:rsidRPr="0076324E">
        <w:rPr>
          <w:sz w:val="16"/>
        </w:rPr>
        <w:t xml:space="preserve"> of the liberal order, </w:t>
      </w:r>
      <w:r w:rsidRPr="0076324E">
        <w:rPr>
          <w:rStyle w:val="StyleUnderline"/>
        </w:rPr>
        <w:t>and</w:t>
      </w:r>
      <w:r w:rsidRPr="0076324E">
        <w:rPr>
          <w:sz w:val="16"/>
        </w:rPr>
        <w:t xml:space="preserve"> the </w:t>
      </w:r>
      <w:r w:rsidRPr="0076324E">
        <w:rPr>
          <w:rStyle w:val="StyleUnderline"/>
        </w:rPr>
        <w:t xml:space="preserve">spread of </w:t>
      </w:r>
      <w:r w:rsidRPr="00152FD6">
        <w:rPr>
          <w:rStyle w:val="Emphasis"/>
        </w:rPr>
        <w:t>illiberal practices</w:t>
      </w:r>
      <w:r w:rsidRPr="0076324E">
        <w:rPr>
          <w:rStyle w:val="StyleUnderline"/>
        </w:rPr>
        <w:t xml:space="preserve"> and </w:t>
      </w:r>
      <w:r w:rsidRPr="00152FD6">
        <w:rPr>
          <w:rStyle w:val="Emphasis"/>
        </w:rPr>
        <w:t>values</w:t>
      </w:r>
      <w:r w:rsidRPr="0076324E">
        <w:rPr>
          <w:sz w:val="16"/>
        </w:rPr>
        <w:t xml:space="preserve">.9 Under this bleak scenario, the order becomes illiberal because </w:t>
      </w:r>
      <w:r w:rsidRPr="0076324E">
        <w:rPr>
          <w:rStyle w:val="StyleUnderline"/>
        </w:rPr>
        <w:t xml:space="preserve">it </w:t>
      </w:r>
      <w:r w:rsidRPr="00152FD6">
        <w:rPr>
          <w:rStyle w:val="Emphasis"/>
        </w:rPr>
        <w:t>reflects</w:t>
      </w:r>
      <w:r w:rsidRPr="0076324E">
        <w:rPr>
          <w:sz w:val="16"/>
        </w:rPr>
        <w:t xml:space="preserve"> the </w:t>
      </w:r>
      <w:r w:rsidRPr="0076324E">
        <w:rPr>
          <w:rStyle w:val="StyleUnderline"/>
        </w:rPr>
        <w:t>character and foreign-policy practices of</w:t>
      </w:r>
      <w:r w:rsidRPr="0076324E">
        <w:rPr>
          <w:sz w:val="16"/>
        </w:rPr>
        <w:t xml:space="preserve"> </w:t>
      </w:r>
      <w:r w:rsidRPr="0076324E">
        <w:rPr>
          <w:rStyle w:val="StyleUnderline"/>
        </w:rPr>
        <w:t>the leading states</w:t>
      </w:r>
      <w:r w:rsidRPr="0076324E">
        <w:rPr>
          <w:sz w:val="16"/>
        </w:rPr>
        <w:t xml:space="preserve">: </w:t>
      </w:r>
      <w:r w:rsidRPr="00152FD6">
        <w:rPr>
          <w:rStyle w:val="Emphasis"/>
        </w:rPr>
        <w:t>Russia</w:t>
      </w:r>
      <w:r w:rsidRPr="0076324E">
        <w:rPr>
          <w:rStyle w:val="StyleUnderline"/>
        </w:rPr>
        <w:t xml:space="preserve"> and </w:t>
      </w:r>
      <w:r w:rsidRPr="00152FD6">
        <w:rPr>
          <w:rStyle w:val="Emphasis"/>
        </w:rPr>
        <w:t>China</w:t>
      </w:r>
      <w:r w:rsidRPr="0076324E">
        <w:rPr>
          <w:sz w:val="16"/>
        </w:rPr>
        <w:t xml:space="preserve">, two </w:t>
      </w:r>
      <w:r w:rsidRPr="00152FD6">
        <w:rPr>
          <w:rStyle w:val="Emphasis"/>
        </w:rPr>
        <w:t>illiberal, authoritarian powers</w:t>
      </w:r>
      <w:r w:rsidRPr="0076324E">
        <w:rPr>
          <w:sz w:val="16"/>
        </w:rPr>
        <w:t xml:space="preserve">; </w:t>
      </w:r>
      <w:r w:rsidRPr="0076324E">
        <w:rPr>
          <w:rStyle w:val="StyleUnderline"/>
        </w:rPr>
        <w:t xml:space="preserve">and the </w:t>
      </w:r>
      <w:r w:rsidRPr="00152FD6">
        <w:rPr>
          <w:rStyle w:val="Emphasis"/>
        </w:rPr>
        <w:t>U</w:t>
      </w:r>
      <w:r w:rsidRPr="0076324E">
        <w:rPr>
          <w:rStyle w:val="StyleUnderline"/>
        </w:rPr>
        <w:t>nited</w:t>
      </w:r>
      <w:r w:rsidRPr="0076324E">
        <w:rPr>
          <w:sz w:val="16"/>
        </w:rPr>
        <w:t xml:space="preserve"> </w:t>
      </w:r>
      <w:r w:rsidRPr="00152FD6">
        <w:rPr>
          <w:rStyle w:val="Emphasis"/>
        </w:rPr>
        <w:t>S</w:t>
      </w:r>
      <w:r w:rsidRPr="0076324E">
        <w:rPr>
          <w:rStyle w:val="StyleUnderline"/>
        </w:rPr>
        <w:t xml:space="preserve">tates, which showed signs of a </w:t>
      </w:r>
      <w:r w:rsidRPr="00152FD6">
        <w:rPr>
          <w:rStyle w:val="Emphasis"/>
        </w:rPr>
        <w:t>slide into authoritarianism</w:t>
      </w:r>
      <w:r w:rsidRPr="0076324E">
        <w:rPr>
          <w:sz w:val="16"/>
        </w:rPr>
        <w:t xml:space="preserve"> under President Donald Trump. A </w:t>
      </w:r>
      <w:r w:rsidRPr="00152FD6">
        <w:rPr>
          <w:rStyle w:val="Emphasis"/>
        </w:rPr>
        <w:t>global struggle</w:t>
      </w:r>
      <w:r w:rsidRPr="0076324E">
        <w:rPr>
          <w:sz w:val="16"/>
        </w:rPr>
        <w:t xml:space="preserve"> involving three illiberal states would </w:t>
      </w:r>
      <w:r w:rsidRPr="0076324E">
        <w:rPr>
          <w:rStyle w:val="StyleUnderline"/>
        </w:rPr>
        <w:t xml:space="preserve">induce </w:t>
      </w:r>
      <w:r w:rsidRPr="009245C3">
        <w:rPr>
          <w:rStyle w:val="StyleUnderline"/>
          <w:highlight w:val="green"/>
        </w:rPr>
        <w:t>other states</w:t>
      </w:r>
      <w:r w:rsidRPr="0076324E">
        <w:rPr>
          <w:rStyle w:val="StyleUnderline"/>
        </w:rPr>
        <w:t xml:space="preserve"> to</w:t>
      </w:r>
      <w:r w:rsidRPr="0076324E">
        <w:rPr>
          <w:sz w:val="16"/>
        </w:rPr>
        <w:t xml:space="preserve"> </w:t>
      </w:r>
      <w:r w:rsidRPr="009245C3">
        <w:rPr>
          <w:rStyle w:val="Emphasis"/>
          <w:highlight w:val="green"/>
        </w:rPr>
        <w:t>mimic</w:t>
      </w:r>
      <w:r w:rsidRPr="0076324E">
        <w:rPr>
          <w:sz w:val="16"/>
        </w:rPr>
        <w:t xml:space="preserve"> their </w:t>
      </w:r>
      <w:r w:rsidRPr="0076324E">
        <w:rPr>
          <w:rStyle w:val="StyleUnderline"/>
        </w:rPr>
        <w:t>foreign-policy practices and furnish</w:t>
      </w:r>
      <w:r w:rsidRPr="0076324E">
        <w:rPr>
          <w:sz w:val="16"/>
        </w:rPr>
        <w:t xml:space="preserve"> a </w:t>
      </w:r>
      <w:r w:rsidRPr="0076324E">
        <w:rPr>
          <w:rStyle w:val="StyleUnderline"/>
        </w:rPr>
        <w:t>permissive environment for</w:t>
      </w:r>
      <w:r w:rsidRPr="0076324E">
        <w:rPr>
          <w:sz w:val="16"/>
        </w:rPr>
        <w:t xml:space="preserve"> the growth of </w:t>
      </w:r>
      <w:r w:rsidRPr="009245C3">
        <w:rPr>
          <w:rStyle w:val="StyleUnderline"/>
          <w:highlight w:val="green"/>
        </w:rPr>
        <w:t>authoritarianism</w:t>
      </w:r>
      <w:r w:rsidRPr="0076324E">
        <w:rPr>
          <w:sz w:val="16"/>
        </w:rPr>
        <w:t xml:space="preserve"> elsewhere. This </w:t>
      </w:r>
      <w:r w:rsidRPr="0076324E">
        <w:rPr>
          <w:rStyle w:val="StyleUnderline"/>
        </w:rPr>
        <w:t>darker world would not be</w:t>
      </w:r>
      <w:r w:rsidRPr="0076324E">
        <w:rPr>
          <w:sz w:val="16"/>
        </w:rPr>
        <w:t xml:space="preserve"> an </w:t>
      </w:r>
      <w:r w:rsidRPr="0076324E">
        <w:rPr>
          <w:rStyle w:val="StyleUnderline"/>
        </w:rPr>
        <w:t>inevitable</w:t>
      </w:r>
      <w:r w:rsidRPr="0076324E">
        <w:rPr>
          <w:sz w:val="16"/>
        </w:rPr>
        <w:t xml:space="preserve"> </w:t>
      </w:r>
      <w:r w:rsidRPr="0076324E">
        <w:rPr>
          <w:rStyle w:val="StyleUnderline"/>
        </w:rPr>
        <w:t xml:space="preserve">consequence of </w:t>
      </w:r>
      <w:r w:rsidRPr="00152FD6">
        <w:rPr>
          <w:rStyle w:val="Emphasis"/>
        </w:rPr>
        <w:t>China’s exporting</w:t>
      </w:r>
      <w:r w:rsidRPr="0076324E">
        <w:rPr>
          <w:sz w:val="16"/>
        </w:rPr>
        <w:t xml:space="preserve"> its </w:t>
      </w:r>
      <w:r w:rsidRPr="00152FD6">
        <w:rPr>
          <w:rStyle w:val="Emphasis"/>
        </w:rPr>
        <w:t>values</w:t>
      </w:r>
      <w:r w:rsidRPr="0076324E">
        <w:rPr>
          <w:rStyle w:val="StyleUnderline"/>
        </w:rPr>
        <w:t>, but</w:t>
      </w:r>
      <w:r w:rsidRPr="0076324E">
        <w:rPr>
          <w:sz w:val="16"/>
        </w:rPr>
        <w:t xml:space="preserve"> rather </w:t>
      </w:r>
      <w:r w:rsidRPr="0076324E">
        <w:rPr>
          <w:rStyle w:val="StyleUnderline"/>
        </w:rPr>
        <w:t xml:space="preserve">an outcome of the </w:t>
      </w:r>
      <w:r w:rsidRPr="00152FD6">
        <w:rPr>
          <w:rStyle w:val="Emphasis"/>
        </w:rPr>
        <w:t>U</w:t>
      </w:r>
      <w:r w:rsidRPr="0076324E">
        <w:rPr>
          <w:rStyle w:val="StyleUnderline"/>
        </w:rPr>
        <w:t>nited</w:t>
      </w:r>
      <w:r w:rsidRPr="0076324E">
        <w:rPr>
          <w:sz w:val="16"/>
        </w:rPr>
        <w:t xml:space="preserve"> </w:t>
      </w:r>
      <w:r w:rsidRPr="00152FD6">
        <w:rPr>
          <w:rStyle w:val="Emphasis"/>
        </w:rPr>
        <w:t>S</w:t>
      </w:r>
      <w:r w:rsidRPr="0076324E">
        <w:rPr>
          <w:rStyle w:val="StyleUnderline"/>
        </w:rPr>
        <w:t xml:space="preserve">tates’ </w:t>
      </w:r>
      <w:r w:rsidRPr="00152FD6">
        <w:rPr>
          <w:rStyle w:val="Emphasis"/>
        </w:rPr>
        <w:t>abandonment</w:t>
      </w:r>
      <w:r w:rsidRPr="0076324E">
        <w:rPr>
          <w:rStyle w:val="StyleUnderline"/>
        </w:rPr>
        <w:t xml:space="preserve"> of</w:t>
      </w:r>
      <w:r w:rsidRPr="0076324E">
        <w:rPr>
          <w:sz w:val="16"/>
        </w:rPr>
        <w:t xml:space="preserve"> its </w:t>
      </w:r>
      <w:r w:rsidRPr="0076324E">
        <w:rPr>
          <w:rStyle w:val="StyleUnderline"/>
        </w:rPr>
        <w:t>liberal values</w:t>
      </w:r>
      <w:r w:rsidRPr="0076324E">
        <w:rPr>
          <w:sz w:val="16"/>
        </w:rPr>
        <w:t xml:space="preserve"> and its decision to act more like Russia and China in the struggle for power and influence. The international order will consolidate around illiberalism so long as the three most powerful states in the system – the United States, </w:t>
      </w:r>
      <w:proofErr w:type="gramStart"/>
      <w:r w:rsidRPr="0076324E">
        <w:rPr>
          <w:sz w:val="16"/>
        </w:rPr>
        <w:t>Russia</w:t>
      </w:r>
      <w:proofErr w:type="gramEnd"/>
      <w:r w:rsidRPr="0076324E">
        <w:rPr>
          <w:sz w:val="16"/>
        </w:rPr>
        <w:t xml:space="preserve"> and China – have that character. In a 2018 speech, German Foreign Minister Heiko Maas acknowledged that due to internal changes in the three most powerful states, the ‘world order that we once knew, had become accustomed to and sometimes felt comfortable in – this world order no longer exists’.10</w:t>
      </w:r>
    </w:p>
    <w:p w14:paraId="4D176D76" w14:textId="77777777" w:rsidR="00FD6A79" w:rsidRPr="000257FF" w:rsidRDefault="00FD6A79" w:rsidP="00FD6A79">
      <w:pPr>
        <w:rPr>
          <w:sz w:val="16"/>
        </w:rPr>
      </w:pPr>
      <w:r w:rsidRPr="000257FF">
        <w:rPr>
          <w:sz w:val="16"/>
        </w:rPr>
        <w:lastRenderedPageBreak/>
        <w:t xml:space="preserve">The </w:t>
      </w:r>
      <w:r w:rsidRPr="000257FF">
        <w:rPr>
          <w:rStyle w:val="StyleUnderline"/>
        </w:rPr>
        <w:t xml:space="preserve">consolidation of an </w:t>
      </w:r>
      <w:r w:rsidRPr="00152FD6">
        <w:rPr>
          <w:rStyle w:val="Emphasis"/>
        </w:rPr>
        <w:t>illiberal order</w:t>
      </w:r>
      <w:r w:rsidRPr="000257FF">
        <w:rPr>
          <w:rStyle w:val="StyleUnderline"/>
        </w:rPr>
        <w:t xml:space="preserve"> would be</w:t>
      </w:r>
      <w:r w:rsidRPr="000257FF">
        <w:rPr>
          <w:sz w:val="16"/>
        </w:rPr>
        <w:t xml:space="preserve"> more </w:t>
      </w:r>
      <w:proofErr w:type="spellStart"/>
      <w:r w:rsidRPr="000257FF">
        <w:rPr>
          <w:rStyle w:val="StyleUnderline"/>
        </w:rPr>
        <w:t>favourable</w:t>
      </w:r>
      <w:proofErr w:type="spellEnd"/>
      <w:r w:rsidRPr="000257FF">
        <w:rPr>
          <w:rStyle w:val="StyleUnderline"/>
        </w:rPr>
        <w:t xml:space="preserve"> to </w:t>
      </w:r>
      <w:r w:rsidRPr="00152FD6">
        <w:rPr>
          <w:rStyle w:val="Emphasis"/>
        </w:rPr>
        <w:t>China</w:t>
      </w:r>
      <w:r w:rsidRPr="000257FF">
        <w:rPr>
          <w:rStyle w:val="StyleUnderline"/>
        </w:rPr>
        <w:t xml:space="preserve"> </w:t>
      </w:r>
      <w:r w:rsidRPr="00152FD6">
        <w:rPr>
          <w:rStyle w:val="Emphasis"/>
        </w:rPr>
        <w:t>and</w:t>
      </w:r>
      <w:r w:rsidRPr="000257FF">
        <w:rPr>
          <w:rStyle w:val="StyleUnderline"/>
        </w:rPr>
        <w:t xml:space="preserve"> Russia, and</w:t>
      </w:r>
      <w:r w:rsidRPr="000257FF">
        <w:rPr>
          <w:sz w:val="16"/>
        </w:rPr>
        <w:t xml:space="preserve"> to </w:t>
      </w:r>
      <w:r w:rsidRPr="00152FD6">
        <w:rPr>
          <w:rStyle w:val="Emphasis"/>
        </w:rPr>
        <w:t>illiberal regional powers</w:t>
      </w:r>
      <w:r w:rsidRPr="000257FF">
        <w:rPr>
          <w:rStyle w:val="StyleUnderline"/>
        </w:rPr>
        <w:t xml:space="preserve"> such as </w:t>
      </w:r>
      <w:r w:rsidRPr="00152FD6">
        <w:rPr>
          <w:rStyle w:val="Emphasis"/>
        </w:rPr>
        <w:t>Turkey</w:t>
      </w:r>
      <w:r w:rsidRPr="000257FF">
        <w:rPr>
          <w:rStyle w:val="StyleUnderline"/>
        </w:rPr>
        <w:t xml:space="preserve"> and </w:t>
      </w:r>
      <w:r w:rsidRPr="00152FD6">
        <w:rPr>
          <w:rStyle w:val="Emphasis"/>
        </w:rPr>
        <w:t>Saudi Arabia</w:t>
      </w:r>
      <w:r w:rsidRPr="000257FF">
        <w:rPr>
          <w:rStyle w:val="StyleUnderline"/>
        </w:rPr>
        <w:t>, than</w:t>
      </w:r>
      <w:r w:rsidRPr="000257FF">
        <w:rPr>
          <w:sz w:val="16"/>
        </w:rPr>
        <w:t xml:space="preserve"> to the </w:t>
      </w:r>
      <w:r w:rsidRPr="000257FF">
        <w:rPr>
          <w:rStyle w:val="StyleUnderline"/>
        </w:rPr>
        <w:t>remaining</w:t>
      </w:r>
      <w:r w:rsidRPr="000257FF">
        <w:rPr>
          <w:sz w:val="16"/>
        </w:rPr>
        <w:t xml:space="preserve"> </w:t>
      </w:r>
      <w:r w:rsidRPr="000257FF">
        <w:rPr>
          <w:rStyle w:val="StyleUnderline"/>
        </w:rPr>
        <w:t>liberal democracies</w:t>
      </w:r>
      <w:r w:rsidRPr="000257FF">
        <w:rPr>
          <w:sz w:val="16"/>
        </w:rPr>
        <w:t xml:space="preserve">. This presents some difficult choices for the next US administration. After the damage inflicted by the Trump administration, the </w:t>
      </w:r>
      <w:r w:rsidRPr="000257FF">
        <w:rPr>
          <w:rStyle w:val="StyleUnderline"/>
        </w:rPr>
        <w:t xml:space="preserve">world is </w:t>
      </w:r>
      <w:r w:rsidRPr="009245C3">
        <w:rPr>
          <w:rStyle w:val="Emphasis"/>
          <w:highlight w:val="green"/>
        </w:rPr>
        <w:t>unlikely</w:t>
      </w:r>
      <w:r w:rsidRPr="000257FF">
        <w:rPr>
          <w:rStyle w:val="StyleUnderline"/>
        </w:rPr>
        <w:t xml:space="preserve"> to go back </w:t>
      </w:r>
      <w:r w:rsidRPr="009245C3">
        <w:rPr>
          <w:rStyle w:val="StyleUnderline"/>
          <w:highlight w:val="green"/>
        </w:rPr>
        <w:t>to</w:t>
      </w:r>
      <w:r w:rsidRPr="000257FF">
        <w:rPr>
          <w:sz w:val="16"/>
        </w:rPr>
        <w:t xml:space="preserve"> </w:t>
      </w:r>
      <w:r w:rsidRPr="009245C3">
        <w:rPr>
          <w:rStyle w:val="Emphasis"/>
          <w:highlight w:val="green"/>
        </w:rPr>
        <w:t>trust</w:t>
      </w:r>
      <w:r w:rsidRPr="00152FD6">
        <w:rPr>
          <w:rStyle w:val="Emphasis"/>
        </w:rPr>
        <w:t>ing</w:t>
      </w:r>
      <w:r w:rsidRPr="0087043E">
        <w:rPr>
          <w:sz w:val="16"/>
          <w:szCs w:val="16"/>
        </w:rPr>
        <w:t xml:space="preserve"> the</w:t>
      </w:r>
      <w:r w:rsidRPr="000257FF">
        <w:rPr>
          <w:sz w:val="16"/>
        </w:rPr>
        <w:t xml:space="preserve"> </w:t>
      </w:r>
      <w:r w:rsidRPr="0087043E">
        <w:rPr>
          <w:rStyle w:val="Emphasis"/>
        </w:rPr>
        <w:t>lead</w:t>
      </w:r>
      <w:r w:rsidRPr="00152FD6">
        <w:rPr>
          <w:rStyle w:val="Emphasis"/>
        </w:rPr>
        <w:t>ership</w:t>
      </w:r>
      <w:r w:rsidRPr="000257FF">
        <w:rPr>
          <w:rStyle w:val="StyleUnderline"/>
        </w:rPr>
        <w:t xml:space="preserve"> </w:t>
      </w:r>
      <w:r w:rsidRPr="0087043E">
        <w:rPr>
          <w:rStyle w:val="StyleUnderline"/>
        </w:rPr>
        <w:t xml:space="preserve">of </w:t>
      </w:r>
      <w:r w:rsidRPr="009245C3">
        <w:rPr>
          <w:rStyle w:val="StyleUnderline"/>
          <w:highlight w:val="green"/>
        </w:rPr>
        <w:t>the US</w:t>
      </w:r>
      <w:r w:rsidRPr="000257FF">
        <w:rPr>
          <w:rStyle w:val="StyleUnderline"/>
        </w:rPr>
        <w:t xml:space="preserve"> and accepting its</w:t>
      </w:r>
      <w:r w:rsidRPr="000257FF">
        <w:rPr>
          <w:sz w:val="16"/>
        </w:rPr>
        <w:t xml:space="preserve"> natural </w:t>
      </w:r>
      <w:r w:rsidRPr="000257FF">
        <w:rPr>
          <w:rStyle w:val="StyleUnderline"/>
        </w:rPr>
        <w:t xml:space="preserve">leadership of a </w:t>
      </w:r>
      <w:r w:rsidRPr="00152FD6">
        <w:rPr>
          <w:rStyle w:val="Emphasis"/>
        </w:rPr>
        <w:t>liberal order</w:t>
      </w:r>
      <w:r w:rsidRPr="000257FF">
        <w:rPr>
          <w:sz w:val="16"/>
        </w:rPr>
        <w:t xml:space="preserve">.11 At the same time, in an environment shifting to the advantage of its enemies, and with its allies increasingly weak, </w:t>
      </w:r>
      <w:proofErr w:type="gramStart"/>
      <w:r w:rsidRPr="000257FF">
        <w:rPr>
          <w:sz w:val="16"/>
        </w:rPr>
        <w:t>distrustful</w:t>
      </w:r>
      <w:proofErr w:type="gramEnd"/>
      <w:r w:rsidRPr="000257FF">
        <w:rPr>
          <w:sz w:val="16"/>
        </w:rPr>
        <w:t xml:space="preserve"> and divided, </w:t>
      </w:r>
      <w:r w:rsidRPr="000257FF">
        <w:rPr>
          <w:rStyle w:val="StyleUnderline"/>
        </w:rPr>
        <w:t xml:space="preserve">the </w:t>
      </w:r>
      <w:r w:rsidRPr="009245C3">
        <w:rPr>
          <w:rStyle w:val="Emphasis"/>
          <w:highlight w:val="green"/>
        </w:rPr>
        <w:t>US</w:t>
      </w:r>
      <w:r w:rsidRPr="009245C3">
        <w:rPr>
          <w:rStyle w:val="StyleUnderline"/>
          <w:highlight w:val="green"/>
        </w:rPr>
        <w:t xml:space="preserve"> cannot</w:t>
      </w:r>
      <w:r w:rsidRPr="000257FF">
        <w:rPr>
          <w:rStyle w:val="StyleUnderline"/>
        </w:rPr>
        <w:t xml:space="preserve"> afford to </w:t>
      </w:r>
      <w:r w:rsidRPr="009245C3">
        <w:rPr>
          <w:rStyle w:val="Emphasis"/>
          <w:highlight w:val="green"/>
        </w:rPr>
        <w:t>withdraw</w:t>
      </w:r>
      <w:r w:rsidRPr="00152FD6">
        <w:rPr>
          <w:rStyle w:val="Emphasis"/>
        </w:rPr>
        <w:t xml:space="preserve"> entirely</w:t>
      </w:r>
      <w:r w:rsidRPr="000257FF">
        <w:rPr>
          <w:sz w:val="16"/>
        </w:rPr>
        <w:t xml:space="preserve"> </w:t>
      </w:r>
      <w:r w:rsidRPr="000257FF">
        <w:rPr>
          <w:rStyle w:val="StyleUnderline"/>
        </w:rPr>
        <w:t>from the world</w:t>
      </w:r>
      <w:r w:rsidRPr="000257FF">
        <w:rPr>
          <w:sz w:val="16"/>
        </w:rPr>
        <w:t xml:space="preserve"> for fear of </w:t>
      </w:r>
      <w:r w:rsidRPr="00EE1B6D">
        <w:rPr>
          <w:rStyle w:val="StyleUnderline"/>
        </w:rPr>
        <w:t xml:space="preserve">giving </w:t>
      </w:r>
      <w:r w:rsidRPr="00EE1B6D">
        <w:rPr>
          <w:rStyle w:val="Emphasis"/>
        </w:rPr>
        <w:t>Russia</w:t>
      </w:r>
      <w:r w:rsidRPr="00EE1B6D">
        <w:rPr>
          <w:rStyle w:val="StyleUnderline"/>
        </w:rPr>
        <w:t xml:space="preserve"> and </w:t>
      </w:r>
      <w:r w:rsidRPr="00EE1B6D">
        <w:rPr>
          <w:rStyle w:val="Emphasis"/>
        </w:rPr>
        <w:t>China</w:t>
      </w:r>
      <w:r w:rsidRPr="00EE1B6D">
        <w:rPr>
          <w:rStyle w:val="StyleUnderline"/>
        </w:rPr>
        <w:t xml:space="preserve"> opportunities to exploit</w:t>
      </w:r>
      <w:r w:rsidRPr="000257FF">
        <w:rPr>
          <w:sz w:val="16"/>
        </w:rPr>
        <w:t xml:space="preserve">. Facing the immense difficulty of either restoration or retrenchment, a </w:t>
      </w:r>
      <w:r w:rsidRPr="00152FD6">
        <w:rPr>
          <w:rStyle w:val="Emphasis"/>
        </w:rPr>
        <w:t>Biden</w:t>
      </w:r>
      <w:r w:rsidRPr="000257FF">
        <w:rPr>
          <w:sz w:val="16"/>
        </w:rPr>
        <w:t xml:space="preserve"> administration </w:t>
      </w:r>
      <w:r w:rsidRPr="000257FF">
        <w:rPr>
          <w:rStyle w:val="StyleUnderline"/>
        </w:rPr>
        <w:t>must</w:t>
      </w:r>
      <w:r w:rsidRPr="000257FF">
        <w:rPr>
          <w:sz w:val="16"/>
        </w:rPr>
        <w:t xml:space="preserve"> </w:t>
      </w:r>
      <w:r w:rsidRPr="000257FF">
        <w:rPr>
          <w:rStyle w:val="StyleUnderline"/>
        </w:rPr>
        <w:t>instead engage in</w:t>
      </w:r>
      <w:r w:rsidRPr="000257FF">
        <w:rPr>
          <w:sz w:val="16"/>
        </w:rPr>
        <w:t xml:space="preserve"> rapid </w:t>
      </w:r>
      <w:r w:rsidRPr="00152FD6">
        <w:rPr>
          <w:rStyle w:val="Emphasis"/>
        </w:rPr>
        <w:t>reform of American political institutions</w:t>
      </w:r>
      <w:r w:rsidRPr="000257FF">
        <w:rPr>
          <w:sz w:val="16"/>
        </w:rPr>
        <w:t xml:space="preserve"> </w:t>
      </w:r>
      <w:proofErr w:type="gramStart"/>
      <w:r w:rsidRPr="000257FF">
        <w:rPr>
          <w:sz w:val="16"/>
        </w:rPr>
        <w:t xml:space="preserve">in order </w:t>
      </w:r>
      <w:r w:rsidRPr="000257FF">
        <w:rPr>
          <w:rStyle w:val="StyleUnderline"/>
        </w:rPr>
        <w:t>to</w:t>
      </w:r>
      <w:proofErr w:type="gramEnd"/>
      <w:r w:rsidRPr="000257FF">
        <w:rPr>
          <w:rStyle w:val="StyleUnderline"/>
        </w:rPr>
        <w:t xml:space="preserve"> </w:t>
      </w:r>
      <w:r w:rsidRPr="00152FD6">
        <w:rPr>
          <w:rStyle w:val="Emphasis"/>
        </w:rPr>
        <w:t>compete effectively</w:t>
      </w:r>
      <w:r w:rsidRPr="000257FF">
        <w:rPr>
          <w:rStyle w:val="StyleUnderline"/>
        </w:rPr>
        <w:t xml:space="preserve"> with </w:t>
      </w:r>
      <w:r w:rsidRPr="00152FD6">
        <w:rPr>
          <w:rStyle w:val="Emphasis"/>
        </w:rPr>
        <w:t>Russia</w:t>
      </w:r>
      <w:r w:rsidRPr="000257FF">
        <w:rPr>
          <w:rStyle w:val="StyleUnderline"/>
        </w:rPr>
        <w:t xml:space="preserve"> and </w:t>
      </w:r>
      <w:r w:rsidRPr="00152FD6">
        <w:rPr>
          <w:rStyle w:val="Emphasis"/>
        </w:rPr>
        <w:t>China</w:t>
      </w:r>
      <w:r w:rsidRPr="000257FF">
        <w:rPr>
          <w:rStyle w:val="StyleUnderline"/>
        </w:rPr>
        <w:t xml:space="preserve"> and </w:t>
      </w:r>
      <w:r w:rsidRPr="00152FD6">
        <w:rPr>
          <w:rStyle w:val="Emphasis"/>
        </w:rPr>
        <w:t>salvage</w:t>
      </w:r>
      <w:r w:rsidRPr="000257FF">
        <w:rPr>
          <w:sz w:val="16"/>
        </w:rPr>
        <w:t xml:space="preserve">, in weaker forms, the </w:t>
      </w:r>
      <w:r w:rsidRPr="000257FF">
        <w:rPr>
          <w:rStyle w:val="StyleUnderline"/>
        </w:rPr>
        <w:t xml:space="preserve">surviving </w:t>
      </w:r>
      <w:r w:rsidRPr="00152FD6">
        <w:rPr>
          <w:rStyle w:val="Emphasis"/>
        </w:rPr>
        <w:t>institutions</w:t>
      </w:r>
      <w:r w:rsidRPr="000257FF">
        <w:rPr>
          <w:rStyle w:val="StyleUnderline"/>
        </w:rPr>
        <w:t xml:space="preserve"> of the liberal order</w:t>
      </w:r>
      <w:r w:rsidRPr="000257FF">
        <w:rPr>
          <w:sz w:val="16"/>
        </w:rPr>
        <w:t xml:space="preserve">. To be successful, </w:t>
      </w:r>
      <w:r w:rsidRPr="000257FF">
        <w:rPr>
          <w:rStyle w:val="StyleUnderline"/>
        </w:rPr>
        <w:t xml:space="preserve">US foreign </w:t>
      </w:r>
      <w:r w:rsidRPr="00EE1B6D">
        <w:rPr>
          <w:rStyle w:val="StyleUnderline"/>
        </w:rPr>
        <w:t>policy must</w:t>
      </w:r>
      <w:r w:rsidRPr="000257FF">
        <w:rPr>
          <w:rStyle w:val="StyleUnderline"/>
        </w:rPr>
        <w:t xml:space="preserve"> </w:t>
      </w:r>
      <w:r w:rsidRPr="00493D4D">
        <w:rPr>
          <w:rStyle w:val="StyleUnderline"/>
        </w:rPr>
        <w:t>now begin at home</w:t>
      </w:r>
      <w:r w:rsidRPr="00493D4D">
        <w:rPr>
          <w:sz w:val="16"/>
        </w:rPr>
        <w:t xml:space="preserve">: </w:t>
      </w:r>
      <w:r w:rsidRPr="00493D4D">
        <w:rPr>
          <w:rStyle w:val="StyleUnderline"/>
        </w:rPr>
        <w:t>the US, if it recovers, will not</w:t>
      </w:r>
      <w:r w:rsidRPr="00493D4D">
        <w:rPr>
          <w:sz w:val="16"/>
        </w:rPr>
        <w:t xml:space="preserve"> be </w:t>
      </w:r>
      <w:r w:rsidRPr="00493D4D">
        <w:rPr>
          <w:rStyle w:val="StyleUnderline"/>
        </w:rPr>
        <w:t xml:space="preserve">able to manage a </w:t>
      </w:r>
      <w:r w:rsidRPr="00493D4D">
        <w:rPr>
          <w:rStyle w:val="Emphasis"/>
        </w:rPr>
        <w:t>long-term ideological struggle</w:t>
      </w:r>
      <w:r w:rsidRPr="00493D4D">
        <w:rPr>
          <w:rStyle w:val="StyleUnderline"/>
        </w:rPr>
        <w:t xml:space="preserve"> against </w:t>
      </w:r>
      <w:r w:rsidRPr="00493D4D">
        <w:rPr>
          <w:rStyle w:val="Emphasis"/>
        </w:rPr>
        <w:t>illiberalism</w:t>
      </w:r>
      <w:r w:rsidRPr="00493D4D">
        <w:rPr>
          <w:rStyle w:val="StyleUnderline"/>
        </w:rPr>
        <w:t xml:space="preserve"> unless it </w:t>
      </w:r>
      <w:r w:rsidRPr="00493D4D">
        <w:rPr>
          <w:rStyle w:val="Emphasis"/>
        </w:rPr>
        <w:t>addresses</w:t>
      </w:r>
      <w:r w:rsidRPr="00493D4D">
        <w:rPr>
          <w:rStyle w:val="StyleUnderline"/>
        </w:rPr>
        <w:t xml:space="preserve"> illiberalism in </w:t>
      </w:r>
      <w:r w:rsidRPr="00493D4D">
        <w:rPr>
          <w:rStyle w:val="Emphasis"/>
        </w:rPr>
        <w:t>its political institutions</w:t>
      </w:r>
      <w:r w:rsidRPr="00493D4D">
        <w:rPr>
          <w:rStyle w:val="StyleUnderline"/>
        </w:rPr>
        <w:t xml:space="preserve"> and shows</w:t>
      </w:r>
      <w:r w:rsidRPr="00493D4D">
        <w:rPr>
          <w:sz w:val="16"/>
        </w:rPr>
        <w:t xml:space="preserve"> that </w:t>
      </w:r>
      <w:r w:rsidRPr="00493D4D">
        <w:rPr>
          <w:rStyle w:val="Emphasis"/>
        </w:rPr>
        <w:t>liberalism</w:t>
      </w:r>
      <w:r w:rsidRPr="00493D4D">
        <w:rPr>
          <w:rStyle w:val="StyleUnderline"/>
        </w:rPr>
        <w:t xml:space="preserve"> has something to say</w:t>
      </w:r>
      <w:r w:rsidRPr="00493D4D">
        <w:rPr>
          <w:sz w:val="16"/>
        </w:rPr>
        <w:t xml:space="preserve"> for itself in a world unforgiving of its weaknesses.</w:t>
      </w:r>
    </w:p>
    <w:p w14:paraId="16CF2767" w14:textId="77777777" w:rsidR="00FD6A79" w:rsidRPr="00DC1D46" w:rsidRDefault="00FD6A79" w:rsidP="00FD6A79">
      <w:pPr>
        <w:rPr>
          <w:sz w:val="16"/>
        </w:rPr>
      </w:pPr>
      <w:r w:rsidRPr="00DC1D46">
        <w:rPr>
          <w:sz w:val="16"/>
        </w:rPr>
        <w:t xml:space="preserve">Two and a half superpowers </w:t>
      </w:r>
    </w:p>
    <w:p w14:paraId="24276499" w14:textId="77777777" w:rsidR="00FD6A79" w:rsidRPr="00DC1D46" w:rsidRDefault="00FD6A79" w:rsidP="00FD6A79">
      <w:pPr>
        <w:rPr>
          <w:sz w:val="16"/>
        </w:rPr>
      </w:pPr>
      <w:r w:rsidRPr="00DC1D46">
        <w:rPr>
          <w:sz w:val="16"/>
        </w:rPr>
        <w:t xml:space="preserve">The days when US policymakers hoped that it was possible to work with China as a responsible stakeholder of the liberal order are over. Today, most </w:t>
      </w:r>
      <w:r w:rsidRPr="00DC1D46">
        <w:rPr>
          <w:rStyle w:val="StyleUnderline"/>
        </w:rPr>
        <w:t>policymakers and</w:t>
      </w:r>
      <w:r w:rsidRPr="00DC1D46">
        <w:rPr>
          <w:sz w:val="16"/>
        </w:rPr>
        <w:t xml:space="preserve"> </w:t>
      </w:r>
      <w:r w:rsidRPr="00DC1D46">
        <w:rPr>
          <w:rStyle w:val="StyleUnderline"/>
        </w:rPr>
        <w:t>analysts accept</w:t>
      </w:r>
      <w:r w:rsidRPr="00DC1D46">
        <w:rPr>
          <w:sz w:val="16"/>
        </w:rPr>
        <w:t xml:space="preserve"> that the </w:t>
      </w:r>
      <w:r w:rsidRPr="0059675F">
        <w:rPr>
          <w:rStyle w:val="Emphasis"/>
        </w:rPr>
        <w:t>US</w:t>
      </w:r>
      <w:r w:rsidRPr="00DC1D46">
        <w:rPr>
          <w:rStyle w:val="StyleUnderline"/>
        </w:rPr>
        <w:t xml:space="preserve"> will be </w:t>
      </w:r>
      <w:r w:rsidRPr="0059675F">
        <w:rPr>
          <w:rStyle w:val="Emphasis"/>
        </w:rPr>
        <w:t xml:space="preserve">locked in </w:t>
      </w:r>
      <w:r w:rsidRPr="00DC1D46">
        <w:rPr>
          <w:rStyle w:val="StyleUnderline"/>
        </w:rPr>
        <w:t xml:space="preserve">a </w:t>
      </w:r>
      <w:r w:rsidRPr="0059675F">
        <w:rPr>
          <w:rStyle w:val="Emphasis"/>
        </w:rPr>
        <w:t>struggle</w:t>
      </w:r>
      <w:r w:rsidRPr="00DC1D46">
        <w:rPr>
          <w:rStyle w:val="StyleUnderline"/>
        </w:rPr>
        <w:t xml:space="preserve"> against</w:t>
      </w:r>
      <w:r w:rsidRPr="00DC1D46">
        <w:rPr>
          <w:sz w:val="16"/>
        </w:rPr>
        <w:t xml:space="preserve"> </w:t>
      </w:r>
      <w:r w:rsidRPr="00DC1D46">
        <w:rPr>
          <w:rStyle w:val="StyleUnderline"/>
        </w:rPr>
        <w:t xml:space="preserve">an </w:t>
      </w:r>
      <w:r w:rsidRPr="0059675F">
        <w:rPr>
          <w:rStyle w:val="Emphasis"/>
        </w:rPr>
        <w:t>increasingly assertive China</w:t>
      </w:r>
      <w:r w:rsidRPr="00DC1D46">
        <w:rPr>
          <w:sz w:val="16"/>
        </w:rPr>
        <w:t xml:space="preserve"> for generations. Some have described this as the Cold War 2.0.12 The logic behind this claim is that China is a rising power, with vast economic clout and growing military strength, and is positioning itself as a counterweight to the US. China’s grey-zone operations and </w:t>
      </w:r>
      <w:proofErr w:type="spellStart"/>
      <w:r w:rsidRPr="00DC1D46">
        <w:rPr>
          <w:sz w:val="16"/>
        </w:rPr>
        <w:t>cyber attacks</w:t>
      </w:r>
      <w:proofErr w:type="spellEnd"/>
      <w:r w:rsidRPr="00DC1D46">
        <w:rPr>
          <w:sz w:val="16"/>
        </w:rPr>
        <w:t xml:space="preserve">, its hostage-taking of foreign citizens and its aggressive propaganda suggest that </w:t>
      </w:r>
      <w:r w:rsidRPr="009245C3">
        <w:rPr>
          <w:rStyle w:val="Emphasis"/>
          <w:highlight w:val="green"/>
        </w:rPr>
        <w:t>Beijing</w:t>
      </w:r>
      <w:r w:rsidRPr="00DC1D46">
        <w:rPr>
          <w:rStyle w:val="StyleUnderline"/>
        </w:rPr>
        <w:t xml:space="preserve"> is </w:t>
      </w:r>
      <w:r w:rsidRPr="009245C3">
        <w:rPr>
          <w:rStyle w:val="StyleUnderline"/>
          <w:highlight w:val="green"/>
        </w:rPr>
        <w:t>seeking to expand its</w:t>
      </w:r>
      <w:r w:rsidRPr="00DC1D46">
        <w:rPr>
          <w:rStyle w:val="StyleUnderline"/>
        </w:rPr>
        <w:t xml:space="preserve"> </w:t>
      </w:r>
      <w:r w:rsidRPr="0059675F">
        <w:rPr>
          <w:rStyle w:val="Emphasis"/>
        </w:rPr>
        <w:t xml:space="preserve">global </w:t>
      </w:r>
      <w:r w:rsidRPr="009245C3">
        <w:rPr>
          <w:rStyle w:val="Emphasis"/>
          <w:highlight w:val="green"/>
        </w:rPr>
        <w:t>reach</w:t>
      </w:r>
      <w:r w:rsidRPr="00DC1D46">
        <w:rPr>
          <w:sz w:val="16"/>
        </w:rPr>
        <w:t xml:space="preserve">. The </w:t>
      </w:r>
      <w:r w:rsidRPr="00DC1D46">
        <w:rPr>
          <w:rStyle w:val="StyleUnderline"/>
        </w:rPr>
        <w:t xml:space="preserve">consequences of its </w:t>
      </w:r>
      <w:r w:rsidRPr="009245C3">
        <w:rPr>
          <w:rStyle w:val="Emphasis"/>
          <w:highlight w:val="green"/>
        </w:rPr>
        <w:t>harsh authoritarianism</w:t>
      </w:r>
      <w:r w:rsidRPr="00DC1D46">
        <w:rPr>
          <w:rStyle w:val="StyleUnderline"/>
        </w:rPr>
        <w:t xml:space="preserve"> are</w:t>
      </w:r>
      <w:r w:rsidRPr="00DC1D46">
        <w:rPr>
          <w:sz w:val="16"/>
        </w:rPr>
        <w:t xml:space="preserve"> now </w:t>
      </w:r>
      <w:r w:rsidRPr="009245C3">
        <w:rPr>
          <w:rStyle w:val="Emphasis"/>
          <w:highlight w:val="green"/>
        </w:rPr>
        <w:t>undeniable</w:t>
      </w:r>
      <w:r w:rsidRPr="00DC1D46">
        <w:rPr>
          <w:rStyle w:val="StyleUnderline"/>
        </w:rPr>
        <w:t>, from</w:t>
      </w:r>
      <w:r w:rsidRPr="00DC1D46">
        <w:rPr>
          <w:sz w:val="16"/>
        </w:rPr>
        <w:t xml:space="preserve"> its </w:t>
      </w:r>
      <w:r w:rsidRPr="00DC1D46">
        <w:rPr>
          <w:rStyle w:val="StyleUnderline"/>
        </w:rPr>
        <w:t>construction of</w:t>
      </w:r>
      <w:r w:rsidRPr="00DC1D46">
        <w:rPr>
          <w:sz w:val="16"/>
        </w:rPr>
        <w:t xml:space="preserve"> vast </w:t>
      </w:r>
      <w:r w:rsidRPr="00DC1D46">
        <w:rPr>
          <w:rStyle w:val="StyleUnderline"/>
        </w:rPr>
        <w:t xml:space="preserve">concentration camps for </w:t>
      </w:r>
      <w:r w:rsidRPr="0059675F">
        <w:rPr>
          <w:rStyle w:val="Emphasis"/>
        </w:rPr>
        <w:t>Uighurs in Xinjiang</w:t>
      </w:r>
      <w:r w:rsidRPr="00DC1D46">
        <w:rPr>
          <w:rStyle w:val="StyleUnderline"/>
        </w:rPr>
        <w:t xml:space="preserve"> to</w:t>
      </w:r>
      <w:r w:rsidRPr="00DC1D46">
        <w:rPr>
          <w:sz w:val="16"/>
        </w:rPr>
        <w:t xml:space="preserve"> its </w:t>
      </w:r>
      <w:r w:rsidRPr="00DC1D46">
        <w:rPr>
          <w:rStyle w:val="StyleUnderline"/>
        </w:rPr>
        <w:t xml:space="preserve">brutal clampdown in </w:t>
      </w:r>
      <w:r w:rsidRPr="0059675F">
        <w:rPr>
          <w:rStyle w:val="Emphasis"/>
        </w:rPr>
        <w:t>Hong Kong</w:t>
      </w:r>
      <w:r w:rsidRPr="00DC1D46">
        <w:rPr>
          <w:sz w:val="16"/>
        </w:rPr>
        <w:t xml:space="preserve">. In some ways, </w:t>
      </w:r>
      <w:r w:rsidRPr="00DC1D46">
        <w:rPr>
          <w:rStyle w:val="StyleUnderline"/>
        </w:rPr>
        <w:t>China’s conduct seems to echo</w:t>
      </w:r>
      <w:r w:rsidRPr="00DC1D46">
        <w:rPr>
          <w:sz w:val="16"/>
        </w:rPr>
        <w:t xml:space="preserve"> </w:t>
      </w:r>
      <w:r w:rsidRPr="00DC1D46">
        <w:rPr>
          <w:rStyle w:val="StyleUnderline"/>
        </w:rPr>
        <w:t xml:space="preserve">the </w:t>
      </w:r>
      <w:r w:rsidRPr="0059675F">
        <w:rPr>
          <w:rStyle w:val="Emphasis"/>
        </w:rPr>
        <w:t>Soviet Union’s at the</w:t>
      </w:r>
      <w:r w:rsidRPr="00DC1D46">
        <w:rPr>
          <w:rStyle w:val="StyleUnderline"/>
        </w:rPr>
        <w:t xml:space="preserve"> </w:t>
      </w:r>
      <w:r w:rsidRPr="0059675F">
        <w:rPr>
          <w:rStyle w:val="Emphasis"/>
        </w:rPr>
        <w:t>beginning</w:t>
      </w:r>
      <w:r w:rsidRPr="00DC1D46">
        <w:rPr>
          <w:rStyle w:val="StyleUnderline"/>
        </w:rPr>
        <w:t xml:space="preserve"> of its</w:t>
      </w:r>
      <w:r w:rsidRPr="00DC1D46">
        <w:rPr>
          <w:sz w:val="16"/>
        </w:rPr>
        <w:t xml:space="preserve"> </w:t>
      </w:r>
      <w:r w:rsidRPr="0059675F">
        <w:rPr>
          <w:rStyle w:val="Emphasis"/>
        </w:rPr>
        <w:t>advance</w:t>
      </w:r>
      <w:r w:rsidRPr="00DC1D46">
        <w:rPr>
          <w:rStyle w:val="StyleUnderline"/>
        </w:rPr>
        <w:t xml:space="preserve"> to global power</w:t>
      </w:r>
      <w:r w:rsidRPr="00DC1D46">
        <w:rPr>
          <w:sz w:val="16"/>
        </w:rPr>
        <w:t>, and to imply that more clashes between the US and China are inevitable. The Cold War 2.0 analogy is also comforting to the American foreign-policy establishment in its suggestion that the US would eventually prevail without resorting to outright war.</w:t>
      </w:r>
    </w:p>
    <w:p w14:paraId="164B14AE" w14:textId="77777777" w:rsidR="00FD6A79" w:rsidRPr="00DC1D46" w:rsidRDefault="00FD6A79" w:rsidP="00FD6A79">
      <w:pPr>
        <w:rPr>
          <w:sz w:val="16"/>
        </w:rPr>
      </w:pPr>
      <w:r w:rsidRPr="00DC1D46">
        <w:rPr>
          <w:sz w:val="16"/>
        </w:rPr>
        <w:t xml:space="preserve">Yet </w:t>
      </w:r>
      <w:r w:rsidRPr="00DC1D46">
        <w:rPr>
          <w:rStyle w:val="StyleUnderline"/>
        </w:rPr>
        <w:t xml:space="preserve">the analogy </w:t>
      </w:r>
      <w:r w:rsidRPr="0059675F">
        <w:rPr>
          <w:rStyle w:val="Emphasis"/>
        </w:rPr>
        <w:t>misleads</w:t>
      </w:r>
      <w:r w:rsidRPr="00DC1D46">
        <w:rPr>
          <w:sz w:val="16"/>
        </w:rPr>
        <w:t xml:space="preserve"> more than it informs, especially </w:t>
      </w:r>
      <w:r w:rsidRPr="00DC1D46">
        <w:rPr>
          <w:rStyle w:val="StyleUnderline"/>
        </w:rPr>
        <w:t>concerning the role that</w:t>
      </w:r>
      <w:r w:rsidRPr="00DC1D46">
        <w:rPr>
          <w:sz w:val="16"/>
        </w:rPr>
        <w:t xml:space="preserve"> </w:t>
      </w:r>
      <w:r w:rsidRPr="0059675F">
        <w:rPr>
          <w:rStyle w:val="Emphasis"/>
        </w:rPr>
        <w:t>ideology</w:t>
      </w:r>
      <w:r w:rsidRPr="00DC1D46">
        <w:rPr>
          <w:rStyle w:val="StyleUnderline"/>
        </w:rPr>
        <w:t xml:space="preserve"> will play</w:t>
      </w:r>
      <w:r w:rsidRPr="00DC1D46">
        <w:rPr>
          <w:sz w:val="16"/>
        </w:rPr>
        <w:t xml:space="preserve">. Naturally, the US and China will engage in intense geopolitical competition for some time, and China will attempt to extend its global reach, as its recent economic and security agreements with Iran indicate.13 But </w:t>
      </w:r>
      <w:r w:rsidRPr="00DC1D46">
        <w:rPr>
          <w:rStyle w:val="StyleUnderline"/>
        </w:rPr>
        <w:t>the ideological character of</w:t>
      </w:r>
      <w:r w:rsidRPr="00DC1D46">
        <w:rPr>
          <w:sz w:val="16"/>
        </w:rPr>
        <w:t xml:space="preserve"> </w:t>
      </w:r>
      <w:r w:rsidRPr="00DC1D46">
        <w:rPr>
          <w:rStyle w:val="StyleUnderline"/>
        </w:rPr>
        <w:t xml:space="preserve">the </w:t>
      </w:r>
      <w:r w:rsidRPr="0059675F">
        <w:rPr>
          <w:rStyle w:val="Emphasis"/>
        </w:rPr>
        <w:t>contest is different</w:t>
      </w:r>
      <w:r w:rsidRPr="00DC1D46">
        <w:rPr>
          <w:rStyle w:val="StyleUnderline"/>
        </w:rPr>
        <w:t xml:space="preserve"> from</w:t>
      </w:r>
      <w:r w:rsidRPr="00DC1D46">
        <w:rPr>
          <w:sz w:val="16"/>
        </w:rPr>
        <w:t xml:space="preserve"> that of </w:t>
      </w:r>
      <w:r w:rsidRPr="00DC1D46">
        <w:rPr>
          <w:rStyle w:val="StyleUnderline"/>
        </w:rPr>
        <w:t xml:space="preserve">the </w:t>
      </w:r>
      <w:r w:rsidRPr="00EE1B6D">
        <w:rPr>
          <w:rStyle w:val="Emphasis"/>
        </w:rPr>
        <w:t>first Cold War</w:t>
      </w:r>
      <w:r w:rsidRPr="00EE1B6D">
        <w:rPr>
          <w:sz w:val="16"/>
        </w:rPr>
        <w:t xml:space="preserve">. </w:t>
      </w:r>
      <w:r w:rsidRPr="00EE1B6D">
        <w:rPr>
          <w:rStyle w:val="StyleUnderline"/>
        </w:rPr>
        <w:t>China</w:t>
      </w:r>
      <w:r w:rsidRPr="00EE1B6D">
        <w:rPr>
          <w:sz w:val="16"/>
        </w:rPr>
        <w:t xml:space="preserve"> </w:t>
      </w:r>
      <w:r w:rsidRPr="00EE1B6D">
        <w:rPr>
          <w:rStyle w:val="StyleUnderline"/>
        </w:rPr>
        <w:t xml:space="preserve">does not offer an </w:t>
      </w:r>
      <w:r w:rsidRPr="00EE1B6D">
        <w:rPr>
          <w:rStyle w:val="Emphasis"/>
        </w:rPr>
        <w:t>ideology</w:t>
      </w:r>
      <w:r w:rsidRPr="00EE1B6D">
        <w:rPr>
          <w:rStyle w:val="StyleUnderline"/>
        </w:rPr>
        <w:t xml:space="preserve"> or</w:t>
      </w:r>
      <w:r w:rsidRPr="00EE1B6D">
        <w:rPr>
          <w:sz w:val="16"/>
        </w:rPr>
        <w:t xml:space="preserve"> </w:t>
      </w:r>
      <w:r w:rsidRPr="00EE1B6D">
        <w:rPr>
          <w:rStyle w:val="Emphasis"/>
        </w:rPr>
        <w:t>model of government</w:t>
      </w:r>
      <w:r w:rsidRPr="00EE1B6D">
        <w:rPr>
          <w:sz w:val="16"/>
        </w:rPr>
        <w:t xml:space="preserve"> that is </w:t>
      </w:r>
      <w:r w:rsidRPr="00EE1B6D">
        <w:rPr>
          <w:rStyle w:val="StyleUnderline"/>
        </w:rPr>
        <w:t xml:space="preserve">easily </w:t>
      </w:r>
      <w:r w:rsidRPr="00EE1B6D">
        <w:rPr>
          <w:rStyle w:val="Emphasis"/>
        </w:rPr>
        <w:t>transferable</w:t>
      </w:r>
      <w:r w:rsidRPr="00EE1B6D">
        <w:rPr>
          <w:sz w:val="16"/>
        </w:rPr>
        <w:t xml:space="preserve"> to other states. </w:t>
      </w:r>
      <w:r w:rsidRPr="00EE1B6D">
        <w:rPr>
          <w:rStyle w:val="StyleUnderline"/>
        </w:rPr>
        <w:t>Its attempts to promote</w:t>
      </w:r>
      <w:r w:rsidRPr="00EE1B6D">
        <w:rPr>
          <w:sz w:val="16"/>
        </w:rPr>
        <w:t xml:space="preserve"> </w:t>
      </w:r>
      <w:r w:rsidRPr="00EE1B6D">
        <w:rPr>
          <w:rStyle w:val="StyleUnderline"/>
        </w:rPr>
        <w:t xml:space="preserve">the </w:t>
      </w:r>
      <w:r w:rsidRPr="00EE1B6D">
        <w:rPr>
          <w:rStyle w:val="Emphasis"/>
        </w:rPr>
        <w:t>Beijing consensus</w:t>
      </w:r>
      <w:r w:rsidRPr="00EE1B6D">
        <w:rPr>
          <w:sz w:val="16"/>
        </w:rPr>
        <w:t xml:space="preserve"> as an alternative model of development </w:t>
      </w:r>
      <w:r w:rsidRPr="00EE1B6D">
        <w:rPr>
          <w:rStyle w:val="StyleUnderline"/>
        </w:rPr>
        <w:t>has been taken up only</w:t>
      </w:r>
      <w:r w:rsidRPr="00EE1B6D">
        <w:rPr>
          <w:sz w:val="16"/>
        </w:rPr>
        <w:t xml:space="preserve"> </w:t>
      </w:r>
      <w:r w:rsidRPr="00EE1B6D">
        <w:rPr>
          <w:rStyle w:val="StyleUnderline"/>
        </w:rPr>
        <w:t xml:space="preserve">by a </w:t>
      </w:r>
      <w:r w:rsidRPr="00EE1B6D">
        <w:rPr>
          <w:rStyle w:val="Emphasis"/>
        </w:rPr>
        <w:t>relatively</w:t>
      </w:r>
      <w:r w:rsidRPr="00EE1B6D">
        <w:rPr>
          <w:rStyle w:val="StyleUnderline"/>
        </w:rPr>
        <w:t xml:space="preserve"> small number of states</w:t>
      </w:r>
      <w:r w:rsidRPr="00EE1B6D">
        <w:rPr>
          <w:sz w:val="16"/>
        </w:rPr>
        <w:t>, many of which have used it as leverage to play Washington and Beijing off one another.14 The ideological appeal of China is principally limited by the fact that it is pursuing a national vision of greatness, not a global project intended to make the world like China. The future that China offers is not the promised land of a world transformed by the abolition of private property</w:t>
      </w:r>
      <w:r w:rsidRPr="00DC1D46">
        <w:rPr>
          <w:sz w:val="16"/>
        </w:rPr>
        <w:t>, which the Soviet Union once appeared to offer, but rather one in which capitalist acquisition and wealth creation is made more efficient and less encumbered by democracy and human-rights concerns than what has been on offer from the West.</w:t>
      </w:r>
    </w:p>
    <w:p w14:paraId="59651B8B" w14:textId="77777777" w:rsidR="00FD6A79" w:rsidRPr="00DC1D46" w:rsidRDefault="00FD6A79" w:rsidP="00FD6A79">
      <w:pPr>
        <w:rPr>
          <w:sz w:val="16"/>
        </w:rPr>
      </w:pPr>
      <w:r w:rsidRPr="00DC1D46">
        <w:rPr>
          <w:sz w:val="16"/>
        </w:rPr>
        <w:t>China’s own mistakes have also circumscribed its ideological appeal. These include</w:t>
      </w:r>
      <w:proofErr w:type="gramStart"/>
      <w:r w:rsidRPr="00DC1D46">
        <w:rPr>
          <w:sz w:val="16"/>
        </w:rPr>
        <w:t>, in particular, its</w:t>
      </w:r>
      <w:proofErr w:type="gramEnd"/>
      <w:r w:rsidRPr="00DC1D46">
        <w:rPr>
          <w:sz w:val="16"/>
        </w:rPr>
        <w:t xml:space="preserve"> efforts to bully and exploit states in the developing world to give it exclusive access to natural resources. Especially under President Xi Jinping, China’s assertiveness in the South China Sea has made its </w:t>
      </w:r>
      <w:proofErr w:type="spellStart"/>
      <w:r w:rsidRPr="00DC1D46">
        <w:rPr>
          <w:sz w:val="16"/>
        </w:rPr>
        <w:t>neighbours</w:t>
      </w:r>
      <w:proofErr w:type="spellEnd"/>
      <w:r w:rsidRPr="00DC1D46">
        <w:rPr>
          <w:sz w:val="16"/>
        </w:rPr>
        <w:t xml:space="preserve"> in Asia even more nervous. Recent border clashes with India have only reaffirmed suspicions of China’s expansionist intentions and made others harden their positions. It is increasingly clear that </w:t>
      </w:r>
      <w:proofErr w:type="spellStart"/>
      <w:r w:rsidRPr="00DC1D46">
        <w:rPr>
          <w:sz w:val="16"/>
        </w:rPr>
        <w:t>bandwagoning</w:t>
      </w:r>
      <w:proofErr w:type="spellEnd"/>
      <w:r w:rsidRPr="00DC1D46">
        <w:rPr>
          <w:sz w:val="16"/>
        </w:rPr>
        <w:t xml:space="preserve"> with China comes with unacceptable costs. As Australian Minister of </w:t>
      </w:r>
      <w:proofErr w:type="spellStart"/>
      <w:r w:rsidRPr="00DC1D46">
        <w:rPr>
          <w:sz w:val="16"/>
        </w:rPr>
        <w:t>Defence</w:t>
      </w:r>
      <w:proofErr w:type="spellEnd"/>
      <w:r w:rsidRPr="00DC1D46">
        <w:rPr>
          <w:sz w:val="16"/>
        </w:rPr>
        <w:t xml:space="preserve"> Linda Reynolds has noted, ‘in the grey zone, when the screws are tightened, influence becomes interference, economic cooperation becomes coercion and investment becomes entrapment’. 15 While China has traditionally feared encirclement by US allies, it has effectively encircled itself with enemies. 16 Its efforts to crush dissent, as well as its bungled attempt to hide the scale of the coronavirus outbreak, have also won it few friends in Europe and North America.</w:t>
      </w:r>
    </w:p>
    <w:p w14:paraId="16DE9684" w14:textId="77777777" w:rsidR="00FD6A79" w:rsidRPr="00DC1D46" w:rsidRDefault="00FD6A79" w:rsidP="00FD6A79">
      <w:pPr>
        <w:rPr>
          <w:sz w:val="16"/>
        </w:rPr>
      </w:pPr>
      <w:r w:rsidRPr="00DC1D46">
        <w:rPr>
          <w:sz w:val="16"/>
        </w:rPr>
        <w:lastRenderedPageBreak/>
        <w:t xml:space="preserve">The Cold War 2.0 </w:t>
      </w:r>
      <w:r w:rsidRPr="00DC1D46">
        <w:rPr>
          <w:rStyle w:val="StyleUnderline"/>
        </w:rPr>
        <w:t>analogy</w:t>
      </w:r>
      <w:r w:rsidRPr="00DC1D46">
        <w:rPr>
          <w:sz w:val="16"/>
        </w:rPr>
        <w:t xml:space="preserve"> also </w:t>
      </w:r>
      <w:r w:rsidRPr="00DC1D46">
        <w:rPr>
          <w:rStyle w:val="StyleUnderline"/>
        </w:rPr>
        <w:t xml:space="preserve">ignores </w:t>
      </w:r>
      <w:r w:rsidRPr="00EE1B6D">
        <w:rPr>
          <w:rStyle w:val="Emphasis"/>
        </w:rPr>
        <w:t>Russia’s substantial role</w:t>
      </w:r>
      <w:r w:rsidRPr="00EE1B6D">
        <w:rPr>
          <w:sz w:val="16"/>
        </w:rPr>
        <w:t xml:space="preserve"> </w:t>
      </w:r>
      <w:r w:rsidRPr="00EE1B6D">
        <w:rPr>
          <w:rStyle w:val="StyleUnderline"/>
        </w:rPr>
        <w:t xml:space="preserve">in opposing the </w:t>
      </w:r>
      <w:r w:rsidRPr="00EE1B6D">
        <w:rPr>
          <w:rStyle w:val="Emphasis"/>
        </w:rPr>
        <w:t>U</w:t>
      </w:r>
      <w:r w:rsidRPr="00EE1B6D">
        <w:rPr>
          <w:rStyle w:val="StyleUnderline"/>
        </w:rPr>
        <w:t xml:space="preserve">nited </w:t>
      </w:r>
      <w:r w:rsidRPr="00EE1B6D">
        <w:rPr>
          <w:rStyle w:val="Emphasis"/>
        </w:rPr>
        <w:t>S</w:t>
      </w:r>
      <w:r w:rsidRPr="00EE1B6D">
        <w:rPr>
          <w:rStyle w:val="StyleUnderline"/>
        </w:rPr>
        <w:t xml:space="preserve">tates and joining </w:t>
      </w:r>
      <w:r w:rsidRPr="00EE1B6D">
        <w:rPr>
          <w:rStyle w:val="Emphasis"/>
        </w:rPr>
        <w:t>China</w:t>
      </w:r>
      <w:r w:rsidRPr="00EE1B6D">
        <w:rPr>
          <w:sz w:val="16"/>
        </w:rPr>
        <w:t xml:space="preserve"> in trying </w:t>
      </w:r>
      <w:r w:rsidRPr="00EE1B6D">
        <w:rPr>
          <w:rStyle w:val="StyleUnderline"/>
        </w:rPr>
        <w:t>to undermine the liberal order</w:t>
      </w:r>
      <w:r w:rsidRPr="00EE1B6D">
        <w:rPr>
          <w:sz w:val="16"/>
        </w:rPr>
        <w:t>. Critics argue that Russia should not be considered a superpower along the lines of China and the United States, with Barack Obama</w:t>
      </w:r>
      <w:r w:rsidRPr="00DC1D46">
        <w:rPr>
          <w:sz w:val="16"/>
        </w:rPr>
        <w:t xml:space="preserve"> having once dismissed Russia as little more than a ‘regional power’. According to this view, its vestigial superpower status derives largely from its legacy nuclear arsenal rather than its ability to wield broad geopolitical power. It is certainly true that Russia is not comparable to China or the United States in many standard measures of power. Its economy is relatively small and quite weak, subject to price fluctuations in oil and gas revenues and plagued by stagnant incomes, growing unemployment and rising discontent. In 2019, the Russian Federation ranked 11th in the world in GDP, below India and Brazil. 17 It is also widely distrusted in its own region for its invasions of Georgia in 2008 and Ukraine in 2014.</w:t>
      </w:r>
    </w:p>
    <w:p w14:paraId="7440F275" w14:textId="77777777" w:rsidR="00FD6A79" w:rsidRPr="00DC1D46" w:rsidRDefault="00FD6A79" w:rsidP="00FD6A79">
      <w:pPr>
        <w:rPr>
          <w:sz w:val="16"/>
        </w:rPr>
      </w:pPr>
      <w:r w:rsidRPr="00DC1D46">
        <w:rPr>
          <w:sz w:val="16"/>
        </w:rPr>
        <w:t xml:space="preserve">This view, though, understates how well President Vladimir </w:t>
      </w:r>
      <w:r w:rsidRPr="00DC1D46">
        <w:rPr>
          <w:rStyle w:val="StyleUnderline"/>
        </w:rPr>
        <w:t xml:space="preserve">Putin plays a </w:t>
      </w:r>
      <w:r w:rsidRPr="0059675F">
        <w:rPr>
          <w:rStyle w:val="Emphasis"/>
        </w:rPr>
        <w:t>weak hand</w:t>
      </w:r>
      <w:r w:rsidRPr="00DC1D46">
        <w:rPr>
          <w:rStyle w:val="StyleUnderline"/>
        </w:rPr>
        <w:t xml:space="preserve">, developing new strengths to </w:t>
      </w:r>
      <w:r w:rsidRPr="0059675F">
        <w:rPr>
          <w:rStyle w:val="Emphasis"/>
        </w:rPr>
        <w:t>compensate</w:t>
      </w:r>
      <w:r w:rsidRPr="00DC1D46">
        <w:rPr>
          <w:rStyle w:val="StyleUnderline"/>
        </w:rPr>
        <w:t xml:space="preserve"> for</w:t>
      </w:r>
      <w:r w:rsidRPr="00DC1D46">
        <w:rPr>
          <w:sz w:val="16"/>
        </w:rPr>
        <w:t xml:space="preserve"> Russia’s </w:t>
      </w:r>
      <w:r w:rsidRPr="00DC1D46">
        <w:rPr>
          <w:rStyle w:val="StyleUnderline"/>
        </w:rPr>
        <w:t>shortcomings</w:t>
      </w:r>
      <w:r w:rsidRPr="00DC1D46">
        <w:rPr>
          <w:sz w:val="16"/>
        </w:rPr>
        <w:t xml:space="preserve">. Unable to compete in raw military or economic power globally, </w:t>
      </w:r>
      <w:r w:rsidRPr="009245C3">
        <w:rPr>
          <w:rStyle w:val="StyleUnderline"/>
          <w:highlight w:val="green"/>
        </w:rPr>
        <w:t>Russia</w:t>
      </w:r>
      <w:r w:rsidRPr="00DC1D46">
        <w:rPr>
          <w:sz w:val="16"/>
        </w:rPr>
        <w:t xml:space="preserve"> has instead </w:t>
      </w:r>
      <w:r w:rsidRPr="00DC1D46">
        <w:rPr>
          <w:rStyle w:val="StyleUnderline"/>
        </w:rPr>
        <w:t>positioned itself as a</w:t>
      </w:r>
      <w:r w:rsidRPr="00DC1D46">
        <w:rPr>
          <w:sz w:val="16"/>
        </w:rPr>
        <w:t xml:space="preserve"> </w:t>
      </w:r>
      <w:r w:rsidRPr="0059675F">
        <w:rPr>
          <w:rStyle w:val="Emphasis"/>
        </w:rPr>
        <w:t>power broker in regions</w:t>
      </w:r>
      <w:r w:rsidRPr="00DC1D46">
        <w:rPr>
          <w:rStyle w:val="StyleUnderline"/>
        </w:rPr>
        <w:t xml:space="preserve"> such as the </w:t>
      </w:r>
      <w:r w:rsidRPr="0059675F">
        <w:rPr>
          <w:rStyle w:val="Emphasis"/>
        </w:rPr>
        <w:t>Mid</w:t>
      </w:r>
      <w:r w:rsidRPr="00DC1D46">
        <w:rPr>
          <w:rStyle w:val="StyleUnderline"/>
        </w:rPr>
        <w:t xml:space="preserve">dle </w:t>
      </w:r>
      <w:r w:rsidRPr="0059675F">
        <w:rPr>
          <w:rStyle w:val="Emphasis"/>
        </w:rPr>
        <w:t>East</w:t>
      </w:r>
      <w:r w:rsidRPr="00DC1D46">
        <w:rPr>
          <w:sz w:val="16"/>
        </w:rPr>
        <w:t xml:space="preserve">, which has no dominant one. 18 This </w:t>
      </w:r>
      <w:r w:rsidRPr="00DC1D46">
        <w:rPr>
          <w:rStyle w:val="StyleUnderline"/>
        </w:rPr>
        <w:t>explains Russia’s willingness to join</w:t>
      </w:r>
      <w:r w:rsidRPr="00DC1D46">
        <w:rPr>
          <w:sz w:val="16"/>
        </w:rPr>
        <w:t xml:space="preserve"> the </w:t>
      </w:r>
      <w:r w:rsidRPr="00DC1D46">
        <w:rPr>
          <w:rStyle w:val="StyleUnderline"/>
        </w:rPr>
        <w:t xml:space="preserve">negotiations on the </w:t>
      </w:r>
      <w:r w:rsidRPr="0059675F">
        <w:rPr>
          <w:rStyle w:val="Emphasis"/>
        </w:rPr>
        <w:t>Iran nuclear deal</w:t>
      </w:r>
      <w:r w:rsidRPr="00DC1D46">
        <w:rPr>
          <w:rStyle w:val="StyleUnderline"/>
        </w:rPr>
        <w:t xml:space="preserve">, to prop up </w:t>
      </w:r>
      <w:r w:rsidRPr="00DC1D46">
        <w:rPr>
          <w:sz w:val="16"/>
        </w:rPr>
        <w:t xml:space="preserve">the regime of President Bashar </w:t>
      </w:r>
      <w:r w:rsidRPr="0059675F">
        <w:rPr>
          <w:rStyle w:val="Emphasis"/>
        </w:rPr>
        <w:t>al-Assad</w:t>
      </w:r>
      <w:r w:rsidRPr="00DC1D46">
        <w:rPr>
          <w:rStyle w:val="StyleUnderline"/>
        </w:rPr>
        <w:t xml:space="preserve"> in Syria and to send mercenaries into </w:t>
      </w:r>
      <w:r w:rsidRPr="0059675F">
        <w:rPr>
          <w:rStyle w:val="Emphasis"/>
        </w:rPr>
        <w:t>Libya</w:t>
      </w:r>
      <w:r w:rsidRPr="00DC1D46">
        <w:rPr>
          <w:sz w:val="16"/>
        </w:rPr>
        <w:t xml:space="preserve">. In other regions, </w:t>
      </w:r>
      <w:r w:rsidRPr="00DC1D46">
        <w:rPr>
          <w:rStyle w:val="StyleUnderline"/>
        </w:rPr>
        <w:t>it plays</w:t>
      </w:r>
      <w:r w:rsidRPr="00DC1D46">
        <w:rPr>
          <w:sz w:val="16"/>
        </w:rPr>
        <w:t xml:space="preserve"> the </w:t>
      </w:r>
      <w:r w:rsidRPr="00DC1D46">
        <w:rPr>
          <w:rStyle w:val="StyleUnderline"/>
        </w:rPr>
        <w:t xml:space="preserve">spoiler, </w:t>
      </w:r>
      <w:r w:rsidRPr="009245C3">
        <w:rPr>
          <w:rStyle w:val="StyleUnderline"/>
          <w:highlight w:val="green"/>
        </w:rPr>
        <w:t>undermining</w:t>
      </w:r>
      <w:r w:rsidRPr="00DC1D46">
        <w:rPr>
          <w:rStyle w:val="StyleUnderline"/>
        </w:rPr>
        <w:t xml:space="preserve"> </w:t>
      </w:r>
      <w:r w:rsidRPr="009245C3">
        <w:rPr>
          <w:rStyle w:val="StyleUnderline"/>
          <w:highlight w:val="green"/>
        </w:rPr>
        <w:t xml:space="preserve">the </w:t>
      </w:r>
      <w:r w:rsidRPr="009245C3">
        <w:rPr>
          <w:rStyle w:val="Emphasis"/>
          <w:highlight w:val="green"/>
        </w:rPr>
        <w:t>US</w:t>
      </w:r>
      <w:r w:rsidRPr="00DC1D46">
        <w:rPr>
          <w:rStyle w:val="StyleUnderline"/>
        </w:rPr>
        <w:t xml:space="preserve"> and its </w:t>
      </w:r>
      <w:r w:rsidRPr="0059675F">
        <w:rPr>
          <w:rStyle w:val="Emphasis"/>
        </w:rPr>
        <w:t>allies</w:t>
      </w:r>
      <w:r w:rsidRPr="00DC1D46">
        <w:rPr>
          <w:rStyle w:val="StyleUnderline"/>
        </w:rPr>
        <w:t xml:space="preserve"> </w:t>
      </w:r>
      <w:r w:rsidRPr="009245C3">
        <w:rPr>
          <w:rStyle w:val="StyleUnderline"/>
          <w:highlight w:val="green"/>
        </w:rPr>
        <w:t>with</w:t>
      </w:r>
      <w:r w:rsidRPr="00DC1D46">
        <w:rPr>
          <w:rStyle w:val="StyleUnderline"/>
        </w:rPr>
        <w:t xml:space="preserve"> </w:t>
      </w:r>
      <w:r w:rsidRPr="0059675F">
        <w:rPr>
          <w:rStyle w:val="Emphasis"/>
        </w:rPr>
        <w:t xml:space="preserve">covert </w:t>
      </w:r>
      <w:r w:rsidRPr="009245C3">
        <w:rPr>
          <w:rStyle w:val="Emphasis"/>
          <w:highlight w:val="green"/>
        </w:rPr>
        <w:t>actions</w:t>
      </w:r>
      <w:r w:rsidRPr="009245C3">
        <w:rPr>
          <w:rStyle w:val="StyleUnderline"/>
          <w:highlight w:val="green"/>
        </w:rPr>
        <w:t xml:space="preserve"> that violate</w:t>
      </w:r>
      <w:r w:rsidRPr="00DC1D46">
        <w:rPr>
          <w:rStyle w:val="StyleUnderline"/>
        </w:rPr>
        <w:t xml:space="preserve"> </w:t>
      </w:r>
      <w:r w:rsidRPr="0059675F">
        <w:rPr>
          <w:rStyle w:val="Emphasis"/>
        </w:rPr>
        <w:t xml:space="preserve">long-held </w:t>
      </w:r>
      <w:r w:rsidRPr="009245C3">
        <w:rPr>
          <w:rStyle w:val="Emphasis"/>
          <w:highlight w:val="green"/>
        </w:rPr>
        <w:t>norms</w:t>
      </w:r>
      <w:r w:rsidRPr="00DC1D46">
        <w:rPr>
          <w:sz w:val="16"/>
        </w:rPr>
        <w:t xml:space="preserve">, such as offering bounties to the Taliban for killing American soldiers in Afghanistan or assassinating dissidents abroad. A </w:t>
      </w:r>
      <w:r w:rsidRPr="00DC1D46">
        <w:rPr>
          <w:rStyle w:val="StyleUnderline"/>
        </w:rPr>
        <w:t>large element of its</w:t>
      </w:r>
      <w:r w:rsidRPr="00DC1D46">
        <w:rPr>
          <w:sz w:val="16"/>
        </w:rPr>
        <w:t xml:space="preserve"> </w:t>
      </w:r>
      <w:r w:rsidRPr="00DC1D46">
        <w:rPr>
          <w:rStyle w:val="StyleUnderline"/>
        </w:rPr>
        <w:t xml:space="preserve">strategy has been </w:t>
      </w:r>
      <w:r w:rsidRPr="009245C3">
        <w:rPr>
          <w:rStyle w:val="Emphasis"/>
          <w:highlight w:val="green"/>
        </w:rPr>
        <w:t>exploiting</w:t>
      </w:r>
      <w:r w:rsidRPr="0059675F">
        <w:rPr>
          <w:rStyle w:val="Emphasis"/>
        </w:rPr>
        <w:t xml:space="preserve"> institutional </w:t>
      </w:r>
      <w:r w:rsidRPr="009245C3">
        <w:rPr>
          <w:rStyle w:val="Emphasis"/>
          <w:highlight w:val="green"/>
        </w:rPr>
        <w:t>weaknesses</w:t>
      </w:r>
      <w:r w:rsidRPr="009245C3">
        <w:rPr>
          <w:rStyle w:val="StyleUnderline"/>
          <w:highlight w:val="green"/>
        </w:rPr>
        <w:t xml:space="preserve"> in democratic</w:t>
      </w:r>
      <w:r w:rsidRPr="00DC1D46">
        <w:rPr>
          <w:rStyle w:val="StyleUnderline"/>
        </w:rPr>
        <w:t xml:space="preserve"> </w:t>
      </w:r>
      <w:r w:rsidRPr="009245C3">
        <w:rPr>
          <w:rStyle w:val="StyleUnderline"/>
          <w:highlight w:val="green"/>
        </w:rPr>
        <w:t>states</w:t>
      </w:r>
      <w:r w:rsidRPr="00DC1D46">
        <w:rPr>
          <w:rStyle w:val="StyleUnderline"/>
        </w:rPr>
        <w:t xml:space="preserve"> by interfering</w:t>
      </w:r>
      <w:r w:rsidRPr="00DC1D46">
        <w:rPr>
          <w:sz w:val="16"/>
        </w:rPr>
        <w:t xml:space="preserve"> </w:t>
      </w:r>
      <w:r w:rsidRPr="00DC1D46">
        <w:rPr>
          <w:rStyle w:val="StyleUnderline"/>
        </w:rPr>
        <w:t>in</w:t>
      </w:r>
      <w:r w:rsidRPr="00DC1D46">
        <w:rPr>
          <w:sz w:val="16"/>
        </w:rPr>
        <w:t xml:space="preserve"> their </w:t>
      </w:r>
      <w:r w:rsidRPr="0059675F">
        <w:rPr>
          <w:rStyle w:val="Emphasis"/>
        </w:rPr>
        <w:t>elections</w:t>
      </w:r>
      <w:r w:rsidRPr="00DC1D46">
        <w:rPr>
          <w:rStyle w:val="StyleUnderline"/>
        </w:rPr>
        <w:t>, hacking</w:t>
      </w:r>
      <w:r w:rsidRPr="00DC1D46">
        <w:rPr>
          <w:sz w:val="16"/>
        </w:rPr>
        <w:t xml:space="preserve"> their </w:t>
      </w:r>
      <w:r w:rsidRPr="0059675F">
        <w:rPr>
          <w:rStyle w:val="Emphasis"/>
        </w:rPr>
        <w:t>computer systems</w:t>
      </w:r>
      <w:r w:rsidRPr="00DC1D46">
        <w:rPr>
          <w:rStyle w:val="StyleUnderline"/>
        </w:rPr>
        <w:t>, flooding</w:t>
      </w:r>
      <w:r w:rsidRPr="00DC1D46">
        <w:rPr>
          <w:sz w:val="16"/>
        </w:rPr>
        <w:t xml:space="preserve"> their </w:t>
      </w:r>
      <w:r w:rsidRPr="00DC1D46">
        <w:rPr>
          <w:rStyle w:val="StyleUnderline"/>
        </w:rPr>
        <w:t xml:space="preserve">media </w:t>
      </w:r>
      <w:r w:rsidRPr="009245C3">
        <w:rPr>
          <w:rStyle w:val="StyleUnderline"/>
          <w:highlight w:val="green"/>
        </w:rPr>
        <w:t>with</w:t>
      </w:r>
      <w:r w:rsidRPr="00DC1D46">
        <w:rPr>
          <w:sz w:val="16"/>
        </w:rPr>
        <w:t xml:space="preserve"> </w:t>
      </w:r>
      <w:proofErr w:type="gramStart"/>
      <w:r w:rsidRPr="009245C3">
        <w:rPr>
          <w:rStyle w:val="Emphasis"/>
          <w:highlight w:val="green"/>
        </w:rPr>
        <w:t>disinfo</w:t>
      </w:r>
      <w:r w:rsidRPr="0059675F">
        <w:rPr>
          <w:rStyle w:val="Emphasis"/>
        </w:rPr>
        <w:t>rmation</w:t>
      </w:r>
      <w:proofErr w:type="gramEnd"/>
      <w:r w:rsidRPr="00DC1D46">
        <w:rPr>
          <w:rStyle w:val="StyleUnderline"/>
        </w:rPr>
        <w:t xml:space="preserve"> </w:t>
      </w:r>
      <w:r w:rsidRPr="009245C3">
        <w:rPr>
          <w:rStyle w:val="StyleUnderline"/>
          <w:highlight w:val="green"/>
        </w:rPr>
        <w:t>and</w:t>
      </w:r>
      <w:r w:rsidRPr="00DC1D46">
        <w:rPr>
          <w:rStyle w:val="StyleUnderline"/>
        </w:rPr>
        <w:t xml:space="preserve"> exploiting opportunities for </w:t>
      </w:r>
      <w:r w:rsidRPr="009245C3">
        <w:rPr>
          <w:rStyle w:val="Emphasis"/>
          <w:highlight w:val="green"/>
        </w:rPr>
        <w:t>corruption</w:t>
      </w:r>
      <w:r w:rsidRPr="00DC1D46">
        <w:rPr>
          <w:sz w:val="16"/>
        </w:rPr>
        <w:t xml:space="preserve"> of public officials. 19 Russia does not need to compete with the US or China in every way </w:t>
      </w:r>
      <w:proofErr w:type="gramStart"/>
      <w:r w:rsidRPr="00DC1D46">
        <w:rPr>
          <w:sz w:val="16"/>
        </w:rPr>
        <w:t>as long as</w:t>
      </w:r>
      <w:proofErr w:type="gramEnd"/>
      <w:r w:rsidRPr="00DC1D46">
        <w:rPr>
          <w:sz w:val="16"/>
        </w:rPr>
        <w:t xml:space="preserve"> it can use corruption, disinformation, subversion and cyber warfare to inflate its influence. By doing so, Russia can preserve its strategic independence and carve out a space for </w:t>
      </w:r>
      <w:proofErr w:type="spellStart"/>
      <w:r w:rsidRPr="00DC1D46">
        <w:rPr>
          <w:sz w:val="16"/>
        </w:rPr>
        <w:t>manoeuvre</w:t>
      </w:r>
      <w:proofErr w:type="spellEnd"/>
      <w:r w:rsidRPr="00DC1D46">
        <w:rPr>
          <w:sz w:val="16"/>
        </w:rPr>
        <w:t xml:space="preserve"> amid two giants with global ambitions.</w:t>
      </w:r>
    </w:p>
    <w:p w14:paraId="7AA26EA8" w14:textId="77777777" w:rsidR="00FD6A79" w:rsidRPr="00DC1D46" w:rsidRDefault="00FD6A79" w:rsidP="00FD6A79">
      <w:pPr>
        <w:rPr>
          <w:sz w:val="16"/>
        </w:rPr>
      </w:pPr>
      <w:r w:rsidRPr="00DC1D46">
        <w:rPr>
          <w:sz w:val="16"/>
        </w:rPr>
        <w:t xml:space="preserve">If Russia were just an obstructionist power – albeit a nuclear-armed one – it would still be possible to dismiss it as half a superpower. But since 2014 Russia has developed a stronger relationship with China that amplifies Moscow’s power and influence. By casting them as US rivals but also </w:t>
      </w:r>
      <w:proofErr w:type="spellStart"/>
      <w:r w:rsidRPr="00DC1D46">
        <w:rPr>
          <w:sz w:val="16"/>
        </w:rPr>
        <w:t>minimising</w:t>
      </w:r>
      <w:proofErr w:type="spellEnd"/>
      <w:r w:rsidRPr="00DC1D46">
        <w:rPr>
          <w:sz w:val="16"/>
        </w:rPr>
        <w:t xml:space="preserve"> their potency, American foreign policy has helped to drive Russia and China closer together in an uneasy strategic partnership, creating a bloc of two powerful authoritarian states opposed to American power. 20 The Trump administration’s National Security Strategy rightly describes Russia and China as strategic rivals that together wish to ‘shape a world antithetical to US values and </w:t>
      </w:r>
      <w:proofErr w:type="gramStart"/>
      <w:r w:rsidRPr="00DC1D46">
        <w:rPr>
          <w:sz w:val="16"/>
        </w:rPr>
        <w:t>interests’</w:t>
      </w:r>
      <w:proofErr w:type="gramEnd"/>
      <w:r w:rsidRPr="00DC1D46">
        <w:rPr>
          <w:sz w:val="16"/>
        </w:rPr>
        <w:t xml:space="preserve">. 21 But it also portrays both countries as having little impact outside their regions and underestimates the seriousness of their attack on the liberal order. Secretary of State Mike Pompeo’s calls for a ‘new alliance of democracies’ to balance China comes too late and ignores the role Russia plays in bolstering China. 22 Their partnership does not resolve all differences: </w:t>
      </w:r>
      <w:r w:rsidRPr="009245C3">
        <w:rPr>
          <w:rStyle w:val="StyleUnderline"/>
          <w:highlight w:val="green"/>
        </w:rPr>
        <w:t>Russian and</w:t>
      </w:r>
      <w:r w:rsidRPr="00DC1D46">
        <w:rPr>
          <w:rStyle w:val="StyleUnderline"/>
        </w:rPr>
        <w:t xml:space="preserve"> </w:t>
      </w:r>
      <w:r w:rsidRPr="009245C3">
        <w:rPr>
          <w:rStyle w:val="StyleUnderline"/>
          <w:highlight w:val="green"/>
        </w:rPr>
        <w:t>Chinese interests are</w:t>
      </w:r>
      <w:r w:rsidRPr="00DC1D46">
        <w:rPr>
          <w:sz w:val="16"/>
        </w:rPr>
        <w:t xml:space="preserve"> not always aligned, and geopolitical competition between them is regular and ongoing. But they are </w:t>
      </w:r>
      <w:r w:rsidRPr="009245C3">
        <w:rPr>
          <w:rStyle w:val="StyleUnderline"/>
          <w:highlight w:val="green"/>
        </w:rPr>
        <w:t>in accord about</w:t>
      </w:r>
      <w:r w:rsidRPr="00DC1D46">
        <w:rPr>
          <w:rStyle w:val="StyleUnderline"/>
        </w:rPr>
        <w:t xml:space="preserve"> the </w:t>
      </w:r>
      <w:r w:rsidRPr="009245C3">
        <w:rPr>
          <w:rStyle w:val="Emphasis"/>
          <w:highlight w:val="green"/>
        </w:rPr>
        <w:t>undesirability of the liberal order</w:t>
      </w:r>
      <w:r w:rsidRPr="00DC1D46">
        <w:rPr>
          <w:rStyle w:val="StyleUnderline"/>
        </w:rPr>
        <w:t xml:space="preserve"> and</w:t>
      </w:r>
      <w:r w:rsidRPr="00DC1D46">
        <w:rPr>
          <w:sz w:val="16"/>
        </w:rPr>
        <w:t xml:space="preserve"> the </w:t>
      </w:r>
      <w:r w:rsidRPr="00DC1D46">
        <w:rPr>
          <w:rStyle w:val="StyleUnderline"/>
        </w:rPr>
        <w:t>advantages that</w:t>
      </w:r>
      <w:r w:rsidRPr="00DC1D46">
        <w:rPr>
          <w:sz w:val="16"/>
        </w:rPr>
        <w:t xml:space="preserve"> </w:t>
      </w:r>
      <w:r w:rsidRPr="00DC1D46">
        <w:rPr>
          <w:rStyle w:val="StyleUnderline"/>
        </w:rPr>
        <w:t xml:space="preserve">would flow from </w:t>
      </w:r>
      <w:r w:rsidRPr="0059675F">
        <w:rPr>
          <w:rStyle w:val="Emphasis"/>
        </w:rPr>
        <w:t>working</w:t>
      </w:r>
      <w:r w:rsidRPr="00DC1D46">
        <w:rPr>
          <w:rStyle w:val="StyleUnderline"/>
        </w:rPr>
        <w:t xml:space="preserve"> in concert to overturn it</w:t>
      </w:r>
      <w:r w:rsidRPr="00DC1D46">
        <w:rPr>
          <w:sz w:val="16"/>
        </w:rPr>
        <w:t xml:space="preserve">. To that end, </w:t>
      </w:r>
      <w:r w:rsidRPr="00DC1D46">
        <w:rPr>
          <w:rStyle w:val="StyleUnderline"/>
        </w:rPr>
        <w:t>practical Sino-Russian</w:t>
      </w:r>
      <w:r w:rsidRPr="00DC1D46">
        <w:rPr>
          <w:sz w:val="16"/>
        </w:rPr>
        <w:t xml:space="preserve"> </w:t>
      </w:r>
      <w:r w:rsidRPr="0059675F">
        <w:rPr>
          <w:rStyle w:val="Emphasis"/>
        </w:rPr>
        <w:t>cooperation has increased</w:t>
      </w:r>
      <w:r w:rsidRPr="00DC1D46">
        <w:rPr>
          <w:sz w:val="16"/>
        </w:rPr>
        <w:t xml:space="preserve"> in terms of joint military exercises and cooperation on missile </w:t>
      </w:r>
      <w:proofErr w:type="spellStart"/>
      <w:r w:rsidRPr="00DC1D46">
        <w:rPr>
          <w:sz w:val="16"/>
        </w:rPr>
        <w:t>defences</w:t>
      </w:r>
      <w:proofErr w:type="spellEnd"/>
      <w:r w:rsidRPr="00DC1D46">
        <w:rPr>
          <w:sz w:val="16"/>
        </w:rPr>
        <w:t xml:space="preserve">. In 2019, trade between the two exceeded $100 billion for the first time, and today China is Russia’s largest trading partner and Russia is China’s largest oil supplier. 23 </w:t>
      </w:r>
      <w:r w:rsidRPr="00DC1D46">
        <w:rPr>
          <w:rStyle w:val="StyleUnderline"/>
        </w:rPr>
        <w:t xml:space="preserve">Their </w:t>
      </w:r>
      <w:r w:rsidRPr="0059675F">
        <w:rPr>
          <w:rStyle w:val="Emphasis"/>
        </w:rPr>
        <w:t>relationship</w:t>
      </w:r>
      <w:r w:rsidRPr="00DC1D46">
        <w:rPr>
          <w:sz w:val="16"/>
        </w:rPr>
        <w:t>, which Putin himself describes as ‘</w:t>
      </w:r>
      <w:proofErr w:type="spellStart"/>
      <w:r w:rsidRPr="00DC1D46">
        <w:rPr>
          <w:sz w:val="16"/>
        </w:rPr>
        <w:t>alliancelike</w:t>
      </w:r>
      <w:proofErr w:type="spellEnd"/>
      <w:r w:rsidRPr="00DC1D46">
        <w:rPr>
          <w:sz w:val="16"/>
        </w:rPr>
        <w:t>’</w:t>
      </w:r>
      <w:r w:rsidRPr="00DC1D46">
        <w:rPr>
          <w:rStyle w:val="StyleUnderline"/>
        </w:rPr>
        <w:t>,</w:t>
      </w:r>
      <w:r w:rsidRPr="00DC1D46">
        <w:rPr>
          <w:sz w:val="16"/>
        </w:rPr>
        <w:t xml:space="preserve"> has some fissures, but also </w:t>
      </w:r>
      <w:r w:rsidRPr="0059675F">
        <w:rPr>
          <w:rStyle w:val="Emphasis"/>
        </w:rPr>
        <w:t>sufficient grounding</w:t>
      </w:r>
      <w:r w:rsidRPr="00DC1D46">
        <w:rPr>
          <w:rStyle w:val="StyleUnderline"/>
        </w:rPr>
        <w:t xml:space="preserve"> against the liberal order to keep them </w:t>
      </w:r>
      <w:r w:rsidRPr="0059675F">
        <w:rPr>
          <w:rStyle w:val="Emphasis"/>
        </w:rPr>
        <w:t>aligned</w:t>
      </w:r>
      <w:r w:rsidRPr="00DC1D46">
        <w:rPr>
          <w:rStyle w:val="StyleUnderline"/>
        </w:rPr>
        <w:t xml:space="preserve"> against the </w:t>
      </w:r>
      <w:r w:rsidRPr="0059675F">
        <w:rPr>
          <w:rStyle w:val="Emphasis"/>
        </w:rPr>
        <w:t>U</w:t>
      </w:r>
      <w:r w:rsidRPr="00DC1D46">
        <w:rPr>
          <w:rStyle w:val="StyleUnderline"/>
        </w:rPr>
        <w:t xml:space="preserve">nited </w:t>
      </w:r>
      <w:r w:rsidRPr="0059675F">
        <w:rPr>
          <w:rStyle w:val="Emphasis"/>
        </w:rPr>
        <w:t>S</w:t>
      </w:r>
      <w:r w:rsidRPr="00DC1D46">
        <w:rPr>
          <w:rStyle w:val="StyleUnderline"/>
        </w:rPr>
        <w:t>tates</w:t>
      </w:r>
      <w:r w:rsidRPr="00DC1D46">
        <w:rPr>
          <w:sz w:val="16"/>
        </w:rPr>
        <w:t>. 24</w:t>
      </w:r>
    </w:p>
    <w:p w14:paraId="447C227C" w14:textId="77777777" w:rsidR="00FD6A79" w:rsidRPr="00DC1D46" w:rsidRDefault="00FD6A79" w:rsidP="00FD6A79">
      <w:pPr>
        <w:rPr>
          <w:sz w:val="16"/>
        </w:rPr>
      </w:pPr>
      <w:r w:rsidRPr="00DC1D46">
        <w:rPr>
          <w:sz w:val="16"/>
        </w:rPr>
        <w:t>An illiberal order</w:t>
      </w:r>
    </w:p>
    <w:p w14:paraId="6943C7D6" w14:textId="77777777" w:rsidR="00FD6A79" w:rsidRPr="005F5DC1" w:rsidRDefault="00FD6A79" w:rsidP="00FD6A79">
      <w:pPr>
        <w:rPr>
          <w:sz w:val="16"/>
        </w:rPr>
      </w:pPr>
      <w:r w:rsidRPr="000257FF">
        <w:rPr>
          <w:rStyle w:val="StyleUnderline"/>
        </w:rPr>
        <w:t xml:space="preserve">Although </w:t>
      </w:r>
      <w:r w:rsidRPr="0087043E">
        <w:rPr>
          <w:rStyle w:val="Emphasis"/>
        </w:rPr>
        <w:t>neither country</w:t>
      </w:r>
      <w:r w:rsidRPr="000257FF">
        <w:rPr>
          <w:rStyle w:val="StyleUnderline"/>
        </w:rPr>
        <w:t xml:space="preserve"> can sell its</w:t>
      </w:r>
      <w:r w:rsidRPr="005F5DC1">
        <w:rPr>
          <w:sz w:val="16"/>
        </w:rPr>
        <w:t xml:space="preserve"> own </w:t>
      </w:r>
      <w:r w:rsidRPr="000257FF">
        <w:rPr>
          <w:rStyle w:val="StyleUnderline"/>
        </w:rPr>
        <w:t xml:space="preserve">government as a </w:t>
      </w:r>
      <w:r w:rsidRPr="0087043E">
        <w:rPr>
          <w:rStyle w:val="Emphasis"/>
        </w:rPr>
        <w:t>model for others</w:t>
      </w:r>
      <w:r w:rsidRPr="005F5DC1">
        <w:rPr>
          <w:sz w:val="16"/>
        </w:rPr>
        <w:t xml:space="preserve"> in the way that the Soviet Union once did, </w:t>
      </w:r>
      <w:r w:rsidRPr="000257FF">
        <w:rPr>
          <w:rStyle w:val="StyleUnderline"/>
        </w:rPr>
        <w:t xml:space="preserve">together they are </w:t>
      </w:r>
      <w:r w:rsidRPr="00EE1B6D">
        <w:rPr>
          <w:rStyle w:val="Emphasis"/>
        </w:rPr>
        <w:t>making a</w:t>
      </w:r>
      <w:r w:rsidRPr="00EE1B6D">
        <w:rPr>
          <w:sz w:val="16"/>
        </w:rPr>
        <w:t xml:space="preserve"> different </w:t>
      </w:r>
      <w:r w:rsidRPr="00EE1B6D">
        <w:rPr>
          <w:rStyle w:val="Emphasis"/>
        </w:rPr>
        <w:t>kind of ideological argument</w:t>
      </w:r>
      <w:r w:rsidRPr="00EE1B6D">
        <w:rPr>
          <w:rStyle w:val="StyleUnderline"/>
        </w:rPr>
        <w:t xml:space="preserve"> for</w:t>
      </w:r>
      <w:r w:rsidRPr="000257FF">
        <w:rPr>
          <w:rStyle w:val="StyleUnderline"/>
        </w:rPr>
        <w:t xml:space="preserve"> replacing the </w:t>
      </w:r>
      <w:r w:rsidRPr="0087043E">
        <w:rPr>
          <w:rStyle w:val="Emphasis"/>
        </w:rPr>
        <w:t>liberal order</w:t>
      </w:r>
      <w:r w:rsidRPr="000257FF">
        <w:rPr>
          <w:rStyle w:val="StyleUnderline"/>
        </w:rPr>
        <w:t xml:space="preserve"> with an illiberal one</w:t>
      </w:r>
      <w:r w:rsidRPr="005F5DC1">
        <w:rPr>
          <w:sz w:val="16"/>
        </w:rPr>
        <w:t xml:space="preserve">. Their </w:t>
      </w:r>
      <w:r w:rsidRPr="000257FF">
        <w:rPr>
          <w:rStyle w:val="StyleUnderline"/>
        </w:rPr>
        <w:t xml:space="preserve">case </w:t>
      </w:r>
      <w:r w:rsidRPr="0087043E">
        <w:rPr>
          <w:rStyle w:val="Emphasis"/>
        </w:rPr>
        <w:t>comprises</w:t>
      </w:r>
      <w:r w:rsidRPr="0087043E">
        <w:rPr>
          <w:sz w:val="16"/>
          <w:szCs w:val="16"/>
        </w:rPr>
        <w:t xml:space="preserve"> three </w:t>
      </w:r>
      <w:r w:rsidRPr="000257FF">
        <w:rPr>
          <w:rStyle w:val="StyleUnderline"/>
        </w:rPr>
        <w:t>overlapping critiques</w:t>
      </w:r>
      <w:r w:rsidRPr="005F5DC1">
        <w:rPr>
          <w:sz w:val="16"/>
        </w:rPr>
        <w:t xml:space="preserve"> of the liberal order. Firstly, Russia has led an attack on the efforts by the United States to sidestep the restrictions on the use of force in the UN Charter and to engage in regime change. Russia’s rhetorical strategy is to present itself as a defender of ‘Charter liberalism’, specifically existing institutions such as the UN and international law, and to call for a return to first principles in their application, especially concerning the injunction against the use of force other than for </w:t>
      </w:r>
      <w:proofErr w:type="spellStart"/>
      <w:r w:rsidRPr="005F5DC1">
        <w:rPr>
          <w:sz w:val="16"/>
        </w:rPr>
        <w:t>self-defence</w:t>
      </w:r>
      <w:proofErr w:type="spellEnd"/>
      <w:r w:rsidRPr="005F5DC1">
        <w:rPr>
          <w:sz w:val="16"/>
        </w:rPr>
        <w:t xml:space="preserve">. 25 Like China, it positions itself as a defender of sovereign rights of </w:t>
      </w:r>
      <w:proofErr w:type="spellStart"/>
      <w:r w:rsidRPr="005F5DC1">
        <w:rPr>
          <w:sz w:val="16"/>
        </w:rPr>
        <w:t>recognised</w:t>
      </w:r>
      <w:proofErr w:type="spellEnd"/>
      <w:r w:rsidRPr="005F5DC1">
        <w:rPr>
          <w:sz w:val="16"/>
        </w:rPr>
        <w:t xml:space="preserve"> states regardless of their human-rights records. The underlying idea is to reinforce the UN Charter’s restrictions on the use of force and to articulate a norm of neo-Westphalian sovereignty that will restrain the US from using military force to overthrow governments the way it did in Iraq in 2003 and Libya in 2011. 26 Russia in this way seeks to stake out the moral high ground, appearing to support a fairer and more rules-based world order and the restraint </w:t>
      </w:r>
      <w:r w:rsidRPr="005F5DC1">
        <w:rPr>
          <w:sz w:val="16"/>
        </w:rPr>
        <w:lastRenderedPageBreak/>
        <w:t xml:space="preserve">of an overbearing rival. Russian arguments against US interventionism are flagrantly hypocritical, as Russia itself has intervened in Georgia, </w:t>
      </w:r>
      <w:proofErr w:type="gramStart"/>
      <w:r w:rsidRPr="005F5DC1">
        <w:rPr>
          <w:sz w:val="16"/>
        </w:rPr>
        <w:t>Ukraine</w:t>
      </w:r>
      <w:proofErr w:type="gramEnd"/>
      <w:r w:rsidRPr="005F5DC1">
        <w:rPr>
          <w:sz w:val="16"/>
        </w:rPr>
        <w:t xml:space="preserve"> and Syria without UN approval. But the Russian position has still resonated with China and many rising powers, including Brazil, </w:t>
      </w:r>
      <w:proofErr w:type="gramStart"/>
      <w:r w:rsidRPr="005F5DC1">
        <w:rPr>
          <w:sz w:val="16"/>
        </w:rPr>
        <w:t>India</w:t>
      </w:r>
      <w:proofErr w:type="gramEnd"/>
      <w:r w:rsidRPr="005F5DC1">
        <w:rPr>
          <w:sz w:val="16"/>
        </w:rPr>
        <w:t xml:space="preserve"> and South Africa, which are protective of their sovereign rights due to long legacies of imperialism and embrace the norm of non-intervention as a way of guarding against US intervention in their affairs.</w:t>
      </w:r>
    </w:p>
    <w:p w14:paraId="68563FF2" w14:textId="77777777" w:rsidR="00FD6A79" w:rsidRPr="005F5DC1" w:rsidRDefault="00FD6A79" w:rsidP="00FD6A79">
      <w:pPr>
        <w:rPr>
          <w:sz w:val="16"/>
        </w:rPr>
      </w:pPr>
      <w:r w:rsidRPr="005F5DC1">
        <w:rPr>
          <w:sz w:val="16"/>
        </w:rPr>
        <w:t>Secondly, for over 20 years Russia and China have advocated a return to a multipolar order, sharing the baseline view that a world with a less dominant US and a diffusion of power to regions is consistent with their interests. 27 In 2007, speaking in Munich, Putin argued that unipolarity was inherently dangerous because it encouraged the US to behave recklessly and would eventually destroy it from within. 28 On balance, China has remained more ambiguous, hinting at various points that it would accept a unipolar order, or at least one with a more equitable relationship between the US and China. But an underlying theme of its arguments since 1992 has been a call for a multipolar world that restrains any one country from pursuing ‘gunboat diplomacy’. 29 Although it has shied away from directly targeting the US by name, it has consistently called for a ‘democratization of international relations’ and an effective end to unipolarity. 30 For more than a decade, China has positioned itself as a partner of ‘newly emerging powers’ in the developing world in hopes that their gradual development will foster a multipolar order. 31 At a minimum, it demands that non-Western countries have a greater say in setting rules and norms of the international order than they did in the US-dominated one.</w:t>
      </w:r>
    </w:p>
    <w:p w14:paraId="4FE013A2" w14:textId="77777777" w:rsidR="00FD6A79" w:rsidRPr="005F5DC1" w:rsidRDefault="00FD6A79" w:rsidP="00FD6A79">
      <w:pPr>
        <w:rPr>
          <w:sz w:val="16"/>
        </w:rPr>
      </w:pPr>
      <w:r w:rsidRPr="005F5DC1">
        <w:rPr>
          <w:sz w:val="16"/>
        </w:rPr>
        <w:t xml:space="preserve">Thirdly, </w:t>
      </w:r>
      <w:r w:rsidRPr="005F5DC1">
        <w:rPr>
          <w:rStyle w:val="StyleUnderline"/>
        </w:rPr>
        <w:t xml:space="preserve">Russia and China are </w:t>
      </w:r>
      <w:r w:rsidRPr="009245C3">
        <w:rPr>
          <w:rStyle w:val="Emphasis"/>
          <w:highlight w:val="green"/>
        </w:rPr>
        <w:t>repudiating liberalism</w:t>
      </w:r>
      <w:r w:rsidRPr="005F5DC1">
        <w:rPr>
          <w:rStyle w:val="StyleUnderline"/>
        </w:rPr>
        <w:t xml:space="preserve"> at home and </w:t>
      </w:r>
      <w:proofErr w:type="gramStart"/>
      <w:r w:rsidRPr="005F5DC1">
        <w:rPr>
          <w:rStyle w:val="StyleUnderline"/>
        </w:rPr>
        <w:t>abroad, and</w:t>
      </w:r>
      <w:proofErr w:type="gramEnd"/>
      <w:r w:rsidRPr="005F5DC1">
        <w:rPr>
          <w:rStyle w:val="StyleUnderline"/>
        </w:rPr>
        <w:t xml:space="preserve"> </w:t>
      </w:r>
      <w:r w:rsidRPr="0087043E">
        <w:rPr>
          <w:rStyle w:val="Emphasis"/>
        </w:rPr>
        <w:t>rejecting</w:t>
      </w:r>
      <w:r w:rsidRPr="005F5DC1">
        <w:rPr>
          <w:sz w:val="16"/>
        </w:rPr>
        <w:t xml:space="preserve"> the </w:t>
      </w:r>
      <w:r w:rsidRPr="0087043E">
        <w:rPr>
          <w:rStyle w:val="Emphasis"/>
        </w:rPr>
        <w:t>laissez-faire free trade</w:t>
      </w:r>
      <w:r w:rsidRPr="005F5DC1">
        <w:rPr>
          <w:sz w:val="16"/>
        </w:rPr>
        <w:t xml:space="preserve"> traditionally </w:t>
      </w:r>
      <w:r w:rsidRPr="005F5DC1">
        <w:rPr>
          <w:rStyle w:val="StyleUnderline"/>
        </w:rPr>
        <w:t xml:space="preserve">associated with </w:t>
      </w:r>
      <w:proofErr w:type="spellStart"/>
      <w:r w:rsidRPr="005F5DC1">
        <w:rPr>
          <w:rStyle w:val="StyleUnderline"/>
        </w:rPr>
        <w:t>globalisation</w:t>
      </w:r>
      <w:proofErr w:type="spellEnd"/>
      <w:r w:rsidRPr="005F5DC1">
        <w:rPr>
          <w:sz w:val="16"/>
        </w:rPr>
        <w:t xml:space="preserve">. 32 </w:t>
      </w:r>
      <w:r w:rsidRPr="005F5DC1">
        <w:rPr>
          <w:rStyle w:val="StyleUnderline"/>
        </w:rPr>
        <w:t>They depict</w:t>
      </w:r>
      <w:r w:rsidRPr="005F5DC1">
        <w:rPr>
          <w:sz w:val="16"/>
        </w:rPr>
        <w:t xml:space="preserve"> </w:t>
      </w:r>
      <w:r w:rsidRPr="005F5DC1">
        <w:rPr>
          <w:rStyle w:val="StyleUnderline"/>
        </w:rPr>
        <w:t xml:space="preserve">liberalism </w:t>
      </w:r>
      <w:r w:rsidRPr="009245C3">
        <w:rPr>
          <w:rStyle w:val="StyleUnderline"/>
          <w:highlight w:val="green"/>
        </w:rPr>
        <w:t>as</w:t>
      </w:r>
      <w:r w:rsidRPr="005F5DC1">
        <w:rPr>
          <w:rStyle w:val="StyleUnderline"/>
        </w:rPr>
        <w:t xml:space="preserve"> an ideology of </w:t>
      </w:r>
      <w:r w:rsidRPr="009245C3">
        <w:rPr>
          <w:rStyle w:val="Emphasis"/>
          <w:highlight w:val="green"/>
        </w:rPr>
        <w:t>weakness</w:t>
      </w:r>
      <w:r w:rsidRPr="005F5DC1">
        <w:rPr>
          <w:rStyle w:val="StyleUnderline"/>
        </w:rPr>
        <w:t>, enfeebling states</w:t>
      </w:r>
      <w:r w:rsidRPr="005F5DC1">
        <w:rPr>
          <w:sz w:val="16"/>
        </w:rPr>
        <w:t xml:space="preserve"> already </w:t>
      </w:r>
      <w:r w:rsidRPr="0087043E">
        <w:rPr>
          <w:rStyle w:val="Emphasis"/>
        </w:rPr>
        <w:t>strained</w:t>
      </w:r>
      <w:r w:rsidRPr="005F5DC1">
        <w:rPr>
          <w:rStyle w:val="StyleUnderline"/>
        </w:rPr>
        <w:t xml:space="preserve"> by the forces of </w:t>
      </w:r>
      <w:proofErr w:type="spellStart"/>
      <w:r w:rsidRPr="005F5DC1">
        <w:rPr>
          <w:rStyle w:val="StyleUnderline"/>
        </w:rPr>
        <w:t>globalisation</w:t>
      </w:r>
      <w:proofErr w:type="spellEnd"/>
      <w:r w:rsidRPr="005F5DC1">
        <w:rPr>
          <w:rStyle w:val="StyleUnderline"/>
        </w:rPr>
        <w:t xml:space="preserve"> and allowing</w:t>
      </w:r>
      <w:r w:rsidRPr="005F5DC1">
        <w:rPr>
          <w:sz w:val="16"/>
        </w:rPr>
        <w:t xml:space="preserve"> their </w:t>
      </w:r>
      <w:r w:rsidRPr="005F5DC1">
        <w:rPr>
          <w:rStyle w:val="StyleUnderline"/>
        </w:rPr>
        <w:t xml:space="preserve">societies to be </w:t>
      </w:r>
      <w:r w:rsidRPr="0087043E">
        <w:rPr>
          <w:rStyle w:val="Emphasis"/>
        </w:rPr>
        <w:t>infected by pernicious outside influences</w:t>
      </w:r>
      <w:r w:rsidRPr="005F5DC1">
        <w:rPr>
          <w:sz w:val="16"/>
        </w:rPr>
        <w:t xml:space="preserve">. </w:t>
      </w:r>
      <w:r w:rsidRPr="005F5DC1">
        <w:rPr>
          <w:rStyle w:val="StyleUnderline"/>
        </w:rPr>
        <w:t>Putin</w:t>
      </w:r>
      <w:r w:rsidRPr="005F5DC1">
        <w:rPr>
          <w:sz w:val="16"/>
        </w:rPr>
        <w:t xml:space="preserve"> has </w:t>
      </w:r>
      <w:r w:rsidRPr="005F5DC1">
        <w:rPr>
          <w:rStyle w:val="StyleUnderline"/>
        </w:rPr>
        <w:t>argued</w:t>
      </w:r>
      <w:r w:rsidRPr="005F5DC1">
        <w:rPr>
          <w:sz w:val="16"/>
        </w:rPr>
        <w:t xml:space="preserve"> that </w:t>
      </w:r>
      <w:r w:rsidRPr="0087043E">
        <w:rPr>
          <w:rStyle w:val="Emphasis"/>
        </w:rPr>
        <w:t>liberalism is ‘</w:t>
      </w:r>
      <w:r w:rsidRPr="009245C3">
        <w:rPr>
          <w:rStyle w:val="Emphasis"/>
          <w:highlight w:val="green"/>
        </w:rPr>
        <w:t>obsolete’</w:t>
      </w:r>
      <w:r w:rsidRPr="005F5DC1">
        <w:rPr>
          <w:rStyle w:val="StyleUnderline"/>
        </w:rPr>
        <w:t>, urged</w:t>
      </w:r>
      <w:r w:rsidRPr="005F5DC1">
        <w:rPr>
          <w:sz w:val="16"/>
        </w:rPr>
        <w:t xml:space="preserve"> its rej</w:t>
      </w:r>
      <w:r w:rsidRPr="005F5DC1">
        <w:rPr>
          <w:rStyle w:val="StyleUnderline"/>
        </w:rPr>
        <w:t xml:space="preserve">ection at home and sought to </w:t>
      </w:r>
      <w:r w:rsidRPr="0087043E">
        <w:rPr>
          <w:rStyle w:val="Emphasis"/>
        </w:rPr>
        <w:t>repel</w:t>
      </w:r>
      <w:r w:rsidRPr="005F5DC1">
        <w:rPr>
          <w:rStyle w:val="StyleUnderline"/>
        </w:rPr>
        <w:t xml:space="preserve"> American </w:t>
      </w:r>
      <w:proofErr w:type="spellStart"/>
      <w:r w:rsidRPr="005F5DC1">
        <w:rPr>
          <w:rStyle w:val="StyleUnderline"/>
        </w:rPr>
        <w:t>proselytising</w:t>
      </w:r>
      <w:proofErr w:type="spellEnd"/>
      <w:r w:rsidRPr="005F5DC1">
        <w:rPr>
          <w:rStyle w:val="StyleUnderline"/>
        </w:rPr>
        <w:t xml:space="preserve"> </w:t>
      </w:r>
      <w:r w:rsidRPr="005F5DC1">
        <w:rPr>
          <w:sz w:val="16"/>
        </w:rPr>
        <w:t xml:space="preserve">abroad. 33 </w:t>
      </w:r>
      <w:r w:rsidRPr="005F5DC1">
        <w:rPr>
          <w:rStyle w:val="StyleUnderline"/>
        </w:rPr>
        <w:t xml:space="preserve">China is </w:t>
      </w:r>
      <w:r w:rsidRPr="0087043E">
        <w:rPr>
          <w:rStyle w:val="Emphasis"/>
        </w:rPr>
        <w:t>redoubling</w:t>
      </w:r>
      <w:r w:rsidRPr="005F5DC1">
        <w:rPr>
          <w:sz w:val="16"/>
        </w:rPr>
        <w:t xml:space="preserve"> its </w:t>
      </w:r>
      <w:r w:rsidRPr="0087043E">
        <w:rPr>
          <w:rStyle w:val="Emphasis"/>
        </w:rPr>
        <w:t>efforts</w:t>
      </w:r>
      <w:r w:rsidRPr="005F5DC1">
        <w:rPr>
          <w:rStyle w:val="StyleUnderline"/>
        </w:rPr>
        <w:t xml:space="preserve"> to</w:t>
      </w:r>
      <w:r w:rsidRPr="005F5DC1">
        <w:rPr>
          <w:sz w:val="16"/>
        </w:rPr>
        <w:t xml:space="preserve"> </w:t>
      </w:r>
      <w:r w:rsidRPr="005F5DC1">
        <w:rPr>
          <w:rStyle w:val="StyleUnderline"/>
        </w:rPr>
        <w:t>extend</w:t>
      </w:r>
      <w:r w:rsidRPr="005F5DC1">
        <w:rPr>
          <w:sz w:val="16"/>
        </w:rPr>
        <w:t xml:space="preserve"> its </w:t>
      </w:r>
      <w:r w:rsidRPr="0087043E">
        <w:rPr>
          <w:rStyle w:val="Emphasis"/>
        </w:rPr>
        <w:t>‘discourse power’</w:t>
      </w:r>
      <w:r w:rsidRPr="005F5DC1">
        <w:rPr>
          <w:rStyle w:val="StyleUnderline"/>
        </w:rPr>
        <w:t xml:space="preserve"> against the </w:t>
      </w:r>
      <w:proofErr w:type="gramStart"/>
      <w:r w:rsidRPr="005F5DC1">
        <w:rPr>
          <w:rStyle w:val="StyleUnderline"/>
        </w:rPr>
        <w:t>West, and</w:t>
      </w:r>
      <w:proofErr w:type="gramEnd"/>
      <w:r w:rsidRPr="005F5DC1">
        <w:rPr>
          <w:rStyle w:val="StyleUnderline"/>
        </w:rPr>
        <w:t xml:space="preserve"> includes</w:t>
      </w:r>
      <w:r w:rsidRPr="005F5DC1">
        <w:rPr>
          <w:sz w:val="16"/>
        </w:rPr>
        <w:t xml:space="preserve"> several </w:t>
      </w:r>
      <w:r w:rsidRPr="005F5DC1">
        <w:rPr>
          <w:rStyle w:val="StyleUnderline"/>
        </w:rPr>
        <w:t>core values of</w:t>
      </w:r>
      <w:r w:rsidRPr="005F5DC1">
        <w:rPr>
          <w:sz w:val="16"/>
        </w:rPr>
        <w:t xml:space="preserve"> </w:t>
      </w:r>
      <w:r w:rsidRPr="005F5DC1">
        <w:rPr>
          <w:rStyle w:val="StyleUnderline"/>
        </w:rPr>
        <w:t xml:space="preserve">liberalism – such as </w:t>
      </w:r>
      <w:r w:rsidRPr="0087043E">
        <w:rPr>
          <w:rStyle w:val="Emphasis"/>
        </w:rPr>
        <w:t>constitutionalism</w:t>
      </w:r>
      <w:r w:rsidRPr="005F5DC1">
        <w:rPr>
          <w:rStyle w:val="StyleUnderline"/>
        </w:rPr>
        <w:t xml:space="preserve">, </w:t>
      </w:r>
      <w:r w:rsidRPr="0087043E">
        <w:rPr>
          <w:rStyle w:val="Emphasis"/>
        </w:rPr>
        <w:t>civil society</w:t>
      </w:r>
      <w:r w:rsidRPr="005F5DC1">
        <w:rPr>
          <w:rStyle w:val="StyleUnderline"/>
        </w:rPr>
        <w:t xml:space="preserve"> and </w:t>
      </w:r>
      <w:r w:rsidRPr="0087043E">
        <w:rPr>
          <w:rStyle w:val="Emphasis"/>
        </w:rPr>
        <w:t>universal values</w:t>
      </w:r>
      <w:r w:rsidRPr="005F5DC1">
        <w:rPr>
          <w:rStyle w:val="StyleUnderline"/>
        </w:rPr>
        <w:t xml:space="preserve"> – among its ‘seven perils</w:t>
      </w:r>
      <w:r w:rsidRPr="005F5DC1">
        <w:rPr>
          <w:sz w:val="16"/>
        </w:rPr>
        <w:t xml:space="preserve">’. 34 The </w:t>
      </w:r>
      <w:r w:rsidRPr="005F5DC1">
        <w:rPr>
          <w:rStyle w:val="StyleUnderline"/>
        </w:rPr>
        <w:t xml:space="preserve">underlying argument – </w:t>
      </w:r>
      <w:r w:rsidRPr="009245C3">
        <w:rPr>
          <w:rStyle w:val="StyleUnderline"/>
          <w:highlight w:val="green"/>
        </w:rPr>
        <w:t>that liberalism fails</w:t>
      </w:r>
      <w:r w:rsidRPr="005F5DC1">
        <w:rPr>
          <w:sz w:val="16"/>
        </w:rPr>
        <w:t xml:space="preserve"> at home to deal with the causes of societal disorder – </w:t>
      </w:r>
      <w:r w:rsidRPr="005F5DC1">
        <w:rPr>
          <w:rStyle w:val="StyleUnderline"/>
        </w:rPr>
        <w:t>implies</w:t>
      </w:r>
      <w:r w:rsidRPr="005F5DC1">
        <w:rPr>
          <w:sz w:val="16"/>
        </w:rPr>
        <w:t xml:space="preserve"> that global </w:t>
      </w:r>
      <w:r w:rsidRPr="005F5DC1">
        <w:rPr>
          <w:rStyle w:val="StyleUnderline"/>
        </w:rPr>
        <w:t>institutions premised on</w:t>
      </w:r>
      <w:r w:rsidRPr="005F5DC1">
        <w:rPr>
          <w:sz w:val="16"/>
        </w:rPr>
        <w:t xml:space="preserve"> Lockean </w:t>
      </w:r>
      <w:r w:rsidRPr="00472AA0">
        <w:rPr>
          <w:rStyle w:val="StyleUnderline"/>
        </w:rPr>
        <w:t>liberalism, such as the United Nations, might</w:t>
      </w:r>
      <w:r w:rsidRPr="005F5DC1">
        <w:rPr>
          <w:sz w:val="16"/>
        </w:rPr>
        <w:t xml:space="preserve"> also </w:t>
      </w:r>
      <w:r w:rsidRPr="0087043E">
        <w:rPr>
          <w:rStyle w:val="Emphasis"/>
        </w:rPr>
        <w:t>fare poorly</w:t>
      </w:r>
      <w:r w:rsidRPr="005F5DC1">
        <w:rPr>
          <w:rStyle w:val="StyleUnderline"/>
        </w:rPr>
        <w:t xml:space="preserve"> against </w:t>
      </w:r>
      <w:r w:rsidRPr="0087043E">
        <w:rPr>
          <w:rStyle w:val="Emphasis"/>
        </w:rPr>
        <w:t>transnational threats</w:t>
      </w:r>
      <w:r w:rsidRPr="005F5DC1">
        <w:rPr>
          <w:rStyle w:val="StyleUnderline"/>
        </w:rPr>
        <w:t xml:space="preserve"> and the effects of </w:t>
      </w:r>
      <w:r w:rsidRPr="0087043E">
        <w:rPr>
          <w:rStyle w:val="Emphasis"/>
        </w:rPr>
        <w:t>hyper-</w:t>
      </w:r>
      <w:proofErr w:type="spellStart"/>
      <w:r w:rsidRPr="0087043E">
        <w:rPr>
          <w:rStyle w:val="Emphasis"/>
        </w:rPr>
        <w:t>globalisation</w:t>
      </w:r>
      <w:proofErr w:type="spellEnd"/>
      <w:r w:rsidRPr="005F5DC1">
        <w:rPr>
          <w:rStyle w:val="StyleUnderline"/>
        </w:rPr>
        <w:t>, especially</w:t>
      </w:r>
      <w:r w:rsidRPr="005F5DC1">
        <w:rPr>
          <w:sz w:val="16"/>
        </w:rPr>
        <w:t xml:space="preserve"> the </w:t>
      </w:r>
      <w:r w:rsidRPr="005F5DC1">
        <w:rPr>
          <w:rStyle w:val="StyleUnderline"/>
        </w:rPr>
        <w:t>rapid movement of capital flows and people</w:t>
      </w:r>
      <w:r w:rsidRPr="005F5DC1">
        <w:rPr>
          <w:sz w:val="16"/>
        </w:rPr>
        <w:t xml:space="preserve">. </w:t>
      </w:r>
      <w:r w:rsidRPr="005F5DC1">
        <w:rPr>
          <w:rStyle w:val="StyleUnderline"/>
        </w:rPr>
        <w:t>If liberalism is falling</w:t>
      </w:r>
      <w:r w:rsidRPr="005F5DC1">
        <w:rPr>
          <w:sz w:val="16"/>
        </w:rPr>
        <w:t xml:space="preserve"> apart </w:t>
      </w:r>
      <w:r w:rsidRPr="005F5DC1">
        <w:rPr>
          <w:rStyle w:val="StyleUnderline"/>
        </w:rPr>
        <w:t xml:space="preserve">at home, the </w:t>
      </w:r>
      <w:r w:rsidRPr="0087043E">
        <w:rPr>
          <w:rStyle w:val="Emphasis"/>
        </w:rPr>
        <w:t>reasoning</w:t>
      </w:r>
      <w:r w:rsidRPr="005F5DC1">
        <w:rPr>
          <w:sz w:val="16"/>
        </w:rPr>
        <w:t xml:space="preserve"> also </w:t>
      </w:r>
      <w:r w:rsidRPr="005F5DC1">
        <w:rPr>
          <w:rStyle w:val="StyleUnderline"/>
        </w:rPr>
        <w:t xml:space="preserve">goes, then international institutions </w:t>
      </w:r>
      <w:r w:rsidRPr="0087043E">
        <w:rPr>
          <w:rStyle w:val="Emphasis"/>
        </w:rPr>
        <w:t>premised on its ethos</w:t>
      </w:r>
      <w:r w:rsidRPr="005F5DC1">
        <w:rPr>
          <w:rStyle w:val="StyleUnderline"/>
        </w:rPr>
        <w:t xml:space="preserve"> may </w:t>
      </w:r>
      <w:r w:rsidRPr="0087043E">
        <w:rPr>
          <w:rStyle w:val="Emphasis"/>
        </w:rPr>
        <w:t>no longer be fit</w:t>
      </w:r>
      <w:r w:rsidRPr="005F5DC1">
        <w:rPr>
          <w:rStyle w:val="StyleUnderline"/>
        </w:rPr>
        <w:t xml:space="preserve"> for purpose</w:t>
      </w:r>
      <w:r w:rsidRPr="005F5DC1">
        <w:rPr>
          <w:sz w:val="16"/>
        </w:rPr>
        <w:t xml:space="preserve">. </w:t>
      </w:r>
      <w:r w:rsidRPr="0087043E">
        <w:rPr>
          <w:rStyle w:val="Emphasis"/>
        </w:rPr>
        <w:t>Russia</w:t>
      </w:r>
      <w:r w:rsidRPr="005F5DC1">
        <w:rPr>
          <w:sz w:val="16"/>
        </w:rPr>
        <w:t xml:space="preserve"> </w:t>
      </w:r>
      <w:r w:rsidRPr="005F5DC1">
        <w:rPr>
          <w:rStyle w:val="StyleUnderline"/>
        </w:rPr>
        <w:t xml:space="preserve">and </w:t>
      </w:r>
      <w:r w:rsidRPr="0087043E">
        <w:rPr>
          <w:rStyle w:val="Emphasis"/>
        </w:rPr>
        <w:t>China</w:t>
      </w:r>
      <w:r w:rsidRPr="005F5DC1">
        <w:rPr>
          <w:rStyle w:val="StyleUnderline"/>
        </w:rPr>
        <w:t xml:space="preserve"> </w:t>
      </w:r>
      <w:r w:rsidRPr="009245C3">
        <w:rPr>
          <w:rStyle w:val="StyleUnderline"/>
          <w:highlight w:val="green"/>
        </w:rPr>
        <w:t>couple these</w:t>
      </w:r>
      <w:r w:rsidRPr="005F5DC1">
        <w:rPr>
          <w:rStyle w:val="StyleUnderline"/>
        </w:rPr>
        <w:t xml:space="preserve"> arguments </w:t>
      </w:r>
      <w:r w:rsidRPr="009245C3">
        <w:rPr>
          <w:rStyle w:val="StyleUnderline"/>
          <w:highlight w:val="green"/>
        </w:rPr>
        <w:t>with</w:t>
      </w:r>
      <w:r w:rsidRPr="005F5DC1">
        <w:rPr>
          <w:sz w:val="16"/>
        </w:rPr>
        <w:t xml:space="preserve"> </w:t>
      </w:r>
      <w:r w:rsidRPr="0087043E">
        <w:rPr>
          <w:rStyle w:val="Emphasis"/>
        </w:rPr>
        <w:t xml:space="preserve">covert </w:t>
      </w:r>
      <w:r w:rsidRPr="009245C3">
        <w:rPr>
          <w:rStyle w:val="Emphasis"/>
          <w:highlight w:val="green"/>
        </w:rPr>
        <w:t>efforts</w:t>
      </w:r>
      <w:r w:rsidRPr="009245C3">
        <w:rPr>
          <w:rStyle w:val="StyleUnderline"/>
          <w:highlight w:val="green"/>
        </w:rPr>
        <w:t xml:space="preserve"> to illustrate</w:t>
      </w:r>
      <w:r w:rsidRPr="0021545A">
        <w:rPr>
          <w:sz w:val="16"/>
        </w:rPr>
        <w:t xml:space="preserve"> the </w:t>
      </w:r>
      <w:r w:rsidRPr="009245C3">
        <w:rPr>
          <w:rStyle w:val="Emphasis"/>
          <w:highlight w:val="green"/>
        </w:rPr>
        <w:t>weaknesses</w:t>
      </w:r>
      <w:r w:rsidRPr="0021545A">
        <w:rPr>
          <w:rStyle w:val="StyleUnderline"/>
        </w:rPr>
        <w:t xml:space="preserve"> of liberal governments </w:t>
      </w:r>
      <w:r w:rsidRPr="009245C3">
        <w:rPr>
          <w:rStyle w:val="StyleUnderline"/>
          <w:highlight w:val="green"/>
        </w:rPr>
        <w:t xml:space="preserve">by </w:t>
      </w:r>
      <w:r w:rsidRPr="009245C3">
        <w:rPr>
          <w:rStyle w:val="Emphasis"/>
          <w:highlight w:val="green"/>
        </w:rPr>
        <w:t>means of</w:t>
      </w:r>
      <w:r w:rsidRPr="0021545A">
        <w:rPr>
          <w:rStyle w:val="StyleUnderline"/>
        </w:rPr>
        <w:t xml:space="preserve"> </w:t>
      </w:r>
      <w:r w:rsidRPr="009245C3">
        <w:rPr>
          <w:rStyle w:val="Emphasis"/>
          <w:highlight w:val="green"/>
        </w:rPr>
        <w:t>disinfo</w:t>
      </w:r>
      <w:r w:rsidRPr="0021545A">
        <w:rPr>
          <w:rStyle w:val="StyleUnderline"/>
        </w:rPr>
        <w:t>rmation</w:t>
      </w:r>
      <w:r w:rsidRPr="0021545A">
        <w:rPr>
          <w:sz w:val="16"/>
        </w:rPr>
        <w:t xml:space="preserve"> and election-hacking</w:t>
      </w:r>
      <w:r w:rsidRPr="005F5DC1">
        <w:rPr>
          <w:sz w:val="16"/>
        </w:rPr>
        <w:t xml:space="preserve">, as well as killing or imprisoning dissidents, </w:t>
      </w:r>
      <w:proofErr w:type="gramStart"/>
      <w:r w:rsidRPr="005F5DC1">
        <w:rPr>
          <w:sz w:val="16"/>
        </w:rPr>
        <w:t>spies</w:t>
      </w:r>
      <w:proofErr w:type="gramEnd"/>
      <w:r w:rsidRPr="005F5DC1">
        <w:rPr>
          <w:sz w:val="16"/>
        </w:rPr>
        <w:t xml:space="preserve"> and journalists. 35</w:t>
      </w:r>
    </w:p>
    <w:p w14:paraId="625E1D31" w14:textId="77777777" w:rsidR="00FD6A79" w:rsidRPr="005F5DC1" w:rsidRDefault="00FD6A79" w:rsidP="00FD6A79">
      <w:pPr>
        <w:rPr>
          <w:sz w:val="16"/>
        </w:rPr>
      </w:pPr>
      <w:r w:rsidRPr="005F5DC1">
        <w:rPr>
          <w:sz w:val="16"/>
        </w:rPr>
        <w:t xml:space="preserve">The call for a return to respecting sovereignty norms, a fairer multipolar </w:t>
      </w:r>
      <w:proofErr w:type="gramStart"/>
      <w:r w:rsidRPr="005F5DC1">
        <w:rPr>
          <w:sz w:val="16"/>
        </w:rPr>
        <w:t>order</w:t>
      </w:r>
      <w:proofErr w:type="gramEnd"/>
      <w:r w:rsidRPr="005F5DC1">
        <w:rPr>
          <w:sz w:val="16"/>
        </w:rPr>
        <w:t xml:space="preserve"> and a rejection of liberalism as an </w:t>
      </w:r>
      <w:proofErr w:type="spellStart"/>
      <w:r w:rsidRPr="005F5DC1">
        <w:rPr>
          <w:sz w:val="16"/>
        </w:rPr>
        <w:t>organising</w:t>
      </w:r>
      <w:proofErr w:type="spellEnd"/>
      <w:r w:rsidRPr="005F5DC1">
        <w:rPr>
          <w:sz w:val="16"/>
        </w:rPr>
        <w:t xml:space="preserve"> principle in politics constitutes an attack on what John Mearsheimer has described as the ‘thick’ version of the liberal-international order. 36 This version, in operation from 1990 to 2019, involved a bipartisan effort to transform the order from one constrained by the boundaries of state sovereignty into something more ambitious and progressive. 37 One result was that respect for democracy and human rights became a condition of entry for many institutions of the liberal order. The West, under American leadership, wanted to spread liberal democracy around the world and to recast the order itself as truly international, based on a normative consensus in support of human rights and the responsibility of states to adhere to specific standards of liberal political and economic governance. 38</w:t>
      </w:r>
    </w:p>
    <w:p w14:paraId="4F92DDDB" w14:textId="77777777" w:rsidR="00FD6A79" w:rsidRPr="005F5DC1" w:rsidRDefault="00FD6A79" w:rsidP="00FD6A79">
      <w:pPr>
        <w:rPr>
          <w:sz w:val="16"/>
        </w:rPr>
      </w:pPr>
      <w:r w:rsidRPr="005F5DC1">
        <w:rPr>
          <w:sz w:val="16"/>
        </w:rPr>
        <w:t xml:space="preserve">It is this thick version of </w:t>
      </w:r>
      <w:r w:rsidRPr="005F5DC1">
        <w:rPr>
          <w:rStyle w:val="StyleUnderline"/>
        </w:rPr>
        <w:t>the liberal order</w:t>
      </w:r>
      <w:r w:rsidRPr="005F5DC1">
        <w:rPr>
          <w:sz w:val="16"/>
        </w:rPr>
        <w:t xml:space="preserve"> that </w:t>
      </w:r>
      <w:r w:rsidRPr="0021545A">
        <w:rPr>
          <w:rStyle w:val="Emphasis"/>
        </w:rPr>
        <w:t>China</w:t>
      </w:r>
      <w:r w:rsidRPr="005F5DC1">
        <w:rPr>
          <w:rStyle w:val="StyleUnderline"/>
        </w:rPr>
        <w:t xml:space="preserve"> and </w:t>
      </w:r>
      <w:r w:rsidRPr="0021545A">
        <w:rPr>
          <w:rStyle w:val="Emphasis"/>
        </w:rPr>
        <w:t>Russia</w:t>
      </w:r>
      <w:r w:rsidRPr="005F5DC1">
        <w:rPr>
          <w:rStyle w:val="StyleUnderline"/>
        </w:rPr>
        <w:t xml:space="preserve"> reject and seek to replace</w:t>
      </w:r>
      <w:r w:rsidRPr="005F5DC1">
        <w:rPr>
          <w:sz w:val="16"/>
        </w:rPr>
        <w:t xml:space="preserve">. Beyond that, </w:t>
      </w:r>
      <w:r w:rsidRPr="005F5DC1">
        <w:rPr>
          <w:rStyle w:val="StyleUnderline"/>
        </w:rPr>
        <w:t xml:space="preserve">their arguments </w:t>
      </w:r>
      <w:r w:rsidRPr="0021545A">
        <w:rPr>
          <w:rStyle w:val="Emphasis"/>
        </w:rPr>
        <w:t>articulate an alternative order</w:t>
      </w:r>
      <w:r w:rsidRPr="005F5DC1">
        <w:rPr>
          <w:sz w:val="16"/>
        </w:rPr>
        <w:t xml:space="preserve"> </w:t>
      </w:r>
      <w:proofErr w:type="spellStart"/>
      <w:r w:rsidRPr="005F5DC1">
        <w:rPr>
          <w:sz w:val="16"/>
        </w:rPr>
        <w:t>favourable</w:t>
      </w:r>
      <w:proofErr w:type="spellEnd"/>
      <w:r w:rsidRPr="005F5DC1">
        <w:rPr>
          <w:sz w:val="16"/>
        </w:rPr>
        <w:t xml:space="preserve"> to their interests and established by instilling illiberal values in governments around the world. The </w:t>
      </w:r>
      <w:r w:rsidRPr="005F5DC1">
        <w:rPr>
          <w:rStyle w:val="StyleUnderline"/>
        </w:rPr>
        <w:t xml:space="preserve">quid pro quo is the </w:t>
      </w:r>
      <w:r w:rsidRPr="0021545A">
        <w:rPr>
          <w:rStyle w:val="Emphasis"/>
        </w:rPr>
        <w:t>expansion of</w:t>
      </w:r>
      <w:r w:rsidRPr="005F5DC1">
        <w:rPr>
          <w:sz w:val="16"/>
        </w:rPr>
        <w:t xml:space="preserve"> their </w:t>
      </w:r>
      <w:r w:rsidRPr="0021545A">
        <w:rPr>
          <w:rStyle w:val="Emphasis"/>
        </w:rPr>
        <w:t>freedom</w:t>
      </w:r>
      <w:r w:rsidRPr="005F5DC1">
        <w:rPr>
          <w:rStyle w:val="StyleUnderline"/>
        </w:rPr>
        <w:t xml:space="preserve"> of action for</w:t>
      </w:r>
      <w:r w:rsidRPr="005F5DC1">
        <w:rPr>
          <w:sz w:val="16"/>
        </w:rPr>
        <w:t xml:space="preserve"> stronger norms against intervention and in </w:t>
      </w:r>
      <w:r w:rsidRPr="005F5DC1">
        <w:rPr>
          <w:rStyle w:val="StyleUnderline"/>
        </w:rPr>
        <w:t>support of repressing domestic enemies</w:t>
      </w:r>
      <w:r w:rsidRPr="005F5DC1">
        <w:rPr>
          <w:sz w:val="16"/>
        </w:rPr>
        <w:t xml:space="preserve">. </w:t>
      </w:r>
      <w:r w:rsidRPr="005F5DC1">
        <w:rPr>
          <w:rStyle w:val="StyleUnderline"/>
        </w:rPr>
        <w:t xml:space="preserve">This </w:t>
      </w:r>
      <w:r w:rsidRPr="0021545A">
        <w:rPr>
          <w:rStyle w:val="Emphasis"/>
        </w:rPr>
        <w:t>deal is attractive</w:t>
      </w:r>
      <w:r w:rsidRPr="0021545A">
        <w:rPr>
          <w:rStyle w:val="StyleUnderline"/>
        </w:rPr>
        <w:t xml:space="preserve"> to governments</w:t>
      </w:r>
      <w:r w:rsidRPr="005F5DC1">
        <w:rPr>
          <w:rStyle w:val="StyleUnderline"/>
        </w:rPr>
        <w:t xml:space="preserve"> </w:t>
      </w:r>
      <w:r w:rsidRPr="0021545A">
        <w:rPr>
          <w:rStyle w:val="Emphasis"/>
        </w:rPr>
        <w:t>nervous</w:t>
      </w:r>
      <w:r w:rsidRPr="005F5DC1">
        <w:rPr>
          <w:rStyle w:val="StyleUnderline"/>
        </w:rPr>
        <w:t xml:space="preserve"> about</w:t>
      </w:r>
      <w:r w:rsidRPr="005F5DC1">
        <w:rPr>
          <w:sz w:val="16"/>
        </w:rPr>
        <w:t xml:space="preserve"> unchecked </w:t>
      </w:r>
      <w:r w:rsidRPr="005F5DC1">
        <w:rPr>
          <w:rStyle w:val="StyleUnderline"/>
        </w:rPr>
        <w:t>America</w:t>
      </w:r>
      <w:r w:rsidRPr="005F5DC1">
        <w:rPr>
          <w:sz w:val="16"/>
        </w:rPr>
        <w:t>n power and alarmed about the degree to which successive US administrations have swept international law aside and forcibly overthrown governments. The reassertion of the right of non-interference would end what is perceived as the United States’ exclusive prerogative, as the presumptively ‘indispensable power’, to undertake humanitarian intervention, regime change and other selective uses of force.</w:t>
      </w:r>
    </w:p>
    <w:p w14:paraId="5055FA77" w14:textId="77777777" w:rsidR="00FD6A79" w:rsidRPr="00EE1B6D" w:rsidRDefault="00FD6A79" w:rsidP="00FD6A79">
      <w:pPr>
        <w:rPr>
          <w:sz w:val="16"/>
        </w:rPr>
      </w:pPr>
      <w:r w:rsidRPr="005F5DC1">
        <w:rPr>
          <w:sz w:val="16"/>
        </w:rPr>
        <w:t xml:space="preserve">With the US restrained, </w:t>
      </w:r>
      <w:r w:rsidRPr="005F5DC1">
        <w:rPr>
          <w:rStyle w:val="StyleUnderline"/>
        </w:rPr>
        <w:t>Russia and China would enjoy</w:t>
      </w:r>
      <w:r w:rsidRPr="005F5DC1">
        <w:rPr>
          <w:sz w:val="16"/>
        </w:rPr>
        <w:t xml:space="preserve"> a </w:t>
      </w:r>
      <w:r w:rsidRPr="0021545A">
        <w:rPr>
          <w:rStyle w:val="Emphasis"/>
        </w:rPr>
        <w:t>permissive environment</w:t>
      </w:r>
      <w:r w:rsidRPr="005F5DC1">
        <w:rPr>
          <w:rStyle w:val="StyleUnderline"/>
        </w:rPr>
        <w:t xml:space="preserve"> for</w:t>
      </w:r>
      <w:r w:rsidRPr="005F5DC1">
        <w:rPr>
          <w:sz w:val="16"/>
        </w:rPr>
        <w:t xml:space="preserve"> </w:t>
      </w:r>
      <w:r w:rsidRPr="0021545A">
        <w:rPr>
          <w:rStyle w:val="Emphasis"/>
        </w:rPr>
        <w:t>establishing informal hierarchies</w:t>
      </w:r>
      <w:r w:rsidRPr="005F5DC1">
        <w:rPr>
          <w:rStyle w:val="StyleUnderline"/>
        </w:rPr>
        <w:t xml:space="preserve"> in</w:t>
      </w:r>
      <w:r w:rsidRPr="005F5DC1">
        <w:rPr>
          <w:sz w:val="16"/>
        </w:rPr>
        <w:t xml:space="preserve"> their </w:t>
      </w:r>
      <w:r w:rsidRPr="005F5DC1">
        <w:rPr>
          <w:rStyle w:val="StyleUnderline"/>
        </w:rPr>
        <w:t>immediate regions and extending</w:t>
      </w:r>
      <w:r w:rsidRPr="005F5DC1">
        <w:rPr>
          <w:sz w:val="16"/>
        </w:rPr>
        <w:t xml:space="preserve"> their </w:t>
      </w:r>
      <w:r w:rsidRPr="005F5DC1">
        <w:rPr>
          <w:rStyle w:val="StyleUnderline"/>
        </w:rPr>
        <w:lastRenderedPageBreak/>
        <w:t>influence</w:t>
      </w:r>
      <w:r w:rsidRPr="005F5DC1">
        <w:rPr>
          <w:sz w:val="16"/>
        </w:rPr>
        <w:t xml:space="preserve"> </w:t>
      </w:r>
      <w:r w:rsidRPr="005F5DC1">
        <w:rPr>
          <w:rStyle w:val="StyleUnderline"/>
        </w:rPr>
        <w:t>outward through illiberal means</w:t>
      </w:r>
      <w:r w:rsidRPr="005F5DC1">
        <w:rPr>
          <w:sz w:val="16"/>
        </w:rPr>
        <w:t xml:space="preserve">. 39 Consistent with their preferences for a neo-Westphalian conception of sovereignty, inter-state war of the old kind – declared, formal and conducted by </w:t>
      </w:r>
      <w:proofErr w:type="spellStart"/>
      <w:r w:rsidRPr="005F5DC1">
        <w:rPr>
          <w:sz w:val="16"/>
        </w:rPr>
        <w:t>recognised</w:t>
      </w:r>
      <w:proofErr w:type="spellEnd"/>
      <w:r w:rsidRPr="005F5DC1">
        <w:rPr>
          <w:sz w:val="16"/>
        </w:rPr>
        <w:t xml:space="preserve"> armies – and overt regime change would be rare. But beneath those thresholds, </w:t>
      </w:r>
      <w:r w:rsidRPr="00EE1B6D">
        <w:rPr>
          <w:rStyle w:val="Emphasis"/>
        </w:rPr>
        <w:t>Russia</w:t>
      </w:r>
      <w:r w:rsidRPr="00EE1B6D">
        <w:rPr>
          <w:rStyle w:val="StyleUnderline"/>
        </w:rPr>
        <w:t xml:space="preserve"> and </w:t>
      </w:r>
      <w:r w:rsidRPr="00EE1B6D">
        <w:rPr>
          <w:rStyle w:val="Emphasis"/>
        </w:rPr>
        <w:t>China</w:t>
      </w:r>
      <w:r w:rsidRPr="00EE1B6D">
        <w:rPr>
          <w:rStyle w:val="StyleUnderline"/>
        </w:rPr>
        <w:t xml:space="preserve"> would be free to </w:t>
      </w:r>
      <w:r w:rsidRPr="00EE1B6D">
        <w:rPr>
          <w:rStyle w:val="Emphasis"/>
        </w:rPr>
        <w:t>play dirty</w:t>
      </w:r>
      <w:r w:rsidRPr="00EE1B6D">
        <w:rPr>
          <w:rStyle w:val="StyleUnderline"/>
        </w:rPr>
        <w:t xml:space="preserve"> and</w:t>
      </w:r>
      <w:r w:rsidRPr="00EE1B6D">
        <w:rPr>
          <w:sz w:val="16"/>
        </w:rPr>
        <w:t xml:space="preserve"> to </w:t>
      </w:r>
      <w:r w:rsidRPr="00EE1B6D">
        <w:rPr>
          <w:rStyle w:val="StyleUnderline"/>
        </w:rPr>
        <w:t>extend</w:t>
      </w:r>
      <w:r w:rsidRPr="00EE1B6D">
        <w:rPr>
          <w:sz w:val="16"/>
        </w:rPr>
        <w:t xml:space="preserve"> their </w:t>
      </w:r>
      <w:r w:rsidRPr="00EE1B6D">
        <w:rPr>
          <w:rStyle w:val="StyleUnderline"/>
        </w:rPr>
        <w:t xml:space="preserve">influence by </w:t>
      </w:r>
      <w:r w:rsidRPr="00EE1B6D">
        <w:rPr>
          <w:rStyle w:val="Emphasis"/>
        </w:rPr>
        <w:t>penetrating</w:t>
      </w:r>
      <w:r w:rsidRPr="00EE1B6D">
        <w:rPr>
          <w:rStyle w:val="StyleUnderline"/>
        </w:rPr>
        <w:t xml:space="preserve">, </w:t>
      </w:r>
      <w:proofErr w:type="gramStart"/>
      <w:r w:rsidRPr="00EE1B6D">
        <w:rPr>
          <w:rStyle w:val="Emphasis"/>
        </w:rPr>
        <w:t>influencing</w:t>
      </w:r>
      <w:proofErr w:type="gramEnd"/>
      <w:r w:rsidRPr="00EE1B6D">
        <w:rPr>
          <w:rStyle w:val="StyleUnderline"/>
        </w:rPr>
        <w:t xml:space="preserve"> and </w:t>
      </w:r>
      <w:r w:rsidRPr="00EE1B6D">
        <w:rPr>
          <w:rStyle w:val="Emphasis"/>
        </w:rPr>
        <w:t>weakening</w:t>
      </w:r>
      <w:r w:rsidRPr="00EE1B6D">
        <w:rPr>
          <w:sz w:val="16"/>
        </w:rPr>
        <w:t xml:space="preserve"> the </w:t>
      </w:r>
      <w:r w:rsidRPr="00EE1B6D">
        <w:rPr>
          <w:rStyle w:val="Emphasis"/>
        </w:rPr>
        <w:t>political</w:t>
      </w:r>
      <w:r w:rsidRPr="00EE1B6D">
        <w:rPr>
          <w:rStyle w:val="StyleUnderline"/>
        </w:rPr>
        <w:t xml:space="preserve"> </w:t>
      </w:r>
      <w:r w:rsidRPr="00EE1B6D">
        <w:rPr>
          <w:rStyle w:val="Emphasis"/>
        </w:rPr>
        <w:t>systems</w:t>
      </w:r>
      <w:r w:rsidRPr="00EE1B6D">
        <w:rPr>
          <w:rStyle w:val="StyleUnderline"/>
        </w:rPr>
        <w:t xml:space="preserve"> of other governments through </w:t>
      </w:r>
      <w:r w:rsidRPr="00EE1B6D">
        <w:rPr>
          <w:rStyle w:val="Emphasis"/>
        </w:rPr>
        <w:t>subversion</w:t>
      </w:r>
      <w:r w:rsidRPr="00EE1B6D">
        <w:rPr>
          <w:rStyle w:val="StyleUnderline"/>
        </w:rPr>
        <w:t xml:space="preserve">, </w:t>
      </w:r>
      <w:r w:rsidRPr="00EE1B6D">
        <w:rPr>
          <w:rStyle w:val="Emphasis"/>
        </w:rPr>
        <w:t>disinformation</w:t>
      </w:r>
      <w:r w:rsidRPr="00EE1B6D">
        <w:rPr>
          <w:rStyle w:val="StyleUnderline"/>
        </w:rPr>
        <w:t xml:space="preserve">, </w:t>
      </w:r>
      <w:r w:rsidRPr="00EE1B6D">
        <w:rPr>
          <w:rStyle w:val="Emphasis"/>
        </w:rPr>
        <w:t>corruption</w:t>
      </w:r>
      <w:r w:rsidRPr="00EE1B6D">
        <w:rPr>
          <w:rStyle w:val="StyleUnderline"/>
        </w:rPr>
        <w:t xml:space="preserve"> and </w:t>
      </w:r>
      <w:r w:rsidRPr="00EE1B6D">
        <w:rPr>
          <w:rStyle w:val="Emphasis"/>
        </w:rPr>
        <w:t>hacking</w:t>
      </w:r>
      <w:r w:rsidRPr="00EE1B6D">
        <w:rPr>
          <w:sz w:val="16"/>
        </w:rPr>
        <w:t xml:space="preserve">. </w:t>
      </w:r>
      <w:r w:rsidRPr="00EE1B6D">
        <w:rPr>
          <w:rStyle w:val="StyleUnderline"/>
        </w:rPr>
        <w:t>What will</w:t>
      </w:r>
      <w:r w:rsidRPr="00EE1B6D">
        <w:rPr>
          <w:sz w:val="16"/>
        </w:rPr>
        <w:t xml:space="preserve"> </w:t>
      </w:r>
      <w:r w:rsidRPr="00EE1B6D">
        <w:rPr>
          <w:rStyle w:val="StyleUnderline"/>
        </w:rPr>
        <w:t>change is not the tactics</w:t>
      </w:r>
      <w:r w:rsidRPr="00EE1B6D">
        <w:rPr>
          <w:sz w:val="16"/>
        </w:rPr>
        <w:t xml:space="preserve"> – these are not new – </w:t>
      </w:r>
      <w:r w:rsidRPr="00EE1B6D">
        <w:rPr>
          <w:rStyle w:val="StyleUnderline"/>
        </w:rPr>
        <w:t>but</w:t>
      </w:r>
      <w:r w:rsidRPr="00EE1B6D">
        <w:rPr>
          <w:sz w:val="16"/>
        </w:rPr>
        <w:t xml:space="preserve"> rather </w:t>
      </w:r>
      <w:r w:rsidRPr="00EE1B6D">
        <w:rPr>
          <w:rStyle w:val="StyleUnderline"/>
        </w:rPr>
        <w:t>their scope and</w:t>
      </w:r>
      <w:r w:rsidRPr="00EE1B6D">
        <w:rPr>
          <w:sz w:val="16"/>
        </w:rPr>
        <w:t xml:space="preserve"> the </w:t>
      </w:r>
      <w:r w:rsidRPr="00EE1B6D">
        <w:rPr>
          <w:rStyle w:val="StyleUnderline"/>
        </w:rPr>
        <w:t>frequency</w:t>
      </w:r>
      <w:r w:rsidRPr="00EE1B6D">
        <w:rPr>
          <w:sz w:val="16"/>
        </w:rPr>
        <w:t xml:space="preserve"> </w:t>
      </w:r>
      <w:r w:rsidRPr="00EE1B6D">
        <w:rPr>
          <w:rStyle w:val="StyleUnderline"/>
        </w:rPr>
        <w:t>of their use, particularly against</w:t>
      </w:r>
      <w:r w:rsidRPr="00EE1B6D">
        <w:rPr>
          <w:sz w:val="16"/>
        </w:rPr>
        <w:t xml:space="preserve"> the </w:t>
      </w:r>
      <w:r w:rsidRPr="00EE1B6D">
        <w:rPr>
          <w:rStyle w:val="Emphasis"/>
        </w:rPr>
        <w:t>remaining</w:t>
      </w:r>
      <w:r w:rsidRPr="00EE1B6D">
        <w:rPr>
          <w:rStyle w:val="StyleUnderline"/>
        </w:rPr>
        <w:t xml:space="preserve"> liberal democracies and liberal institutions, as both Russia and China </w:t>
      </w:r>
      <w:r w:rsidRPr="00EE1B6D">
        <w:rPr>
          <w:rStyle w:val="Emphasis"/>
        </w:rPr>
        <w:t>reassert</w:t>
      </w:r>
      <w:r w:rsidRPr="00EE1B6D">
        <w:rPr>
          <w:sz w:val="16"/>
        </w:rPr>
        <w:t xml:space="preserve"> their </w:t>
      </w:r>
      <w:r w:rsidRPr="00EE1B6D">
        <w:rPr>
          <w:rStyle w:val="StyleUnderline"/>
        </w:rPr>
        <w:t>regional dominance and probe</w:t>
      </w:r>
      <w:r w:rsidRPr="00EE1B6D">
        <w:rPr>
          <w:sz w:val="16"/>
        </w:rPr>
        <w:t xml:space="preserve"> the </w:t>
      </w:r>
      <w:r w:rsidRPr="00EE1B6D">
        <w:rPr>
          <w:rStyle w:val="Emphasis"/>
        </w:rPr>
        <w:t>limits</w:t>
      </w:r>
      <w:r w:rsidRPr="00EE1B6D">
        <w:rPr>
          <w:rStyle w:val="StyleUnderline"/>
        </w:rPr>
        <w:t xml:space="preserve"> of their geopolitical reach</w:t>
      </w:r>
      <w:r w:rsidRPr="00EE1B6D">
        <w:rPr>
          <w:sz w:val="16"/>
        </w:rPr>
        <w:t>.</w:t>
      </w:r>
    </w:p>
    <w:p w14:paraId="0D769441" w14:textId="77777777" w:rsidR="00FD6A79" w:rsidRPr="005F5DC1" w:rsidRDefault="00FD6A79" w:rsidP="00FD6A79">
      <w:pPr>
        <w:rPr>
          <w:sz w:val="16"/>
        </w:rPr>
      </w:pPr>
      <w:r w:rsidRPr="00EE1B6D">
        <w:rPr>
          <w:sz w:val="16"/>
        </w:rPr>
        <w:t xml:space="preserve">In this illiberal order, the contest for influence would become particularly bitter with respect to the character of institutions, with the traditional ones of the liberal order coming under the greatest pressure. As the examples of the Shanghai Cooperation </w:t>
      </w:r>
      <w:proofErr w:type="spellStart"/>
      <w:r w:rsidRPr="00EE1B6D">
        <w:rPr>
          <w:sz w:val="16"/>
        </w:rPr>
        <w:t>Organisation</w:t>
      </w:r>
      <w:proofErr w:type="spellEnd"/>
      <w:r w:rsidRPr="00EE1B6D">
        <w:rPr>
          <w:sz w:val="16"/>
        </w:rPr>
        <w:t>, the Asian Development Bank and the</w:t>
      </w:r>
      <w:r w:rsidRPr="005F5DC1">
        <w:rPr>
          <w:sz w:val="16"/>
        </w:rPr>
        <w:t xml:space="preserve"> Asian Infrastructure Investment Bank show, China and Russia are developing these regional institutions alongside existing US-led ones </w:t>
      </w:r>
      <w:proofErr w:type="gramStart"/>
      <w:r w:rsidRPr="005F5DC1">
        <w:rPr>
          <w:sz w:val="16"/>
        </w:rPr>
        <w:t>in order to</w:t>
      </w:r>
      <w:proofErr w:type="gramEnd"/>
      <w:r w:rsidRPr="005F5DC1">
        <w:rPr>
          <w:sz w:val="16"/>
        </w:rPr>
        <w:t xml:space="preserve"> weaken them and enmesh other countries in a deeper economic relationship with Moscow and Beijing. The idea is to afford these countries greater access to capital while limiting their freedom to seek other trading partners. By way of China’s Belt and Road Initiative, development would be advanced through preferential deals, but with multiple choke points built in to give China leverage against participants that might later object to their terms. These institutions weaken US leverage and the patronage networks that left many governments in the developing world beholden to Washington. 40 Within traditional institutions of the liberal order, such as the World Trade Organization and the WHO, Russia and China employ coalitions of illiberal states to stymie US initiatives, particularly </w:t>
      </w:r>
      <w:proofErr w:type="gramStart"/>
      <w:r w:rsidRPr="005F5DC1">
        <w:rPr>
          <w:sz w:val="16"/>
        </w:rPr>
        <w:t>in the area of</w:t>
      </w:r>
      <w:proofErr w:type="gramEnd"/>
      <w:r w:rsidRPr="005F5DC1">
        <w:rPr>
          <w:sz w:val="16"/>
        </w:rPr>
        <w:t xml:space="preserve"> human rights. Witness the </w:t>
      </w:r>
      <w:proofErr w:type="spellStart"/>
      <w:r w:rsidRPr="005F5DC1">
        <w:rPr>
          <w:sz w:val="16"/>
        </w:rPr>
        <w:t>duelling</w:t>
      </w:r>
      <w:proofErr w:type="spellEnd"/>
      <w:r w:rsidRPr="005F5DC1">
        <w:rPr>
          <w:sz w:val="16"/>
        </w:rPr>
        <w:t xml:space="preserve"> letters sent in 2019 to the UN Human Rights Council over China’s detention </w:t>
      </w:r>
      <w:proofErr w:type="spellStart"/>
      <w:r w:rsidRPr="005F5DC1">
        <w:rPr>
          <w:sz w:val="16"/>
        </w:rPr>
        <w:t>programme</w:t>
      </w:r>
      <w:proofErr w:type="spellEnd"/>
      <w:r w:rsidRPr="005F5DC1">
        <w:rPr>
          <w:sz w:val="16"/>
        </w:rPr>
        <w:t xml:space="preserve"> in Xinjiang: 22 liberal democracies (excluding the US) signed a condemnatory letter, while 37 authoritarian and illiberal states signed a supportive one. 41 Russia, China and their supporters will continue to mount other efforts to change the character of these </w:t>
      </w:r>
      <w:proofErr w:type="spellStart"/>
      <w:r w:rsidRPr="005F5DC1">
        <w:rPr>
          <w:sz w:val="16"/>
        </w:rPr>
        <w:t>organisations</w:t>
      </w:r>
      <w:proofErr w:type="spellEnd"/>
      <w:r w:rsidRPr="005F5DC1">
        <w:rPr>
          <w:sz w:val="16"/>
        </w:rPr>
        <w:t>, such as changing vote allocations and influencing committee appointments.</w:t>
      </w:r>
    </w:p>
    <w:p w14:paraId="1922401B" w14:textId="77777777" w:rsidR="00FD6A79" w:rsidRPr="005F5DC1" w:rsidRDefault="00FD6A79" w:rsidP="00FD6A79">
      <w:pPr>
        <w:rPr>
          <w:sz w:val="16"/>
        </w:rPr>
      </w:pPr>
      <w:r w:rsidRPr="005F5DC1">
        <w:rPr>
          <w:rStyle w:val="StyleUnderline"/>
        </w:rPr>
        <w:t>Accompanying</w:t>
      </w:r>
      <w:r w:rsidRPr="005F5DC1">
        <w:rPr>
          <w:sz w:val="16"/>
        </w:rPr>
        <w:t xml:space="preserve"> the </w:t>
      </w:r>
      <w:r w:rsidRPr="005F5DC1">
        <w:rPr>
          <w:rStyle w:val="StyleUnderline"/>
        </w:rPr>
        <w:t xml:space="preserve">shift to an </w:t>
      </w:r>
      <w:r w:rsidRPr="0021545A">
        <w:rPr>
          <w:rStyle w:val="Emphasis"/>
        </w:rPr>
        <w:t>illiberal ord</w:t>
      </w:r>
      <w:r w:rsidRPr="005F5DC1">
        <w:rPr>
          <w:rStyle w:val="StyleUnderline"/>
        </w:rPr>
        <w:t>er will be</w:t>
      </w:r>
      <w:r w:rsidRPr="005F5DC1">
        <w:rPr>
          <w:sz w:val="16"/>
        </w:rPr>
        <w:t xml:space="preserve"> the </w:t>
      </w:r>
      <w:r w:rsidRPr="005F5DC1">
        <w:rPr>
          <w:rStyle w:val="StyleUnderline"/>
        </w:rPr>
        <w:t xml:space="preserve">worldwide </w:t>
      </w:r>
      <w:r w:rsidRPr="0021545A">
        <w:rPr>
          <w:rStyle w:val="Emphasis"/>
        </w:rPr>
        <w:t>diffusion of illiberal values</w:t>
      </w:r>
      <w:r w:rsidRPr="005F5DC1">
        <w:rPr>
          <w:sz w:val="16"/>
        </w:rPr>
        <w:t xml:space="preserve">. </w:t>
      </w:r>
      <w:r w:rsidRPr="005F5DC1">
        <w:rPr>
          <w:rStyle w:val="StyleUnderline"/>
        </w:rPr>
        <w:t>Freed from</w:t>
      </w:r>
      <w:r w:rsidRPr="005F5DC1">
        <w:rPr>
          <w:sz w:val="16"/>
        </w:rPr>
        <w:t xml:space="preserve"> respect for </w:t>
      </w:r>
      <w:r w:rsidRPr="005F5DC1">
        <w:rPr>
          <w:rStyle w:val="StyleUnderline"/>
        </w:rPr>
        <w:t>democracy and human rights as a precondition of joining</w:t>
      </w:r>
      <w:r w:rsidRPr="005F5DC1">
        <w:rPr>
          <w:sz w:val="16"/>
        </w:rPr>
        <w:t xml:space="preserve"> </w:t>
      </w:r>
      <w:r w:rsidRPr="005F5DC1">
        <w:rPr>
          <w:rStyle w:val="StyleUnderline"/>
        </w:rPr>
        <w:t xml:space="preserve">and benefiting from global institutions, other </w:t>
      </w:r>
      <w:r w:rsidRPr="009245C3">
        <w:rPr>
          <w:rStyle w:val="StyleUnderline"/>
          <w:highlight w:val="green"/>
        </w:rPr>
        <w:t>states</w:t>
      </w:r>
      <w:r w:rsidRPr="005F5DC1">
        <w:rPr>
          <w:sz w:val="16"/>
        </w:rPr>
        <w:t xml:space="preserve"> could </w:t>
      </w:r>
      <w:r w:rsidRPr="0021545A">
        <w:rPr>
          <w:rStyle w:val="Emphasis"/>
        </w:rPr>
        <w:t>indulge</w:t>
      </w:r>
      <w:r w:rsidRPr="005F5DC1">
        <w:rPr>
          <w:rStyle w:val="StyleUnderline"/>
        </w:rPr>
        <w:t xml:space="preserve"> in illiberal governance</w:t>
      </w:r>
      <w:r w:rsidRPr="005F5DC1">
        <w:rPr>
          <w:sz w:val="16"/>
        </w:rPr>
        <w:t xml:space="preserve"> at home, </w:t>
      </w:r>
      <w:r w:rsidRPr="009245C3">
        <w:rPr>
          <w:rStyle w:val="StyleUnderline"/>
          <w:highlight w:val="green"/>
        </w:rPr>
        <w:t>crack</w:t>
      </w:r>
      <w:r w:rsidRPr="005F5DC1">
        <w:rPr>
          <w:rStyle w:val="StyleUnderline"/>
        </w:rPr>
        <w:t xml:space="preserve">ing </w:t>
      </w:r>
      <w:r w:rsidRPr="009245C3">
        <w:rPr>
          <w:rStyle w:val="StyleUnderline"/>
          <w:highlight w:val="green"/>
        </w:rPr>
        <w:t>down</w:t>
      </w:r>
      <w:r w:rsidRPr="005F5DC1">
        <w:rPr>
          <w:rStyle w:val="StyleUnderline"/>
        </w:rPr>
        <w:t xml:space="preserve"> on </w:t>
      </w:r>
      <w:r w:rsidRPr="0021545A">
        <w:rPr>
          <w:rStyle w:val="Emphasis"/>
        </w:rPr>
        <w:t>dissidents</w:t>
      </w:r>
      <w:r w:rsidRPr="005F5DC1">
        <w:rPr>
          <w:rStyle w:val="StyleUnderline"/>
        </w:rPr>
        <w:t xml:space="preserve">, rigging </w:t>
      </w:r>
      <w:r w:rsidRPr="0021545A">
        <w:rPr>
          <w:rStyle w:val="Emphasis"/>
        </w:rPr>
        <w:t>elections</w:t>
      </w:r>
      <w:r w:rsidRPr="005F5DC1">
        <w:rPr>
          <w:rStyle w:val="StyleUnderline"/>
        </w:rPr>
        <w:t xml:space="preserve"> </w:t>
      </w:r>
      <w:r w:rsidRPr="009245C3">
        <w:rPr>
          <w:rStyle w:val="StyleUnderline"/>
          <w:highlight w:val="green"/>
        </w:rPr>
        <w:t>and persecut</w:t>
      </w:r>
      <w:r w:rsidRPr="005F5DC1">
        <w:rPr>
          <w:rStyle w:val="StyleUnderline"/>
        </w:rPr>
        <w:t xml:space="preserve">ing </w:t>
      </w:r>
      <w:r w:rsidRPr="009245C3">
        <w:rPr>
          <w:rStyle w:val="Emphasis"/>
          <w:highlight w:val="green"/>
        </w:rPr>
        <w:t>minorities</w:t>
      </w:r>
      <w:r w:rsidRPr="005F5DC1">
        <w:rPr>
          <w:rStyle w:val="StyleUnderline"/>
        </w:rPr>
        <w:t>, all</w:t>
      </w:r>
      <w:r w:rsidRPr="005F5DC1">
        <w:rPr>
          <w:sz w:val="16"/>
        </w:rPr>
        <w:t xml:space="preserve"> </w:t>
      </w:r>
      <w:r w:rsidRPr="005F5DC1">
        <w:rPr>
          <w:rStyle w:val="StyleUnderline"/>
        </w:rPr>
        <w:t xml:space="preserve">under the </w:t>
      </w:r>
      <w:r w:rsidRPr="0021545A">
        <w:rPr>
          <w:rStyle w:val="Emphasis"/>
        </w:rPr>
        <w:t>guise</w:t>
      </w:r>
      <w:r w:rsidRPr="005F5DC1">
        <w:rPr>
          <w:rStyle w:val="StyleUnderline"/>
        </w:rPr>
        <w:t xml:space="preserve"> of protecting sovereignty</w:t>
      </w:r>
      <w:r w:rsidRPr="005F5DC1">
        <w:rPr>
          <w:sz w:val="16"/>
        </w:rPr>
        <w:t xml:space="preserve">. Underwritten by Russian and Chinese power, and supported by norms </w:t>
      </w:r>
      <w:proofErr w:type="spellStart"/>
      <w:r w:rsidRPr="005F5DC1">
        <w:rPr>
          <w:sz w:val="16"/>
        </w:rPr>
        <w:t>prioritising</w:t>
      </w:r>
      <w:proofErr w:type="spellEnd"/>
      <w:r w:rsidRPr="005F5DC1">
        <w:rPr>
          <w:sz w:val="16"/>
        </w:rPr>
        <w:t xml:space="preserve"> sovereign prerogatives, </w:t>
      </w:r>
      <w:r w:rsidRPr="005F5DC1">
        <w:rPr>
          <w:rStyle w:val="StyleUnderline"/>
        </w:rPr>
        <w:t>governments</w:t>
      </w:r>
      <w:r w:rsidRPr="005F5DC1">
        <w:rPr>
          <w:sz w:val="16"/>
        </w:rPr>
        <w:t xml:space="preserve"> could </w:t>
      </w:r>
      <w:r w:rsidRPr="005F5DC1">
        <w:rPr>
          <w:rStyle w:val="StyleUnderline"/>
        </w:rPr>
        <w:t>impose</w:t>
      </w:r>
      <w:r w:rsidRPr="005F5DC1">
        <w:rPr>
          <w:sz w:val="16"/>
        </w:rPr>
        <w:t xml:space="preserve"> </w:t>
      </w:r>
      <w:r w:rsidRPr="005F5DC1">
        <w:rPr>
          <w:rStyle w:val="StyleUnderline"/>
        </w:rPr>
        <w:t>trade restrictions to withstand</w:t>
      </w:r>
      <w:r w:rsidRPr="005F5DC1">
        <w:rPr>
          <w:sz w:val="16"/>
        </w:rPr>
        <w:t xml:space="preserve"> some of the </w:t>
      </w:r>
      <w:r w:rsidRPr="005F5DC1">
        <w:rPr>
          <w:rStyle w:val="StyleUnderline"/>
        </w:rPr>
        <w:t xml:space="preserve">negative effects of </w:t>
      </w:r>
      <w:proofErr w:type="spellStart"/>
      <w:r w:rsidRPr="005F5DC1">
        <w:rPr>
          <w:rStyle w:val="StyleUnderline"/>
        </w:rPr>
        <w:t>globalisation</w:t>
      </w:r>
      <w:proofErr w:type="spellEnd"/>
      <w:r w:rsidRPr="005F5DC1">
        <w:rPr>
          <w:rStyle w:val="StyleUnderline"/>
        </w:rPr>
        <w:t xml:space="preserve"> while</w:t>
      </w:r>
      <w:r w:rsidRPr="005F5DC1">
        <w:rPr>
          <w:sz w:val="16"/>
        </w:rPr>
        <w:t xml:space="preserve"> </w:t>
      </w:r>
      <w:r w:rsidRPr="0021545A">
        <w:rPr>
          <w:rStyle w:val="Emphasis"/>
        </w:rPr>
        <w:t>celebrating</w:t>
      </w:r>
      <w:r w:rsidRPr="005F5DC1">
        <w:rPr>
          <w:sz w:val="16"/>
        </w:rPr>
        <w:t xml:space="preserve"> exemplary </w:t>
      </w:r>
      <w:r w:rsidRPr="0021545A">
        <w:rPr>
          <w:rStyle w:val="Emphasis"/>
        </w:rPr>
        <w:t>economic</w:t>
      </w:r>
      <w:r w:rsidRPr="005F5DC1">
        <w:rPr>
          <w:rStyle w:val="StyleUnderline"/>
        </w:rPr>
        <w:t xml:space="preserve"> and </w:t>
      </w:r>
      <w:r w:rsidRPr="0021545A">
        <w:rPr>
          <w:rStyle w:val="Emphasis"/>
        </w:rPr>
        <w:t>cultural nationalism</w:t>
      </w:r>
      <w:r w:rsidRPr="005F5DC1">
        <w:rPr>
          <w:sz w:val="16"/>
        </w:rPr>
        <w:t xml:space="preserve">. </w:t>
      </w:r>
      <w:r w:rsidRPr="005F5DC1">
        <w:rPr>
          <w:rStyle w:val="StyleUnderline"/>
        </w:rPr>
        <w:t>Liberal commitments to</w:t>
      </w:r>
      <w:r w:rsidRPr="005F5DC1">
        <w:rPr>
          <w:sz w:val="16"/>
        </w:rPr>
        <w:t xml:space="preserve"> </w:t>
      </w:r>
      <w:r w:rsidRPr="005F5DC1">
        <w:rPr>
          <w:rStyle w:val="StyleUnderline"/>
        </w:rPr>
        <w:t xml:space="preserve">democracy and human rights would no longer impede governments from </w:t>
      </w:r>
      <w:r w:rsidRPr="0021545A">
        <w:rPr>
          <w:rStyle w:val="Emphasis"/>
        </w:rPr>
        <w:t>restricting</w:t>
      </w:r>
      <w:r w:rsidRPr="005F5DC1">
        <w:rPr>
          <w:rStyle w:val="StyleUnderline"/>
        </w:rPr>
        <w:t xml:space="preserve"> </w:t>
      </w:r>
      <w:r w:rsidRPr="005F5DC1">
        <w:rPr>
          <w:sz w:val="16"/>
        </w:rPr>
        <w:t xml:space="preserve">global </w:t>
      </w:r>
      <w:r w:rsidRPr="0021545A">
        <w:rPr>
          <w:rStyle w:val="Emphasis"/>
        </w:rPr>
        <w:t>trade</w:t>
      </w:r>
      <w:r w:rsidRPr="005F5DC1">
        <w:rPr>
          <w:rStyle w:val="StyleUnderline"/>
        </w:rPr>
        <w:t xml:space="preserve"> and </w:t>
      </w:r>
      <w:r w:rsidRPr="0021545A">
        <w:rPr>
          <w:rStyle w:val="Emphasis"/>
        </w:rPr>
        <w:t>finance</w:t>
      </w:r>
      <w:r w:rsidRPr="005F5DC1">
        <w:rPr>
          <w:rStyle w:val="StyleUnderline"/>
        </w:rPr>
        <w:t xml:space="preserve">, or </w:t>
      </w:r>
      <w:r w:rsidRPr="0021545A">
        <w:rPr>
          <w:rStyle w:val="Emphasis"/>
        </w:rPr>
        <w:t>immigration flows</w:t>
      </w:r>
      <w:r w:rsidRPr="005F5DC1">
        <w:rPr>
          <w:rStyle w:val="StyleUnderline"/>
        </w:rPr>
        <w:t>, on</w:t>
      </w:r>
      <w:r w:rsidRPr="005F5DC1">
        <w:rPr>
          <w:sz w:val="16"/>
        </w:rPr>
        <w:t xml:space="preserve"> </w:t>
      </w:r>
      <w:r w:rsidRPr="005F5DC1">
        <w:rPr>
          <w:rStyle w:val="StyleUnderline"/>
        </w:rPr>
        <w:t xml:space="preserve">the </w:t>
      </w:r>
      <w:r w:rsidRPr="0021545A">
        <w:rPr>
          <w:rStyle w:val="Emphasis"/>
        </w:rPr>
        <w:t>pretext of surviving</w:t>
      </w:r>
      <w:r w:rsidRPr="005F5DC1">
        <w:rPr>
          <w:rStyle w:val="StyleUnderline"/>
        </w:rPr>
        <w:t xml:space="preserve"> in a world</w:t>
      </w:r>
      <w:r w:rsidRPr="005F5DC1">
        <w:rPr>
          <w:sz w:val="16"/>
        </w:rPr>
        <w:t xml:space="preserve"> </w:t>
      </w:r>
      <w:r w:rsidRPr="005F5DC1">
        <w:rPr>
          <w:rStyle w:val="StyleUnderline"/>
        </w:rPr>
        <w:t>made turbulent</w:t>
      </w:r>
      <w:r w:rsidRPr="005F5DC1">
        <w:rPr>
          <w:sz w:val="16"/>
        </w:rPr>
        <w:t xml:space="preserve"> by the rapid movement of people, </w:t>
      </w:r>
      <w:proofErr w:type="gramStart"/>
      <w:r w:rsidRPr="005F5DC1">
        <w:rPr>
          <w:sz w:val="16"/>
        </w:rPr>
        <w:t>ideas</w:t>
      </w:r>
      <w:proofErr w:type="gramEnd"/>
      <w:r w:rsidRPr="005F5DC1">
        <w:rPr>
          <w:sz w:val="16"/>
        </w:rPr>
        <w:t xml:space="preserve"> and capital.</w:t>
      </w:r>
    </w:p>
    <w:p w14:paraId="52021204" w14:textId="77777777" w:rsidR="00FD6A79" w:rsidRPr="005F5DC1" w:rsidRDefault="00FD6A79" w:rsidP="00FD6A79">
      <w:pPr>
        <w:rPr>
          <w:sz w:val="16"/>
        </w:rPr>
      </w:pPr>
      <w:r w:rsidRPr="005F5DC1">
        <w:rPr>
          <w:sz w:val="16"/>
        </w:rPr>
        <w:t xml:space="preserve">The shift towards illiberalism was already evident in the pre-pandemic world and is likely to accelerate thereafter. According to Freedom House, 2020 was the 14th straight year of decline in global freedom, with 64 countries having experienced some deterioration in the strength of their democracy. 42 </w:t>
      </w:r>
      <w:r w:rsidRPr="005F5DC1">
        <w:rPr>
          <w:rStyle w:val="StyleUnderline"/>
        </w:rPr>
        <w:t xml:space="preserve">With support from </w:t>
      </w:r>
      <w:r w:rsidRPr="0021545A">
        <w:rPr>
          <w:rStyle w:val="Emphasis"/>
        </w:rPr>
        <w:t>Russia</w:t>
      </w:r>
      <w:r w:rsidRPr="005F5DC1">
        <w:rPr>
          <w:rStyle w:val="StyleUnderline"/>
        </w:rPr>
        <w:t xml:space="preserve"> and </w:t>
      </w:r>
      <w:r w:rsidRPr="0021545A">
        <w:rPr>
          <w:rStyle w:val="Emphasis"/>
        </w:rPr>
        <w:t>China</w:t>
      </w:r>
      <w:r w:rsidRPr="005F5DC1">
        <w:rPr>
          <w:rStyle w:val="StyleUnderline"/>
        </w:rPr>
        <w:t xml:space="preserve">, </w:t>
      </w:r>
      <w:r w:rsidRPr="0021545A">
        <w:rPr>
          <w:rStyle w:val="Emphasis"/>
        </w:rPr>
        <w:t>authoritarian</w:t>
      </w:r>
      <w:r w:rsidRPr="0021545A">
        <w:rPr>
          <w:rStyle w:val="StyleUnderline"/>
        </w:rPr>
        <w:t xml:space="preserve"> governments</w:t>
      </w:r>
      <w:r w:rsidRPr="005F5DC1">
        <w:rPr>
          <w:rStyle w:val="StyleUnderline"/>
        </w:rPr>
        <w:t xml:space="preserve"> and </w:t>
      </w:r>
      <w:r w:rsidRPr="0021545A">
        <w:rPr>
          <w:rStyle w:val="Emphasis"/>
        </w:rPr>
        <w:t>populist</w:t>
      </w:r>
      <w:r w:rsidRPr="0021545A">
        <w:rPr>
          <w:rStyle w:val="StyleUnderline"/>
        </w:rPr>
        <w:t xml:space="preserve"> right-wing movements</w:t>
      </w:r>
      <w:r w:rsidRPr="005F5DC1">
        <w:rPr>
          <w:sz w:val="16"/>
        </w:rPr>
        <w:t xml:space="preserve"> are </w:t>
      </w:r>
      <w:r w:rsidRPr="0021545A">
        <w:rPr>
          <w:rStyle w:val="Emphasis"/>
        </w:rPr>
        <w:t>find</w:t>
      </w:r>
      <w:r w:rsidRPr="005F5DC1">
        <w:rPr>
          <w:sz w:val="16"/>
        </w:rPr>
        <w:t xml:space="preserve">ing </w:t>
      </w:r>
      <w:r w:rsidRPr="005F5DC1">
        <w:rPr>
          <w:rStyle w:val="StyleUnderline"/>
        </w:rPr>
        <w:t>common cause</w:t>
      </w:r>
      <w:r w:rsidRPr="005F5DC1">
        <w:rPr>
          <w:sz w:val="16"/>
        </w:rPr>
        <w:t xml:space="preserve">. As Bruce Jones and Torrey Taussig have written, ‘worryingly </w:t>
      </w:r>
      <w:r w:rsidRPr="005F5DC1">
        <w:rPr>
          <w:rStyle w:val="StyleUnderline"/>
        </w:rPr>
        <w:t>for</w:t>
      </w:r>
      <w:r w:rsidRPr="005F5DC1">
        <w:rPr>
          <w:sz w:val="16"/>
        </w:rPr>
        <w:t xml:space="preserve"> the </w:t>
      </w:r>
      <w:r w:rsidRPr="005F5DC1">
        <w:rPr>
          <w:rStyle w:val="StyleUnderline"/>
        </w:rPr>
        <w:t xml:space="preserve">Western institutions in which they operate, </w:t>
      </w:r>
      <w:r w:rsidRPr="0021545A">
        <w:rPr>
          <w:rStyle w:val="Emphasis"/>
        </w:rPr>
        <w:t>illiberal actors</w:t>
      </w:r>
      <w:r w:rsidRPr="005F5DC1">
        <w:rPr>
          <w:sz w:val="16"/>
        </w:rPr>
        <w:t xml:space="preserve"> across the West and beyond at times </w:t>
      </w:r>
      <w:r w:rsidRPr="005F5DC1">
        <w:rPr>
          <w:rStyle w:val="StyleUnderline"/>
        </w:rPr>
        <w:t>appear to be forging a</w:t>
      </w:r>
      <w:r w:rsidRPr="005F5DC1">
        <w:rPr>
          <w:sz w:val="16"/>
        </w:rPr>
        <w:t xml:space="preserve"> </w:t>
      </w:r>
      <w:r w:rsidRPr="0021545A">
        <w:rPr>
          <w:rStyle w:val="Emphasis"/>
        </w:rPr>
        <w:t>loose “nationalist international”</w:t>
      </w:r>
      <w:r w:rsidRPr="005F5DC1">
        <w:rPr>
          <w:rStyle w:val="StyleUnderline"/>
        </w:rPr>
        <w:t>, with shared disdain for liberal</w:t>
      </w:r>
      <w:r w:rsidRPr="005F5DC1">
        <w:rPr>
          <w:sz w:val="16"/>
        </w:rPr>
        <w:t xml:space="preserve"> domestic and multilateral </w:t>
      </w:r>
      <w:proofErr w:type="gramStart"/>
      <w:r w:rsidRPr="005F5DC1">
        <w:rPr>
          <w:rStyle w:val="StyleUnderline"/>
        </w:rPr>
        <w:t>arrangements’</w:t>
      </w:r>
      <w:proofErr w:type="gramEnd"/>
      <w:r w:rsidRPr="005F5DC1">
        <w:rPr>
          <w:sz w:val="16"/>
        </w:rPr>
        <w:t xml:space="preserve">. 43 </w:t>
      </w:r>
      <w:r w:rsidRPr="005F5DC1">
        <w:rPr>
          <w:rStyle w:val="StyleUnderline"/>
        </w:rPr>
        <w:t>Transnational links</w:t>
      </w:r>
      <w:r w:rsidRPr="005F5DC1">
        <w:rPr>
          <w:sz w:val="16"/>
        </w:rPr>
        <w:t xml:space="preserve">, now </w:t>
      </w:r>
      <w:r w:rsidRPr="005F5DC1">
        <w:rPr>
          <w:rStyle w:val="StyleUnderline"/>
        </w:rPr>
        <w:t xml:space="preserve">in </w:t>
      </w:r>
      <w:r w:rsidRPr="0021545A">
        <w:rPr>
          <w:rStyle w:val="Emphasis"/>
        </w:rPr>
        <w:t>evidence</w:t>
      </w:r>
      <w:r w:rsidRPr="005F5DC1">
        <w:rPr>
          <w:rStyle w:val="StyleUnderline"/>
        </w:rPr>
        <w:t xml:space="preserve"> among</w:t>
      </w:r>
      <w:r w:rsidRPr="005F5DC1">
        <w:rPr>
          <w:sz w:val="16"/>
        </w:rPr>
        <w:t xml:space="preserve"> right-wing </w:t>
      </w:r>
      <w:r w:rsidRPr="005F5DC1">
        <w:rPr>
          <w:rStyle w:val="StyleUnderline"/>
        </w:rPr>
        <w:t>parties worldwide</w:t>
      </w:r>
      <w:r w:rsidRPr="005F5DC1">
        <w:rPr>
          <w:sz w:val="16"/>
        </w:rPr>
        <w:t xml:space="preserve">, have </w:t>
      </w:r>
      <w:proofErr w:type="gramStart"/>
      <w:r w:rsidRPr="0021545A">
        <w:rPr>
          <w:rStyle w:val="Emphasis"/>
        </w:rPr>
        <w:t>opened up</w:t>
      </w:r>
      <w:proofErr w:type="gramEnd"/>
      <w:r w:rsidRPr="0021545A">
        <w:rPr>
          <w:rStyle w:val="Emphasis"/>
        </w:rPr>
        <w:t xml:space="preserve"> space</w:t>
      </w:r>
      <w:r w:rsidRPr="005F5DC1">
        <w:rPr>
          <w:rStyle w:val="StyleUnderline"/>
        </w:rPr>
        <w:t xml:space="preserve"> for Russia or China to intervene, offering assistance</w:t>
      </w:r>
      <w:r w:rsidRPr="005F5DC1">
        <w:rPr>
          <w:sz w:val="16"/>
        </w:rPr>
        <w:t xml:space="preserve"> ranging from overt endorsement to covert support for elements aligned with their interests.</w:t>
      </w:r>
    </w:p>
    <w:p w14:paraId="347A04DC" w14:textId="77777777" w:rsidR="00FD6A79" w:rsidRPr="005F5DC1" w:rsidRDefault="00FD6A79" w:rsidP="00FD6A79">
      <w:pPr>
        <w:rPr>
          <w:sz w:val="16"/>
        </w:rPr>
      </w:pPr>
      <w:r w:rsidRPr="005F5DC1">
        <w:rPr>
          <w:sz w:val="16"/>
        </w:rPr>
        <w:t xml:space="preserve">Both </w:t>
      </w:r>
      <w:r w:rsidRPr="005F5DC1">
        <w:rPr>
          <w:rStyle w:val="StyleUnderline"/>
        </w:rPr>
        <w:t>China and Russia</w:t>
      </w:r>
      <w:r w:rsidRPr="005F5DC1">
        <w:rPr>
          <w:sz w:val="16"/>
        </w:rPr>
        <w:t xml:space="preserve"> present a vision of the world attractive to governments weary of fighting the coronavirus. It </w:t>
      </w:r>
      <w:proofErr w:type="spellStart"/>
      <w:r w:rsidRPr="009245C3">
        <w:rPr>
          <w:rStyle w:val="Emphasis"/>
          <w:highlight w:val="green"/>
        </w:rPr>
        <w:t>prioritise</w:t>
      </w:r>
      <w:r w:rsidRPr="005F5DC1">
        <w:rPr>
          <w:sz w:val="16"/>
        </w:rPr>
        <w:t>s</w:t>
      </w:r>
      <w:proofErr w:type="spellEnd"/>
      <w:r w:rsidRPr="005F5DC1">
        <w:rPr>
          <w:sz w:val="16"/>
        </w:rPr>
        <w:t xml:space="preserve"> </w:t>
      </w:r>
      <w:r w:rsidRPr="005F5DC1">
        <w:rPr>
          <w:rStyle w:val="StyleUnderline"/>
        </w:rPr>
        <w:t xml:space="preserve">a </w:t>
      </w:r>
      <w:r w:rsidRPr="009245C3">
        <w:rPr>
          <w:rStyle w:val="Emphasis"/>
          <w:highlight w:val="green"/>
        </w:rPr>
        <w:t>neo-Westphalian approach</w:t>
      </w:r>
      <w:r w:rsidRPr="005F5DC1">
        <w:rPr>
          <w:rStyle w:val="StyleUnderline"/>
        </w:rPr>
        <w:t xml:space="preserve"> to sovereignty, </w:t>
      </w:r>
      <w:r w:rsidRPr="009245C3">
        <w:rPr>
          <w:rStyle w:val="StyleUnderline"/>
          <w:highlight w:val="green"/>
        </w:rPr>
        <w:t xml:space="preserve">insisting on </w:t>
      </w:r>
      <w:r w:rsidRPr="009245C3">
        <w:rPr>
          <w:rStyle w:val="Emphasis"/>
          <w:highlight w:val="green"/>
        </w:rPr>
        <w:t>strong</w:t>
      </w:r>
      <w:r w:rsidRPr="0021545A">
        <w:rPr>
          <w:rStyle w:val="Emphasis"/>
        </w:rPr>
        <w:t xml:space="preserve"> </w:t>
      </w:r>
      <w:r w:rsidRPr="009245C3">
        <w:rPr>
          <w:rStyle w:val="Emphasis"/>
          <w:highlight w:val="green"/>
        </w:rPr>
        <w:t>gov</w:t>
      </w:r>
      <w:r w:rsidRPr="0021545A">
        <w:rPr>
          <w:rStyle w:val="Emphasis"/>
        </w:rPr>
        <w:t>ernment</w:t>
      </w:r>
      <w:r w:rsidRPr="009245C3">
        <w:rPr>
          <w:rStyle w:val="Emphasis"/>
          <w:highlight w:val="green"/>
        </w:rPr>
        <w:t>s</w:t>
      </w:r>
      <w:r w:rsidRPr="005F5DC1">
        <w:rPr>
          <w:rStyle w:val="StyleUnderline"/>
        </w:rPr>
        <w:t xml:space="preserve"> </w:t>
      </w:r>
      <w:r w:rsidRPr="009245C3">
        <w:rPr>
          <w:rStyle w:val="StyleUnderline"/>
          <w:highlight w:val="green"/>
        </w:rPr>
        <w:t xml:space="preserve">against threats that </w:t>
      </w:r>
      <w:r w:rsidRPr="009245C3">
        <w:rPr>
          <w:rStyle w:val="Emphasis"/>
          <w:highlight w:val="green"/>
        </w:rPr>
        <w:t>move</w:t>
      </w:r>
      <w:r w:rsidRPr="0021545A">
        <w:rPr>
          <w:rStyle w:val="Emphasis"/>
        </w:rPr>
        <w:t xml:space="preserve"> easily</w:t>
      </w:r>
      <w:r w:rsidRPr="005F5DC1">
        <w:rPr>
          <w:rStyle w:val="StyleUnderline"/>
        </w:rPr>
        <w:t xml:space="preserve"> </w:t>
      </w:r>
      <w:r w:rsidRPr="009245C3">
        <w:rPr>
          <w:rStyle w:val="StyleUnderline"/>
          <w:highlight w:val="green"/>
        </w:rPr>
        <w:t>across borders</w:t>
      </w:r>
      <w:r w:rsidRPr="005F5DC1">
        <w:rPr>
          <w:sz w:val="16"/>
        </w:rPr>
        <w:t xml:space="preserve">. It </w:t>
      </w:r>
      <w:r w:rsidRPr="005F5DC1">
        <w:rPr>
          <w:rStyle w:val="StyleUnderline"/>
        </w:rPr>
        <w:t>offers</w:t>
      </w:r>
      <w:r w:rsidRPr="005F5DC1">
        <w:rPr>
          <w:sz w:val="16"/>
        </w:rPr>
        <w:t xml:space="preserve"> tight control over immigration and the </w:t>
      </w:r>
      <w:r w:rsidRPr="009245C3">
        <w:rPr>
          <w:rStyle w:val="Emphasis"/>
          <w:highlight w:val="green"/>
        </w:rPr>
        <w:t>use</w:t>
      </w:r>
      <w:r w:rsidRPr="0021545A">
        <w:rPr>
          <w:rStyle w:val="Emphasis"/>
        </w:rPr>
        <w:t xml:space="preserve"> of </w:t>
      </w:r>
      <w:r w:rsidRPr="009245C3">
        <w:rPr>
          <w:rStyle w:val="Emphasis"/>
          <w:highlight w:val="green"/>
        </w:rPr>
        <w:t>digital surveillance</w:t>
      </w:r>
      <w:r w:rsidRPr="009245C3">
        <w:rPr>
          <w:rStyle w:val="StyleUnderline"/>
          <w:highlight w:val="green"/>
        </w:rPr>
        <w:t xml:space="preserve"> to control</w:t>
      </w:r>
      <w:r w:rsidRPr="005F5DC1">
        <w:rPr>
          <w:rStyle w:val="StyleUnderline"/>
        </w:rPr>
        <w:t xml:space="preserve"> unseen </w:t>
      </w:r>
      <w:r w:rsidRPr="009245C3">
        <w:rPr>
          <w:rStyle w:val="StyleUnderline"/>
          <w:highlight w:val="green"/>
        </w:rPr>
        <w:t>risks</w:t>
      </w:r>
      <w:r w:rsidRPr="005F5DC1">
        <w:rPr>
          <w:sz w:val="16"/>
        </w:rPr>
        <w:t xml:space="preserve"> from </w:t>
      </w:r>
      <w:r w:rsidRPr="005F5DC1">
        <w:rPr>
          <w:rStyle w:val="StyleUnderline"/>
        </w:rPr>
        <w:t>within their populations</w:t>
      </w:r>
      <w:r w:rsidRPr="005F5DC1">
        <w:rPr>
          <w:sz w:val="16"/>
        </w:rPr>
        <w:t xml:space="preserve">. To a world increasingly worried about dispersed and congested supply lines, an </w:t>
      </w:r>
      <w:r w:rsidRPr="005F5DC1">
        <w:rPr>
          <w:rStyle w:val="StyleUnderline"/>
        </w:rPr>
        <w:t xml:space="preserve">illiberal order </w:t>
      </w:r>
      <w:r w:rsidRPr="005F5DC1">
        <w:rPr>
          <w:rStyle w:val="StyleUnderline"/>
        </w:rPr>
        <w:lastRenderedPageBreak/>
        <w:t xml:space="preserve">stresses </w:t>
      </w:r>
      <w:r w:rsidRPr="0021545A">
        <w:rPr>
          <w:rStyle w:val="Emphasis"/>
        </w:rPr>
        <w:t>self-reliance</w:t>
      </w:r>
      <w:r w:rsidRPr="005F5DC1">
        <w:rPr>
          <w:rStyle w:val="StyleUnderline"/>
        </w:rPr>
        <w:t xml:space="preserve"> against</w:t>
      </w:r>
      <w:r w:rsidRPr="005F5DC1">
        <w:rPr>
          <w:sz w:val="16"/>
        </w:rPr>
        <w:t xml:space="preserve"> the </w:t>
      </w:r>
      <w:r w:rsidRPr="005F5DC1">
        <w:rPr>
          <w:rStyle w:val="StyleUnderline"/>
        </w:rPr>
        <w:t>evils of</w:t>
      </w:r>
      <w:r w:rsidRPr="005F5DC1">
        <w:rPr>
          <w:sz w:val="16"/>
        </w:rPr>
        <w:t xml:space="preserve"> </w:t>
      </w:r>
      <w:proofErr w:type="spellStart"/>
      <w:r w:rsidRPr="0021545A">
        <w:rPr>
          <w:rStyle w:val="Emphasis"/>
        </w:rPr>
        <w:t>globalisation</w:t>
      </w:r>
      <w:proofErr w:type="spellEnd"/>
      <w:r w:rsidRPr="005F5DC1">
        <w:rPr>
          <w:rStyle w:val="StyleUnderline"/>
        </w:rPr>
        <w:t xml:space="preserve"> and justifies </w:t>
      </w:r>
      <w:r w:rsidRPr="0021545A">
        <w:rPr>
          <w:rStyle w:val="Emphasis"/>
        </w:rPr>
        <w:t>closing borders</w:t>
      </w:r>
      <w:r w:rsidRPr="005F5DC1">
        <w:rPr>
          <w:sz w:val="16"/>
        </w:rPr>
        <w:t xml:space="preserve"> to people and goods in the name of economic and cultural nationalism. It </w:t>
      </w:r>
      <w:r w:rsidRPr="005F5DC1">
        <w:rPr>
          <w:rStyle w:val="StyleUnderline"/>
        </w:rPr>
        <w:t xml:space="preserve">rejects global institutions based on </w:t>
      </w:r>
      <w:r w:rsidRPr="0021545A">
        <w:rPr>
          <w:rStyle w:val="Emphasis"/>
        </w:rPr>
        <w:t>shaky US leadership</w:t>
      </w:r>
      <w:r w:rsidRPr="005F5DC1">
        <w:rPr>
          <w:rStyle w:val="StyleUnderline"/>
        </w:rPr>
        <w:t xml:space="preserve"> in </w:t>
      </w:r>
      <w:proofErr w:type="spellStart"/>
      <w:r w:rsidRPr="005F5DC1">
        <w:rPr>
          <w:rStyle w:val="StyleUnderline"/>
        </w:rPr>
        <w:t>favour</w:t>
      </w:r>
      <w:proofErr w:type="spellEnd"/>
      <w:r w:rsidRPr="005F5DC1">
        <w:rPr>
          <w:rStyle w:val="StyleUnderline"/>
        </w:rPr>
        <w:t xml:space="preserve"> of less </w:t>
      </w:r>
      <w:r w:rsidRPr="0021545A">
        <w:rPr>
          <w:rStyle w:val="Emphasis"/>
        </w:rPr>
        <w:t>demanding</w:t>
      </w:r>
      <w:r w:rsidRPr="005F5DC1">
        <w:rPr>
          <w:rStyle w:val="StyleUnderline"/>
        </w:rPr>
        <w:t xml:space="preserve"> regional institutions</w:t>
      </w:r>
      <w:r w:rsidRPr="005F5DC1">
        <w:rPr>
          <w:sz w:val="16"/>
        </w:rPr>
        <w:t>. In a world that has been reminded of the need for capable, insulated governments against unpredictable perils, an illiberal order, even at a steep price, might seem attractive.</w:t>
      </w:r>
    </w:p>
    <w:p w14:paraId="48194ADB" w14:textId="77777777" w:rsidR="00FD6A79" w:rsidRPr="005F5DC1" w:rsidRDefault="00FD6A79" w:rsidP="00FD6A79">
      <w:pPr>
        <w:rPr>
          <w:sz w:val="16"/>
        </w:rPr>
      </w:pPr>
      <w:r w:rsidRPr="005F5DC1">
        <w:rPr>
          <w:sz w:val="16"/>
        </w:rPr>
        <w:t>Illiberal America</w:t>
      </w:r>
    </w:p>
    <w:p w14:paraId="0D5992B9" w14:textId="77777777" w:rsidR="00FD6A79" w:rsidRPr="005F5DC1" w:rsidRDefault="00FD6A79" w:rsidP="00FD6A79">
      <w:pPr>
        <w:rPr>
          <w:sz w:val="16"/>
        </w:rPr>
      </w:pPr>
      <w:r w:rsidRPr="005F5DC1">
        <w:rPr>
          <w:sz w:val="16"/>
        </w:rPr>
        <w:t xml:space="preserve">The </w:t>
      </w:r>
      <w:r w:rsidRPr="005F5DC1">
        <w:rPr>
          <w:rStyle w:val="StyleUnderline"/>
        </w:rPr>
        <w:t xml:space="preserve">democratic </w:t>
      </w:r>
      <w:r w:rsidRPr="009245C3">
        <w:rPr>
          <w:rStyle w:val="StyleUnderline"/>
          <w:highlight w:val="green"/>
        </w:rPr>
        <w:t xml:space="preserve">decay of the </w:t>
      </w:r>
      <w:r w:rsidRPr="009245C3">
        <w:rPr>
          <w:rStyle w:val="Emphasis"/>
          <w:highlight w:val="green"/>
        </w:rPr>
        <w:t>U</w:t>
      </w:r>
      <w:r w:rsidRPr="005F5DC1">
        <w:rPr>
          <w:rStyle w:val="StyleUnderline"/>
        </w:rPr>
        <w:t xml:space="preserve">nited </w:t>
      </w:r>
      <w:r w:rsidRPr="009245C3">
        <w:rPr>
          <w:rStyle w:val="Emphasis"/>
          <w:highlight w:val="green"/>
        </w:rPr>
        <w:t>S</w:t>
      </w:r>
      <w:r w:rsidRPr="005F5DC1">
        <w:rPr>
          <w:rStyle w:val="StyleUnderline"/>
        </w:rPr>
        <w:t>tates</w:t>
      </w:r>
      <w:r w:rsidRPr="005F5DC1">
        <w:rPr>
          <w:sz w:val="16"/>
        </w:rPr>
        <w:t xml:space="preserve"> itself has </w:t>
      </w:r>
      <w:r w:rsidRPr="009245C3">
        <w:rPr>
          <w:rStyle w:val="StyleUnderline"/>
          <w:highlight w:val="green"/>
        </w:rPr>
        <w:t>lent momentum</w:t>
      </w:r>
      <w:r w:rsidRPr="005F5DC1">
        <w:rPr>
          <w:rStyle w:val="StyleUnderline"/>
        </w:rPr>
        <w:t xml:space="preserve"> to the development</w:t>
      </w:r>
      <w:r w:rsidRPr="005F5DC1">
        <w:rPr>
          <w:sz w:val="16"/>
        </w:rPr>
        <w:t xml:space="preserve"> </w:t>
      </w:r>
      <w:r w:rsidRPr="005F5DC1">
        <w:rPr>
          <w:rStyle w:val="StyleUnderline"/>
        </w:rPr>
        <w:t>of an illiberal order</w:t>
      </w:r>
      <w:r w:rsidRPr="005F5DC1">
        <w:rPr>
          <w:sz w:val="16"/>
        </w:rPr>
        <w:t xml:space="preserve">. Much of the blame rests with Trump, who was elected as the American embodiment of the illiberal values espoused by an increasingly reactionary Republican Party. But </w:t>
      </w:r>
      <w:r w:rsidRPr="009245C3">
        <w:rPr>
          <w:rStyle w:val="StyleUnderline"/>
          <w:highlight w:val="green"/>
        </w:rPr>
        <w:t xml:space="preserve">Trump is a </w:t>
      </w:r>
      <w:r w:rsidRPr="009245C3">
        <w:rPr>
          <w:rStyle w:val="Emphasis"/>
          <w:highlight w:val="green"/>
        </w:rPr>
        <w:t>symptom</w:t>
      </w:r>
      <w:r w:rsidRPr="005F5DC1">
        <w:rPr>
          <w:rStyle w:val="StyleUnderline"/>
        </w:rPr>
        <w:t xml:space="preserve"> as well as a </w:t>
      </w:r>
      <w:r w:rsidRPr="0021545A">
        <w:rPr>
          <w:rStyle w:val="Emphasis"/>
        </w:rPr>
        <w:t>cause</w:t>
      </w:r>
      <w:r w:rsidRPr="005F5DC1">
        <w:rPr>
          <w:rStyle w:val="StyleUnderline"/>
        </w:rPr>
        <w:t>, given</w:t>
      </w:r>
      <w:r w:rsidRPr="005F5DC1">
        <w:rPr>
          <w:sz w:val="16"/>
        </w:rPr>
        <w:t xml:space="preserve"> that </w:t>
      </w:r>
      <w:r w:rsidRPr="0021545A">
        <w:rPr>
          <w:rStyle w:val="Emphasis"/>
        </w:rPr>
        <w:t>many drivers</w:t>
      </w:r>
      <w:r w:rsidRPr="005F5DC1">
        <w:rPr>
          <w:sz w:val="16"/>
        </w:rPr>
        <w:t xml:space="preserve"> </w:t>
      </w:r>
      <w:r w:rsidRPr="005F5DC1">
        <w:rPr>
          <w:rStyle w:val="StyleUnderline"/>
        </w:rPr>
        <w:t>of democratic decay</w:t>
      </w:r>
      <w:r w:rsidRPr="005F5DC1">
        <w:rPr>
          <w:sz w:val="16"/>
        </w:rPr>
        <w:t xml:space="preserve"> in the US – the influence of money in its politics, gerrymandering and a hyper-partisan media – </w:t>
      </w:r>
      <w:r w:rsidRPr="005F5DC1">
        <w:rPr>
          <w:rStyle w:val="StyleUnderline"/>
        </w:rPr>
        <w:t xml:space="preserve">long predate </w:t>
      </w:r>
      <w:r w:rsidRPr="0021545A">
        <w:rPr>
          <w:rStyle w:val="Emphasis"/>
        </w:rPr>
        <w:t>his entry into politics</w:t>
      </w:r>
      <w:r w:rsidRPr="005F5DC1">
        <w:rPr>
          <w:sz w:val="16"/>
        </w:rPr>
        <w:t xml:space="preserve">. Even so, </w:t>
      </w:r>
      <w:proofErr w:type="gramStart"/>
      <w:r w:rsidRPr="005F5DC1">
        <w:rPr>
          <w:rStyle w:val="StyleUnderline"/>
        </w:rPr>
        <w:t>political</w:t>
      </w:r>
      <w:proofErr w:type="gramEnd"/>
      <w:r w:rsidRPr="005F5DC1">
        <w:rPr>
          <w:rStyle w:val="StyleUnderline"/>
        </w:rPr>
        <w:t xml:space="preserve"> and social </w:t>
      </w:r>
      <w:proofErr w:type="spellStart"/>
      <w:r w:rsidRPr="009245C3">
        <w:rPr>
          <w:rStyle w:val="Emphasis"/>
          <w:highlight w:val="green"/>
        </w:rPr>
        <w:t>polarisation</w:t>
      </w:r>
      <w:proofErr w:type="spellEnd"/>
      <w:r w:rsidRPr="005F5DC1">
        <w:rPr>
          <w:sz w:val="16"/>
        </w:rPr>
        <w:t xml:space="preserve"> has now </w:t>
      </w:r>
      <w:r w:rsidRPr="009245C3">
        <w:rPr>
          <w:rStyle w:val="StyleUnderline"/>
          <w:highlight w:val="green"/>
        </w:rPr>
        <w:t>reached levels</w:t>
      </w:r>
      <w:r w:rsidRPr="005F5DC1">
        <w:rPr>
          <w:sz w:val="16"/>
        </w:rPr>
        <w:t xml:space="preserve"> in the US </w:t>
      </w:r>
      <w:r w:rsidRPr="009245C3">
        <w:rPr>
          <w:rStyle w:val="StyleUnderline"/>
          <w:highlight w:val="green"/>
        </w:rPr>
        <w:t>not seen since Reconstruction</w:t>
      </w:r>
      <w:r w:rsidRPr="005F5DC1">
        <w:rPr>
          <w:sz w:val="16"/>
        </w:rPr>
        <w:t xml:space="preserve">. 44 Authoritarian instincts, particularly among Republican voters, have grown. 45 Since the emergence of the Tea Party, the Republican Party has drifted farther to the right than most of its European counterparts, making US politics largely a contest between a centrist party and a far-right one. 46 </w:t>
      </w:r>
      <w:r w:rsidRPr="0021545A">
        <w:rPr>
          <w:rStyle w:val="Emphasis"/>
        </w:rPr>
        <w:t>Corruption</w:t>
      </w:r>
      <w:r w:rsidRPr="005F5DC1">
        <w:rPr>
          <w:sz w:val="16"/>
        </w:rPr>
        <w:t xml:space="preserve"> under Trump </w:t>
      </w:r>
      <w:r w:rsidRPr="005F5DC1">
        <w:rPr>
          <w:rStyle w:val="StyleUnderline"/>
        </w:rPr>
        <w:t xml:space="preserve">has soared, with the US ranking </w:t>
      </w:r>
      <w:r w:rsidRPr="0021545A">
        <w:rPr>
          <w:rStyle w:val="Emphasis"/>
        </w:rPr>
        <w:t>23rd out of 180 countries</w:t>
      </w:r>
      <w:r w:rsidRPr="005F5DC1">
        <w:rPr>
          <w:sz w:val="16"/>
        </w:rPr>
        <w:t xml:space="preserve"> on Transparency International’s 2019 index. 47 </w:t>
      </w:r>
      <w:r w:rsidRPr="005F5DC1">
        <w:rPr>
          <w:rStyle w:val="StyleUnderline"/>
        </w:rPr>
        <w:t xml:space="preserve">Democratic </w:t>
      </w:r>
      <w:r w:rsidRPr="009245C3">
        <w:rPr>
          <w:rStyle w:val="StyleUnderline"/>
          <w:highlight w:val="green"/>
        </w:rPr>
        <w:t>norms</w:t>
      </w:r>
      <w:r w:rsidRPr="005F5DC1">
        <w:rPr>
          <w:sz w:val="16"/>
        </w:rPr>
        <w:t xml:space="preserve"> that have </w:t>
      </w:r>
      <w:r w:rsidRPr="005F5DC1">
        <w:rPr>
          <w:rStyle w:val="StyleUnderline"/>
        </w:rPr>
        <w:t xml:space="preserve">traditionally restrained the political parties </w:t>
      </w:r>
      <w:r w:rsidRPr="009245C3">
        <w:rPr>
          <w:rStyle w:val="StyleUnderline"/>
          <w:highlight w:val="green"/>
        </w:rPr>
        <w:t>have been</w:t>
      </w:r>
      <w:r w:rsidRPr="0021545A">
        <w:rPr>
          <w:sz w:val="16"/>
        </w:rPr>
        <w:t xml:space="preserve"> </w:t>
      </w:r>
      <w:r w:rsidRPr="009245C3">
        <w:rPr>
          <w:rStyle w:val="Emphasis"/>
          <w:highlight w:val="green"/>
        </w:rPr>
        <w:t>shattered</w:t>
      </w:r>
      <w:r w:rsidRPr="005F5DC1">
        <w:rPr>
          <w:rStyle w:val="StyleUnderline"/>
        </w:rPr>
        <w:t>, and Republicans</w:t>
      </w:r>
      <w:r w:rsidRPr="005F5DC1">
        <w:rPr>
          <w:sz w:val="16"/>
        </w:rPr>
        <w:t xml:space="preserve"> have </w:t>
      </w:r>
      <w:r w:rsidRPr="005F5DC1">
        <w:rPr>
          <w:rStyle w:val="StyleUnderline"/>
        </w:rPr>
        <w:t xml:space="preserve">sought to use </w:t>
      </w:r>
      <w:r w:rsidRPr="0021545A">
        <w:rPr>
          <w:rStyle w:val="Emphasis"/>
        </w:rPr>
        <w:t>any lever of power</w:t>
      </w:r>
      <w:r w:rsidRPr="005F5DC1">
        <w:rPr>
          <w:rStyle w:val="StyleUnderline"/>
        </w:rPr>
        <w:t xml:space="preserve"> necessary to stack</w:t>
      </w:r>
      <w:r w:rsidRPr="005F5DC1">
        <w:rPr>
          <w:sz w:val="16"/>
        </w:rPr>
        <w:t xml:space="preserve"> </w:t>
      </w:r>
      <w:r w:rsidRPr="005F5DC1">
        <w:rPr>
          <w:rStyle w:val="StyleUnderline"/>
        </w:rPr>
        <w:t>institutions</w:t>
      </w:r>
      <w:r w:rsidRPr="005F5DC1">
        <w:rPr>
          <w:sz w:val="16"/>
        </w:rPr>
        <w:t xml:space="preserve"> such as the federal judiciary </w:t>
      </w:r>
      <w:r w:rsidRPr="005F5DC1">
        <w:rPr>
          <w:rStyle w:val="StyleUnderline"/>
        </w:rPr>
        <w:t>to their advantage</w:t>
      </w:r>
      <w:r w:rsidRPr="005F5DC1">
        <w:rPr>
          <w:sz w:val="16"/>
        </w:rPr>
        <w:t>. 48</w:t>
      </w:r>
    </w:p>
    <w:p w14:paraId="405E6A8B" w14:textId="77777777" w:rsidR="00FD6A79" w:rsidRPr="005F5DC1" w:rsidRDefault="00FD6A79" w:rsidP="00FD6A79">
      <w:pPr>
        <w:rPr>
          <w:sz w:val="12"/>
          <w:szCs w:val="12"/>
        </w:rPr>
      </w:pPr>
      <w:r w:rsidRPr="005F5DC1">
        <w:rPr>
          <w:sz w:val="12"/>
          <w:szCs w:val="12"/>
        </w:rPr>
        <w:t xml:space="preserve">As a result, American institutions are growing more dysfunctional. </w:t>
      </w:r>
      <w:proofErr w:type="spellStart"/>
      <w:r w:rsidRPr="005F5DC1">
        <w:rPr>
          <w:sz w:val="12"/>
          <w:szCs w:val="12"/>
        </w:rPr>
        <w:t>Polarisation</w:t>
      </w:r>
      <w:proofErr w:type="spellEnd"/>
      <w:r w:rsidRPr="005F5DC1">
        <w:rPr>
          <w:sz w:val="12"/>
          <w:szCs w:val="12"/>
        </w:rPr>
        <w:t xml:space="preserve"> has hobbled the effectiveness of the US Congress in conducting effective oversight of presidential actions. 49 Appointments to major positions in the executive and judicial branches are routinely held up by Republican Senate leaders for political gain. Relations between the executive and the legislative branches are increasingly rancorous, with each side denying the legitimacy of the other to act in various domains, including foreign policy. 50 Due to Republican obstructionism, Congress often cannot pass an annual budget and must resort to last-minute emergency appropriations. 51 This has increased doubt about the ability of the US government to </w:t>
      </w:r>
      <w:proofErr w:type="spellStart"/>
      <w:r w:rsidRPr="005F5DC1">
        <w:rPr>
          <w:sz w:val="12"/>
          <w:szCs w:val="12"/>
        </w:rPr>
        <w:t>honour</w:t>
      </w:r>
      <w:proofErr w:type="spellEnd"/>
      <w:r w:rsidRPr="005F5DC1">
        <w:rPr>
          <w:sz w:val="12"/>
          <w:szCs w:val="12"/>
        </w:rPr>
        <w:t xml:space="preserve"> its debt, which in April 2020, before the full effect of the pandemic was known, was estimated to be a cumulative $24 trillion. 52</w:t>
      </w:r>
    </w:p>
    <w:p w14:paraId="012A3E33" w14:textId="77777777" w:rsidR="00FD6A79" w:rsidRPr="005F5DC1" w:rsidRDefault="00FD6A79" w:rsidP="00FD6A79">
      <w:pPr>
        <w:rPr>
          <w:sz w:val="12"/>
          <w:szCs w:val="12"/>
        </w:rPr>
      </w:pPr>
      <w:r w:rsidRPr="005F5DC1">
        <w:rPr>
          <w:sz w:val="12"/>
          <w:szCs w:val="12"/>
        </w:rPr>
        <w:t xml:space="preserve">The election of Donald Trump marked an important change in American foreign policy. Despite efforts to explain him through the Jacksonian tradition, Trump represents something different: an attempt to extend American dominance through predominantly illiberal means. 53 Trump’s foreign policy is not isolationist, and despite various glosses on ‘America First’, it does not articulate a radically new foreign policy. 54 Instead, it echoes many of the presumptions of his predecessors – in particular, that the US is the leader of a unipolar order, that alliances and institutions are useless without it, that it can use force as needed. What is different with Trump is the centrality of illiberalism to his thinking. He praises the illiberal elements of George W. Bush’s policy – for example, preventive war, </w:t>
      </w:r>
      <w:proofErr w:type="gramStart"/>
      <w:r w:rsidRPr="005F5DC1">
        <w:rPr>
          <w:sz w:val="12"/>
          <w:szCs w:val="12"/>
        </w:rPr>
        <w:t>torture</w:t>
      </w:r>
      <w:proofErr w:type="gramEnd"/>
      <w:r w:rsidRPr="005F5DC1">
        <w:rPr>
          <w:sz w:val="12"/>
          <w:szCs w:val="12"/>
        </w:rPr>
        <w:t xml:space="preserve"> and extraordinary rendition – and amplifies them with new ones borrowed from authoritarian governments. His endorsement of crackdowns on dissidents worldwide and his willingness to solicit bribes for policy changes are closer to the </w:t>
      </w:r>
      <w:proofErr w:type="spellStart"/>
      <w:r w:rsidRPr="005F5DC1">
        <w:rPr>
          <w:sz w:val="12"/>
          <w:szCs w:val="12"/>
        </w:rPr>
        <w:t>behaviour</w:t>
      </w:r>
      <w:proofErr w:type="spellEnd"/>
      <w:r w:rsidRPr="005F5DC1">
        <w:rPr>
          <w:sz w:val="12"/>
          <w:szCs w:val="12"/>
        </w:rPr>
        <w:t xml:space="preserve"> of Russia and China than to that of any Republican predecessors. Such emulation has made the boasts of a new ‘swagger’ in American foreign policy </w:t>
      </w:r>
      <w:proofErr w:type="gramStart"/>
      <w:r w:rsidRPr="005F5DC1">
        <w:rPr>
          <w:sz w:val="12"/>
          <w:szCs w:val="12"/>
        </w:rPr>
        <w:t>all the more</w:t>
      </w:r>
      <w:proofErr w:type="gramEnd"/>
      <w:r w:rsidRPr="005F5DC1">
        <w:rPr>
          <w:sz w:val="12"/>
          <w:szCs w:val="12"/>
        </w:rPr>
        <w:t xml:space="preserve"> pathetic, because under Trump the US has become more of a value-taker from authoritarians than a global value-maker.</w:t>
      </w:r>
    </w:p>
    <w:p w14:paraId="4CA0ECFD" w14:textId="77777777" w:rsidR="00FD6A79" w:rsidRPr="005F5DC1" w:rsidRDefault="00FD6A79" w:rsidP="00FD6A79">
      <w:pPr>
        <w:rPr>
          <w:sz w:val="12"/>
          <w:szCs w:val="12"/>
        </w:rPr>
      </w:pPr>
      <w:r w:rsidRPr="005F5DC1">
        <w:rPr>
          <w:sz w:val="12"/>
          <w:szCs w:val="12"/>
        </w:rPr>
        <w:t xml:space="preserve">The influence of illiberalism in Trump’s foreign policy can be seen in his approach to democratic allies and authoritarian rivals. Many critics have noted that he effectively reversed the traditional pattern of supporting friendly democracies and isolating authoritarian rivals. He treats long-standing allies such as Canada, </w:t>
      </w:r>
      <w:proofErr w:type="gramStart"/>
      <w:r w:rsidRPr="005F5DC1">
        <w:rPr>
          <w:sz w:val="12"/>
          <w:szCs w:val="12"/>
        </w:rPr>
        <w:t>France</w:t>
      </w:r>
      <w:proofErr w:type="gramEnd"/>
      <w:r w:rsidRPr="005F5DC1">
        <w:rPr>
          <w:sz w:val="12"/>
          <w:szCs w:val="12"/>
        </w:rPr>
        <w:t xml:space="preserve"> and the United Kingdom as if they have accepted a subordinate status in a hierarchy dominated by the United States. When Trump threatens firm allies like Germany for their failure to ‘pay’ for their </w:t>
      </w:r>
      <w:proofErr w:type="spellStart"/>
      <w:r w:rsidRPr="005F5DC1">
        <w:rPr>
          <w:sz w:val="12"/>
          <w:szCs w:val="12"/>
        </w:rPr>
        <w:t>defence</w:t>
      </w:r>
      <w:proofErr w:type="spellEnd"/>
      <w:r w:rsidRPr="005F5DC1">
        <w:rPr>
          <w:sz w:val="12"/>
          <w:szCs w:val="12"/>
        </w:rPr>
        <w:t xml:space="preserve">, he belittles them as though they were mere appendages of American power. In adopting an entirely transactional approach to alliances, he echoes his predecessors’ discomforts about burden-sharing without making any conscientious effort to persuade allies to increase their commitments. Thus, Trump’s </w:t>
      </w:r>
      <w:proofErr w:type="spellStart"/>
      <w:r w:rsidRPr="005F5DC1">
        <w:rPr>
          <w:sz w:val="12"/>
          <w:szCs w:val="12"/>
        </w:rPr>
        <w:t>behaviour</w:t>
      </w:r>
      <w:proofErr w:type="spellEnd"/>
      <w:r w:rsidRPr="005F5DC1">
        <w:rPr>
          <w:sz w:val="12"/>
          <w:szCs w:val="12"/>
        </w:rPr>
        <w:t xml:space="preserve"> erodes the hierarchical element of the liberal order, abandoning the procedures and atmospherics of consent that rendered it tolerable and disregarding the autonomy and preferences of other states, much as authoritarian great powers like China have treated their tributary states.</w:t>
      </w:r>
    </w:p>
    <w:p w14:paraId="54B0842C" w14:textId="77777777" w:rsidR="00FD6A79" w:rsidRPr="005F5DC1" w:rsidRDefault="00FD6A79" w:rsidP="00FD6A79">
      <w:pPr>
        <w:rPr>
          <w:sz w:val="12"/>
          <w:szCs w:val="12"/>
        </w:rPr>
      </w:pPr>
      <w:r w:rsidRPr="005F5DC1">
        <w:rPr>
          <w:sz w:val="12"/>
          <w:szCs w:val="12"/>
        </w:rPr>
        <w:t xml:space="preserve">Trump has also shown far greater contempt for established institutions than his predecessors have done. Granted, many presidents have sidelined the UN and other multilateral institutions when they have stood in the way of American objectives, and when expeditious have sought to extend American influence through such institutions. Trump, however, has tried to hold them hostage to American demands by denying their legitimacy, threatening their </w:t>
      </w:r>
      <w:proofErr w:type="gramStart"/>
      <w:r w:rsidRPr="005F5DC1">
        <w:rPr>
          <w:sz w:val="12"/>
          <w:szCs w:val="12"/>
        </w:rPr>
        <w:t>funding</w:t>
      </w:r>
      <w:proofErr w:type="gramEnd"/>
      <w:r w:rsidRPr="005F5DC1">
        <w:rPr>
          <w:sz w:val="12"/>
          <w:szCs w:val="12"/>
        </w:rPr>
        <w:t xml:space="preserve"> or withdrawing from them outright. His approach derives from the illiberal presumption that dominant states call all the shots all the time. Trump sees value in international institutions only insofar as they act in accord with and amplify American power. 55</w:t>
      </w:r>
    </w:p>
    <w:p w14:paraId="12CB5E42" w14:textId="77777777" w:rsidR="00FD6A79" w:rsidRPr="005F5DC1" w:rsidRDefault="00FD6A79" w:rsidP="00FD6A79">
      <w:pPr>
        <w:rPr>
          <w:sz w:val="12"/>
          <w:szCs w:val="12"/>
        </w:rPr>
      </w:pPr>
      <w:r w:rsidRPr="005F5DC1">
        <w:rPr>
          <w:sz w:val="12"/>
          <w:szCs w:val="12"/>
        </w:rPr>
        <w:t xml:space="preserve">Finally, Trump’s conduct appeared to mimic the illiberalism of Russia, </w:t>
      </w:r>
      <w:proofErr w:type="gramStart"/>
      <w:r w:rsidRPr="005F5DC1">
        <w:rPr>
          <w:sz w:val="12"/>
          <w:szCs w:val="12"/>
        </w:rPr>
        <w:t>China</w:t>
      </w:r>
      <w:proofErr w:type="gramEnd"/>
      <w:r w:rsidRPr="005F5DC1">
        <w:rPr>
          <w:sz w:val="12"/>
          <w:szCs w:val="12"/>
        </w:rPr>
        <w:t xml:space="preserve"> and other authoritarian states in his celebration of nationalism and naked self-interest. Some have described Trump’s foreign policy as ‘illiberal hegemony’ because it abandoned efforts to spread democracy. 56 Trump did not accept the traditional liberal presupposition that a state’s regime type is relevant to its foreign-policy orientation, </w:t>
      </w:r>
      <w:proofErr w:type="gramStart"/>
      <w:r w:rsidRPr="005F5DC1">
        <w:rPr>
          <w:sz w:val="12"/>
          <w:szCs w:val="12"/>
        </w:rPr>
        <w:t>according</w:t>
      </w:r>
      <w:proofErr w:type="gramEnd"/>
      <w:r w:rsidRPr="005F5DC1">
        <w:rPr>
          <w:sz w:val="12"/>
          <w:szCs w:val="12"/>
        </w:rPr>
        <w:t xml:space="preserve"> no special status to democracies or the US itself. In 2017, President Trump remarked in a CNN interview that ‘there are a lot of killers. You think our country’s so innocent?’ 57 Implicitly, Trump’s foreign policy </w:t>
      </w:r>
      <w:proofErr w:type="spellStart"/>
      <w:r w:rsidRPr="005F5DC1">
        <w:rPr>
          <w:sz w:val="12"/>
          <w:szCs w:val="12"/>
        </w:rPr>
        <w:t>emphasised</w:t>
      </w:r>
      <w:proofErr w:type="spellEnd"/>
      <w:r w:rsidRPr="005F5DC1">
        <w:rPr>
          <w:sz w:val="12"/>
          <w:szCs w:val="12"/>
        </w:rPr>
        <w:t xml:space="preserve"> an organic conception of the nation and defended any actions to protect it as natural and inevitable. This explains Trump’s call for a ‘great awakening of nations, for the revival of their spirits, their pride, their people and their patriotism’. 58 A corollary was that, as one of his advisers remarked, liberal internationalism was ‘well past the point of diminishing </w:t>
      </w:r>
      <w:proofErr w:type="gramStart"/>
      <w:r w:rsidRPr="005F5DC1">
        <w:rPr>
          <w:sz w:val="12"/>
          <w:szCs w:val="12"/>
        </w:rPr>
        <w:t>returns’</w:t>
      </w:r>
      <w:proofErr w:type="gramEnd"/>
      <w:r w:rsidRPr="005F5DC1">
        <w:rPr>
          <w:sz w:val="12"/>
          <w:szCs w:val="12"/>
        </w:rPr>
        <w:t xml:space="preserve"> and that states should act unashamedly in the interest of their nation. 59 This is more than just cold-blooded realism; in Trump’s hands, it amounts to a </w:t>
      </w:r>
      <w:proofErr w:type="spellStart"/>
      <w:r w:rsidRPr="005F5DC1">
        <w:rPr>
          <w:sz w:val="12"/>
          <w:szCs w:val="12"/>
        </w:rPr>
        <w:t>licence</w:t>
      </w:r>
      <w:proofErr w:type="spellEnd"/>
      <w:r w:rsidRPr="005F5DC1">
        <w:rPr>
          <w:sz w:val="12"/>
          <w:szCs w:val="12"/>
        </w:rPr>
        <w:t xml:space="preserve"> to do whatever is needed to protect the dominant group, including restrictions on immigration or crackdowns on minorities. Trump’s denial of liberal norms in </w:t>
      </w:r>
      <w:proofErr w:type="spellStart"/>
      <w:r w:rsidRPr="005F5DC1">
        <w:rPr>
          <w:sz w:val="12"/>
          <w:szCs w:val="12"/>
        </w:rPr>
        <w:t>favour</w:t>
      </w:r>
      <w:proofErr w:type="spellEnd"/>
      <w:r w:rsidRPr="005F5DC1">
        <w:rPr>
          <w:sz w:val="12"/>
          <w:szCs w:val="12"/>
        </w:rPr>
        <w:t xml:space="preserve"> of a chauvinistic conception of the nation also was at the root of US Secretary of State Pompeo’s making the validity of human rights conditional on their alignment with foundational American beliefs. 60 This redefinition places the US closer to China and other illiberal states, many of which have rejected universal definitions of human rights on the same grounds.</w:t>
      </w:r>
    </w:p>
    <w:p w14:paraId="1EEBCE63" w14:textId="77777777" w:rsidR="00FD6A79" w:rsidRPr="005F5DC1" w:rsidRDefault="00FD6A79" w:rsidP="00FD6A79">
      <w:pPr>
        <w:rPr>
          <w:sz w:val="16"/>
        </w:rPr>
      </w:pPr>
      <w:r w:rsidRPr="005F5DC1">
        <w:rPr>
          <w:sz w:val="16"/>
        </w:rPr>
        <w:t xml:space="preserve">While </w:t>
      </w:r>
      <w:r w:rsidRPr="009245C3">
        <w:rPr>
          <w:rStyle w:val="StyleUnderline"/>
          <w:highlight w:val="green"/>
        </w:rPr>
        <w:t>illiberalism</w:t>
      </w:r>
      <w:r w:rsidRPr="005F5DC1">
        <w:rPr>
          <w:sz w:val="16"/>
        </w:rPr>
        <w:t xml:space="preserve"> has manifested itself during previous administrations, only with Trump did it become the central thrust of US foreign policy. It has </w:t>
      </w:r>
      <w:r w:rsidRPr="009245C3">
        <w:rPr>
          <w:rStyle w:val="StyleUnderline"/>
          <w:highlight w:val="green"/>
        </w:rPr>
        <w:t xml:space="preserve">diminished </w:t>
      </w:r>
      <w:r w:rsidRPr="009245C3">
        <w:rPr>
          <w:rStyle w:val="Emphasis"/>
          <w:highlight w:val="green"/>
        </w:rPr>
        <w:t>America’s rep</w:t>
      </w:r>
      <w:r w:rsidRPr="0021545A">
        <w:rPr>
          <w:rStyle w:val="Emphasis"/>
        </w:rPr>
        <w:t>utation</w:t>
      </w:r>
      <w:r w:rsidRPr="005F5DC1">
        <w:rPr>
          <w:rStyle w:val="StyleUnderline"/>
        </w:rPr>
        <w:t xml:space="preserve"> but also its </w:t>
      </w:r>
      <w:r w:rsidRPr="0021545A">
        <w:rPr>
          <w:rStyle w:val="Emphasis"/>
        </w:rPr>
        <w:t>power</w:t>
      </w:r>
      <w:r w:rsidRPr="005F5DC1">
        <w:rPr>
          <w:rStyle w:val="StyleUnderline"/>
        </w:rPr>
        <w:t>, for as</w:t>
      </w:r>
      <w:r w:rsidRPr="005F5DC1">
        <w:rPr>
          <w:sz w:val="16"/>
        </w:rPr>
        <w:t xml:space="preserve"> Hannah </w:t>
      </w:r>
      <w:r w:rsidRPr="0021545A">
        <w:rPr>
          <w:rStyle w:val="Emphasis"/>
        </w:rPr>
        <w:t>Arendt</w:t>
      </w:r>
      <w:r w:rsidRPr="005F5DC1">
        <w:rPr>
          <w:sz w:val="16"/>
        </w:rPr>
        <w:t xml:space="preserve"> long ago </w:t>
      </w:r>
      <w:r w:rsidRPr="005F5DC1">
        <w:rPr>
          <w:rStyle w:val="StyleUnderline"/>
        </w:rPr>
        <w:t>noted, power diminishes</w:t>
      </w:r>
      <w:r w:rsidRPr="005F5DC1">
        <w:rPr>
          <w:sz w:val="16"/>
        </w:rPr>
        <w:t xml:space="preserve"> </w:t>
      </w:r>
      <w:r w:rsidRPr="005F5DC1">
        <w:rPr>
          <w:rStyle w:val="StyleUnderline"/>
        </w:rPr>
        <w:t>when it is used for domination</w:t>
      </w:r>
      <w:r w:rsidRPr="005F5DC1">
        <w:rPr>
          <w:sz w:val="16"/>
        </w:rPr>
        <w:t xml:space="preserve">. </w:t>
      </w:r>
      <w:r w:rsidRPr="005F5DC1">
        <w:rPr>
          <w:rStyle w:val="StyleUnderline"/>
        </w:rPr>
        <w:t>Its gravest effect has been on the liberal order</w:t>
      </w:r>
      <w:r w:rsidRPr="005F5DC1">
        <w:rPr>
          <w:sz w:val="16"/>
        </w:rPr>
        <w:t xml:space="preserve">. </w:t>
      </w:r>
      <w:r w:rsidRPr="009245C3">
        <w:rPr>
          <w:rStyle w:val="StyleUnderline"/>
          <w:highlight w:val="green"/>
        </w:rPr>
        <w:t>Shredding</w:t>
      </w:r>
      <w:r w:rsidRPr="005F5DC1">
        <w:rPr>
          <w:sz w:val="16"/>
        </w:rPr>
        <w:t xml:space="preserve"> </w:t>
      </w:r>
      <w:r w:rsidRPr="009245C3">
        <w:rPr>
          <w:rStyle w:val="Emphasis"/>
          <w:highlight w:val="green"/>
        </w:rPr>
        <w:t>norms</w:t>
      </w:r>
      <w:r w:rsidRPr="005F5DC1">
        <w:rPr>
          <w:rStyle w:val="StyleUnderline"/>
        </w:rPr>
        <w:t xml:space="preserve"> and institutions, </w:t>
      </w:r>
      <w:r w:rsidRPr="009245C3">
        <w:rPr>
          <w:rStyle w:val="StyleUnderline"/>
          <w:highlight w:val="green"/>
        </w:rPr>
        <w:t>denigrating</w:t>
      </w:r>
      <w:r w:rsidRPr="005F5DC1">
        <w:rPr>
          <w:sz w:val="16"/>
        </w:rPr>
        <w:t xml:space="preserve"> the </w:t>
      </w:r>
      <w:r w:rsidRPr="005F5DC1">
        <w:rPr>
          <w:rStyle w:val="StyleUnderline"/>
        </w:rPr>
        <w:lastRenderedPageBreak/>
        <w:t xml:space="preserve">value of </w:t>
      </w:r>
      <w:r w:rsidRPr="0021545A">
        <w:rPr>
          <w:rStyle w:val="Emphasis"/>
        </w:rPr>
        <w:t xml:space="preserve">international </w:t>
      </w:r>
      <w:r w:rsidRPr="009245C3">
        <w:rPr>
          <w:rStyle w:val="Emphasis"/>
          <w:highlight w:val="green"/>
        </w:rPr>
        <w:t>public goods</w:t>
      </w:r>
      <w:r w:rsidRPr="005F5DC1">
        <w:rPr>
          <w:rStyle w:val="StyleUnderline"/>
        </w:rPr>
        <w:t xml:space="preserve"> and</w:t>
      </w:r>
      <w:r w:rsidRPr="005F5DC1">
        <w:rPr>
          <w:sz w:val="16"/>
        </w:rPr>
        <w:t xml:space="preserve"> </w:t>
      </w:r>
      <w:r w:rsidRPr="005F5DC1">
        <w:rPr>
          <w:rStyle w:val="StyleUnderline"/>
        </w:rPr>
        <w:t>celebrating</w:t>
      </w:r>
      <w:r w:rsidRPr="005F5DC1">
        <w:rPr>
          <w:sz w:val="16"/>
        </w:rPr>
        <w:t xml:space="preserve"> America’s </w:t>
      </w:r>
      <w:r w:rsidRPr="0021545A">
        <w:rPr>
          <w:rStyle w:val="Emphasis"/>
        </w:rPr>
        <w:t>unilateral military power</w:t>
      </w:r>
      <w:r w:rsidRPr="005F5DC1">
        <w:rPr>
          <w:sz w:val="16"/>
        </w:rPr>
        <w:t xml:space="preserve">, </w:t>
      </w:r>
      <w:r w:rsidRPr="005F5DC1">
        <w:rPr>
          <w:rStyle w:val="StyleUnderline"/>
        </w:rPr>
        <w:t xml:space="preserve">Trump offered </w:t>
      </w:r>
      <w:r w:rsidRPr="0021545A">
        <w:rPr>
          <w:rStyle w:val="Emphasis"/>
        </w:rPr>
        <w:t>little incentive</w:t>
      </w:r>
      <w:r w:rsidRPr="005F5DC1">
        <w:rPr>
          <w:sz w:val="16"/>
        </w:rPr>
        <w:t xml:space="preserve"> for states </w:t>
      </w:r>
      <w:r w:rsidRPr="005F5DC1">
        <w:rPr>
          <w:rStyle w:val="StyleUnderline"/>
        </w:rPr>
        <w:t>to</w:t>
      </w:r>
      <w:r w:rsidRPr="005F5DC1">
        <w:rPr>
          <w:sz w:val="16"/>
        </w:rPr>
        <w:t xml:space="preserve"> </w:t>
      </w:r>
      <w:r w:rsidRPr="005F5DC1">
        <w:rPr>
          <w:rStyle w:val="StyleUnderline"/>
        </w:rPr>
        <w:t>accede to a</w:t>
      </w:r>
      <w:r w:rsidRPr="005F5DC1">
        <w:rPr>
          <w:sz w:val="16"/>
        </w:rPr>
        <w:t xml:space="preserve"> thick </w:t>
      </w:r>
      <w:r w:rsidRPr="005F5DC1">
        <w:rPr>
          <w:rStyle w:val="StyleUnderline"/>
        </w:rPr>
        <w:t>liberal order</w:t>
      </w:r>
      <w:r w:rsidRPr="005F5DC1">
        <w:rPr>
          <w:sz w:val="16"/>
        </w:rPr>
        <w:t xml:space="preserve"> that grants exceptional privileges to the United States. 61 In effect, he allowed the mask to slip, advertising the liberal order’s brutality but offering few reasons to accept its continuance.</w:t>
      </w:r>
    </w:p>
    <w:p w14:paraId="57597F95" w14:textId="77777777" w:rsidR="00FD6A79" w:rsidRPr="005F5DC1" w:rsidRDefault="00FD6A79" w:rsidP="00FD6A79">
      <w:pPr>
        <w:rPr>
          <w:sz w:val="16"/>
        </w:rPr>
      </w:pPr>
      <w:r w:rsidRPr="005F5DC1">
        <w:rPr>
          <w:sz w:val="16"/>
        </w:rPr>
        <w:t>The case for reform</w:t>
      </w:r>
    </w:p>
    <w:p w14:paraId="1F806C3E" w14:textId="77777777" w:rsidR="00FD6A79" w:rsidRPr="004E77DF" w:rsidRDefault="00FD6A79" w:rsidP="00FD6A79">
      <w:pPr>
        <w:rPr>
          <w:sz w:val="16"/>
        </w:rPr>
      </w:pPr>
      <w:r w:rsidRPr="004E77DF">
        <w:rPr>
          <w:sz w:val="16"/>
        </w:rPr>
        <w:t xml:space="preserve">The </w:t>
      </w:r>
      <w:r w:rsidRPr="0021545A">
        <w:rPr>
          <w:rStyle w:val="Emphasis"/>
        </w:rPr>
        <w:t>U</w:t>
      </w:r>
      <w:r w:rsidRPr="004E77DF">
        <w:rPr>
          <w:rStyle w:val="StyleUnderline"/>
        </w:rPr>
        <w:t xml:space="preserve">nited </w:t>
      </w:r>
      <w:r w:rsidRPr="0021545A">
        <w:rPr>
          <w:rStyle w:val="Emphasis"/>
        </w:rPr>
        <w:t>S</w:t>
      </w:r>
      <w:r w:rsidRPr="004E77DF">
        <w:rPr>
          <w:rStyle w:val="StyleUnderline"/>
        </w:rPr>
        <w:t xml:space="preserve">tates’ </w:t>
      </w:r>
      <w:r w:rsidRPr="009245C3">
        <w:rPr>
          <w:rStyle w:val="StyleUnderline"/>
          <w:highlight w:val="green"/>
        </w:rPr>
        <w:t>descent</w:t>
      </w:r>
      <w:r w:rsidRPr="0021545A">
        <w:rPr>
          <w:rStyle w:val="StyleUnderline"/>
        </w:rPr>
        <w:t xml:space="preserve"> into</w:t>
      </w:r>
      <w:r w:rsidRPr="0021545A">
        <w:rPr>
          <w:rStyle w:val="Emphasis"/>
        </w:rPr>
        <w:t xml:space="preserve"> illiberalism</w:t>
      </w:r>
      <w:r w:rsidRPr="004E77DF">
        <w:rPr>
          <w:rStyle w:val="StyleUnderline"/>
        </w:rPr>
        <w:t xml:space="preserve"> and</w:t>
      </w:r>
      <w:r w:rsidRPr="004E77DF">
        <w:rPr>
          <w:sz w:val="16"/>
        </w:rPr>
        <w:t xml:space="preserve"> the </w:t>
      </w:r>
      <w:r w:rsidRPr="0025000F">
        <w:rPr>
          <w:rStyle w:val="StyleUnderline"/>
        </w:rPr>
        <w:t>growin</w:t>
      </w:r>
      <w:r w:rsidRPr="004E77DF">
        <w:rPr>
          <w:rStyle w:val="StyleUnderline"/>
        </w:rPr>
        <w:t xml:space="preserve">g </w:t>
      </w:r>
      <w:r w:rsidRPr="0021545A">
        <w:rPr>
          <w:rStyle w:val="Emphasis"/>
        </w:rPr>
        <w:t>assertiveness</w:t>
      </w:r>
      <w:r w:rsidRPr="004E77DF">
        <w:rPr>
          <w:rStyle w:val="StyleUnderline"/>
        </w:rPr>
        <w:t xml:space="preserve"> of Russia and China are yielding an illiberal order </w:t>
      </w:r>
      <w:r w:rsidRPr="0021545A">
        <w:rPr>
          <w:rStyle w:val="Emphasis"/>
        </w:rPr>
        <w:t>distinguished by renewed</w:t>
      </w:r>
      <w:r w:rsidRPr="004E77DF">
        <w:rPr>
          <w:rStyle w:val="StyleUnderline"/>
        </w:rPr>
        <w:t xml:space="preserve"> efforts to establish </w:t>
      </w:r>
      <w:r w:rsidRPr="0021545A">
        <w:rPr>
          <w:rStyle w:val="Emphasis"/>
        </w:rPr>
        <w:t>regional hierarchies</w:t>
      </w:r>
      <w:r w:rsidRPr="004E77DF">
        <w:rPr>
          <w:sz w:val="16"/>
        </w:rPr>
        <w:t xml:space="preserve">, the </w:t>
      </w:r>
      <w:r w:rsidRPr="004E77DF">
        <w:rPr>
          <w:rStyle w:val="StyleUnderline"/>
        </w:rPr>
        <w:t>weakening and supplanting</w:t>
      </w:r>
      <w:r w:rsidRPr="004E77DF">
        <w:rPr>
          <w:sz w:val="16"/>
        </w:rPr>
        <w:t xml:space="preserve"> of US-led </w:t>
      </w:r>
      <w:r w:rsidRPr="004E77DF">
        <w:rPr>
          <w:rStyle w:val="StyleUnderline"/>
        </w:rPr>
        <w:t>global institutions, and the</w:t>
      </w:r>
      <w:r w:rsidRPr="004E77DF">
        <w:rPr>
          <w:sz w:val="16"/>
        </w:rPr>
        <w:t xml:space="preserve"> </w:t>
      </w:r>
      <w:r w:rsidRPr="004E77DF">
        <w:rPr>
          <w:rStyle w:val="StyleUnderline"/>
        </w:rPr>
        <w:t>propagation of illiberal values</w:t>
      </w:r>
      <w:r w:rsidRPr="004E77DF">
        <w:rPr>
          <w:sz w:val="16"/>
        </w:rPr>
        <w:t xml:space="preserve">. These </w:t>
      </w:r>
      <w:r w:rsidRPr="0021545A">
        <w:rPr>
          <w:rStyle w:val="StyleUnderline"/>
        </w:rPr>
        <w:t xml:space="preserve">changes are </w:t>
      </w:r>
      <w:r w:rsidRPr="009245C3">
        <w:rPr>
          <w:rStyle w:val="Emphasis"/>
          <w:highlight w:val="green"/>
        </w:rPr>
        <w:t>reset</w:t>
      </w:r>
      <w:r w:rsidRPr="0021545A">
        <w:rPr>
          <w:rStyle w:val="Emphasis"/>
        </w:rPr>
        <w:t>ting</w:t>
      </w:r>
      <w:r w:rsidRPr="004E77DF">
        <w:rPr>
          <w:sz w:val="16"/>
        </w:rPr>
        <w:t xml:space="preserve"> the </w:t>
      </w:r>
      <w:r w:rsidRPr="004E77DF">
        <w:rPr>
          <w:rStyle w:val="StyleUnderline"/>
        </w:rPr>
        <w:t>ways in which states</w:t>
      </w:r>
      <w:r w:rsidRPr="004E77DF">
        <w:rPr>
          <w:sz w:val="16"/>
        </w:rPr>
        <w:t xml:space="preserve"> </w:t>
      </w:r>
      <w:r w:rsidRPr="004E77DF">
        <w:rPr>
          <w:rStyle w:val="StyleUnderline"/>
        </w:rPr>
        <w:t>compete</w:t>
      </w:r>
      <w:r w:rsidRPr="004E77DF">
        <w:rPr>
          <w:sz w:val="16"/>
        </w:rPr>
        <w:t xml:space="preserve">, as evidenced by the increase in scope and frequency of tactics such as cyber warfare, </w:t>
      </w:r>
      <w:proofErr w:type="gramStart"/>
      <w:r w:rsidRPr="004E77DF">
        <w:rPr>
          <w:sz w:val="16"/>
        </w:rPr>
        <w:t>subversion</w:t>
      </w:r>
      <w:proofErr w:type="gramEnd"/>
      <w:r w:rsidRPr="004E77DF">
        <w:rPr>
          <w:sz w:val="16"/>
        </w:rPr>
        <w:t xml:space="preserve"> and disinformation, designed to sow discord in democratic political systems. 62 Over time, the </w:t>
      </w:r>
      <w:r w:rsidRPr="004E77DF">
        <w:rPr>
          <w:rStyle w:val="StyleUnderline"/>
        </w:rPr>
        <w:t xml:space="preserve">rules, </w:t>
      </w:r>
      <w:proofErr w:type="gramStart"/>
      <w:r w:rsidRPr="004E77DF">
        <w:rPr>
          <w:rStyle w:val="StyleUnderline"/>
        </w:rPr>
        <w:t>norms</w:t>
      </w:r>
      <w:proofErr w:type="gramEnd"/>
      <w:r w:rsidRPr="004E77DF">
        <w:rPr>
          <w:rStyle w:val="StyleUnderline"/>
        </w:rPr>
        <w:t xml:space="preserve"> and institutions that </w:t>
      </w:r>
      <w:r w:rsidRPr="0021545A">
        <w:rPr>
          <w:rStyle w:val="Emphasis"/>
        </w:rPr>
        <w:t xml:space="preserve">marked </w:t>
      </w:r>
      <w:r w:rsidRPr="009245C3">
        <w:rPr>
          <w:rStyle w:val="Emphasis"/>
          <w:highlight w:val="green"/>
        </w:rPr>
        <w:t>the liberal order</w:t>
      </w:r>
      <w:r w:rsidRPr="004E77DF">
        <w:rPr>
          <w:sz w:val="16"/>
        </w:rPr>
        <w:t xml:space="preserve"> will </w:t>
      </w:r>
      <w:r w:rsidRPr="004E77DF">
        <w:rPr>
          <w:rStyle w:val="StyleUnderline"/>
        </w:rPr>
        <w:t>atrophy and give way</w:t>
      </w:r>
      <w:r w:rsidRPr="004E77DF">
        <w:rPr>
          <w:sz w:val="16"/>
        </w:rPr>
        <w:t xml:space="preserve"> to ones that formally protect state sovereignty but turn a blind eye to subversion.</w:t>
      </w:r>
    </w:p>
    <w:p w14:paraId="1CC55CB2" w14:textId="77777777" w:rsidR="00FD6A79" w:rsidRPr="004E77DF" w:rsidRDefault="00FD6A79" w:rsidP="00FD6A79">
      <w:pPr>
        <w:rPr>
          <w:sz w:val="16"/>
        </w:rPr>
      </w:pPr>
      <w:r w:rsidRPr="004E77DF">
        <w:rPr>
          <w:sz w:val="16"/>
        </w:rPr>
        <w:t xml:space="preserve">For the United States, already marked by deep dysfunction and an illiberal Republican Party, </w:t>
      </w:r>
      <w:r w:rsidRPr="004E77DF">
        <w:rPr>
          <w:rStyle w:val="StyleUnderline"/>
        </w:rPr>
        <w:t xml:space="preserve">such a world presents a </w:t>
      </w:r>
      <w:r w:rsidRPr="0021545A">
        <w:rPr>
          <w:rStyle w:val="Emphasis"/>
        </w:rPr>
        <w:t>dangerous temptation</w:t>
      </w:r>
      <w:r w:rsidRPr="004E77DF">
        <w:rPr>
          <w:sz w:val="16"/>
        </w:rPr>
        <w:t xml:space="preserve">. The </w:t>
      </w:r>
      <w:r w:rsidRPr="009245C3">
        <w:rPr>
          <w:rStyle w:val="StyleUnderline"/>
          <w:highlight w:val="green"/>
        </w:rPr>
        <w:t xml:space="preserve">country could continue to </w:t>
      </w:r>
      <w:r w:rsidRPr="009245C3">
        <w:rPr>
          <w:rStyle w:val="Emphasis"/>
          <w:highlight w:val="green"/>
        </w:rPr>
        <w:t>drift</w:t>
      </w:r>
      <w:r w:rsidRPr="0021545A">
        <w:rPr>
          <w:rStyle w:val="Emphasis"/>
        </w:rPr>
        <w:t xml:space="preserve"> in an illiberal</w:t>
      </w:r>
      <w:r w:rsidRPr="004E77DF">
        <w:rPr>
          <w:rStyle w:val="StyleUnderline"/>
        </w:rPr>
        <w:t xml:space="preserve"> </w:t>
      </w:r>
      <w:r w:rsidRPr="0021545A">
        <w:rPr>
          <w:rStyle w:val="Emphasis"/>
        </w:rPr>
        <w:t>direction</w:t>
      </w:r>
      <w:r w:rsidRPr="004E77DF">
        <w:rPr>
          <w:rStyle w:val="StyleUnderline"/>
        </w:rPr>
        <w:t>, becoming</w:t>
      </w:r>
      <w:r w:rsidRPr="004E77DF">
        <w:rPr>
          <w:sz w:val="16"/>
        </w:rPr>
        <w:t xml:space="preserve"> more </w:t>
      </w:r>
      <w:r w:rsidRPr="004E77DF">
        <w:rPr>
          <w:rStyle w:val="StyleUnderline"/>
        </w:rPr>
        <w:t xml:space="preserve">like </w:t>
      </w:r>
      <w:r w:rsidRPr="0021545A">
        <w:rPr>
          <w:rStyle w:val="Emphasis"/>
        </w:rPr>
        <w:t>Russia</w:t>
      </w:r>
      <w:r w:rsidRPr="004E77DF">
        <w:rPr>
          <w:rStyle w:val="StyleUnderline"/>
        </w:rPr>
        <w:t xml:space="preserve"> and </w:t>
      </w:r>
      <w:r w:rsidRPr="0021545A">
        <w:rPr>
          <w:rStyle w:val="Emphasis"/>
        </w:rPr>
        <w:t>China</w:t>
      </w:r>
      <w:r w:rsidRPr="004E77DF">
        <w:rPr>
          <w:sz w:val="16"/>
        </w:rPr>
        <w:t xml:space="preserve"> in the contest for global influence </w:t>
      </w:r>
      <w:r w:rsidRPr="004E77DF">
        <w:rPr>
          <w:rStyle w:val="StyleUnderline"/>
        </w:rPr>
        <w:t>as it ceases to uphold and defend existing institutions</w:t>
      </w:r>
      <w:r w:rsidRPr="004E77DF">
        <w:rPr>
          <w:sz w:val="16"/>
        </w:rPr>
        <w:t xml:space="preserve">. Doing so might yield some short-term benefits: an unconstrained US could shake down allies for greater burden-sharing and more advantageous trade deals, manipulate global institutions and – as it often did in the Cold War – underwrite authoritarian and illiberal governments to advance its own interests. Such </w:t>
      </w:r>
      <w:r w:rsidRPr="004E77DF">
        <w:rPr>
          <w:rStyle w:val="StyleUnderline"/>
        </w:rPr>
        <w:t>measures might</w:t>
      </w:r>
      <w:r w:rsidRPr="004E77DF">
        <w:rPr>
          <w:sz w:val="16"/>
        </w:rPr>
        <w:t xml:space="preserve"> allow it to </w:t>
      </w:r>
      <w:r w:rsidRPr="0021545A">
        <w:rPr>
          <w:rStyle w:val="Emphasis"/>
        </w:rPr>
        <w:t>compete</w:t>
      </w:r>
      <w:r w:rsidRPr="004E77DF">
        <w:rPr>
          <w:sz w:val="16"/>
        </w:rPr>
        <w:t xml:space="preserve"> with Russia and China effectively, </w:t>
      </w:r>
      <w:r w:rsidRPr="004E77DF">
        <w:rPr>
          <w:rStyle w:val="StyleUnderline"/>
        </w:rPr>
        <w:t xml:space="preserve">but </w:t>
      </w:r>
      <w:r w:rsidRPr="009245C3">
        <w:rPr>
          <w:rStyle w:val="StyleUnderline"/>
          <w:highlight w:val="green"/>
        </w:rPr>
        <w:t>at the cost of</w:t>
      </w:r>
      <w:r w:rsidRPr="004E77DF">
        <w:rPr>
          <w:rStyle w:val="StyleUnderline"/>
        </w:rPr>
        <w:t xml:space="preserve"> </w:t>
      </w:r>
      <w:r w:rsidRPr="009245C3">
        <w:rPr>
          <w:rStyle w:val="StyleUnderline"/>
          <w:highlight w:val="green"/>
        </w:rPr>
        <w:t>consolidating</w:t>
      </w:r>
      <w:r w:rsidRPr="0021545A">
        <w:rPr>
          <w:rStyle w:val="StyleUnderline"/>
        </w:rPr>
        <w:t xml:space="preserve"> the</w:t>
      </w:r>
      <w:r w:rsidRPr="0021545A">
        <w:rPr>
          <w:rStyle w:val="Emphasis"/>
        </w:rPr>
        <w:t xml:space="preserve"> </w:t>
      </w:r>
      <w:r w:rsidRPr="009245C3">
        <w:rPr>
          <w:rStyle w:val="Emphasis"/>
          <w:highlight w:val="green"/>
        </w:rPr>
        <w:t>illiberal order</w:t>
      </w:r>
      <w:r w:rsidRPr="009245C3">
        <w:rPr>
          <w:rStyle w:val="StyleUnderline"/>
          <w:highlight w:val="green"/>
        </w:rPr>
        <w:t>, fracturing</w:t>
      </w:r>
      <w:r w:rsidRPr="009245C3">
        <w:rPr>
          <w:rStyle w:val="Emphasis"/>
          <w:highlight w:val="green"/>
        </w:rPr>
        <w:t xml:space="preserve"> alliances</w:t>
      </w:r>
      <w:r w:rsidRPr="009245C3">
        <w:rPr>
          <w:rStyle w:val="StyleUnderline"/>
          <w:highlight w:val="green"/>
        </w:rPr>
        <w:t>, permanently [destroying]</w:t>
      </w:r>
      <w:r w:rsidRPr="004E77DF">
        <w:rPr>
          <w:sz w:val="16"/>
        </w:rPr>
        <w:t xml:space="preserve"> </w:t>
      </w:r>
      <w:r w:rsidRPr="004E77DF">
        <w:rPr>
          <w:strike/>
          <w:sz w:val="16"/>
        </w:rPr>
        <w:t>disabling</w:t>
      </w:r>
      <w:r w:rsidRPr="004E77DF">
        <w:rPr>
          <w:sz w:val="16"/>
        </w:rPr>
        <w:t xml:space="preserve"> many </w:t>
      </w:r>
      <w:r w:rsidRPr="009245C3">
        <w:rPr>
          <w:rStyle w:val="Emphasis"/>
          <w:highlight w:val="green"/>
        </w:rPr>
        <w:t>global institutions</w:t>
      </w:r>
      <w:r w:rsidRPr="004E77DF">
        <w:rPr>
          <w:rStyle w:val="StyleUnderline"/>
        </w:rPr>
        <w:t xml:space="preserve"> and squandering</w:t>
      </w:r>
      <w:r w:rsidRPr="004E77DF">
        <w:rPr>
          <w:sz w:val="16"/>
        </w:rPr>
        <w:t xml:space="preserve"> whatever </w:t>
      </w:r>
      <w:r w:rsidRPr="0021545A">
        <w:rPr>
          <w:rStyle w:val="Emphasis"/>
        </w:rPr>
        <w:t>moral legitimacy</w:t>
      </w:r>
      <w:r w:rsidRPr="004E77DF">
        <w:rPr>
          <w:sz w:val="16"/>
        </w:rPr>
        <w:t xml:space="preserve"> the US still possesses.</w:t>
      </w:r>
    </w:p>
    <w:p w14:paraId="5A81C7CB" w14:textId="77777777" w:rsidR="00FD6A79" w:rsidRPr="00EE1B6D" w:rsidRDefault="00FD6A79" w:rsidP="00FD6A79">
      <w:pPr>
        <w:rPr>
          <w:sz w:val="16"/>
        </w:rPr>
      </w:pPr>
      <w:r w:rsidRPr="004E77DF">
        <w:rPr>
          <w:sz w:val="16"/>
        </w:rPr>
        <w:t xml:space="preserve">The </w:t>
      </w:r>
      <w:r w:rsidRPr="004E77DF">
        <w:rPr>
          <w:rStyle w:val="StyleUnderline"/>
        </w:rPr>
        <w:t xml:space="preserve">obvious </w:t>
      </w:r>
      <w:r w:rsidRPr="009245C3">
        <w:rPr>
          <w:rStyle w:val="StyleUnderline"/>
          <w:highlight w:val="green"/>
        </w:rPr>
        <w:t>alt</w:t>
      </w:r>
      <w:r w:rsidRPr="004E77DF">
        <w:rPr>
          <w:rStyle w:val="StyleUnderline"/>
        </w:rPr>
        <w:t xml:space="preserve">ernative </w:t>
      </w:r>
      <w:r w:rsidRPr="009245C3">
        <w:rPr>
          <w:rStyle w:val="StyleUnderline"/>
          <w:highlight w:val="green"/>
        </w:rPr>
        <w:t>is</w:t>
      </w:r>
      <w:r w:rsidRPr="004E77DF">
        <w:rPr>
          <w:rStyle w:val="StyleUnderline"/>
        </w:rPr>
        <w:t xml:space="preserve"> to attempt to </w:t>
      </w:r>
      <w:r w:rsidRPr="0021545A">
        <w:rPr>
          <w:rStyle w:val="Emphasis"/>
        </w:rPr>
        <w:t xml:space="preserve">return to </w:t>
      </w:r>
      <w:r w:rsidRPr="009245C3">
        <w:rPr>
          <w:rStyle w:val="Emphasis"/>
          <w:highlight w:val="green"/>
        </w:rPr>
        <w:t>the status quo ante</w:t>
      </w:r>
      <w:r w:rsidRPr="004E77DF">
        <w:rPr>
          <w:rStyle w:val="StyleUnderline"/>
        </w:rPr>
        <w:t xml:space="preserve"> and restore the</w:t>
      </w:r>
      <w:r w:rsidRPr="004E77DF">
        <w:rPr>
          <w:sz w:val="16"/>
        </w:rPr>
        <w:t xml:space="preserve"> </w:t>
      </w:r>
      <w:r w:rsidRPr="004E77DF">
        <w:rPr>
          <w:rStyle w:val="StyleUnderline"/>
        </w:rPr>
        <w:t>liberal order</w:t>
      </w:r>
      <w:r w:rsidRPr="004E77DF">
        <w:rPr>
          <w:sz w:val="16"/>
        </w:rPr>
        <w:t xml:space="preserve"> that existed during the Obama administration, </w:t>
      </w:r>
      <w:r w:rsidRPr="004E77DF">
        <w:rPr>
          <w:rStyle w:val="StyleUnderline"/>
        </w:rPr>
        <w:t>as</w:t>
      </w:r>
      <w:r w:rsidRPr="004E77DF">
        <w:rPr>
          <w:sz w:val="16"/>
        </w:rPr>
        <w:t xml:space="preserve"> Joe </w:t>
      </w:r>
      <w:r w:rsidRPr="0021545A">
        <w:rPr>
          <w:rStyle w:val="Emphasis"/>
        </w:rPr>
        <w:t>Biden</w:t>
      </w:r>
      <w:r w:rsidRPr="004E77DF">
        <w:rPr>
          <w:sz w:val="16"/>
        </w:rPr>
        <w:t xml:space="preserve"> has </w:t>
      </w:r>
      <w:r w:rsidRPr="004E77DF">
        <w:rPr>
          <w:rStyle w:val="StyleUnderline"/>
        </w:rPr>
        <w:t>pledged to</w:t>
      </w:r>
      <w:r w:rsidRPr="004E77DF">
        <w:rPr>
          <w:sz w:val="16"/>
        </w:rPr>
        <w:t xml:space="preserve"> </w:t>
      </w:r>
      <w:r w:rsidRPr="00A85F07">
        <w:rPr>
          <w:sz w:val="16"/>
          <w:szCs w:val="16"/>
        </w:rPr>
        <w:t>do. This</w:t>
      </w:r>
      <w:r w:rsidRPr="004E77DF">
        <w:rPr>
          <w:sz w:val="16"/>
        </w:rPr>
        <w:t xml:space="preserve"> policy of </w:t>
      </w:r>
      <w:r w:rsidRPr="004E77DF">
        <w:rPr>
          <w:rStyle w:val="StyleUnderline"/>
        </w:rPr>
        <w:t xml:space="preserve">restoration is </w:t>
      </w:r>
      <w:r w:rsidRPr="0021545A">
        <w:rPr>
          <w:rStyle w:val="Emphasis"/>
        </w:rPr>
        <w:t>naturally</w:t>
      </w:r>
      <w:r w:rsidRPr="004E77DF">
        <w:rPr>
          <w:rStyle w:val="StyleUnderline"/>
        </w:rPr>
        <w:t xml:space="preserve"> attractive</w:t>
      </w:r>
      <w:r w:rsidRPr="004E77DF">
        <w:rPr>
          <w:sz w:val="16"/>
        </w:rPr>
        <w:t xml:space="preserve">, as it casts Trump as an aberration and allows the US to reclaim the mantle of world leadership. </w:t>
      </w:r>
      <w:r w:rsidRPr="004E77DF">
        <w:rPr>
          <w:rStyle w:val="StyleUnderline"/>
        </w:rPr>
        <w:t xml:space="preserve">But it is </w:t>
      </w:r>
      <w:r w:rsidRPr="009245C3">
        <w:rPr>
          <w:rStyle w:val="StyleUnderline"/>
          <w:highlight w:val="green"/>
        </w:rPr>
        <w:t>not clear that</w:t>
      </w:r>
      <w:r w:rsidRPr="004E77DF">
        <w:rPr>
          <w:sz w:val="16"/>
        </w:rPr>
        <w:t xml:space="preserve"> </w:t>
      </w:r>
      <w:r w:rsidRPr="0021545A">
        <w:rPr>
          <w:rStyle w:val="Emphasis"/>
        </w:rPr>
        <w:t xml:space="preserve">durable restoration </w:t>
      </w:r>
      <w:r w:rsidRPr="009245C3">
        <w:rPr>
          <w:rStyle w:val="Emphasis"/>
          <w:highlight w:val="green"/>
        </w:rPr>
        <w:t>is possible</w:t>
      </w:r>
      <w:r w:rsidRPr="004E77DF">
        <w:rPr>
          <w:sz w:val="16"/>
        </w:rPr>
        <w:t xml:space="preserve">. Many allies have come to distrust the US due to its erratic policies and contemptuous </w:t>
      </w:r>
      <w:proofErr w:type="spellStart"/>
      <w:r w:rsidRPr="004E77DF">
        <w:rPr>
          <w:sz w:val="16"/>
        </w:rPr>
        <w:t>behaviour</w:t>
      </w:r>
      <w:proofErr w:type="spellEnd"/>
      <w:r w:rsidRPr="004E77DF">
        <w:rPr>
          <w:sz w:val="16"/>
        </w:rPr>
        <w:t xml:space="preserve">. Given the current levels of domestic political </w:t>
      </w:r>
      <w:proofErr w:type="spellStart"/>
      <w:r w:rsidRPr="004E77DF">
        <w:rPr>
          <w:sz w:val="16"/>
        </w:rPr>
        <w:t>polarisation</w:t>
      </w:r>
      <w:proofErr w:type="spellEnd"/>
      <w:r w:rsidRPr="004E77DF">
        <w:rPr>
          <w:sz w:val="16"/>
        </w:rPr>
        <w:t xml:space="preserve"> and institutional dysfunction, there is also no reason to believe that a future Republican president would not repudiate many of the policies of a restorationist Biden administration. </w:t>
      </w:r>
      <w:r w:rsidRPr="00EE1B6D">
        <w:rPr>
          <w:sz w:val="16"/>
        </w:rPr>
        <w:t xml:space="preserve">The </w:t>
      </w:r>
      <w:r w:rsidRPr="00EE1B6D">
        <w:rPr>
          <w:rStyle w:val="StyleUnderline"/>
        </w:rPr>
        <w:t xml:space="preserve">breakdown of the </w:t>
      </w:r>
      <w:r w:rsidRPr="00EE1B6D">
        <w:rPr>
          <w:rStyle w:val="Emphasis"/>
        </w:rPr>
        <w:t xml:space="preserve">Cold War-era bipartisan strategic consensus </w:t>
      </w:r>
      <w:r w:rsidRPr="00EE1B6D">
        <w:rPr>
          <w:rStyle w:val="StyleUnderline"/>
        </w:rPr>
        <w:t>has</w:t>
      </w:r>
      <w:r w:rsidRPr="00EE1B6D">
        <w:rPr>
          <w:sz w:val="16"/>
        </w:rPr>
        <w:t xml:space="preserve"> </w:t>
      </w:r>
      <w:r w:rsidRPr="00EE1B6D">
        <w:rPr>
          <w:rStyle w:val="Emphasis"/>
        </w:rPr>
        <w:t>reduced</w:t>
      </w:r>
      <w:r w:rsidRPr="00EE1B6D">
        <w:rPr>
          <w:sz w:val="16"/>
        </w:rPr>
        <w:t xml:space="preserve"> the </w:t>
      </w:r>
      <w:r w:rsidRPr="00EE1B6D">
        <w:rPr>
          <w:rStyle w:val="Emphasis"/>
        </w:rPr>
        <w:t>U</w:t>
      </w:r>
      <w:r w:rsidRPr="00EE1B6D">
        <w:rPr>
          <w:rStyle w:val="StyleUnderline"/>
        </w:rPr>
        <w:t xml:space="preserve">nited </w:t>
      </w:r>
      <w:r w:rsidRPr="00EE1B6D">
        <w:rPr>
          <w:rStyle w:val="Emphasis"/>
        </w:rPr>
        <w:t>S</w:t>
      </w:r>
      <w:r w:rsidRPr="00EE1B6D">
        <w:rPr>
          <w:rStyle w:val="StyleUnderline"/>
        </w:rPr>
        <w:t xml:space="preserve">tates’ </w:t>
      </w:r>
      <w:r w:rsidRPr="00EE1B6D">
        <w:rPr>
          <w:rStyle w:val="Emphasis"/>
        </w:rPr>
        <w:t>capacity</w:t>
      </w:r>
      <w:r w:rsidRPr="00EE1B6D">
        <w:rPr>
          <w:rStyle w:val="StyleUnderline"/>
        </w:rPr>
        <w:t xml:space="preserve"> to maintain</w:t>
      </w:r>
      <w:r w:rsidRPr="00EE1B6D">
        <w:rPr>
          <w:sz w:val="16"/>
        </w:rPr>
        <w:t xml:space="preserve"> </w:t>
      </w:r>
      <w:r w:rsidRPr="00EE1B6D">
        <w:rPr>
          <w:rStyle w:val="StyleUnderline"/>
        </w:rPr>
        <w:t>a stable and predictable foreign policy</w:t>
      </w:r>
      <w:r w:rsidRPr="00EE1B6D">
        <w:rPr>
          <w:sz w:val="16"/>
        </w:rPr>
        <w:t xml:space="preserve">. 63 The </w:t>
      </w:r>
      <w:r w:rsidRPr="00EE1B6D">
        <w:rPr>
          <w:rStyle w:val="StyleUnderline"/>
        </w:rPr>
        <w:t xml:space="preserve">prescription for </w:t>
      </w:r>
      <w:r w:rsidRPr="00EE1B6D">
        <w:rPr>
          <w:rStyle w:val="Emphasis"/>
        </w:rPr>
        <w:t>remedying</w:t>
      </w:r>
      <w:r w:rsidRPr="00EE1B6D">
        <w:rPr>
          <w:rStyle w:val="StyleUnderline"/>
        </w:rPr>
        <w:t xml:space="preserve"> US foreign policy</w:t>
      </w:r>
      <w:r w:rsidRPr="00EE1B6D">
        <w:rPr>
          <w:sz w:val="16"/>
        </w:rPr>
        <w:t xml:space="preserve"> probably </w:t>
      </w:r>
      <w:r w:rsidRPr="00EE1B6D">
        <w:rPr>
          <w:rStyle w:val="StyleUnderline"/>
        </w:rPr>
        <w:t xml:space="preserve">cannot be just </w:t>
      </w:r>
      <w:r w:rsidRPr="00EE1B6D">
        <w:rPr>
          <w:rStyle w:val="Emphasis"/>
        </w:rPr>
        <w:t>more US leadership</w:t>
      </w:r>
      <w:r w:rsidRPr="00EE1B6D">
        <w:rPr>
          <w:sz w:val="16"/>
        </w:rPr>
        <w:t>. 64</w:t>
      </w:r>
    </w:p>
    <w:p w14:paraId="3FDA9A40" w14:textId="77777777" w:rsidR="00FD6A79" w:rsidRPr="007308E6" w:rsidRDefault="00FD6A79" w:rsidP="00FD6A79">
      <w:pPr>
        <w:rPr>
          <w:sz w:val="16"/>
          <w:szCs w:val="16"/>
        </w:rPr>
      </w:pPr>
      <w:r w:rsidRPr="00EE1B6D">
        <w:rPr>
          <w:sz w:val="16"/>
          <w:szCs w:val="16"/>
        </w:rPr>
        <w:t>Another option would be for the US to retrench, scaling back its military commitments abroad in the</w:t>
      </w:r>
      <w:r w:rsidRPr="004E77DF">
        <w:rPr>
          <w:sz w:val="16"/>
          <w:szCs w:val="16"/>
        </w:rPr>
        <w:t xml:space="preserve"> hopes of reallocating </w:t>
      </w:r>
      <w:r w:rsidRPr="007308E6">
        <w:rPr>
          <w:sz w:val="16"/>
          <w:szCs w:val="16"/>
        </w:rPr>
        <w:t xml:space="preserve">resources to domestic policy. There are powerful arguments for this approach. The Pentagon budget is bloated with enormous waste while healthcare, education and infrastructure remain chronically underfunded. The US military interventions in Afghanistan and Iraq have cost $6.4trn, </w:t>
      </w:r>
      <w:proofErr w:type="spellStart"/>
      <w:r w:rsidRPr="007308E6">
        <w:rPr>
          <w:sz w:val="16"/>
          <w:szCs w:val="16"/>
        </w:rPr>
        <w:t>to</w:t>
      </w:r>
      <w:proofErr w:type="spellEnd"/>
      <w:r w:rsidRPr="007308E6">
        <w:rPr>
          <w:sz w:val="16"/>
          <w:szCs w:val="16"/>
        </w:rPr>
        <w:t xml:space="preserve"> little if any strategic advantage. 65 There is a growing consensus in Washington that continued immersion in the Middle East would produce diminishing returns. 66 The pursuit of hegemony and the </w:t>
      </w:r>
      <w:proofErr w:type="spellStart"/>
      <w:r w:rsidRPr="007308E6">
        <w:rPr>
          <w:sz w:val="16"/>
          <w:szCs w:val="16"/>
        </w:rPr>
        <w:t>defence</w:t>
      </w:r>
      <w:proofErr w:type="spellEnd"/>
      <w:r w:rsidRPr="007308E6">
        <w:rPr>
          <w:sz w:val="16"/>
          <w:szCs w:val="16"/>
        </w:rPr>
        <w:t xml:space="preserve"> of the liberal order has led the US to incur high political and economic costs while allowing other threats, such as climate change, to grow. 67</w:t>
      </w:r>
    </w:p>
    <w:p w14:paraId="405C6B7B" w14:textId="77777777" w:rsidR="00FD6A79" w:rsidRPr="007308E6" w:rsidRDefault="00FD6A79" w:rsidP="00FD6A79">
      <w:pPr>
        <w:rPr>
          <w:strike/>
          <w:sz w:val="16"/>
          <w:szCs w:val="16"/>
        </w:rPr>
      </w:pPr>
      <w:r w:rsidRPr="0021545A">
        <w:rPr>
          <w:sz w:val="16"/>
          <w:szCs w:val="16"/>
        </w:rPr>
        <w:t xml:space="preserve">A strategy of retrenchment, however, also carries risks. In regions like Europe and Asia, it could signal to Russia and China that US alliances are vulnerable. US </w:t>
      </w:r>
      <w:r w:rsidRPr="009245C3">
        <w:rPr>
          <w:rStyle w:val="StyleUnderline"/>
          <w:highlight w:val="green"/>
        </w:rPr>
        <w:t>allies</w:t>
      </w:r>
      <w:r w:rsidRPr="0021545A">
        <w:rPr>
          <w:sz w:val="16"/>
          <w:szCs w:val="16"/>
        </w:rPr>
        <w:t xml:space="preserve">, in turn, would </w:t>
      </w:r>
      <w:r w:rsidRPr="009245C3">
        <w:rPr>
          <w:rStyle w:val="StyleUnderline"/>
          <w:highlight w:val="green"/>
        </w:rPr>
        <w:t xml:space="preserve">have </w:t>
      </w:r>
      <w:r w:rsidRPr="009245C3">
        <w:rPr>
          <w:rStyle w:val="Emphasis"/>
          <w:highlight w:val="green"/>
        </w:rPr>
        <w:t>fewer reasons</w:t>
      </w:r>
      <w:r w:rsidRPr="009245C3">
        <w:rPr>
          <w:rStyle w:val="StyleUnderline"/>
          <w:highlight w:val="green"/>
        </w:rPr>
        <w:t xml:space="preserve"> to</w:t>
      </w:r>
      <w:r w:rsidRPr="0021545A">
        <w:rPr>
          <w:rStyle w:val="StyleUnderline"/>
        </w:rPr>
        <w:t xml:space="preserve"> </w:t>
      </w:r>
      <w:proofErr w:type="spellStart"/>
      <w:r w:rsidRPr="0021545A">
        <w:rPr>
          <w:rStyle w:val="StyleUnderline"/>
        </w:rPr>
        <w:t>honour</w:t>
      </w:r>
      <w:proofErr w:type="spellEnd"/>
      <w:r w:rsidRPr="0021545A">
        <w:rPr>
          <w:rStyle w:val="StyleUnderline"/>
        </w:rPr>
        <w:t xml:space="preserve"> US leadership and </w:t>
      </w:r>
      <w:r w:rsidRPr="009245C3">
        <w:rPr>
          <w:rStyle w:val="StyleUnderline"/>
          <w:highlight w:val="green"/>
        </w:rPr>
        <w:t xml:space="preserve">join </w:t>
      </w:r>
      <w:r w:rsidRPr="009245C3">
        <w:rPr>
          <w:rStyle w:val="Emphasis"/>
          <w:highlight w:val="green"/>
        </w:rPr>
        <w:t>coalitions</w:t>
      </w:r>
      <w:r w:rsidRPr="0021545A">
        <w:rPr>
          <w:rStyle w:val="StyleUnderline"/>
        </w:rPr>
        <w:t xml:space="preserve"> when needed</w:t>
      </w:r>
      <w:r w:rsidRPr="0021545A">
        <w:rPr>
          <w:sz w:val="16"/>
          <w:szCs w:val="16"/>
        </w:rPr>
        <w:t xml:space="preserve">. Retrenchment would thus </w:t>
      </w:r>
      <w:r w:rsidRPr="0021545A">
        <w:rPr>
          <w:rStyle w:val="Emphasis"/>
        </w:rPr>
        <w:t>create permissive</w:t>
      </w:r>
      <w:r w:rsidRPr="0021545A">
        <w:rPr>
          <w:rStyle w:val="StyleUnderline"/>
        </w:rPr>
        <w:t xml:space="preserve"> </w:t>
      </w:r>
      <w:r w:rsidRPr="0021545A">
        <w:rPr>
          <w:rStyle w:val="Emphasis"/>
        </w:rPr>
        <w:t>conditions</w:t>
      </w:r>
      <w:r w:rsidRPr="0021545A">
        <w:rPr>
          <w:rStyle w:val="StyleUnderline"/>
        </w:rPr>
        <w:t xml:space="preserve"> for</w:t>
      </w:r>
      <w:r w:rsidRPr="0021545A">
        <w:rPr>
          <w:sz w:val="16"/>
          <w:szCs w:val="16"/>
        </w:rPr>
        <w:t xml:space="preserve"> the </w:t>
      </w:r>
      <w:r w:rsidRPr="0021545A">
        <w:rPr>
          <w:rStyle w:val="Emphasis"/>
        </w:rPr>
        <w:t>regional hierarchies</w:t>
      </w:r>
      <w:r w:rsidRPr="0021545A">
        <w:rPr>
          <w:sz w:val="16"/>
          <w:szCs w:val="16"/>
        </w:rPr>
        <w:t xml:space="preserve"> that Russia and China are seeking to establish and allow them to expand their reach outwards, </w:t>
      </w:r>
      <w:r w:rsidRPr="0021545A">
        <w:rPr>
          <w:rStyle w:val="StyleUnderline"/>
        </w:rPr>
        <w:t>accelerating</w:t>
      </w:r>
      <w:r w:rsidRPr="0021545A">
        <w:rPr>
          <w:sz w:val="16"/>
          <w:szCs w:val="16"/>
        </w:rPr>
        <w:t xml:space="preserve"> rather than restraining </w:t>
      </w:r>
      <w:r w:rsidRPr="0021545A">
        <w:rPr>
          <w:rStyle w:val="StyleUnderline"/>
        </w:rPr>
        <w:t>the development of an illiberal order</w:t>
      </w:r>
      <w:r w:rsidRPr="0021545A">
        <w:rPr>
          <w:sz w:val="16"/>
          <w:szCs w:val="16"/>
        </w:rPr>
        <w:t xml:space="preserve">. 68 It </w:t>
      </w:r>
      <w:r w:rsidRPr="0021545A">
        <w:rPr>
          <w:rStyle w:val="StyleUnderline"/>
        </w:rPr>
        <w:t>might</w:t>
      </w:r>
      <w:r w:rsidRPr="0021545A">
        <w:rPr>
          <w:sz w:val="16"/>
          <w:szCs w:val="16"/>
        </w:rPr>
        <w:t xml:space="preserve"> also </w:t>
      </w:r>
      <w:r w:rsidRPr="0021545A">
        <w:rPr>
          <w:rStyle w:val="Emphasis"/>
        </w:rPr>
        <w:t>[destroy]</w:t>
      </w:r>
      <w:r w:rsidRPr="0021545A">
        <w:rPr>
          <w:sz w:val="16"/>
          <w:szCs w:val="16"/>
        </w:rPr>
        <w:t xml:space="preserve"> </w:t>
      </w:r>
      <w:r w:rsidRPr="0021545A">
        <w:rPr>
          <w:strike/>
          <w:sz w:val="16"/>
          <w:szCs w:val="16"/>
        </w:rPr>
        <w:t>cripple</w:t>
      </w:r>
      <w:r w:rsidRPr="0021545A">
        <w:rPr>
          <w:sz w:val="16"/>
          <w:szCs w:val="16"/>
        </w:rPr>
        <w:t xml:space="preserve"> some of the </w:t>
      </w:r>
      <w:r w:rsidRPr="0021545A">
        <w:rPr>
          <w:rStyle w:val="StyleUnderline"/>
        </w:rPr>
        <w:t xml:space="preserve">key global institutions, thus </w:t>
      </w:r>
      <w:r w:rsidRPr="009245C3">
        <w:rPr>
          <w:rStyle w:val="Emphasis"/>
          <w:highlight w:val="green"/>
        </w:rPr>
        <w:t>undercutting</w:t>
      </w:r>
      <w:r w:rsidRPr="0021545A">
        <w:rPr>
          <w:rStyle w:val="StyleUnderline"/>
        </w:rPr>
        <w:t xml:space="preserve"> the </w:t>
      </w:r>
      <w:r w:rsidRPr="009245C3">
        <w:rPr>
          <w:rStyle w:val="StyleUnderline"/>
          <w:highlight w:val="green"/>
        </w:rPr>
        <w:t>ability</w:t>
      </w:r>
      <w:r w:rsidRPr="0021545A">
        <w:rPr>
          <w:rStyle w:val="StyleUnderline"/>
        </w:rPr>
        <w:t xml:space="preserve"> of the </w:t>
      </w:r>
      <w:r w:rsidRPr="0021545A">
        <w:rPr>
          <w:rStyle w:val="Emphasis"/>
        </w:rPr>
        <w:t>U</w:t>
      </w:r>
      <w:r w:rsidRPr="0021545A">
        <w:rPr>
          <w:rStyle w:val="StyleUnderline"/>
        </w:rPr>
        <w:t xml:space="preserve">nited </w:t>
      </w:r>
      <w:r w:rsidRPr="0021545A">
        <w:rPr>
          <w:rStyle w:val="Emphasis"/>
        </w:rPr>
        <w:t>S</w:t>
      </w:r>
      <w:r w:rsidRPr="0021545A">
        <w:rPr>
          <w:rStyle w:val="StyleUnderline"/>
        </w:rPr>
        <w:t xml:space="preserve">tates </w:t>
      </w:r>
      <w:r w:rsidRPr="009245C3">
        <w:rPr>
          <w:rStyle w:val="StyleUnderline"/>
          <w:highlight w:val="green"/>
        </w:rPr>
        <w:t xml:space="preserve">to </w:t>
      </w:r>
      <w:r w:rsidRPr="009245C3">
        <w:rPr>
          <w:rStyle w:val="Emphasis"/>
          <w:highlight w:val="green"/>
        </w:rPr>
        <w:t>manage</w:t>
      </w:r>
      <w:r w:rsidRPr="0021545A">
        <w:rPr>
          <w:rStyle w:val="StyleUnderline"/>
        </w:rPr>
        <w:t xml:space="preserve"> transnational </w:t>
      </w:r>
      <w:r w:rsidRPr="009245C3">
        <w:rPr>
          <w:rStyle w:val="StyleUnderline"/>
          <w:highlight w:val="green"/>
        </w:rPr>
        <w:t>threats</w:t>
      </w:r>
      <w:r w:rsidRPr="0021545A">
        <w:rPr>
          <w:rStyle w:val="StyleUnderline"/>
        </w:rPr>
        <w:t xml:space="preserve"> </w:t>
      </w:r>
      <w:r w:rsidRPr="0021545A">
        <w:rPr>
          <w:sz w:val="16"/>
          <w:szCs w:val="16"/>
        </w:rPr>
        <w:t>such as climate change and nuclear proliferation. 69</w:t>
      </w:r>
    </w:p>
    <w:p w14:paraId="34942C8B" w14:textId="77777777" w:rsidR="00FD6A79" w:rsidRPr="004E77DF" w:rsidRDefault="00FD6A79" w:rsidP="00FD6A79">
      <w:pPr>
        <w:rPr>
          <w:sz w:val="16"/>
          <w:szCs w:val="16"/>
        </w:rPr>
      </w:pPr>
      <w:r w:rsidRPr="00A85F07">
        <w:rPr>
          <w:rStyle w:val="StyleUnderline"/>
        </w:rPr>
        <w:lastRenderedPageBreak/>
        <w:t xml:space="preserve">Neither </w:t>
      </w:r>
      <w:r w:rsidRPr="0087043E">
        <w:rPr>
          <w:rStyle w:val="Emphasis"/>
        </w:rPr>
        <w:t>restoration</w:t>
      </w:r>
      <w:r w:rsidRPr="00A85F07">
        <w:rPr>
          <w:rStyle w:val="StyleUnderline"/>
        </w:rPr>
        <w:t xml:space="preserve"> nor </w:t>
      </w:r>
      <w:r w:rsidRPr="0087043E">
        <w:rPr>
          <w:rStyle w:val="Emphasis"/>
        </w:rPr>
        <w:t>retrenchment</w:t>
      </w:r>
      <w:r w:rsidRPr="00A85F07">
        <w:rPr>
          <w:rStyle w:val="StyleUnderline"/>
        </w:rPr>
        <w:t xml:space="preserve"> would halt or reverse</w:t>
      </w:r>
      <w:r w:rsidRPr="004E77DF">
        <w:rPr>
          <w:sz w:val="16"/>
          <w:szCs w:val="16"/>
        </w:rPr>
        <w:t xml:space="preserve"> the </w:t>
      </w:r>
      <w:r w:rsidRPr="0087043E">
        <w:rPr>
          <w:rStyle w:val="Emphasis"/>
        </w:rPr>
        <w:t>emergence of an illiberal</w:t>
      </w:r>
      <w:r w:rsidRPr="00A85F07">
        <w:rPr>
          <w:rStyle w:val="StyleUnderline"/>
        </w:rPr>
        <w:t xml:space="preserve"> </w:t>
      </w:r>
      <w:r w:rsidRPr="0087043E">
        <w:rPr>
          <w:rStyle w:val="Emphasis"/>
        </w:rPr>
        <w:t>order</w:t>
      </w:r>
      <w:r w:rsidRPr="00A85F07">
        <w:rPr>
          <w:rStyle w:val="StyleUnderline"/>
        </w:rPr>
        <w:t xml:space="preserve"> without the reform of </w:t>
      </w:r>
      <w:r w:rsidRPr="0087043E">
        <w:rPr>
          <w:rStyle w:val="Emphasis"/>
        </w:rPr>
        <w:t>America’s own illiberalism</w:t>
      </w:r>
      <w:r w:rsidRPr="004E77DF">
        <w:rPr>
          <w:sz w:val="16"/>
          <w:szCs w:val="16"/>
        </w:rPr>
        <w:t xml:space="preserve">. Its </w:t>
      </w:r>
      <w:r w:rsidRPr="009245C3">
        <w:rPr>
          <w:rStyle w:val="StyleUnderline"/>
          <w:highlight w:val="green"/>
        </w:rPr>
        <w:t>urgent</w:t>
      </w:r>
      <w:r w:rsidRPr="004E77DF">
        <w:rPr>
          <w:sz w:val="16"/>
          <w:szCs w:val="16"/>
        </w:rPr>
        <w:t xml:space="preserve"> foreign-policy </w:t>
      </w:r>
      <w:r w:rsidRPr="009245C3">
        <w:rPr>
          <w:rStyle w:val="StyleUnderline"/>
          <w:highlight w:val="green"/>
        </w:rPr>
        <w:t>challenge is</w:t>
      </w:r>
      <w:r w:rsidRPr="00A85F07">
        <w:rPr>
          <w:rStyle w:val="StyleUnderline"/>
        </w:rPr>
        <w:t xml:space="preserve"> at least</w:t>
      </w:r>
      <w:r w:rsidRPr="004E77DF">
        <w:rPr>
          <w:sz w:val="16"/>
          <w:szCs w:val="16"/>
        </w:rPr>
        <w:t xml:space="preserve"> partially </w:t>
      </w:r>
      <w:r w:rsidRPr="0087043E">
        <w:rPr>
          <w:rStyle w:val="Emphasis"/>
        </w:rPr>
        <w:t>ideological</w:t>
      </w:r>
      <w:r w:rsidRPr="004E77DF">
        <w:rPr>
          <w:sz w:val="16"/>
          <w:szCs w:val="16"/>
        </w:rPr>
        <w:t xml:space="preserve">: </w:t>
      </w:r>
      <w:r w:rsidRPr="009245C3">
        <w:rPr>
          <w:rStyle w:val="StyleUnderline"/>
          <w:highlight w:val="green"/>
        </w:rPr>
        <w:t>to prove</w:t>
      </w:r>
      <w:r w:rsidRPr="004E77DF">
        <w:rPr>
          <w:sz w:val="16"/>
          <w:szCs w:val="16"/>
        </w:rPr>
        <w:t xml:space="preserve"> </w:t>
      </w:r>
      <w:r w:rsidRPr="00A85F07">
        <w:rPr>
          <w:rStyle w:val="StyleUnderline"/>
        </w:rPr>
        <w:t xml:space="preserve">that liberal </w:t>
      </w:r>
      <w:r w:rsidRPr="009245C3">
        <w:rPr>
          <w:rStyle w:val="StyleUnderline"/>
          <w:highlight w:val="green"/>
        </w:rPr>
        <w:t>democracy</w:t>
      </w:r>
      <w:r w:rsidRPr="00A85F07">
        <w:rPr>
          <w:rStyle w:val="StyleUnderline"/>
        </w:rPr>
        <w:t xml:space="preserve"> can </w:t>
      </w:r>
      <w:r w:rsidRPr="009245C3">
        <w:rPr>
          <w:rStyle w:val="Emphasis"/>
          <w:highlight w:val="green"/>
        </w:rPr>
        <w:t>compete</w:t>
      </w:r>
      <w:r w:rsidRPr="009245C3">
        <w:rPr>
          <w:rStyle w:val="StyleUnderline"/>
          <w:highlight w:val="green"/>
        </w:rPr>
        <w:t xml:space="preserve"> in</w:t>
      </w:r>
      <w:r w:rsidRPr="00A85F07">
        <w:rPr>
          <w:rStyle w:val="StyleUnderline"/>
        </w:rPr>
        <w:t xml:space="preserve"> </w:t>
      </w:r>
      <w:r w:rsidRPr="009245C3">
        <w:rPr>
          <w:rStyle w:val="StyleUnderline"/>
          <w:highlight w:val="green"/>
        </w:rPr>
        <w:t>a</w:t>
      </w:r>
      <w:r w:rsidRPr="00A85F07">
        <w:rPr>
          <w:rStyle w:val="StyleUnderline"/>
        </w:rPr>
        <w:t xml:space="preserve">n increasingly </w:t>
      </w:r>
      <w:r w:rsidRPr="009245C3">
        <w:rPr>
          <w:rStyle w:val="StyleUnderline"/>
          <w:highlight w:val="green"/>
        </w:rPr>
        <w:t>illiberal world</w:t>
      </w:r>
      <w:r w:rsidRPr="004E77DF">
        <w:rPr>
          <w:sz w:val="16"/>
          <w:szCs w:val="16"/>
        </w:rPr>
        <w:t xml:space="preserve">. For this, domestic institutional reforms are required. First, however, the Biden administration needs to stop the current bleeding at the international level. To do so, it should immediately seek to reassure allies in Europe and Asia of its military support and </w:t>
      </w:r>
      <w:proofErr w:type="gramStart"/>
      <w:r w:rsidRPr="004E77DF">
        <w:rPr>
          <w:sz w:val="16"/>
          <w:szCs w:val="16"/>
        </w:rPr>
        <w:t>guarantees, and</w:t>
      </w:r>
      <w:proofErr w:type="gramEnd"/>
      <w:r w:rsidRPr="004E77DF">
        <w:rPr>
          <w:sz w:val="16"/>
          <w:szCs w:val="16"/>
        </w:rPr>
        <w:t xml:space="preserve"> reaffirm commitments to institutions such as the WHO and to various existing trade deals. </w:t>
      </w:r>
      <w:proofErr w:type="gramStart"/>
      <w:r w:rsidRPr="004E77DF">
        <w:rPr>
          <w:sz w:val="16"/>
          <w:szCs w:val="16"/>
        </w:rPr>
        <w:t>In particular, it</w:t>
      </w:r>
      <w:proofErr w:type="gramEnd"/>
      <w:r w:rsidRPr="004E77DF">
        <w:rPr>
          <w:sz w:val="16"/>
          <w:szCs w:val="16"/>
        </w:rPr>
        <w:t xml:space="preserve"> should renegotiate the Trans-Pacific Partnership, as Biden has pledged to do. More broadly, the US should advocate a ‘flexible coordinator’ model of international collective action rather than presumptively defaulting to American leadership in all areas. Such a model would allow allies greater diplomatic autonomy and leverage over a particular issue. A post-Trump foreign policy must forsake the default assumption that the US retains primus inter pares rank over all issues and </w:t>
      </w:r>
      <w:proofErr w:type="gramStart"/>
      <w:r w:rsidRPr="004E77DF">
        <w:rPr>
          <w:sz w:val="16"/>
          <w:szCs w:val="16"/>
        </w:rPr>
        <w:t>decisions, and</w:t>
      </w:r>
      <w:proofErr w:type="gramEnd"/>
      <w:r w:rsidRPr="004E77DF">
        <w:rPr>
          <w:sz w:val="16"/>
          <w:szCs w:val="16"/>
        </w:rPr>
        <w:t xml:space="preserve"> go beyond the atmospherics of consent to provide genuine issue ownership for allies. Doing so would set the US apart from Russia and China as a liberal-international steward. Such an approach would not forsake American power – the US would still enjoy military superiority and political influence – but would rather apply it </w:t>
      </w:r>
      <w:proofErr w:type="gramStart"/>
      <w:r w:rsidRPr="004E77DF">
        <w:rPr>
          <w:sz w:val="16"/>
          <w:szCs w:val="16"/>
        </w:rPr>
        <w:t>so as to</w:t>
      </w:r>
      <w:proofErr w:type="gramEnd"/>
      <w:r w:rsidRPr="004E77DF">
        <w:rPr>
          <w:sz w:val="16"/>
          <w:szCs w:val="16"/>
        </w:rPr>
        <w:t xml:space="preserve"> enable flexible and adaptive coalitions of partners to take the lead over different issues.</w:t>
      </w:r>
    </w:p>
    <w:p w14:paraId="337DA8B0" w14:textId="77777777" w:rsidR="00FD6A79" w:rsidRPr="004E77DF" w:rsidRDefault="00FD6A79" w:rsidP="00FD6A79">
      <w:pPr>
        <w:rPr>
          <w:sz w:val="16"/>
          <w:szCs w:val="16"/>
        </w:rPr>
      </w:pPr>
      <w:r w:rsidRPr="004E77DF">
        <w:rPr>
          <w:sz w:val="16"/>
          <w:szCs w:val="16"/>
        </w:rPr>
        <w:t xml:space="preserve">In addition, the United States should recast its approach to Russia and China. Neither is a suitable or willing US ally, and their long-term goal – an illiberal order conducive to their geopolitical expansion – is not in the US interest. This does not mean that the US should be unrelentingly hostile to them, which would only drive them closer together. Cooperation over common threats like climate change is </w:t>
      </w:r>
      <w:proofErr w:type="gramStart"/>
      <w:r w:rsidRPr="004E77DF">
        <w:rPr>
          <w:sz w:val="16"/>
          <w:szCs w:val="16"/>
        </w:rPr>
        <w:t>possible, and</w:t>
      </w:r>
      <w:proofErr w:type="gramEnd"/>
      <w:r w:rsidRPr="004E77DF">
        <w:rPr>
          <w:sz w:val="16"/>
          <w:szCs w:val="16"/>
        </w:rPr>
        <w:t xml:space="preserve"> should be pursued. But cooperation with Moscow or Beijing will not happen until both </w:t>
      </w:r>
      <w:proofErr w:type="spellStart"/>
      <w:r w:rsidRPr="004E77DF">
        <w:rPr>
          <w:sz w:val="16"/>
          <w:szCs w:val="16"/>
        </w:rPr>
        <w:t>recognise</w:t>
      </w:r>
      <w:proofErr w:type="spellEnd"/>
      <w:r w:rsidRPr="004E77DF">
        <w:rPr>
          <w:sz w:val="16"/>
          <w:szCs w:val="16"/>
        </w:rPr>
        <w:t xml:space="preserve"> that the US is no longer on the defensive and is capable of reasserting itself after experiencing what Putin has described as a ‘deep internal </w:t>
      </w:r>
      <w:proofErr w:type="gramStart"/>
      <w:r w:rsidRPr="004E77DF">
        <w:rPr>
          <w:sz w:val="16"/>
          <w:szCs w:val="16"/>
        </w:rPr>
        <w:t>crisis’</w:t>
      </w:r>
      <w:proofErr w:type="gramEnd"/>
      <w:r w:rsidRPr="004E77DF">
        <w:rPr>
          <w:sz w:val="16"/>
          <w:szCs w:val="16"/>
        </w:rPr>
        <w:t xml:space="preserve">. 70 One way to signal this reassertion is to make Russia and China pay a larger, more public cost for interference in US elections and attempts to subvert American democracy. To do so, it goes almost without saying that the White House cannot publicly deny the reality of such efforts or task the US intelligence community’s leadership to downplay them, as Trump has done. Nor can it merely treat such attacks as garden-variety aspects of </w:t>
      </w:r>
      <w:proofErr w:type="spellStart"/>
      <w:r w:rsidRPr="004E77DF">
        <w:rPr>
          <w:sz w:val="16"/>
          <w:szCs w:val="16"/>
        </w:rPr>
        <w:t>spycraft</w:t>
      </w:r>
      <w:proofErr w:type="spellEnd"/>
      <w:r w:rsidRPr="004E77DF">
        <w:rPr>
          <w:sz w:val="16"/>
          <w:szCs w:val="16"/>
        </w:rPr>
        <w:t>. Instead, it must confront them as overt security threats. More muscular retaliatory policies could include sanctions on governments or individuals, trade penalties, the limitation of access to US banks and covert reprisal. 71</w:t>
      </w:r>
    </w:p>
    <w:p w14:paraId="76BD39C2" w14:textId="77777777" w:rsidR="00FD6A79" w:rsidRPr="004E77DF" w:rsidRDefault="00FD6A79" w:rsidP="00FD6A79">
      <w:pPr>
        <w:rPr>
          <w:sz w:val="16"/>
        </w:rPr>
      </w:pPr>
      <w:r w:rsidRPr="004E77DF">
        <w:rPr>
          <w:sz w:val="16"/>
        </w:rPr>
        <w:t xml:space="preserve">With these policy adjustments made, the </w:t>
      </w:r>
      <w:r w:rsidRPr="0087043E">
        <w:rPr>
          <w:rStyle w:val="Emphasis"/>
        </w:rPr>
        <w:t>Biden</w:t>
      </w:r>
      <w:r w:rsidRPr="004E77DF">
        <w:rPr>
          <w:sz w:val="16"/>
        </w:rPr>
        <w:t xml:space="preserve"> administration </w:t>
      </w:r>
      <w:r w:rsidRPr="00EE1B6D">
        <w:rPr>
          <w:rStyle w:val="StyleUnderline"/>
        </w:rPr>
        <w:t xml:space="preserve">can </w:t>
      </w:r>
      <w:r w:rsidRPr="00EE1B6D">
        <w:rPr>
          <w:rStyle w:val="Emphasis"/>
        </w:rPr>
        <w:t>turn to the paramount element</w:t>
      </w:r>
      <w:r w:rsidRPr="00EE1B6D">
        <w:rPr>
          <w:rStyle w:val="StyleUnderline"/>
        </w:rPr>
        <w:t xml:space="preserve"> of a reoriented US foreign policy</w:t>
      </w:r>
      <w:r w:rsidRPr="00EE1B6D">
        <w:rPr>
          <w:sz w:val="16"/>
        </w:rPr>
        <w:t>:</w:t>
      </w:r>
      <w:r w:rsidRPr="004E77DF">
        <w:rPr>
          <w:sz w:val="16"/>
        </w:rPr>
        <w:t xml:space="preserve"> </w:t>
      </w:r>
      <w:r w:rsidRPr="00493D4D">
        <w:rPr>
          <w:rStyle w:val="Emphasis"/>
        </w:rPr>
        <w:t>domestic reform</w:t>
      </w:r>
      <w:r w:rsidRPr="00493D4D">
        <w:rPr>
          <w:sz w:val="16"/>
        </w:rPr>
        <w:t xml:space="preserve">. There are many </w:t>
      </w:r>
      <w:r w:rsidRPr="00493D4D">
        <w:rPr>
          <w:rStyle w:val="Emphasis"/>
        </w:rPr>
        <w:t>area</w:t>
      </w:r>
      <w:r w:rsidRPr="00493D4D">
        <w:rPr>
          <w:sz w:val="16"/>
        </w:rPr>
        <w:t xml:space="preserve">s </w:t>
      </w:r>
      <w:r w:rsidRPr="00493D4D">
        <w:rPr>
          <w:rStyle w:val="StyleUnderline"/>
        </w:rPr>
        <w:t>in</w:t>
      </w:r>
      <w:r w:rsidRPr="00493D4D">
        <w:rPr>
          <w:sz w:val="16"/>
        </w:rPr>
        <w:t xml:space="preserve"> </w:t>
      </w:r>
      <w:r w:rsidRPr="00493D4D">
        <w:rPr>
          <w:rStyle w:val="StyleUnderline"/>
        </w:rPr>
        <w:t>pressing need</w:t>
      </w:r>
      <w:r w:rsidRPr="00493D4D">
        <w:rPr>
          <w:sz w:val="16"/>
        </w:rPr>
        <w:t xml:space="preserve"> of it, </w:t>
      </w:r>
      <w:r w:rsidRPr="00493D4D">
        <w:rPr>
          <w:rStyle w:val="StyleUnderline"/>
        </w:rPr>
        <w:t>includ</w:t>
      </w:r>
      <w:r w:rsidRPr="00493D4D">
        <w:rPr>
          <w:sz w:val="16"/>
        </w:rPr>
        <w:t xml:space="preserve">ing healthcare, economic inequality, </w:t>
      </w:r>
      <w:proofErr w:type="gramStart"/>
      <w:r w:rsidRPr="00493D4D">
        <w:rPr>
          <w:sz w:val="16"/>
        </w:rPr>
        <w:t>education</w:t>
      </w:r>
      <w:proofErr w:type="gramEnd"/>
      <w:r w:rsidRPr="00493D4D">
        <w:rPr>
          <w:sz w:val="16"/>
        </w:rPr>
        <w:t xml:space="preserve"> and </w:t>
      </w:r>
      <w:r w:rsidRPr="00493D4D">
        <w:rPr>
          <w:rStyle w:val="Emphasis"/>
        </w:rPr>
        <w:t>policing</w:t>
      </w:r>
      <w:r w:rsidRPr="00493D4D">
        <w:rPr>
          <w:sz w:val="16"/>
        </w:rPr>
        <w:t xml:space="preserve">. From a foreign-policy perspective, however, the </w:t>
      </w:r>
      <w:r w:rsidRPr="00493D4D">
        <w:rPr>
          <w:rStyle w:val="StyleUnderline"/>
        </w:rPr>
        <w:t xml:space="preserve">most </w:t>
      </w:r>
      <w:r w:rsidRPr="00493D4D">
        <w:rPr>
          <w:rStyle w:val="Emphasis"/>
        </w:rPr>
        <w:t>profound</w:t>
      </w:r>
      <w:r w:rsidRPr="00493D4D">
        <w:rPr>
          <w:rStyle w:val="StyleUnderline"/>
        </w:rPr>
        <w:t xml:space="preserve"> and </w:t>
      </w:r>
      <w:r w:rsidRPr="00493D4D">
        <w:rPr>
          <w:rStyle w:val="Emphasis"/>
        </w:rPr>
        <w:t>urgent need is to fix</w:t>
      </w:r>
      <w:r w:rsidRPr="00493D4D">
        <w:rPr>
          <w:rStyle w:val="StyleUnderline"/>
        </w:rPr>
        <w:t xml:space="preserve"> the institutions of democratic governance</w:t>
      </w:r>
      <w:r w:rsidRPr="00493D4D">
        <w:rPr>
          <w:sz w:val="16"/>
        </w:rPr>
        <w:t xml:space="preserve"> itself. Much as the civil-rights movement in the 1960s </w:t>
      </w:r>
      <w:proofErr w:type="spellStart"/>
      <w:r w:rsidRPr="00493D4D">
        <w:rPr>
          <w:sz w:val="16"/>
        </w:rPr>
        <w:t>galvanised</w:t>
      </w:r>
      <w:proofErr w:type="spellEnd"/>
      <w:r w:rsidRPr="00493D4D">
        <w:rPr>
          <w:sz w:val="16"/>
        </w:rPr>
        <w:t xml:space="preserve"> Americans to believe that the US had a fixable if flawed political system, sustained efforts to fix American institutions today would renew faith in the United States and give other countries a reason to join it in opposing the consolidation of an illiberal order. To this end, the Biden administration should seek the swift passage of a new Voting Rights Act, named after the late US congressman John Lewis, which would address the racial discrimination that underlies voter suppression, especially in poor and minority areas. 72 It should also back statehood for both Washington DC and Puerto Rico, thus changing the Electoral College map in a way that will compel the Republican Party to stop catering to a minority of white voters and abandon the illiberalism embraced by the party during the Trump years. In addition, </w:t>
      </w:r>
      <w:r w:rsidRPr="00493D4D">
        <w:rPr>
          <w:rStyle w:val="StyleUnderline"/>
        </w:rPr>
        <w:t xml:space="preserve">Congress should </w:t>
      </w:r>
      <w:r w:rsidRPr="00493D4D">
        <w:rPr>
          <w:rStyle w:val="Emphasis"/>
        </w:rPr>
        <w:t>tighten US laws</w:t>
      </w:r>
      <w:r w:rsidRPr="00493D4D">
        <w:rPr>
          <w:sz w:val="16"/>
        </w:rPr>
        <w:t xml:space="preserve"> </w:t>
      </w:r>
      <w:r w:rsidRPr="00493D4D">
        <w:rPr>
          <w:rStyle w:val="StyleUnderline"/>
        </w:rPr>
        <w:t>against corruption</w:t>
      </w:r>
      <w:r w:rsidRPr="00493D4D">
        <w:rPr>
          <w:sz w:val="16"/>
        </w:rPr>
        <w:t xml:space="preserve"> to reduce foreign influence in the US political process. In addition </w:t>
      </w:r>
      <w:r w:rsidRPr="00493D4D">
        <w:rPr>
          <w:rStyle w:val="StyleUnderline"/>
        </w:rPr>
        <w:t>to</w:t>
      </w:r>
      <w:r w:rsidRPr="00493D4D">
        <w:rPr>
          <w:sz w:val="16"/>
        </w:rPr>
        <w:t xml:space="preserve"> </w:t>
      </w:r>
      <w:r w:rsidRPr="00493D4D">
        <w:rPr>
          <w:rStyle w:val="StyleUnderline"/>
        </w:rPr>
        <w:t xml:space="preserve">diminishing </w:t>
      </w:r>
      <w:r w:rsidRPr="00493D4D">
        <w:rPr>
          <w:rStyle w:val="Emphasis"/>
        </w:rPr>
        <w:t>public trust</w:t>
      </w:r>
      <w:r w:rsidRPr="00493D4D">
        <w:rPr>
          <w:rStyle w:val="StyleUnderline"/>
        </w:rPr>
        <w:t>, an American political system</w:t>
      </w:r>
      <w:r w:rsidRPr="00493D4D">
        <w:rPr>
          <w:sz w:val="16"/>
        </w:rPr>
        <w:t xml:space="preserve"> </w:t>
      </w:r>
      <w:r w:rsidRPr="00493D4D">
        <w:rPr>
          <w:rStyle w:val="Emphasis"/>
        </w:rPr>
        <w:t>penetrated</w:t>
      </w:r>
      <w:r w:rsidRPr="00493D4D">
        <w:rPr>
          <w:rStyle w:val="StyleUnderline"/>
        </w:rPr>
        <w:t xml:space="preserve"> by foreign powers can lower</w:t>
      </w:r>
      <w:r w:rsidRPr="00493D4D">
        <w:rPr>
          <w:sz w:val="16"/>
        </w:rPr>
        <w:t xml:space="preserve"> the </w:t>
      </w:r>
      <w:r w:rsidRPr="00493D4D">
        <w:rPr>
          <w:rStyle w:val="StyleUnderline"/>
        </w:rPr>
        <w:t xml:space="preserve">confidence of allies and partners in </w:t>
      </w:r>
      <w:r w:rsidRPr="00493D4D">
        <w:rPr>
          <w:rStyle w:val="Emphasis"/>
        </w:rPr>
        <w:t>shared intelligence</w:t>
      </w:r>
      <w:r w:rsidRPr="00493D4D">
        <w:rPr>
          <w:rStyle w:val="StyleUnderline"/>
        </w:rPr>
        <w:t xml:space="preserve"> and </w:t>
      </w:r>
      <w:r w:rsidRPr="00493D4D">
        <w:rPr>
          <w:rStyle w:val="Emphasis"/>
        </w:rPr>
        <w:t xml:space="preserve">jointly undertaken </w:t>
      </w:r>
      <w:proofErr w:type="gramStart"/>
      <w:r w:rsidRPr="00493D4D">
        <w:rPr>
          <w:rStyle w:val="Emphasis"/>
        </w:rPr>
        <w:t>action</w:t>
      </w:r>
      <w:r w:rsidRPr="00493D4D">
        <w:rPr>
          <w:rStyle w:val="StyleUnderline"/>
        </w:rPr>
        <w:t>, and</w:t>
      </w:r>
      <w:proofErr w:type="gramEnd"/>
      <w:r w:rsidRPr="00493D4D">
        <w:rPr>
          <w:rStyle w:val="StyleUnderline"/>
        </w:rPr>
        <w:t xml:space="preserve"> impel them to </w:t>
      </w:r>
      <w:r w:rsidRPr="00493D4D">
        <w:rPr>
          <w:rStyle w:val="Emphasis"/>
        </w:rPr>
        <w:t>distance</w:t>
      </w:r>
      <w:r w:rsidRPr="00493D4D">
        <w:rPr>
          <w:rStyle w:val="StyleUnderline"/>
        </w:rPr>
        <w:t xml:space="preserve"> themselves from the </w:t>
      </w:r>
      <w:r w:rsidRPr="00493D4D">
        <w:rPr>
          <w:rStyle w:val="Emphasis"/>
        </w:rPr>
        <w:t>U</w:t>
      </w:r>
      <w:r w:rsidRPr="00493D4D">
        <w:rPr>
          <w:rStyle w:val="StyleUnderline"/>
        </w:rPr>
        <w:t xml:space="preserve">nited </w:t>
      </w:r>
      <w:r w:rsidRPr="00493D4D">
        <w:rPr>
          <w:rStyle w:val="Emphasis"/>
        </w:rPr>
        <w:t>S</w:t>
      </w:r>
      <w:r w:rsidRPr="00493D4D">
        <w:rPr>
          <w:rStyle w:val="StyleUnderline"/>
        </w:rPr>
        <w:t>tates</w:t>
      </w:r>
      <w:r w:rsidRPr="00493D4D">
        <w:rPr>
          <w:sz w:val="16"/>
        </w:rPr>
        <w:t xml:space="preserve">. The Biden administration needs to propose legislation to close the loopholes opened by the US Supreme Court’s Citizens United decision that allow money to pour into the US system through corporations. 73 It also needs to tighten regulations on lobbying for foreign entities and close the revolving door through which US national-security officials can </w:t>
      </w:r>
      <w:proofErr w:type="spellStart"/>
      <w:r w:rsidRPr="00493D4D">
        <w:rPr>
          <w:sz w:val="16"/>
        </w:rPr>
        <w:t>capitalise</w:t>
      </w:r>
      <w:proofErr w:type="spellEnd"/>
      <w:r w:rsidRPr="00493D4D">
        <w:rPr>
          <w:sz w:val="16"/>
        </w:rPr>
        <w:t xml:space="preserve"> on their experience and connections to lobby for other governments. </w:t>
      </w:r>
      <w:r w:rsidRPr="00493D4D">
        <w:rPr>
          <w:rStyle w:val="StyleUnderline"/>
        </w:rPr>
        <w:t>Cutting</w:t>
      </w:r>
      <w:r w:rsidRPr="00493D4D">
        <w:rPr>
          <w:sz w:val="16"/>
        </w:rPr>
        <w:t xml:space="preserve"> off these </w:t>
      </w:r>
      <w:r w:rsidRPr="00493D4D">
        <w:rPr>
          <w:rStyle w:val="Emphasis"/>
        </w:rPr>
        <w:t>pathways of</w:t>
      </w:r>
      <w:r w:rsidRPr="00493D4D">
        <w:rPr>
          <w:sz w:val="16"/>
        </w:rPr>
        <w:t xml:space="preserve"> corporate and foreign </w:t>
      </w:r>
      <w:r w:rsidRPr="00493D4D">
        <w:rPr>
          <w:rStyle w:val="Emphasis"/>
        </w:rPr>
        <w:t>influence</w:t>
      </w:r>
      <w:r w:rsidRPr="00493D4D">
        <w:rPr>
          <w:rStyle w:val="StyleUnderline"/>
        </w:rPr>
        <w:t xml:space="preserve"> in American politics will </w:t>
      </w:r>
      <w:r w:rsidRPr="00493D4D">
        <w:rPr>
          <w:rStyle w:val="Emphasis"/>
        </w:rPr>
        <w:t>boost faith in</w:t>
      </w:r>
      <w:r w:rsidRPr="00493D4D">
        <w:rPr>
          <w:sz w:val="16"/>
        </w:rPr>
        <w:t xml:space="preserve"> the </w:t>
      </w:r>
      <w:r w:rsidRPr="00493D4D">
        <w:rPr>
          <w:rStyle w:val="Emphasis"/>
        </w:rPr>
        <w:t>integrity</w:t>
      </w:r>
      <w:r w:rsidRPr="00493D4D">
        <w:rPr>
          <w:rStyle w:val="StyleUnderline"/>
        </w:rPr>
        <w:t xml:space="preserve"> of the </w:t>
      </w:r>
      <w:r w:rsidRPr="00493D4D">
        <w:rPr>
          <w:rStyle w:val="Emphasis"/>
        </w:rPr>
        <w:t>political system</w:t>
      </w:r>
      <w:r w:rsidRPr="00493D4D">
        <w:rPr>
          <w:rStyle w:val="StyleUnderline"/>
        </w:rPr>
        <w:t xml:space="preserve"> and thwart</w:t>
      </w:r>
      <w:r w:rsidRPr="004E77DF">
        <w:rPr>
          <w:rStyle w:val="StyleUnderline"/>
        </w:rPr>
        <w:t xml:space="preserve"> efforts by </w:t>
      </w:r>
      <w:r w:rsidRPr="0087043E">
        <w:rPr>
          <w:rStyle w:val="Emphasis"/>
        </w:rPr>
        <w:t>Russia</w:t>
      </w:r>
      <w:r w:rsidRPr="004E77DF">
        <w:rPr>
          <w:rStyle w:val="StyleUnderline"/>
        </w:rPr>
        <w:t xml:space="preserve">, </w:t>
      </w:r>
      <w:proofErr w:type="gramStart"/>
      <w:r w:rsidRPr="0087043E">
        <w:rPr>
          <w:rStyle w:val="Emphasis"/>
        </w:rPr>
        <w:t>China</w:t>
      </w:r>
      <w:proofErr w:type="gramEnd"/>
      <w:r w:rsidRPr="004E77DF">
        <w:rPr>
          <w:rStyle w:val="StyleUnderline"/>
        </w:rPr>
        <w:t xml:space="preserve"> and </w:t>
      </w:r>
      <w:r w:rsidRPr="0087043E">
        <w:rPr>
          <w:rStyle w:val="Emphasis"/>
        </w:rPr>
        <w:t>other illiberal states</w:t>
      </w:r>
      <w:r w:rsidRPr="004E77DF">
        <w:rPr>
          <w:rStyle w:val="StyleUnderline"/>
        </w:rPr>
        <w:t xml:space="preserve"> to </w:t>
      </w:r>
      <w:r w:rsidRPr="0087043E">
        <w:rPr>
          <w:rStyle w:val="Emphasis"/>
        </w:rPr>
        <w:t>influence</w:t>
      </w:r>
      <w:r w:rsidRPr="004E77DF">
        <w:rPr>
          <w:rStyle w:val="StyleUnderline"/>
        </w:rPr>
        <w:t xml:space="preserve"> policy outcomes</w:t>
      </w:r>
      <w:r w:rsidRPr="004E77DF">
        <w:rPr>
          <w:sz w:val="16"/>
        </w:rPr>
        <w:t>.</w:t>
      </w:r>
    </w:p>
    <w:p w14:paraId="545DAECD" w14:textId="77777777" w:rsidR="00FD6A79" w:rsidRPr="004E77DF" w:rsidRDefault="00FD6A79" w:rsidP="00FD6A79">
      <w:pPr>
        <w:rPr>
          <w:sz w:val="16"/>
        </w:rPr>
      </w:pPr>
      <w:r w:rsidRPr="004E77DF">
        <w:rPr>
          <w:sz w:val="16"/>
        </w:rPr>
        <w:t>A difficult third step for a Biden administration would involve rolling back the vast executive powers that the White House has accumulated. Presidents are generally and perhaps understandably loath to shrink the powers of the office, but now it is necessary. An over-endowed executive branch – and</w:t>
      </w:r>
      <w:proofErr w:type="gramStart"/>
      <w:r w:rsidRPr="004E77DF">
        <w:rPr>
          <w:sz w:val="16"/>
        </w:rPr>
        <w:t>, in particular, tolerance</w:t>
      </w:r>
      <w:proofErr w:type="gramEnd"/>
      <w:r w:rsidRPr="004E77DF">
        <w:rPr>
          <w:sz w:val="16"/>
        </w:rPr>
        <w:t xml:space="preserve"> for the profligate use of the executive order – is the primary reason that Trump has been able to inflict so much damage on the American polity over the past four years. He is not unique: both George W. Bush and Obama relied heavily on executive orders to govern in the face of a deadlocked Congress. Like many authoritarians, however, Trump has inordinately relied on special powers deriving from national emergencies to enact policies that Congress would never have approved. According to the Brennan Center for Justice, the president can now invoke 136 statutory emergency powers, many of which are obscure and have rarely been </w:t>
      </w:r>
      <w:r w:rsidRPr="004E77DF">
        <w:rPr>
          <w:sz w:val="16"/>
        </w:rPr>
        <w:lastRenderedPageBreak/>
        <w:t>used. 74 The fact that the US government is substantially ruled by decree, with each president imposing or repealing previous executive orders, makes the government less predictable and credible to allies. It also allows illiberal policies to flourish when someone like Trump is elected. If Biden wants to enhance the democratic credibility of the United States abroad, efforts to abolish some emergency powers, to strengthen the oversight powers of Congress and to reduce the sweeping executive powers of the presidency are necessary.</w:t>
      </w:r>
    </w:p>
    <w:p w14:paraId="2907DAE5" w14:textId="77777777" w:rsidR="00FD6A79" w:rsidRPr="004E77DF" w:rsidRDefault="00FD6A79" w:rsidP="00FD6A79">
      <w:pPr>
        <w:rPr>
          <w:sz w:val="16"/>
        </w:rPr>
      </w:pPr>
      <w:r w:rsidRPr="004E77DF">
        <w:rPr>
          <w:sz w:val="16"/>
        </w:rPr>
        <w:t>*  *  *</w:t>
      </w:r>
    </w:p>
    <w:p w14:paraId="354A8370" w14:textId="20B53F60" w:rsidR="00FD6A79" w:rsidRPr="00FD6A79" w:rsidRDefault="00FD6A79" w:rsidP="00FD6A79">
      <w:pPr>
        <w:rPr>
          <w:b/>
          <w:sz w:val="16"/>
        </w:rPr>
      </w:pPr>
      <w:r w:rsidRPr="004E77DF">
        <w:rPr>
          <w:sz w:val="16"/>
        </w:rPr>
        <w:t xml:space="preserve">It </w:t>
      </w:r>
      <w:r w:rsidRPr="004E77DF">
        <w:rPr>
          <w:rStyle w:val="StyleUnderline"/>
        </w:rPr>
        <w:t xml:space="preserve">seems </w:t>
      </w:r>
      <w:r w:rsidRPr="00DC1D46">
        <w:rPr>
          <w:rStyle w:val="Emphasis"/>
        </w:rPr>
        <w:t>counter-intuitive</w:t>
      </w:r>
      <w:r w:rsidRPr="004E77DF">
        <w:rPr>
          <w:sz w:val="16"/>
        </w:rPr>
        <w:t xml:space="preserve"> that </w:t>
      </w:r>
      <w:r w:rsidRPr="004E77DF">
        <w:rPr>
          <w:rStyle w:val="StyleUnderline"/>
        </w:rPr>
        <w:t xml:space="preserve">in a time of great danger </w:t>
      </w:r>
      <w:r w:rsidRPr="00DC1D46">
        <w:rPr>
          <w:rStyle w:val="Emphasis"/>
        </w:rPr>
        <w:t>US foreign policy</w:t>
      </w:r>
      <w:r w:rsidRPr="004E77DF">
        <w:rPr>
          <w:rStyle w:val="StyleUnderline"/>
        </w:rPr>
        <w:t xml:space="preserve"> must </w:t>
      </w:r>
      <w:r w:rsidRPr="00DC1D46">
        <w:rPr>
          <w:rStyle w:val="Emphasis"/>
        </w:rPr>
        <w:t>begin at</w:t>
      </w:r>
      <w:r w:rsidRPr="004E77DF">
        <w:rPr>
          <w:sz w:val="16"/>
        </w:rPr>
        <w:t xml:space="preserve"> </w:t>
      </w:r>
      <w:r w:rsidRPr="00DC1D46">
        <w:rPr>
          <w:rStyle w:val="Emphasis"/>
        </w:rPr>
        <w:t>home</w:t>
      </w:r>
      <w:r w:rsidRPr="004E77DF">
        <w:rPr>
          <w:sz w:val="16"/>
        </w:rPr>
        <w:t xml:space="preserve">. It also seems jarring that to meet the challenge of illiberalism the US needs to limit the powers of the executive branch. But </w:t>
      </w:r>
      <w:r w:rsidRPr="004E77DF">
        <w:rPr>
          <w:rStyle w:val="StyleUnderline"/>
        </w:rPr>
        <w:t xml:space="preserve">the hard </w:t>
      </w:r>
      <w:r w:rsidRPr="009245C3">
        <w:rPr>
          <w:rStyle w:val="StyleUnderline"/>
          <w:highlight w:val="green"/>
        </w:rPr>
        <w:t>reality</w:t>
      </w:r>
      <w:r w:rsidRPr="004E77DF">
        <w:rPr>
          <w:sz w:val="16"/>
        </w:rPr>
        <w:t xml:space="preserve"> </w:t>
      </w:r>
      <w:r w:rsidRPr="004E77DF">
        <w:rPr>
          <w:rStyle w:val="StyleUnderline"/>
        </w:rPr>
        <w:t xml:space="preserve">of the </w:t>
      </w:r>
      <w:r w:rsidRPr="00DC1D46">
        <w:rPr>
          <w:rStyle w:val="Emphasis"/>
        </w:rPr>
        <w:t>post-Trump moment</w:t>
      </w:r>
      <w:r w:rsidRPr="004E77DF">
        <w:rPr>
          <w:rStyle w:val="StyleUnderline"/>
        </w:rPr>
        <w:t xml:space="preserve"> </w:t>
      </w:r>
      <w:r w:rsidRPr="009245C3">
        <w:rPr>
          <w:rStyle w:val="StyleUnderline"/>
          <w:highlight w:val="green"/>
        </w:rPr>
        <w:t>is</w:t>
      </w:r>
      <w:r w:rsidRPr="004E77DF">
        <w:rPr>
          <w:rStyle w:val="StyleUnderline"/>
        </w:rPr>
        <w:t xml:space="preserve"> that an </w:t>
      </w:r>
      <w:r w:rsidRPr="00DC1D46">
        <w:rPr>
          <w:rStyle w:val="Emphasis"/>
        </w:rPr>
        <w:t>illiberal order</w:t>
      </w:r>
      <w:r w:rsidRPr="004E77DF">
        <w:rPr>
          <w:rStyle w:val="StyleUnderline"/>
        </w:rPr>
        <w:t xml:space="preserve"> is </w:t>
      </w:r>
      <w:r w:rsidRPr="00DC1D46">
        <w:rPr>
          <w:rStyle w:val="Emphasis"/>
        </w:rPr>
        <w:t>coalescing</w:t>
      </w:r>
      <w:r w:rsidRPr="004E77DF">
        <w:rPr>
          <w:rStyle w:val="StyleUnderline"/>
        </w:rPr>
        <w:t xml:space="preserve"> </w:t>
      </w:r>
      <w:r w:rsidRPr="00DC1D46">
        <w:rPr>
          <w:rStyle w:val="StyleUnderline"/>
        </w:rPr>
        <w:t>around</w:t>
      </w:r>
      <w:r w:rsidRPr="004E77DF">
        <w:rPr>
          <w:sz w:val="16"/>
        </w:rPr>
        <w:t xml:space="preserve"> the </w:t>
      </w:r>
      <w:r w:rsidRPr="004E77DF">
        <w:rPr>
          <w:rStyle w:val="StyleUnderline"/>
        </w:rPr>
        <w:t xml:space="preserve">preferences of </w:t>
      </w:r>
      <w:r w:rsidRPr="00DC1D46">
        <w:rPr>
          <w:rStyle w:val="Emphasis"/>
        </w:rPr>
        <w:t>Russia</w:t>
      </w:r>
      <w:r w:rsidRPr="004E77DF">
        <w:rPr>
          <w:rStyle w:val="StyleUnderline"/>
        </w:rPr>
        <w:t xml:space="preserve"> and</w:t>
      </w:r>
      <w:r w:rsidRPr="004E77DF">
        <w:rPr>
          <w:sz w:val="16"/>
        </w:rPr>
        <w:t xml:space="preserve"> </w:t>
      </w:r>
      <w:r w:rsidRPr="00DC1D46">
        <w:rPr>
          <w:rStyle w:val="Emphasis"/>
        </w:rPr>
        <w:t>China</w:t>
      </w:r>
      <w:r w:rsidRPr="004E77DF">
        <w:rPr>
          <w:sz w:val="16"/>
        </w:rPr>
        <w:t xml:space="preserve">. </w:t>
      </w:r>
      <w:r w:rsidRPr="009245C3">
        <w:rPr>
          <w:rStyle w:val="StyleUnderline"/>
          <w:highlight w:val="green"/>
        </w:rPr>
        <w:t xml:space="preserve">Liberalism is </w:t>
      </w:r>
      <w:r w:rsidRPr="009245C3">
        <w:rPr>
          <w:rStyle w:val="Emphasis"/>
          <w:highlight w:val="green"/>
        </w:rPr>
        <w:t>failing</w:t>
      </w:r>
      <w:r w:rsidRPr="009245C3">
        <w:rPr>
          <w:rStyle w:val="StyleUnderline"/>
          <w:highlight w:val="green"/>
        </w:rPr>
        <w:t xml:space="preserve"> at home</w:t>
      </w:r>
      <w:r w:rsidRPr="004E77DF">
        <w:rPr>
          <w:sz w:val="16"/>
        </w:rPr>
        <w:t xml:space="preserve"> and abroad. Addressing this requires admitting that the unipolar moment is over and that a ‘thick’ liberal order is out of reach. But </w:t>
      </w:r>
      <w:r w:rsidRPr="004E77DF">
        <w:rPr>
          <w:rStyle w:val="StyleUnderline"/>
        </w:rPr>
        <w:t>it does not</w:t>
      </w:r>
      <w:r w:rsidRPr="004E77DF">
        <w:rPr>
          <w:sz w:val="16"/>
        </w:rPr>
        <w:t xml:space="preserve"> </w:t>
      </w:r>
      <w:r w:rsidRPr="004E77DF">
        <w:rPr>
          <w:rStyle w:val="StyleUnderline"/>
        </w:rPr>
        <w:t xml:space="preserve">mean </w:t>
      </w:r>
      <w:r w:rsidRPr="00DC1D46">
        <w:rPr>
          <w:rStyle w:val="Emphasis"/>
        </w:rPr>
        <w:t xml:space="preserve">abandoning </w:t>
      </w:r>
      <w:r w:rsidRPr="00DC1D46">
        <w:rPr>
          <w:rStyle w:val="StyleUnderline"/>
        </w:rPr>
        <w:t>liberalism</w:t>
      </w:r>
      <w:r w:rsidRPr="004E77DF">
        <w:rPr>
          <w:rStyle w:val="StyleUnderline"/>
        </w:rPr>
        <w:t xml:space="preserve"> or </w:t>
      </w:r>
      <w:r w:rsidRPr="00DC1D46">
        <w:rPr>
          <w:rStyle w:val="Emphasis"/>
        </w:rPr>
        <w:t>pretending</w:t>
      </w:r>
      <w:r w:rsidRPr="004E77DF">
        <w:rPr>
          <w:sz w:val="16"/>
        </w:rPr>
        <w:t xml:space="preserve"> that </w:t>
      </w:r>
      <w:r w:rsidRPr="004E77DF">
        <w:rPr>
          <w:rStyle w:val="StyleUnderline"/>
        </w:rPr>
        <w:t>there is no ideological dimension</w:t>
      </w:r>
      <w:r w:rsidRPr="004E77DF">
        <w:rPr>
          <w:sz w:val="16"/>
        </w:rPr>
        <w:t xml:space="preserve"> to the threat. While not succumbing to the temptation of behaving as if it faces a second cold war, </w:t>
      </w:r>
      <w:r w:rsidRPr="00493D4D">
        <w:rPr>
          <w:sz w:val="16"/>
        </w:rPr>
        <w:t xml:space="preserve">the </w:t>
      </w:r>
      <w:r w:rsidRPr="00493D4D">
        <w:rPr>
          <w:rStyle w:val="Emphasis"/>
        </w:rPr>
        <w:t>US</w:t>
      </w:r>
      <w:r w:rsidRPr="00493D4D">
        <w:rPr>
          <w:rStyle w:val="StyleUnderline"/>
        </w:rPr>
        <w:t xml:space="preserve"> must </w:t>
      </w:r>
      <w:r w:rsidRPr="00493D4D">
        <w:rPr>
          <w:rStyle w:val="Emphasis"/>
        </w:rPr>
        <w:t>toughen its line</w:t>
      </w:r>
      <w:r w:rsidRPr="00493D4D">
        <w:rPr>
          <w:rStyle w:val="StyleUnderline"/>
        </w:rPr>
        <w:t xml:space="preserve"> against</w:t>
      </w:r>
      <w:r w:rsidRPr="00493D4D">
        <w:rPr>
          <w:sz w:val="16"/>
        </w:rPr>
        <w:t xml:space="preserve"> the </w:t>
      </w:r>
      <w:r w:rsidRPr="00493D4D">
        <w:rPr>
          <w:rStyle w:val="StyleUnderline"/>
        </w:rPr>
        <w:t xml:space="preserve">efforts of </w:t>
      </w:r>
      <w:r w:rsidRPr="00493D4D">
        <w:rPr>
          <w:rStyle w:val="Emphasis"/>
        </w:rPr>
        <w:t>Russia</w:t>
      </w:r>
      <w:r w:rsidRPr="00493D4D">
        <w:rPr>
          <w:rStyle w:val="StyleUnderline"/>
        </w:rPr>
        <w:t xml:space="preserve"> and </w:t>
      </w:r>
      <w:r w:rsidRPr="00493D4D">
        <w:rPr>
          <w:rStyle w:val="Emphasis"/>
        </w:rPr>
        <w:t>China</w:t>
      </w:r>
      <w:r w:rsidRPr="00493D4D">
        <w:rPr>
          <w:rStyle w:val="StyleUnderline"/>
        </w:rPr>
        <w:t xml:space="preserve"> to </w:t>
      </w:r>
      <w:r w:rsidRPr="00493D4D">
        <w:rPr>
          <w:rStyle w:val="Emphasis"/>
        </w:rPr>
        <w:t>sow discord in</w:t>
      </w:r>
      <w:r w:rsidRPr="00493D4D">
        <w:rPr>
          <w:rStyle w:val="StyleUnderline"/>
        </w:rPr>
        <w:t xml:space="preserve"> </w:t>
      </w:r>
      <w:r w:rsidRPr="00493D4D">
        <w:rPr>
          <w:rStyle w:val="Emphasis"/>
        </w:rPr>
        <w:t>democratic governments</w:t>
      </w:r>
      <w:r w:rsidRPr="00493D4D">
        <w:rPr>
          <w:rStyle w:val="StyleUnderline"/>
        </w:rPr>
        <w:t xml:space="preserve"> while</w:t>
      </w:r>
      <w:r w:rsidRPr="00493D4D">
        <w:rPr>
          <w:sz w:val="16"/>
        </w:rPr>
        <w:t xml:space="preserve"> also </w:t>
      </w:r>
      <w:r w:rsidRPr="00493D4D">
        <w:rPr>
          <w:rStyle w:val="StyleUnderline"/>
        </w:rPr>
        <w:t xml:space="preserve">urgently </w:t>
      </w:r>
      <w:r w:rsidRPr="00493D4D">
        <w:rPr>
          <w:rStyle w:val="Emphasis"/>
        </w:rPr>
        <w:t>fixing its</w:t>
      </w:r>
      <w:r w:rsidRPr="00493D4D">
        <w:rPr>
          <w:sz w:val="16"/>
        </w:rPr>
        <w:t xml:space="preserve"> </w:t>
      </w:r>
      <w:r w:rsidRPr="00493D4D">
        <w:rPr>
          <w:rStyle w:val="StyleUnderline"/>
        </w:rPr>
        <w:t>own</w:t>
      </w:r>
      <w:r w:rsidRPr="00493D4D">
        <w:rPr>
          <w:sz w:val="16"/>
        </w:rPr>
        <w:t xml:space="preserve"> </w:t>
      </w:r>
      <w:r w:rsidRPr="00493D4D">
        <w:rPr>
          <w:rStyle w:val="Emphasis"/>
        </w:rPr>
        <w:t>political institutions</w:t>
      </w:r>
      <w:r w:rsidRPr="00493D4D">
        <w:rPr>
          <w:sz w:val="16"/>
        </w:rPr>
        <w:t xml:space="preserve">. A </w:t>
      </w:r>
      <w:r w:rsidRPr="00493D4D">
        <w:rPr>
          <w:rStyle w:val="StyleUnderline"/>
        </w:rPr>
        <w:t xml:space="preserve">foreign policy of reform is the </w:t>
      </w:r>
      <w:r w:rsidRPr="00493D4D">
        <w:rPr>
          <w:rStyle w:val="Emphasis"/>
        </w:rPr>
        <w:t>best way</w:t>
      </w:r>
      <w:r w:rsidRPr="00493D4D">
        <w:rPr>
          <w:rStyle w:val="StyleUnderline"/>
        </w:rPr>
        <w:t xml:space="preserve"> to rise to the threat and</w:t>
      </w:r>
      <w:r w:rsidRPr="00493D4D">
        <w:rPr>
          <w:sz w:val="16"/>
        </w:rPr>
        <w:t xml:space="preserve"> to </w:t>
      </w:r>
      <w:r w:rsidRPr="00493D4D">
        <w:rPr>
          <w:rStyle w:val="StyleUnderline"/>
        </w:rPr>
        <w:t>show a fearful world</w:t>
      </w:r>
      <w:r w:rsidRPr="00493D4D">
        <w:rPr>
          <w:sz w:val="16"/>
        </w:rPr>
        <w:t xml:space="preserve"> that </w:t>
      </w:r>
      <w:r w:rsidRPr="00493D4D">
        <w:rPr>
          <w:rStyle w:val="Emphasis"/>
        </w:rPr>
        <w:t>liberalism</w:t>
      </w:r>
      <w:r w:rsidRPr="00493D4D">
        <w:rPr>
          <w:rStyle w:val="StyleUnderline"/>
        </w:rPr>
        <w:t xml:space="preserve"> is not a </w:t>
      </w:r>
      <w:r w:rsidRPr="00493D4D">
        <w:rPr>
          <w:rStyle w:val="Emphasis"/>
        </w:rPr>
        <w:t>defunct</w:t>
      </w:r>
      <w:r w:rsidRPr="00493D4D">
        <w:rPr>
          <w:rStyle w:val="StyleUnderline"/>
        </w:rPr>
        <w:t xml:space="preserve"> value system</w:t>
      </w:r>
      <w:r w:rsidRPr="00493D4D">
        <w:rPr>
          <w:sz w:val="16"/>
        </w:rPr>
        <w:t>.</w:t>
      </w:r>
    </w:p>
    <w:p w14:paraId="4940D5DE" w14:textId="614DEED3" w:rsidR="00607CC3" w:rsidRPr="001F4F70" w:rsidRDefault="00607CC3" w:rsidP="00607CC3">
      <w:pPr>
        <w:pStyle w:val="Heading4"/>
        <w:rPr>
          <w:rFonts w:cs="Arial"/>
        </w:rPr>
      </w:pPr>
      <w:proofErr w:type="spellStart"/>
      <w:r w:rsidRPr="001F4F70">
        <w:rPr>
          <w:rFonts w:cs="Arial"/>
        </w:rPr>
        <w:t>Heg</w:t>
      </w:r>
      <w:proofErr w:type="spellEnd"/>
      <w:r w:rsidRPr="001F4F70">
        <w:rPr>
          <w:rFonts w:cs="Arial"/>
        </w:rPr>
        <w:t xml:space="preserve"> is unsustainable – it will be </w:t>
      </w:r>
      <w:r w:rsidRPr="001F4F70">
        <w:rPr>
          <w:rFonts w:cs="Arial"/>
          <w:u w:val="single"/>
        </w:rPr>
        <w:t>slow</w:t>
      </w:r>
      <w:r w:rsidRPr="001F4F70">
        <w:rPr>
          <w:rFonts w:cs="Arial"/>
        </w:rPr>
        <w:t xml:space="preserve"> and </w:t>
      </w:r>
      <w:r w:rsidRPr="001F4F70">
        <w:rPr>
          <w:rFonts w:cs="Arial"/>
          <w:u w:val="single"/>
        </w:rPr>
        <w:t>stable</w:t>
      </w:r>
      <w:r w:rsidRPr="001F4F70">
        <w:rPr>
          <w:rFonts w:cs="Arial"/>
        </w:rPr>
        <w:t xml:space="preserve">, but the </w:t>
      </w:r>
      <w:proofErr w:type="spellStart"/>
      <w:r w:rsidRPr="001F4F70">
        <w:rPr>
          <w:rFonts w:cs="Arial"/>
        </w:rPr>
        <w:t>aff</w:t>
      </w:r>
      <w:proofErr w:type="spellEnd"/>
      <w:r w:rsidRPr="001F4F70">
        <w:rPr>
          <w:rFonts w:cs="Arial"/>
        </w:rPr>
        <w:t xml:space="preserve"> accelerates geopolitical tensions. </w:t>
      </w:r>
    </w:p>
    <w:p w14:paraId="57598E79" w14:textId="77777777" w:rsidR="00607CC3" w:rsidRPr="001F4F70" w:rsidRDefault="00607CC3" w:rsidP="00607CC3">
      <w:r w:rsidRPr="001F4F70">
        <w:rPr>
          <w:rStyle w:val="Style13ptBold"/>
        </w:rPr>
        <w:t>Layne 18</w:t>
      </w:r>
      <w:r w:rsidRPr="001F4F70">
        <w:t xml:space="preserve">—University Distinguished Professor of International Affairs and Robert M. Gates Chair in National Security at the Bush School of Government and Public Service at Texas A&amp;M University, Ph.D. in Political Science from the University of California, Berkeley [Christopher, January 2018, “The US–Chinese power shift and the end of the Pax Americana”, International Affairs, Volume 94, Issue 1, </w:t>
      </w:r>
      <w:proofErr w:type="spellStart"/>
      <w:r w:rsidRPr="001F4F70">
        <w:t>pgs</w:t>
      </w:r>
      <w:proofErr w:type="spellEnd"/>
      <w:r w:rsidRPr="001F4F70">
        <w:t xml:space="preserve"> 89-111] </w:t>
      </w:r>
    </w:p>
    <w:p w14:paraId="29FED300" w14:textId="77777777" w:rsidR="00F02EDD" w:rsidRDefault="00607CC3" w:rsidP="00607CC3">
      <w:pPr>
        <w:rPr>
          <w:sz w:val="16"/>
        </w:rPr>
      </w:pPr>
      <w:r w:rsidRPr="001F4F70">
        <w:rPr>
          <w:sz w:val="16"/>
        </w:rPr>
        <w:t xml:space="preserve">Today the </w:t>
      </w:r>
      <w:r w:rsidRPr="001F4F70">
        <w:rPr>
          <w:rStyle w:val="Emphasis"/>
        </w:rPr>
        <w:t>military</w:t>
      </w:r>
      <w:r w:rsidRPr="001F4F70">
        <w:rPr>
          <w:rStyle w:val="StyleUnderline"/>
        </w:rPr>
        <w:t xml:space="preserve">, </w:t>
      </w:r>
      <w:r w:rsidRPr="001F4F70">
        <w:rPr>
          <w:rStyle w:val="Emphasis"/>
        </w:rPr>
        <w:t>economic</w:t>
      </w:r>
      <w:r w:rsidRPr="001F4F70">
        <w:rPr>
          <w:rStyle w:val="StyleUnderline"/>
        </w:rPr>
        <w:t xml:space="preserve">, </w:t>
      </w:r>
      <w:proofErr w:type="gramStart"/>
      <w:r w:rsidRPr="001F4F70">
        <w:rPr>
          <w:rStyle w:val="Emphasis"/>
        </w:rPr>
        <w:t>institutional</w:t>
      </w:r>
      <w:proofErr w:type="gramEnd"/>
      <w:r w:rsidRPr="001F4F70">
        <w:rPr>
          <w:rStyle w:val="StyleUnderline"/>
        </w:rPr>
        <w:t xml:space="preserve"> and </w:t>
      </w:r>
      <w:r w:rsidRPr="001F4F70">
        <w:rPr>
          <w:rStyle w:val="Emphasis"/>
        </w:rPr>
        <w:t xml:space="preserve">ideational </w:t>
      </w:r>
      <w:r w:rsidRPr="009245C3">
        <w:rPr>
          <w:rStyle w:val="Emphasis"/>
          <w:highlight w:val="green"/>
        </w:rPr>
        <w:t>pillars</w:t>
      </w:r>
      <w:r w:rsidRPr="009245C3">
        <w:rPr>
          <w:rStyle w:val="StyleUnderline"/>
          <w:highlight w:val="green"/>
        </w:rPr>
        <w:t xml:space="preserve"> that</w:t>
      </w:r>
      <w:r w:rsidRPr="001F4F70">
        <w:rPr>
          <w:rStyle w:val="StyleUnderline"/>
        </w:rPr>
        <w:t xml:space="preserve"> have </w:t>
      </w:r>
      <w:r w:rsidRPr="009245C3">
        <w:rPr>
          <w:rStyle w:val="StyleUnderline"/>
          <w:highlight w:val="green"/>
        </w:rPr>
        <w:t>supported</w:t>
      </w:r>
      <w:r w:rsidRPr="001F4F70">
        <w:rPr>
          <w:rStyle w:val="StyleUnderline"/>
        </w:rPr>
        <w:t xml:space="preserve"> the </w:t>
      </w:r>
      <w:r w:rsidRPr="009245C3">
        <w:rPr>
          <w:rStyle w:val="StyleUnderline"/>
          <w:highlight w:val="green"/>
        </w:rPr>
        <w:t>Pax Americana are</w:t>
      </w:r>
      <w:r w:rsidRPr="001F4F70">
        <w:rPr>
          <w:rStyle w:val="StyleUnderline"/>
        </w:rPr>
        <w:t xml:space="preserve"> being </w:t>
      </w:r>
      <w:r w:rsidRPr="009245C3">
        <w:rPr>
          <w:rStyle w:val="Emphasis"/>
          <w:highlight w:val="green"/>
        </w:rPr>
        <w:t>challenged by China</w:t>
      </w:r>
      <w:r w:rsidRPr="009245C3">
        <w:rPr>
          <w:rStyle w:val="StyleUnderline"/>
          <w:highlight w:val="green"/>
        </w:rPr>
        <w:t>.</w:t>
      </w:r>
      <w:r w:rsidRPr="001F4F70">
        <w:rPr>
          <w:sz w:val="16"/>
        </w:rPr>
        <w:t xml:space="preserve"> This raises two fundamental and intimately connected questions: if China surpasses, </w:t>
      </w:r>
      <w:proofErr w:type="gramStart"/>
      <w:r w:rsidRPr="001F4F70">
        <w:rPr>
          <w:sz w:val="16"/>
        </w:rPr>
        <w:t>equals</w:t>
      </w:r>
      <w:proofErr w:type="gramEnd"/>
      <w:r w:rsidRPr="001F4F70">
        <w:rPr>
          <w:sz w:val="16"/>
        </w:rPr>
        <w:t xml:space="preserve"> or even approximates the United States in these dimensions of power, can the Pax Americana endure? And, if it cannot, what will replace it? Posing these questions raises the contentious issue—contentious at least in the US—of whether American power is, in fact, declining. During his abortive 2012 run for the Republican presidential nomination, Jon Huntsman—President Obama's Ambassador to China, and now President Trump's Ambassador to Russia—succinctly expressed the prevailing view of the US foreign policy establishment when he said: ‘Decline is un-American.’ Leading US security studies experts agree. These </w:t>
      </w:r>
      <w:proofErr w:type="spellStart"/>
      <w:r w:rsidRPr="001F4F70">
        <w:rPr>
          <w:sz w:val="16"/>
        </w:rPr>
        <w:t>primacists</w:t>
      </w:r>
      <w:proofErr w:type="spellEnd"/>
      <w:r w:rsidRPr="001F4F70">
        <w:rPr>
          <w:sz w:val="16"/>
        </w:rPr>
        <w:t xml:space="preserve"> argue that the extent of China's </w:t>
      </w:r>
      <w:r w:rsidRPr="001F4F70">
        <w:rPr>
          <w:rStyle w:val="StyleUnderline"/>
        </w:rPr>
        <w:t>rise—and hence of America's decline—are</w:t>
      </w:r>
      <w:r w:rsidRPr="001F4F70">
        <w:rPr>
          <w:sz w:val="16"/>
        </w:rPr>
        <w:t xml:space="preserve">, like premature reports of Mark Twain's death, </w:t>
      </w:r>
      <w:r w:rsidRPr="001F4F70">
        <w:rPr>
          <w:rStyle w:val="StyleUnderline"/>
        </w:rPr>
        <w:t>greatly exaggerated.</w:t>
      </w:r>
      <w:r w:rsidRPr="001F4F70">
        <w:rPr>
          <w:sz w:val="16"/>
        </w:rPr>
        <w:t xml:space="preserve"> </w:t>
      </w:r>
      <w:proofErr w:type="spellStart"/>
      <w:r w:rsidRPr="001F4F70">
        <w:rPr>
          <w:sz w:val="16"/>
        </w:rPr>
        <w:t>Primacists</w:t>
      </w:r>
      <w:proofErr w:type="spellEnd"/>
      <w:r w:rsidRPr="001F4F70">
        <w:rPr>
          <w:sz w:val="16"/>
        </w:rPr>
        <w:t xml:space="preserve"> believe the international system is still unipolar, and that US power will keep it that way for a long time to come. </w:t>
      </w:r>
      <w:r w:rsidRPr="001F4F70">
        <w:rPr>
          <w:rStyle w:val="StyleUnderline"/>
        </w:rPr>
        <w:t xml:space="preserve">This claim is </w:t>
      </w:r>
      <w:r w:rsidRPr="001F4F70">
        <w:rPr>
          <w:rStyle w:val="Emphasis"/>
        </w:rPr>
        <w:t>increasingly dubious</w:t>
      </w:r>
      <w:r w:rsidRPr="001F4F70">
        <w:rPr>
          <w:rStyle w:val="StyleUnderline"/>
        </w:rPr>
        <w:t>.</w:t>
      </w:r>
      <w:r w:rsidRPr="001F4F70">
        <w:rPr>
          <w:sz w:val="16"/>
        </w:rPr>
        <w:t xml:space="preserve"> Indeed, the </w:t>
      </w:r>
      <w:r w:rsidRPr="001F4F70">
        <w:rPr>
          <w:rStyle w:val="StyleUnderline"/>
        </w:rPr>
        <w:t>case made by the ‘declinists’ of the 1980s</w:t>
      </w:r>
      <w:r w:rsidRPr="001F4F70">
        <w:rPr>
          <w:sz w:val="16"/>
        </w:rPr>
        <w:t xml:space="preserve">—notably Paul Kennedy, Robert Gilpin, David </w:t>
      </w:r>
      <w:proofErr w:type="spellStart"/>
      <w:r w:rsidRPr="001F4F70">
        <w:rPr>
          <w:sz w:val="16"/>
        </w:rPr>
        <w:t>Calleo</w:t>
      </w:r>
      <w:proofErr w:type="spellEnd"/>
      <w:r w:rsidRPr="001F4F70">
        <w:rPr>
          <w:sz w:val="16"/>
        </w:rPr>
        <w:t xml:space="preserve"> and Samuel P. Huntington—</w:t>
      </w:r>
      <w:r w:rsidRPr="001F4F70">
        <w:rPr>
          <w:rStyle w:val="StyleUnderline"/>
        </w:rPr>
        <w:t>looks stronger every day.</w:t>
      </w:r>
      <w:r w:rsidRPr="001F4F70">
        <w:rPr>
          <w:sz w:val="16"/>
        </w:rPr>
        <w:t xml:space="preserve">23 Contrary to the portrayal of their argument by many of their critics, the 1980s declinists did not claim either that America's post-Second World War power advantages had already dissipated, or that the United States was on the brink of a rapid, catastrophic decline. Rather, </w:t>
      </w:r>
      <w:r w:rsidRPr="001F4F70">
        <w:rPr>
          <w:rStyle w:val="StyleUnderline"/>
        </w:rPr>
        <w:t xml:space="preserve">they pointed to </w:t>
      </w:r>
      <w:r w:rsidRPr="001F4F70">
        <w:rPr>
          <w:rStyle w:val="Emphasis"/>
        </w:rPr>
        <w:t>domestic</w:t>
      </w:r>
      <w:r w:rsidRPr="001F4F70">
        <w:rPr>
          <w:rStyle w:val="StyleUnderline"/>
        </w:rPr>
        <w:t xml:space="preserve"> and </w:t>
      </w:r>
      <w:r w:rsidRPr="001F4F70">
        <w:rPr>
          <w:rStyle w:val="Emphasis"/>
        </w:rPr>
        <w:t>international economic drivers</w:t>
      </w:r>
      <w:r w:rsidRPr="001F4F70">
        <w:rPr>
          <w:rStyle w:val="StyleUnderline"/>
        </w:rPr>
        <w:t xml:space="preserve"> that, over time, would cause American economic power to diminish relatively</w:t>
      </w:r>
      <w:r w:rsidRPr="001F4F70">
        <w:rPr>
          <w:sz w:val="16"/>
        </w:rPr>
        <w:t xml:space="preserve">, thereby shifting the balance of power. In essence, the </w:t>
      </w:r>
      <w:r w:rsidRPr="001F4F70">
        <w:rPr>
          <w:rStyle w:val="StyleUnderline"/>
        </w:rPr>
        <w:t>declinists believed that the United States was experiencing a slow</w:t>
      </w:r>
      <w:proofErr w:type="gramStart"/>
      <w:r w:rsidRPr="001F4F70">
        <w:rPr>
          <w:sz w:val="16"/>
        </w:rPr>
        <w:t>—‘</w:t>
      </w:r>
      <w:proofErr w:type="gramEnd"/>
      <w:r w:rsidRPr="001F4F70">
        <w:rPr>
          <w:sz w:val="16"/>
        </w:rPr>
        <w:t>termite-like’—</w:t>
      </w:r>
      <w:r w:rsidRPr="001F4F70">
        <w:rPr>
          <w:rStyle w:val="StyleUnderline"/>
        </w:rPr>
        <w:t>decline caused by fundamental structural weaknesses in the American economy</w:t>
      </w:r>
      <w:r w:rsidRPr="001F4F70">
        <w:rPr>
          <w:sz w:val="16"/>
        </w:rPr>
        <w:t xml:space="preserve"> that were gradually nibbling at its foundations.24 Kennedy himself was explicitly looking ahead to the effects this termite decline would have on the US world role in the early twenty-first century. As he wrote: The task facing American statesmen over the next decades … is to recognize that </w:t>
      </w:r>
      <w:r w:rsidRPr="009245C3">
        <w:rPr>
          <w:rStyle w:val="Emphasis"/>
          <w:highlight w:val="green"/>
        </w:rPr>
        <w:t>broad trends are under way</w:t>
      </w:r>
      <w:r w:rsidRPr="009245C3">
        <w:rPr>
          <w:rStyle w:val="StyleUnderline"/>
          <w:highlight w:val="green"/>
        </w:rPr>
        <w:t>, and</w:t>
      </w:r>
      <w:r w:rsidRPr="001F4F70">
        <w:rPr>
          <w:rStyle w:val="StyleUnderline"/>
        </w:rPr>
        <w:t xml:space="preserve"> that </w:t>
      </w:r>
      <w:r w:rsidRPr="009245C3">
        <w:rPr>
          <w:rStyle w:val="StyleUnderline"/>
          <w:highlight w:val="green"/>
        </w:rPr>
        <w:t>there is</w:t>
      </w:r>
      <w:r w:rsidRPr="001F4F70">
        <w:rPr>
          <w:rStyle w:val="StyleUnderline"/>
        </w:rPr>
        <w:t xml:space="preserve"> a </w:t>
      </w:r>
      <w:r w:rsidRPr="009245C3">
        <w:rPr>
          <w:rStyle w:val="Emphasis"/>
          <w:highlight w:val="green"/>
        </w:rPr>
        <w:t>need to ‘manage’ affairs</w:t>
      </w:r>
      <w:r w:rsidRPr="009245C3">
        <w:rPr>
          <w:rStyle w:val="StyleUnderline"/>
          <w:highlight w:val="green"/>
        </w:rPr>
        <w:t xml:space="preserve"> so</w:t>
      </w:r>
      <w:r w:rsidRPr="001F4F70">
        <w:rPr>
          <w:rStyle w:val="StyleUnderline"/>
        </w:rPr>
        <w:t xml:space="preserve"> that the </w:t>
      </w:r>
      <w:r w:rsidRPr="009245C3">
        <w:rPr>
          <w:rStyle w:val="StyleUnderline"/>
          <w:highlight w:val="green"/>
        </w:rPr>
        <w:t>relative erosion of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 xml:space="preserve">position takes place </w:t>
      </w:r>
      <w:r w:rsidRPr="009245C3">
        <w:rPr>
          <w:rStyle w:val="Emphasis"/>
          <w:highlight w:val="green"/>
        </w:rPr>
        <w:t>slowly</w:t>
      </w:r>
      <w:r w:rsidRPr="009245C3">
        <w:rPr>
          <w:rStyle w:val="StyleUnderline"/>
          <w:highlight w:val="green"/>
        </w:rPr>
        <w:t xml:space="preserve"> and </w:t>
      </w:r>
      <w:r w:rsidRPr="009245C3">
        <w:rPr>
          <w:rStyle w:val="Emphasis"/>
          <w:highlight w:val="green"/>
        </w:rPr>
        <w:t>smoothly</w:t>
      </w:r>
      <w:r w:rsidRPr="009245C3">
        <w:rPr>
          <w:rStyle w:val="StyleUnderline"/>
          <w:highlight w:val="green"/>
        </w:rPr>
        <w:t xml:space="preserve">, and is </w:t>
      </w:r>
      <w:r w:rsidRPr="009245C3">
        <w:rPr>
          <w:rStyle w:val="Emphasis"/>
          <w:highlight w:val="green"/>
        </w:rPr>
        <w:t>not accelerated by policies</w:t>
      </w:r>
      <w:r w:rsidRPr="009245C3">
        <w:rPr>
          <w:rStyle w:val="StyleUnderline"/>
          <w:highlight w:val="green"/>
        </w:rPr>
        <w:t xml:space="preserve"> which bring </w:t>
      </w:r>
      <w:r w:rsidRPr="009245C3">
        <w:rPr>
          <w:rStyle w:val="Emphasis"/>
          <w:highlight w:val="green"/>
        </w:rPr>
        <w:t>merely short-term advantage</w:t>
      </w:r>
      <w:r w:rsidRPr="001F4F70">
        <w:rPr>
          <w:rStyle w:val="StyleUnderline"/>
        </w:rPr>
        <w:t xml:space="preserve"> but </w:t>
      </w:r>
      <w:r w:rsidRPr="001F4F70">
        <w:rPr>
          <w:rStyle w:val="Emphasis"/>
        </w:rPr>
        <w:t>longer-term disadvantage</w:t>
      </w:r>
      <w:r w:rsidRPr="001F4F70">
        <w:rPr>
          <w:rStyle w:val="StyleUnderline"/>
        </w:rPr>
        <w:t>.</w:t>
      </w:r>
      <w:r w:rsidRPr="001F4F70">
        <w:rPr>
          <w:sz w:val="16"/>
        </w:rPr>
        <w:t xml:space="preserve">25 The unwinding of the Pax Americana Decline may be </w:t>
      </w:r>
      <w:r w:rsidRPr="001F4F70">
        <w:rPr>
          <w:sz w:val="16"/>
        </w:rPr>
        <w:lastRenderedPageBreak/>
        <w:t xml:space="preserve">‘un-American’, but that does not mean it isn't happening. </w:t>
      </w:r>
      <w:r w:rsidRPr="001F4F70">
        <w:rPr>
          <w:rStyle w:val="StyleUnderline"/>
        </w:rPr>
        <w:t xml:space="preserve">America's ‘unipolar moment’ has turned out to be rather—well, </w:t>
      </w:r>
      <w:r w:rsidRPr="001F4F70">
        <w:rPr>
          <w:rStyle w:val="Emphasis"/>
        </w:rPr>
        <w:t>momentary</w:t>
      </w:r>
      <w:r w:rsidRPr="001F4F70">
        <w:rPr>
          <w:rStyle w:val="StyleUnderline"/>
        </w:rPr>
        <w:t>.</w:t>
      </w:r>
      <w:r w:rsidRPr="001F4F70">
        <w:rPr>
          <w:sz w:val="16"/>
        </w:rPr>
        <w:t xml:space="preserve">26 The </w:t>
      </w:r>
      <w:r w:rsidRPr="001F4F70">
        <w:rPr>
          <w:rStyle w:val="StyleUnderline"/>
        </w:rPr>
        <w:t>Great Recession</w:t>
      </w:r>
      <w:r w:rsidRPr="001F4F70">
        <w:rPr>
          <w:sz w:val="16"/>
        </w:rPr>
        <w:t xml:space="preserve"> that began in 2007–2008 did not end America's unipolar ascendancy. It </w:t>
      </w:r>
      <w:r w:rsidRPr="001F4F70">
        <w:rPr>
          <w:rStyle w:val="StyleUnderline"/>
        </w:rPr>
        <w:t>did</w:t>
      </w:r>
      <w:r w:rsidRPr="001F4F70">
        <w:rPr>
          <w:sz w:val="16"/>
        </w:rPr>
        <w:t xml:space="preserve">, however, focus attention on, and </w:t>
      </w:r>
      <w:r w:rsidRPr="001F4F70">
        <w:rPr>
          <w:rStyle w:val="StyleUnderline"/>
        </w:rPr>
        <w:t>accelerate, the ebbing of American power</w:t>
      </w:r>
      <w:r w:rsidRPr="001F4F70">
        <w:rPr>
          <w:sz w:val="16"/>
        </w:rPr>
        <w:t xml:space="preserve">—the evidence of which has cumulated rapidly over the ensuing ten years. This </w:t>
      </w:r>
      <w:r w:rsidRPr="009245C3">
        <w:rPr>
          <w:rStyle w:val="StyleUnderline"/>
          <w:highlight w:val="green"/>
        </w:rPr>
        <w:t>slippage of US dominance is chipping away at</w:t>
      </w:r>
      <w:r w:rsidRPr="001F4F70">
        <w:rPr>
          <w:rStyle w:val="StyleUnderline"/>
        </w:rPr>
        <w:t xml:space="preserve"> each of the four pillars on which the Pax Americana was erected: </w:t>
      </w:r>
      <w:r w:rsidRPr="009245C3">
        <w:rPr>
          <w:rStyle w:val="Emphasis"/>
          <w:highlight w:val="green"/>
        </w:rPr>
        <w:t>military</w:t>
      </w:r>
      <w:r w:rsidRPr="001F4F70">
        <w:rPr>
          <w:rStyle w:val="Emphasis"/>
        </w:rPr>
        <w:t xml:space="preserve"> power</w:t>
      </w:r>
      <w:r w:rsidRPr="001F4F70">
        <w:rPr>
          <w:rStyle w:val="StyleUnderline"/>
        </w:rPr>
        <w:t xml:space="preserve">; </w:t>
      </w:r>
      <w:r w:rsidRPr="009245C3">
        <w:rPr>
          <w:rStyle w:val="Emphasis"/>
          <w:highlight w:val="green"/>
        </w:rPr>
        <w:t>economic</w:t>
      </w:r>
      <w:r w:rsidRPr="001F4F70">
        <w:rPr>
          <w:rStyle w:val="Emphasis"/>
        </w:rPr>
        <w:t xml:space="preserve"> power</w:t>
      </w:r>
      <w:r w:rsidRPr="001F4F70">
        <w:rPr>
          <w:rStyle w:val="StyleUnderline"/>
        </w:rPr>
        <w:t xml:space="preserve">; </w:t>
      </w:r>
      <w:r w:rsidRPr="001F4F70">
        <w:rPr>
          <w:rStyle w:val="Emphasis"/>
        </w:rPr>
        <w:t>institutions</w:t>
      </w:r>
      <w:r w:rsidRPr="001F4F70">
        <w:rPr>
          <w:rStyle w:val="StyleUnderline"/>
        </w:rPr>
        <w:t xml:space="preserve">; </w:t>
      </w:r>
      <w:r w:rsidRPr="009245C3">
        <w:rPr>
          <w:rStyle w:val="StyleUnderline"/>
          <w:highlight w:val="green"/>
        </w:rPr>
        <w:t xml:space="preserve">and </w:t>
      </w:r>
      <w:r w:rsidRPr="009245C3">
        <w:rPr>
          <w:rStyle w:val="Emphasis"/>
          <w:highlight w:val="green"/>
        </w:rPr>
        <w:t>soft power</w:t>
      </w:r>
      <w:r w:rsidRPr="009245C3">
        <w:rPr>
          <w:rStyle w:val="StyleUnderline"/>
          <w:highlight w:val="green"/>
        </w:rPr>
        <w:t>.</w:t>
      </w:r>
      <w:r w:rsidRPr="001F4F70">
        <w:rPr>
          <w:sz w:val="16"/>
        </w:rPr>
        <w:t xml:space="preserve"> As these pillars erode, </w:t>
      </w:r>
      <w:r w:rsidRPr="009245C3">
        <w:rPr>
          <w:rStyle w:val="StyleUnderline"/>
          <w:highlight w:val="green"/>
        </w:rPr>
        <w:t xml:space="preserve">it becomes </w:t>
      </w:r>
      <w:r w:rsidRPr="009245C3">
        <w:rPr>
          <w:rStyle w:val="Emphasis"/>
          <w:highlight w:val="green"/>
        </w:rPr>
        <w:t>increasingly doubtful</w:t>
      </w:r>
      <w:r w:rsidRPr="001F4F70">
        <w:rPr>
          <w:rStyle w:val="StyleUnderline"/>
        </w:rPr>
        <w:t xml:space="preserve"> that the </w:t>
      </w:r>
      <w:r w:rsidRPr="009245C3">
        <w:rPr>
          <w:rStyle w:val="StyleUnderline"/>
          <w:highlight w:val="green"/>
        </w:rPr>
        <w:t>Pax Americana can endure.</w:t>
      </w:r>
      <w:r w:rsidRPr="001F4F70">
        <w:t xml:space="preserve"> </w:t>
      </w:r>
      <w:r w:rsidRPr="001F4F70">
        <w:rPr>
          <w:sz w:val="16"/>
        </w:rPr>
        <w:t xml:space="preserve">China's challenge to American military power Until now the </w:t>
      </w:r>
      <w:r w:rsidRPr="001F4F70">
        <w:rPr>
          <w:rStyle w:val="StyleUnderline"/>
        </w:rPr>
        <w:t>dominant view</w:t>
      </w:r>
      <w:r w:rsidRPr="001F4F70">
        <w:rPr>
          <w:sz w:val="16"/>
        </w:rPr>
        <w:t xml:space="preserve"> within the US foreign policy establishment </w:t>
      </w:r>
      <w:r w:rsidRPr="001F4F70">
        <w:rPr>
          <w:rStyle w:val="StyleUnderline"/>
        </w:rPr>
        <w:t>has been that military strength is the one area in which America's advantage is insurmountable</w:t>
      </w:r>
      <w:r w:rsidRPr="001F4F70">
        <w:rPr>
          <w:sz w:val="16"/>
        </w:rPr>
        <w:t xml:space="preserve"> (at least within any meaningful </w:t>
      </w:r>
      <w:proofErr w:type="gramStart"/>
      <w:r w:rsidRPr="001F4F70">
        <w:rPr>
          <w:sz w:val="16"/>
        </w:rPr>
        <w:t>time-frame</w:t>
      </w:r>
      <w:proofErr w:type="gramEnd"/>
      <w:r w:rsidRPr="001F4F70">
        <w:rPr>
          <w:sz w:val="16"/>
        </w:rPr>
        <w:t xml:space="preserve">). American military power is considered by US </w:t>
      </w:r>
      <w:proofErr w:type="gramStart"/>
      <w:r w:rsidRPr="001F4F70">
        <w:rPr>
          <w:sz w:val="16"/>
        </w:rPr>
        <w:t>policy-makers</w:t>
      </w:r>
      <w:proofErr w:type="gramEnd"/>
      <w:r w:rsidRPr="001F4F70">
        <w:rPr>
          <w:sz w:val="16"/>
        </w:rPr>
        <w:t xml:space="preserve"> and many security studies scholars to be the geopolitical trump card—no pun intended—that will ensure continuing American dominance even if China closes the economic and technological gaps separating it from the United States.27 However, some within the foreign policy establishment are beginning to question this viewpoint. </w:t>
      </w:r>
      <w:r w:rsidRPr="001F4F70">
        <w:rPr>
          <w:rStyle w:val="Emphasis"/>
        </w:rPr>
        <w:t xml:space="preserve">Important </w:t>
      </w:r>
      <w:r w:rsidRPr="009245C3">
        <w:rPr>
          <w:rStyle w:val="Emphasis"/>
          <w:highlight w:val="green"/>
        </w:rPr>
        <w:t>recent studies</w:t>
      </w:r>
      <w:r w:rsidRPr="009245C3">
        <w:rPr>
          <w:rStyle w:val="StyleUnderline"/>
          <w:highlight w:val="green"/>
        </w:rPr>
        <w:t xml:space="preserve"> of</w:t>
      </w:r>
      <w:r w:rsidRPr="001F4F70">
        <w:rPr>
          <w:rStyle w:val="StyleUnderline"/>
        </w:rPr>
        <w:t xml:space="preserve"> the </w:t>
      </w:r>
      <w:r w:rsidRPr="009245C3">
        <w:rPr>
          <w:rStyle w:val="StyleUnderline"/>
          <w:highlight w:val="green"/>
        </w:rPr>
        <w:t>Sino-American military balance suggest</w:t>
      </w:r>
      <w:r w:rsidRPr="001F4F70">
        <w:rPr>
          <w:rStyle w:val="StyleUnderline"/>
        </w:rPr>
        <w:t xml:space="preserve"> that some analysts are taking a fresh look at the question of how long it will take China to catch up with the US militarily.</w:t>
      </w:r>
      <w:r w:rsidRPr="001F4F70">
        <w:rPr>
          <w:sz w:val="16"/>
        </w:rPr>
        <w:t xml:space="preserve"> China and the United States face different grand strategic challenges. As self-styled global hegemon, </w:t>
      </w:r>
      <w:r w:rsidRPr="001F4F70">
        <w:rPr>
          <w:rStyle w:val="StyleUnderline"/>
        </w:rPr>
        <w:t>America must be able project decisive military power to the three regions it considers vital</w:t>
      </w:r>
      <w:r w:rsidRPr="001F4F70">
        <w:rPr>
          <w:sz w:val="16"/>
        </w:rPr>
        <w:t xml:space="preserve"> to both its security and its prosperity: Europe, the Middle East and east Asia. In contrast, </w:t>
      </w:r>
      <w:r w:rsidRPr="001F4F70">
        <w:rPr>
          <w:rStyle w:val="StyleUnderline"/>
        </w:rPr>
        <w:t xml:space="preserve">China's strategic goals, at least for now, are more limited. </w:t>
      </w:r>
      <w:r w:rsidRPr="009245C3">
        <w:rPr>
          <w:rStyle w:val="Emphasis"/>
          <w:highlight w:val="green"/>
        </w:rPr>
        <w:t>China aims at dominating its own geographic backyard</w:t>
      </w:r>
      <w:r w:rsidRPr="001F4F70">
        <w:rPr>
          <w:sz w:val="16"/>
        </w:rPr>
        <w:t xml:space="preserve">: that is, it seeks regional hegemony in east and south-east Asia, </w:t>
      </w:r>
      <w:r w:rsidRPr="009245C3">
        <w:rPr>
          <w:rStyle w:val="StyleUnderline"/>
          <w:highlight w:val="green"/>
        </w:rPr>
        <w:t>which have become</w:t>
      </w:r>
      <w:r w:rsidRPr="001F4F70">
        <w:rPr>
          <w:rStyle w:val="StyleUnderline"/>
        </w:rPr>
        <w:t xml:space="preserve"> the </w:t>
      </w:r>
      <w:r w:rsidRPr="009245C3">
        <w:rPr>
          <w:rStyle w:val="Emphasis"/>
          <w:highlight w:val="green"/>
        </w:rPr>
        <w:t>focal points of</w:t>
      </w:r>
      <w:r w:rsidRPr="001F4F70">
        <w:rPr>
          <w:rStyle w:val="Emphasis"/>
        </w:rPr>
        <w:t xml:space="preserve"> Sino-American </w:t>
      </w:r>
      <w:r w:rsidRPr="009245C3">
        <w:rPr>
          <w:rStyle w:val="Emphasis"/>
          <w:highlight w:val="green"/>
        </w:rPr>
        <w:t>geopolitical competition</w:t>
      </w:r>
      <w:r w:rsidRPr="009245C3">
        <w:rPr>
          <w:rStyle w:val="StyleUnderline"/>
          <w:highlight w:val="green"/>
        </w:rPr>
        <w:t>.</w:t>
      </w:r>
      <w:r w:rsidRPr="001F4F70">
        <w:rPr>
          <w:sz w:val="16"/>
        </w:rPr>
        <w:t xml:space="preserve"> Even if </w:t>
      </w:r>
      <w:r w:rsidRPr="009245C3">
        <w:rPr>
          <w:rStyle w:val="StyleUnderline"/>
          <w:highlight w:val="green"/>
        </w:rPr>
        <w:t>China</w:t>
      </w:r>
      <w:r w:rsidRPr="001F4F70">
        <w:rPr>
          <w:sz w:val="16"/>
        </w:rPr>
        <w:t xml:space="preserve"> is not at present able to mount a global challenge to the US, there is evidence that it </w:t>
      </w:r>
      <w:r w:rsidRPr="009245C3">
        <w:rPr>
          <w:rStyle w:val="StyleUnderline"/>
          <w:highlight w:val="green"/>
        </w:rPr>
        <w:t xml:space="preserve">is </w:t>
      </w:r>
      <w:r w:rsidRPr="009245C3">
        <w:rPr>
          <w:rStyle w:val="Emphasis"/>
          <w:highlight w:val="green"/>
        </w:rPr>
        <w:t>beginning to draw level</w:t>
      </w:r>
      <w:r w:rsidRPr="001F4F70">
        <w:rPr>
          <w:rStyle w:val="StyleUnderline"/>
        </w:rPr>
        <w:t xml:space="preserve"> with the United States </w:t>
      </w:r>
      <w:r w:rsidRPr="009245C3">
        <w:rPr>
          <w:rStyle w:val="StyleUnderline"/>
          <w:highlight w:val="green"/>
        </w:rPr>
        <w:t xml:space="preserve">in </w:t>
      </w:r>
      <w:r w:rsidRPr="009245C3">
        <w:rPr>
          <w:rStyle w:val="Emphasis"/>
          <w:highlight w:val="green"/>
        </w:rPr>
        <w:t>regional military power</w:t>
      </w:r>
      <w:r w:rsidRPr="001F4F70">
        <w:rPr>
          <w:rStyle w:val="StyleUnderline"/>
        </w:rPr>
        <w:t xml:space="preserve"> in east Asia. </w:t>
      </w:r>
      <w:r w:rsidRPr="001F4F70">
        <w:rPr>
          <w:sz w:val="16"/>
        </w:rPr>
        <w:t xml:space="preserve">In a recent report on the Sino-American military balance, the RAND Corporation refers to the ‘receding frontier of US military dominance’ in east Asia.28 According to RAND, the </w:t>
      </w:r>
      <w:r w:rsidRPr="001F4F70">
        <w:rPr>
          <w:rStyle w:val="Emphasis"/>
        </w:rPr>
        <w:t>trend lines</w:t>
      </w:r>
      <w:r w:rsidRPr="001F4F70">
        <w:rPr>
          <w:rStyle w:val="StyleUnderline"/>
        </w:rPr>
        <w:t xml:space="preserve"> in the Sino-American military rivalry in east Asia are not </w:t>
      </w:r>
      <w:proofErr w:type="spellStart"/>
      <w:r w:rsidRPr="001F4F70">
        <w:rPr>
          <w:rStyle w:val="StyleUnderline"/>
        </w:rPr>
        <w:t>favourable</w:t>
      </w:r>
      <w:proofErr w:type="spellEnd"/>
      <w:r w:rsidRPr="001F4F70">
        <w:rPr>
          <w:rStyle w:val="StyleUnderline"/>
        </w:rPr>
        <w:t xml:space="preserve"> for the United States</w:t>
      </w:r>
      <w:r w:rsidRPr="001F4F70">
        <w:rPr>
          <w:sz w:val="16"/>
        </w:rPr>
        <w:t xml:space="preserve">: ‘Although </w:t>
      </w:r>
      <w:r w:rsidRPr="009245C3">
        <w:rPr>
          <w:rStyle w:val="StyleUnderline"/>
          <w:highlight w:val="green"/>
        </w:rPr>
        <w:t>China has not closed the gap</w:t>
      </w:r>
      <w:r w:rsidRPr="001F4F70">
        <w:rPr>
          <w:sz w:val="16"/>
        </w:rPr>
        <w:t xml:space="preserve"> with the United States, </w:t>
      </w:r>
      <w:r w:rsidRPr="009245C3">
        <w:rPr>
          <w:rStyle w:val="StyleUnderline"/>
          <w:highlight w:val="green"/>
        </w:rPr>
        <w:t xml:space="preserve">it has </w:t>
      </w:r>
      <w:r w:rsidRPr="009245C3">
        <w:rPr>
          <w:rStyle w:val="Emphasis"/>
          <w:highlight w:val="green"/>
        </w:rPr>
        <w:t>narrowed it</w:t>
      </w:r>
      <w:r w:rsidRPr="001F4F70">
        <w:rPr>
          <w:rStyle w:val="StyleUnderline"/>
        </w:rPr>
        <w:t xml:space="preserve">—and it has done so </w:t>
      </w:r>
      <w:r w:rsidRPr="009245C3">
        <w:rPr>
          <w:rStyle w:val="Emphasis"/>
          <w:highlight w:val="green"/>
        </w:rPr>
        <w:t>quite rapidly</w:t>
      </w:r>
      <w:r w:rsidRPr="009245C3">
        <w:rPr>
          <w:rStyle w:val="StyleUnderline"/>
          <w:highlight w:val="green"/>
        </w:rPr>
        <w:t>.</w:t>
      </w:r>
      <w:r w:rsidRPr="001F4F70">
        <w:rPr>
          <w:sz w:val="16"/>
        </w:rPr>
        <w:t xml:space="preserve"> Even for many of the contributors to this report, who track military developments in Asia on an ongoing basis, the speed of change … was striking.’29 In a recent book, Roger Cliff, an east Asian </w:t>
      </w:r>
      <w:r w:rsidRPr="009245C3">
        <w:rPr>
          <w:rStyle w:val="Emphasis"/>
          <w:highlight w:val="green"/>
        </w:rPr>
        <w:t>security expert</w:t>
      </w:r>
      <w:r w:rsidRPr="001F4F70">
        <w:rPr>
          <w:rStyle w:val="Emphasis"/>
        </w:rPr>
        <w:t xml:space="preserve"> at RAND</w:t>
      </w:r>
      <w:r w:rsidRPr="001F4F70">
        <w:rPr>
          <w:rStyle w:val="StyleUnderline"/>
        </w:rPr>
        <w:t xml:space="preserve">, </w:t>
      </w:r>
      <w:r w:rsidRPr="009245C3">
        <w:rPr>
          <w:rStyle w:val="StyleUnderline"/>
          <w:highlight w:val="green"/>
        </w:rPr>
        <w:t>say</w:t>
      </w:r>
      <w:r w:rsidRPr="001F4F70">
        <w:rPr>
          <w:rStyle w:val="StyleUnderline"/>
        </w:rPr>
        <w:t xml:space="preserve">s that </w:t>
      </w:r>
      <w:r w:rsidRPr="009245C3">
        <w:rPr>
          <w:rStyle w:val="Emphasis"/>
          <w:highlight w:val="green"/>
        </w:rPr>
        <w:t>by 2020</w:t>
      </w:r>
      <w:r w:rsidRPr="009245C3">
        <w:rPr>
          <w:rStyle w:val="StyleUnderline"/>
          <w:highlight w:val="green"/>
        </w:rPr>
        <w:t xml:space="preserve"> China's military</w:t>
      </w:r>
      <w:r w:rsidRPr="001F4F70">
        <w:rPr>
          <w:rStyle w:val="StyleUnderline"/>
        </w:rPr>
        <w:t xml:space="preserve"> establishment </w:t>
      </w:r>
      <w:r w:rsidRPr="009245C3">
        <w:rPr>
          <w:rStyle w:val="StyleUnderline"/>
          <w:highlight w:val="green"/>
        </w:rPr>
        <w:t>will be</w:t>
      </w:r>
      <w:r w:rsidRPr="001F4F70">
        <w:rPr>
          <w:rStyle w:val="StyleUnderline"/>
        </w:rPr>
        <w:t xml:space="preserve"> almost </w:t>
      </w:r>
      <w:r w:rsidRPr="009245C3">
        <w:rPr>
          <w:rStyle w:val="StyleUnderline"/>
          <w:highlight w:val="green"/>
        </w:rPr>
        <w:t>on</w:t>
      </w:r>
      <w:r w:rsidRPr="001F4F70">
        <w:rPr>
          <w:rStyle w:val="StyleUnderline"/>
        </w:rPr>
        <w:t xml:space="preserve"> an </w:t>
      </w:r>
      <w:r w:rsidRPr="009245C3">
        <w:rPr>
          <w:rStyle w:val="Emphasis"/>
          <w:highlight w:val="green"/>
        </w:rPr>
        <w:t>equal footing with America's</w:t>
      </w:r>
      <w:r w:rsidRPr="001F4F70">
        <w:rPr>
          <w:sz w:val="16"/>
        </w:rPr>
        <w:t xml:space="preserve"> with respect to doctrine, equipment, personnel and training (though still lagging behind in organizational structure, logistics and organizational culture). Consequently, he predicts that by 2020 </w:t>
      </w:r>
      <w:r w:rsidRPr="001F4F70">
        <w:rPr>
          <w:rStyle w:val="StyleUnderline"/>
        </w:rPr>
        <w:t>American military dominance in east Asia will be significantly eroded.</w:t>
      </w:r>
      <w:r w:rsidRPr="001F4F70">
        <w:rPr>
          <w:sz w:val="16"/>
        </w:rPr>
        <w:t xml:space="preserve">30 He predicts that the 2020s will witness a power transition in east Asia and that at this point </w:t>
      </w:r>
      <w:r w:rsidRPr="001F4F70">
        <w:rPr>
          <w:rStyle w:val="StyleUnderline"/>
        </w:rPr>
        <w:t>China will be able to challenge the regional status quo.</w:t>
      </w:r>
      <w:r w:rsidRPr="001F4F70">
        <w:rPr>
          <w:sz w:val="16"/>
        </w:rPr>
        <w:t xml:space="preserve">31 American economic decline and the impairment of US economic hegemony During the past decade, </w:t>
      </w:r>
      <w:r w:rsidRPr="001F4F70">
        <w:rPr>
          <w:rStyle w:val="StyleUnderline"/>
        </w:rPr>
        <w:t xml:space="preserve">signs of </w:t>
      </w:r>
      <w:r w:rsidRPr="001F4F70">
        <w:rPr>
          <w:rStyle w:val="Emphasis"/>
        </w:rPr>
        <w:t>waning US economic power</w:t>
      </w:r>
      <w:r w:rsidRPr="001F4F70">
        <w:rPr>
          <w:rStyle w:val="StyleUnderline"/>
        </w:rPr>
        <w:t xml:space="preserve">—and </w:t>
      </w:r>
      <w:r w:rsidRPr="001F4F70">
        <w:rPr>
          <w:rStyle w:val="Emphasis"/>
        </w:rPr>
        <w:t>China's growing economic muscle</w:t>
      </w:r>
      <w:r w:rsidRPr="001F4F70">
        <w:rPr>
          <w:rStyle w:val="StyleUnderline"/>
        </w:rPr>
        <w:t>—have become too numerous</w:t>
      </w:r>
      <w:r w:rsidRPr="001F4F70">
        <w:rPr>
          <w:sz w:val="16"/>
        </w:rPr>
        <w:t xml:space="preserve"> to ignore. Since the onset of the Great Recession, </w:t>
      </w:r>
      <w:r w:rsidRPr="009245C3">
        <w:rPr>
          <w:rStyle w:val="Emphasis"/>
          <w:highlight w:val="green"/>
        </w:rPr>
        <w:t>China has</w:t>
      </w:r>
      <w:r w:rsidRPr="001F4F70">
        <w:rPr>
          <w:rStyle w:val="Emphasis"/>
        </w:rPr>
        <w:t xml:space="preserve"> successively </w:t>
      </w:r>
      <w:r w:rsidRPr="009245C3">
        <w:rPr>
          <w:rStyle w:val="Emphasis"/>
          <w:highlight w:val="green"/>
        </w:rPr>
        <w:t>taken top position</w:t>
      </w:r>
      <w:r w:rsidRPr="009245C3">
        <w:rPr>
          <w:rStyle w:val="StyleUnderline"/>
          <w:highlight w:val="green"/>
        </w:rPr>
        <w:t xml:space="preserve"> in</w:t>
      </w:r>
      <w:r w:rsidRPr="001F4F70">
        <w:rPr>
          <w:rStyle w:val="StyleUnderline"/>
        </w:rPr>
        <w:t xml:space="preserve"> the </w:t>
      </w:r>
      <w:r w:rsidRPr="009245C3">
        <w:rPr>
          <w:rStyle w:val="StyleUnderline"/>
          <w:highlight w:val="green"/>
        </w:rPr>
        <w:t>world</w:t>
      </w:r>
      <w:r w:rsidRPr="001F4F70">
        <w:rPr>
          <w:rStyle w:val="StyleUnderline"/>
        </w:rPr>
        <w:t xml:space="preserve"> in </w:t>
      </w:r>
      <w:r w:rsidRPr="009245C3">
        <w:rPr>
          <w:rStyle w:val="Emphasis"/>
          <w:highlight w:val="green"/>
        </w:rPr>
        <w:t>exports</w:t>
      </w:r>
      <w:r w:rsidRPr="001F4F70">
        <w:rPr>
          <w:sz w:val="16"/>
        </w:rPr>
        <w:t xml:space="preserve"> (passing Germany); </w:t>
      </w:r>
      <w:r w:rsidRPr="001F4F70">
        <w:rPr>
          <w:rStyle w:val="StyleUnderline"/>
        </w:rPr>
        <w:t xml:space="preserve">in </w:t>
      </w:r>
      <w:r w:rsidRPr="009245C3">
        <w:rPr>
          <w:rStyle w:val="Emphasis"/>
          <w:highlight w:val="green"/>
        </w:rPr>
        <w:t>trade</w:t>
      </w:r>
      <w:r w:rsidRPr="001F4F70">
        <w:rPr>
          <w:sz w:val="16"/>
        </w:rPr>
        <w:t xml:space="preserve"> (passing the United States); </w:t>
      </w:r>
      <w:r w:rsidRPr="009245C3">
        <w:rPr>
          <w:rStyle w:val="StyleUnderline"/>
          <w:highlight w:val="green"/>
        </w:rPr>
        <w:t>and</w:t>
      </w:r>
      <w:r w:rsidRPr="001F4F70">
        <w:rPr>
          <w:rStyle w:val="StyleUnderline"/>
        </w:rPr>
        <w:t xml:space="preserve"> in </w:t>
      </w:r>
      <w:r w:rsidRPr="009245C3">
        <w:rPr>
          <w:rStyle w:val="Emphasis"/>
          <w:highlight w:val="green"/>
        </w:rPr>
        <w:t>manufacturing</w:t>
      </w:r>
      <w:r w:rsidRPr="001F4F70">
        <w:rPr>
          <w:sz w:val="16"/>
        </w:rPr>
        <w:t xml:space="preserve"> </w:t>
      </w:r>
    </w:p>
    <w:p w14:paraId="5D561BE2" w14:textId="01AA8FCA" w:rsidR="00F02EDD" w:rsidRDefault="00F02EDD" w:rsidP="00607CC3">
      <w:pPr>
        <w:rPr>
          <w:sz w:val="16"/>
        </w:rPr>
      </w:pPr>
    </w:p>
    <w:p w14:paraId="075AF4C7" w14:textId="476D3935" w:rsidR="00704343" w:rsidRDefault="00704343" w:rsidP="00607CC3">
      <w:pPr>
        <w:rPr>
          <w:sz w:val="16"/>
        </w:rPr>
      </w:pPr>
    </w:p>
    <w:p w14:paraId="44387897" w14:textId="77777777" w:rsidR="00704343" w:rsidRDefault="00704343" w:rsidP="00607CC3">
      <w:pPr>
        <w:rPr>
          <w:sz w:val="16"/>
        </w:rPr>
      </w:pPr>
    </w:p>
    <w:p w14:paraId="347EA927" w14:textId="2FF1765A" w:rsidR="00607CC3" w:rsidRPr="00E82D8B" w:rsidRDefault="00607CC3" w:rsidP="00607CC3">
      <w:pPr>
        <w:rPr>
          <w:sz w:val="16"/>
        </w:rPr>
      </w:pPr>
      <w:r w:rsidRPr="001F4F70">
        <w:rPr>
          <w:sz w:val="16"/>
        </w:rPr>
        <w:t>(</w:t>
      </w:r>
      <w:proofErr w:type="gramStart"/>
      <w:r w:rsidRPr="001F4F70">
        <w:rPr>
          <w:sz w:val="16"/>
        </w:rPr>
        <w:t>claiming</w:t>
      </w:r>
      <w:proofErr w:type="gramEnd"/>
      <w:r w:rsidRPr="001F4F70">
        <w:rPr>
          <w:sz w:val="16"/>
        </w:rPr>
        <w:t xml:space="preserve"> a title the United States had held for a century). In 2014 the World Bank made the stunning announcement that </w:t>
      </w:r>
      <w:r w:rsidRPr="009245C3">
        <w:rPr>
          <w:rStyle w:val="StyleUnderline"/>
          <w:highlight w:val="green"/>
        </w:rPr>
        <w:t>China</w:t>
      </w:r>
      <w:r w:rsidRPr="001F4F70">
        <w:rPr>
          <w:rStyle w:val="StyleUnderline"/>
        </w:rPr>
        <w:t xml:space="preserve"> had vaulted past the United States to </w:t>
      </w:r>
      <w:r w:rsidRPr="009245C3">
        <w:rPr>
          <w:rStyle w:val="StyleUnderline"/>
          <w:highlight w:val="green"/>
        </w:rPr>
        <w:t xml:space="preserve">become the </w:t>
      </w:r>
      <w:r w:rsidRPr="009245C3">
        <w:rPr>
          <w:rStyle w:val="Emphasis"/>
          <w:highlight w:val="green"/>
        </w:rPr>
        <w:t>world's largest economy</w:t>
      </w:r>
      <w:r w:rsidRPr="001F4F70">
        <w:rPr>
          <w:sz w:val="16"/>
        </w:rPr>
        <w:t xml:space="preserve"> (measured by purchasing power parity (PPP);32 </w:t>
      </w:r>
      <w:r w:rsidRPr="001F4F70">
        <w:rPr>
          <w:rStyle w:val="StyleUnderline"/>
        </w:rPr>
        <w:t>and in the</w:t>
      </w:r>
      <w:r w:rsidRPr="001F4F70">
        <w:rPr>
          <w:sz w:val="16"/>
        </w:rPr>
        <w:t xml:space="preserve"> early to mid-</w:t>
      </w:r>
      <w:r w:rsidRPr="001F4F70">
        <w:rPr>
          <w:rStyle w:val="StyleUnderline"/>
        </w:rPr>
        <w:t>2020s China is predicted to overtake the United States in GDP</w:t>
      </w:r>
      <w:r w:rsidRPr="001F4F70">
        <w:rPr>
          <w:sz w:val="16"/>
        </w:rPr>
        <w:t xml:space="preserve"> measured by market exchange rate.33 These shifts in the relative economic power of China and the United States have enormous economic and geopolitical implications. Indeed, in July 2017 Christine Lagarde, managing director of the IMF, stated that in ten years' time the organization's headquarters—which are required by its by-laws to </w:t>
      </w:r>
      <w:proofErr w:type="gramStart"/>
      <w:r w:rsidRPr="001F4F70">
        <w:rPr>
          <w:sz w:val="16"/>
        </w:rPr>
        <w:t>be located in</w:t>
      </w:r>
      <w:proofErr w:type="gramEnd"/>
      <w:r w:rsidRPr="001F4F70">
        <w:rPr>
          <w:sz w:val="16"/>
        </w:rPr>
        <w:t xml:space="preserve"> its member country with the largest economy—could be in Beijing.34 Taken together, </w:t>
      </w:r>
      <w:r w:rsidRPr="001F4F70">
        <w:rPr>
          <w:rStyle w:val="StyleUnderline"/>
        </w:rPr>
        <w:t xml:space="preserve">these indicators paint a </w:t>
      </w:r>
      <w:r w:rsidRPr="001F4F70">
        <w:rPr>
          <w:rStyle w:val="Emphasis"/>
        </w:rPr>
        <w:t>clear picture of relative economic decline</w:t>
      </w:r>
      <w:r w:rsidRPr="001F4F70">
        <w:rPr>
          <w:rStyle w:val="StyleUnderline"/>
        </w:rPr>
        <w:t>.</w:t>
      </w:r>
      <w:r w:rsidRPr="001F4F70">
        <w:t xml:space="preserve"> </w:t>
      </w:r>
      <w:r w:rsidRPr="001F4F70">
        <w:rPr>
          <w:sz w:val="16"/>
        </w:rPr>
        <w:lastRenderedPageBreak/>
        <w:t xml:space="preserve">American </w:t>
      </w:r>
      <w:proofErr w:type="spellStart"/>
      <w:r w:rsidRPr="009245C3">
        <w:rPr>
          <w:rStyle w:val="StyleUnderline"/>
          <w:highlight w:val="green"/>
        </w:rPr>
        <w:t>primacists</w:t>
      </w:r>
      <w:proofErr w:type="spellEnd"/>
      <w:r w:rsidRPr="001F4F70">
        <w:rPr>
          <w:sz w:val="16"/>
        </w:rPr>
        <w:t xml:space="preserve"> have </w:t>
      </w:r>
      <w:r w:rsidRPr="009245C3">
        <w:rPr>
          <w:rStyle w:val="StyleUnderline"/>
          <w:highlight w:val="green"/>
        </w:rPr>
        <w:t>advanced</w:t>
      </w:r>
      <w:r w:rsidRPr="001F4F70">
        <w:rPr>
          <w:rStyle w:val="StyleUnderline"/>
        </w:rPr>
        <w:t xml:space="preserve"> </w:t>
      </w:r>
      <w:proofErr w:type="gramStart"/>
      <w:r w:rsidRPr="001F4F70">
        <w:rPr>
          <w:rStyle w:val="StyleUnderline"/>
        </w:rPr>
        <w:t>a number of</w:t>
      </w:r>
      <w:proofErr w:type="gramEnd"/>
      <w:r w:rsidRPr="001F4F70">
        <w:rPr>
          <w:rStyle w:val="StyleUnderline"/>
        </w:rPr>
        <w:t xml:space="preserve"> </w:t>
      </w:r>
      <w:r w:rsidRPr="001F4F70">
        <w:rPr>
          <w:rStyle w:val="Emphasis"/>
        </w:rPr>
        <w:t>clever but unconvincing arguments</w:t>
      </w:r>
      <w:r w:rsidRPr="001F4F70">
        <w:rPr>
          <w:sz w:val="16"/>
        </w:rPr>
        <w:t xml:space="preserve"> in an attempt </w:t>
      </w:r>
      <w:r w:rsidRPr="001F4F70">
        <w:rPr>
          <w:rStyle w:val="StyleUnderline"/>
        </w:rPr>
        <w:t>to downplay the significance of the ongoing economic power shift</w:t>
      </w:r>
      <w:r w:rsidRPr="001F4F70">
        <w:rPr>
          <w:sz w:val="16"/>
        </w:rPr>
        <w:t xml:space="preserve"> from America to China. For example, </w:t>
      </w:r>
      <w:r w:rsidRPr="001F4F70">
        <w:rPr>
          <w:rStyle w:val="StyleUnderline"/>
        </w:rPr>
        <w:t>some</w:t>
      </w:r>
      <w:r w:rsidRPr="001F4F70">
        <w:rPr>
          <w:sz w:val="16"/>
        </w:rPr>
        <w:t xml:space="preserve"> </w:t>
      </w:r>
      <w:proofErr w:type="spellStart"/>
      <w:r w:rsidRPr="001F4F70">
        <w:rPr>
          <w:sz w:val="16"/>
        </w:rPr>
        <w:t>primacists</w:t>
      </w:r>
      <w:proofErr w:type="spellEnd"/>
      <w:r w:rsidRPr="001F4F70">
        <w:rPr>
          <w:sz w:val="16"/>
        </w:rPr>
        <w:t xml:space="preserve"> </w:t>
      </w:r>
      <w:r w:rsidRPr="001F4F70">
        <w:rPr>
          <w:rStyle w:val="StyleUnderline"/>
        </w:rPr>
        <w:t>assert</w:t>
      </w:r>
      <w:r w:rsidRPr="001F4F70">
        <w:rPr>
          <w:sz w:val="16"/>
        </w:rPr>
        <w:t xml:space="preserve"> that </w:t>
      </w:r>
      <w:r w:rsidRPr="001F4F70">
        <w:rPr>
          <w:rStyle w:val="StyleUnderline"/>
        </w:rPr>
        <w:t>per capita GDP is a better yardstick</w:t>
      </w:r>
      <w:r w:rsidRPr="001F4F70">
        <w:rPr>
          <w:sz w:val="16"/>
        </w:rPr>
        <w:t xml:space="preserve"> of national power than aggregate GDP; </w:t>
      </w:r>
      <w:r w:rsidRPr="001F4F70">
        <w:rPr>
          <w:rStyle w:val="StyleUnderline"/>
        </w:rPr>
        <w:t>that newly developed metrics</w:t>
      </w:r>
      <w:r w:rsidRPr="001F4F70">
        <w:rPr>
          <w:sz w:val="16"/>
        </w:rPr>
        <w:t xml:space="preserve"> of national power have </w:t>
      </w:r>
      <w:r w:rsidRPr="001F4F70">
        <w:rPr>
          <w:rStyle w:val="StyleUnderline"/>
        </w:rPr>
        <w:t>diminished the importance of GDP</w:t>
      </w:r>
      <w:r w:rsidRPr="001F4F70">
        <w:rPr>
          <w:sz w:val="16"/>
        </w:rPr>
        <w:t xml:space="preserve"> as a measure of a state's economic power; </w:t>
      </w:r>
      <w:r w:rsidRPr="009245C3">
        <w:rPr>
          <w:rStyle w:val="StyleUnderline"/>
          <w:highlight w:val="green"/>
        </w:rPr>
        <w:t>that China is far behind</w:t>
      </w:r>
      <w:r w:rsidRPr="001F4F70">
        <w:rPr>
          <w:sz w:val="16"/>
        </w:rPr>
        <w:t xml:space="preserve"> the United States </w:t>
      </w:r>
      <w:r w:rsidRPr="009245C3">
        <w:rPr>
          <w:rStyle w:val="StyleUnderline"/>
          <w:highlight w:val="green"/>
        </w:rPr>
        <w:t>in advanced technology</w:t>
      </w:r>
      <w:r w:rsidRPr="001F4F70">
        <w:rPr>
          <w:rStyle w:val="StyleUnderline"/>
        </w:rPr>
        <w:t>; and that China is incapable of doing innovation</w:t>
      </w:r>
      <w:r w:rsidRPr="001F4F70">
        <w:rPr>
          <w:sz w:val="16"/>
        </w:rPr>
        <w:t xml:space="preserve">.35 </w:t>
      </w:r>
      <w:r w:rsidRPr="009245C3">
        <w:rPr>
          <w:rStyle w:val="StyleUnderline"/>
          <w:highlight w:val="green"/>
        </w:rPr>
        <w:t>This</w:t>
      </w:r>
      <w:r w:rsidRPr="001F4F70">
        <w:rPr>
          <w:sz w:val="16"/>
        </w:rPr>
        <w:t xml:space="preserve"> last claim is ubiquitous among primacists.36 It </w:t>
      </w:r>
      <w:r w:rsidRPr="009245C3">
        <w:rPr>
          <w:rStyle w:val="StyleUnderline"/>
          <w:highlight w:val="green"/>
        </w:rPr>
        <w:t>is</w:t>
      </w:r>
      <w:r w:rsidRPr="001F4F70">
        <w:rPr>
          <w:sz w:val="16"/>
        </w:rPr>
        <w:t xml:space="preserve">, however, </w:t>
      </w:r>
      <w:r w:rsidRPr="009245C3">
        <w:rPr>
          <w:rStyle w:val="Emphasis"/>
          <w:highlight w:val="green"/>
        </w:rPr>
        <w:t>undermined by recent developments</w:t>
      </w:r>
      <w:r w:rsidRPr="009245C3">
        <w:rPr>
          <w:rStyle w:val="StyleUnderline"/>
          <w:highlight w:val="green"/>
        </w:rPr>
        <w:t>.</w:t>
      </w:r>
      <w:r w:rsidRPr="001F4F70">
        <w:rPr>
          <w:sz w:val="16"/>
        </w:rPr>
        <w:t xml:space="preserve"> For example, in September 2016 </w:t>
      </w:r>
      <w:r w:rsidRPr="009245C3">
        <w:rPr>
          <w:rStyle w:val="StyleUnderline"/>
          <w:highlight w:val="green"/>
        </w:rPr>
        <w:t>China began operating</w:t>
      </w:r>
      <w:r w:rsidRPr="001F4F70">
        <w:rPr>
          <w:rStyle w:val="StyleUnderline"/>
        </w:rPr>
        <w:t xml:space="preserve"> the world's </w:t>
      </w:r>
      <w:r w:rsidRPr="009245C3">
        <w:rPr>
          <w:rStyle w:val="StyleUnderline"/>
          <w:highlight w:val="green"/>
        </w:rPr>
        <w:t>largest radio telescope</w:t>
      </w:r>
      <w:r w:rsidRPr="001F4F70">
        <w:rPr>
          <w:sz w:val="16"/>
        </w:rPr>
        <w:t xml:space="preserve">, which is intended to project China's ambitions deep into the universe, and bring back the kind of dramatic discoveries that win </w:t>
      </w:r>
      <w:proofErr w:type="spellStart"/>
      <w:r w:rsidRPr="001F4F70">
        <w:rPr>
          <w:sz w:val="16"/>
        </w:rPr>
        <w:t>honours</w:t>
      </w:r>
      <w:proofErr w:type="spellEnd"/>
      <w:r w:rsidRPr="001F4F70">
        <w:rPr>
          <w:sz w:val="16"/>
        </w:rPr>
        <w:t xml:space="preserve"> such as Nobel Prizes.37 In August 2016 China launched the </w:t>
      </w:r>
      <w:r w:rsidRPr="001F4F70">
        <w:rPr>
          <w:rStyle w:val="StyleUnderline"/>
        </w:rPr>
        <w:t xml:space="preserve">world's </w:t>
      </w:r>
      <w:r w:rsidRPr="009245C3">
        <w:rPr>
          <w:rStyle w:val="StyleUnderline"/>
          <w:highlight w:val="green"/>
        </w:rPr>
        <w:t>first quantum satellite</w:t>
      </w:r>
      <w:r w:rsidRPr="001F4F70">
        <w:rPr>
          <w:sz w:val="16"/>
        </w:rPr>
        <w:t xml:space="preserve">, which could lead ‘to new, completely different methods for transmitting information’.38 In another example of how China is catching up with the United States in innovation and technology, in June 2016 a Chinese computer (using made-in-China microprocessors) topped the ranking of the </w:t>
      </w:r>
      <w:r w:rsidRPr="001F4F70">
        <w:rPr>
          <w:rStyle w:val="StyleUnderline"/>
        </w:rPr>
        <w:t xml:space="preserve">world's </w:t>
      </w:r>
      <w:r w:rsidRPr="009245C3">
        <w:rPr>
          <w:rStyle w:val="StyleUnderline"/>
          <w:highlight w:val="green"/>
        </w:rPr>
        <w:t>fastest supercomputers</w:t>
      </w:r>
      <w:r w:rsidRPr="001F4F70">
        <w:rPr>
          <w:rStyle w:val="StyleUnderline"/>
        </w:rPr>
        <w:t>.</w:t>
      </w:r>
      <w:r w:rsidRPr="001F4F70">
        <w:rPr>
          <w:sz w:val="16"/>
        </w:rPr>
        <w:t xml:space="preserve">39 In July 2017 China's State Council announced an ambitious plan to sprint to the front of the pack in </w:t>
      </w:r>
      <w:r w:rsidRPr="001F4F70">
        <w:rPr>
          <w:rStyle w:val="StyleUnderline"/>
        </w:rPr>
        <w:t xml:space="preserve">artificial intelligence </w:t>
      </w:r>
      <w:r w:rsidRPr="009245C3">
        <w:rPr>
          <w:rStyle w:val="StyleUnderline"/>
          <w:highlight w:val="green"/>
        </w:rPr>
        <w:t>(AI)</w:t>
      </w:r>
      <w:r w:rsidRPr="001F4F70">
        <w:rPr>
          <w:sz w:val="16"/>
        </w:rPr>
        <w:t xml:space="preserve">, including both military and civilian applications.40 Indeed, The Economist recently observed that already ‘China could be a close second to America—and perhaps even ahead of it—in some areas of AI’.41 </w:t>
      </w:r>
      <w:r w:rsidRPr="009245C3">
        <w:rPr>
          <w:rStyle w:val="StyleUnderline"/>
          <w:highlight w:val="green"/>
        </w:rPr>
        <w:t>And</w:t>
      </w:r>
      <w:r w:rsidRPr="001F4F70">
        <w:rPr>
          <w:sz w:val="16"/>
        </w:rPr>
        <w:t xml:space="preserve"> China is </w:t>
      </w:r>
      <w:r w:rsidRPr="001F4F70">
        <w:rPr>
          <w:rStyle w:val="StyleUnderline"/>
        </w:rPr>
        <w:t xml:space="preserve">moving to the </w:t>
      </w:r>
      <w:r w:rsidRPr="009245C3">
        <w:rPr>
          <w:rStyle w:val="StyleUnderline"/>
          <w:highlight w:val="green"/>
        </w:rPr>
        <w:t>forefront in green tech</w:t>
      </w:r>
      <w:r w:rsidRPr="001F4F70">
        <w:rPr>
          <w:rStyle w:val="StyleUnderline"/>
        </w:rPr>
        <w:t>nologies</w:t>
      </w:r>
      <w:r w:rsidRPr="001F4F70">
        <w:rPr>
          <w:sz w:val="16"/>
        </w:rPr>
        <w:t xml:space="preserve"> (solar panels and wind-generated power) and in electric cars.42 The waning of US economic dominance may not be obvious to </w:t>
      </w:r>
      <w:proofErr w:type="spellStart"/>
      <w:r w:rsidRPr="001F4F70">
        <w:rPr>
          <w:sz w:val="16"/>
        </w:rPr>
        <w:t>primacists</w:t>
      </w:r>
      <w:proofErr w:type="spellEnd"/>
      <w:r w:rsidRPr="001F4F70">
        <w:rPr>
          <w:sz w:val="16"/>
        </w:rPr>
        <w:t xml:space="preserve">, but it is perfectly apparent to many observers in the real world.43 The </w:t>
      </w:r>
      <w:r w:rsidRPr="001F4F70">
        <w:rPr>
          <w:rStyle w:val="StyleUnderline"/>
        </w:rPr>
        <w:t>weakening of US relative economic power</w:t>
      </w:r>
      <w:r w:rsidRPr="001F4F70">
        <w:rPr>
          <w:sz w:val="16"/>
        </w:rPr>
        <w:t xml:space="preserve">, which became unmistakably clear during the Great Recession, </w:t>
      </w:r>
      <w:r w:rsidRPr="001F4F70">
        <w:rPr>
          <w:rStyle w:val="StyleUnderline"/>
        </w:rPr>
        <w:t xml:space="preserve">has </w:t>
      </w:r>
      <w:r w:rsidRPr="001F4F70">
        <w:rPr>
          <w:rStyle w:val="Emphasis"/>
        </w:rPr>
        <w:t>undercut the Pax Americana</w:t>
      </w:r>
      <w:r w:rsidRPr="001F4F70">
        <w:rPr>
          <w:sz w:val="16"/>
        </w:rPr>
        <w:t xml:space="preserve"> both by compromising the United States' ability to manage the international economy and by shifting the Sino-American geopolitical balance in east Asia. During the Great Recession it became evident that in some (not all) respects the United States was unable to fulfil its responsibility as the international economy's manager. After all, an economic hegemon is supposed to solve global economic crises, not cause them. But it was the freezing up of the </w:t>
      </w:r>
      <w:r w:rsidRPr="001F4F70">
        <w:rPr>
          <w:rStyle w:val="StyleUnderline"/>
        </w:rPr>
        <w:t xml:space="preserve">US financial system triggered by the sub-prime mortgage crisis that </w:t>
      </w:r>
      <w:r w:rsidRPr="001F4F70">
        <w:rPr>
          <w:rStyle w:val="Emphasis"/>
        </w:rPr>
        <w:t>plunged the global economy</w:t>
      </w:r>
      <w:r w:rsidRPr="001F4F70">
        <w:rPr>
          <w:sz w:val="16"/>
        </w:rPr>
        <w:t xml:space="preserve"> into hot water. The economic hegemon is supposed to be the lender of last resort in the international economy. The </w:t>
      </w:r>
      <w:r w:rsidRPr="009245C3">
        <w:rPr>
          <w:rStyle w:val="StyleUnderline"/>
          <w:highlight w:val="green"/>
        </w:rPr>
        <w:t>U</w:t>
      </w:r>
      <w:r w:rsidRPr="001F4F70">
        <w:rPr>
          <w:rStyle w:val="StyleUnderline"/>
        </w:rPr>
        <w:t xml:space="preserve">nited </w:t>
      </w:r>
      <w:r w:rsidRPr="009245C3">
        <w:rPr>
          <w:rStyle w:val="StyleUnderline"/>
          <w:highlight w:val="green"/>
        </w:rPr>
        <w:t>S</w:t>
      </w:r>
      <w:r w:rsidRPr="001F4F70">
        <w:rPr>
          <w:rStyle w:val="StyleUnderline"/>
        </w:rPr>
        <w:t>tates</w:t>
      </w:r>
      <w:r w:rsidRPr="001F4F70">
        <w:rPr>
          <w:sz w:val="16"/>
        </w:rPr>
        <w:t xml:space="preserve">, however, </w:t>
      </w:r>
      <w:r w:rsidRPr="009245C3">
        <w:rPr>
          <w:rStyle w:val="StyleUnderline"/>
          <w:highlight w:val="green"/>
        </w:rPr>
        <w:t>has become</w:t>
      </w:r>
      <w:r w:rsidRPr="001F4F70">
        <w:rPr>
          <w:sz w:val="16"/>
        </w:rPr>
        <w:t xml:space="preserve"> the borrower of first resort—the </w:t>
      </w:r>
      <w:r w:rsidRPr="009245C3">
        <w:rPr>
          <w:rStyle w:val="Emphasis"/>
          <w:highlight w:val="green"/>
        </w:rPr>
        <w:t>world's largest debtor</w:t>
      </w:r>
      <w:r w:rsidRPr="009245C3">
        <w:rPr>
          <w:rStyle w:val="StyleUnderline"/>
          <w:highlight w:val="green"/>
        </w:rPr>
        <w:t>.</w:t>
      </w:r>
      <w:r w:rsidRPr="001F4F70">
        <w:rPr>
          <w:sz w:val="16"/>
        </w:rPr>
        <w:t xml:space="preserve"> When the global economy falters, the economic hegemon is supposed to jump-start recovery by purchasing other nations' goods. From the end of the Second World War until the Great Recession struck, it was America's willingness to consume foreign goods that constituted the primary firewall against global economic downturns. When the Great Recession hit, however, the US economy proved too infirm to lead the global economy back to health. It fell to China to pull the global economy out of its nose-dive by stepping up to the plate with a massive stimulus </w:t>
      </w:r>
      <w:proofErr w:type="spellStart"/>
      <w:r w:rsidRPr="001F4F70">
        <w:rPr>
          <w:sz w:val="16"/>
        </w:rPr>
        <w:t>programme</w:t>
      </w:r>
      <w:proofErr w:type="spellEnd"/>
      <w:r w:rsidRPr="001F4F70">
        <w:rPr>
          <w:sz w:val="16"/>
        </w:rPr>
        <w:t xml:space="preserve">. Barack Obama acknowledged the deeper implications of this when, at the April 2009 G20 meeting in London, he conceded that, in important respects, the United States' days as the economic hegemon were numbered because </w:t>
      </w:r>
      <w:r w:rsidRPr="001F4F70">
        <w:rPr>
          <w:rStyle w:val="StyleUnderline"/>
        </w:rPr>
        <w:t>it was too deeply in debt to continue as the world's consumer of last resort.</w:t>
      </w:r>
      <w:r w:rsidRPr="001F4F70">
        <w:rPr>
          <w:sz w:val="16"/>
        </w:rPr>
        <w:t xml:space="preserve"> Instead, he said, the </w:t>
      </w:r>
      <w:r w:rsidRPr="001F4F70">
        <w:rPr>
          <w:rStyle w:val="StyleUnderline"/>
        </w:rPr>
        <w:t>world would have to look to China</w:t>
      </w:r>
      <w:r w:rsidRPr="001F4F70">
        <w:rPr>
          <w:sz w:val="16"/>
        </w:rPr>
        <w:t xml:space="preserve"> (and other emerging market states, plus Germany) </w:t>
      </w:r>
      <w:r w:rsidRPr="001F4F70">
        <w:rPr>
          <w:rStyle w:val="StyleUnderline"/>
        </w:rPr>
        <w:t>to be the motors of global recovery.</w:t>
      </w:r>
      <w:r w:rsidRPr="001F4F70">
        <w:rPr>
          <w:sz w:val="16"/>
        </w:rPr>
        <w:t xml:space="preserve"> ‘If there is going to be renewed growth,’ Obama stated, ‘it can't just be the United States as the engine, everybody is going to have to pick up the pace.’ He added that in some ways the world has become accustomed to the United States being a voracious consumer market and the engine that drives a lot of economic growth worldwide. And I think that in the wake of the crisis, even as we're doing stimulus, </w:t>
      </w:r>
      <w:r w:rsidRPr="001F4F70">
        <w:rPr>
          <w:rStyle w:val="StyleUnderline"/>
        </w:rPr>
        <w:t xml:space="preserve">we </w:t>
      </w:r>
      <w:proofErr w:type="gramStart"/>
      <w:r w:rsidRPr="001F4F70">
        <w:rPr>
          <w:rStyle w:val="StyleUnderline"/>
        </w:rPr>
        <w:t>have to</w:t>
      </w:r>
      <w:proofErr w:type="gramEnd"/>
      <w:r w:rsidRPr="001F4F70">
        <w:rPr>
          <w:rStyle w:val="StyleUnderline"/>
        </w:rPr>
        <w:t xml:space="preserve"> take into account our own deficits.</w:t>
      </w:r>
      <w:r w:rsidRPr="001F4F70">
        <w:rPr>
          <w:sz w:val="16"/>
        </w:rPr>
        <w:t>44</w:t>
      </w:r>
    </w:p>
    <w:p w14:paraId="7A2C0997" w14:textId="77777777" w:rsidR="00607CC3" w:rsidRPr="001F4F70" w:rsidRDefault="00607CC3" w:rsidP="00607CC3">
      <w:pPr>
        <w:pStyle w:val="Heading4"/>
        <w:rPr>
          <w:rFonts w:cs="Arial"/>
        </w:rPr>
      </w:pPr>
      <w:r w:rsidRPr="001F4F70">
        <w:rPr>
          <w:rFonts w:cs="Arial"/>
        </w:rPr>
        <w:t xml:space="preserve">Clinging causes </w:t>
      </w:r>
      <w:r w:rsidRPr="001F4F70">
        <w:rPr>
          <w:rFonts w:cs="Arial"/>
          <w:u w:val="single"/>
        </w:rPr>
        <w:t>great power war</w:t>
      </w:r>
      <w:r w:rsidRPr="001F4F70">
        <w:rPr>
          <w:rFonts w:cs="Arial"/>
        </w:rPr>
        <w:t>.</w:t>
      </w:r>
    </w:p>
    <w:p w14:paraId="0678F08D" w14:textId="77777777" w:rsidR="00607CC3" w:rsidRPr="001F4F70" w:rsidRDefault="00607CC3" w:rsidP="00607CC3">
      <w:r w:rsidRPr="001F4F70">
        <w:rPr>
          <w:rStyle w:val="Style13ptBold"/>
        </w:rPr>
        <w:t>Layne 18</w:t>
      </w:r>
      <w:r w:rsidRPr="001F4F70">
        <w:t xml:space="preserve">—University Distinguished Professor of International Affairs and Robert M. Gates Chair in National Security at the Bush School of Government and Public Service at Texas A&amp;M University, Ph.D. in Political Science from the University of California, Berkeley [Christopher, January 2018, “The US–Chinese power shift and the end of the Pax Americana”, International Affairs, Volume 94, Issue 1, </w:t>
      </w:r>
      <w:proofErr w:type="spellStart"/>
      <w:r w:rsidRPr="001F4F70">
        <w:t>pgs</w:t>
      </w:r>
      <w:proofErr w:type="spellEnd"/>
      <w:r w:rsidRPr="001F4F70">
        <w:t xml:space="preserve"> 89-111] </w:t>
      </w:r>
    </w:p>
    <w:p w14:paraId="1D75468D" w14:textId="77777777" w:rsidR="00BE2BC3" w:rsidRDefault="00607CC3" w:rsidP="00607CC3">
      <w:pPr>
        <w:rPr>
          <w:rStyle w:val="StyleUnderline"/>
        </w:rPr>
      </w:pPr>
      <w:r w:rsidRPr="001F4F70">
        <w:rPr>
          <w:sz w:val="16"/>
        </w:rPr>
        <w:t xml:space="preserve">The </w:t>
      </w:r>
      <w:r w:rsidRPr="001F4F70">
        <w:rPr>
          <w:rStyle w:val="StyleUnderline"/>
        </w:rPr>
        <w:t xml:space="preserve">fate of international orders is closely </w:t>
      </w:r>
      <w:r w:rsidRPr="001F4F70">
        <w:rPr>
          <w:rStyle w:val="Emphasis"/>
        </w:rPr>
        <w:t>linked to power transition dynamics</w:t>
      </w:r>
      <w:r w:rsidRPr="001F4F70">
        <w:rPr>
          <w:rStyle w:val="StyleUnderline"/>
        </w:rPr>
        <w:t>.</w:t>
      </w:r>
      <w:r w:rsidRPr="001F4F70">
        <w:rPr>
          <w:sz w:val="16"/>
        </w:rPr>
        <w:t xml:space="preserve"> Throughout modern international history the </w:t>
      </w:r>
      <w:r w:rsidRPr="001F4F70">
        <w:rPr>
          <w:rStyle w:val="StyleUnderline"/>
        </w:rPr>
        <w:t xml:space="preserve">prevailing international order has reflected the balance of power that existed at the time of its creation. </w:t>
      </w:r>
      <w:r w:rsidRPr="009245C3">
        <w:rPr>
          <w:rStyle w:val="StyleUnderline"/>
          <w:highlight w:val="green"/>
        </w:rPr>
        <w:t>When</w:t>
      </w:r>
      <w:r w:rsidRPr="001F4F70">
        <w:rPr>
          <w:rStyle w:val="StyleUnderline"/>
        </w:rPr>
        <w:t xml:space="preserve"> that </w:t>
      </w:r>
      <w:r w:rsidRPr="009245C3">
        <w:rPr>
          <w:rStyle w:val="StyleUnderline"/>
          <w:highlight w:val="green"/>
        </w:rPr>
        <w:t>balance changes</w:t>
      </w:r>
      <w:r w:rsidRPr="001F4F70">
        <w:rPr>
          <w:sz w:val="16"/>
        </w:rPr>
        <w:t xml:space="preserve"> sufficiently, the </w:t>
      </w:r>
      <w:r w:rsidRPr="009245C3">
        <w:rPr>
          <w:rStyle w:val="StyleUnderline"/>
          <w:highlight w:val="green"/>
        </w:rPr>
        <w:t>old order will be replaced by</w:t>
      </w:r>
      <w:r w:rsidRPr="001F4F70">
        <w:rPr>
          <w:rStyle w:val="StyleUnderline"/>
        </w:rPr>
        <w:t xml:space="preserve"> a </w:t>
      </w:r>
      <w:r w:rsidRPr="009245C3">
        <w:rPr>
          <w:rStyle w:val="StyleUnderline"/>
          <w:highlight w:val="green"/>
        </w:rPr>
        <w:t>new</w:t>
      </w:r>
      <w:r w:rsidRPr="001F4F70">
        <w:rPr>
          <w:rStyle w:val="StyleUnderline"/>
        </w:rPr>
        <w:t xml:space="preserve"> one.</w:t>
      </w:r>
      <w:r w:rsidRPr="001F4F70">
        <w:rPr>
          <w:sz w:val="16"/>
        </w:rPr>
        <w:t xml:space="preserve"> Viewed from this perspective, what are the Pax Americana's </w:t>
      </w:r>
      <w:r w:rsidRPr="001F4F70">
        <w:rPr>
          <w:sz w:val="16"/>
        </w:rPr>
        <w:lastRenderedPageBreak/>
        <w:t xml:space="preserve">prospects? How will China's rise, and America's decline, affect the international order in the years ahead? The surprising answer given by top US security studies scholars is: ‘Not much.’ The United States, so the argument goes, can ‘lock in’ the Pax Americana's essential features, including its rules, </w:t>
      </w:r>
      <w:proofErr w:type="gramStart"/>
      <w:r w:rsidRPr="001F4F70">
        <w:rPr>
          <w:sz w:val="16"/>
        </w:rPr>
        <w:t>norms</w:t>
      </w:r>
      <w:proofErr w:type="gramEnd"/>
      <w:r w:rsidRPr="001F4F70">
        <w:rPr>
          <w:sz w:val="16"/>
        </w:rPr>
        <w:t xml:space="preserve"> and institutions.65 John </w:t>
      </w:r>
      <w:proofErr w:type="spellStart"/>
      <w:r w:rsidRPr="009245C3">
        <w:rPr>
          <w:rStyle w:val="Emphasis"/>
          <w:highlight w:val="green"/>
        </w:rPr>
        <w:t>Ikenberry</w:t>
      </w:r>
      <w:proofErr w:type="spellEnd"/>
      <w:r w:rsidRPr="001F4F70">
        <w:rPr>
          <w:sz w:val="16"/>
        </w:rPr>
        <w:t xml:space="preserve">, Stephen </w:t>
      </w:r>
      <w:r w:rsidRPr="009245C3">
        <w:rPr>
          <w:rStyle w:val="Emphasis"/>
          <w:highlight w:val="green"/>
        </w:rPr>
        <w:t>Brooks</w:t>
      </w:r>
      <w:r w:rsidRPr="009245C3">
        <w:rPr>
          <w:rStyle w:val="StyleUnderline"/>
          <w:highlight w:val="green"/>
        </w:rPr>
        <w:t xml:space="preserve"> and</w:t>
      </w:r>
      <w:r w:rsidRPr="001F4F70">
        <w:rPr>
          <w:sz w:val="16"/>
        </w:rPr>
        <w:t xml:space="preserve"> William </w:t>
      </w:r>
      <w:proofErr w:type="spellStart"/>
      <w:r w:rsidRPr="009245C3">
        <w:rPr>
          <w:rStyle w:val="Emphasis"/>
          <w:highlight w:val="green"/>
        </w:rPr>
        <w:t>Wohlforth</w:t>
      </w:r>
      <w:proofErr w:type="spellEnd"/>
      <w:r w:rsidRPr="009245C3">
        <w:rPr>
          <w:rStyle w:val="StyleUnderline"/>
          <w:highlight w:val="green"/>
        </w:rPr>
        <w:t xml:space="preserve"> are</w:t>
      </w:r>
      <w:r w:rsidRPr="001F4F70">
        <w:rPr>
          <w:rStyle w:val="StyleUnderline"/>
        </w:rPr>
        <w:t xml:space="preserve"> the </w:t>
      </w:r>
      <w:r w:rsidRPr="009245C3">
        <w:rPr>
          <w:rStyle w:val="StyleUnderline"/>
          <w:highlight w:val="green"/>
        </w:rPr>
        <w:t>leading proponents of</w:t>
      </w:r>
      <w:r w:rsidRPr="001F4F70">
        <w:rPr>
          <w:rStyle w:val="StyleUnderline"/>
        </w:rPr>
        <w:t xml:space="preserve"> the </w:t>
      </w:r>
      <w:r w:rsidRPr="009245C3">
        <w:rPr>
          <w:rStyle w:val="Emphasis"/>
          <w:highlight w:val="green"/>
        </w:rPr>
        <w:t>lock-in</w:t>
      </w:r>
      <w:r w:rsidRPr="001F4F70">
        <w:rPr>
          <w:rStyle w:val="Emphasis"/>
        </w:rPr>
        <w:t xml:space="preserve"> thesis</w:t>
      </w:r>
      <w:r w:rsidRPr="001F4F70">
        <w:rPr>
          <w:rStyle w:val="StyleUnderline"/>
        </w:rPr>
        <w:t>.</w:t>
      </w:r>
      <w:r w:rsidRPr="001F4F70">
        <w:rPr>
          <w:sz w:val="16"/>
        </w:rPr>
        <w:t xml:space="preserve"> </w:t>
      </w:r>
      <w:proofErr w:type="spellStart"/>
      <w:r w:rsidRPr="001F4F70">
        <w:rPr>
          <w:sz w:val="16"/>
        </w:rPr>
        <w:t>Ikenberry</w:t>
      </w:r>
      <w:proofErr w:type="spellEnd"/>
      <w:r w:rsidRPr="001F4F70">
        <w:rPr>
          <w:sz w:val="16"/>
        </w:rPr>
        <w:t xml:space="preserve"> was the first to set out the concept, </w:t>
      </w:r>
      <w:r w:rsidRPr="001F4F70">
        <w:rPr>
          <w:rStyle w:val="StyleUnderline"/>
        </w:rPr>
        <w:t>arguing</w:t>
      </w:r>
      <w:r w:rsidRPr="001F4F70">
        <w:rPr>
          <w:sz w:val="16"/>
        </w:rPr>
        <w:t xml:space="preserve"> in After victory </w:t>
      </w:r>
      <w:r w:rsidRPr="001F4F70">
        <w:rPr>
          <w:rStyle w:val="StyleUnderline"/>
        </w:rPr>
        <w:t>that a hegemon</w:t>
      </w:r>
      <w:r w:rsidRPr="001F4F70">
        <w:rPr>
          <w:sz w:val="16"/>
        </w:rPr>
        <w:t xml:space="preserve">, by building an institutionalized, rules-based international order, </w:t>
      </w:r>
      <w:r w:rsidRPr="001F4F70">
        <w:rPr>
          <w:rStyle w:val="StyleUnderline"/>
        </w:rPr>
        <w:t>‘can lock-in favorable arrangements that continue beyond the zenith of its power’.</w:t>
      </w:r>
      <w:r w:rsidRPr="001F4F70">
        <w:rPr>
          <w:sz w:val="16"/>
        </w:rPr>
        <w:t xml:space="preserve">66 </w:t>
      </w:r>
      <w:r w:rsidRPr="001F4F70">
        <w:rPr>
          <w:sz w:val="12"/>
          <w:szCs w:val="12"/>
        </w:rPr>
        <w:t xml:space="preserve">In other words, the international order can remain intact even after the hegemonic power that created it has lost its pre-eminent position in the international political system. On this point, </w:t>
      </w:r>
      <w:proofErr w:type="spellStart"/>
      <w:r w:rsidRPr="001F4F70">
        <w:rPr>
          <w:sz w:val="12"/>
          <w:szCs w:val="12"/>
        </w:rPr>
        <w:t>Ikenberry</w:t>
      </w:r>
      <w:proofErr w:type="spellEnd"/>
      <w:r w:rsidRPr="001F4F70">
        <w:rPr>
          <w:sz w:val="12"/>
          <w:szCs w:val="12"/>
        </w:rPr>
        <w:t xml:space="preserve"> echoes Robert Keohane's argument in After hegemony that, once a liberal international order has been established by a hegemonic power, if the hegemon declines it is possible for a small group of Great Powers to take the place of the former hegemon and collectively manage the international system.67 That is, under certain conditions ‘hegemonic stability’ can exist even if there is no hegemonic power. In Liberal Leviathan, </w:t>
      </w:r>
      <w:proofErr w:type="spellStart"/>
      <w:r w:rsidRPr="001F4F70">
        <w:rPr>
          <w:sz w:val="12"/>
          <w:szCs w:val="12"/>
        </w:rPr>
        <w:t>Ikenberry</w:t>
      </w:r>
      <w:proofErr w:type="spellEnd"/>
      <w:r w:rsidRPr="001F4F70">
        <w:rPr>
          <w:sz w:val="12"/>
          <w:szCs w:val="12"/>
        </w:rPr>
        <w:t xml:space="preserve"> built on this logic to argue that, even if the Pax Americana were to wither completely, the LRBIO would nevertheless survive. As </w:t>
      </w:r>
      <w:proofErr w:type="spellStart"/>
      <w:r w:rsidRPr="001F4F70">
        <w:rPr>
          <w:sz w:val="12"/>
          <w:szCs w:val="12"/>
        </w:rPr>
        <w:t>Ikenberry</w:t>
      </w:r>
      <w:proofErr w:type="spellEnd"/>
      <w:r w:rsidRPr="001F4F70">
        <w:rPr>
          <w:sz w:val="12"/>
          <w:szCs w:val="12"/>
        </w:rPr>
        <w:t xml:space="preserve"> put it: ‘America's position in the global system may decline but the international order it leads can remain the dominating logic of the twenty-first century.’68 </w:t>
      </w:r>
      <w:proofErr w:type="spellStart"/>
      <w:r w:rsidRPr="001F4F70">
        <w:rPr>
          <w:sz w:val="12"/>
          <w:szCs w:val="12"/>
        </w:rPr>
        <w:t>Ikenberry's</w:t>
      </w:r>
      <w:proofErr w:type="spellEnd"/>
      <w:r w:rsidRPr="001F4F70">
        <w:rPr>
          <w:sz w:val="12"/>
          <w:szCs w:val="12"/>
        </w:rPr>
        <w:t xml:space="preserve"> view seems to have evolved, however.</w:t>
      </w:r>
      <w:r w:rsidRPr="001F4F70">
        <w:rPr>
          <w:sz w:val="16"/>
        </w:rPr>
        <w:t xml:space="preserve"> In jointly authored articles in International Security and Foreign Affairs, </w:t>
      </w:r>
      <w:r w:rsidRPr="001F4F70">
        <w:rPr>
          <w:rStyle w:val="Emphasis"/>
        </w:rPr>
        <w:t xml:space="preserve">Brooks, </w:t>
      </w:r>
      <w:proofErr w:type="spellStart"/>
      <w:r w:rsidRPr="001F4F70">
        <w:rPr>
          <w:rStyle w:val="Emphasis"/>
        </w:rPr>
        <w:t>Ikenberry</w:t>
      </w:r>
      <w:proofErr w:type="spellEnd"/>
      <w:r w:rsidRPr="001F4F70">
        <w:rPr>
          <w:rStyle w:val="Emphasis"/>
        </w:rPr>
        <w:t xml:space="preserve"> and </w:t>
      </w:r>
      <w:proofErr w:type="spellStart"/>
      <w:r w:rsidRPr="001F4F70">
        <w:rPr>
          <w:rStyle w:val="Emphasis"/>
        </w:rPr>
        <w:t>Wohlforth</w:t>
      </w:r>
      <w:proofErr w:type="spellEnd"/>
      <w:r w:rsidRPr="001F4F70">
        <w:rPr>
          <w:rStyle w:val="Emphasis"/>
        </w:rPr>
        <w:t xml:space="preserve"> embrace hegemonic stability theory</w:t>
      </w:r>
      <w:r w:rsidRPr="001F4F70">
        <w:rPr>
          <w:rStyle w:val="StyleUnderline"/>
        </w:rPr>
        <w:t>.</w:t>
      </w:r>
      <w:r w:rsidRPr="001F4F70">
        <w:rPr>
          <w:sz w:val="16"/>
        </w:rPr>
        <w:t xml:space="preserve">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w:t>
      </w:r>
      <w:r w:rsidRPr="001F4F70">
        <w:rPr>
          <w:rStyle w:val="StyleUnderline"/>
        </w:rPr>
        <w:t>According to them, the United States must exercise ‘global leadership’—the US foreign policy establishment's code phrase for hegemony—by acting as a security provider and geopolitical stabilizer</w:t>
      </w:r>
      <w:r w:rsidRPr="001F4F70">
        <w:rPr>
          <w:sz w:val="16"/>
        </w:rPr>
        <w:t xml:space="preserve">; by maintaining an open, liberal international economy; and by promoting global cooperation through upholding and revising the post-1945 liberal order—which is both ‘institutional and normative’—created by the Pax Americana.70 </w:t>
      </w:r>
      <w:r w:rsidRPr="001F4F70">
        <w:rPr>
          <w:sz w:val="12"/>
          <w:szCs w:val="12"/>
        </w:rPr>
        <w:t xml:space="preserve">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the—correct—logic of their argument (and of hegemonic stability theory), if American hegemony goes, the LRBIO goes with it. In their preference for maintaining the post-1945 hegemonic American international order,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for most of the last 70 years or so, the US has occupied the geopolitical penthouse (‘when America ruled the world’).</w:t>
      </w:r>
      <w:r w:rsidRPr="001F4F70">
        <w:rPr>
          <w:sz w:val="16"/>
        </w:rPr>
        <w:t xml:space="preserve"> From that lofty height, however, the only direction it can go is down. The </w:t>
      </w:r>
      <w:r w:rsidRPr="001F4F70">
        <w:rPr>
          <w:rStyle w:val="StyleUnderline"/>
        </w:rPr>
        <w:t xml:space="preserve">lock-in strategy is </w:t>
      </w:r>
      <w:r w:rsidRPr="001F4F70">
        <w:rPr>
          <w:rStyle w:val="Emphasis"/>
        </w:rPr>
        <w:t>seductive</w:t>
      </w:r>
      <w:r w:rsidRPr="001F4F70">
        <w:rPr>
          <w:rStyle w:val="StyleUnderline"/>
        </w:rPr>
        <w:t xml:space="preserve"> because </w:t>
      </w:r>
      <w:r w:rsidRPr="009245C3">
        <w:rPr>
          <w:rStyle w:val="StyleUnderline"/>
          <w:highlight w:val="green"/>
        </w:rPr>
        <w:t>it holds out</w:t>
      </w:r>
      <w:r w:rsidRPr="001F4F70">
        <w:rPr>
          <w:sz w:val="16"/>
        </w:rPr>
        <w:t xml:space="preserve"> (or appears to hold out) the </w:t>
      </w:r>
      <w:r w:rsidRPr="009245C3">
        <w:rPr>
          <w:rStyle w:val="StyleUnderline"/>
          <w:highlight w:val="green"/>
        </w:rPr>
        <w:t>possibility that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preserve the s</w:t>
      </w:r>
      <w:r w:rsidRPr="001F4F70">
        <w:rPr>
          <w:rStyle w:val="StyleUnderline"/>
        </w:rPr>
        <w:t xml:space="preserve">tatus </w:t>
      </w:r>
      <w:r w:rsidRPr="009245C3">
        <w:rPr>
          <w:rStyle w:val="StyleUnderline"/>
          <w:highlight w:val="green"/>
        </w:rPr>
        <w:t>quo</w:t>
      </w:r>
      <w:r w:rsidRPr="001F4F70">
        <w:rPr>
          <w:sz w:val="16"/>
        </w:rPr>
        <w:t xml:space="preserve">—the post-1945 international order—even as the geopolitical status quo of American hegemony is changing. </w:t>
      </w:r>
      <w:r w:rsidRPr="001F4F70">
        <w:rPr>
          <w:rStyle w:val="StyleUnderline"/>
        </w:rPr>
        <w:t xml:space="preserve">Lock-in is attractive—superficially—because </w:t>
      </w:r>
      <w:r w:rsidRPr="009245C3">
        <w:rPr>
          <w:rStyle w:val="StyleUnderline"/>
          <w:highlight w:val="green"/>
        </w:rPr>
        <w:t>it assumes</w:t>
      </w:r>
      <w:r w:rsidRPr="001F4F70">
        <w:rPr>
          <w:rStyle w:val="StyleUnderline"/>
        </w:rPr>
        <w:t xml:space="preserve"> that China's rise will not </w:t>
      </w:r>
      <w:proofErr w:type="spellStart"/>
      <w:r w:rsidRPr="001F4F70">
        <w:rPr>
          <w:rStyle w:val="StyleUnderline"/>
        </w:rPr>
        <w:t>effect</w:t>
      </w:r>
      <w:proofErr w:type="spellEnd"/>
      <w:r w:rsidRPr="001F4F70">
        <w:rPr>
          <w:rStyle w:val="StyleUnderline"/>
        </w:rPr>
        <w:t xml:space="preserve"> a major change in the international system.</w:t>
      </w:r>
      <w:r w:rsidRPr="001F4F70">
        <w:rPr>
          <w:sz w:val="16"/>
        </w:rPr>
        <w:t xml:space="preserve">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w:t>
      </w:r>
      <w:r w:rsidRPr="001F4F70">
        <w:rPr>
          <w:rStyle w:val="StyleUnderline"/>
        </w:rPr>
        <w:t xml:space="preserve">Lock-in assumes </w:t>
      </w:r>
      <w:r w:rsidRPr="009245C3">
        <w:rPr>
          <w:rStyle w:val="StyleUnderline"/>
          <w:highlight w:val="green"/>
        </w:rPr>
        <w:t>that China has no interest in overturning</w:t>
      </w:r>
      <w:r w:rsidRPr="001F4F70">
        <w:rPr>
          <w:rStyle w:val="StyleUnderline"/>
        </w:rPr>
        <w:t>—or significantly modifying—</w:t>
      </w:r>
      <w:r w:rsidRPr="009245C3">
        <w:rPr>
          <w:rStyle w:val="StyleUnderline"/>
          <w:highlight w:val="green"/>
        </w:rPr>
        <w:t>the</w:t>
      </w:r>
      <w:r w:rsidRPr="001F4F70">
        <w:rPr>
          <w:rStyle w:val="StyleUnderline"/>
        </w:rPr>
        <w:t xml:space="preserve"> post-1945 </w:t>
      </w:r>
      <w:r w:rsidRPr="009245C3">
        <w:rPr>
          <w:rStyle w:val="StyleUnderline"/>
          <w:highlight w:val="green"/>
        </w:rPr>
        <w:t>international order</w:t>
      </w:r>
      <w:r w:rsidRPr="001F4F70">
        <w:rPr>
          <w:sz w:val="16"/>
        </w:rPr>
        <w:t xml:space="preserve"> in which it rose and became wealthy. Certainly, China did rise within the Pax Americana's LRBIO. However, </w:t>
      </w:r>
      <w:r w:rsidRPr="009245C3">
        <w:rPr>
          <w:rStyle w:val="Emphasis"/>
          <w:highlight w:val="green"/>
        </w:rPr>
        <w:t>China did not rise to preserve that American-dominated order</w:t>
      </w:r>
      <w:r w:rsidRPr="009245C3">
        <w:rPr>
          <w:rStyle w:val="StyleUnderline"/>
          <w:highlight w:val="green"/>
        </w:rPr>
        <w:t>.</w:t>
      </w:r>
      <w:r w:rsidRPr="001F4F70">
        <w:rPr>
          <w:sz w:val="16"/>
        </w:rPr>
        <w:t xml:space="preserve"> For some three decades (beginning with Deng Xiaoping's economic reforms) China took a low profile in international </w:t>
      </w:r>
      <w:proofErr w:type="gramStart"/>
      <w:r w:rsidRPr="001F4F70">
        <w:rPr>
          <w:sz w:val="16"/>
        </w:rPr>
        <w:t>politics, and</w:t>
      </w:r>
      <w:proofErr w:type="gramEnd"/>
      <w:r w:rsidRPr="001F4F70">
        <w:rPr>
          <w:sz w:val="16"/>
        </w:rPr>
        <w:t xml:space="preserve"> avoided confrontation both with the United States and with its regional </w:t>
      </w:r>
      <w:proofErr w:type="spellStart"/>
      <w:r w:rsidRPr="001F4F70">
        <w:rPr>
          <w:sz w:val="16"/>
        </w:rPr>
        <w:t>neighbours</w:t>
      </w:r>
      <w:proofErr w:type="spellEnd"/>
      <w:r w:rsidRPr="001F4F70">
        <w:rPr>
          <w:sz w:val="16"/>
        </w:rPr>
        <w:t xml:space="preserve">. Integration into the open international economy spurred China's rapid growth. China's self-described ‘peaceful rise’ followed the script written by Deng Xiaoping: ‘Lie low. Hide your capabilities. Bide your time.’ However, the fact that </w:t>
      </w:r>
      <w:r w:rsidRPr="001F4F70">
        <w:rPr>
          <w:rStyle w:val="StyleUnderline"/>
        </w:rPr>
        <w:t xml:space="preserve">China </w:t>
      </w:r>
      <w:proofErr w:type="spellStart"/>
      <w:r w:rsidRPr="001F4F70">
        <w:rPr>
          <w:rStyle w:val="StyleUnderline"/>
        </w:rPr>
        <w:t>bandwagoned</w:t>
      </w:r>
      <w:proofErr w:type="spellEnd"/>
      <w:r w:rsidRPr="001F4F70">
        <w:rPr>
          <w:rStyle w:val="StyleUnderline"/>
        </w:rPr>
        <w:t xml:space="preserve"> with the United States in joining the international economic order did not mean that its longer-term intention was—or is—to preserve the</w:t>
      </w:r>
      <w:r w:rsidRPr="001F4F70">
        <w:rPr>
          <w:sz w:val="16"/>
        </w:rPr>
        <w:t xml:space="preserve"> post-1945 </w:t>
      </w:r>
      <w:r w:rsidRPr="001F4F70">
        <w:rPr>
          <w:rStyle w:val="StyleUnderline"/>
        </w:rPr>
        <w:t>international order.</w:t>
      </w:r>
      <w:r w:rsidRPr="001F4F70">
        <w:rPr>
          <w:sz w:val="16"/>
        </w:rPr>
        <w:t xml:space="preserve">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w:t>
      </w:r>
      <w:r w:rsidRPr="009245C3">
        <w:rPr>
          <w:rStyle w:val="StyleUnderline"/>
          <w:highlight w:val="green"/>
        </w:rPr>
        <w:t>Judging from Xi</w:t>
      </w:r>
      <w:r w:rsidRPr="001F4F70">
        <w:rPr>
          <w:sz w:val="16"/>
        </w:rPr>
        <w:t xml:space="preserve"> Jinping</w:t>
      </w:r>
      <w:r w:rsidRPr="001F4F70">
        <w:rPr>
          <w:rStyle w:val="StyleUnderline"/>
        </w:rPr>
        <w:t xml:space="preserve">'s policy pronouncements, </w:t>
      </w:r>
      <w:r w:rsidRPr="009245C3">
        <w:rPr>
          <w:rStyle w:val="Emphasis"/>
          <w:highlight w:val="green"/>
        </w:rPr>
        <w:t>China's days of biding its time and hiding its capabilities are over</w:t>
      </w:r>
      <w:r w:rsidRPr="009245C3">
        <w:rPr>
          <w:rStyle w:val="StyleUnderline"/>
          <w:highlight w:val="green"/>
        </w:rPr>
        <w:t>.</w:t>
      </w:r>
      <w:r w:rsidRPr="001F4F70">
        <w:rPr>
          <w:rStyle w:val="StyleUnderline"/>
        </w:rPr>
        <w:t xml:space="preserve"> Lock-in</w:t>
      </w:r>
      <w:r w:rsidRPr="001F4F70">
        <w:rPr>
          <w:sz w:val="16"/>
        </w:rPr>
        <w:t xml:space="preserve"> proponents </w:t>
      </w:r>
      <w:r w:rsidRPr="001F4F70">
        <w:rPr>
          <w:rStyle w:val="StyleUnderline"/>
        </w:rPr>
        <w:t xml:space="preserve">argue that even as the Sino-American military and economic balance continues to tilt increasingly in Beijing's </w:t>
      </w:r>
      <w:proofErr w:type="spellStart"/>
      <w:r w:rsidRPr="001F4F70">
        <w:rPr>
          <w:rStyle w:val="StyleUnderline"/>
        </w:rPr>
        <w:t>favour</w:t>
      </w:r>
      <w:proofErr w:type="spellEnd"/>
      <w:r w:rsidRPr="001F4F70">
        <w:rPr>
          <w:rStyle w:val="StyleUnderline"/>
        </w:rPr>
        <w:t>, the post-1945 international order</w:t>
      </w:r>
      <w:r w:rsidRPr="001F4F70">
        <w:rPr>
          <w:sz w:val="16"/>
        </w:rPr>
        <w:t xml:space="preserve">'s rules, institutions and norms </w:t>
      </w:r>
      <w:r w:rsidRPr="001F4F70">
        <w:rPr>
          <w:rStyle w:val="StyleUnderline"/>
        </w:rPr>
        <w:t xml:space="preserve">will offset America's loss of hard power. There is </w:t>
      </w:r>
      <w:r w:rsidRPr="001F4F70">
        <w:rPr>
          <w:rStyle w:val="Emphasis"/>
        </w:rPr>
        <w:t>historical evidence</w:t>
      </w:r>
      <w:r w:rsidRPr="001F4F70">
        <w:rPr>
          <w:rStyle w:val="StyleUnderline"/>
        </w:rPr>
        <w:t xml:space="preserve"> that suggests this is </w:t>
      </w:r>
      <w:r w:rsidRPr="001F4F70">
        <w:rPr>
          <w:rStyle w:val="Emphasis"/>
        </w:rPr>
        <w:t>wishful thinking</w:t>
      </w:r>
      <w:r w:rsidRPr="001F4F70">
        <w:rPr>
          <w:rStyle w:val="StyleUnderline"/>
        </w:rPr>
        <w:t xml:space="preserve">. Take the case of Britain </w:t>
      </w:r>
      <w:r w:rsidRPr="001F4F70">
        <w:rPr>
          <w:rStyle w:val="StyleUnderline"/>
        </w:rPr>
        <w:lastRenderedPageBreak/>
        <w:t>after the Second World War.</w:t>
      </w:r>
      <w:r w:rsidRPr="001F4F70">
        <w:rPr>
          <w:sz w:val="16"/>
        </w:rPr>
        <w:t xml:space="preserve"> Despite the dramatic weakening of Britain's economic and financial clout caused by its efforts in the two world wars, after 1945 </w:t>
      </w:r>
      <w:r w:rsidRPr="001F4F70">
        <w:rPr>
          <w:rStyle w:val="StyleUnderline"/>
        </w:rPr>
        <w:t>British leaders believed that the United Kingdom could remain one of three major world powers.</w:t>
      </w:r>
      <w:r w:rsidRPr="001F4F70">
        <w:rPr>
          <w:sz w:val="16"/>
        </w:rPr>
        <w:t xml:space="preserve">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policy-makers bought into this vision sound an awful lot like the reasons why the present-day American proponents of lock-in think it will preserve the United States' global leadership even as its hard power erodes. </w:t>
      </w:r>
      <w:r w:rsidRPr="009245C3">
        <w:rPr>
          <w:rStyle w:val="Emphasis"/>
          <w:highlight w:val="green"/>
        </w:rPr>
        <w:t>Lock-in did not work for Britain</w:t>
      </w:r>
      <w:r w:rsidRPr="001F4F70">
        <w:rPr>
          <w:rStyle w:val="StyleUnderline"/>
        </w:rPr>
        <w:t xml:space="preserve"> following the Second World War, and </w:t>
      </w:r>
      <w:r w:rsidRPr="009245C3">
        <w:rPr>
          <w:rStyle w:val="StyleUnderline"/>
          <w:highlight w:val="green"/>
        </w:rPr>
        <w:t xml:space="preserve">there is </w:t>
      </w:r>
      <w:r w:rsidRPr="009245C3">
        <w:rPr>
          <w:rStyle w:val="Emphasis"/>
          <w:highlight w:val="green"/>
        </w:rPr>
        <w:t>scant reason</w:t>
      </w:r>
      <w:r w:rsidRPr="001F4F70">
        <w:rPr>
          <w:rStyle w:val="Emphasis"/>
        </w:rPr>
        <w:t xml:space="preserve"> to think </w:t>
      </w:r>
      <w:r w:rsidRPr="009245C3">
        <w:rPr>
          <w:rStyle w:val="Emphasis"/>
          <w:highlight w:val="green"/>
        </w:rPr>
        <w:t>it will work for the U</w:t>
      </w:r>
      <w:r w:rsidRPr="001F4F70">
        <w:rPr>
          <w:rStyle w:val="Emphasis"/>
        </w:rPr>
        <w:t xml:space="preserve">nited </w:t>
      </w:r>
      <w:r w:rsidRPr="009245C3">
        <w:rPr>
          <w:rStyle w:val="Emphasis"/>
          <w:highlight w:val="green"/>
        </w:rPr>
        <w:t>S</w:t>
      </w:r>
      <w:r w:rsidRPr="001F4F70">
        <w:rPr>
          <w:rStyle w:val="Emphasis"/>
        </w:rPr>
        <w:t>tates</w:t>
      </w:r>
      <w:r w:rsidRPr="001F4F70">
        <w:rPr>
          <w:sz w:val="16"/>
        </w:rPr>
        <w:t xml:space="preserve"> in the coming years of the twenty-first century. The </w:t>
      </w:r>
      <w:r w:rsidRPr="001F4F70">
        <w:rPr>
          <w:rStyle w:val="StyleUnderline"/>
        </w:rPr>
        <w:t>lock-in strategy also assumes that if the Pax Americana's institutions are reformed, Beijing</w:t>
      </w:r>
      <w:r w:rsidRPr="001F4F70">
        <w:rPr>
          <w:sz w:val="16"/>
        </w:rPr>
        <w:t xml:space="preserve"> (and other non-western emerging powers) </w:t>
      </w:r>
      <w:r w:rsidRPr="001F4F70">
        <w:rPr>
          <w:rStyle w:val="StyleUnderline"/>
        </w:rPr>
        <w:t>will find it more attractive to remain in the</w:t>
      </w:r>
      <w:r w:rsidRPr="001F4F70">
        <w:rPr>
          <w:sz w:val="16"/>
        </w:rPr>
        <w:t xml:space="preserve"> post-1945 </w:t>
      </w:r>
      <w:r w:rsidRPr="001F4F70">
        <w:rPr>
          <w:rStyle w:val="StyleUnderline"/>
        </w:rPr>
        <w:t>international order than to overturn it.</w:t>
      </w:r>
      <w:r w:rsidRPr="001F4F70">
        <w:rPr>
          <w:sz w:val="16"/>
        </w:rPr>
        <w:t xml:space="preserve"> That assumption, however, is logically flawed: </w:t>
      </w:r>
      <w:r w:rsidRPr="009245C3">
        <w:rPr>
          <w:rStyle w:val="StyleUnderline"/>
          <w:highlight w:val="green"/>
        </w:rPr>
        <w:t>achieving lock-in</w:t>
      </w:r>
      <w:r w:rsidRPr="001F4F70">
        <w:rPr>
          <w:rStyle w:val="StyleUnderline"/>
        </w:rPr>
        <w:t xml:space="preserve"> by reforming the existing international order </w:t>
      </w:r>
      <w:r w:rsidRPr="009245C3">
        <w:rPr>
          <w:rStyle w:val="StyleUnderline"/>
          <w:highlight w:val="green"/>
        </w:rPr>
        <w:t>presumes</w:t>
      </w:r>
      <w:r w:rsidRPr="001F4F70">
        <w:rPr>
          <w:rStyle w:val="StyleUnderline"/>
        </w:rPr>
        <w:t xml:space="preserve"> that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have its cake</w:t>
      </w:r>
      <w:r w:rsidRPr="001F4F70">
        <w:rPr>
          <w:sz w:val="16"/>
        </w:rPr>
        <w:t xml:space="preserve"> (preserving the Pax Americana) </w:t>
      </w:r>
      <w:r w:rsidRPr="009245C3">
        <w:rPr>
          <w:rStyle w:val="StyleUnderline"/>
          <w:highlight w:val="green"/>
        </w:rPr>
        <w:t>and eat it too</w:t>
      </w:r>
      <w:r w:rsidRPr="001F4F70">
        <w:rPr>
          <w:sz w:val="16"/>
        </w:rPr>
        <w:t xml:space="preserve"> (reforming the current international system's legacy institutions). But, as we all </w:t>
      </w:r>
      <w:proofErr w:type="gramStart"/>
      <w:r w:rsidRPr="001F4F70">
        <w:rPr>
          <w:sz w:val="16"/>
        </w:rPr>
        <w:t xml:space="preserve">know, </w:t>
      </w:r>
      <w:r w:rsidRPr="001F4F70">
        <w:rPr>
          <w:rStyle w:val="Emphasis"/>
        </w:rPr>
        <w:t>when</w:t>
      </w:r>
      <w:proofErr w:type="gramEnd"/>
      <w:r w:rsidRPr="001F4F70">
        <w:rPr>
          <w:rStyle w:val="Emphasis"/>
        </w:rPr>
        <w:t xml:space="preserve"> the cake is eaten, it's gone</w:t>
      </w:r>
      <w:r w:rsidRPr="001F4F70">
        <w:rPr>
          <w:rStyle w:val="StyleUnderline"/>
        </w:rPr>
        <w:t>.</w:t>
      </w:r>
      <w:r w:rsidRPr="001F4F70">
        <w:rPr>
          <w:sz w:val="16"/>
        </w:rPr>
        <w:t xml:space="preserve"> </w:t>
      </w:r>
      <w:r w:rsidRPr="001F4F70">
        <w:rPr>
          <w:sz w:val="12"/>
          <w:szCs w:val="12"/>
        </w:rPr>
        <w:t xml:space="preserve">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1F4F70">
        <w:rPr>
          <w:sz w:val="12"/>
          <w:szCs w:val="12"/>
        </w:rPr>
        <w:t>Sevasti</w:t>
      </w:r>
      <w:proofErr w:type="spellEnd"/>
      <w:r w:rsidRPr="001F4F70">
        <w:rPr>
          <w:sz w:val="12"/>
          <w:szCs w:val="12"/>
        </w:rPr>
        <w:t xml:space="preserve">-Eleni </w:t>
      </w:r>
      <w:proofErr w:type="spellStart"/>
      <w:r w:rsidRPr="001F4F70">
        <w:rPr>
          <w:sz w:val="12"/>
          <w:szCs w:val="12"/>
        </w:rPr>
        <w:t>Vezirgiannidou</w:t>
      </w:r>
      <w:proofErr w:type="spellEnd"/>
      <w:r w:rsidRPr="001F4F70">
        <w:rPr>
          <w:sz w:val="12"/>
          <w:szCs w:val="12"/>
        </w:rPr>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 Washington's opposition to the AIIB indicates that the United States is not prepared to see its influence in the international order diminished. And, with respect to reforming the post-1945 international order to accommodate the reality of a risen China, this is the nub of the problem: instead of preserving the Pax Americana, reform would lead to changes in the international order that would undermine it.</w:t>
      </w:r>
      <w:r w:rsidRPr="001F4F70">
        <w:rPr>
          <w:sz w:val="16"/>
        </w:rPr>
        <w:t xml:space="preserve"> Of course, regardless of whether there is institutional reform, the </w:t>
      </w:r>
      <w:r w:rsidRPr="001F4F70">
        <w:rPr>
          <w:rStyle w:val="StyleUnderline"/>
        </w:rPr>
        <w:t>coming decades are likely to witness major changes in the international order irrespective of America's preferences. What will happen to the international order as China continues to rise, and America's relative power continues to decline?</w:t>
      </w:r>
      <w:r w:rsidRPr="001F4F70">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1F4F70">
        <w:rPr>
          <w:sz w:val="16"/>
        </w:rPr>
        <w:t>yet,</w:t>
      </w:r>
      <w:proofErr w:type="gramEnd"/>
      <w:r w:rsidRPr="001F4F70">
        <w:rPr>
          <w:sz w:val="16"/>
        </w:rPr>
        <w:t xml:space="preserve"> anyway. Thus, for the next several decades (at least) it will be neither China's world nor America's: </w:t>
      </w:r>
      <w:r w:rsidRPr="001F4F70">
        <w:rPr>
          <w:rStyle w:val="StyleUnderline"/>
        </w:rPr>
        <w:t>international leadership will be contested.</w:t>
      </w:r>
      <w:r w:rsidRPr="001F4F70">
        <w:rPr>
          <w:sz w:val="16"/>
        </w:rPr>
        <w:t xml:space="preserve">81 During this period, </w:t>
      </w:r>
      <w:r w:rsidRPr="001F4F70">
        <w:rPr>
          <w:rStyle w:val="StyleUnderline"/>
        </w:rPr>
        <w:t>China</w:t>
      </w:r>
      <w:r w:rsidRPr="001F4F70">
        <w:rPr>
          <w:sz w:val="16"/>
        </w:rPr>
        <w:t xml:space="preserve"> can be expected to act pretty much as one would expect any Great Power to act while making the shift from rising to risen: it </w:t>
      </w:r>
      <w:r w:rsidRPr="001F4F70">
        <w:rPr>
          <w:rStyle w:val="StyleUnderline"/>
        </w:rPr>
        <w:t>will use its newfound power to seek a much greater voice in managing—and shaping—the international order</w:t>
      </w:r>
      <w:r w:rsidRPr="001F4F70">
        <w:rPr>
          <w:sz w:val="16"/>
        </w:rPr>
        <w:t xml:space="preserve">,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1F4F70">
        <w:rPr>
          <w:sz w:val="16"/>
        </w:rPr>
        <w:t>economic</w:t>
      </w:r>
      <w:proofErr w:type="gramEnd"/>
      <w:r w:rsidRPr="001F4F70">
        <w:rPr>
          <w:sz w:val="16"/>
        </w:rPr>
        <w:t xml:space="preserve"> and social systems also has been defined as a core interest.82 </w:t>
      </w:r>
      <w:r w:rsidRPr="001F4F70">
        <w:rPr>
          <w:rStyle w:val="StyleUnderline"/>
        </w:rPr>
        <w:t>During</w:t>
      </w:r>
      <w:r w:rsidRPr="001F4F70">
        <w:rPr>
          <w:sz w:val="16"/>
        </w:rPr>
        <w:t xml:space="preserve"> the </w:t>
      </w:r>
      <w:r w:rsidRPr="001F4F70">
        <w:rPr>
          <w:rStyle w:val="StyleUnderline"/>
        </w:rPr>
        <w:t xml:space="preserve">period of contested international leadership there is </w:t>
      </w:r>
      <w:r w:rsidRPr="001F4F70">
        <w:rPr>
          <w:rStyle w:val="Emphasis"/>
        </w:rPr>
        <w:t>unlikely to be wholesale abandonment</w:t>
      </w:r>
      <w:r w:rsidRPr="001F4F70">
        <w:rPr>
          <w:rStyle w:val="StyleUnderline"/>
        </w:rPr>
        <w:t xml:space="preserve"> of the</w:t>
      </w:r>
      <w:r w:rsidRPr="001F4F70">
        <w:rPr>
          <w:sz w:val="16"/>
        </w:rPr>
        <w:t xml:space="preserve"> post-1945 </w:t>
      </w:r>
      <w:r w:rsidRPr="001F4F70">
        <w:rPr>
          <w:rStyle w:val="Emphasis"/>
        </w:rPr>
        <w:t>international institutions</w:t>
      </w:r>
      <w:r w:rsidRPr="001F4F70">
        <w:rPr>
          <w:rStyle w:val="StyleUnderline"/>
        </w:rPr>
        <w:t>.</w:t>
      </w:r>
      <w:r w:rsidRPr="001F4F70">
        <w:rPr>
          <w:sz w:val="16"/>
        </w:rPr>
        <w:t xml:space="preserve"> For example, as one of the five permanent members of the UN Security Council, Beijing is an acknowledged part of the Great Power club. Similarly, we should not expect to see a dramatic overhaul of the international economic system. As the world's top-ranking exporter and trading state, China benefits hugely from economic openness. However, the state plays a much greater role in China's economy than it does in the United States and Europe. Beijing will want rules that protect its semi-mercantilist economic policies </w:t>
      </w:r>
      <w:proofErr w:type="gramStart"/>
      <w:r w:rsidRPr="001F4F70">
        <w:rPr>
          <w:sz w:val="16"/>
        </w:rPr>
        <w:t>and also</w:t>
      </w:r>
      <w:proofErr w:type="gramEnd"/>
      <w:r w:rsidRPr="001F4F70">
        <w:rPr>
          <w:sz w:val="16"/>
        </w:rPr>
        <w:t xml:space="preserve"> ensure that its state-owned industries are not disadvantaged. </w:t>
      </w:r>
      <w:r w:rsidRPr="009245C3">
        <w:rPr>
          <w:rStyle w:val="StyleUnderline"/>
          <w:highlight w:val="green"/>
        </w:rPr>
        <w:t>Beijing will continue pressing for</w:t>
      </w:r>
      <w:r w:rsidRPr="001F4F70">
        <w:rPr>
          <w:rStyle w:val="StyleUnderline"/>
        </w:rPr>
        <w:t xml:space="preserve"> an </w:t>
      </w:r>
      <w:r w:rsidRPr="009245C3">
        <w:rPr>
          <w:rStyle w:val="StyleUnderline"/>
          <w:highlight w:val="green"/>
        </w:rPr>
        <w:t>even greater voice</w:t>
      </w:r>
      <w:r w:rsidRPr="001F4F70">
        <w:rPr>
          <w:rStyle w:val="StyleUnderline"/>
        </w:rPr>
        <w:t xml:space="preserve">, both for itself and for the developing world, </w:t>
      </w:r>
      <w:r w:rsidRPr="009245C3">
        <w:rPr>
          <w:rStyle w:val="StyleUnderline"/>
          <w:highlight w:val="green"/>
        </w:rPr>
        <w:t>in institutions</w:t>
      </w:r>
      <w:r w:rsidRPr="001F4F70">
        <w:rPr>
          <w:rStyle w:val="StyleUnderline"/>
        </w:rPr>
        <w:t xml:space="preserve"> such as the IMF and World Bank</w:t>
      </w:r>
      <w:r w:rsidRPr="001F4F70">
        <w:rPr>
          <w:sz w:val="16"/>
        </w:rPr>
        <w:t xml:space="preserve"> (unless or until they are superseded by new ‘made in China’ institutions). In this respect, China will position itself as the developing world's champion—a role for which it is well suited. Like many nations in the developing world—but unlike the United States—China has been a victim of western Great Power policies of imperialism and colonialism. As such, </w:t>
      </w:r>
      <w:r w:rsidRPr="001F4F70">
        <w:rPr>
          <w:rStyle w:val="StyleUnderline"/>
        </w:rPr>
        <w:t>China has a claim to prominence in constructing a new international order that reflects the values of the developing world</w:t>
      </w:r>
      <w:r w:rsidRPr="001F4F70">
        <w:rPr>
          <w:sz w:val="16"/>
        </w:rPr>
        <w:t xml:space="preserve"> rather than those of the United States and the West.83 </w:t>
      </w:r>
      <w:r w:rsidRPr="001F4F70">
        <w:rPr>
          <w:sz w:val="12"/>
          <w:szCs w:val="12"/>
        </w:rPr>
        <w:t xml:space="preserve">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w:t>
      </w:r>
      <w:r w:rsidRPr="001F4F70">
        <w:rPr>
          <w:sz w:val="12"/>
          <w:szCs w:val="12"/>
        </w:rPr>
        <w:lastRenderedPageBreak/>
        <w:t xml:space="preserve">certainly try to change the norms that </w:t>
      </w:r>
      <w:proofErr w:type="spellStart"/>
      <w:r w:rsidRPr="001F4F70">
        <w:rPr>
          <w:sz w:val="12"/>
          <w:szCs w:val="12"/>
        </w:rPr>
        <w:t>favour</w:t>
      </w:r>
      <w:proofErr w:type="spellEnd"/>
      <w:r w:rsidRPr="001F4F70">
        <w:rPr>
          <w:sz w:val="12"/>
          <w:szCs w:val="12"/>
        </w:rPr>
        <w:t xml:space="preserve"> democracy promotion, ‘humanitarian’ intervention, human </w:t>
      </w:r>
      <w:proofErr w:type="gramStart"/>
      <w:r w:rsidRPr="001F4F70">
        <w:rPr>
          <w:sz w:val="12"/>
          <w:szCs w:val="12"/>
        </w:rPr>
        <w:t>rights</w:t>
      </w:r>
      <w:proofErr w:type="gramEnd"/>
      <w:r w:rsidRPr="001F4F70">
        <w:rPr>
          <w:sz w:val="12"/>
          <w:szCs w:val="12"/>
        </w:rPr>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1F4F70">
        <w:rPr>
          <w:sz w:val="12"/>
          <w:szCs w:val="12"/>
        </w:rPr>
        <w:t>social</w:t>
      </w:r>
      <w:proofErr w:type="gramEnd"/>
      <w:r w:rsidRPr="001F4F70">
        <w:rPr>
          <w:sz w:val="12"/>
          <w:szCs w:val="12"/>
        </w:rPr>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Beijing is (mostly) ‘working within the system’ to revise the post-1945 international order while simultaneously laying the groundwork for an alternative international order that eventually could displace the Pax Americana. As a 2007 report by the Center for a New American Security concluded: Rather than seeking to weaken or confront the United States directly, 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power.86 Even as it stays within the post-1945 international order, Beijing is not doing so to preserve it. In this sense, as Martin Jacques has observed, China is playing a double game. It is operating ‘both within and outside the existing international system while at the same time, in effect, sponsoring a new China-centric international system which will exist alongside the present system and probably slowly begin to usurp it’.87 The creation of the AIIB, which Beijing intends should ultimately eclipse the IMF and World Bank, is a good example of this strategy.</w:t>
      </w:r>
      <w:r w:rsidRPr="001F4F70">
        <w:rPr>
          <w:sz w:val="16"/>
        </w:rPr>
        <w:t xml:space="preserve"> </w:t>
      </w:r>
      <w:r w:rsidRPr="001F4F70">
        <w:rPr>
          <w:rStyle w:val="StyleUnderline"/>
        </w:rPr>
        <w:t>American scholars</w:t>
      </w:r>
      <w:r w:rsidRPr="001F4F70">
        <w:rPr>
          <w:sz w:val="16"/>
        </w:rPr>
        <w:t xml:space="preserve"> and </w:t>
      </w:r>
      <w:proofErr w:type="gramStart"/>
      <w:r w:rsidRPr="001F4F70">
        <w:rPr>
          <w:sz w:val="16"/>
        </w:rPr>
        <w:t>policy-makers</w:t>
      </w:r>
      <w:proofErr w:type="gramEnd"/>
      <w:r w:rsidRPr="001F4F70">
        <w:rPr>
          <w:sz w:val="16"/>
        </w:rPr>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w:t>
      </w:r>
      <w:r w:rsidRPr="001F4F70">
        <w:rPr>
          <w:rStyle w:val="StyleUnderline"/>
        </w:rPr>
        <w:t>air-brushed Great Power politics out of the picture</w:t>
      </w:r>
      <w:r w:rsidRPr="001F4F70">
        <w:rPr>
          <w:sz w:val="16"/>
        </w:rPr>
        <w:t xml:space="preserve">. As they see it, rules and institutions are politically neutral </w:t>
      </w:r>
      <w:proofErr w:type="gramStart"/>
      <w:r w:rsidRPr="001F4F70">
        <w:rPr>
          <w:sz w:val="16"/>
        </w:rPr>
        <w:t>and,</w:t>
      </w:r>
      <w:proofErr w:type="gramEnd"/>
      <w:r w:rsidRPr="001F4F70">
        <w:rPr>
          <w:sz w:val="16"/>
        </w:rPr>
        <w:t xml:space="preserve"> ipso facto, beneficial for all. Hence, they can be an effective substitute for declining hard power. However, </w:t>
      </w:r>
      <w:r w:rsidRPr="001F4F70">
        <w:rPr>
          <w:rStyle w:val="StyleUnderline"/>
        </w:rPr>
        <w:t xml:space="preserve">rather than existing separately from the balance of power, rules, </w:t>
      </w:r>
      <w:proofErr w:type="gramStart"/>
      <w:r w:rsidRPr="001F4F70">
        <w:rPr>
          <w:rStyle w:val="StyleUnderline"/>
        </w:rPr>
        <w:t>norms</w:t>
      </w:r>
      <w:proofErr w:type="gramEnd"/>
      <w:r w:rsidRPr="001F4F70">
        <w:rPr>
          <w:rStyle w:val="StyleUnderline"/>
        </w:rPr>
        <w:t xml:space="preserve"> and institutions reflect it.</w:t>
      </w:r>
      <w:r w:rsidRPr="001F4F70">
        <w:rPr>
          <w:sz w:val="16"/>
        </w:rPr>
        <w:t xml:space="preserve"> Hence the </w:t>
      </w:r>
      <w:r w:rsidRPr="001F4F70">
        <w:rPr>
          <w:rStyle w:val="StyleUnderline"/>
        </w:rPr>
        <w:t xml:space="preserve">world is no more likely to continue upholding the Pax Americana once US power declines than Britain's dominions and former colonies were inclined to perpetuate the empire after the Second World War. The </w:t>
      </w:r>
      <w:r w:rsidRPr="009245C3">
        <w:rPr>
          <w:rStyle w:val="StyleUnderline"/>
          <w:highlight w:val="green"/>
        </w:rPr>
        <w:t>fate of</w:t>
      </w:r>
      <w:r w:rsidRPr="001F4F70">
        <w:rPr>
          <w:rStyle w:val="StyleUnderline"/>
        </w:rPr>
        <w:t xml:space="preserve"> the </w:t>
      </w:r>
      <w:r w:rsidRPr="009245C3">
        <w:rPr>
          <w:rStyle w:val="StyleUnderline"/>
          <w:highlight w:val="green"/>
        </w:rPr>
        <w:t>Pax Americana</w:t>
      </w:r>
      <w:r w:rsidRPr="001F4F70">
        <w:rPr>
          <w:sz w:val="16"/>
        </w:rPr>
        <w:t xml:space="preserve">, and that of the international order, </w:t>
      </w:r>
      <w:r w:rsidRPr="009245C3">
        <w:rPr>
          <w:rStyle w:val="StyleUnderline"/>
          <w:highlight w:val="green"/>
        </w:rPr>
        <w:t xml:space="preserve">will be </w:t>
      </w:r>
      <w:r w:rsidRPr="009245C3">
        <w:rPr>
          <w:rStyle w:val="Emphasis"/>
          <w:highlight w:val="green"/>
        </w:rPr>
        <w:t>determined by</w:t>
      </w:r>
      <w:r w:rsidRPr="001F4F70">
        <w:rPr>
          <w:rStyle w:val="Emphasis"/>
        </w:rPr>
        <w:t xml:space="preserve"> the </w:t>
      </w:r>
      <w:r w:rsidRPr="009245C3">
        <w:rPr>
          <w:rStyle w:val="Emphasis"/>
          <w:highlight w:val="green"/>
        </w:rPr>
        <w:t>outcome of</w:t>
      </w:r>
      <w:r w:rsidRPr="001F4F70">
        <w:rPr>
          <w:rStyle w:val="Emphasis"/>
        </w:rPr>
        <w:t xml:space="preserve"> the </w:t>
      </w:r>
      <w:r w:rsidRPr="009245C3">
        <w:rPr>
          <w:rStyle w:val="Emphasis"/>
          <w:highlight w:val="green"/>
        </w:rPr>
        <w:t>Sino-American rivalry</w:t>
      </w:r>
      <w:r w:rsidRPr="009245C3">
        <w:rPr>
          <w:rStyle w:val="StyleUnderline"/>
          <w:highlight w:val="green"/>
        </w:rPr>
        <w:t>.</w:t>
      </w:r>
      <w:r w:rsidRPr="001F4F70">
        <w:t xml:space="preserve"> </w:t>
      </w:r>
      <w:r w:rsidRPr="001F4F70">
        <w:rPr>
          <w:sz w:val="16"/>
        </w:rPr>
        <w:t xml:space="preserve">As the British scholar E. H. </w:t>
      </w:r>
      <w:proofErr w:type="spellStart"/>
      <w:r w:rsidRPr="001F4F70">
        <w:rPr>
          <w:sz w:val="16"/>
        </w:rPr>
        <w:t>Carr</w:t>
      </w:r>
      <w:proofErr w:type="spellEnd"/>
      <w:r w:rsidRPr="001F4F70">
        <w:rPr>
          <w:sz w:val="16"/>
        </w:rPr>
        <w:t xml:space="preserve"> observed, a rules-based international order ‘cannot be understood independently of the political foundation on which it rests and the political interests which </w:t>
      </w:r>
      <w:proofErr w:type="gramStart"/>
      <w:r w:rsidRPr="001F4F70">
        <w:rPr>
          <w:sz w:val="16"/>
        </w:rPr>
        <w:t>it</w:t>
      </w:r>
      <w:proofErr w:type="gramEnd"/>
      <w:r w:rsidRPr="001F4F70">
        <w:rPr>
          <w:sz w:val="16"/>
        </w:rPr>
        <w:t xml:space="preserve"> serves’.88 The post-Second World War international order is an American order that privileges US interests.89 Even the discourse of ‘liberal order’ cannot disguise this fact. Today, the </w:t>
      </w:r>
      <w:r w:rsidRPr="009245C3">
        <w:rPr>
          <w:rStyle w:val="Emphasis"/>
          <w:highlight w:val="green"/>
        </w:rPr>
        <w:t>ground is shifting beneath</w:t>
      </w:r>
      <w:r w:rsidRPr="001F4F70">
        <w:rPr>
          <w:rStyle w:val="Emphasis"/>
        </w:rPr>
        <w:t xml:space="preserve"> the </w:t>
      </w:r>
      <w:r w:rsidRPr="009245C3">
        <w:rPr>
          <w:rStyle w:val="Emphasis"/>
          <w:highlight w:val="green"/>
        </w:rPr>
        <w:t>Pax Americana</w:t>
      </w:r>
      <w:r w:rsidRPr="001F4F70">
        <w:rPr>
          <w:rStyle w:val="Emphasis"/>
        </w:rPr>
        <w:t>'s foundations</w:t>
      </w:r>
      <w:r w:rsidRPr="001F4F70">
        <w:rPr>
          <w:rStyle w:val="StyleUnderline"/>
        </w:rPr>
        <w:t xml:space="preserve">. Those who believe that lock-in can work view international politics as being, in essence, geopolitically antiseptic. For them, Great Power competition and conflict are transcended by international institutions, </w:t>
      </w:r>
      <w:proofErr w:type="gramStart"/>
      <w:r w:rsidRPr="001F4F70">
        <w:rPr>
          <w:rStyle w:val="StyleUnderline"/>
        </w:rPr>
        <w:t>rules</w:t>
      </w:r>
      <w:proofErr w:type="gramEnd"/>
      <w:r w:rsidRPr="001F4F70">
        <w:rPr>
          <w:rStyle w:val="StyleUnderline"/>
        </w:rPr>
        <w:t xml:space="preserve"> and norms. </w:t>
      </w:r>
      <w:r w:rsidRPr="001F4F70">
        <w:rPr>
          <w:rStyle w:val="Emphasis"/>
        </w:rPr>
        <w:t xml:space="preserve">This is not how the </w:t>
      </w:r>
      <w:proofErr w:type="gramStart"/>
      <w:r w:rsidRPr="001F4F70">
        <w:rPr>
          <w:rStyle w:val="Emphasis"/>
        </w:rPr>
        <w:t>real world</w:t>
      </w:r>
      <w:proofErr w:type="gramEnd"/>
      <w:r w:rsidRPr="001F4F70">
        <w:rPr>
          <w:rStyle w:val="Emphasis"/>
        </w:rPr>
        <w:t xml:space="preserve"> works</w:t>
      </w:r>
      <w:r w:rsidRPr="001F4F70">
        <w:rPr>
          <w:sz w:val="16"/>
        </w:rPr>
        <w:t xml:space="preserve">, however.90 </w:t>
      </w:r>
      <w:r w:rsidRPr="009245C3">
        <w:rPr>
          <w:rStyle w:val="Emphasis"/>
          <w:highlight w:val="green"/>
        </w:rPr>
        <w:t>Great Power politics is about power</w:t>
      </w:r>
      <w:r w:rsidRPr="009245C3">
        <w:rPr>
          <w:rStyle w:val="StyleUnderline"/>
          <w:highlight w:val="green"/>
        </w:rPr>
        <w:t>.</w:t>
      </w:r>
      <w:r w:rsidRPr="001F4F70">
        <w:rPr>
          <w:rStyle w:val="StyleUnderline"/>
        </w:rPr>
        <w:t xml:space="preserve"> Rules and institutions do not exist in a vacuum, hermetically sealed off from Great Power po</w:t>
      </w:r>
    </w:p>
    <w:p w14:paraId="6F6BB380" w14:textId="77777777" w:rsidR="00BE2BC3" w:rsidRDefault="00BE2BC3" w:rsidP="00607CC3">
      <w:pPr>
        <w:rPr>
          <w:rStyle w:val="StyleUnderline"/>
        </w:rPr>
      </w:pPr>
    </w:p>
    <w:p w14:paraId="68B10D17" w14:textId="37205BBA" w:rsidR="00607CC3" w:rsidRDefault="00607CC3" w:rsidP="00607CC3">
      <w:pPr>
        <w:rPr>
          <w:rStyle w:val="StyleUnderline"/>
        </w:rPr>
      </w:pPr>
      <w:proofErr w:type="spellStart"/>
      <w:r w:rsidRPr="001F4F70">
        <w:rPr>
          <w:rStyle w:val="StyleUnderline"/>
        </w:rPr>
        <w:t>litics</w:t>
      </w:r>
      <w:proofErr w:type="spellEnd"/>
      <w:r w:rsidRPr="001F4F70">
        <w:rPr>
          <w:rStyle w:val="StyleUnderline"/>
        </w:rPr>
        <w:t>.</w:t>
      </w:r>
      <w:r w:rsidRPr="001F4F70">
        <w:rPr>
          <w:sz w:val="16"/>
        </w:rPr>
        <w:t xml:space="preserve"> </w:t>
      </w:r>
      <w:r w:rsidRPr="001F4F70">
        <w:rPr>
          <w:sz w:val="12"/>
          <w:szCs w:val="12"/>
        </w:rPr>
        <w:t xml:space="preserve">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1F4F70">
        <w:rPr>
          <w:sz w:val="12"/>
          <w:szCs w:val="12"/>
        </w:rPr>
        <w:t>Carr</w:t>
      </w:r>
      <w:proofErr w:type="spellEnd"/>
      <w:r w:rsidRPr="001F4F70">
        <w:rPr>
          <w:sz w:val="12"/>
          <w:szCs w:val="12"/>
        </w:rPr>
        <w:t xml:space="preserve"> </w:t>
      </w:r>
      <w:proofErr w:type="spellStart"/>
      <w:r w:rsidRPr="001F4F70">
        <w:rPr>
          <w:sz w:val="12"/>
          <w:szCs w:val="12"/>
        </w:rPr>
        <w:t>analysed</w:t>
      </w:r>
      <w:proofErr w:type="spellEnd"/>
      <w:r w:rsidRPr="001F4F70">
        <w:rPr>
          <w:sz w:val="12"/>
          <w:szCs w:val="12"/>
        </w:rPr>
        <w:t xml:space="preserve"> the political crisis of the 1930s caused by the breakdown of the post-First World War order symbolized by the Versailles Treaty.91 The Versailles system cracked, </w:t>
      </w:r>
      <w:proofErr w:type="spellStart"/>
      <w:r w:rsidRPr="001F4F70">
        <w:rPr>
          <w:sz w:val="12"/>
          <w:szCs w:val="12"/>
        </w:rPr>
        <w:t>Carr</w:t>
      </w:r>
      <w:proofErr w:type="spellEnd"/>
      <w:r w:rsidRPr="001F4F70">
        <w:rPr>
          <w:sz w:val="12"/>
          <w:szCs w:val="12"/>
        </w:rPr>
        <w:t xml:space="preserve"> argued, because of the widening gap between the order it represented and the actual distribution of power in Europe. </w:t>
      </w:r>
      <w:proofErr w:type="spellStart"/>
      <w:r w:rsidRPr="001F4F70">
        <w:rPr>
          <w:sz w:val="12"/>
          <w:szCs w:val="12"/>
        </w:rPr>
        <w:t>Carr</w:t>
      </w:r>
      <w:proofErr w:type="spellEnd"/>
      <w:r w:rsidRPr="001F4F70">
        <w:rPr>
          <w:sz w:val="12"/>
          <w:szCs w:val="12"/>
        </w:rPr>
        <w:t xml:space="preserve"> used the events of the 1930s to make a larger geopolitical point. International orders reflect the balance of power that exists at time of their creation. Over time, however, the relative power of states changes, and eventually the international order no longer reflects the actual distribution of power between or among the leading Great Powers. When that happens, the legitimacy of the prevailing order is called into question, and it will be challenged by the rising power(s).</w:t>
      </w:r>
      <w:r w:rsidRPr="001F4F70">
        <w:rPr>
          <w:sz w:val="16"/>
        </w:rPr>
        <w:t xml:space="preserve"> </w:t>
      </w:r>
      <w:r w:rsidRPr="001F4F70">
        <w:rPr>
          <w:rStyle w:val="StyleUnderline"/>
        </w:rPr>
        <w:t>When the balance of power swings</w:t>
      </w:r>
      <w:r w:rsidRPr="001F4F70">
        <w:rPr>
          <w:sz w:val="16"/>
        </w:rPr>
        <w:t xml:space="preserve">—or is perceived to swing—in its direction, </w:t>
      </w:r>
      <w:r w:rsidRPr="001F4F70">
        <w:rPr>
          <w:rStyle w:val="StyleUnderline"/>
        </w:rPr>
        <w:t xml:space="preserve">a rising power becomes increasingly dissatisfied with the international </w:t>
      </w:r>
      <w:proofErr w:type="gramStart"/>
      <w:r w:rsidRPr="001F4F70">
        <w:rPr>
          <w:rStyle w:val="StyleUnderline"/>
        </w:rPr>
        <w:t>order, and</w:t>
      </w:r>
      <w:proofErr w:type="gramEnd"/>
      <w:r w:rsidRPr="001F4F70">
        <w:rPr>
          <w:rStyle w:val="StyleUnderline"/>
        </w:rPr>
        <w:t xml:space="preserve"> seeks to revise it. The challenger</w:t>
      </w:r>
      <w:r w:rsidRPr="001F4F70">
        <w:rPr>
          <w:sz w:val="16"/>
        </w:rPr>
        <w:t xml:space="preserve"> wants to change the rules embodied in the existing international order—rules written, of course, by the once dominant but now declining Great Power that created it. It also </w:t>
      </w:r>
      <w:r w:rsidRPr="001F4F70">
        <w:rPr>
          <w:rStyle w:val="StyleUnderline"/>
        </w:rPr>
        <w:t>wants the allocation of prestige and status changed to reflect its newly acquired power.</w:t>
      </w:r>
      <w:r w:rsidRPr="001F4F70">
        <w:rPr>
          <w:sz w:val="16"/>
        </w:rPr>
        <w:t xml:space="preserve"> The incumbent hegemon, of course, wants to preserve the existing international order as is—an order that it midwifed to advance, and consolidate, its own interests. The E. H. </w:t>
      </w:r>
      <w:proofErr w:type="spellStart"/>
      <w:r w:rsidRPr="001F4F70">
        <w:rPr>
          <w:sz w:val="16"/>
        </w:rPr>
        <w:t>Carr</w:t>
      </w:r>
      <w:proofErr w:type="spellEnd"/>
      <w:r w:rsidRPr="001F4F70">
        <w:rPr>
          <w:sz w:val="16"/>
        </w:rPr>
        <w:t xml:space="preserve"> Moment presents the </w:t>
      </w:r>
      <w:r w:rsidRPr="009245C3">
        <w:rPr>
          <w:rStyle w:val="StyleUnderline"/>
          <w:highlight w:val="green"/>
        </w:rPr>
        <w:t>incumbent hegemon</w:t>
      </w:r>
      <w:r w:rsidRPr="001F4F70">
        <w:rPr>
          <w:sz w:val="16"/>
        </w:rPr>
        <w:t xml:space="preserve"> with a choice. It </w:t>
      </w:r>
      <w:r w:rsidRPr="009245C3">
        <w:rPr>
          <w:rStyle w:val="StyleUnderline"/>
          <w:highlight w:val="green"/>
        </w:rPr>
        <w:t>can</w:t>
      </w:r>
      <w:r w:rsidRPr="001F4F70">
        <w:rPr>
          <w:rStyle w:val="StyleUnderline"/>
        </w:rPr>
        <w:t xml:space="preserve"> dig in its heels and </w:t>
      </w:r>
      <w:r w:rsidRPr="009245C3">
        <w:rPr>
          <w:rStyle w:val="StyleUnderline"/>
          <w:highlight w:val="green"/>
        </w:rPr>
        <w:t>try to preserve</w:t>
      </w:r>
      <w:r w:rsidRPr="001F4F70">
        <w:rPr>
          <w:rStyle w:val="StyleUnderline"/>
        </w:rPr>
        <w:t xml:space="preserve"> the </w:t>
      </w:r>
      <w:r w:rsidRPr="009245C3">
        <w:rPr>
          <w:rStyle w:val="StyleUnderline"/>
          <w:highlight w:val="green"/>
        </w:rPr>
        <w:t>prevailing order—and</w:t>
      </w:r>
      <w:r w:rsidRPr="001F4F70">
        <w:rPr>
          <w:rStyle w:val="StyleUnderline"/>
        </w:rPr>
        <w:t xml:space="preserve"> its privileged position therein; or it can accede to the rising challenger</w:t>
      </w:r>
      <w:r w:rsidRPr="001F4F70">
        <w:rPr>
          <w:sz w:val="16"/>
        </w:rPr>
        <w:t xml:space="preserve">'s demands for revision. </w:t>
      </w:r>
      <w:r w:rsidRPr="001F4F70">
        <w:rPr>
          <w:rStyle w:val="StyleUnderline"/>
        </w:rPr>
        <w:t xml:space="preserve">If it chooses the former course of action, it </w:t>
      </w:r>
      <w:r w:rsidRPr="009245C3">
        <w:rPr>
          <w:rStyle w:val="Emphasis"/>
          <w:highlight w:val="green"/>
        </w:rPr>
        <w:t>runs</w:t>
      </w:r>
      <w:r w:rsidRPr="001F4F70">
        <w:rPr>
          <w:rStyle w:val="Emphasis"/>
        </w:rPr>
        <w:t xml:space="preserve"> the </w:t>
      </w:r>
      <w:r w:rsidRPr="009245C3">
        <w:rPr>
          <w:rStyle w:val="Emphasis"/>
          <w:highlight w:val="green"/>
        </w:rPr>
        <w:t>risk of war with the dissatisfied challenger</w:t>
      </w:r>
      <w:r w:rsidRPr="009245C3">
        <w:rPr>
          <w:rStyle w:val="StyleUnderline"/>
          <w:highlight w:val="green"/>
        </w:rPr>
        <w:t>.</w:t>
      </w:r>
      <w:r w:rsidRPr="001F4F70">
        <w:rPr>
          <w:sz w:val="16"/>
        </w:rPr>
        <w:t xml:space="preserve"> If it chooses the latter, </w:t>
      </w:r>
      <w:r w:rsidRPr="009245C3">
        <w:rPr>
          <w:rStyle w:val="StyleUnderline"/>
          <w:highlight w:val="green"/>
        </w:rPr>
        <w:t xml:space="preserve">it must </w:t>
      </w:r>
      <w:r w:rsidRPr="009245C3">
        <w:rPr>
          <w:rStyle w:val="Emphasis"/>
          <w:highlight w:val="green"/>
        </w:rPr>
        <w:t>come to terms with</w:t>
      </w:r>
      <w:r w:rsidRPr="001F4F70">
        <w:rPr>
          <w:rStyle w:val="Emphasis"/>
        </w:rPr>
        <w:t xml:space="preserve"> the </w:t>
      </w:r>
      <w:r w:rsidRPr="009245C3">
        <w:rPr>
          <w:rStyle w:val="Emphasis"/>
          <w:highlight w:val="green"/>
        </w:rPr>
        <w:t>reality of</w:t>
      </w:r>
      <w:r w:rsidRPr="001F4F70">
        <w:rPr>
          <w:rStyle w:val="Emphasis"/>
        </w:rPr>
        <w:t xml:space="preserve"> its </w:t>
      </w:r>
      <w:r w:rsidRPr="009245C3">
        <w:rPr>
          <w:rStyle w:val="Emphasis"/>
          <w:highlight w:val="green"/>
        </w:rPr>
        <w:t>decline</w:t>
      </w:r>
      <w:r w:rsidRPr="001F4F70">
        <w:rPr>
          <w:rStyle w:val="StyleUnderline"/>
        </w:rPr>
        <w:t>, and the end of its hegemonic position.</w:t>
      </w:r>
      <w:r w:rsidRPr="001F4F70">
        <w:t xml:space="preserve"> </w:t>
      </w:r>
      <w:r w:rsidRPr="001F4F70">
        <w:rPr>
          <w:sz w:val="16"/>
        </w:rPr>
        <w:t xml:space="preserve">The E. H. </w:t>
      </w:r>
      <w:proofErr w:type="spellStart"/>
      <w:r w:rsidRPr="001F4F70">
        <w:rPr>
          <w:sz w:val="16"/>
        </w:rPr>
        <w:t>Carr</w:t>
      </w:r>
      <w:proofErr w:type="spellEnd"/>
      <w:r w:rsidRPr="001F4F70">
        <w:rPr>
          <w:sz w:val="16"/>
        </w:rPr>
        <w:t xml:space="preserve"> </w:t>
      </w:r>
      <w:r w:rsidRPr="001F4F70">
        <w:rPr>
          <w:rStyle w:val="StyleUnderline"/>
        </w:rPr>
        <w:t>Moment is where the geopolitical rubber meets the road: the status quo power(s) must choose between accommodating or opposing the revisionist demands of the rising power(s).</w:t>
      </w:r>
      <w:r w:rsidRPr="001F4F70">
        <w:rPr>
          <w:sz w:val="16"/>
        </w:rPr>
        <w:t xml:space="preserve"> Liberal internationalists such as John </w:t>
      </w:r>
      <w:proofErr w:type="spellStart"/>
      <w:r w:rsidRPr="001F4F70">
        <w:rPr>
          <w:sz w:val="16"/>
        </w:rPr>
        <w:t>Ikenberry</w:t>
      </w:r>
      <w:proofErr w:type="spellEnd"/>
      <w:r w:rsidRPr="001F4F70">
        <w:rPr>
          <w:sz w:val="16"/>
        </w:rPr>
        <w:t xml:space="preserve"> argue that China will not challenge the current international order, even as the distribution of power continues to shift in its </w:t>
      </w:r>
      <w:proofErr w:type="spellStart"/>
      <w:r w:rsidRPr="001F4F70">
        <w:rPr>
          <w:sz w:val="16"/>
        </w:rPr>
        <w:t>favour</w:t>
      </w:r>
      <w:proofErr w:type="spellEnd"/>
      <w:r w:rsidRPr="001F4F70">
        <w:rPr>
          <w:sz w:val="16"/>
        </w:rPr>
        <w:t xml:space="preserve">. This is a doubtful proposition. The </w:t>
      </w:r>
      <w:r w:rsidRPr="001F4F70">
        <w:rPr>
          <w:rStyle w:val="Emphasis"/>
        </w:rPr>
        <w:t>geopolitical question</w:t>
      </w:r>
      <w:r w:rsidRPr="001F4F70">
        <w:rPr>
          <w:sz w:val="16"/>
        </w:rPr>
        <w:t xml:space="preserve">—the E. H. </w:t>
      </w:r>
      <w:proofErr w:type="spellStart"/>
      <w:r w:rsidRPr="001F4F70">
        <w:rPr>
          <w:sz w:val="16"/>
        </w:rPr>
        <w:t>Carr</w:t>
      </w:r>
      <w:proofErr w:type="spellEnd"/>
      <w:r w:rsidRPr="001F4F70">
        <w:rPr>
          <w:sz w:val="16"/>
        </w:rPr>
        <w:t xml:space="preserve"> Moment—</w:t>
      </w:r>
      <w:r w:rsidRPr="001F4F70">
        <w:rPr>
          <w:rStyle w:val="StyleUnderline"/>
        </w:rPr>
        <w:t>of our time is whether the declining hegemon</w:t>
      </w:r>
      <w:r w:rsidRPr="001F4F70">
        <w:rPr>
          <w:sz w:val="16"/>
        </w:rPr>
        <w:t xml:space="preserve"> in east Asia, </w:t>
      </w:r>
      <w:r w:rsidRPr="001F4F70">
        <w:rPr>
          <w:rStyle w:val="StyleUnderline"/>
        </w:rPr>
        <w:t xml:space="preserve">the United States, will try to preserve a status quo that is </w:t>
      </w:r>
      <w:r w:rsidRPr="001F4F70">
        <w:rPr>
          <w:rStyle w:val="StyleUnderline"/>
        </w:rPr>
        <w:lastRenderedPageBreak/>
        <w:t xml:space="preserve">becoming </w:t>
      </w:r>
      <w:r w:rsidRPr="001F4F70">
        <w:rPr>
          <w:rStyle w:val="Emphasis"/>
        </w:rPr>
        <w:t>increasingly out of sync</w:t>
      </w:r>
      <w:r w:rsidRPr="001F4F70">
        <w:rPr>
          <w:rStyle w:val="StyleUnderline"/>
        </w:rPr>
        <w:t xml:space="preserve"> with the shifting distribution of power, or whether it can reconcile itself to a rising China</w:t>
      </w:r>
      <w:r w:rsidRPr="001F4F70">
        <w:rPr>
          <w:sz w:val="16"/>
        </w:rPr>
        <w:t xml:space="preserve">'s revisionist demands that the international order in east Asia be realigned to reflect the emerging power realities. </w:t>
      </w:r>
      <w:r w:rsidRPr="009245C3">
        <w:rPr>
          <w:rStyle w:val="StyleUnderline"/>
          <w:highlight w:val="green"/>
        </w:rPr>
        <w:t>Unless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adjust</w:t>
      </w:r>
      <w:r w:rsidRPr="001F4F70">
        <w:rPr>
          <w:sz w:val="16"/>
        </w:rPr>
        <w:t xml:space="preserve"> gracefully </w:t>
      </w:r>
      <w:r w:rsidRPr="009245C3">
        <w:rPr>
          <w:rStyle w:val="StyleUnderline"/>
          <w:highlight w:val="green"/>
        </w:rPr>
        <w:t>to this</w:t>
      </w:r>
      <w:r w:rsidRPr="001F4F70">
        <w:rPr>
          <w:rStyle w:val="StyleUnderline"/>
        </w:rPr>
        <w:t xml:space="preserve"> </w:t>
      </w:r>
      <w:r w:rsidRPr="001F4F70">
        <w:rPr>
          <w:rStyle w:val="Emphasis"/>
        </w:rPr>
        <w:t xml:space="preserve">tectonic geopolitical </w:t>
      </w:r>
      <w:r w:rsidRPr="009245C3">
        <w:rPr>
          <w:rStyle w:val="Emphasis"/>
          <w:highlight w:val="green"/>
        </w:rPr>
        <w:t>shift</w:t>
      </w:r>
      <w:r w:rsidRPr="001F4F70">
        <w:rPr>
          <w:rStyle w:val="StyleUnderline"/>
        </w:rPr>
        <w:t xml:space="preserve">, the </w:t>
      </w:r>
      <w:r w:rsidRPr="009245C3">
        <w:rPr>
          <w:rStyle w:val="Emphasis"/>
          <w:highlight w:val="green"/>
        </w:rPr>
        <w:t>chances of a Sino-American war are high</w:t>
      </w:r>
      <w:r w:rsidRPr="001F4F70">
        <w:rPr>
          <w:rStyle w:val="StyleUnderline"/>
        </w:rPr>
        <w:t>—as they always are during power transitions.</w:t>
      </w:r>
      <w:r w:rsidRPr="001F4F70">
        <w:rPr>
          <w:sz w:val="16"/>
        </w:rPr>
        <w:t xml:space="preserve">92 However, </w:t>
      </w:r>
      <w:r w:rsidRPr="001F4F70">
        <w:rPr>
          <w:rStyle w:val="Emphasis"/>
        </w:rPr>
        <w:t>whether change comes peacefully or violently, the Pax Americana's days are numbered</w:t>
      </w:r>
      <w:r w:rsidRPr="001F4F70">
        <w:rPr>
          <w:rStyle w:val="StyleUnderline"/>
        </w:rPr>
        <w:t>.</w:t>
      </w:r>
    </w:p>
    <w:p w14:paraId="6B500A36" w14:textId="77777777" w:rsidR="00607CC3" w:rsidRPr="001F4F70" w:rsidRDefault="00607CC3" w:rsidP="00607CC3">
      <w:pPr>
        <w:pStyle w:val="Heading4"/>
        <w:rPr>
          <w:rFonts w:cs="Arial"/>
        </w:rPr>
      </w:pPr>
      <w:r w:rsidRPr="001F4F70">
        <w:rPr>
          <w:rFonts w:cs="Arial"/>
        </w:rPr>
        <w:t xml:space="preserve">No </w:t>
      </w:r>
      <w:proofErr w:type="spellStart"/>
      <w:r w:rsidRPr="001F4F70">
        <w:rPr>
          <w:rFonts w:cs="Arial"/>
        </w:rPr>
        <w:t>heg</w:t>
      </w:r>
      <w:proofErr w:type="spellEnd"/>
      <w:r w:rsidRPr="001F4F70">
        <w:rPr>
          <w:rFonts w:cs="Arial"/>
        </w:rPr>
        <w:t xml:space="preserve"> impact and retrenchment’s </w:t>
      </w:r>
      <w:r w:rsidRPr="001F4F70">
        <w:rPr>
          <w:rFonts w:cs="Arial"/>
          <w:u w:val="single"/>
        </w:rPr>
        <w:t>stabilizing</w:t>
      </w:r>
      <w:r w:rsidRPr="001F4F70">
        <w:rPr>
          <w:rFonts w:cs="Arial"/>
        </w:rPr>
        <w:t xml:space="preserve"> – prefer </w:t>
      </w:r>
      <w:r w:rsidRPr="001F4F70">
        <w:rPr>
          <w:rFonts w:cs="Arial"/>
          <w:u w:val="single"/>
        </w:rPr>
        <w:t>cross-regional estimates</w:t>
      </w:r>
      <w:r w:rsidRPr="001F4F70">
        <w:rPr>
          <w:rFonts w:cs="Arial"/>
        </w:rPr>
        <w:t xml:space="preserve"> and </w:t>
      </w:r>
      <w:r w:rsidRPr="001F4F70">
        <w:rPr>
          <w:rFonts w:cs="Arial"/>
          <w:u w:val="single"/>
        </w:rPr>
        <w:t>new statistics</w:t>
      </w:r>
      <w:r w:rsidRPr="001F4F70">
        <w:rPr>
          <w:rFonts w:cs="Arial"/>
        </w:rPr>
        <w:t>.</w:t>
      </w:r>
    </w:p>
    <w:p w14:paraId="78A4B82B" w14:textId="77777777" w:rsidR="00607CC3" w:rsidRPr="001F4F70" w:rsidRDefault="00607CC3" w:rsidP="00607CC3">
      <w:proofErr w:type="spellStart"/>
      <w:r w:rsidRPr="001F4F70">
        <w:rPr>
          <w:rStyle w:val="Style13ptBold"/>
        </w:rPr>
        <w:t>Fettweis</w:t>
      </w:r>
      <w:proofErr w:type="spellEnd"/>
      <w:r w:rsidRPr="001F4F70">
        <w:rPr>
          <w:rStyle w:val="Style13ptBold"/>
        </w:rPr>
        <w:t xml:space="preserve"> 18</w:t>
      </w:r>
      <w:r w:rsidRPr="001F4F70">
        <w:t xml:space="preserve">—Associate professor of political science at Tulane University [Christopher J., 2018, </w:t>
      </w:r>
      <w:r w:rsidRPr="001F4F70">
        <w:rPr>
          <w:i/>
        </w:rPr>
        <w:t>Psychology of a Superpower: Security and Dominance in U.S. Foreign Policy</w:t>
      </w:r>
      <w:r w:rsidRPr="001F4F70">
        <w:t xml:space="preserve">, Chapter 1: Unipolarity and the System, </w:t>
      </w:r>
      <w:proofErr w:type="spellStart"/>
      <w:r w:rsidRPr="001F4F70">
        <w:t>pgs</w:t>
      </w:r>
      <w:proofErr w:type="spellEnd"/>
      <w:r w:rsidRPr="001F4F70">
        <w:t xml:space="preserve"> 28-34, Columbia University Press, Accessed through the Wake Forest Library] </w:t>
      </w:r>
    </w:p>
    <w:p w14:paraId="490404E5" w14:textId="77777777" w:rsidR="00BE2BC3" w:rsidRDefault="00607CC3" w:rsidP="00607CC3">
      <w:pPr>
        <w:rPr>
          <w:rStyle w:val="StyleUnderline"/>
        </w:rPr>
      </w:pPr>
      <w:r w:rsidRPr="001F4F70">
        <w:rPr>
          <w:rStyle w:val="StyleUnderline"/>
        </w:rPr>
        <w:t>Even the most ardent supporters of the hegemonic-stability</w:t>
      </w:r>
      <w:r w:rsidRPr="001F4F70">
        <w:rPr>
          <w:sz w:val="16"/>
        </w:rPr>
        <w:t xml:space="preserve"> explanation </w:t>
      </w:r>
      <w:r w:rsidRPr="001F4F70">
        <w:rPr>
          <w:rStyle w:val="Emphasis"/>
        </w:rPr>
        <w:t>do not contend that U.S. influence extends equally to all corners of the globe</w:t>
      </w:r>
      <w:r w:rsidRPr="001F4F70">
        <w:rPr>
          <w:rStyle w:val="StyleUnderline"/>
        </w:rPr>
        <w:t>.</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has </w:t>
      </w:r>
      <w:r w:rsidRPr="001F4F70">
        <w:rPr>
          <w:rStyle w:val="StyleUnderline"/>
        </w:rPr>
        <w:t>concentrated its policing in</w:t>
      </w:r>
      <w:r w:rsidRPr="001F4F70">
        <w:rPr>
          <w:sz w:val="16"/>
        </w:rPr>
        <w:t xml:space="preserve"> what George Kennan used to call </w:t>
      </w:r>
      <w:r w:rsidRPr="001F4F70">
        <w:rPr>
          <w:rStyle w:val="StyleUnderline"/>
        </w:rPr>
        <w:t>the "strong points,"</w:t>
      </w:r>
      <w:r w:rsidRPr="001F4F70">
        <w:rPr>
          <w:sz w:val="16"/>
        </w:rPr>
        <w:t xml:space="preserve"> or most important parts of the world: Western Europe, the Pacific Rim, and the Persian Gulf.70 By doing so, Washington may well have contributed more to great-power peace than to the overall global decline in warfare. If the former </w:t>
      </w:r>
      <w:proofErr w:type="spellStart"/>
      <w:r w:rsidRPr="001F4F70">
        <w:rPr>
          <w:sz w:val="16"/>
        </w:rPr>
        <w:t>phe-nomenon</w:t>
      </w:r>
      <w:proofErr w:type="spellEnd"/>
      <w:r w:rsidRPr="001F4F70">
        <w:rPr>
          <w:sz w:val="16"/>
        </w:rPr>
        <w:t xml:space="preserve"> contributed to the latter, by essentially providing a behavioral model for weaker states to emulate, then perhaps this lends some </w:t>
      </w:r>
      <w:proofErr w:type="gramStart"/>
      <w:r w:rsidRPr="001F4F70">
        <w:rPr>
          <w:sz w:val="16"/>
        </w:rPr>
        <w:t>sup-port</w:t>
      </w:r>
      <w:proofErr w:type="gramEnd"/>
      <w:r w:rsidRPr="001F4F70">
        <w:rPr>
          <w:sz w:val="16"/>
        </w:rPr>
        <w:t xml:space="preserve"> to the hegemonic-stability case.71 In general, </w:t>
      </w:r>
      <w:r w:rsidRPr="001F4F70">
        <w:rPr>
          <w:rStyle w:val="StyleUnderline"/>
        </w:rPr>
        <w:t>Washington has shown less interest in</w:t>
      </w:r>
      <w:r w:rsidRPr="001F4F70">
        <w:rPr>
          <w:sz w:val="16"/>
        </w:rPr>
        <w:t xml:space="preserve"> the affairs of </w:t>
      </w:r>
      <w:r w:rsidRPr="001F4F70">
        <w:rPr>
          <w:rStyle w:val="StyleUnderline"/>
        </w:rPr>
        <w:t>the global South since the end of the Cold War, and the level of violence in almost all regions has declined.</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w:t>
      </w:r>
      <w:r w:rsidRPr="001F4F70">
        <w:rPr>
          <w:rStyle w:val="Emphasis"/>
        </w:rPr>
        <w:t>intervenes far less</w:t>
      </w:r>
      <w:r w:rsidRPr="001F4F70">
        <w:rPr>
          <w:rStyle w:val="StyleUnderline"/>
        </w:rPr>
        <w:t xml:space="preserve"> in</w:t>
      </w:r>
      <w:r w:rsidRPr="001F4F70">
        <w:rPr>
          <w:sz w:val="16"/>
        </w:rPr>
        <w:t xml:space="preserve"> the political and </w:t>
      </w:r>
      <w:r w:rsidRPr="001F4F70">
        <w:rPr>
          <w:rStyle w:val="StyleUnderline"/>
        </w:rPr>
        <w:t>military affairs of Latin America compared to any time in the twentieth century</w:t>
      </w:r>
      <w:r w:rsidRPr="001F4F70">
        <w:rPr>
          <w:sz w:val="16"/>
        </w:rPr>
        <w:t xml:space="preserve">, for instance, </w:t>
      </w:r>
      <w:r w:rsidRPr="001F4F70">
        <w:rPr>
          <w:rStyle w:val="StyleUnderline"/>
        </w:rPr>
        <w:t xml:space="preserve">and the states of the region are more peaceful. </w:t>
      </w:r>
      <w:r w:rsidRPr="001F4F70">
        <w:rPr>
          <w:sz w:val="16"/>
        </w:rPr>
        <w:t xml:space="preserve">Warfare in Africa is at an all-time low, as noted above, as is relative U.S. interest outside of counterterrorism and security assistance. </w:t>
      </w:r>
      <w:r w:rsidRPr="001F4F70">
        <w:rPr>
          <w:rStyle w:val="StyleUnderline"/>
        </w:rPr>
        <w:t xml:space="preserve">Regional </w:t>
      </w:r>
      <w:r w:rsidRPr="009245C3">
        <w:rPr>
          <w:rStyle w:val="StyleUnderline"/>
          <w:highlight w:val="green"/>
        </w:rPr>
        <w:t>peace and stability exist where there is active</w:t>
      </w:r>
      <w:r w:rsidRPr="001F4F70">
        <w:rPr>
          <w:rStyle w:val="StyleUnderline"/>
        </w:rPr>
        <w:t xml:space="preserve"> U.S. </w:t>
      </w:r>
      <w:r w:rsidRPr="009245C3">
        <w:rPr>
          <w:rStyle w:val="StyleUnderline"/>
          <w:highlight w:val="green"/>
        </w:rPr>
        <w:t>intervention</w:t>
      </w:r>
      <w:r w:rsidRPr="001F4F70">
        <w:rPr>
          <w:rStyle w:val="StyleUnderline"/>
        </w:rPr>
        <w:t xml:space="preserve">, in other words, </w:t>
      </w:r>
      <w:r w:rsidRPr="009245C3">
        <w:rPr>
          <w:rStyle w:val="Emphasis"/>
          <w:highlight w:val="green"/>
        </w:rPr>
        <w:t>as well as where there is not</w:t>
      </w:r>
      <w:r w:rsidRPr="009245C3">
        <w:rPr>
          <w:rStyle w:val="StyleUnderline"/>
          <w:highlight w:val="green"/>
        </w:rPr>
        <w:t xml:space="preserve">. </w:t>
      </w:r>
      <w:r w:rsidRPr="009245C3">
        <w:rPr>
          <w:rStyle w:val="Emphasis"/>
          <w:highlight w:val="green"/>
        </w:rPr>
        <w:t>No direct relationship seems to exist across regions</w:t>
      </w:r>
      <w:r w:rsidRPr="009245C3">
        <w:rPr>
          <w:rStyle w:val="StyleUnderline"/>
          <w:highlight w:val="green"/>
        </w:rPr>
        <w:t>.</w:t>
      </w:r>
      <w:r w:rsidRPr="001F4F70">
        <w:rPr>
          <w:sz w:val="16"/>
        </w:rPr>
        <w:t xml:space="preserve"> The U.S. sheriff certainly appears to have enforced rules upon the great powers. Since we do not have a "control" Europe, however, one without the presence of U.S. troops and alliance commitments, it is </w:t>
      </w:r>
      <w:proofErr w:type="spellStart"/>
      <w:r w:rsidRPr="001F4F70">
        <w:rPr>
          <w:sz w:val="16"/>
        </w:rPr>
        <w:t>dif-ficult</w:t>
      </w:r>
      <w:proofErr w:type="spellEnd"/>
      <w:r w:rsidRPr="001F4F70">
        <w:rPr>
          <w:sz w:val="16"/>
        </w:rPr>
        <w:t xml:space="preserve"> to know what is causing those states to behave. </w:t>
      </w:r>
      <w:r w:rsidRPr="001F4F70">
        <w:rPr>
          <w:rStyle w:val="StyleUnderline"/>
        </w:rPr>
        <w:t xml:space="preserve">In much of the rest of the world, the United States has not been especially eager to enforce any </w:t>
      </w:r>
      <w:proofErr w:type="gramStart"/>
      <w:r w:rsidRPr="001F4F70">
        <w:rPr>
          <w:rStyle w:val="StyleUnderline"/>
        </w:rPr>
        <w:t>particular rules</w:t>
      </w:r>
      <w:proofErr w:type="gramEnd"/>
      <w:r w:rsidRPr="001F4F70">
        <w:rPr>
          <w:rStyle w:val="StyleUnderline"/>
        </w:rPr>
        <w:t>.</w:t>
      </w:r>
      <w:r w:rsidRPr="001F4F70">
        <w:rPr>
          <w:sz w:val="16"/>
        </w:rPr>
        <w:t xml:space="preserve"> Even rather incontrovertible evidence of genocide has not been enough to inspire action. Washington's intervention choices have at best been erratic: crises in Libya and Kosovo inspired responses, but much more blood flowed uninterrupted in Rwanda, </w:t>
      </w:r>
      <w:proofErr w:type="gramStart"/>
      <w:r w:rsidRPr="001F4F70">
        <w:rPr>
          <w:sz w:val="16"/>
        </w:rPr>
        <w:t>Dar-fur</w:t>
      </w:r>
      <w:proofErr w:type="gramEnd"/>
      <w:r w:rsidRPr="001F4F70">
        <w:rPr>
          <w:sz w:val="16"/>
        </w:rPr>
        <w:t xml:space="preserve">, Congo, Sri Lanka, and Syria. </w:t>
      </w:r>
      <w:r w:rsidRPr="001F4F70">
        <w:rPr>
          <w:rStyle w:val="StyleUnderline"/>
        </w:rPr>
        <w:t xml:space="preserve">When U.S. intervention has occurred, its wisdom and efficacy have not been encouraging. The </w:t>
      </w:r>
      <w:r w:rsidRPr="009245C3">
        <w:rPr>
          <w:rStyle w:val="StyleUnderline"/>
          <w:highlight w:val="green"/>
        </w:rPr>
        <w:t>security</w:t>
      </w:r>
      <w:r w:rsidRPr="001F4F70">
        <w:rPr>
          <w:rStyle w:val="StyleUnderline"/>
        </w:rPr>
        <w:t xml:space="preserve"> situation </w:t>
      </w:r>
      <w:r w:rsidRPr="009245C3">
        <w:rPr>
          <w:rStyle w:val="StyleUnderline"/>
          <w:highlight w:val="green"/>
        </w:rPr>
        <w:t>in the</w:t>
      </w:r>
      <w:r w:rsidRPr="001F4F70">
        <w:rPr>
          <w:rStyle w:val="StyleUnderline"/>
        </w:rPr>
        <w:t xml:space="preserve"> </w:t>
      </w:r>
      <w:r w:rsidRPr="001F4F70">
        <w:rPr>
          <w:rStyle w:val="Emphasis"/>
        </w:rPr>
        <w:t>Persian Gulf</w:t>
      </w:r>
      <w:r w:rsidRPr="001F4F70">
        <w:rPr>
          <w:rStyle w:val="StyleUnderline"/>
        </w:rPr>
        <w:t xml:space="preserve"> and broader </w:t>
      </w:r>
      <w:r w:rsidRPr="009245C3">
        <w:rPr>
          <w:rStyle w:val="Emphasis"/>
          <w:highlight w:val="green"/>
        </w:rPr>
        <w:t>Middle East</w:t>
      </w:r>
      <w:r w:rsidRPr="001F4F70">
        <w:rPr>
          <w:sz w:val="16"/>
        </w:rPr>
        <w:t xml:space="preserve">, to cite the most obvious example, </w:t>
      </w:r>
      <w:r w:rsidRPr="009245C3">
        <w:rPr>
          <w:rStyle w:val="Emphasis"/>
          <w:highlight w:val="green"/>
        </w:rPr>
        <w:t>would be better off if U.S. troops</w:t>
      </w:r>
      <w:r w:rsidRPr="001F4F70">
        <w:rPr>
          <w:rStyle w:val="Emphasis"/>
        </w:rPr>
        <w:t xml:space="preserve"> had </w:t>
      </w:r>
      <w:r w:rsidRPr="009245C3">
        <w:rPr>
          <w:rStyle w:val="Emphasis"/>
          <w:highlight w:val="green"/>
        </w:rPr>
        <w:t>stayed home</w:t>
      </w:r>
      <w:r w:rsidRPr="009245C3">
        <w:rPr>
          <w:rStyle w:val="StyleUnderline"/>
          <w:highlight w:val="green"/>
        </w:rPr>
        <w:t>.</w:t>
      </w:r>
      <w:r w:rsidRPr="001F4F70">
        <w:rPr>
          <w:sz w:val="16"/>
        </w:rPr>
        <w:t xml:space="preserve">72 In recent years, substantial </w:t>
      </w:r>
      <w:r w:rsidRPr="009245C3">
        <w:rPr>
          <w:rStyle w:val="StyleUnderline"/>
          <w:highlight w:val="green"/>
        </w:rPr>
        <w:t xml:space="preserve">hard-power </w:t>
      </w:r>
      <w:r w:rsidRPr="001F4F70">
        <w:rPr>
          <w:rStyle w:val="StyleUnderline"/>
        </w:rPr>
        <w:t>investments</w:t>
      </w:r>
      <w:r w:rsidRPr="009245C3">
        <w:rPr>
          <w:rStyle w:val="StyleUnderline"/>
          <w:highlight w:val="green"/>
        </w:rPr>
        <w:t xml:space="preserve"> (</w:t>
      </w:r>
      <w:r w:rsidRPr="009245C3">
        <w:rPr>
          <w:rStyle w:val="Emphasis"/>
          <w:highlight w:val="green"/>
        </w:rPr>
        <w:t>Somalia</w:t>
      </w:r>
      <w:r w:rsidRPr="009245C3">
        <w:rPr>
          <w:rStyle w:val="StyleUnderline"/>
          <w:highlight w:val="green"/>
        </w:rPr>
        <w:t xml:space="preserve">, </w:t>
      </w:r>
      <w:r w:rsidRPr="009245C3">
        <w:rPr>
          <w:rStyle w:val="Emphasis"/>
          <w:highlight w:val="green"/>
        </w:rPr>
        <w:t>Afghanistan</w:t>
      </w:r>
      <w:r w:rsidRPr="009245C3">
        <w:rPr>
          <w:rStyle w:val="StyleUnderline"/>
          <w:highlight w:val="green"/>
        </w:rPr>
        <w:t xml:space="preserve">, </w:t>
      </w:r>
      <w:r w:rsidRPr="009245C3">
        <w:rPr>
          <w:rStyle w:val="Emphasis"/>
          <w:highlight w:val="green"/>
        </w:rPr>
        <w:t>Iraq</w:t>
      </w:r>
      <w:r w:rsidRPr="009245C3">
        <w:rPr>
          <w:rStyle w:val="StyleUnderline"/>
          <w:highlight w:val="green"/>
        </w:rPr>
        <w:t>),</w:t>
      </w:r>
    </w:p>
    <w:p w14:paraId="4390DD5D" w14:textId="77777777" w:rsidR="00BE2BC3" w:rsidRDefault="00BE2BC3" w:rsidP="00607CC3">
      <w:pPr>
        <w:rPr>
          <w:rStyle w:val="StyleUnderline"/>
        </w:rPr>
      </w:pPr>
    </w:p>
    <w:p w14:paraId="4BD30DFD" w14:textId="77777777" w:rsidR="00704343" w:rsidRDefault="00704343" w:rsidP="00607CC3">
      <w:pPr>
        <w:rPr>
          <w:rStyle w:val="StyleUnderline"/>
        </w:rPr>
      </w:pPr>
    </w:p>
    <w:p w14:paraId="1050D525" w14:textId="77777777" w:rsidR="00704343" w:rsidRDefault="00704343" w:rsidP="00607CC3">
      <w:pPr>
        <w:rPr>
          <w:rStyle w:val="StyleUnderline"/>
        </w:rPr>
      </w:pPr>
    </w:p>
    <w:p w14:paraId="0C0D9F72" w14:textId="77777777" w:rsidR="00704343" w:rsidRDefault="00704343" w:rsidP="00607CC3">
      <w:pPr>
        <w:rPr>
          <w:rStyle w:val="StyleUnderline"/>
        </w:rPr>
      </w:pPr>
    </w:p>
    <w:p w14:paraId="623A41E1" w14:textId="080D94AF" w:rsidR="00607CC3" w:rsidRPr="002808E0" w:rsidRDefault="00607CC3" w:rsidP="00607CC3">
      <w:pPr>
        <w:rPr>
          <w:b/>
          <w:sz w:val="16"/>
        </w:rPr>
      </w:pPr>
      <w:r w:rsidRPr="001F4F70">
        <w:rPr>
          <w:rStyle w:val="StyleUnderline"/>
        </w:rPr>
        <w:t xml:space="preserve"> moderate </w:t>
      </w:r>
      <w:r w:rsidRPr="009245C3">
        <w:rPr>
          <w:rStyle w:val="StyleUnderline"/>
          <w:highlight w:val="green"/>
        </w:rPr>
        <w:t>intervention (</w:t>
      </w:r>
      <w:r w:rsidRPr="009245C3">
        <w:rPr>
          <w:rStyle w:val="Emphasis"/>
          <w:highlight w:val="green"/>
        </w:rPr>
        <w:t>Libya</w:t>
      </w:r>
      <w:r w:rsidRPr="009245C3">
        <w:rPr>
          <w:rStyle w:val="StyleUnderline"/>
          <w:highlight w:val="green"/>
        </w:rPr>
        <w:t>), and</w:t>
      </w:r>
      <w:r w:rsidRPr="001F4F70">
        <w:rPr>
          <w:rStyle w:val="StyleUnderline"/>
        </w:rPr>
        <w:t xml:space="preserve"> reliance on </w:t>
      </w:r>
      <w:r w:rsidRPr="009245C3">
        <w:rPr>
          <w:rStyle w:val="StyleUnderline"/>
          <w:highlight w:val="green"/>
        </w:rPr>
        <w:t>diplomacy (</w:t>
      </w:r>
      <w:r w:rsidRPr="009245C3">
        <w:rPr>
          <w:rStyle w:val="Emphasis"/>
          <w:highlight w:val="green"/>
        </w:rPr>
        <w:t>Syria</w:t>
      </w:r>
      <w:r w:rsidRPr="009245C3">
        <w:rPr>
          <w:rStyle w:val="StyleUnderline"/>
          <w:highlight w:val="green"/>
        </w:rPr>
        <w:t xml:space="preserve">) have been equally </w:t>
      </w:r>
      <w:r w:rsidRPr="009245C3">
        <w:rPr>
          <w:rStyle w:val="Emphasis"/>
          <w:highlight w:val="green"/>
        </w:rPr>
        <w:t>ineffective</w:t>
      </w:r>
      <w:r w:rsidRPr="009245C3">
        <w:rPr>
          <w:rStyle w:val="StyleUnderline"/>
          <w:highlight w:val="green"/>
        </w:rPr>
        <w:t xml:space="preserve"> in stabilizing states</w:t>
      </w:r>
      <w:r w:rsidRPr="001F4F70">
        <w:rPr>
          <w:sz w:val="16"/>
        </w:rPr>
        <w:t xml:space="preserve"> torn by conflict. The region may well be essentially unpacifiable and immune to outside policing. At the very least, </w:t>
      </w:r>
      <w:r w:rsidRPr="001F4F70">
        <w:rPr>
          <w:rStyle w:val="StyleUnderline"/>
        </w:rPr>
        <w:t>it seems hard to make the case that the U.S. presence has improved matters.</w:t>
      </w:r>
      <w:r w:rsidRPr="001F4F70">
        <w:rPr>
          <w:sz w:val="16"/>
        </w:rPr>
        <w:t xml:space="preserve"> In this strong point, </w:t>
      </w:r>
      <w:r w:rsidRPr="009245C3">
        <w:rPr>
          <w:rStyle w:val="Emphasis"/>
          <w:highlight w:val="green"/>
        </w:rPr>
        <w:t>unipolarity</w:t>
      </w:r>
      <w:r w:rsidRPr="001F4F70">
        <w:rPr>
          <w:rStyle w:val="Emphasis"/>
        </w:rPr>
        <w:t xml:space="preserve"> has </w:t>
      </w:r>
      <w:r w:rsidRPr="009245C3">
        <w:rPr>
          <w:rStyle w:val="Emphasis"/>
          <w:highlight w:val="green"/>
        </w:rPr>
        <w:t>failed to bring peace</w:t>
      </w:r>
      <w:r w:rsidRPr="009245C3">
        <w:rPr>
          <w:rStyle w:val="StyleUnderline"/>
          <w:highlight w:val="green"/>
        </w:rPr>
        <w:t>.</w:t>
      </w:r>
      <w:r w:rsidRPr="001F4F70">
        <w:rPr>
          <w:rStyle w:val="StyleUnderline"/>
        </w:rPr>
        <w:t xml:space="preserve"> To say that </w:t>
      </w:r>
      <w:r w:rsidRPr="001F4F70">
        <w:rPr>
          <w:rStyle w:val="StyleUnderline"/>
        </w:rPr>
        <w:lastRenderedPageBreak/>
        <w:t>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has not always been successful in </w:t>
      </w:r>
      <w:proofErr w:type="spellStart"/>
      <w:r w:rsidRPr="001F4F70">
        <w:rPr>
          <w:rStyle w:val="StyleUnderline"/>
        </w:rPr>
        <w:t>impos-ing</w:t>
      </w:r>
      <w:proofErr w:type="spellEnd"/>
      <w:r w:rsidRPr="001F4F70">
        <w:rPr>
          <w:rStyle w:val="StyleUnderline"/>
        </w:rPr>
        <w:t xml:space="preserve"> peace on willing combatants would be to </w:t>
      </w:r>
      <w:r w:rsidRPr="001F4F70">
        <w:rPr>
          <w:rStyle w:val="Emphasis"/>
        </w:rPr>
        <w:t>understate</w:t>
      </w:r>
      <w:r w:rsidRPr="001F4F70">
        <w:rPr>
          <w:rStyle w:val="StyleUnderline"/>
        </w:rPr>
        <w:t>.</w:t>
      </w:r>
      <w:r w:rsidRPr="001F4F70">
        <w:rPr>
          <w:sz w:val="16"/>
        </w:rPr>
        <w:t xml:space="preserve"> The </w:t>
      </w:r>
      <w:r w:rsidRPr="001F4F70">
        <w:rPr>
          <w:rStyle w:val="Emphasis"/>
        </w:rPr>
        <w:t>fruitless effort</w:t>
      </w:r>
      <w:r w:rsidRPr="001F4F70">
        <w:rPr>
          <w:rStyle w:val="StyleUnderline"/>
        </w:rPr>
        <w:t xml:space="preserve"> to encourage the various combatants in Syria</w:t>
      </w:r>
      <w:r w:rsidRPr="001F4F70">
        <w:rPr>
          <w:sz w:val="16"/>
        </w:rPr>
        <w:t xml:space="preserve"> to stop killing one another is a prominent example, </w:t>
      </w:r>
      <w:r w:rsidRPr="001F4F70">
        <w:rPr>
          <w:rStyle w:val="StyleUnderline"/>
        </w:rPr>
        <w:t>and</w:t>
      </w:r>
      <w:r w:rsidRPr="001F4F70">
        <w:rPr>
          <w:sz w:val="16"/>
        </w:rPr>
        <w:t xml:space="preserve"> there are others. The United States also took the peacemaking lead during one of the rare interstate conflicts of the New Peace era, the </w:t>
      </w:r>
      <w:r w:rsidRPr="001F4F70">
        <w:rPr>
          <w:rStyle w:val="StyleUnderline"/>
        </w:rPr>
        <w:t>war between Eritrea and Ethiopia.</w:t>
      </w:r>
      <w:r w:rsidRPr="001F4F70">
        <w:rPr>
          <w:sz w:val="16"/>
        </w:rPr>
        <w:t xml:space="preserve"> A high-level U.S. delegation containing former and future national-security advisors (Anthony Lake and Susan Rice) made a half-dozen trips to the region, but it was unable to prevent either the outbreak or recurrence of the con-</w:t>
      </w:r>
      <w:proofErr w:type="spellStart"/>
      <w:r w:rsidRPr="001F4F70">
        <w:rPr>
          <w:sz w:val="16"/>
        </w:rPr>
        <w:t>flict</w:t>
      </w:r>
      <w:proofErr w:type="spellEnd"/>
      <w:r w:rsidRPr="001F4F70">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avail.73 The war did not end until the Ethiopians essentially won in late 2000. The </w:t>
      </w:r>
      <w:proofErr w:type="spellStart"/>
      <w:r w:rsidRPr="001F4F70">
        <w:rPr>
          <w:sz w:val="16"/>
        </w:rPr>
        <w:t>globocop</w:t>
      </w:r>
      <w:proofErr w:type="spellEnd"/>
      <w:r w:rsidRPr="001F4F70">
        <w:rPr>
          <w:sz w:val="16"/>
        </w:rPr>
        <w:t xml:space="preserve"> was irrelevant. The Horn of Africa is hardly the only region where states are free to fight one another today without fear of serious U.S. involvement. Since they are choosing not to do so with increasing frequency, something else is probably affecting their calculations. </w:t>
      </w:r>
      <w:r w:rsidRPr="001F4F70">
        <w:rPr>
          <w:rStyle w:val="StyleUnderline"/>
        </w:rPr>
        <w:t>Stability exists even in those places where the potential for intervention by the sheriff is minimal.</w:t>
      </w:r>
      <w:r w:rsidRPr="001F4F70">
        <w:rPr>
          <w:sz w:val="16"/>
        </w:rPr>
        <w:t xml:space="preserve"> Hegemonic stability can only take credit for influencing those decisions that would have ended in war without the presence, whether physical or psychological, of the United States. It seems hard to make the case that the relative peace that has descended on so many regions is </w:t>
      </w:r>
      <w:proofErr w:type="spellStart"/>
      <w:r w:rsidRPr="001F4F70">
        <w:rPr>
          <w:sz w:val="16"/>
        </w:rPr>
        <w:t>primar-ily</w:t>
      </w:r>
      <w:proofErr w:type="spellEnd"/>
      <w:r w:rsidRPr="001F4F70">
        <w:rPr>
          <w:sz w:val="16"/>
        </w:rPr>
        <w:t xml:space="preserve"> attributable to the kind of heavy hand of the neoconservative </w:t>
      </w:r>
      <w:proofErr w:type="spellStart"/>
      <w:r w:rsidRPr="001F4F70">
        <w:rPr>
          <w:sz w:val="16"/>
        </w:rPr>
        <w:t>levia</w:t>
      </w:r>
      <w:proofErr w:type="spellEnd"/>
      <w:r w:rsidRPr="001F4F70">
        <w:rPr>
          <w:sz w:val="16"/>
        </w:rPr>
        <w:t xml:space="preserve">- than or that of its lighter, more liberal cousin. Something else appears to be at work. CONFLICT AND U.S. CHOICES If U.S. power is the only thing holding back the forces of global chaos, then we would expect to see some variation in violence as the relative capabilities of the United States wax and wane. </w:t>
      </w:r>
      <w:r w:rsidRPr="009245C3">
        <w:rPr>
          <w:rStyle w:val="StyleUnderline"/>
          <w:highlight w:val="green"/>
        </w:rPr>
        <w:t>During the</w:t>
      </w:r>
      <w:r w:rsidRPr="001F4F70">
        <w:rPr>
          <w:rStyle w:val="StyleUnderline"/>
        </w:rPr>
        <w:t xml:space="preserve"> 19</w:t>
      </w:r>
      <w:r w:rsidRPr="009245C3">
        <w:rPr>
          <w:rStyle w:val="Emphasis"/>
          <w:highlight w:val="green"/>
        </w:rPr>
        <w:t>90s</w:t>
      </w:r>
      <w:r w:rsidRPr="009245C3">
        <w:rPr>
          <w:rStyle w:val="StyleUnderline"/>
          <w:highlight w:val="green"/>
        </w:rPr>
        <w:t>, the U</w:t>
      </w:r>
      <w:r w:rsidRPr="001F4F70">
        <w:rPr>
          <w:sz w:val="16"/>
        </w:rPr>
        <w:t xml:space="preserve">nited </w:t>
      </w:r>
      <w:r w:rsidRPr="009245C3">
        <w:rPr>
          <w:rStyle w:val="StyleUnderline"/>
          <w:highlight w:val="green"/>
        </w:rPr>
        <w:t>S</w:t>
      </w:r>
      <w:r w:rsidRPr="009245C3">
        <w:rPr>
          <w:sz w:val="16"/>
          <w:highlight w:val="green"/>
        </w:rPr>
        <w:t>t</w:t>
      </w:r>
      <w:r w:rsidRPr="001F4F70">
        <w:rPr>
          <w:sz w:val="16"/>
        </w:rPr>
        <w:t xml:space="preserve">ates </w:t>
      </w:r>
      <w:r w:rsidRPr="009245C3">
        <w:rPr>
          <w:rStyle w:val="StyleUnderline"/>
          <w:highlight w:val="green"/>
        </w:rPr>
        <w:t>cut</w:t>
      </w:r>
      <w:r w:rsidRPr="001F4F70">
        <w:rPr>
          <w:rStyle w:val="StyleUnderline"/>
        </w:rPr>
        <w:t xml:space="preserve"> back on </w:t>
      </w:r>
      <w:r w:rsidRPr="009245C3">
        <w:rPr>
          <w:rStyle w:val="StyleUnderline"/>
          <w:highlight w:val="green"/>
        </w:rPr>
        <w:t>defense by</w:t>
      </w:r>
      <w:r w:rsidRPr="001F4F70">
        <w:rPr>
          <w:rStyle w:val="StyleUnderline"/>
        </w:rPr>
        <w:t xml:space="preserve"> about </w:t>
      </w:r>
      <w:r w:rsidRPr="009245C3">
        <w:rPr>
          <w:rStyle w:val="StyleUnderline"/>
          <w:highlight w:val="green"/>
        </w:rPr>
        <w:t>25 percent</w:t>
      </w:r>
      <w:r w:rsidRPr="001F4F70">
        <w:rPr>
          <w:rStyle w:val="StyleUnderline"/>
        </w:rPr>
        <w:t>, spending $100 billion less in real terms in 1998 than it did in 1990.</w:t>
      </w:r>
      <w:r w:rsidRPr="001F4F70">
        <w:rPr>
          <w:sz w:val="16"/>
        </w:rPr>
        <w:t xml:space="preserve">74 To those believers in the neoconservative version of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 at the time.75 The </w:t>
      </w:r>
      <w:r w:rsidRPr="009245C3">
        <w:rPr>
          <w:rStyle w:val="Emphasis"/>
          <w:highlight w:val="green"/>
        </w:rPr>
        <w:t>world grew dramatically more peaceful</w:t>
      </w:r>
      <w:r w:rsidRPr="001F4F70">
        <w:rPr>
          <w:rStyle w:val="StyleUnderline"/>
        </w:rPr>
        <w:t xml:space="preserve"> while the United States cut its forces</w:t>
      </w:r>
      <w:r w:rsidRPr="001F4F70">
        <w:rPr>
          <w:sz w:val="16"/>
        </w:rPr>
        <w:t xml:space="preserve">, however, </w:t>
      </w:r>
      <w:r w:rsidRPr="001F4F70">
        <w:rPr>
          <w:rStyle w:val="StyleUnderline"/>
        </w:rPr>
        <w:t>and it stayed just as peaceful even as spending rebounded</w:t>
      </w:r>
      <w:r w:rsidRPr="001F4F70">
        <w:rPr>
          <w:sz w:val="16"/>
        </w:rPr>
        <w:t xml:space="preserve"> after the 9/11 terrorist attacks. The incidence and magnitude of global conflict declined while the military budget was cut under President Clin-ton, kept declining (though more slowly) as the Bush administration ramped it back up, and stayed steady as Obama cut back again. </w:t>
      </w:r>
      <w:r w:rsidRPr="001F4F70">
        <w:rPr>
          <w:rStyle w:val="StyleUnderline"/>
        </w:rPr>
        <w:t xml:space="preserve">U.S. </w:t>
      </w:r>
      <w:proofErr w:type="spellStart"/>
      <w:r w:rsidRPr="001F4F70">
        <w:rPr>
          <w:rStyle w:val="StyleUnderline"/>
        </w:rPr>
        <w:t>mili-tary</w:t>
      </w:r>
      <w:proofErr w:type="spellEnd"/>
      <w:r w:rsidRPr="001F4F70">
        <w:rPr>
          <w:rStyle w:val="StyleUnderline"/>
        </w:rPr>
        <w:t xml:space="preserve"> spending has varied during the New Peace</w:t>
      </w:r>
      <w:r w:rsidRPr="001F4F70">
        <w:rPr>
          <w:sz w:val="16"/>
        </w:rPr>
        <w:t xml:space="preserve"> from a low in constant dollars of less than $400 billion to a high of more than $700 billion, </w:t>
      </w:r>
      <w:r w:rsidRPr="001F4F70">
        <w:rPr>
          <w:rStyle w:val="StyleUnderline"/>
        </w:rPr>
        <w:t xml:space="preserve">but </w:t>
      </w:r>
      <w:r w:rsidRPr="001F4F70">
        <w:rPr>
          <w:rStyle w:val="Emphasis"/>
        </w:rPr>
        <w:t>war does not seem to have noticed</w:t>
      </w:r>
      <w:r w:rsidRPr="001F4F70">
        <w:rPr>
          <w:rStyle w:val="StyleUnderline"/>
        </w:rPr>
        <w:t>.</w:t>
      </w:r>
      <w:r w:rsidRPr="001F4F70">
        <w:rPr>
          <w:sz w:val="16"/>
        </w:rPr>
        <w:t xml:space="preserve"> The </w:t>
      </w:r>
      <w:r w:rsidRPr="009245C3">
        <w:rPr>
          <w:rStyle w:val="Emphasis"/>
          <w:highlight w:val="green"/>
        </w:rPr>
        <w:t xml:space="preserve">same </w:t>
      </w:r>
      <w:proofErr w:type="spellStart"/>
      <w:r w:rsidRPr="009245C3">
        <w:rPr>
          <w:rStyle w:val="Emphasis"/>
          <w:highlight w:val="green"/>
        </w:rPr>
        <w:t>nonrelationship</w:t>
      </w:r>
      <w:proofErr w:type="spellEnd"/>
      <w:r w:rsidRPr="009245C3">
        <w:rPr>
          <w:rStyle w:val="Emphasis"/>
          <w:highlight w:val="green"/>
        </w:rPr>
        <w:t xml:space="preserve"> exists</w:t>
      </w:r>
      <w:r w:rsidRPr="009245C3">
        <w:rPr>
          <w:rStyle w:val="StyleUnderline"/>
          <w:highlight w:val="green"/>
        </w:rPr>
        <w:t xml:space="preserve"> between</w:t>
      </w:r>
      <w:r w:rsidRPr="001F4F70">
        <w:rPr>
          <w:rStyle w:val="StyleUnderline"/>
        </w:rPr>
        <w:t xml:space="preserve"> other potential proxy </w:t>
      </w:r>
      <w:proofErr w:type="spellStart"/>
      <w:r w:rsidRPr="001F4F70">
        <w:rPr>
          <w:rStyle w:val="StyleUnderline"/>
        </w:rPr>
        <w:t>mea-surements</w:t>
      </w:r>
      <w:proofErr w:type="spellEnd"/>
      <w:r w:rsidRPr="001F4F70">
        <w:rPr>
          <w:rStyle w:val="StyleUnderline"/>
        </w:rPr>
        <w:t xml:space="preserve"> for U.S. power and conflict. No connections exist between </w:t>
      </w:r>
      <w:r w:rsidRPr="001F4F70">
        <w:rPr>
          <w:rStyle w:val="Emphasis"/>
        </w:rPr>
        <w:t>warfare</w:t>
      </w:r>
      <w:r w:rsidRPr="001F4F70">
        <w:rPr>
          <w:rStyle w:val="StyleUnderline"/>
        </w:rPr>
        <w:t xml:space="preserve"> and </w:t>
      </w:r>
      <w:r w:rsidRPr="009245C3">
        <w:rPr>
          <w:rStyle w:val="Emphasis"/>
          <w:highlight w:val="green"/>
        </w:rPr>
        <w:t>fluctuations in</w:t>
      </w:r>
      <w:r w:rsidRPr="001F4F70">
        <w:rPr>
          <w:rStyle w:val="Emphasis"/>
        </w:rPr>
        <w:t xml:space="preserve"> U.S. </w:t>
      </w:r>
      <w:r w:rsidRPr="009245C3">
        <w:rPr>
          <w:rStyle w:val="Emphasis"/>
          <w:highlight w:val="green"/>
        </w:rPr>
        <w:t>GDP</w:t>
      </w:r>
      <w:r w:rsidRPr="001F4F70">
        <w:rPr>
          <w:rStyle w:val="StyleUnderline"/>
        </w:rPr>
        <w:t xml:space="preserve">, or </w:t>
      </w:r>
      <w:r w:rsidRPr="009245C3">
        <w:rPr>
          <w:rStyle w:val="Emphasis"/>
          <w:highlight w:val="green"/>
        </w:rPr>
        <w:t>alliance commitments</w:t>
      </w:r>
      <w:r w:rsidRPr="009245C3">
        <w:rPr>
          <w:rStyle w:val="StyleUnderline"/>
          <w:highlight w:val="green"/>
        </w:rPr>
        <w:t xml:space="preserve">, or </w:t>
      </w:r>
      <w:r w:rsidRPr="009245C3">
        <w:rPr>
          <w:rStyle w:val="Emphasis"/>
          <w:highlight w:val="green"/>
        </w:rPr>
        <w:t>for-ward military presence</w:t>
      </w:r>
      <w:r w:rsidRPr="009245C3">
        <w:rPr>
          <w:rStyle w:val="StyleUnderline"/>
          <w:highlight w:val="green"/>
        </w:rPr>
        <w:t>.</w:t>
      </w:r>
      <w:r w:rsidRPr="001F4F70">
        <w:rPr>
          <w:rStyle w:val="StyleUnderline"/>
        </w:rPr>
        <w:t xml:space="preserve"> Europe experienced very little fighting when</w:t>
      </w:r>
      <w:r w:rsidRPr="001F4F70">
        <w:rPr>
          <w:sz w:val="16"/>
        </w:rPr>
        <w:t xml:space="preserve"> there were 300,000 American troops stationed there, for example, and very </w:t>
      </w:r>
      <w:r w:rsidRPr="001F4F70">
        <w:rPr>
          <w:rStyle w:val="StyleUnderline"/>
        </w:rPr>
        <w:t xml:space="preserve">little after 90 percent of those troops were removed. </w:t>
      </w:r>
      <w:r w:rsidRPr="001F4F70">
        <w:rPr>
          <w:rStyle w:val="Emphasis"/>
        </w:rPr>
        <w:t>It is hard to find much correlation</w:t>
      </w:r>
      <w:r w:rsidRPr="001F4F70">
        <w:rPr>
          <w:rStyle w:val="StyleUnderline"/>
        </w:rPr>
        <w:t xml:space="preserve"> between U.S. actions and systemic stability. </w:t>
      </w:r>
      <w:proofErr w:type="spellStart"/>
      <w:r w:rsidRPr="001F4F70">
        <w:rPr>
          <w:rStyle w:val="Emphasis"/>
        </w:rPr>
        <w:t>Noth-ing</w:t>
      </w:r>
      <w:proofErr w:type="spellEnd"/>
      <w:r w:rsidRPr="001F4F70">
        <w:rPr>
          <w:rStyle w:val="Emphasis"/>
        </w:rPr>
        <w:t xml:space="preserve"> the United States actually does </w:t>
      </w:r>
      <w:proofErr w:type="gramStart"/>
      <w:r w:rsidRPr="001F4F70">
        <w:rPr>
          <w:rStyle w:val="Emphasis"/>
        </w:rPr>
        <w:t>seems</w:t>
      </w:r>
      <w:proofErr w:type="gramEnd"/>
      <w:r w:rsidRPr="001F4F70">
        <w:rPr>
          <w:rStyle w:val="Emphasis"/>
        </w:rPr>
        <w:t xml:space="preserve"> to matter to the New Peace</w:t>
      </w:r>
      <w:r w:rsidRPr="001F4F70">
        <w:rPr>
          <w:rStyle w:val="StyleUnderline"/>
        </w:rPr>
        <w:t>.</w:t>
      </w:r>
      <w:r w:rsidRPr="001F4F70">
        <w:rPr>
          <w:sz w:val="16"/>
        </w:rPr>
        <w:t xml:space="preserve"> Absolute military spending might not be as important as relative. Although Washington cut back on spending during the 1990s, its </w:t>
      </w:r>
      <w:proofErr w:type="spellStart"/>
      <w:r w:rsidRPr="001F4F70">
        <w:rPr>
          <w:sz w:val="16"/>
        </w:rPr>
        <w:t>advan-tage</w:t>
      </w:r>
      <w:proofErr w:type="spellEnd"/>
      <w:r w:rsidRPr="001F4F70">
        <w:rPr>
          <w:sz w:val="16"/>
        </w:rPr>
        <w:t xml:space="preserve"> over all possible rivals never wavered. The United States has accounted for between 35 and 41 percent of global military spending every year since the collapse of the Soviet Union.76 Perhaps perceptions of U.S. power, as well as its willingness to use it, keep the peace. </w:t>
      </w:r>
      <w:proofErr w:type="spellStart"/>
      <w:r w:rsidRPr="001F4F70">
        <w:rPr>
          <w:sz w:val="16"/>
        </w:rPr>
        <w:t>Fluc-tuations</w:t>
      </w:r>
      <w:proofErr w:type="spellEnd"/>
      <w:r w:rsidRPr="001F4F70">
        <w:rPr>
          <w:sz w:val="16"/>
        </w:rPr>
        <w:t xml:space="preserve"> in its enormous defense budget might be unimportant com-pared to how the United States chooses to employ that budget. In other words, perhaps the grand strategy of the United States, rather than its absolute capability, is decisive in maintaining stability. Perceptions of U.S. power and the strength of its hegemony are to some degree functions of its willingness to use that power. A strong United States that chose to stand on the sidelines during crises would not encourage or enforce international cooperation. If indeed U.S. </w:t>
      </w:r>
      <w:proofErr w:type="spellStart"/>
      <w:r w:rsidRPr="001F4F70">
        <w:rPr>
          <w:sz w:val="16"/>
        </w:rPr>
        <w:t>stra-tegic</w:t>
      </w:r>
      <w:proofErr w:type="spellEnd"/>
      <w:r w:rsidRPr="001F4F70">
        <w:rPr>
          <w:sz w:val="16"/>
        </w:rPr>
        <w:t xml:space="preserve"> choices are directly related to international stability, then variation in its choices ought to have consequences for levels of conflict. A restrained United States would presumably be less likely to play the role of sheriff than one following a more activist approach. Indeed, </w:t>
      </w:r>
      <w:proofErr w:type="spellStart"/>
      <w:r w:rsidRPr="001F4F70">
        <w:rPr>
          <w:rStyle w:val="StyleUnderline"/>
        </w:rPr>
        <w:t>hege</w:t>
      </w:r>
      <w:proofErr w:type="spellEnd"/>
      <w:r w:rsidRPr="001F4F70">
        <w:rPr>
          <w:rStyle w:val="StyleUnderline"/>
        </w:rPr>
        <w:t>-monic-stability theorists warn that following a grand strategy that did not make global policing a priority would court disaster.</w:t>
      </w:r>
      <w:r w:rsidRPr="001F4F70">
        <w:rPr>
          <w:sz w:val="16"/>
        </w:rPr>
        <w:t xml:space="preserve"> The "present danger" about which Kristol, </w:t>
      </w:r>
      <w:r w:rsidRPr="001F4F70">
        <w:rPr>
          <w:rStyle w:val="Emphasis"/>
        </w:rPr>
        <w:t>Kagan</w:t>
      </w:r>
      <w:r w:rsidRPr="001F4F70">
        <w:rPr>
          <w:sz w:val="16"/>
        </w:rPr>
        <w:t>, and their fellow travelers warned is that the United States "will shrink its responsibilities and—in a fit of absentmindedness, or parsimony, or indifference—allow the interna-</w:t>
      </w:r>
      <w:proofErr w:type="spellStart"/>
      <w:r w:rsidRPr="001F4F70">
        <w:rPr>
          <w:sz w:val="16"/>
        </w:rPr>
        <w:t>tional</w:t>
      </w:r>
      <w:proofErr w:type="spellEnd"/>
      <w:r w:rsidRPr="001F4F70">
        <w:rPr>
          <w:sz w:val="16"/>
        </w:rPr>
        <w:t xml:space="preserve"> order that it created and sustains to collapse."77 The Pulitzer Prize—winning journalist Brett </w:t>
      </w:r>
      <w:r w:rsidRPr="001F4F70">
        <w:rPr>
          <w:rStyle w:val="StyleUnderline"/>
        </w:rPr>
        <w:t>Stephens</w:t>
      </w:r>
      <w:r w:rsidRPr="001F4F70">
        <w:rPr>
          <w:sz w:val="16"/>
        </w:rPr>
        <w:t xml:space="preserve"> </w:t>
      </w:r>
      <w:r w:rsidRPr="001F4F70">
        <w:rPr>
          <w:rStyle w:val="StyleUnderline"/>
        </w:rPr>
        <w:t>predicted</w:t>
      </w:r>
      <w:r w:rsidRPr="001F4F70">
        <w:rPr>
          <w:sz w:val="16"/>
        </w:rPr>
        <w:t xml:space="preserve"> that an insufficiently activist U.S. grand strategy would result in </w:t>
      </w:r>
      <w:r w:rsidRPr="001F4F70">
        <w:rPr>
          <w:rStyle w:val="StyleUnderline"/>
        </w:rPr>
        <w:t>"global pandemonium."</w:t>
      </w:r>
      <w:r w:rsidRPr="001F4F70">
        <w:rPr>
          <w:sz w:val="16"/>
        </w:rPr>
        <w:t xml:space="preserve"> 78 Liberals fear restraint as well and also warn that a militarized version of primacy would also be counterproductive in the long run. Washing-ton can undermine its creation over time through thoughtless </w:t>
      </w:r>
      <w:proofErr w:type="spellStart"/>
      <w:r w:rsidRPr="001F4F70">
        <w:rPr>
          <w:sz w:val="16"/>
        </w:rPr>
        <w:t>unilat-eral</w:t>
      </w:r>
      <w:proofErr w:type="spellEnd"/>
      <w:r w:rsidRPr="001F4F70">
        <w:rPr>
          <w:sz w:val="16"/>
        </w:rPr>
        <w:t xml:space="preserve"> actions that violate its own rules. Many liberals predicted that the invasion of Iraq and its general contempt for international institutions and law would call the legitimacy of the order into question. </w:t>
      </w:r>
      <w:proofErr w:type="spellStart"/>
      <w:r w:rsidRPr="001F4F70">
        <w:rPr>
          <w:rStyle w:val="Emphasis"/>
        </w:rPr>
        <w:t>Ikenberry</w:t>
      </w:r>
      <w:proofErr w:type="spellEnd"/>
      <w:r w:rsidRPr="001F4F70">
        <w:rPr>
          <w:sz w:val="16"/>
        </w:rPr>
        <w:t xml:space="preserve"> worried that Bush's "geostrategic wrecking ball" would lead to a more hostile, </w:t>
      </w:r>
      <w:r w:rsidRPr="001F4F70">
        <w:rPr>
          <w:sz w:val="16"/>
        </w:rPr>
        <w:lastRenderedPageBreak/>
        <w:t xml:space="preserve">divided, and dangerous world.79 Thus while all hegemonic- stability theorists expect a rise of chaos during a restrained presidency, liberals also have grave concerns regarding primacy. If either version is correct—that global stability is provided by U.S. hegemony—then maintaining that stability through a grand strategy based on either primacy (to neoconservatives) or "deep engagement" (to liberals) is clearly wise.80 If, however, </w:t>
      </w:r>
      <w:r w:rsidRPr="001F4F70">
        <w:rPr>
          <w:rStyle w:val="StyleUnderline"/>
        </w:rPr>
        <w:t>U.S. actions are only tangentially related to the outbreak of the New Peace</w:t>
      </w:r>
      <w:r w:rsidRPr="001F4F70">
        <w:rPr>
          <w:sz w:val="16"/>
        </w:rPr>
        <w:t xml:space="preserve"> or if any of the other proposed explanations are decisive, </w:t>
      </w:r>
      <w:r w:rsidRPr="001F4F70">
        <w:rPr>
          <w:rStyle w:val="StyleUnderline"/>
        </w:rPr>
        <w:t xml:space="preserve">then the </w:t>
      </w:r>
      <w:r w:rsidRPr="009245C3">
        <w:rPr>
          <w:rStyle w:val="Emphasis"/>
          <w:highlight w:val="green"/>
        </w:rPr>
        <w:t>U</w:t>
      </w:r>
      <w:r w:rsidRPr="001F4F70">
        <w:rPr>
          <w:rStyle w:val="Emphasis"/>
        </w:rPr>
        <w:t xml:space="preserve">nited </w:t>
      </w:r>
      <w:r w:rsidRPr="009245C3">
        <w:rPr>
          <w:rStyle w:val="Emphasis"/>
          <w:highlight w:val="green"/>
        </w:rPr>
        <w:t>S</w:t>
      </w:r>
      <w:r w:rsidRPr="001F4F70">
        <w:rPr>
          <w:rStyle w:val="Emphasis"/>
        </w:rPr>
        <w:t xml:space="preserve">tates </w:t>
      </w:r>
      <w:r w:rsidRPr="009245C3">
        <w:rPr>
          <w:rStyle w:val="Emphasis"/>
          <w:highlight w:val="green"/>
        </w:rPr>
        <w:t>could retrench with-out</w:t>
      </w:r>
      <w:r w:rsidRPr="001F4F70">
        <w:rPr>
          <w:rStyle w:val="Emphasis"/>
        </w:rPr>
        <w:t xml:space="preserve"> fear of </w:t>
      </w:r>
      <w:r w:rsidRPr="009245C3">
        <w:rPr>
          <w:rStyle w:val="Emphasis"/>
          <w:highlight w:val="green"/>
        </w:rPr>
        <w:t>negative consequences</w:t>
      </w:r>
      <w:r w:rsidRPr="009245C3">
        <w:rPr>
          <w:rStyle w:val="StyleUnderline"/>
          <w:highlight w:val="green"/>
        </w:rPr>
        <w:t>.</w:t>
      </w:r>
      <w:r w:rsidRPr="001F4F70">
        <w:rPr>
          <w:sz w:val="16"/>
        </w:rPr>
        <w:t xml:space="preserve"> The grand strategy of the United States is therefore crucial to </w:t>
      </w:r>
      <w:proofErr w:type="spellStart"/>
      <w:r w:rsidRPr="001F4F70">
        <w:rPr>
          <w:sz w:val="16"/>
        </w:rPr>
        <w:t>theo-ries</w:t>
      </w:r>
      <w:proofErr w:type="spellEnd"/>
      <w:r w:rsidRPr="001F4F70">
        <w:rPr>
          <w:sz w:val="16"/>
        </w:rPr>
        <w:t xml:space="preserve"> of hegemonic stability. And, once again, there is no evidence that U.S. choices matter much. Although few observers would agree on the details, most would probably acknowledge that post—Cold War grand strategies of American presidents have differed in some important ways. As it happens, each administration is a reasonable representation of one the four ideal types of grand strategy laid out by Posen and Ross in 1996.81 </w:t>
      </w:r>
      <w:r w:rsidRPr="001F4F70">
        <w:rPr>
          <w:rStyle w:val="StyleUnderline"/>
        </w:rPr>
        <w:t>Under George H.W. Bush</w:t>
      </w:r>
      <w:r w:rsidRPr="001F4F70">
        <w:rPr>
          <w:sz w:val="16"/>
        </w:rPr>
        <w:t xml:space="preserve">, the United States followed the path of </w:t>
      </w:r>
      <w:r w:rsidRPr="001F4F70">
        <w:rPr>
          <w:rStyle w:val="StyleUnderline"/>
        </w:rPr>
        <w:t>"selective engagement,"</w:t>
      </w:r>
      <w:r w:rsidRPr="001F4F70">
        <w:rPr>
          <w:sz w:val="16"/>
        </w:rPr>
        <w:t xml:space="preserve"> which is sometimes referred to as "balance-of- power realism"; Bill </w:t>
      </w:r>
      <w:r w:rsidRPr="001F4F70">
        <w:rPr>
          <w:rStyle w:val="StyleUnderline"/>
        </w:rPr>
        <w:t>Clinton's grand strategy</w:t>
      </w:r>
      <w:r w:rsidRPr="001F4F70">
        <w:rPr>
          <w:sz w:val="16"/>
        </w:rPr>
        <w:t xml:space="preserve"> looks a great deal like what Posen and Ross call </w:t>
      </w:r>
      <w:r w:rsidRPr="001F4F70">
        <w:rPr>
          <w:rStyle w:val="StyleUnderline"/>
        </w:rPr>
        <w:t>"cooperative security"</w:t>
      </w:r>
      <w:r w:rsidRPr="001F4F70">
        <w:rPr>
          <w:sz w:val="16"/>
        </w:rPr>
        <w:t xml:space="preserve"> and others call "liberal inter- nationalism"; </w:t>
      </w:r>
      <w:r w:rsidRPr="001F4F70">
        <w:rPr>
          <w:rStyle w:val="StyleUnderline"/>
        </w:rPr>
        <w:t>George W. Bush</w:t>
      </w:r>
      <w:r w:rsidRPr="001F4F70">
        <w:rPr>
          <w:sz w:val="16"/>
        </w:rPr>
        <w:t xml:space="preserve">, especially in his first term, </w:t>
      </w:r>
      <w:r w:rsidRPr="001F4F70">
        <w:rPr>
          <w:rStyle w:val="StyleUnderline"/>
        </w:rPr>
        <w:t>forged</w:t>
      </w:r>
      <w:r w:rsidRPr="001F4F70">
        <w:rPr>
          <w:sz w:val="16"/>
        </w:rPr>
        <w:t xml:space="preserve"> a </w:t>
      </w:r>
      <w:proofErr w:type="spellStart"/>
      <w:r w:rsidRPr="001F4F70">
        <w:rPr>
          <w:sz w:val="16"/>
        </w:rPr>
        <w:t>strat-egy</w:t>
      </w:r>
      <w:proofErr w:type="spellEnd"/>
      <w:r w:rsidRPr="001F4F70">
        <w:rPr>
          <w:sz w:val="16"/>
        </w:rPr>
        <w:t xml:space="preserve"> that was as close to </w:t>
      </w:r>
      <w:r w:rsidRPr="001F4F70">
        <w:rPr>
          <w:rStyle w:val="StyleUnderline"/>
        </w:rPr>
        <w:t>"primacy"</w:t>
      </w:r>
      <w:r w:rsidRPr="001F4F70">
        <w:rPr>
          <w:sz w:val="16"/>
        </w:rPr>
        <w:t xml:space="preserve"> as any president is likely to get; </w:t>
      </w:r>
      <w:r w:rsidRPr="001F4F70">
        <w:rPr>
          <w:rStyle w:val="StyleUnderline"/>
        </w:rPr>
        <w:t>and</w:t>
      </w:r>
      <w:r w:rsidRPr="001F4F70">
        <w:t xml:space="preserve"> </w:t>
      </w:r>
      <w:r w:rsidRPr="001F4F70">
        <w:rPr>
          <w:sz w:val="16"/>
        </w:rPr>
        <w:t xml:space="preserve">Barack </w:t>
      </w:r>
      <w:r w:rsidRPr="001F4F70">
        <w:rPr>
          <w:rStyle w:val="StyleUnderline"/>
        </w:rPr>
        <w:t>Obama</w:t>
      </w:r>
      <w:r w:rsidRPr="001F4F70">
        <w:rPr>
          <w:sz w:val="16"/>
        </w:rPr>
        <w:t>, despite some early flirtation with liberalism, followed a restrained realist path, which Posen and Ross label "</w:t>
      </w:r>
      <w:proofErr w:type="spellStart"/>
      <w:r w:rsidRPr="001F4F70">
        <w:rPr>
          <w:sz w:val="16"/>
        </w:rPr>
        <w:t>neoisolationism</w:t>
      </w:r>
      <w:proofErr w:type="spellEnd"/>
      <w:r w:rsidRPr="001F4F70">
        <w:rPr>
          <w:sz w:val="16"/>
        </w:rPr>
        <w:t xml:space="preserve">" but its proponents refer to as </w:t>
      </w:r>
      <w:r w:rsidRPr="001F4F70">
        <w:rPr>
          <w:rStyle w:val="StyleUnderline"/>
        </w:rPr>
        <w:t>"strategic restraint."</w:t>
      </w:r>
      <w:r w:rsidRPr="001F4F70">
        <w:rPr>
          <w:sz w:val="16"/>
        </w:rPr>
        <w:t xml:space="preserve">82 In the lingo of political science, </w:t>
      </w:r>
      <w:r w:rsidRPr="001F4F70">
        <w:rPr>
          <w:rStyle w:val="StyleUnderline"/>
        </w:rPr>
        <w:t>we have substantial variation</w:t>
      </w:r>
      <w:r w:rsidRPr="001F4F70">
        <w:rPr>
          <w:sz w:val="16"/>
        </w:rPr>
        <w:t xml:space="preserve"> in the independent variable, more than enough to determine its effect on the phenomenon under consider-</w:t>
      </w:r>
      <w:proofErr w:type="spellStart"/>
      <w:r w:rsidRPr="001F4F70">
        <w:rPr>
          <w:sz w:val="16"/>
        </w:rPr>
        <w:t>ation</w:t>
      </w:r>
      <w:proofErr w:type="spellEnd"/>
      <w:r w:rsidRPr="001F4F70">
        <w:rPr>
          <w:sz w:val="16"/>
        </w:rPr>
        <w:t xml:space="preserve">. The result is clear (see table 1.1). </w:t>
      </w:r>
      <w:r w:rsidRPr="009245C3">
        <w:rPr>
          <w:rStyle w:val="StyleUnderline"/>
          <w:highlight w:val="green"/>
        </w:rPr>
        <w:t>Armed-conflict</w:t>
      </w:r>
      <w:r w:rsidRPr="001F4F70">
        <w:rPr>
          <w:rStyle w:val="StyleUnderline"/>
        </w:rPr>
        <w:t xml:space="preserve"> levels </w:t>
      </w:r>
      <w:r w:rsidRPr="009245C3">
        <w:rPr>
          <w:rStyle w:val="StyleUnderline"/>
          <w:highlight w:val="green"/>
        </w:rPr>
        <w:t>fell</w:t>
      </w:r>
      <w:r w:rsidRPr="001F4F70">
        <w:rPr>
          <w:rStyle w:val="StyleUnderline"/>
        </w:rPr>
        <w:t xml:space="preserve"> steadily throughout the post—Cold War era, </w:t>
      </w:r>
      <w:r w:rsidRPr="009245C3">
        <w:rPr>
          <w:rStyle w:val="Emphasis"/>
          <w:highlight w:val="green"/>
        </w:rPr>
        <w:t>irrespective of</w:t>
      </w:r>
      <w:r w:rsidRPr="001F4F70">
        <w:rPr>
          <w:rStyle w:val="Emphasis"/>
        </w:rPr>
        <w:t xml:space="preserve"> the </w:t>
      </w:r>
      <w:r w:rsidRPr="009245C3">
        <w:rPr>
          <w:rStyle w:val="Emphasis"/>
          <w:highlight w:val="green"/>
        </w:rPr>
        <w:t>grand strategic path Washington chose</w:t>
      </w:r>
      <w:r w:rsidRPr="009245C3">
        <w:rPr>
          <w:rStyle w:val="StyleUnderline"/>
          <w:highlight w:val="green"/>
        </w:rPr>
        <w:t>. Neither</w:t>
      </w:r>
      <w:r w:rsidRPr="001F4F70">
        <w:rPr>
          <w:rStyle w:val="StyleUnderline"/>
        </w:rPr>
        <w:t xml:space="preserve"> the </w:t>
      </w:r>
      <w:r w:rsidRPr="009245C3">
        <w:rPr>
          <w:rStyle w:val="StyleUnderline"/>
          <w:highlight w:val="green"/>
        </w:rPr>
        <w:t>primacy</w:t>
      </w:r>
      <w:r w:rsidRPr="001F4F70">
        <w:rPr>
          <w:rStyle w:val="StyleUnderline"/>
        </w:rPr>
        <w:t xml:space="preserve"> of</w:t>
      </w:r>
      <w:r w:rsidRPr="001F4F70">
        <w:rPr>
          <w:sz w:val="16"/>
        </w:rPr>
        <w:t xml:space="preserve"> George W. </w:t>
      </w:r>
      <w:r w:rsidRPr="001F4F70">
        <w:rPr>
          <w:rStyle w:val="StyleUnderline"/>
        </w:rPr>
        <w:t xml:space="preserve">Bush </w:t>
      </w:r>
      <w:r w:rsidRPr="009245C3">
        <w:rPr>
          <w:rStyle w:val="StyleUnderline"/>
          <w:highlight w:val="green"/>
        </w:rPr>
        <w:t>nor</w:t>
      </w:r>
      <w:r w:rsidRPr="001F4F70">
        <w:rPr>
          <w:rStyle w:val="StyleUnderline"/>
        </w:rPr>
        <w:t xml:space="preserve"> the </w:t>
      </w:r>
      <w:r w:rsidRPr="009245C3">
        <w:rPr>
          <w:rStyle w:val="StyleUnderline"/>
          <w:highlight w:val="green"/>
        </w:rPr>
        <w:t>restraint</w:t>
      </w:r>
      <w:r w:rsidRPr="001F4F70">
        <w:rPr>
          <w:rStyle w:val="StyleUnderline"/>
        </w:rPr>
        <w:t xml:space="preserve"> of</w:t>
      </w:r>
      <w:r w:rsidRPr="001F4F70">
        <w:rPr>
          <w:sz w:val="16"/>
        </w:rPr>
        <w:t xml:space="preserve"> Barack </w:t>
      </w:r>
      <w:r w:rsidRPr="001F4F70">
        <w:rPr>
          <w:rStyle w:val="StyleUnderline"/>
        </w:rPr>
        <w:t xml:space="preserve">Obama </w:t>
      </w:r>
      <w:r w:rsidRPr="009245C3">
        <w:rPr>
          <w:rStyle w:val="StyleUnderline"/>
          <w:highlight w:val="green"/>
        </w:rPr>
        <w:t>had much effect on</w:t>
      </w:r>
      <w:r w:rsidRPr="001F4F70">
        <w:rPr>
          <w:rStyle w:val="StyleUnderline"/>
        </w:rPr>
        <w:t xml:space="preserve"> the level of global </w:t>
      </w:r>
      <w:r w:rsidRPr="009245C3">
        <w:rPr>
          <w:rStyle w:val="StyleUnderline"/>
          <w:highlight w:val="green"/>
        </w:rPr>
        <w:t>violence.</w:t>
      </w:r>
      <w:r w:rsidRPr="001F4F70">
        <w:rPr>
          <w:rStyle w:val="StyleUnderline"/>
        </w:rPr>
        <w:t xml:space="preserve"> </w:t>
      </w:r>
      <w:r w:rsidRPr="001F4F70">
        <w:rPr>
          <w:rStyle w:val="Emphasis"/>
        </w:rPr>
        <w:t>Despite continued warnings</w:t>
      </w:r>
      <w:r w:rsidRPr="001F4F70">
        <w:rPr>
          <w:sz w:val="16"/>
        </w:rPr>
        <w:t xml:space="preserve"> (and the high-profile mess in Syria), the </w:t>
      </w:r>
      <w:r w:rsidRPr="009245C3">
        <w:rPr>
          <w:rStyle w:val="Emphasis"/>
          <w:highlight w:val="green"/>
        </w:rPr>
        <w:t>world has not experienced an increase in violence while U.S.</w:t>
      </w:r>
      <w:r w:rsidRPr="001F4F70">
        <w:rPr>
          <w:rStyle w:val="Emphasis"/>
        </w:rPr>
        <w:t xml:space="preserve"> behavior </w:t>
      </w:r>
      <w:r w:rsidRPr="009245C3">
        <w:rPr>
          <w:rStyle w:val="Emphasis"/>
          <w:highlight w:val="green"/>
        </w:rPr>
        <w:t>became more restrained</w:t>
      </w:r>
      <w:r w:rsidRPr="009245C3">
        <w:rPr>
          <w:rStyle w:val="StyleUnderline"/>
          <w:highlight w:val="green"/>
        </w:rPr>
        <w:t>.</w:t>
      </w:r>
      <w:r w:rsidRPr="001F4F70">
        <w:rPr>
          <w:sz w:val="16"/>
        </w:rPr>
        <w:t xml:space="preserve"> Once again, </w:t>
      </w:r>
      <w:r w:rsidRPr="001F4F70">
        <w:rPr>
          <w:rStyle w:val="StyleUnderline"/>
        </w:rPr>
        <w:t>if the grand strategy of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is responsible for the New Peace, </w:t>
      </w:r>
      <w:r w:rsidRPr="001F4F70">
        <w:rPr>
          <w:rStyle w:val="Emphasis"/>
        </w:rPr>
        <w:t>it is leaving no trace in the evidence</w:t>
      </w:r>
      <w:r w:rsidRPr="001F4F70">
        <w:rPr>
          <w:rStyle w:val="StyleUnderline"/>
        </w:rPr>
        <w:t xml:space="preserve">. If a correlation did exist between U.S. actions and international </w:t>
      </w:r>
      <w:proofErr w:type="spellStart"/>
      <w:r w:rsidRPr="001F4F70">
        <w:rPr>
          <w:rStyle w:val="StyleUnderline"/>
        </w:rPr>
        <w:t>stabil-ity</w:t>
      </w:r>
      <w:proofErr w:type="spellEnd"/>
      <w:r w:rsidRPr="001F4F70">
        <w:rPr>
          <w:sz w:val="16"/>
        </w:rPr>
        <w:t xml:space="preserve">, if other states had reacted differently to fluctuations in U.S. military spending or grand strategy, </w:t>
      </w:r>
      <w:r w:rsidRPr="001F4F70">
        <w:rPr>
          <w:rStyle w:val="StyleUnderline"/>
        </w:rPr>
        <w:t>then surely hegemonic-stability theorists would argue that their expectations had been fulfilled.</w:t>
      </w:r>
      <w:r w:rsidRPr="001F4F70">
        <w:rPr>
          <w:sz w:val="16"/>
        </w:rPr>
        <w:t xml:space="preserve"> Many liberals were on the lookout for chaos while George W. Bush was in the White House, just as neoconservatives have been quick to identify apparent worldwide catastrophe under President Obama.83 If increases in </w:t>
      </w:r>
      <w:proofErr w:type="spellStart"/>
      <w:r w:rsidRPr="001F4F70">
        <w:rPr>
          <w:sz w:val="16"/>
        </w:rPr>
        <w:t>vio-lence</w:t>
      </w:r>
      <w:proofErr w:type="spellEnd"/>
      <w:r w:rsidRPr="001F4F70">
        <w:rPr>
          <w:sz w:val="16"/>
        </w:rPr>
        <w:t xml:space="preserve"> would have been evidence for the wisdom of hegemonic </w:t>
      </w:r>
      <w:proofErr w:type="spellStart"/>
      <w:r w:rsidRPr="001F4F70">
        <w:rPr>
          <w:sz w:val="16"/>
        </w:rPr>
        <w:t>strate-gies</w:t>
      </w:r>
      <w:proofErr w:type="spellEnd"/>
      <w:r w:rsidRPr="001F4F70">
        <w:rPr>
          <w:sz w:val="16"/>
        </w:rPr>
        <w:t xml:space="preserve">, then </w:t>
      </w:r>
      <w:r w:rsidRPr="001F4F70">
        <w:rPr>
          <w:rStyle w:val="StyleUnderline"/>
        </w:rPr>
        <w:t>logical consistency demands that the lack thereof should at least pose a problem.</w:t>
      </w:r>
      <w:r w:rsidRPr="001F4F70">
        <w:rPr>
          <w:sz w:val="16"/>
        </w:rPr>
        <w:t xml:space="preserve"> As it stands, </w:t>
      </w:r>
      <w:r w:rsidRPr="001F4F70">
        <w:rPr>
          <w:rStyle w:val="Emphasis"/>
        </w:rPr>
        <w:t xml:space="preserve">the </w:t>
      </w:r>
      <w:r w:rsidRPr="009245C3">
        <w:rPr>
          <w:rStyle w:val="Emphasis"/>
          <w:highlight w:val="green"/>
        </w:rPr>
        <w:t>only evidence</w:t>
      </w:r>
      <w:r w:rsidRPr="009245C3">
        <w:rPr>
          <w:rStyle w:val="StyleUnderline"/>
          <w:highlight w:val="green"/>
        </w:rPr>
        <w:t xml:space="preserve"> we have </w:t>
      </w:r>
      <w:r w:rsidRPr="009245C3">
        <w:rPr>
          <w:rStyle w:val="Emphasis"/>
          <w:highlight w:val="green"/>
        </w:rPr>
        <w:t>regarding</w:t>
      </w:r>
      <w:r w:rsidRPr="001F4F70">
        <w:rPr>
          <w:rStyle w:val="Emphasis"/>
        </w:rPr>
        <w:t xml:space="preserve"> the </w:t>
      </w:r>
      <w:r w:rsidRPr="009245C3">
        <w:rPr>
          <w:rStyle w:val="Emphasis"/>
          <w:highlight w:val="green"/>
        </w:rPr>
        <w:t>relationship between U.S. power and</w:t>
      </w:r>
      <w:r w:rsidRPr="001F4F70">
        <w:rPr>
          <w:rStyle w:val="Emphasis"/>
        </w:rPr>
        <w:t xml:space="preserve"> international </w:t>
      </w:r>
      <w:r w:rsidRPr="009245C3">
        <w:rPr>
          <w:rStyle w:val="Emphasis"/>
          <w:highlight w:val="green"/>
        </w:rPr>
        <w:t>stability</w:t>
      </w:r>
      <w:r w:rsidRPr="009245C3">
        <w:rPr>
          <w:rStyle w:val="StyleUnderline"/>
          <w:highlight w:val="green"/>
        </w:rPr>
        <w:t xml:space="preserve"> suggests</w:t>
      </w:r>
      <w:r w:rsidRPr="001F4F70">
        <w:rPr>
          <w:rStyle w:val="StyleUnderline"/>
        </w:rPr>
        <w:t xml:space="preserve"> that </w:t>
      </w:r>
      <w:r w:rsidRPr="009245C3">
        <w:rPr>
          <w:rStyle w:val="StyleUnderline"/>
          <w:highlight w:val="green"/>
        </w:rPr>
        <w:t xml:space="preserve">the </w:t>
      </w:r>
      <w:r w:rsidRPr="009245C3">
        <w:rPr>
          <w:rStyle w:val="Emphasis"/>
          <w:highlight w:val="green"/>
        </w:rPr>
        <w:t>two are unrelated</w:t>
      </w:r>
      <w:r w:rsidRPr="009245C3">
        <w:rPr>
          <w:rStyle w:val="StyleUnderline"/>
          <w:highlight w:val="green"/>
        </w:rPr>
        <w:t>.</w:t>
      </w:r>
      <w:r w:rsidRPr="001F4F70">
        <w:rPr>
          <w:rStyle w:val="StyleUnderline"/>
        </w:rPr>
        <w:t xml:space="preserve"> The rest of the world appears quite capable and willing to operate effectively without the presence of a global police</w:t>
      </w:r>
      <w:r w:rsidRPr="001F4F70">
        <w:rPr>
          <w:strike/>
          <w:sz w:val="16"/>
        </w:rPr>
        <w:t>man</w:t>
      </w:r>
      <w:r w:rsidRPr="001F4F70">
        <w:rPr>
          <w:sz w:val="16"/>
        </w:rPr>
        <w:t xml:space="preserve">. Those who think otherwise base their view on faith alone. </w:t>
      </w:r>
      <w:r w:rsidRPr="001F4F70">
        <w:rPr>
          <w:rStyle w:val="Emphasis"/>
        </w:rPr>
        <w:t>Hegemonic stability is a belief</w:t>
      </w:r>
      <w:r w:rsidRPr="001F4F70">
        <w:rPr>
          <w:sz w:val="16"/>
        </w:rPr>
        <w:t xml:space="preserve">, in other words, </w:t>
      </w:r>
      <w:r w:rsidRPr="001F4F70">
        <w:rPr>
          <w:rStyle w:val="StyleUnderline"/>
        </w:rPr>
        <w:t xml:space="preserve">rather than an </w:t>
      </w:r>
      <w:proofErr w:type="spellStart"/>
      <w:r w:rsidRPr="001F4F70">
        <w:rPr>
          <w:rStyle w:val="StyleUnderline"/>
        </w:rPr>
        <w:t>estab-lished</w:t>
      </w:r>
      <w:proofErr w:type="spellEnd"/>
      <w:r w:rsidRPr="001F4F70">
        <w:rPr>
          <w:rStyle w:val="StyleUnderline"/>
        </w:rPr>
        <w:t xml:space="preserve"> fact</w:t>
      </w:r>
      <w:r w:rsidRPr="001F4F70">
        <w:rPr>
          <w:sz w:val="16"/>
        </w:rPr>
        <w:t xml:space="preserve">, and as such it deserves a different kind of examination. </w:t>
      </w:r>
    </w:p>
    <w:p w14:paraId="20FC6F98" w14:textId="77777777" w:rsidR="00607CC3" w:rsidRPr="00607CC3" w:rsidRDefault="00607CC3" w:rsidP="00607CC3"/>
    <w:sectPr w:rsidR="00607CC3" w:rsidRPr="00607C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DF6605"/>
    <w:multiLevelType w:val="hybridMultilevel"/>
    <w:tmpl w:val="90AA3D5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5454AC"/>
    <w:multiLevelType w:val="hybridMultilevel"/>
    <w:tmpl w:val="4B880E50"/>
    <w:lvl w:ilvl="0" w:tplc="298EA5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BA561C"/>
    <w:multiLevelType w:val="hybridMultilevel"/>
    <w:tmpl w:val="959C3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4871DC"/>
    <w:multiLevelType w:val="hybridMultilevel"/>
    <w:tmpl w:val="ABA4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B3827"/>
    <w:multiLevelType w:val="hybridMultilevel"/>
    <w:tmpl w:val="12A4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A0255B"/>
    <w:multiLevelType w:val="hybridMultilevel"/>
    <w:tmpl w:val="22661D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E350EF"/>
    <w:multiLevelType w:val="hybridMultilevel"/>
    <w:tmpl w:val="3702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976E9"/>
    <w:multiLevelType w:val="hybridMultilevel"/>
    <w:tmpl w:val="051EA6B6"/>
    <w:lvl w:ilvl="0" w:tplc="4C5E1572">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104933"/>
    <w:multiLevelType w:val="hybridMultilevel"/>
    <w:tmpl w:val="66DA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47062A"/>
    <w:multiLevelType w:val="hybridMultilevel"/>
    <w:tmpl w:val="F1F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15"/>
  </w:num>
  <w:num w:numId="16">
    <w:abstractNumId w:val="11"/>
  </w:num>
  <w:num w:numId="17">
    <w:abstractNumId w:val="13"/>
  </w:num>
  <w:num w:numId="18">
    <w:abstractNumId w:val="17"/>
  </w:num>
  <w:num w:numId="19">
    <w:abstractNumId w:val="12"/>
  </w:num>
  <w:num w:numId="20">
    <w:abstractNumId w:val="23"/>
  </w:num>
  <w:num w:numId="21">
    <w:abstractNumId w:val="22"/>
  </w:num>
  <w:num w:numId="22">
    <w:abstractNumId w:val="21"/>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7C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8EE"/>
    <w:rsid w:val="0022589F"/>
    <w:rsid w:val="00233F7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7DF"/>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CC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3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BC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EDD"/>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D6A7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921D3"/>
  <w14:defaultImageDpi w14:val="300"/>
  <w15:docId w15:val="{40890410-F8CB-C145-BBDF-F2AA84DB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7CC3"/>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07C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BlockText,1,2, 1"/>
    <w:basedOn w:val="Normal"/>
    <w:next w:val="Normal"/>
    <w:link w:val="Heading2Char"/>
    <w:uiPriority w:val="9"/>
    <w:unhideWhenUsed/>
    <w:qFormat/>
    <w:rsid w:val="00607C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607C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ag1,No Spacing11111,No Spacing21,CD - Cite,Ta,small space,T,Tags,tags"/>
    <w:basedOn w:val="Normal"/>
    <w:next w:val="Normal"/>
    <w:link w:val="Heading4Char"/>
    <w:uiPriority w:val="9"/>
    <w:unhideWhenUsed/>
    <w:qFormat/>
    <w:rsid w:val="00607C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7C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CC3"/>
  </w:style>
  <w:style w:type="character" w:customStyle="1" w:styleId="Heading1Char">
    <w:name w:val="Heading 1 Char"/>
    <w:aliases w:val="Pocket Char"/>
    <w:basedOn w:val="DefaultParagraphFont"/>
    <w:link w:val="Heading1"/>
    <w:uiPriority w:val="9"/>
    <w:rsid w:val="00607CC3"/>
    <w:rPr>
      <w:rFonts w:ascii="Georgia" w:eastAsiaTheme="majorEastAsia" w:hAnsi="Georgia"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BlockText Char,1 Char,2 Char, 1 Char"/>
    <w:basedOn w:val="DefaultParagraphFont"/>
    <w:link w:val="Heading2"/>
    <w:uiPriority w:val="9"/>
    <w:rsid w:val="00607CC3"/>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607CC3"/>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607CC3"/>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7CC3"/>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607CC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607CC3"/>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07CC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607CC3"/>
    <w:rPr>
      <w:color w:val="auto"/>
      <w:u w:val="none"/>
    </w:rPr>
  </w:style>
  <w:style w:type="paragraph" w:styleId="DocumentMap">
    <w:name w:val="Document Map"/>
    <w:basedOn w:val="Normal"/>
    <w:link w:val="DocumentMapChar"/>
    <w:uiPriority w:val="99"/>
    <w:semiHidden/>
    <w:unhideWhenUsed/>
    <w:rsid w:val="00607C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7CC3"/>
    <w:rPr>
      <w:rFonts w:ascii="Lucida Grande" w:hAnsi="Lucida Grande" w:cs="Lucida Grande"/>
    </w:rPr>
  </w:style>
  <w:style w:type="paragraph" w:customStyle="1" w:styleId="textbold">
    <w:name w:val="text bold"/>
    <w:basedOn w:val="Normal"/>
    <w:link w:val="Emphasis"/>
    <w:autoRedefine/>
    <w:uiPriority w:val="20"/>
    <w:qFormat/>
    <w:rsid w:val="00607CC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Card"/>
    <w:basedOn w:val="Heading1"/>
    <w:link w:val="Hyperlink"/>
    <w:autoRedefine/>
    <w:uiPriority w:val="99"/>
    <w:qFormat/>
    <w:rsid w:val="00607C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607CC3"/>
    <w:pPr>
      <w:widowControl w:val="0"/>
      <w:suppressAutoHyphens/>
      <w:spacing w:after="200" w:line="240" w:lineRule="auto"/>
      <w:contextualSpacing/>
    </w:pPr>
    <w:rPr>
      <w:rFonts w:asciiTheme="minorHAnsi" w:eastAsiaTheme="minorHAnsi" w:hAnsiTheme="minorHAnsi"/>
      <w:szCs w:val="22"/>
      <w:u w:val="single"/>
    </w:rPr>
  </w:style>
  <w:style w:type="paragraph" w:customStyle="1" w:styleId="Emphasis1">
    <w:name w:val="Emphasis1"/>
    <w:basedOn w:val="Normal"/>
    <w:autoRedefine/>
    <w:uiPriority w:val="7"/>
    <w:qFormat/>
    <w:rsid w:val="003807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FD6A7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D6A79"/>
    <w:pPr>
      <w:autoSpaceDE w:val="0"/>
      <w:autoSpaceDN w:val="0"/>
      <w:adjustRightInd w:val="0"/>
      <w:spacing w:before="480" w:after="0" w:line="254" w:lineRule="auto"/>
      <w:ind w:left="432" w:right="432"/>
      <w:jc w:val="both"/>
    </w:pPr>
    <w:rPr>
      <w:rFonts w:asciiTheme="minorHAnsi" w:hAnsiTheme="minorHAnsi"/>
      <w:b/>
      <w:u w:val="single"/>
    </w:rPr>
  </w:style>
  <w:style w:type="paragraph" w:customStyle="1" w:styleId="analytics">
    <w:name w:val="analytics"/>
    <w:basedOn w:val="Heading4"/>
    <w:link w:val="analyticsChar"/>
    <w:autoRedefine/>
    <w:uiPriority w:val="4"/>
    <w:qFormat/>
    <w:rsid w:val="00FD6A79"/>
  </w:style>
  <w:style w:type="character" w:customStyle="1" w:styleId="analyticsChar">
    <w:name w:val="analytics Char"/>
    <w:basedOn w:val="DefaultParagraphFont"/>
    <w:link w:val="analytics"/>
    <w:uiPriority w:val="4"/>
    <w:rsid w:val="00FD6A79"/>
    <w:rPr>
      <w:rFonts w:ascii="Georgia" w:eastAsiaTheme="majorEastAsia" w:hAnsi="Georgia" w:cstheme="majorBidi"/>
      <w:b/>
      <w:bCs/>
      <w:sz w:val="26"/>
      <w:szCs w:val="26"/>
    </w:rPr>
  </w:style>
  <w:style w:type="character" w:styleId="IntenseEmphasis">
    <w:name w:val="Intense Emphasis"/>
    <w:aliases w:val="Title Char,Bold Underlined Char,UNDERLINE Char,Cites and Cards Char,title Char,Block Heading Char,Read This Char"/>
    <w:basedOn w:val="DefaultParagraphFont"/>
    <w:link w:val="Title"/>
    <w:uiPriority w:val="6"/>
    <w:qFormat/>
    <w:rsid w:val="00FD6A79"/>
    <w:rPr>
      <w:rFonts w:ascii="Georgia" w:hAnsi="Georgia"/>
      <w:u w:val="single"/>
    </w:rPr>
  </w:style>
  <w:style w:type="paragraph" w:styleId="Title">
    <w:name w:val="Title"/>
    <w:aliases w:val="Bold Underlined,UNDERLINE,Cites and Cards,title,Block Heading,Read This"/>
    <w:basedOn w:val="Normal"/>
    <w:next w:val="Normal"/>
    <w:link w:val="IntenseEmphasis"/>
    <w:uiPriority w:val="6"/>
    <w:qFormat/>
    <w:rsid w:val="00FD6A79"/>
    <w:pPr>
      <w:pBdr>
        <w:bottom w:val="single" w:sz="8" w:space="4" w:color="4F81BD"/>
      </w:pBdr>
      <w:spacing w:after="300"/>
      <w:contextualSpacing/>
    </w:pPr>
    <w:rPr>
      <w:sz w:val="24"/>
      <w:u w:val="single"/>
    </w:rPr>
  </w:style>
  <w:style w:type="character" w:customStyle="1" w:styleId="TitleChar1">
    <w:name w:val="Title Char1"/>
    <w:basedOn w:val="DefaultParagraphFont"/>
    <w:uiPriority w:val="99"/>
    <w:rsid w:val="00FD6A79"/>
    <w:rPr>
      <w:rFonts w:asciiTheme="majorHAnsi" w:eastAsiaTheme="majorEastAsia" w:hAnsiTheme="majorHAnsi" w:cstheme="majorBidi"/>
      <w:spacing w:val="-10"/>
      <w:kern w:val="28"/>
      <w:sz w:val="56"/>
      <w:szCs w:val="56"/>
    </w:rPr>
  </w:style>
  <w:style w:type="paragraph" w:customStyle="1" w:styleId="cardtext">
    <w:name w:val="card text"/>
    <w:basedOn w:val="Normal"/>
    <w:link w:val="cardtextChar"/>
    <w:qFormat/>
    <w:rsid w:val="00FD6A79"/>
    <w:pPr>
      <w:ind w:left="288" w:right="288"/>
    </w:pPr>
  </w:style>
  <w:style w:type="character" w:customStyle="1" w:styleId="cardtextChar">
    <w:name w:val="card text Char"/>
    <w:link w:val="cardtext"/>
    <w:rsid w:val="00FD6A79"/>
    <w:rPr>
      <w:rFonts w:ascii="Georgia" w:hAnsi="Georgia"/>
      <w:sz w:val="22"/>
    </w:rPr>
  </w:style>
  <w:style w:type="paragraph" w:styleId="Revision">
    <w:name w:val="Revision"/>
    <w:hidden/>
    <w:uiPriority w:val="99"/>
    <w:semiHidden/>
    <w:rsid w:val="00FD6A79"/>
    <w:rPr>
      <w:rFonts w:ascii="Georgia" w:hAnsi="Georgia"/>
      <w:sz w:val="20"/>
    </w:rPr>
  </w:style>
  <w:style w:type="paragraph" w:customStyle="1" w:styleId="mol-para-with-font">
    <w:name w:val="mol-para-with-font"/>
    <w:basedOn w:val="Normal"/>
    <w:rsid w:val="00FD6A79"/>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FD6A79"/>
  </w:style>
  <w:style w:type="paragraph" w:styleId="NormalWeb">
    <w:name w:val="Normal (Web)"/>
    <w:basedOn w:val="Normal"/>
    <w:uiPriority w:val="99"/>
    <w:unhideWhenUsed/>
    <w:rsid w:val="00FD6A79"/>
    <w:pPr>
      <w:spacing w:before="100" w:beforeAutospacing="1" w:after="100" w:afterAutospacing="1" w:line="240" w:lineRule="auto"/>
    </w:pPr>
    <w:rPr>
      <w:rFonts w:ascii="Times New Roman" w:hAnsi="Times New Roman" w:cs="Times New Roman"/>
      <w:sz w:val="24"/>
      <w:lang w:eastAsia="zh-CN"/>
    </w:rPr>
  </w:style>
  <w:style w:type="paragraph" w:customStyle="1" w:styleId="Emphasize">
    <w:name w:val="Emphasize"/>
    <w:basedOn w:val="Normal"/>
    <w:uiPriority w:val="7"/>
    <w:qFormat/>
    <w:rsid w:val="00FD6A7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FD6A79"/>
    <w:rPr>
      <w:b/>
      <w:bCs/>
    </w:rPr>
  </w:style>
  <w:style w:type="character" w:customStyle="1" w:styleId="underline">
    <w:name w:val="underline"/>
    <w:uiPriority w:val="20"/>
    <w:qFormat/>
    <w:rsid w:val="00FD6A79"/>
    <w:rPr>
      <w:rFonts w:ascii="Arial" w:hAnsi="Arial" w:cs="Calibri"/>
      <w:b/>
      <w:iCs/>
      <w:u w:val="single"/>
      <w:bdr w:val="single" w:sz="8" w:space="0" w:color="auto"/>
    </w:rPr>
  </w:style>
  <w:style w:type="paragraph" w:customStyle="1" w:styleId="selectionshareable">
    <w:name w:val="selectionshareable"/>
    <w:basedOn w:val="Normal"/>
    <w:rsid w:val="00FD6A79"/>
    <w:pPr>
      <w:spacing w:before="100" w:beforeAutospacing="1" w:after="100" w:afterAutospacing="1" w:line="240" w:lineRule="auto"/>
    </w:pPr>
    <w:rPr>
      <w:rFonts w:ascii="Times New Roman" w:hAnsi="Times New Roman" w:cs="Times New Roman"/>
      <w:sz w:val="24"/>
      <w:lang w:eastAsia="zh-CN"/>
    </w:rPr>
  </w:style>
  <w:style w:type="character" w:customStyle="1" w:styleId="UnresolvedMention1">
    <w:name w:val="Unresolved Mention1"/>
    <w:basedOn w:val="DefaultParagraphFont"/>
    <w:uiPriority w:val="99"/>
    <w:semiHidden/>
    <w:unhideWhenUsed/>
    <w:rsid w:val="00FD6A79"/>
    <w:rPr>
      <w:color w:val="808080"/>
      <w:shd w:val="clear" w:color="auto" w:fill="E6E6E6"/>
    </w:rPr>
  </w:style>
  <w:style w:type="character" w:customStyle="1" w:styleId="m7639533834144785674gmail-il">
    <w:name w:val="m_7639533834144785674gmail-il"/>
    <w:basedOn w:val="DefaultParagraphFont"/>
    <w:rsid w:val="00FD6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nationalinterest.org/feature/why-china-russia-alliance-wont-last-71556" TargetMode="External"/><Relationship Id="rId39" Type="http://schemas.openxmlformats.org/officeDocument/2006/relationships/theme" Target="theme/theme1.xml"/><Relationship Id="rId21" Type="http://schemas.openxmlformats.org/officeDocument/2006/relationships/hyperlink" Target="https://pdfs.semanticscholar.org/c3a4/fb6e0f91f4d8a13ddac4b0f949f6c3afa5c0.pdf%20//" TargetMode="External"/><Relationship Id="rId34" Type="http://schemas.openxmlformats.org/officeDocument/2006/relationships/hyperlink" Target="https://indianstrategicknowledgeonline.com/web/bg2594.pdf"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nationalinterest.org/feature/why-china-russia-alliance-wont-last-71556" TargetMode="External"/><Relationship Id="rId33" Type="http://schemas.openxmlformats.org/officeDocument/2006/relationships/hyperlink" Target="https://nationalinterest.org/feature/why-china-russia-alliance-wont-last-71556"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vox.com/future-perfect/2018/10/26/18023366/far-future-effective-altruism-existential-risk-doing-good" TargetMode="External"/><Relationship Id="rId29" Type="http://schemas.openxmlformats.org/officeDocument/2006/relationships/hyperlink" Target="https://www.ned.org/wp-content/uploads/2017/12/Sharp-Power-Rising-Authoritarian-Influence-Full-Repor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nationalinterest.org/feature/why-china-russia-alliance-wont-last-71556" TargetMode="External"/><Relationship Id="rId32" Type="http://schemas.openxmlformats.org/officeDocument/2006/relationships/hyperlink" Target="https://www.whitehouse.gov/wp-content/uploads/2017/12/NSS-Final-12-18-2017-0905.pdf" TargetMode="External"/><Relationship Id="rId37" Type="http://schemas.openxmlformats.org/officeDocument/2006/relationships/hyperlink" Target="https://www.cato.org/publications/policy-analysis/world-imagined-nostalgia-liberal-order"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nationalinterest.org/feature/why-china-russia-alliance-wont-last-71556" TargetMode="External"/><Relationship Id="rId28" Type="http://schemas.openxmlformats.org/officeDocument/2006/relationships/hyperlink" Target="https://www.cipe.org/events/corrosive-capitals-threat-to-democracy-how-china-and-russia-undermine-rule-of-law-through-foreign-investment-and-development-strategies/" TargetMode="External"/><Relationship Id="rId36" Type="http://schemas.openxmlformats.org/officeDocument/2006/relationships/hyperlink" Target="https://foreignpolicy.com/2020/07/23/how-to-ruin-a-superpower/"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republicans-science.house.gov/sites/republicans.science.house.gov/files/documents/TheFutureofSpaceCommercializationFinal.pdf" TargetMode="External"/><Relationship Id="rId31" Type="http://schemas.openxmlformats.org/officeDocument/2006/relationships/hyperlink" Target="https://www.iri.org/resource/new-report-exposes-chinas-malign-influence-and-corrosion-democracy-worldwide"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nationalinterest.org/feature/why-china-russia-alliance-wont-last-71556" TargetMode="External"/><Relationship Id="rId27" Type="http://schemas.openxmlformats.org/officeDocument/2006/relationships/hyperlink" Target="https://www.heritage.org/military-strength/download-the-2019-index" TargetMode="External"/><Relationship Id="rId30" Type="http://schemas.openxmlformats.org/officeDocument/2006/relationships/hyperlink" Target="https://www.heritage.org/military-strength/assessing-threats-us-vital-interests/asia" TargetMode="External"/><Relationship Id="rId35" Type="http://schemas.openxmlformats.org/officeDocument/2006/relationships/hyperlink" Target="https://www.airuniversity.af.edu/Portals/10/SSQ/documents/Volume-09_Issue-2/cimbala.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42</Pages>
  <Words>28414</Words>
  <Characters>161961</Characters>
  <Application>Microsoft Office Word</Application>
  <DocSecurity>0</DocSecurity>
  <Lines>1349</Lines>
  <Paragraphs>379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189996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2022-01-08T20:06:00Z</dcterms:created>
  <dcterms:modified xsi:type="dcterms:W3CDTF">2022-01-08T20:54:00Z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