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7F6E3" w14:textId="6A847F4F" w:rsidR="005F18E4" w:rsidRDefault="005F18E4" w:rsidP="005F18E4"/>
    <w:p w14:paraId="54CD06BB" w14:textId="1FB30C07" w:rsidR="005F18E4" w:rsidRDefault="00A04923" w:rsidP="005F18E4">
      <w:pPr>
        <w:pStyle w:val="Heading1"/>
      </w:pPr>
      <w:r>
        <w:lastRenderedPageBreak/>
        <w:t xml:space="preserve">NDCA </w:t>
      </w:r>
      <w:proofErr w:type="spellStart"/>
      <w:r>
        <w:t>Octos</w:t>
      </w:r>
      <w:proofErr w:type="spellEnd"/>
    </w:p>
    <w:p w14:paraId="788A9F52" w14:textId="54A2B57C" w:rsidR="005F18E4" w:rsidRDefault="0007546A" w:rsidP="005F18E4">
      <w:pPr>
        <w:pStyle w:val="Heading3"/>
      </w:pPr>
      <w:r>
        <w:lastRenderedPageBreak/>
        <w:t>1NC – Off</w:t>
      </w:r>
    </w:p>
    <w:p w14:paraId="790EFFA7" w14:textId="77777777" w:rsidR="005F18E4" w:rsidRDefault="005F18E4" w:rsidP="005F18E4">
      <w:pPr>
        <w:pStyle w:val="Heading4"/>
      </w:pPr>
      <w:r>
        <w:t xml:space="preserve">Interpretation: “Appropriation of outer space” refers to the </w:t>
      </w:r>
      <w:r w:rsidRPr="00821460">
        <w:rPr>
          <w:u w:val="single"/>
        </w:rPr>
        <w:t>permanent control</w:t>
      </w:r>
      <w:r>
        <w:t xml:space="preserve"> of space. </w:t>
      </w:r>
    </w:p>
    <w:p w14:paraId="4F72950A" w14:textId="77777777" w:rsidR="005F18E4" w:rsidRPr="00932A50" w:rsidRDefault="005F18E4" w:rsidP="005F18E4">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79CC85B5" w14:textId="69DE7F71" w:rsidR="005F18E4" w:rsidRDefault="005F18E4" w:rsidP="005F18E4">
      <w:r w:rsidRPr="00F43D11">
        <w:rPr>
          <w:u w:val="single"/>
        </w:rPr>
        <w:t xml:space="preserve">The </w:t>
      </w:r>
      <w:r w:rsidRPr="00F43D11">
        <w:rPr>
          <w:highlight w:val="green"/>
          <w:u w:val="single"/>
        </w:rPr>
        <w:t>issues presented in</w:t>
      </w:r>
      <w:r w:rsidRPr="00F43D11">
        <w:rPr>
          <w:u w:val="single"/>
        </w:rPr>
        <w:t xml:space="preserve"> relation to </w:t>
      </w:r>
      <w:r w:rsidRPr="00F43D11">
        <w:rPr>
          <w:highlight w:val="green"/>
          <w:u w:val="single"/>
        </w:rPr>
        <w:t xml:space="preserve">the </w:t>
      </w:r>
      <w:proofErr w:type="spellStart"/>
      <w:r w:rsidRPr="00F43D11">
        <w:rPr>
          <w:highlight w:val="green"/>
          <w:u w:val="single"/>
        </w:rPr>
        <w:t>nonappropriation</w:t>
      </w:r>
      <w:proofErr w:type="spellEnd"/>
      <w:r w:rsidRPr="00F43D11">
        <w:rPr>
          <w:highlight w:val="green"/>
          <w:u w:val="single"/>
        </w:rPr>
        <w:t xml:space="preserve"> article</w:t>
      </w:r>
      <w:r w:rsidRPr="00F43D11">
        <w:rPr>
          <w:u w:val="single"/>
        </w:rPr>
        <w:t xml:space="preserve"> of the Outer Space Treaty </w:t>
      </w:r>
      <w:r w:rsidRPr="00F43D11">
        <w:rPr>
          <w:highlight w:val="green"/>
          <w:u w:val="single"/>
        </w:rPr>
        <w:t>should be clear.</w:t>
      </w:r>
      <w:r w:rsidRPr="00F43D11">
        <w:rPr>
          <w:u w:val="single"/>
        </w:rPr>
        <w:t>214</w:t>
      </w:r>
      <w:r>
        <w:t xml:space="preserve">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474F5C">
        <w:rPr>
          <w:rStyle w:val="Emphasis"/>
          <w:highlight w:val="green"/>
        </w:rPr>
        <w:t>Appropriation of outer space</w:t>
      </w:r>
      <w:r>
        <w:t xml:space="preserve">, </w:t>
      </w:r>
      <w:r w:rsidRPr="00624907">
        <w:rPr>
          <w:rStyle w:val="Emphasis"/>
        </w:rPr>
        <w:t>therefore</w:t>
      </w:r>
      <w:r w:rsidRPr="00474F5C">
        <w:rPr>
          <w:rStyle w:val="Emphasis"/>
          <w:highlight w:val="green"/>
        </w:rPr>
        <w:t>, is ‘the exercise of exclusive contro</w:t>
      </w:r>
      <w:r w:rsidRPr="00624907">
        <w:rPr>
          <w:rStyle w:val="Emphasis"/>
        </w:rPr>
        <w:t xml:space="preserve">l or exclusive use’ </w:t>
      </w:r>
      <w:r w:rsidRPr="00773301">
        <w:rPr>
          <w:rStyle w:val="Emphasis"/>
          <w:highlight w:val="green"/>
        </w:rPr>
        <w:t xml:space="preserve">with a sense of permanence, which limits </w:t>
      </w:r>
      <w:r w:rsidRPr="00474F5C">
        <w:rPr>
          <w:rStyle w:val="Emphasis"/>
          <w:highlight w:val="green"/>
        </w:rPr>
        <w:t>other nations’ access to i</w:t>
      </w:r>
      <w:r w:rsidRPr="00474F5C">
        <w:rPr>
          <w:highlight w:val="green"/>
        </w:rPr>
        <w:t>t</w:t>
      </w:r>
      <w:r>
        <w: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A7D9DF2" w14:textId="77777777" w:rsidR="00B94DEE" w:rsidRPr="00932A50" w:rsidRDefault="00B94DEE" w:rsidP="00B94DEE">
      <w:pPr>
        <w:pStyle w:val="Heading4"/>
      </w:pPr>
      <w:r w:rsidRPr="00932A50">
        <w:t xml:space="preserve">Private appropriation </w:t>
      </w:r>
      <w:r>
        <w:t>for temporary usage or perusal</w:t>
      </w:r>
      <w:r w:rsidRPr="00932A50">
        <w:t xml:space="preserve"> is distinct from appropriation “of” outer space. </w:t>
      </w:r>
      <w:r>
        <w:t>Sovereign</w:t>
      </w:r>
      <w:r w:rsidRPr="00932A50">
        <w:t xml:space="preserve"> claims are still universally prohibited. </w:t>
      </w:r>
    </w:p>
    <w:p w14:paraId="1020FAD9" w14:textId="77777777" w:rsidR="00B94DEE" w:rsidRPr="00932A50" w:rsidRDefault="00B94DEE" w:rsidP="00B94DEE">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17CC0F8F" w14:textId="4D5DDC86" w:rsidR="00B94DEE" w:rsidRPr="00B94DEE" w:rsidRDefault="00B94DEE" w:rsidP="005F18E4">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DD6B15">
        <w:rPr>
          <w:rStyle w:val="StyleUnderline"/>
          <w:highlight w:val="cyan"/>
        </w:rPr>
        <w:t xml:space="preserve">, States </w:t>
      </w:r>
      <w:r w:rsidRPr="00ED2EEB">
        <w:rPr>
          <w:rStyle w:val="StyleUnderline"/>
        </w:rPr>
        <w:t xml:space="preserve">have </w:t>
      </w:r>
      <w:r w:rsidRPr="00DD6B15">
        <w:rPr>
          <w:rStyle w:val="StyleUnderline"/>
          <w:highlight w:val="cyan"/>
        </w:rPr>
        <w:t xml:space="preserve">carved </w:t>
      </w:r>
      <w:r w:rsidRPr="00ED2EEB">
        <w:rPr>
          <w:rStyle w:val="StyleUnderline"/>
        </w:rPr>
        <w:t xml:space="preserve">out </w:t>
      </w:r>
      <w:r w:rsidRPr="00DD6B15">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21742C">
        <w:rPr>
          <w:sz w:val="12"/>
        </w:rPr>
        <w:t>opinio</w:t>
      </w:r>
      <w:proofErr w:type="spellEnd"/>
      <w:r w:rsidRPr="0021742C">
        <w:rPr>
          <w:sz w:val="12"/>
        </w:rPr>
        <w:t xml:space="preserve">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9E311E">
        <w:rPr>
          <w:rStyle w:val="StyleUnderline"/>
        </w:rPr>
        <w:t>Neil Armstrong collected moonrocks</w:t>
      </w:r>
      <w:r w:rsidRPr="009E311E">
        <w:rPr>
          <w:sz w:val="12"/>
        </w:rPr>
        <w:t xml:space="preserve"> that he brought back with him to Earth and promptly handed off to the National Aeronautics and Space Administration (NASA) as U.S. property.54 Later, </w:t>
      </w:r>
      <w:r w:rsidRPr="009E311E">
        <w:rPr>
          <w:rStyle w:val="StyleUnderline"/>
        </w:rPr>
        <w:t>the USSR similarly claimed lunar material as government property</w:t>
      </w:r>
      <w:r w:rsidRPr="009E311E">
        <w:rPr>
          <w:sz w:val="12"/>
        </w:rPr>
        <w:t xml:space="preserve">, some of which was eventually sold to private citizens. 55 These </w:t>
      </w:r>
      <w:r w:rsidRPr="009E311E">
        <w:rPr>
          <w:rStyle w:val="StyleUnderline"/>
        </w:rPr>
        <w:t>first instances of space resource appropriation did not draw much attention, but they presented a distinct shift marking the beginning of a new period in State practice</w:t>
      </w:r>
      <w:r w:rsidRPr="009E311E">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w:t>
      </w:r>
      <w:r w:rsidRPr="0021742C">
        <w:rPr>
          <w:sz w:val="12"/>
        </w:rPr>
        <w:t xml:space="preserve">, to be government property.57 In fact, </w:t>
      </w:r>
      <w:r w:rsidRPr="00CD19C2">
        <w:rPr>
          <w:rStyle w:val="StyleUnderline"/>
        </w:rPr>
        <w:t>NASA explicitly endorses U.S. property rights over these moon rocks, stating that “[l]</w:t>
      </w:r>
      <w:proofErr w:type="spellStart"/>
      <w:r w:rsidRPr="00CD19C2">
        <w:rPr>
          <w:rStyle w:val="StyleUnderline"/>
        </w:rPr>
        <w:t>unar</w:t>
      </w:r>
      <w:proofErr w:type="spellEnd"/>
      <w:r w:rsidRPr="00CD19C2">
        <w:rPr>
          <w:rStyle w:val="StyleUnderline"/>
        </w:rPr>
        <w:t xml:space="preserve">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DD6B15">
        <w:rPr>
          <w:rStyle w:val="StyleUnderline"/>
          <w:highlight w:val="cyan"/>
        </w:rPr>
        <w:t xml:space="preserve">appropriation of extracted resources is a </w:t>
      </w:r>
      <w:r w:rsidRPr="00DD6B15">
        <w:rPr>
          <w:rStyle w:val="Emphasis"/>
          <w:highlight w:val="cyan"/>
        </w:rPr>
        <w:t>permissible exception</w:t>
      </w:r>
      <w:r w:rsidRPr="00DD6B15">
        <w:rPr>
          <w:rStyle w:val="StyleUnderline"/>
          <w:highlight w:val="cyan"/>
        </w:rPr>
        <w:t xml:space="preserve"> </w:t>
      </w:r>
      <w:r w:rsidRPr="00CD19C2">
        <w:rPr>
          <w:rStyle w:val="StyleUnderline"/>
        </w:rPr>
        <w:t>to the non-</w:t>
      </w:r>
      <w:r w:rsidRPr="00CD19C2">
        <w:rPr>
          <w:rStyle w:val="StyleUnderline"/>
        </w:rPr>
        <w:lastRenderedPageBreak/>
        <w:t xml:space="preserve">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ED2EEB">
        <w:rPr>
          <w:rStyle w:val="StyleUnderline"/>
          <w:highlight w:val="cyan"/>
        </w:rPr>
        <w:t xml:space="preserve">a statement laying out the </w:t>
      </w:r>
      <w:r w:rsidRPr="00ED2EEB">
        <w:rPr>
          <w:rStyle w:val="StyleUnderline"/>
        </w:rPr>
        <w:t xml:space="preserve">American </w:t>
      </w:r>
      <w:r w:rsidRPr="00ED2EEB">
        <w:rPr>
          <w:rStyle w:val="StyleUnderline"/>
          <w:highlight w:val="cyan"/>
        </w:rPr>
        <w:t>view that</w:t>
      </w:r>
      <w:r w:rsidRPr="00932A50">
        <w:rPr>
          <w:rStyle w:val="StyleUnderline"/>
        </w:rPr>
        <w:t xml:space="preserve"> </w:t>
      </w:r>
      <w:r w:rsidRPr="00DD6B15">
        <w:rPr>
          <w:rStyle w:val="StyleUnderline"/>
          <w:highlight w:val="cyan"/>
        </w:rPr>
        <w:t xml:space="preserve">the words “in place” imply </w:t>
      </w:r>
      <w:r w:rsidRPr="008831E5">
        <w:rPr>
          <w:rStyle w:val="StyleUnderline"/>
        </w:rPr>
        <w:t xml:space="preserve">that </w:t>
      </w:r>
      <w:r w:rsidRPr="00DD6B15">
        <w:rPr>
          <w:rStyle w:val="StyleUnderline"/>
          <w:highlight w:val="cyan"/>
        </w:rPr>
        <w:t>private property rights apply to extracted resources</w:t>
      </w:r>
      <w:r w:rsidRPr="0021742C">
        <w:rPr>
          <w:sz w:val="12"/>
          <w:highlight w:val="cyan"/>
        </w:rPr>
        <w:t>61</w:t>
      </w:r>
      <w:r w:rsidRPr="0021742C">
        <w:rPr>
          <w:sz w:val="12"/>
        </w:rPr>
        <w:t xml:space="preserve">—a comment </w:t>
      </w:r>
      <w:r w:rsidRPr="00932A50">
        <w:rPr>
          <w:rStyle w:val="StyleUnderline"/>
        </w:rPr>
        <w:t xml:space="preserve">that </w:t>
      </w:r>
      <w:r w:rsidRPr="00DD6B15">
        <w:rPr>
          <w:rStyle w:val="StyleUnderline"/>
          <w:highlight w:val="cyan"/>
        </w:rPr>
        <w:t xml:space="preserve">went </w:t>
      </w:r>
      <w:r w:rsidRPr="0021742C">
        <w:rPr>
          <w:rStyle w:val="Emphasis"/>
        </w:rPr>
        <w:t xml:space="preserve">completely </w:t>
      </w:r>
      <w:r w:rsidRPr="00DD6B15">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proofErr w:type="spellStart"/>
      <w:r w:rsidRPr="00932A50">
        <w:rPr>
          <w:rStyle w:val="Emphasis"/>
        </w:rPr>
        <w:t>Opinio</w:t>
      </w:r>
      <w:proofErr w:type="spellEnd"/>
      <w:r w:rsidRPr="00932A50">
        <w:rPr>
          <w:rStyle w:val="Emphasis"/>
        </w:rPr>
        <w:t xml:space="preserve">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w:t>
      </w:r>
      <w:proofErr w:type="spellStart"/>
      <w:r w:rsidRPr="0021742C">
        <w:rPr>
          <w:sz w:val="12"/>
        </w:rPr>
        <w:t>nonappropriation</w:t>
      </w:r>
      <w:proofErr w:type="spellEnd"/>
      <w:r w:rsidRPr="0021742C">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D6B15">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21742C">
        <w:rPr>
          <w:rStyle w:val="StyleUnderline"/>
          <w:highlight w:val="cyan"/>
        </w:rPr>
        <w:t>provides</w:t>
      </w:r>
      <w:r w:rsidRPr="00932A50">
        <w:rPr>
          <w:rStyle w:val="StyleUnderline"/>
        </w:rPr>
        <w:t xml:space="preserve">: </w:t>
      </w:r>
      <w:r w:rsidRPr="0021742C">
        <w:rPr>
          <w:rStyle w:val="StyleUnderline"/>
          <w:highlight w:val="cyan"/>
        </w:rPr>
        <w:t>A</w:t>
      </w:r>
      <w:r w:rsidRPr="00932A50">
        <w:rPr>
          <w:rStyle w:val="StyleUnderline"/>
        </w:rPr>
        <w:t xml:space="preserve"> United States </w:t>
      </w:r>
      <w:r w:rsidRPr="0021742C">
        <w:rPr>
          <w:rStyle w:val="StyleUnderline"/>
          <w:highlight w:val="cyan"/>
        </w:rPr>
        <w:t>citizen</w:t>
      </w:r>
      <w:r w:rsidRPr="00932A50">
        <w:rPr>
          <w:rStyle w:val="StyleUnderline"/>
        </w:rPr>
        <w:t xml:space="preserve"> </w:t>
      </w:r>
      <w:r w:rsidRPr="00DD6B15">
        <w:rPr>
          <w:rStyle w:val="StyleUnderline"/>
          <w:highlight w:val="cyan"/>
        </w:rPr>
        <w:t xml:space="preserve">engaged in </w:t>
      </w:r>
      <w:r w:rsidRPr="00CD19C2">
        <w:rPr>
          <w:rStyle w:val="StyleUnderline"/>
        </w:rPr>
        <w:t xml:space="preserve">commercial </w:t>
      </w:r>
      <w:r w:rsidRPr="00DD6B15">
        <w:rPr>
          <w:rStyle w:val="StyleUnderline"/>
          <w:highlight w:val="cyan"/>
        </w:rPr>
        <w:t xml:space="preserve">recovery of an asteroid resource </w:t>
      </w:r>
      <w:r w:rsidRPr="0021742C">
        <w:rPr>
          <w:rStyle w:val="StyleUnderline"/>
        </w:rPr>
        <w:t xml:space="preserve">or a space resource under this chapter </w:t>
      </w:r>
      <w:r w:rsidRPr="00DD6B15">
        <w:rPr>
          <w:rStyle w:val="StyleUnderline"/>
          <w:highlight w:val="cyan"/>
        </w:rPr>
        <w:t xml:space="preserve">shall be entitled to any </w:t>
      </w:r>
      <w:r w:rsidRPr="0021742C">
        <w:rPr>
          <w:rStyle w:val="StyleUnderline"/>
        </w:rPr>
        <w:t xml:space="preserve">asteroid resource or space resource </w:t>
      </w:r>
      <w:r w:rsidRPr="00DD6B15">
        <w:rPr>
          <w:rStyle w:val="StyleUnderline"/>
          <w:highlight w:val="cya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D6B15">
        <w:rPr>
          <w:rStyle w:val="StyleUnderline"/>
          <w:highlight w:val="cyan"/>
        </w:rPr>
        <w:t xml:space="preserve">other countries </w:t>
      </w:r>
      <w:r w:rsidRPr="00CD19C2">
        <w:rPr>
          <w:rStyle w:val="StyleUnderline"/>
        </w:rPr>
        <w:t xml:space="preserve">are </w:t>
      </w:r>
      <w:r w:rsidRPr="00DD6B15">
        <w:rPr>
          <w:rStyle w:val="Emphasis"/>
          <w:highlight w:val="cyan"/>
        </w:rPr>
        <w:t>following suit</w:t>
      </w:r>
      <w:r w:rsidRPr="0021742C">
        <w:rPr>
          <w:sz w:val="12"/>
        </w:rPr>
        <w:t xml:space="preserve">. On July 20, 2017, </w:t>
      </w:r>
      <w:r w:rsidRPr="00DD6B15">
        <w:rPr>
          <w:rStyle w:val="StyleUnderline"/>
          <w:highlight w:val="cyan"/>
        </w:rPr>
        <w:t xml:space="preserve">Luxembourg </w:t>
      </w:r>
      <w:r w:rsidRPr="009E311E">
        <w:rPr>
          <w:rStyle w:val="StyleUnderline"/>
        </w:rPr>
        <w:t>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w:t>
      </w:r>
      <w:proofErr w:type="spellStart"/>
      <w:r w:rsidRPr="0021742C">
        <w:rPr>
          <w:sz w:val="12"/>
        </w:rPr>
        <w:t>Ahbabi</w:t>
      </w:r>
      <w:proofErr w:type="spellEnd"/>
      <w:r w:rsidRPr="0021742C">
        <w:rPr>
          <w:sz w:val="12"/>
        </w:rPr>
        <w:t xml:space="preserve">, </w:t>
      </w:r>
      <w:r w:rsidRPr="0021742C">
        <w:rPr>
          <w:rStyle w:val="StyleUnderline"/>
        </w:rPr>
        <w:t xml:space="preserve">the </w:t>
      </w:r>
      <w:r w:rsidRPr="00DD6B15">
        <w:rPr>
          <w:rStyle w:val="Emphasis"/>
          <w:highlight w:val="cyan"/>
        </w:rPr>
        <w:t>UAE</w:t>
      </w:r>
      <w:r w:rsidRPr="00DD6B15">
        <w:rPr>
          <w:rStyle w:val="StyleUnderline"/>
          <w:highlight w:val="cyan"/>
        </w:rPr>
        <w:t xml:space="preserve"> is </w:t>
      </w:r>
      <w:r w:rsidRPr="0021742C">
        <w:rPr>
          <w:rStyle w:val="StyleUnderline"/>
        </w:rPr>
        <w:t xml:space="preserve">currently </w:t>
      </w:r>
      <w:r w:rsidRPr="00CD19C2">
        <w:rPr>
          <w:rStyle w:val="StyleUnderline"/>
        </w:rPr>
        <w:t>in the process of</w:t>
      </w:r>
      <w:r w:rsidRPr="00DD6B15">
        <w:rPr>
          <w:rStyle w:val="StyleUnderline"/>
          <w:highlight w:val="cyan"/>
        </w:rPr>
        <w:t xml:space="preserve"> </w:t>
      </w:r>
      <w:r w:rsidRPr="009E311E">
        <w:rPr>
          <w:rStyle w:val="StyleUnderline"/>
        </w:rPr>
        <w:t>drafting a space law covering</w:t>
      </w:r>
      <w:r w:rsidRPr="0021742C">
        <w:rPr>
          <w:rStyle w:val="StyleUnderline"/>
        </w:rPr>
        <w:t xml:space="preserve">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w:t>
      </w:r>
      <w:proofErr w:type="spellStart"/>
      <w:r w:rsidRPr="0021742C">
        <w:rPr>
          <w:sz w:val="12"/>
        </w:rPr>
        <w:t>Opinio</w:t>
      </w:r>
      <w:proofErr w:type="spellEnd"/>
      <w:r w:rsidRPr="0021742C">
        <w:rPr>
          <w:sz w:val="12"/>
        </w:rPr>
        <w:t xml:space="preserve"> Juris: Legal Scholarship </w:t>
      </w:r>
      <w:r w:rsidRPr="0021742C">
        <w:rPr>
          <w:rStyle w:val="StyleUnderline"/>
        </w:rPr>
        <w:t>Other major space powers</w:t>
      </w:r>
      <w:r w:rsidRPr="00932A50">
        <w:rPr>
          <w:rStyle w:val="StyleUnderline"/>
        </w:rPr>
        <w:t xml:space="preserve"> are also </w:t>
      </w:r>
      <w:r w:rsidRPr="009E311E">
        <w:rPr>
          <w:rStyle w:val="StyleUnderline"/>
        </w:rPr>
        <w:t>considering similar laws in</w:t>
      </w:r>
      <w:r w:rsidRPr="00932A50">
        <w:rPr>
          <w:rStyle w:val="StyleUnderline"/>
        </w:rPr>
        <w:t xml:space="preserve"> the future, including </w:t>
      </w:r>
      <w:r w:rsidRPr="00DD6B15">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DD6B15">
        <w:rPr>
          <w:rStyle w:val="StyleUnderline"/>
          <w:highlight w:val="cyan"/>
        </w:rPr>
        <w:t xml:space="preserve">international </w:t>
      </w:r>
      <w:r w:rsidRPr="000E3A33">
        <w:rPr>
          <w:rStyle w:val="StyleUnderline"/>
          <w:highlight w:val="cyan"/>
        </w:rPr>
        <w:t>trend clearly</w:t>
      </w:r>
      <w:r w:rsidRPr="000E3A33">
        <w:rPr>
          <w:rStyle w:val="StyleUnderline"/>
        </w:rPr>
        <w:t xml:space="preserve"> points in this direction in</w:t>
      </w:r>
      <w:r w:rsidRPr="0021742C">
        <w:rPr>
          <w:rStyle w:val="StyleUnderline"/>
        </w:rPr>
        <w:t xml:space="preserve"> anticipation of a potential “</w:t>
      </w:r>
      <w:r w:rsidRPr="0021742C">
        <w:rPr>
          <w:rStyle w:val="Emphasis"/>
        </w:rPr>
        <w:t>space gold rush</w:t>
      </w:r>
      <w:r w:rsidRPr="0021742C">
        <w:rPr>
          <w:sz w:val="12"/>
        </w:rPr>
        <w:t xml:space="preserve">.” 7 Mirroring the shift in State practice and domestic laws, </w:t>
      </w:r>
      <w:r w:rsidRPr="009E311E">
        <w:rPr>
          <w:rStyle w:val="StyleUnderline"/>
        </w:rPr>
        <w:t>the legal community has</w:t>
      </w:r>
      <w:r w:rsidRPr="0021742C">
        <w:rPr>
          <w:sz w:val="12"/>
        </w:rPr>
        <w:t xml:space="preserve"> also </w:t>
      </w:r>
      <w:r w:rsidRPr="009E311E">
        <w:rPr>
          <w:rStyle w:val="StyleUnderline"/>
        </w:rPr>
        <w:t xml:space="preserve">changed its approach to the interpretation of the </w:t>
      </w:r>
      <w:proofErr w:type="spellStart"/>
      <w:r w:rsidRPr="009E311E">
        <w:rPr>
          <w:rStyle w:val="StyleUnderline"/>
        </w:rPr>
        <w:t>nonappropriation</w:t>
      </w:r>
      <w:proofErr w:type="spellEnd"/>
      <w:r w:rsidRPr="009E311E">
        <w:rPr>
          <w:rStyle w:val="StyleUnderline"/>
        </w:rPr>
        <w:t xml:space="preserve"> principle.</w:t>
      </w:r>
      <w:r w:rsidRPr="009E311E">
        <w:rPr>
          <w:sz w:val="12"/>
        </w:rPr>
        <w:t xml:space="preserve"> Whereas at the time of the ratification of the Outer Space Treaty the majority of legal scholars tended to apply the non-appropriation principle broadly, </w:t>
      </w:r>
      <w:r w:rsidRPr="009E311E">
        <w:rPr>
          <w:rStyle w:val="StyleUnderline"/>
        </w:rPr>
        <w:t xml:space="preserve">most legal scholars </w:t>
      </w:r>
      <w:r w:rsidRPr="00CD19C2">
        <w:rPr>
          <w:rStyle w:val="StyleUnderline"/>
        </w:rPr>
        <w:t xml:space="preserve">now </w:t>
      </w:r>
      <w:r w:rsidRPr="00DD6B15">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w:t>
      </w:r>
      <w:r w:rsidRPr="000E3A33">
        <w:rPr>
          <w:sz w:val="12"/>
        </w:rPr>
        <w:t xml:space="preserve">that </w:t>
      </w:r>
      <w:r w:rsidRPr="000E3A33">
        <w:rPr>
          <w:rStyle w:val="StyleUnderline"/>
        </w:rPr>
        <w:t xml:space="preserve">the </w:t>
      </w:r>
      <w:r w:rsidRPr="00DD6B15">
        <w:rPr>
          <w:rStyle w:val="StyleUnderline"/>
          <w:highlight w:val="cyan"/>
        </w:rPr>
        <w:t xml:space="preserve">Treaty does not </w:t>
      </w:r>
      <w:r w:rsidRPr="0021742C">
        <w:rPr>
          <w:rStyle w:val="StyleUnderline"/>
        </w:rPr>
        <w:t xml:space="preserve">explicitly </w:t>
      </w:r>
      <w:r w:rsidRPr="00DD6B15">
        <w:rPr>
          <w:rStyle w:val="StyleUnderline"/>
          <w:highlight w:val="cyan"/>
        </w:rPr>
        <w:t xml:space="preserve">prohibit appropriating resources from </w:t>
      </w:r>
      <w:r w:rsidRPr="00CD19C2">
        <w:rPr>
          <w:rStyle w:val="StyleUnderline"/>
        </w:rPr>
        <w:t xml:space="preserve">outer </w:t>
      </w:r>
      <w:r w:rsidRPr="0021742C">
        <w:rPr>
          <w:rStyle w:val="StyleUnderline"/>
          <w:highlight w:val="cya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proofErr w:type="spellStart"/>
      <w:r w:rsidRPr="00932A50">
        <w:rPr>
          <w:rStyle w:val="StyleUnderline"/>
        </w:rPr>
        <w:t>Gangale</w:t>
      </w:r>
      <w:proofErr w:type="spellEnd"/>
      <w:r w:rsidRPr="00932A50">
        <w:rPr>
          <w:rStyle w:val="StyleUnderline"/>
        </w:rPr>
        <w:t xml:space="preserv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o]</w:t>
      </w:r>
      <w:proofErr w:type="spellStart"/>
      <w:r w:rsidRPr="0021742C">
        <w:rPr>
          <w:rStyle w:val="StyleUnderline"/>
        </w:rPr>
        <w:t>wnership</w:t>
      </w:r>
      <w:proofErr w:type="spellEnd"/>
      <w:r w:rsidRPr="0021742C">
        <w:rPr>
          <w:rStyle w:val="StyleUnderline"/>
        </w:rPr>
        <w:t xml:space="preserve"> of and </w:t>
      </w:r>
      <w:r w:rsidRPr="00CD19C2">
        <w:rPr>
          <w:rStyle w:val="StyleUnderline"/>
        </w:rPr>
        <w:t xml:space="preserve">the </w:t>
      </w:r>
      <w:r w:rsidRPr="00DD6B15">
        <w:rPr>
          <w:rStyle w:val="StyleUnderline"/>
          <w:highlight w:val="cyan"/>
        </w:rPr>
        <w:t xml:space="preserve">right to use </w:t>
      </w:r>
      <w:r w:rsidRPr="009E311E">
        <w:rPr>
          <w:rStyle w:val="StyleUnderline"/>
        </w:rPr>
        <w:t xml:space="preserve">extraterrestrial </w:t>
      </w:r>
      <w:r w:rsidRPr="00DD6B15">
        <w:rPr>
          <w:rStyle w:val="StyleUnderline"/>
          <w:highlight w:val="cyan"/>
        </w:rPr>
        <w:t xml:space="preserve">resources is distinct from </w:t>
      </w:r>
      <w:r w:rsidRPr="00CD19C2">
        <w:rPr>
          <w:rStyle w:val="StyleUnderline"/>
        </w:rPr>
        <w:t xml:space="preserve">ownership of </w:t>
      </w:r>
      <w:r w:rsidRPr="00DD6B15">
        <w:rPr>
          <w:rStyle w:val="StyleUnderline"/>
          <w:highlight w:val="cya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w:t>
      </w:r>
      <w:r w:rsidRPr="00932A50">
        <w:rPr>
          <w:rStyle w:val="StyleUnderline"/>
        </w:rPr>
        <w:lastRenderedPageBreak/>
        <w:t xml:space="preserve">space resources in the form of </w:t>
      </w:r>
      <w:r w:rsidRPr="00932A50">
        <w:rPr>
          <w:rStyle w:val="Emphasis"/>
        </w:rPr>
        <w:t>moon rocks</w:t>
      </w:r>
      <w:r w:rsidRPr="0021742C">
        <w:rPr>
          <w:sz w:val="12"/>
        </w:rPr>
        <w:t>, the 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3632723B" w14:textId="77777777" w:rsidR="005F18E4" w:rsidRDefault="005F18E4" w:rsidP="005F18E4">
      <w:pPr>
        <w:pStyle w:val="Heading4"/>
      </w:pPr>
      <w:r>
        <w:t xml:space="preserve">Satellites are </w:t>
      </w:r>
      <w:r w:rsidRPr="009E45D9">
        <w:rPr>
          <w:u w:val="single"/>
        </w:rPr>
        <w:t>use</w:t>
      </w:r>
      <w:r>
        <w:t xml:space="preserve">, not appropriation, because they do not use orbit for an </w:t>
      </w:r>
      <w:r w:rsidRPr="00906DB5">
        <w:rPr>
          <w:u w:val="single"/>
        </w:rPr>
        <w:t xml:space="preserve">indefinite </w:t>
      </w:r>
      <w:proofErr w:type="gramStart"/>
      <w:r w:rsidRPr="00906DB5">
        <w:rPr>
          <w:u w:val="single"/>
        </w:rPr>
        <w:t>period of time</w:t>
      </w:r>
      <w:proofErr w:type="gramEnd"/>
      <w:r>
        <w:t xml:space="preserve">. The </w:t>
      </w:r>
      <w:proofErr w:type="spellStart"/>
      <w:r>
        <w:t>Aff</w:t>
      </w:r>
      <w:proofErr w:type="spellEnd"/>
      <w:r>
        <w:t xml:space="preserve"> prevents </w:t>
      </w:r>
      <w:r w:rsidRPr="00B75B13">
        <w:rPr>
          <w:u w:val="single"/>
        </w:rPr>
        <w:t>space technologies</w:t>
      </w:r>
      <w:r>
        <w:t xml:space="preserve"> that temporarily cause debris, but those don’t </w:t>
      </w:r>
      <w:r w:rsidRPr="00B75B13">
        <w:rPr>
          <w:u w:val="single"/>
        </w:rPr>
        <w:t>appropriate</w:t>
      </w:r>
      <w:r>
        <w:t xml:space="preserve"> outer space. </w:t>
      </w:r>
    </w:p>
    <w:p w14:paraId="4855167A" w14:textId="77777777" w:rsidR="005F18E4" w:rsidRDefault="005F18E4" w:rsidP="005F18E4">
      <w:pPr>
        <w:pStyle w:val="a"/>
      </w:pPr>
      <w:r w:rsidRPr="00E273D6">
        <w:rPr>
          <w:rStyle w:val="Style13ptBold"/>
          <w:rFonts w:eastAsiaTheme="majorEastAsia" w:cstheme="majorBidi"/>
          <w:iCs/>
        </w:rPr>
        <w:t>Gupta 19</w:t>
      </w:r>
      <w:r>
        <w:t xml:space="preserve"> </w:t>
      </w:r>
      <w:r w:rsidRPr="00E273D6">
        <w:t xml:space="preserve">Arpit, L.L.M., 2019, University of Pennsylvania Law School. 2019. “REGULATING SPACE DEBRIS AS SEPARATE FROM SPACE OBJECTS” </w:t>
      </w:r>
      <w:hyperlink r:id="rId9" w:history="1">
        <w:r w:rsidRPr="00E273D6">
          <w:rPr>
            <w:rStyle w:val="Hyperlink"/>
            <w:rFonts w:asciiTheme="minorHAnsi" w:hAnsiTheme="minorHAnsi" w:cstheme="minorHAnsi"/>
          </w:rPr>
          <w:t>Regulating Space Debris as Separate from Space Objects (upenn.edu)</w:t>
        </w:r>
      </w:hyperlink>
      <w:r w:rsidRPr="00E273D6">
        <w:t xml:space="preserve"> Accessed 2-24 // gord0 </w:t>
      </w:r>
    </w:p>
    <w:p w14:paraId="034C2662" w14:textId="77777777" w:rsidR="005F18E4" w:rsidRDefault="005F18E4" w:rsidP="005F18E4">
      <w:pPr>
        <w:pStyle w:val="a"/>
        <w:rPr>
          <w:rStyle w:val="normaltextrun"/>
          <w:rFonts w:eastAsiaTheme="majorEastAsia" w:cs="Calibri"/>
          <w:b/>
          <w:bCs/>
          <w:szCs w:val="26"/>
        </w:rPr>
      </w:pPr>
      <w:r w:rsidRPr="00E273D6">
        <w:t>Article II of the OST bars states from appropriating outer space by any means.118 This is in furtherance of the core principles of space as a province of all mankind and free and equitable access enshrined in Article I.119 “</w:t>
      </w:r>
      <w:r w:rsidRPr="00E273D6">
        <w:rPr>
          <w:highlight w:val="green"/>
          <w:u w:val="single"/>
        </w:rPr>
        <w:t>Appropriation”</w:t>
      </w:r>
      <w:r w:rsidRPr="00E273D6">
        <w:rPr>
          <w:u w:val="single"/>
        </w:rPr>
        <w:t xml:space="preserve"> for the purposes of this article </w:t>
      </w:r>
      <w:r w:rsidRPr="00E273D6">
        <w:rPr>
          <w:highlight w:val="green"/>
          <w:u w:val="single"/>
        </w:rPr>
        <w:t>must mean something more than</w:t>
      </w:r>
      <w:r w:rsidRPr="00E273D6">
        <w:rPr>
          <w:u w:val="single"/>
        </w:rPr>
        <w:t xml:space="preserve"> mere </w:t>
      </w:r>
      <w:r w:rsidRPr="00E273D6">
        <w:rPr>
          <w:highlight w:val="green"/>
          <w:u w:val="single"/>
        </w:rPr>
        <w:t>use</w:t>
      </w:r>
      <w:r w:rsidRPr="00E273D6">
        <w:rPr>
          <w:u w:val="single"/>
        </w:rPr>
        <w:t xml:space="preserve"> </w:t>
      </w:r>
      <w:proofErr w:type="gramStart"/>
      <w:r w:rsidRPr="00E273D6">
        <w:rPr>
          <w:u w:val="single"/>
        </w:rPr>
        <w:t xml:space="preserve">in order </w:t>
      </w:r>
      <w:r w:rsidRPr="00E273D6">
        <w:rPr>
          <w:highlight w:val="green"/>
          <w:u w:val="single"/>
        </w:rPr>
        <w:t>to</w:t>
      </w:r>
      <w:proofErr w:type="gramEnd"/>
      <w:r w:rsidRPr="00E273D6">
        <w:rPr>
          <w:highlight w:val="green"/>
          <w:u w:val="single"/>
        </w:rPr>
        <w:t xml:space="preserve"> allow for satellites being placed in orbits</w:t>
      </w:r>
      <w:r w:rsidRPr="00E273D6">
        <w:rPr>
          <w:u w:val="single"/>
        </w:rPr>
        <w:t xml:space="preserve">. </w:t>
      </w:r>
      <w:r w:rsidRPr="00E273D6">
        <w:t xml:space="preserve">120 Therefore, </w:t>
      </w:r>
      <w:r w:rsidRPr="00E273D6">
        <w:rPr>
          <w:highlight w:val="green"/>
          <w:u w:val="single"/>
        </w:rPr>
        <w:t>even</w:t>
      </w:r>
      <w:r w:rsidRPr="00E273D6">
        <w:rPr>
          <w:u w:val="single"/>
        </w:rPr>
        <w:t xml:space="preserve"> the </w:t>
      </w:r>
      <w:r w:rsidRPr="00E273D6">
        <w:rPr>
          <w:highlight w:val="green"/>
          <w:u w:val="single"/>
        </w:rPr>
        <w:t>placement of long-lasting satellites would fit into</w:t>
      </w:r>
      <w:r w:rsidRPr="00E273D6">
        <w:rPr>
          <w:u w:val="single"/>
        </w:rPr>
        <w:t xml:space="preserve"> the bracket of </w:t>
      </w:r>
      <w:r w:rsidRPr="00E273D6">
        <w:rPr>
          <w:highlight w:val="green"/>
          <w:u w:val="single"/>
        </w:rPr>
        <w:t>“use” and not “appropriation.</w:t>
      </w:r>
      <w:r w:rsidRPr="00E273D6">
        <w:rPr>
          <w:highlight w:val="green"/>
        </w:rPr>
        <w:t>”</w:t>
      </w:r>
      <w:r w:rsidRPr="00E273D6">
        <w:t xml:space="preserve">121 However, this </w:t>
      </w:r>
      <w:r w:rsidRPr="00E273D6">
        <w:rPr>
          <w:highlight w:val="green"/>
          <w:u w:val="single"/>
        </w:rPr>
        <w:t>should not allow</w:t>
      </w:r>
      <w:r w:rsidRPr="00E273D6">
        <w:rPr>
          <w:u w:val="single"/>
        </w:rPr>
        <w:t xml:space="preserve"> for </w:t>
      </w:r>
      <w:r w:rsidRPr="00E273D6">
        <w:rPr>
          <w:highlight w:val="green"/>
          <w:u w:val="single"/>
        </w:rPr>
        <w:t>states to place objects perpetually in important orbits</w:t>
      </w:r>
      <w:r w:rsidRPr="00E273D6">
        <w:rPr>
          <w:u w:val="single"/>
        </w:rPr>
        <w:t xml:space="preserve">, since it would </w:t>
      </w:r>
      <w:r w:rsidRPr="00E273D6">
        <w:rPr>
          <w:highlight w:val="green"/>
          <w:u w:val="single"/>
        </w:rPr>
        <w:t>violate the right to equitable access</w:t>
      </w:r>
      <w:r w:rsidRPr="00E273D6">
        <w:rPr>
          <w:u w:val="single"/>
        </w:rPr>
        <w:t xml:space="preserve"> of developing nations to these orbits</w:t>
      </w:r>
      <w:r w:rsidRPr="00E273D6">
        <w:t xml:space="preserve"> in accordance with the Declaration on International Cooperation in the Exploration and Use of Outer Space for the Benefit and in the Interest of All States, Taking into Particular Account the Needs of Developing Countries.122 </w:t>
      </w:r>
      <w:r w:rsidRPr="00E273D6">
        <w:rPr>
          <w:u w:val="single"/>
        </w:rPr>
        <w:t xml:space="preserve">It has been argued that </w:t>
      </w:r>
      <w:r w:rsidRPr="00E273D6">
        <w:rPr>
          <w:highlight w:val="green"/>
          <w:u w:val="single"/>
        </w:rPr>
        <w:t>indefinite use of orbit is appropriation</w:t>
      </w:r>
      <w:r w:rsidRPr="00E273D6">
        <w:rPr>
          <w:u w:val="single"/>
        </w:rPr>
        <w:t xml:space="preserve"> of that orbit </w:t>
      </w:r>
      <w:r w:rsidRPr="00E273D6">
        <w:rPr>
          <w:highlight w:val="green"/>
          <w:u w:val="single"/>
        </w:rPr>
        <w:t>and</w:t>
      </w:r>
      <w:r w:rsidRPr="00E273D6">
        <w:rPr>
          <w:u w:val="single"/>
        </w:rPr>
        <w:t xml:space="preserve"> therefore </w:t>
      </w:r>
      <w:r w:rsidRPr="00E273D6">
        <w:rPr>
          <w:highlight w:val="green"/>
          <w:u w:val="single"/>
        </w:rPr>
        <w:t>violates Articles I and II</w:t>
      </w:r>
      <w:r w:rsidRPr="00E273D6">
        <w:t xml:space="preserve"> of the OST.123</w:t>
      </w:r>
    </w:p>
    <w:p w14:paraId="2B9C7D73" w14:textId="77777777" w:rsidR="0007546A" w:rsidRPr="00A44E57" w:rsidRDefault="0007546A" w:rsidP="0007546A">
      <w:pPr>
        <w:pStyle w:val="Heading4"/>
      </w:pPr>
      <w:r>
        <w:t xml:space="preserve">Satellite positioning is </w:t>
      </w:r>
      <w:r w:rsidRPr="000177BA">
        <w:rPr>
          <w:u w:val="single"/>
        </w:rPr>
        <w:t>de facto appropriation</w:t>
      </w:r>
      <w:r>
        <w:t xml:space="preserve">, </w:t>
      </w:r>
      <w:r w:rsidRPr="000177BA">
        <w:rPr>
          <w:u w:val="single"/>
        </w:rPr>
        <w:t>not appropriation proper</w:t>
      </w:r>
      <w:r>
        <w:t>.</w:t>
      </w:r>
    </w:p>
    <w:p w14:paraId="2D855FBF" w14:textId="77777777" w:rsidR="0007546A" w:rsidRPr="00A44E57" w:rsidRDefault="0007546A" w:rsidP="0007546A">
      <w:r w:rsidRPr="00A44E57">
        <w:rPr>
          <w:rStyle w:val="Style13ptBold"/>
        </w:rPr>
        <w:t>Matignon 19</w:t>
      </w:r>
      <w:r>
        <w:t xml:space="preserve"> [</w:t>
      </w:r>
      <w:r w:rsidRPr="00A44E57">
        <w:t xml:space="preserve">Louis de </w:t>
      </w:r>
      <w:proofErr w:type="spellStart"/>
      <w:r w:rsidRPr="00A44E57">
        <w:t>Gouyon</w:t>
      </w:r>
      <w:proofErr w:type="spellEnd"/>
      <w:r w:rsidRPr="00A44E57">
        <w:t xml:space="preserve"> Matignon</w:t>
      </w:r>
      <w:r>
        <w:t>,</w:t>
      </w:r>
      <w:r w:rsidRPr="00A44E57">
        <w:t xml:space="preserve"> PhD in space law from Georgetown University,</w:t>
      </w:r>
      <w:r>
        <w:t xml:space="preserve"> “</w:t>
      </w:r>
      <w:r w:rsidRPr="00A44E57">
        <w:t>ORBITAL SLOTS AND SPACE CONGESTION</w:t>
      </w:r>
      <w:r>
        <w:t xml:space="preserve">,” 06/03/19, </w:t>
      </w:r>
      <w:r w:rsidRPr="00A44E57">
        <w:rPr>
          <w:i/>
          <w:iCs/>
        </w:rPr>
        <w:t>Space Legal Issues</w:t>
      </w:r>
      <w:r>
        <w:t xml:space="preserve">, </w:t>
      </w:r>
      <w:r w:rsidRPr="00A44E57">
        <w:t>https://www.spacelegalissues.com/orbital-slots-and-space-congestion/</w:t>
      </w:r>
      <w:r>
        <w:t>, EA]</w:t>
      </w:r>
    </w:p>
    <w:p w14:paraId="70B6FA5A" w14:textId="77777777" w:rsidR="0007546A" w:rsidRDefault="0007546A" w:rsidP="0007546A">
      <w:pPr>
        <w:pStyle w:val="paragraph"/>
        <w:spacing w:before="0" w:beforeAutospacing="0" w:after="0" w:afterAutospacing="0"/>
        <w:textAlignment w:val="baseline"/>
        <w:rPr>
          <w:rStyle w:val="normaltextrun"/>
          <w:rFonts w:eastAsiaTheme="majorEastAsia" w:cs="Calibri"/>
          <w:b/>
          <w:bCs/>
          <w:szCs w:val="26"/>
        </w:rPr>
      </w:pPr>
      <w:r w:rsidRPr="000177BA">
        <w:rPr>
          <w:sz w:val="16"/>
        </w:rPr>
        <w:t xml:space="preserve">Near-Earth space is formed of different orbital layers. </w:t>
      </w:r>
      <w:r w:rsidRPr="000177BA">
        <w:rPr>
          <w:rStyle w:val="StyleUnderline"/>
        </w:rPr>
        <w:t xml:space="preserve">Terrestrial </w:t>
      </w:r>
      <w:r w:rsidRPr="00F42752">
        <w:rPr>
          <w:rStyle w:val="StyleUnderline"/>
          <w:highlight w:val="green"/>
        </w:rPr>
        <w:t>orbits</w:t>
      </w:r>
      <w:r w:rsidRPr="000177BA">
        <w:rPr>
          <w:sz w:val="16"/>
        </w:rPr>
        <w:t xml:space="preserve"> are limited common resources and inherently repugnant to any appropriation: they </w:t>
      </w:r>
      <w:r w:rsidRPr="00F42752">
        <w:rPr>
          <w:rStyle w:val="Emphasis"/>
          <w:highlight w:val="green"/>
        </w:rPr>
        <w:t>are not property</w:t>
      </w:r>
      <w:r w:rsidRPr="000177BA">
        <w:rPr>
          <w:rStyle w:val="Emphasis"/>
        </w:rPr>
        <w:t xml:space="preserve"> in the sense of law.</w:t>
      </w:r>
      <w:r w:rsidRPr="000177BA">
        <w:rPr>
          <w:sz w:val="16"/>
        </w:rPr>
        <w:t xml:space="preserve"> Orbits and frequencies are res communis (a Latin term derived from Roman law that preceded today’s concepts of the commons and common heritage of mankind; it has relevance in international law and common law). It’s the first-come, first-served principle that applies to </w:t>
      </w:r>
      <w:r w:rsidRPr="00A44E57">
        <w:rPr>
          <w:rStyle w:val="StyleUnderline"/>
        </w:rPr>
        <w:t>orbital positioning</w:t>
      </w:r>
      <w:r w:rsidRPr="000177BA">
        <w:rPr>
          <w:sz w:val="16"/>
        </w:rPr>
        <w:t xml:space="preserve">, which </w:t>
      </w:r>
      <w:r w:rsidRPr="00A44E57">
        <w:rPr>
          <w:rStyle w:val="StyleUnderline"/>
        </w:rPr>
        <w:t xml:space="preserve">without any formal acquisition of sovereignty, records a promptness </w:t>
      </w:r>
      <w:proofErr w:type="spellStart"/>
      <w:r w:rsidRPr="00A44E57">
        <w:rPr>
          <w:rStyle w:val="StyleUnderline"/>
        </w:rPr>
        <w:t>behaviour</w:t>
      </w:r>
      <w:proofErr w:type="spellEnd"/>
      <w:r w:rsidRPr="00A44E57">
        <w:rPr>
          <w:rStyle w:val="StyleUnderline"/>
        </w:rPr>
        <w:t xml:space="preserve"> to which it grants an exclusive grabbing effect of the space concerned. Geostationary orbit is a limited but permanent resource</w:t>
      </w:r>
      <w:r w:rsidRPr="000177BA">
        <w:rPr>
          <w:sz w:val="16"/>
        </w:rPr>
        <w:t xml:space="preserve">: this </w:t>
      </w:r>
      <w:r w:rsidRPr="00F42752">
        <w:rPr>
          <w:rStyle w:val="Emphasis"/>
          <w:highlight w:val="green"/>
        </w:rPr>
        <w:t>de facto appropriation</w:t>
      </w:r>
      <w:r w:rsidRPr="00A44E57">
        <w:rPr>
          <w:rStyle w:val="StyleUnderline"/>
        </w:rPr>
        <w:t xml:space="preserve"> by</w:t>
      </w:r>
      <w:r w:rsidRPr="000177BA">
        <w:rPr>
          <w:sz w:val="16"/>
        </w:rPr>
        <w:t xml:space="preserve"> the </w:t>
      </w:r>
      <w:proofErr w:type="gramStart"/>
      <w:r w:rsidRPr="00A44E57">
        <w:rPr>
          <w:rStyle w:val="StyleUnderline"/>
        </w:rPr>
        <w:t>first-comers</w:t>
      </w:r>
      <w:proofErr w:type="gramEnd"/>
      <w:r w:rsidRPr="000177BA">
        <w:rPr>
          <w:sz w:val="16"/>
        </w:rPr>
        <w:t xml:space="preserve"> – the developed countries – </w:t>
      </w:r>
      <w:r w:rsidRPr="00A44E57">
        <w:rPr>
          <w:rStyle w:val="StyleUnderline"/>
        </w:rPr>
        <w:t>of</w:t>
      </w:r>
      <w:r w:rsidRPr="000177BA">
        <w:rPr>
          <w:sz w:val="16"/>
        </w:rPr>
        <w:t xml:space="preserve"> the </w:t>
      </w:r>
      <w:r w:rsidRPr="00A44E57">
        <w:rPr>
          <w:rStyle w:val="StyleUnderline"/>
        </w:rPr>
        <w:t>orbit</w:t>
      </w:r>
      <w:r w:rsidRPr="000177BA">
        <w:rPr>
          <w:sz w:val="16"/>
        </w:rPr>
        <w:t xml:space="preserve"> and the frequencies </w:t>
      </w:r>
      <w:r w:rsidRPr="00F42752">
        <w:rPr>
          <w:rStyle w:val="StyleUnderline"/>
          <w:highlight w:val="green"/>
        </w:rPr>
        <w:t>is protected by Space Law</w:t>
      </w:r>
      <w:r w:rsidRPr="000177BA">
        <w:rPr>
          <w:sz w:val="16"/>
        </w:rPr>
        <w:t xml:space="preserve"> and the International Telecommunications Law.</w:t>
      </w:r>
      <w:r w:rsidRPr="00A44E57">
        <w:rPr>
          <w:rStyle w:val="StyleUnderline"/>
        </w:rPr>
        <w:t xml:space="preserve"> The challenge by developing countries of grabbing</w:t>
      </w:r>
      <w:r w:rsidRPr="000177BA">
        <w:rPr>
          <w:sz w:val="16"/>
        </w:rPr>
        <w:t xml:space="preserve"> these </w:t>
      </w:r>
      <w:r w:rsidRPr="00A44E57">
        <w:rPr>
          <w:rStyle w:val="StyleUnderline"/>
        </w:rPr>
        <w:t>resources is</w:t>
      </w:r>
      <w:r w:rsidRPr="000177BA">
        <w:rPr>
          <w:sz w:val="16"/>
        </w:rPr>
        <w:t xml:space="preserve"> therefore </w:t>
      </w:r>
      <w:r w:rsidRPr="00A44E57">
        <w:rPr>
          <w:rStyle w:val="Emphasis"/>
        </w:rPr>
        <w:t>unjustified</w:t>
      </w:r>
      <w:r w:rsidRPr="00A44E57">
        <w:rPr>
          <w:rStyle w:val="StyleUnderline"/>
        </w:rPr>
        <w:t xml:space="preserve"> </w:t>
      </w:r>
      <w:proofErr w:type="gramStart"/>
      <w:r w:rsidRPr="00A44E57">
        <w:rPr>
          <w:rStyle w:val="StyleUnderline"/>
        </w:rPr>
        <w:t>on the basis of</w:t>
      </w:r>
      <w:proofErr w:type="gramEnd"/>
      <w:r w:rsidRPr="00A44E57">
        <w:rPr>
          <w:rStyle w:val="StyleUnderline"/>
        </w:rPr>
        <w:t xml:space="preserve"> existing law. </w:t>
      </w:r>
      <w:r w:rsidRPr="000177BA">
        <w:rPr>
          <w:rStyle w:val="StyleUnderline"/>
        </w:rPr>
        <w:t>Denying</w:t>
      </w:r>
      <w:r w:rsidRPr="000177BA">
        <w:rPr>
          <w:sz w:val="16"/>
        </w:rPr>
        <w:t xml:space="preserve"> new </w:t>
      </w:r>
      <w:r w:rsidRPr="000177BA">
        <w:rPr>
          <w:rStyle w:val="StyleUnderline"/>
        </w:rPr>
        <w:t>entrants</w:t>
      </w:r>
      <w:r w:rsidRPr="00A44E57">
        <w:rPr>
          <w:rStyle w:val="StyleUnderline"/>
        </w:rPr>
        <w:t xml:space="preserve"> geostationary-</w:t>
      </w:r>
      <w:r w:rsidRPr="000177BA">
        <w:rPr>
          <w:rStyle w:val="StyleUnderline"/>
        </w:rPr>
        <w:t>access</w:t>
      </w:r>
      <w:r w:rsidRPr="00A44E57">
        <w:rPr>
          <w:rStyle w:val="StyleUnderline"/>
        </w:rPr>
        <w:t xml:space="preserve"> or </w:t>
      </w:r>
      <w:r w:rsidRPr="00F42752">
        <w:rPr>
          <w:rStyle w:val="StyleUnderline"/>
          <w:highlight w:val="green"/>
        </w:rPr>
        <w:t xml:space="preserve">making access more difficult </w:t>
      </w:r>
      <w:r w:rsidRPr="00F42752">
        <w:rPr>
          <w:rStyle w:val="Emphasis"/>
          <w:highlight w:val="green"/>
        </w:rPr>
        <w:t>does not constitute appropriation</w:t>
      </w:r>
      <w:r w:rsidRPr="000177BA">
        <w:rPr>
          <w:sz w:val="16"/>
        </w:rPr>
        <w:t xml:space="preserve">; </w:t>
      </w:r>
      <w:r w:rsidRPr="00F42752">
        <w:rPr>
          <w:rStyle w:val="StyleUnderline"/>
          <w:highlight w:val="green"/>
        </w:rPr>
        <w:t>it</w:t>
      </w:r>
      <w:r w:rsidRPr="00A44E57">
        <w:rPr>
          <w:rStyle w:val="StyleUnderline"/>
        </w:rPr>
        <w:t xml:space="preserve"> simply </w:t>
      </w:r>
      <w:r w:rsidRPr="00F42752">
        <w:rPr>
          <w:rStyle w:val="Emphasis"/>
          <w:highlight w:val="green"/>
        </w:rPr>
        <w:t>results from</w:t>
      </w:r>
      <w:r w:rsidRPr="00F42752">
        <w:rPr>
          <w:rStyle w:val="StyleUnderline"/>
          <w:highlight w:val="green"/>
        </w:rPr>
        <w:t xml:space="preserve"> </w:t>
      </w:r>
      <w:r w:rsidRPr="00F42752">
        <w:rPr>
          <w:rStyle w:val="Emphasis"/>
          <w:highlight w:val="green"/>
        </w:rPr>
        <w:t>the</w:t>
      </w:r>
      <w:r w:rsidRPr="000177BA">
        <w:rPr>
          <w:sz w:val="16"/>
        </w:rPr>
        <w:t xml:space="preserve"> traditional system of </w:t>
      </w:r>
      <w:r w:rsidRPr="00F42752">
        <w:rPr>
          <w:rStyle w:val="Emphasis"/>
          <w:highlight w:val="green"/>
        </w:rPr>
        <w:t>distribution of access rights</w:t>
      </w:r>
      <w:r w:rsidRPr="00A44E57">
        <w:rPr>
          <w:rStyle w:val="Emphasis"/>
        </w:rPr>
        <w:t>.</w:t>
      </w:r>
      <w:r w:rsidRPr="00A44E57">
        <w:rPr>
          <w:rStyle w:val="StyleUnderline"/>
        </w:rPr>
        <w:t xml:space="preserve"> The </w:t>
      </w:r>
      <w:r w:rsidRPr="00F42752">
        <w:rPr>
          <w:rStyle w:val="StyleUnderline"/>
          <w:highlight w:val="green"/>
        </w:rPr>
        <w:t>practice</w:t>
      </w:r>
      <w:r w:rsidRPr="00A44E57">
        <w:rPr>
          <w:rStyle w:val="StyleUnderline"/>
        </w:rPr>
        <w:t xml:space="preserve"> of developed States </w:t>
      </w:r>
      <w:r w:rsidRPr="00F42752">
        <w:rPr>
          <w:rStyle w:val="StyleUnderline"/>
          <w:highlight w:val="green"/>
        </w:rPr>
        <w:t xml:space="preserve">is based on </w:t>
      </w:r>
      <w:r w:rsidRPr="00F42752">
        <w:rPr>
          <w:rStyle w:val="Emphasis"/>
          <w:highlight w:val="green"/>
        </w:rPr>
        <w:t>free</w:t>
      </w:r>
      <w:r w:rsidRPr="00F42752">
        <w:rPr>
          <w:rStyle w:val="StyleUnderline"/>
          <w:highlight w:val="green"/>
        </w:rPr>
        <w:t xml:space="preserve"> </w:t>
      </w:r>
      <w:r w:rsidRPr="00F42752">
        <w:rPr>
          <w:rStyle w:val="Emphasis"/>
          <w:highlight w:val="green"/>
        </w:rPr>
        <w:t>access</w:t>
      </w:r>
      <w:r w:rsidRPr="00F42752">
        <w:rPr>
          <w:rStyle w:val="StyleUnderline"/>
          <w:highlight w:val="green"/>
        </w:rPr>
        <w:t xml:space="preserve"> and </w:t>
      </w:r>
      <w:r w:rsidRPr="00F42752">
        <w:rPr>
          <w:rStyle w:val="Emphasis"/>
          <w:highlight w:val="green"/>
        </w:rPr>
        <w:t>priority</w:t>
      </w:r>
      <w:r w:rsidRPr="00A44E57">
        <w:rPr>
          <w:rStyle w:val="StyleUnderline"/>
        </w:rPr>
        <w:t xml:space="preserve"> given to the first satellites placed in geostationary orbit.</w:t>
      </w:r>
    </w:p>
    <w:p w14:paraId="1B692BD6" w14:textId="77777777" w:rsidR="005F18E4" w:rsidRDefault="005F18E4" w:rsidP="005F18E4">
      <w:pPr>
        <w:pStyle w:val="a"/>
        <w:rPr>
          <w:rFonts w:eastAsiaTheme="majorEastAsia" w:cstheme="majorBidi"/>
          <w:b/>
          <w:iCs/>
          <w:sz w:val="26"/>
        </w:rPr>
      </w:pPr>
    </w:p>
    <w:p w14:paraId="211340FD" w14:textId="77777777" w:rsidR="0007546A" w:rsidRDefault="0007546A" w:rsidP="0007546A">
      <w:pPr>
        <w:pStyle w:val="Heading4"/>
      </w:pPr>
      <w:r>
        <w:rPr>
          <w:u w:val="single"/>
        </w:rPr>
        <w:lastRenderedPageBreak/>
        <w:t>Vote negative</w:t>
      </w:r>
      <w:r>
        <w:t xml:space="preserve"> – </w:t>
      </w:r>
    </w:p>
    <w:p w14:paraId="7AB0EE9E" w14:textId="5B499D56" w:rsidR="0007546A" w:rsidRDefault="0007546A" w:rsidP="0007546A">
      <w:pPr>
        <w:pStyle w:val="Heading4"/>
      </w:pPr>
      <w:r>
        <w:t xml:space="preserve">1] </w:t>
      </w:r>
      <w:r>
        <w:rPr>
          <w:u w:val="single"/>
        </w:rPr>
        <w:t>Limits</w:t>
      </w:r>
      <w:r>
        <w:t xml:space="preserve"> – </w:t>
      </w:r>
      <w:r>
        <w:rPr>
          <w:u w:val="single"/>
        </w:rPr>
        <w:t>temporary</w:t>
      </w:r>
      <w:r>
        <w:t xml:space="preserve"> actions </w:t>
      </w:r>
      <w:proofErr w:type="gramStart"/>
      <w:r>
        <w:rPr>
          <w:u w:val="single"/>
        </w:rPr>
        <w:t>explodes</w:t>
      </w:r>
      <w:proofErr w:type="gramEnd"/>
      <w:r>
        <w:t xml:space="preserve"> the topic – </w:t>
      </w:r>
      <w:proofErr w:type="spellStart"/>
      <w:r>
        <w:t>Aff’s</w:t>
      </w:r>
      <w:proofErr w:type="spellEnd"/>
      <w:r>
        <w:t xml:space="preserve"> can affect temporary docking of private actors on the ISS, using lunar bases in a temporary manner for broader space exploration efforts, and temporary satellites which devastates </w:t>
      </w:r>
      <w:r w:rsidRPr="008506D1">
        <w:rPr>
          <w:u w:val="single"/>
        </w:rPr>
        <w:t>neg prep burdens</w:t>
      </w:r>
      <w:r>
        <w:t xml:space="preserve">, especially when they can defend any </w:t>
      </w:r>
      <w:r w:rsidRPr="008506D1">
        <w:rPr>
          <w:u w:val="single"/>
        </w:rPr>
        <w:t>permutation</w:t>
      </w:r>
      <w:r>
        <w:t xml:space="preserve"> of satellites and space stations, or individual ones, ruining </w:t>
      </w:r>
      <w:r w:rsidRPr="008506D1">
        <w:rPr>
          <w:u w:val="single"/>
        </w:rPr>
        <w:t>Neg prep</w:t>
      </w:r>
      <w:r>
        <w:t>.</w:t>
      </w:r>
    </w:p>
    <w:p w14:paraId="70BF29E4" w14:textId="77777777" w:rsidR="0007546A" w:rsidRDefault="0007546A" w:rsidP="0007546A">
      <w:pPr>
        <w:pStyle w:val="Heading4"/>
      </w:pPr>
      <w:r>
        <w:t xml:space="preserve">2] </w:t>
      </w:r>
      <w:r>
        <w:rPr>
          <w:u w:val="single"/>
        </w:rPr>
        <w:t>Ground</w:t>
      </w:r>
      <w:r>
        <w:t xml:space="preserve"> – </w:t>
      </w:r>
      <w:r>
        <w:rPr>
          <w:u w:val="single"/>
        </w:rPr>
        <w:t>temporary</w:t>
      </w:r>
      <w:r>
        <w:t xml:space="preserve"> actions </w:t>
      </w:r>
      <w:proofErr w:type="gramStart"/>
      <w:r>
        <w:t>means</w:t>
      </w:r>
      <w:proofErr w:type="gramEnd"/>
      <w:r>
        <w:t xml:space="preserve"> the neg can’t say private appropriation good since it assumes </w:t>
      </w:r>
      <w:r>
        <w:rPr>
          <w:u w:val="single"/>
        </w:rPr>
        <w:t>permanence</w:t>
      </w:r>
      <w:r>
        <w:t xml:space="preserve"> – we lose any link magnitude since the plan only effects a </w:t>
      </w:r>
      <w:r>
        <w:rPr>
          <w:u w:val="single"/>
        </w:rPr>
        <w:t>small amount</w:t>
      </w:r>
      <w:r>
        <w:t xml:space="preserve"> of time.</w:t>
      </w:r>
    </w:p>
    <w:p w14:paraId="5F52FC3B" w14:textId="77777777" w:rsidR="005F18E4" w:rsidRPr="00C05B77" w:rsidRDefault="005F18E4" w:rsidP="005F18E4"/>
    <w:p w14:paraId="0DA35B19" w14:textId="1D6781A5" w:rsidR="005F18E4" w:rsidRDefault="005F18E4" w:rsidP="005F18E4">
      <w:pPr>
        <w:pStyle w:val="Heading4"/>
      </w:pPr>
      <w:r>
        <w:t xml:space="preserve">Competing interpretations determines the </w:t>
      </w:r>
      <w:r w:rsidRPr="00C05B77">
        <w:rPr>
          <w:u w:val="single"/>
        </w:rPr>
        <w:t>best norms</w:t>
      </w:r>
      <w:r>
        <w:t xml:space="preserve"> for the topic – reasonability is </w:t>
      </w:r>
      <w:r w:rsidRPr="00C05B77">
        <w:rPr>
          <w:u w:val="single"/>
        </w:rPr>
        <w:t>arbitrary</w:t>
      </w:r>
      <w:r>
        <w:t xml:space="preserve"> and causes judge intervention to determine if the </w:t>
      </w:r>
      <w:proofErr w:type="spellStart"/>
      <w:r>
        <w:t>Aff</w:t>
      </w:r>
      <w:proofErr w:type="spellEnd"/>
      <w:r>
        <w:t xml:space="preserve"> is winning enough defense.</w:t>
      </w:r>
    </w:p>
    <w:p w14:paraId="479DE2F0" w14:textId="01194B64" w:rsidR="0007546A" w:rsidRDefault="0007546A" w:rsidP="0007546A">
      <w:pPr>
        <w:pStyle w:val="Heading4"/>
      </w:pPr>
      <w:r>
        <w:t xml:space="preserve">Vague plans mean err Neg on “we meet” – the </w:t>
      </w:r>
      <w:proofErr w:type="spellStart"/>
      <w:r>
        <w:t>Aff</w:t>
      </w:r>
      <w:proofErr w:type="spellEnd"/>
      <w:r>
        <w:t xml:space="preserve"> purposely wrote their plan </w:t>
      </w:r>
      <w:proofErr w:type="gramStart"/>
      <w:r>
        <w:t>text</w:t>
      </w:r>
      <w:proofErr w:type="gramEnd"/>
      <w:r>
        <w:t xml:space="preserve"> so they don’t have to debate T </w:t>
      </w:r>
      <w:r w:rsidRPr="004D6B65">
        <w:rPr>
          <w:u w:val="single"/>
        </w:rPr>
        <w:t>or</w:t>
      </w:r>
      <w:r>
        <w:t xml:space="preserve"> answer DA’s. We don’t want to read process counterplans or critiques of fiat.</w:t>
      </w:r>
    </w:p>
    <w:p w14:paraId="426DD9AD" w14:textId="3A653BF1" w:rsidR="0007546A" w:rsidRPr="0007546A" w:rsidRDefault="0007546A" w:rsidP="0007546A">
      <w:pPr>
        <w:pStyle w:val="Heading3"/>
      </w:pPr>
      <w:r>
        <w:lastRenderedPageBreak/>
        <w:t>1NC – Off</w:t>
      </w:r>
    </w:p>
    <w:p w14:paraId="0B92CEAC" w14:textId="77777777" w:rsidR="005F18E4" w:rsidRPr="003A1DB3" w:rsidRDefault="005F18E4" w:rsidP="005F18E4">
      <w:pPr>
        <w:pStyle w:val="Heading4"/>
        <w:numPr>
          <w:ilvl w:val="0"/>
          <w:numId w:val="32"/>
        </w:numPr>
      </w:pPr>
      <w:r>
        <w:t>The appropriation of outer space through the production of space debris, except for asteroid mining by private entities is unjust.</w:t>
      </w:r>
    </w:p>
    <w:p w14:paraId="1A0F53B6" w14:textId="77777777" w:rsidR="005F18E4" w:rsidRPr="00E05700" w:rsidRDefault="005F18E4" w:rsidP="005F18E4"/>
    <w:p w14:paraId="590B1B92" w14:textId="77777777" w:rsidR="005F18E4" w:rsidRDefault="005F18E4" w:rsidP="005F18E4">
      <w:pPr>
        <w:pStyle w:val="Heading4"/>
        <w:numPr>
          <w:ilvl w:val="0"/>
          <w:numId w:val="32"/>
        </w:numPr>
      </w:pPr>
      <w:r>
        <w:t xml:space="preserve">States should </w:t>
      </w:r>
    </w:p>
    <w:p w14:paraId="1A2DA18F" w14:textId="77777777" w:rsidR="005F18E4" w:rsidRDefault="005F18E4" w:rsidP="005F18E4">
      <w:pPr>
        <w:pStyle w:val="Heading4"/>
        <w:numPr>
          <w:ilvl w:val="0"/>
          <w:numId w:val="27"/>
        </w:numPr>
      </w:pPr>
      <w:r>
        <w:t>Establish a lawmaking regime to establish international legal rules, standards, and procedures regarding the production of space debris by private entities</w:t>
      </w:r>
    </w:p>
    <w:p w14:paraId="639BA58B" w14:textId="77777777" w:rsidR="005F18E4" w:rsidRDefault="005F18E4" w:rsidP="005F18E4">
      <w:pPr>
        <w:pStyle w:val="Heading4"/>
        <w:numPr>
          <w:ilvl w:val="0"/>
          <w:numId w:val="27"/>
        </w:numPr>
      </w:pPr>
      <w:r>
        <w:t xml:space="preserve">Delay the ITU’s decision on </w:t>
      </w:r>
      <w:proofErr w:type="gramStart"/>
      <w:r>
        <w:t>whether or not</w:t>
      </w:r>
      <w:proofErr w:type="gramEnd"/>
      <w:r>
        <w:t xml:space="preserve"> to accept SpaceX’s proposal to launch more satellites and strictly abide by the decision as it applies to all private entities.</w:t>
      </w:r>
    </w:p>
    <w:p w14:paraId="652AA0FB" w14:textId="77777777" w:rsidR="005F18E4" w:rsidRDefault="005F18E4" w:rsidP="005F18E4">
      <w:pPr>
        <w:pStyle w:val="Heading4"/>
        <w:numPr>
          <w:ilvl w:val="0"/>
          <w:numId w:val="27"/>
        </w:numPr>
      </w:pPr>
      <w:r>
        <w:t>Abolish the Outer Space Treaty.</w:t>
      </w:r>
    </w:p>
    <w:p w14:paraId="2F6EB512" w14:textId="77777777" w:rsidR="005F18E4" w:rsidRPr="00E05700" w:rsidRDefault="005F18E4" w:rsidP="005F18E4"/>
    <w:p w14:paraId="45253EFE" w14:textId="77777777" w:rsidR="005F18E4" w:rsidRPr="00E05700" w:rsidRDefault="005F18E4" w:rsidP="005F18E4">
      <w:pPr>
        <w:pStyle w:val="Heading4"/>
        <w:numPr>
          <w:ilvl w:val="0"/>
          <w:numId w:val="32"/>
        </w:numPr>
      </w:pPr>
      <w:r w:rsidRPr="00A95FB7">
        <w:t>The International Telecommunication Union should</w:t>
      </w:r>
      <w:r>
        <w:t xml:space="preserve"> rule that SpaceX may not launch more satellites into outer space.</w:t>
      </w:r>
    </w:p>
    <w:p w14:paraId="40EE6CBE" w14:textId="77777777" w:rsidR="005F18E4" w:rsidRPr="00D65F81" w:rsidRDefault="005F18E4" w:rsidP="005F18E4"/>
    <w:p w14:paraId="15CE8008" w14:textId="77777777" w:rsidR="005F18E4" w:rsidRPr="00A95FB7" w:rsidRDefault="005F18E4" w:rsidP="005F18E4">
      <w:pPr>
        <w:pStyle w:val="Heading4"/>
      </w:pPr>
      <w:r>
        <w:t xml:space="preserve">Planks 2 and 3 solve. </w:t>
      </w:r>
      <w:r w:rsidRPr="00E63C0B">
        <w:rPr>
          <w:highlight w:val="cyan"/>
        </w:rPr>
        <w:t>Pen</w:t>
      </w:r>
    </w:p>
    <w:p w14:paraId="2E125F91" w14:textId="77777777" w:rsidR="005F18E4" w:rsidRPr="00612602" w:rsidRDefault="005F18E4" w:rsidP="005F18E4">
      <w:r>
        <w:rPr>
          <w:rStyle w:val="Style13ptBold"/>
        </w:rPr>
        <w:t xml:space="preserve">1AC </w:t>
      </w:r>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0" w:history="1">
        <w:r w:rsidRPr="008E3DAC">
          <w:rPr>
            <w:rStyle w:val="Hyperlink"/>
          </w:rPr>
          <w:t>https://www.culsr.org/articles/the-international-legal-regulation-of-space-debris</w:t>
        </w:r>
      </w:hyperlink>
      <w:r>
        <w:t>] Justin // gord0</w:t>
      </w:r>
    </w:p>
    <w:p w14:paraId="11E8FB0C" w14:textId="77777777" w:rsidR="005F18E4" w:rsidRPr="00CC03C1" w:rsidRDefault="005F18E4" w:rsidP="005F18E4">
      <w:r w:rsidRPr="00CC03C1">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CC03C1">
        <w:rPr>
          <w:u w:val="single"/>
        </w:rPr>
        <w:t xml:space="preserve">marked </w:t>
      </w:r>
      <w:r w:rsidRPr="00CC03C1">
        <w:rPr>
          <w:rStyle w:val="Emphasis"/>
        </w:rPr>
        <w:t>lack of specificity</w:t>
      </w:r>
      <w:r w:rsidRPr="00CC03C1">
        <w:rPr>
          <w:u w:val="single"/>
        </w:rPr>
        <w:t xml:space="preserve"> in the writing of these laws</w:t>
      </w:r>
      <w:r w:rsidRPr="00CC03C1">
        <w:t xml:space="preserve">. [7] This </w:t>
      </w:r>
      <w:r w:rsidRPr="00CC03C1">
        <w:rPr>
          <w:u w:val="single"/>
        </w:rPr>
        <w:t xml:space="preserve">lack of </w:t>
      </w:r>
      <w:r w:rsidRPr="00CC03C1">
        <w:rPr>
          <w:rStyle w:val="Emphasis"/>
        </w:rPr>
        <w:t>specificity</w:t>
      </w:r>
      <w:r w:rsidRPr="00CC03C1">
        <w:rPr>
          <w:u w:val="single"/>
        </w:rPr>
        <w:t xml:space="preserve"> highlights another </w:t>
      </w:r>
      <w:r w:rsidRPr="00CC03C1">
        <w:rPr>
          <w:rStyle w:val="Emphasis"/>
        </w:rPr>
        <w:t>issue</w:t>
      </w:r>
      <w:r w:rsidRPr="00CC03C1">
        <w:rPr>
          <w:u w:val="single"/>
        </w:rPr>
        <w:t xml:space="preserve">: the imprecise language of the Treaty leaves </w:t>
      </w:r>
      <w:proofErr w:type="gramStart"/>
      <w:r w:rsidRPr="00CC03C1">
        <w:rPr>
          <w:rStyle w:val="Emphasis"/>
        </w:rPr>
        <w:t>unclear</w:t>
      </w:r>
      <w:proofErr w:type="gramEnd"/>
      <w:r w:rsidRPr="00CC03C1">
        <w:rPr>
          <w:rStyle w:val="Emphasis"/>
        </w:rPr>
        <w:t xml:space="preserve"> the definition of space debris,</w:t>
      </w:r>
      <w:r w:rsidRPr="00CC03C1">
        <w:t xml:space="preserve"> which leaves the regulation open to interpretation. Rather than </w:t>
      </w:r>
      <w:r w:rsidRPr="00CC03C1">
        <w:rPr>
          <w:u w:val="single"/>
        </w:rPr>
        <w:t xml:space="preserve">agree with most scholars that </w:t>
      </w:r>
      <w:r w:rsidRPr="00CC03C1">
        <w:rPr>
          <w:highlight w:val="green"/>
          <w:u w:val="single"/>
        </w:rPr>
        <w:t xml:space="preserve">space debris </w:t>
      </w:r>
      <w:r w:rsidRPr="00CC03C1">
        <w:rPr>
          <w:rStyle w:val="Emphasis"/>
          <w:highlight w:val="green"/>
        </w:rPr>
        <w:t>constitute “space objects,”</w:t>
      </w:r>
      <w:r w:rsidRPr="00CC03C1">
        <w:t xml:space="preserve"> scholar Chelsea Muñoz-</w:t>
      </w:r>
      <w:proofErr w:type="spellStart"/>
      <w:r w:rsidRPr="00CC03C1">
        <w:t>Patchen</w:t>
      </w:r>
      <w:proofErr w:type="spellEnd"/>
      <w:r w:rsidRPr="00CC03C1">
        <w:t xml:space="preserve"> uses the UN Space Debris Mitigation Guidelines’ definition of space debris along </w:t>
      </w:r>
      <w:r w:rsidRPr="00CC03C1">
        <w:rPr>
          <w:rStyle w:val="Emphasis"/>
        </w:rPr>
        <w:t xml:space="preserve">with the fact that space debris is </w:t>
      </w:r>
      <w:r w:rsidRPr="00CC03C1">
        <w:rPr>
          <w:rStyle w:val="Emphasis"/>
          <w:highlight w:val="green"/>
        </w:rPr>
        <w:t>non-functional</w:t>
      </w:r>
      <w:r w:rsidRPr="00CC03C1">
        <w:t xml:space="preserve"> and its ownership often untraceable in order to argue that space debris should be classified as “abandoned property” instead. [8] Furthermore, </w:t>
      </w:r>
      <w:r w:rsidRPr="00CC03C1">
        <w:rPr>
          <w:highlight w:val="green"/>
          <w:u w:val="single"/>
        </w:rPr>
        <w:t>non-governmental</w:t>
      </w:r>
      <w:r w:rsidRPr="00CC03C1">
        <w:rPr>
          <w:u w:val="single"/>
        </w:rPr>
        <w:t xml:space="preserve"> private </w:t>
      </w:r>
      <w:r w:rsidRPr="00CC03C1">
        <w:rPr>
          <w:highlight w:val="green"/>
          <w:u w:val="single"/>
        </w:rPr>
        <w:t>enterprises</w:t>
      </w:r>
      <w:r w:rsidRPr="00CC03C1">
        <w:rPr>
          <w:u w:val="single"/>
        </w:rPr>
        <w:t xml:space="preserve"> may be </w:t>
      </w:r>
      <w:r w:rsidRPr="00CC03C1">
        <w:rPr>
          <w:rStyle w:val="Emphasis"/>
        </w:rPr>
        <w:t xml:space="preserve">inclined to legally </w:t>
      </w:r>
      <w:r w:rsidRPr="00CC03C1">
        <w:rPr>
          <w:rStyle w:val="Emphasis"/>
          <w:highlight w:val="green"/>
        </w:rPr>
        <w:t>define space debris</w:t>
      </w:r>
      <w:r w:rsidRPr="00CC03C1">
        <w:rPr>
          <w:u w:val="single"/>
        </w:rPr>
        <w:t xml:space="preserve"> as something other than “space objects” </w:t>
      </w:r>
      <w:proofErr w:type="gramStart"/>
      <w:r w:rsidRPr="00CC03C1">
        <w:rPr>
          <w:u w:val="single"/>
        </w:rPr>
        <w:t xml:space="preserve">in order </w:t>
      </w:r>
      <w:r w:rsidRPr="00CC03C1">
        <w:rPr>
          <w:highlight w:val="green"/>
          <w:u w:val="single"/>
        </w:rPr>
        <w:t>to</w:t>
      </w:r>
      <w:proofErr w:type="gramEnd"/>
      <w:r w:rsidRPr="00CC03C1">
        <w:rPr>
          <w:highlight w:val="green"/>
          <w:u w:val="single"/>
        </w:rPr>
        <w:t xml:space="preserve"> </w:t>
      </w:r>
      <w:r w:rsidRPr="00CC03C1">
        <w:rPr>
          <w:rStyle w:val="Emphasis"/>
          <w:highlight w:val="green"/>
        </w:rPr>
        <w:t>avoid</w:t>
      </w:r>
      <w:r w:rsidRPr="00CC03C1">
        <w:rPr>
          <w:rStyle w:val="Emphasis"/>
        </w:rPr>
        <w:t xml:space="preserve"> the Outer Space Treaty’s aforementioned financial </w:t>
      </w:r>
      <w:r w:rsidRPr="00CC03C1">
        <w:rPr>
          <w:rStyle w:val="Emphasis"/>
          <w:highlight w:val="green"/>
        </w:rPr>
        <w:t>penalties</w:t>
      </w:r>
      <w:r w:rsidRPr="00CC03C1">
        <w:t xml:space="preserve">, as will be explained below. </w:t>
      </w:r>
      <w:r w:rsidRPr="00CC03C1">
        <w:rPr>
          <w:u w:val="single"/>
        </w:rPr>
        <w:t xml:space="preserve">The Outer Space Treaty also does not account for the fact that the space debris problem, especially as of late, has been becoming </w:t>
      </w:r>
      <w:r w:rsidRPr="00CC03C1">
        <w:rPr>
          <w:rStyle w:val="Emphasis"/>
        </w:rPr>
        <w:t>worse over time</w:t>
      </w:r>
      <w:r w:rsidRPr="00CC03C1">
        <w:rPr>
          <w:u w:val="single"/>
        </w:rPr>
        <w:t>. As collisions between debris and satellites continue to occur, more debris is strewn across Earth’s orbit</w:t>
      </w:r>
      <w:r w:rsidRPr="00CC03C1">
        <w:t xml:space="preserve">, </w:t>
      </w:r>
      <w:r w:rsidRPr="00CC03C1">
        <w:rPr>
          <w:rStyle w:val="Emphasis"/>
        </w:rPr>
        <w:lastRenderedPageBreak/>
        <w:t>endangering future spacecraft from safely orbiting Earth, supporting the theory of the Kessler Syndrome</w:t>
      </w:r>
      <w:r w:rsidRPr="00CC03C1">
        <w:t>. [9] Thus, the Outer Space Treaty is not a very effective legal instrument with regards to mitigating the amount of space debris in orbit around Earth.</w:t>
      </w:r>
    </w:p>
    <w:p w14:paraId="31F3A5C5" w14:textId="77777777" w:rsidR="005F18E4" w:rsidRPr="00CC03C1" w:rsidRDefault="005F18E4" w:rsidP="005F18E4">
      <w:pPr>
        <w:rPr>
          <w:u w:val="single"/>
        </w:rPr>
      </w:pPr>
      <w:r w:rsidRPr="00CC03C1">
        <w:t xml:space="preserve">Due to the Treaty’s weakness, </w:t>
      </w:r>
      <w:r w:rsidRPr="00CC03C1">
        <w:rPr>
          <w:u w:val="single"/>
        </w:rPr>
        <w:t xml:space="preserve">many of the </w:t>
      </w:r>
      <w:proofErr w:type="gramStart"/>
      <w:r w:rsidRPr="00CC03C1">
        <w:rPr>
          <w:u w:val="single"/>
        </w:rPr>
        <w:t>aforementioned scholars</w:t>
      </w:r>
      <w:proofErr w:type="gramEnd"/>
      <w:r w:rsidRPr="00CC03C1">
        <w:rPr>
          <w:u w:val="single"/>
        </w:rPr>
        <w:t xml:space="preserve"> </w:t>
      </w:r>
      <w:r w:rsidRPr="00CC03C1">
        <w:rPr>
          <w:highlight w:val="green"/>
          <w:u w:val="single"/>
        </w:rPr>
        <w:t xml:space="preserve">support </w:t>
      </w:r>
      <w:r w:rsidRPr="00CC03C1">
        <w:rPr>
          <w:rStyle w:val="Emphasis"/>
          <w:highlight w:val="green"/>
        </w:rPr>
        <w:t>revising</w:t>
      </w:r>
      <w:r w:rsidRPr="00CC03C1">
        <w:rPr>
          <w:rStyle w:val="Emphasis"/>
        </w:rPr>
        <w:t xml:space="preserve"> the </w:t>
      </w:r>
      <w:r w:rsidRPr="00CC03C1">
        <w:rPr>
          <w:rStyle w:val="Emphasis"/>
          <w:highlight w:val="green"/>
        </w:rPr>
        <w:t>O</w:t>
      </w:r>
      <w:r w:rsidRPr="00CC03C1">
        <w:rPr>
          <w:rStyle w:val="Emphasis"/>
        </w:rPr>
        <w:t xml:space="preserve">uter </w:t>
      </w:r>
      <w:r w:rsidRPr="00CC03C1">
        <w:rPr>
          <w:rStyle w:val="Emphasis"/>
          <w:highlight w:val="green"/>
        </w:rPr>
        <w:t>S</w:t>
      </w:r>
      <w:r w:rsidRPr="00CC03C1">
        <w:rPr>
          <w:rStyle w:val="Emphasis"/>
        </w:rPr>
        <w:t xml:space="preserve">pace </w:t>
      </w:r>
      <w:r w:rsidRPr="00CC03C1">
        <w:rPr>
          <w:rStyle w:val="Emphasis"/>
          <w:highlight w:val="green"/>
        </w:rPr>
        <w:t>T</w:t>
      </w:r>
      <w:r w:rsidRPr="00CC03C1">
        <w:rPr>
          <w:rStyle w:val="Emphasis"/>
        </w:rPr>
        <w:t xml:space="preserve">reaty </w:t>
      </w:r>
      <w:r w:rsidRPr="00CC03C1">
        <w:rPr>
          <w:rStyle w:val="Emphasis"/>
          <w:highlight w:val="green"/>
        </w:rPr>
        <w:t>by</w:t>
      </w:r>
      <w:r w:rsidRPr="00CC03C1">
        <w:rPr>
          <w:rStyle w:val="Emphasis"/>
        </w:rPr>
        <w:t xml:space="preserve"> clearly </w:t>
      </w:r>
      <w:r w:rsidRPr="00CC03C1">
        <w:rPr>
          <w:rStyle w:val="Emphasis"/>
          <w:highlight w:val="green"/>
        </w:rPr>
        <w:t>defining space debris</w:t>
      </w:r>
      <w:r w:rsidRPr="00CC03C1">
        <w:rPr>
          <w:highlight w:val="green"/>
          <w:u w:val="single"/>
        </w:rPr>
        <w:t>, increasing</w:t>
      </w:r>
      <w:r w:rsidRPr="00CC03C1">
        <w:rPr>
          <w:u w:val="single"/>
        </w:rPr>
        <w:t xml:space="preserve"> its </w:t>
      </w:r>
      <w:r w:rsidRPr="00CC03C1">
        <w:rPr>
          <w:rStyle w:val="Emphasis"/>
        </w:rPr>
        <w:t xml:space="preserve">technology-specific </w:t>
      </w:r>
      <w:r w:rsidRPr="00CC03C1">
        <w:rPr>
          <w:rStyle w:val="Emphasis"/>
          <w:highlight w:val="green"/>
        </w:rPr>
        <w:t>language</w:t>
      </w:r>
      <w:r w:rsidRPr="00CC03C1">
        <w:rPr>
          <w:highlight w:val="green"/>
          <w:u w:val="single"/>
        </w:rPr>
        <w:t xml:space="preserve"> to combat</w:t>
      </w:r>
      <w:r w:rsidRPr="00CC03C1">
        <w:rPr>
          <w:u w:val="single"/>
        </w:rPr>
        <w:t xml:space="preserve"> </w:t>
      </w:r>
      <w:r w:rsidRPr="00CC03C1">
        <w:rPr>
          <w:rStyle w:val="Emphasis"/>
        </w:rPr>
        <w:t xml:space="preserve">space </w:t>
      </w:r>
      <w:r w:rsidRPr="00CC03C1">
        <w:rPr>
          <w:rStyle w:val="Emphasis"/>
          <w:highlight w:val="green"/>
        </w:rPr>
        <w:t>debris</w:t>
      </w:r>
      <w:r w:rsidRPr="00CC03C1">
        <w:rPr>
          <w:rStyle w:val="Emphasis"/>
        </w:rPr>
        <w:t xml:space="preserve"> issues, </w:t>
      </w:r>
      <w:r w:rsidRPr="00CC03C1">
        <w:rPr>
          <w:rStyle w:val="Emphasis"/>
          <w:highlight w:val="green"/>
        </w:rPr>
        <w:t>and outlining</w:t>
      </w:r>
      <w:r w:rsidRPr="00CC03C1">
        <w:rPr>
          <w:rStyle w:val="Emphasis"/>
        </w:rPr>
        <w:t xml:space="preserve"> specific </w:t>
      </w:r>
      <w:r w:rsidRPr="00CC03C1">
        <w:rPr>
          <w:rStyle w:val="Emphasis"/>
          <w:highlight w:val="green"/>
        </w:rPr>
        <w:t>punishments</w:t>
      </w:r>
      <w:r w:rsidRPr="00CC03C1">
        <w:rPr>
          <w:u w:val="single"/>
        </w:rPr>
        <w:t xml:space="preserve"> to </w:t>
      </w:r>
      <w:r w:rsidRPr="00CC03C1">
        <w:rPr>
          <w:rStyle w:val="Emphasis"/>
        </w:rPr>
        <w:t>negate the complete lack of enforcement</w:t>
      </w:r>
      <w:r w:rsidRPr="00CC03C1">
        <w:t xml:space="preserve"> built into the current Treaty. While nations do recognize the danger that space debris pose to orbital operations, stronger laws must be enacted </w:t>
      </w:r>
      <w:proofErr w:type="gramStart"/>
      <w:r w:rsidRPr="00CC03C1">
        <w:t>in order to</w:t>
      </w:r>
      <w:proofErr w:type="gramEnd"/>
      <w:r w:rsidRPr="00CC03C1">
        <w:t xml:space="preserve"> de-escalate an imminent arms race and incentivize them to mitigate their debris. [10] </w:t>
      </w:r>
      <w:r w:rsidRPr="00CC03C1">
        <w:rPr>
          <w:highlight w:val="cyan"/>
          <w:u w:val="single"/>
        </w:rPr>
        <w:t>Believing that one</w:t>
      </w:r>
      <w:r w:rsidRPr="00CC03C1">
        <w:rPr>
          <w:u w:val="single"/>
        </w:rPr>
        <w:t xml:space="preserve"> convention or </w:t>
      </w:r>
      <w:r w:rsidRPr="00CC03C1">
        <w:rPr>
          <w:highlight w:val="cyan"/>
          <w:u w:val="single"/>
        </w:rPr>
        <w:t>treaty would be insufficient</w:t>
      </w:r>
      <w:r w:rsidRPr="00CC03C1">
        <w:rPr>
          <w:u w:val="single"/>
        </w:rPr>
        <w:t xml:space="preserve">, N. </w:t>
      </w:r>
      <w:proofErr w:type="spellStart"/>
      <w:r w:rsidRPr="00CC03C1">
        <w:rPr>
          <w:highlight w:val="cyan"/>
          <w:u w:val="single"/>
        </w:rPr>
        <w:t>Jasentuliyana</w:t>
      </w:r>
      <w:proofErr w:type="spellEnd"/>
      <w:r w:rsidRPr="00CC03C1">
        <w:rPr>
          <w:highlight w:val="cyan"/>
          <w:u w:val="single"/>
        </w:rPr>
        <w:t xml:space="preserve"> recommends</w:t>
      </w:r>
      <w:r w:rsidRPr="00CC03C1">
        <w:rPr>
          <w:u w:val="single"/>
        </w:rPr>
        <w:t xml:space="preserve"> the creation of </w:t>
      </w:r>
      <w:r w:rsidRPr="00CC03C1">
        <w:rPr>
          <w:highlight w:val="cyan"/>
          <w:u w:val="single"/>
        </w:rPr>
        <w:t>a regulatory regime to solve</w:t>
      </w:r>
      <w:r w:rsidRPr="00CC03C1">
        <w:rPr>
          <w:u w:val="single"/>
        </w:rPr>
        <w:t xml:space="preserve"> the growing problem of </w:t>
      </w:r>
      <w:r w:rsidRPr="00CC03C1">
        <w:rPr>
          <w:highlight w:val="cyan"/>
          <w:u w:val="single"/>
        </w:rPr>
        <w:t>space debris. Such a regime would “</w:t>
      </w:r>
      <w:r w:rsidRPr="00CC03C1">
        <w:rPr>
          <w:u w:val="single"/>
        </w:rPr>
        <w:t xml:space="preserve">effectively </w:t>
      </w:r>
      <w:r w:rsidRPr="00CC03C1">
        <w:rPr>
          <w:highlight w:val="cyan"/>
          <w:u w:val="single"/>
        </w:rPr>
        <w:t>deal with</w:t>
      </w:r>
      <w:r w:rsidRPr="00CC03C1">
        <w:rPr>
          <w:u w:val="single"/>
        </w:rPr>
        <w:t xml:space="preserve"> these </w:t>
      </w:r>
      <w:r w:rsidRPr="00CC03C1">
        <w:rPr>
          <w:highlight w:val="cyan"/>
          <w:u w:val="single"/>
        </w:rPr>
        <w:t>technical problems and establish international legal rules, standards and procedures</w:t>
      </w:r>
      <w:r w:rsidRPr="00CC03C1">
        <w:rPr>
          <w:u w:val="single"/>
        </w:rPr>
        <w:t xml:space="preserve"> on a continuing basis.”</w:t>
      </w:r>
      <w:r w:rsidRPr="00CC03C1">
        <w:t xml:space="preserve"> [11] Thus, </w:t>
      </w:r>
      <w:r w:rsidRPr="00CC03C1">
        <w:rPr>
          <w:u w:val="single"/>
        </w:rPr>
        <w:t xml:space="preserve">one potential solution to the legal lack of space debris mitigation is </w:t>
      </w:r>
      <w:r w:rsidRPr="00CC03C1">
        <w:rPr>
          <w:highlight w:val="cyan"/>
          <w:u w:val="single"/>
        </w:rPr>
        <w:t xml:space="preserve">establishing a lawmaking agency which </w:t>
      </w:r>
      <w:r w:rsidRPr="00CC03C1">
        <w:rPr>
          <w:u w:val="single"/>
        </w:rPr>
        <w:t xml:space="preserve">specifically </w:t>
      </w:r>
      <w:r w:rsidRPr="00CC03C1">
        <w:rPr>
          <w:highlight w:val="cyan"/>
          <w:u w:val="single"/>
        </w:rPr>
        <w:t>focuses on</w:t>
      </w:r>
      <w:r w:rsidRPr="00CC03C1">
        <w:rPr>
          <w:u w:val="single"/>
        </w:rPr>
        <w:t xml:space="preserve"> the issue of </w:t>
      </w:r>
      <w:r w:rsidRPr="00CC03C1">
        <w:rPr>
          <w:highlight w:val="cyan"/>
          <w:u w:val="single"/>
        </w:rPr>
        <w:t>space debris</w:t>
      </w:r>
      <w:r w:rsidRPr="00CC03C1">
        <w:rPr>
          <w:u w:val="single"/>
        </w:rPr>
        <w:t xml:space="preserve">. In addition to the creation of a legal agency which could hold actors accountable </w:t>
      </w:r>
      <w:proofErr w:type="gramStart"/>
      <w:r w:rsidRPr="00CC03C1">
        <w:rPr>
          <w:u w:val="single"/>
        </w:rPr>
        <w:t>for the amount of</w:t>
      </w:r>
      <w:proofErr w:type="gramEnd"/>
      <w:r w:rsidRPr="00CC03C1">
        <w:rPr>
          <w:u w:val="single"/>
        </w:rPr>
        <w:t xml:space="preserve"> space debris produced, international laws guiding the actions of private companies’ activities may also provide an answer, as will be discussed in greater detail below.</w:t>
      </w:r>
    </w:p>
    <w:p w14:paraId="6B2B490F" w14:textId="77777777" w:rsidR="005F18E4" w:rsidRPr="00CC03C1" w:rsidRDefault="005F18E4" w:rsidP="005F18E4">
      <w:r w:rsidRPr="00CC03C1">
        <w:t xml:space="preserve">Although there do exist </w:t>
      </w:r>
      <w:r w:rsidRPr="00CC03C1">
        <w:rPr>
          <w:u w:val="single"/>
        </w:rPr>
        <w:t xml:space="preserve">international laws and regulations governing the use of space for </w:t>
      </w:r>
      <w:r w:rsidRPr="00CC03C1">
        <w:rPr>
          <w:rStyle w:val="Emphasis"/>
        </w:rPr>
        <w:t>states and governmental entities</w:t>
      </w:r>
      <w:r w:rsidRPr="00CC03C1">
        <w:t xml:space="preserve"> (albeit weak ones), </w:t>
      </w:r>
      <w:r w:rsidRPr="00CC03C1">
        <w:rPr>
          <w:u w:val="single"/>
        </w:rPr>
        <w:t xml:space="preserve">the </w:t>
      </w:r>
      <w:r w:rsidRPr="00CC03C1">
        <w:rPr>
          <w:highlight w:val="green"/>
          <w:u w:val="single"/>
        </w:rPr>
        <w:t>private enterprises</w:t>
      </w:r>
      <w:r w:rsidRPr="00CC03C1">
        <w:rPr>
          <w:u w:val="single"/>
        </w:rPr>
        <w:t xml:space="preserve"> sending objects into space are </w:t>
      </w:r>
      <w:r w:rsidRPr="00CC03C1">
        <w:rPr>
          <w:rStyle w:val="Emphasis"/>
          <w:highlight w:val="green"/>
        </w:rPr>
        <w:t xml:space="preserve">subject to </w:t>
      </w:r>
      <w:r w:rsidRPr="00CC03C1">
        <w:rPr>
          <w:rStyle w:val="Emphasis"/>
        </w:rPr>
        <w:t xml:space="preserve">even </w:t>
      </w:r>
      <w:r w:rsidRPr="00CC03C1">
        <w:rPr>
          <w:rStyle w:val="Emphasis"/>
          <w:highlight w:val="green"/>
        </w:rPr>
        <w:t>less</w:t>
      </w:r>
      <w:r w:rsidRPr="00CC03C1">
        <w:rPr>
          <w:rStyle w:val="Emphasis"/>
        </w:rPr>
        <w:t xml:space="preserve"> stringent </w:t>
      </w:r>
      <w:r w:rsidRPr="00CC03C1">
        <w:rPr>
          <w:rStyle w:val="Emphasis"/>
          <w:highlight w:val="green"/>
        </w:rPr>
        <w:t>regulations than states</w:t>
      </w:r>
      <w:r w:rsidRPr="00CC03C1">
        <w:rPr>
          <w:rStyle w:val="Emphasis"/>
        </w:rPr>
        <w:t xml:space="preserve"> are</w:t>
      </w:r>
      <w:r w:rsidRPr="00CC03C1">
        <w:rPr>
          <w:u w:val="single"/>
        </w:rPr>
        <w:t>. SpaceX</w:t>
      </w:r>
      <w:r w:rsidRPr="00CC03C1">
        <w:t xml:space="preserve">, for example, to </w:t>
      </w:r>
      <w:r w:rsidRPr="00CC03C1">
        <w:rPr>
          <w:u w:val="single"/>
        </w:rPr>
        <w:t>authorize</w:t>
      </w:r>
      <w:r w:rsidRPr="00CC03C1">
        <w:t xml:space="preserve"> their </w:t>
      </w:r>
      <w:r w:rsidRPr="00CC03C1">
        <w:rPr>
          <w:u w:val="single"/>
        </w:rPr>
        <w:t xml:space="preserve">sending of 42,000 </w:t>
      </w:r>
      <w:proofErr w:type="spellStart"/>
      <w:r w:rsidRPr="00CC03C1">
        <w:rPr>
          <w:u w:val="single"/>
        </w:rPr>
        <w:t>Starlink</w:t>
      </w:r>
      <w:proofErr w:type="spellEnd"/>
      <w:r w:rsidRPr="00CC03C1">
        <w:rPr>
          <w:u w:val="single"/>
        </w:rPr>
        <w:t xml:space="preserve"> satellites into orbit, only had to submit paperwork to the U.S. Federal Communications Commission</w:t>
      </w:r>
      <w:r w:rsidRPr="00CC03C1">
        <w:t xml:space="preserve"> (FCC) </w:t>
      </w:r>
      <w:r w:rsidRPr="00CC03C1">
        <w:rPr>
          <w:u w:val="single"/>
        </w:rPr>
        <w:t>and the International Telecommunication Union</w:t>
      </w:r>
      <w:r w:rsidRPr="00CC03C1">
        <w:t xml:space="preserve"> (ITU). [12] Paul Larsen posits that, </w:t>
      </w:r>
      <w:r w:rsidRPr="00CC03C1">
        <w:rPr>
          <w:u w:val="single"/>
        </w:rPr>
        <w:t xml:space="preserve">in the face of less stringent regulations, </w:t>
      </w:r>
      <w:r w:rsidRPr="00CC03C1">
        <w:rPr>
          <w:highlight w:val="green"/>
          <w:u w:val="single"/>
        </w:rPr>
        <w:t>nongovernmental</w:t>
      </w:r>
      <w:r w:rsidRPr="00CC03C1">
        <w:rPr>
          <w:u w:val="single"/>
        </w:rPr>
        <w:t xml:space="preserve"> satellite </w:t>
      </w:r>
      <w:r w:rsidRPr="00CC03C1">
        <w:rPr>
          <w:highlight w:val="green"/>
          <w:u w:val="single"/>
        </w:rPr>
        <w:t xml:space="preserve">companies </w:t>
      </w:r>
      <w:r w:rsidRPr="00CC03C1">
        <w:rPr>
          <w:rStyle w:val="Emphasis"/>
          <w:highlight w:val="green"/>
        </w:rPr>
        <w:t>send</w:t>
      </w:r>
      <w:r w:rsidRPr="00CC03C1">
        <w:rPr>
          <w:rStyle w:val="Emphasis"/>
        </w:rPr>
        <w:t xml:space="preserve"> many </w:t>
      </w:r>
      <w:r w:rsidRPr="00CC03C1">
        <w:rPr>
          <w:rStyle w:val="Emphasis"/>
          <w:highlight w:val="green"/>
        </w:rPr>
        <w:t>satellites</w:t>
      </w:r>
      <w:r w:rsidRPr="00CC03C1">
        <w:rPr>
          <w:rStyle w:val="Emphasis"/>
        </w:rPr>
        <w:t xml:space="preserve"> into orbit </w:t>
      </w:r>
      <w:proofErr w:type="gramStart"/>
      <w:r w:rsidRPr="00CC03C1">
        <w:rPr>
          <w:rStyle w:val="Emphasis"/>
        </w:rPr>
        <w:t xml:space="preserve">in order </w:t>
      </w:r>
      <w:r w:rsidRPr="00CC03C1">
        <w:rPr>
          <w:rStyle w:val="Emphasis"/>
          <w:highlight w:val="green"/>
        </w:rPr>
        <w:t>to</w:t>
      </w:r>
      <w:proofErr w:type="gramEnd"/>
      <w:r w:rsidRPr="00CC03C1">
        <w:rPr>
          <w:rStyle w:val="Emphasis"/>
          <w:highlight w:val="green"/>
        </w:rPr>
        <w:t xml:space="preserve"> maximize</w:t>
      </w:r>
      <w:r w:rsidRPr="00CC03C1">
        <w:rPr>
          <w:rStyle w:val="Emphasis"/>
        </w:rPr>
        <w:t xml:space="preserve"> their </w:t>
      </w:r>
      <w:r w:rsidRPr="00CC03C1">
        <w:rPr>
          <w:rStyle w:val="Emphasis"/>
          <w:highlight w:val="green"/>
        </w:rPr>
        <w:t>profit</w:t>
      </w:r>
      <w:r w:rsidRPr="00CC03C1">
        <w:rPr>
          <w:rStyle w:val="Emphasis"/>
        </w:rPr>
        <w:t>, which is their primary objective</w:t>
      </w:r>
      <w:r w:rsidRPr="00CC03C1">
        <w:t xml:space="preserve">. </w:t>
      </w:r>
      <w:r w:rsidRPr="00CC03C1">
        <w:rPr>
          <w:highlight w:val="cyan"/>
          <w:u w:val="single"/>
        </w:rPr>
        <w:t>Unlike</w:t>
      </w:r>
      <w:r w:rsidRPr="00CC03C1">
        <w:rPr>
          <w:u w:val="single"/>
        </w:rPr>
        <w:t xml:space="preserve"> the </w:t>
      </w:r>
      <w:r w:rsidRPr="00CC03C1">
        <w:rPr>
          <w:highlight w:val="cyan"/>
          <w:u w:val="single"/>
        </w:rPr>
        <w:t>vagueness and lack of enforcement that came with</w:t>
      </w:r>
      <w:r w:rsidRPr="00CC03C1">
        <w:rPr>
          <w:u w:val="single"/>
        </w:rPr>
        <w:t xml:space="preserve"> written law (which is apparent in </w:t>
      </w:r>
      <w:r w:rsidRPr="00CC03C1">
        <w:rPr>
          <w:highlight w:val="cyan"/>
          <w:u w:val="single"/>
        </w:rPr>
        <w:t>the Outer Space Treaty</w:t>
      </w:r>
      <w:r w:rsidRPr="00CC03C1">
        <w:rPr>
          <w:u w:val="single"/>
        </w:rPr>
        <w:t xml:space="preserve">), the </w:t>
      </w:r>
      <w:r w:rsidRPr="00CC03C1">
        <w:rPr>
          <w:highlight w:val="cyan"/>
          <w:u w:val="single"/>
        </w:rPr>
        <w:t>unwritten market-oriented incentives for profit by</w:t>
      </w:r>
      <w:r w:rsidRPr="00CC03C1">
        <w:rPr>
          <w:u w:val="single"/>
        </w:rPr>
        <w:t xml:space="preserve"> large-scale satellite providers and </w:t>
      </w:r>
      <w:r w:rsidRPr="00CC03C1">
        <w:rPr>
          <w:highlight w:val="cyan"/>
          <w:u w:val="single"/>
        </w:rPr>
        <w:t>operators provide a reason for actors to mitigate</w:t>
      </w:r>
      <w:r w:rsidRPr="00CC03C1">
        <w:rPr>
          <w:u w:val="single"/>
        </w:rPr>
        <w:t xml:space="preserve"> space </w:t>
      </w:r>
      <w:r w:rsidRPr="00CC03C1">
        <w:rPr>
          <w:highlight w:val="cyan"/>
          <w:u w:val="single"/>
        </w:rPr>
        <w:t>debris in orbit</w:t>
      </w:r>
      <w:r w:rsidRPr="00CC03C1">
        <w:rPr>
          <w:u w:val="single"/>
        </w:rPr>
        <w:t xml:space="preserve">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w:t>
      </w:r>
      <w:r w:rsidRPr="00CC03C1">
        <w:rPr>
          <w:highlight w:val="cyan"/>
          <w:u w:val="single"/>
        </w:rPr>
        <w:t>SpaceX,</w:t>
      </w:r>
      <w:r w:rsidRPr="00CC03C1">
        <w:rPr>
          <w:u w:val="single"/>
        </w:rPr>
        <w:t xml:space="preserve"> as mentioned above, </w:t>
      </w:r>
      <w:r w:rsidRPr="00CC03C1">
        <w:rPr>
          <w:highlight w:val="cyan"/>
          <w:u w:val="single"/>
        </w:rPr>
        <w:t>plans to send 42,000 satellites into space</w:t>
      </w:r>
      <w:r w:rsidRPr="00CC03C1">
        <w:rPr>
          <w:u w:val="single"/>
        </w:rPr>
        <w:t xml:space="preserve">. While doing so would likely result in significant profits for the company, many believe </w:t>
      </w:r>
      <w:r w:rsidRPr="00CC03C1">
        <w:rPr>
          <w:highlight w:val="cyan"/>
          <w:u w:val="single"/>
        </w:rPr>
        <w:t>this will diminish astronomical visibility</w:t>
      </w:r>
      <w:r w:rsidRPr="00CC03C1">
        <w:rPr>
          <w:u w:val="single"/>
        </w:rPr>
        <w:t xml:space="preserve"> as well as increase the chance of collisions with space debris. [14] </w:t>
      </w:r>
      <w:r w:rsidRPr="00CC03C1">
        <w:rPr>
          <w:highlight w:val="cyan"/>
          <w:u w:val="single"/>
        </w:rPr>
        <w:t>Due to these effects</w:t>
      </w:r>
      <w:r w:rsidRPr="00CC03C1">
        <w:rPr>
          <w:u w:val="single"/>
        </w:rPr>
        <w:t xml:space="preserve">, scientists and space law </w:t>
      </w:r>
      <w:r w:rsidRPr="00CC03C1">
        <w:rPr>
          <w:highlight w:val="cyan"/>
          <w:u w:val="single"/>
        </w:rPr>
        <w:t>experts</w:t>
      </w:r>
      <w:r w:rsidRPr="00CC03C1">
        <w:rPr>
          <w:u w:val="single"/>
        </w:rPr>
        <w:t xml:space="preserve"> alike </w:t>
      </w:r>
      <w:r w:rsidRPr="00CC03C1">
        <w:rPr>
          <w:highlight w:val="cyan"/>
          <w:u w:val="single"/>
        </w:rPr>
        <w:t xml:space="preserve">have called for a legal delay to the ITU’s decision on </w:t>
      </w:r>
      <w:proofErr w:type="gramStart"/>
      <w:r w:rsidRPr="00CC03C1">
        <w:rPr>
          <w:highlight w:val="cyan"/>
          <w:u w:val="single"/>
        </w:rPr>
        <w:t>whether or not</w:t>
      </w:r>
      <w:proofErr w:type="gramEnd"/>
      <w:r w:rsidRPr="00CC03C1">
        <w:rPr>
          <w:highlight w:val="cyan"/>
          <w:u w:val="single"/>
        </w:rPr>
        <w:t xml:space="preserve"> to accept SpaceX’s proposal to launch more satellites</w:t>
      </w:r>
      <w:r w:rsidRPr="00CC03C1">
        <w:rPr>
          <w:u w:val="single"/>
        </w:rPr>
        <w:t xml:space="preserve">. If these parties are successful, a </w:t>
      </w:r>
      <w:r w:rsidRPr="00CC03C1">
        <w:rPr>
          <w:highlight w:val="cyan"/>
          <w:u w:val="single"/>
        </w:rPr>
        <w:t>precedent-setting legal case regarding space debris mitigation and satellite use in space may</w:t>
      </w:r>
      <w:r w:rsidRPr="00CC03C1">
        <w:rPr>
          <w:u w:val="single"/>
        </w:rPr>
        <w:t xml:space="preserve"> well </w:t>
      </w:r>
      <w:r w:rsidRPr="00CC03C1">
        <w:rPr>
          <w:highlight w:val="cyan"/>
          <w:u w:val="single"/>
        </w:rPr>
        <w:t>provide a solution to the outdated O</w:t>
      </w:r>
      <w:r w:rsidRPr="00CC03C1">
        <w:rPr>
          <w:u w:val="single"/>
        </w:rPr>
        <w:t xml:space="preserve">uter </w:t>
      </w:r>
      <w:r w:rsidRPr="00CC03C1">
        <w:rPr>
          <w:highlight w:val="cyan"/>
          <w:u w:val="single"/>
        </w:rPr>
        <w:t>S</w:t>
      </w:r>
      <w:r w:rsidRPr="00CC03C1">
        <w:rPr>
          <w:u w:val="single"/>
        </w:rPr>
        <w:t xml:space="preserve">pace </w:t>
      </w:r>
      <w:r w:rsidRPr="00CC03C1">
        <w:rPr>
          <w:highlight w:val="cyan"/>
          <w:u w:val="single"/>
        </w:rPr>
        <w:t>T</w:t>
      </w:r>
      <w:r w:rsidRPr="00CC03C1">
        <w:rPr>
          <w:u w:val="single"/>
        </w:rPr>
        <w:t>reaty of 1967.</w:t>
      </w:r>
    </w:p>
    <w:p w14:paraId="769EC420" w14:textId="77777777" w:rsidR="005F18E4" w:rsidRPr="00C75280" w:rsidRDefault="005F18E4" w:rsidP="005F18E4">
      <w:pPr>
        <w:pStyle w:val="Heading4"/>
      </w:pPr>
      <w:r>
        <w:lastRenderedPageBreak/>
        <w:t>International governance solves escalation.</w:t>
      </w:r>
    </w:p>
    <w:p w14:paraId="43D6ED3F" w14:textId="77777777" w:rsidR="005F18E4" w:rsidRPr="00C75280" w:rsidRDefault="005F18E4" w:rsidP="005F18E4">
      <w:r>
        <w:rPr>
          <w:rStyle w:val="Style13ptBold"/>
        </w:rPr>
        <w:t xml:space="preserve">1AC </w:t>
      </w:r>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275859D6" w14:textId="77777777" w:rsidR="005F18E4" w:rsidRDefault="005F18E4" w:rsidP="005F18E4">
      <w:r>
        <w:t xml:space="preserve">The fundamental nature of space is changing to one of a </w:t>
      </w:r>
      <w:proofErr w:type="gramStart"/>
      <w:r>
        <w:t>domain</w:t>
      </w:r>
      <w:proofErr w:type="gramEnd"/>
      <w:r>
        <w:t xml:space="preserve"> that is dominated by commercial actors. This change will have consequences for international stability, both in terms of how it demonstrates that the old governance structure for space is being left behind as the domain evolves and how it highlights Russia’s declining rank in global space powers</w:t>
      </w:r>
      <w:r w:rsidRPr="00C75280">
        <w:rPr>
          <w:rStyle w:val="StyleUnderline"/>
          <w:highlight w:val="cyan"/>
        </w:rPr>
        <w:t>. It is important to work to develop new governance of space to meet the emerging needs of this ecosystem</w:t>
      </w:r>
      <w:r w:rsidRPr="00C75280">
        <w:rPr>
          <w:highlight w:val="cyan"/>
        </w:rPr>
        <w:t xml:space="preserve">. </w:t>
      </w:r>
      <w:r w:rsidRPr="00C75280">
        <w:rPr>
          <w:rStyle w:val="StyleUnderline"/>
          <w:highlight w:val="cyan"/>
        </w:rPr>
        <w:t>Otherwise, we run the risk of inadvertent escalation and even conflict in space that can extend down to Earth</w:t>
      </w:r>
      <w:r w:rsidRPr="00C75280">
        <w:rPr>
          <w:highlight w:val="cyan"/>
        </w:rPr>
        <w:t>.</w:t>
      </w:r>
    </w:p>
    <w:p w14:paraId="31827660" w14:textId="591B24A8" w:rsidR="0007546A" w:rsidRDefault="0007546A" w:rsidP="0007546A">
      <w:pPr>
        <w:pStyle w:val="Heading3"/>
      </w:pPr>
      <w:r>
        <w:lastRenderedPageBreak/>
        <w:t>1NC – O</w:t>
      </w:r>
      <w:r>
        <w:t>ff</w:t>
      </w:r>
    </w:p>
    <w:p w14:paraId="750400B6" w14:textId="77777777" w:rsidR="0007546A" w:rsidRPr="00C43880" w:rsidRDefault="0007546A" w:rsidP="0007546A">
      <w:pPr>
        <w:pStyle w:val="Heading4"/>
      </w:pPr>
      <w:r>
        <w:t>Xi’s regime is stable now, but its success depends on strong growth and private sector development.</w:t>
      </w:r>
    </w:p>
    <w:p w14:paraId="359C3D08" w14:textId="77777777" w:rsidR="0007546A" w:rsidRPr="00C43880" w:rsidRDefault="0007546A" w:rsidP="0007546A">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1" w:history="1">
        <w:r w:rsidRPr="00C43880">
          <w:rPr>
            <w:rStyle w:val="Hyperlink"/>
          </w:rPr>
          <w:t>Rana Mitter</w:t>
        </w:r>
      </w:hyperlink>
      <w:r w:rsidRPr="00C43880">
        <w:t xml:space="preserve"> is a professor of the history and politics of modern China at Oxford. </w:t>
      </w:r>
      <w:hyperlink r:id="rId12"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3" w:history="1">
        <w:r w:rsidRPr="00D57645">
          <w:rPr>
            <w:rStyle w:val="Hyperlink"/>
          </w:rPr>
          <w:t>https://hbr.org/2021/05/what-the-west-gets-wrong-about-china accessed 12/14/21</w:t>
        </w:r>
      </w:hyperlink>
      <w:r>
        <w:t>] Adam</w:t>
      </w:r>
    </w:p>
    <w:p w14:paraId="45DE1992" w14:textId="77777777" w:rsidR="0007546A" w:rsidRPr="00607D72" w:rsidRDefault="0007546A" w:rsidP="0007546A">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487E2AF" w14:textId="77777777" w:rsidR="0007546A" w:rsidRPr="00607D72" w:rsidRDefault="0007546A" w:rsidP="0007546A">
      <w:pPr>
        <w:rPr>
          <w:rStyle w:val="StyleUnderline"/>
        </w:rPr>
      </w:pPr>
      <w:r w:rsidRPr="00607D72">
        <w:rPr>
          <w:rStyle w:val="StyleUnderline"/>
        </w:rPr>
        <w:t>China has also defied predictions that its authoritarianism would inhibit its capacity to </w:t>
      </w:r>
      <w:hyperlink r:id="rId14"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1C103BF4" w14:textId="77777777" w:rsidR="0007546A" w:rsidRDefault="0007546A" w:rsidP="0007546A">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35D8B42B" w14:textId="77777777" w:rsidR="0007546A" w:rsidRDefault="0007546A" w:rsidP="0007546A">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558495C2" w14:textId="77777777" w:rsidR="0007546A" w:rsidRDefault="0007546A" w:rsidP="0007546A">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5" w:history="1">
        <w:r w:rsidRPr="00E24A24">
          <w:rPr>
            <w:rStyle w:val="Hyperlink"/>
          </w:rPr>
          <w:t>https://www.technologyreview.com/2021/01/21/1016513/china-private-commercial-space-industry-dominance/</w:t>
        </w:r>
      </w:hyperlink>
      <w:r>
        <w:t xml:space="preserve"> accessed 12/14/21] Adam</w:t>
      </w:r>
    </w:p>
    <w:p w14:paraId="5A721FE6" w14:textId="77777777" w:rsidR="0007546A" w:rsidRPr="00BC42E1" w:rsidRDefault="0007546A" w:rsidP="0007546A">
      <w:r w:rsidRPr="00BC42E1">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t>: for example, there’s the China Great Wall Industry Corporation Limited (</w:t>
      </w:r>
      <w:proofErr w:type="gramStart"/>
      <w:r w:rsidRPr="00BC42E1">
        <w:t>in reality a</w:t>
      </w:r>
      <w:proofErr w:type="gramEnd"/>
      <w:r w:rsidRPr="00BC42E1">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t>actually deliver</w:t>
      </w:r>
      <w:proofErr w:type="gramEnd"/>
      <w:r w:rsidRPr="00BC42E1">
        <w:t xml:space="preserve"> to orbit. The costs involved were too much for anything but national budgets to handle.</w:t>
      </w:r>
    </w:p>
    <w:p w14:paraId="673E8E06" w14:textId="77777777" w:rsidR="0007546A" w:rsidRPr="00473116" w:rsidRDefault="0007546A" w:rsidP="0007546A">
      <w:pPr>
        <w:rPr>
          <w:rStyle w:val="StyleUnderline"/>
        </w:rPr>
      </w:pPr>
      <w:r w:rsidRPr="00BC42E1">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t xml:space="preserve"> In 2014, a year </w:t>
      </w:r>
      <w:r w:rsidRPr="00097ADC">
        <w:rPr>
          <w:rStyle w:val="StyleUnderline"/>
        </w:rPr>
        <w:t>after</w:t>
      </w:r>
      <w:r w:rsidRPr="00BC42E1">
        <w:t xml:space="preserve"> </w:t>
      </w:r>
      <w:r w:rsidRPr="00097ADC">
        <w:rPr>
          <w:rStyle w:val="StyleUnderline"/>
          <w:highlight w:val="cyan"/>
        </w:rPr>
        <w:t>Xi</w:t>
      </w:r>
      <w:r w:rsidRPr="00473116">
        <w:rPr>
          <w:rStyle w:val="StyleUnderline"/>
        </w:rPr>
        <w:t xml:space="preserve"> Jinping took over as the new leader of China,</w:t>
      </w:r>
      <w:r w:rsidRPr="00BC42E1">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t xml:space="preserve"> as it had already </w:t>
      </w:r>
      <w:r w:rsidRPr="00473116">
        <w:rPr>
          <w:rStyle w:val="StyleUnderline"/>
        </w:rPr>
        <w:t>begun doing with AI and solar power</w:t>
      </w:r>
      <w:r w:rsidRPr="00BC42E1">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6"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65DB635B" w14:textId="77777777" w:rsidR="0007546A" w:rsidRPr="00761F18" w:rsidRDefault="0007546A" w:rsidP="0007546A">
      <w:pPr>
        <w:rPr>
          <w:rStyle w:val="StyleUnderline"/>
        </w:rPr>
      </w:pPr>
      <w:r w:rsidRPr="00BC42E1">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2C7F7878" w14:textId="77777777" w:rsidR="0007546A" w:rsidRPr="00BC42E1" w:rsidRDefault="0007546A" w:rsidP="0007546A">
      <w:r w:rsidRPr="00BC42E1">
        <w:t xml:space="preserve">As a result, there are </w:t>
      </w:r>
      <w:r w:rsidRPr="00761F18">
        <w:rPr>
          <w:rStyle w:val="StyleUnderline"/>
        </w:rPr>
        <w:t>now 78 commercial space companies operating in China,</w:t>
      </w:r>
      <w:r w:rsidRPr="00BC42E1">
        <w:t xml:space="preserve"> according to a</w:t>
      </w:r>
      <w:hyperlink r:id="rId17" w:tgtFrame="_blank" w:history="1">
        <w:r w:rsidRPr="00BC42E1">
          <w:rPr>
            <w:rStyle w:val="Hyperlink"/>
          </w:rPr>
          <w:t> 2019 report by the Institute for Defense Analyses</w:t>
        </w:r>
      </w:hyperlink>
      <w:r w:rsidRPr="00BC42E1">
        <w:t xml:space="preserve">. More than </w:t>
      </w:r>
      <w:r w:rsidRPr="00761F18">
        <w:rPr>
          <w:rStyle w:val="StyleUnderline"/>
        </w:rPr>
        <w:t>half have been founded since 201</w:t>
      </w:r>
      <w:r w:rsidRPr="00BC42E1">
        <w:t>4, and the vast majority focus on satellite manufacturing and launch services.</w:t>
      </w:r>
    </w:p>
    <w:p w14:paraId="313D6857" w14:textId="77777777" w:rsidR="0007546A" w:rsidRPr="00BC42E1" w:rsidRDefault="0007546A" w:rsidP="0007546A">
      <w:r w:rsidRPr="00BC42E1">
        <w:t xml:space="preserve">For example, </w:t>
      </w:r>
      <w:r w:rsidRPr="00761F18">
        <w:rPr>
          <w:rStyle w:val="StyleUnderline"/>
        </w:rPr>
        <w:t>Galactic Energy</w:t>
      </w:r>
      <w:r w:rsidRPr="00BC42E1">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t xml:space="preserve"> (founded in 2014), although it also hopes to use rockets to deliver packages from one terrestrial location to another.</w:t>
      </w:r>
    </w:p>
    <w:p w14:paraId="1BD895CB" w14:textId="77777777" w:rsidR="0007546A" w:rsidRPr="00BC42E1" w:rsidRDefault="0007546A" w:rsidP="0007546A">
      <w:proofErr w:type="spellStart"/>
      <w:r w:rsidRPr="00761F18">
        <w:rPr>
          <w:rStyle w:val="StyleUnderline"/>
        </w:rPr>
        <w:t>Spacety</w:t>
      </w:r>
      <w:proofErr w:type="spellEnd"/>
      <w:r w:rsidRPr="00BC42E1">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8" w:tgtFrame="_blank" w:history="1">
        <w:r w:rsidRPr="00BC42E1">
          <w:rPr>
            <w:rStyle w:val="Hyperlink"/>
          </w:rPr>
          <w:t>released the first images taken by the satellite</w:t>
        </w:r>
      </w:hyperlink>
      <w:r w:rsidRPr="00BC42E1">
        <w:t xml:space="preserve">, Hisea-1, featuring three-meter resolution. </w:t>
      </w:r>
      <w:proofErr w:type="spellStart"/>
      <w:r w:rsidRPr="00BC42E1">
        <w:t>Spacety</w:t>
      </w:r>
      <w:proofErr w:type="spellEnd"/>
      <w:r w:rsidRPr="00BC42E1">
        <w:t xml:space="preserve"> wants to launch a constellation of these satellites to offer high-quality imaging at low cost. </w:t>
      </w:r>
    </w:p>
    <w:p w14:paraId="5EF74B76" w14:textId="77777777" w:rsidR="0007546A" w:rsidRPr="00BC42E1" w:rsidRDefault="0007546A" w:rsidP="0007546A">
      <w:r w:rsidRPr="00BC42E1">
        <w:lastRenderedPageBreak/>
        <w:t xml:space="preserve">To a large extent, </w:t>
      </w:r>
      <w:r w:rsidRPr="00761F18">
        <w:rPr>
          <w:rStyle w:val="StyleUnderline"/>
        </w:rPr>
        <w:t>China is following the same blueprint drawn up by the US</w:t>
      </w:r>
      <w:r w:rsidRPr="00BC42E1">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highlight w:val="cyan"/>
        </w:rPr>
        <w:t xml:space="preserve"> </w:t>
      </w:r>
      <w:r w:rsidRPr="00097ADC">
        <w:rPr>
          <w:rStyle w:val="StyleUnderline"/>
          <w:highlight w:val="cyan"/>
        </w:rPr>
        <w:t>up</w:t>
      </w:r>
      <w:r w:rsidRPr="00BC42E1">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016C8FB" w14:textId="77777777" w:rsidR="0007546A" w:rsidRPr="00761F18" w:rsidRDefault="0007546A" w:rsidP="0007546A">
      <w:pPr>
        <w:rPr>
          <w:rStyle w:val="StyleUnderline"/>
        </w:rPr>
      </w:pPr>
      <w:r w:rsidRPr="00BC42E1">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t>. At least</w:t>
      </w:r>
      <w:r w:rsidRPr="00761F18">
        <w:rPr>
          <w:rStyle w:val="StyleUnderline"/>
        </w:rPr>
        <w:t xml:space="preserve"> 42 companies had no known government funding. </w:t>
      </w:r>
    </w:p>
    <w:p w14:paraId="15291A3B" w14:textId="77777777" w:rsidR="0007546A" w:rsidRPr="00BC42E1" w:rsidRDefault="0007546A" w:rsidP="0007546A">
      <w:r w:rsidRPr="00BC42E1">
        <w:t xml:space="preserve">And much of the </w:t>
      </w:r>
      <w:r w:rsidRPr="00761F18">
        <w:rPr>
          <w:rStyle w:val="StyleUnderline"/>
        </w:rPr>
        <w:t>government support these companies do receive doesn’t have a federal origin, but a provincial one</w:t>
      </w:r>
      <w:r w:rsidRPr="00BC42E1">
        <w:t xml:space="preserve">. “[These </w:t>
      </w:r>
      <w:r w:rsidRPr="00761F18">
        <w:rPr>
          <w:rStyle w:val="StyleUnderline"/>
        </w:rPr>
        <w:t>companies</w:t>
      </w:r>
      <w:r w:rsidRPr="00BC42E1">
        <w:t xml:space="preserve">] are </w:t>
      </w:r>
      <w:r w:rsidRPr="00761F18">
        <w:rPr>
          <w:rStyle w:val="StyleUnderline"/>
        </w:rPr>
        <w:t>drawing high-tech development to these local communities,</w:t>
      </w:r>
      <w:r w:rsidRPr="00BC42E1">
        <w:t xml:space="preserve">” says Hines. “And in return, </w:t>
      </w:r>
      <w:r w:rsidRPr="00761F18">
        <w:rPr>
          <w:rStyle w:val="StyleUnderline"/>
        </w:rPr>
        <w:t>they’re given more autonomy by the local government.”</w:t>
      </w:r>
      <w:r w:rsidRPr="00BC42E1">
        <w:t xml:space="preserve"> While most have headquarters in Beijing, many keep facilities in Shenzhen, Chongqing, and other areas that might draw talent from local universities. </w:t>
      </w:r>
    </w:p>
    <w:p w14:paraId="64E00320" w14:textId="77777777" w:rsidR="0007546A" w:rsidRPr="00BE438B" w:rsidRDefault="0007546A" w:rsidP="0007546A">
      <w:pPr>
        <w:rPr>
          <w:rStyle w:val="StyleUnderline"/>
        </w:rPr>
      </w:pPr>
      <w:r w:rsidRPr="00BC42E1">
        <w:t xml:space="preserve">There’s also </w:t>
      </w:r>
      <w:r w:rsidRPr="00761F18">
        <w:rPr>
          <w:rStyle w:val="StyleUnderline"/>
        </w:rPr>
        <w:t>one advantage specific to China: manufacturing.</w:t>
      </w:r>
      <w:r w:rsidRPr="00BC42E1">
        <w:t xml:space="preserve"> “What is the best country to trust for manufacturing needs?” asks James Zheng, the CEO of </w:t>
      </w:r>
      <w:proofErr w:type="spellStart"/>
      <w:r w:rsidRPr="00BC42E1">
        <w:t>Spacety’s</w:t>
      </w:r>
      <w:proofErr w:type="spellEnd"/>
      <w:r w:rsidRPr="00BC42E1">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00E4DD96" w14:textId="77777777" w:rsidR="0007546A" w:rsidRPr="006D6491" w:rsidRDefault="0007546A" w:rsidP="0007546A">
      <w:r w:rsidRPr="006D6491">
        <w:t>Making friends</w:t>
      </w:r>
    </w:p>
    <w:p w14:paraId="671579BD" w14:textId="77777777" w:rsidR="0007546A" w:rsidRPr="007B3035" w:rsidRDefault="0007546A" w:rsidP="0007546A">
      <w:pPr>
        <w:rPr>
          <w:rStyle w:val="StyleUnderline"/>
        </w:rPr>
      </w:pPr>
      <w:r w:rsidRPr="00BC42E1">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3DEC34FB" w14:textId="77777777" w:rsidR="0007546A" w:rsidRPr="000834BA" w:rsidRDefault="0007546A" w:rsidP="0007546A">
      <w:pPr>
        <w:rPr>
          <w:rStyle w:val="StyleUnderline"/>
        </w:rPr>
      </w:pPr>
      <w:r w:rsidRPr="00BC42E1">
        <w:t>“</w:t>
      </w:r>
      <w:r w:rsidRPr="00BE438B">
        <w:rPr>
          <w:rStyle w:val="StyleUnderline"/>
        </w:rPr>
        <w:t>China realizes there are certain things they cannot get on their own</w:t>
      </w:r>
      <w:r w:rsidRPr="00BC42E1">
        <w:t xml:space="preserve">,” says Frans von der Dunk, a space policy expert at the University of Nebraska–Lincoln. Chinese companies like </w:t>
      </w:r>
      <w:proofErr w:type="spellStart"/>
      <w:r w:rsidRPr="00BC42E1">
        <w:t>LandSpace</w:t>
      </w:r>
      <w:proofErr w:type="spellEnd"/>
      <w:r w:rsidRPr="00BC42E1">
        <w:t xml:space="preserve"> and </w:t>
      </w:r>
      <w:proofErr w:type="spellStart"/>
      <w:r w:rsidRPr="00BC42E1">
        <w:t>MinoSpace</w:t>
      </w:r>
      <w:proofErr w:type="spellEnd"/>
      <w:r w:rsidRPr="00BC42E1">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29B96703" w14:textId="77777777" w:rsidR="0007546A" w:rsidRPr="00BC42E1" w:rsidRDefault="0007546A" w:rsidP="0007546A">
      <w:r w:rsidRPr="00BC42E1">
        <w:t xml:space="preserve">Although </w:t>
      </w:r>
      <w:r w:rsidRPr="000834BA">
        <w:rPr>
          <w:rStyle w:val="StyleUnderline"/>
        </w:rPr>
        <w:t>China is taking inspiration from the US in building out its private industry,</w:t>
      </w:r>
      <w:r w:rsidRPr="00BC42E1">
        <w:t xml:space="preserve"> the </w:t>
      </w:r>
      <w:r w:rsidRPr="000834BA">
        <w:rPr>
          <w:rStyle w:val="StyleUnderline"/>
        </w:rPr>
        <w:t>nature of the Chinese state also means these new companies face obstacles that their rivals in the West don’t have to worry about</w:t>
      </w:r>
      <w:r w:rsidRPr="00BC42E1">
        <w:t xml:space="preserve">. While Chinese companies may look </w:t>
      </w:r>
      <w:r w:rsidRPr="000834BA">
        <w:rPr>
          <w:rStyle w:val="StyleUnderline"/>
        </w:rPr>
        <w:t>private on paper</w:t>
      </w:r>
      <w:r w:rsidRPr="00BC42E1">
        <w:t xml:space="preserve">, they must </w:t>
      </w:r>
      <w:r w:rsidRPr="000834BA">
        <w:rPr>
          <w:rStyle w:val="StyleUnderline"/>
        </w:rPr>
        <w:t>still submit to government guidance and control</w:t>
      </w:r>
      <w:r w:rsidRPr="00BC42E1">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t xml:space="preserve">, especially if the </w:t>
      </w:r>
      <w:r w:rsidRPr="000834BA">
        <w:rPr>
          <w:rStyle w:val="StyleUnderline"/>
        </w:rPr>
        <w:lastRenderedPageBreak/>
        <w:t>government is a frequent customer</w:t>
      </w:r>
      <w:r w:rsidRPr="00BC42E1">
        <w:t>. “That could still lead to a lack of trust from other partners,” says Goswami. It doesn’t help that the government itself is often </w:t>
      </w:r>
      <w:hyperlink r:id="rId19" w:tgtFrame="_blank" w:history="1">
        <w:r w:rsidRPr="00BC42E1">
          <w:rPr>
            <w:rStyle w:val="Hyperlink"/>
          </w:rPr>
          <w:t>very cagey about what its national program is even up to</w:t>
        </w:r>
      </w:hyperlink>
      <w:r w:rsidRPr="00BC42E1">
        <w:t>.</w:t>
      </w:r>
    </w:p>
    <w:p w14:paraId="48B1B229" w14:textId="77777777" w:rsidR="0007546A" w:rsidRPr="00FF5CF0" w:rsidRDefault="0007546A" w:rsidP="0007546A">
      <w:r w:rsidRPr="00BC42E1">
        <w:t xml:space="preserve">And Hines adds that it’s </w:t>
      </w:r>
      <w:r w:rsidRPr="000834BA">
        <w:rPr>
          <w:rStyle w:val="StyleUnderline"/>
        </w:rPr>
        <w:t>not always clear exactly how separate these companies are from, say, the People’s Liberation Army</w:t>
      </w:r>
      <w:r w:rsidRPr="00BC42E1">
        <w:t>, given the historical ties between the space and defense sectors. “Some of these things will pose significant hurdles for the commercial space sector as it tries to expand,” he says.</w:t>
      </w:r>
    </w:p>
    <w:p w14:paraId="4626B27D" w14:textId="77777777" w:rsidR="00AE3BD3" w:rsidRDefault="00AE3BD3" w:rsidP="00AE3BD3">
      <w:pPr>
        <w:pStyle w:val="Heading4"/>
      </w:pPr>
      <w:r>
        <w:t xml:space="preserve">Chinese private companies </w:t>
      </w:r>
      <w:proofErr w:type="spellStart"/>
      <w:r>
        <w:t>priotize</w:t>
      </w:r>
      <w:proofErr w:type="spellEnd"/>
      <w:r>
        <w:t xml:space="preserve"> asteroid mining. </w:t>
      </w:r>
    </w:p>
    <w:p w14:paraId="559A507B" w14:textId="77777777" w:rsidR="00AE3BD3" w:rsidRPr="0060754B" w:rsidRDefault="00AE3BD3" w:rsidP="00AE3BD3">
      <w:r w:rsidRPr="0060754B">
        <w:rPr>
          <w:rStyle w:val="Style13ptBold"/>
        </w:rPr>
        <w:t>Cohen 21</w:t>
      </w:r>
      <w:r w:rsidRPr="0060754B">
        <w:t xml:space="preserve"> Ariel Cohen, 21 - ("China’s Space Mining Industry Is Prepping For Launch – But What About The </w:t>
      </w:r>
      <w:proofErr w:type="gramStart"/>
      <w:r w:rsidRPr="0060754B">
        <w:t>US?,</w:t>
      </w:r>
      <w:proofErr w:type="gramEnd"/>
      <w:r w:rsidRPr="0060754B">
        <w:t>" Forbes, 10-26-2021, https://www.forbes.com/sites/arielcohen/2021/10/26/chinas-space-mining-industry-is-prepping-for-launch--but-what-about-the-us/?sh=6d03b9072ae0)//marlborough-wr/</w:t>
      </w:r>
    </w:p>
    <w:p w14:paraId="5C33B153" w14:textId="5D24C17C" w:rsidR="00AE3BD3" w:rsidRPr="00AE3BD3" w:rsidRDefault="00AE3BD3" w:rsidP="00AE3BD3">
      <w:pPr>
        <w:rPr>
          <w:u w:val="single"/>
        </w:rPr>
      </w:pPr>
      <w:r w:rsidRPr="00FD164A">
        <w:rPr>
          <w:sz w:val="12"/>
        </w:rPr>
        <w:t xml:space="preserve">In April of this year, </w:t>
      </w:r>
      <w:r w:rsidRPr="00E210F8">
        <w:rPr>
          <w:rStyle w:val="StyleUnderline"/>
          <w:highlight w:val="yellow"/>
        </w:rPr>
        <w:t>China</w:t>
      </w:r>
      <w:r w:rsidRPr="00E210F8">
        <w:rPr>
          <w:sz w:val="12"/>
          <w:highlight w:val="yellow"/>
        </w:rPr>
        <w:t>’s</w:t>
      </w:r>
      <w:r w:rsidRPr="00FD164A">
        <w:rPr>
          <w:sz w:val="12"/>
        </w:rPr>
        <w:t xml:space="preserve"> </w:t>
      </w:r>
      <w:proofErr w:type="spellStart"/>
      <w:r w:rsidRPr="00FD164A">
        <w:rPr>
          <w:sz w:val="12"/>
        </w:rPr>
        <w:t>Shenzen</w:t>
      </w:r>
      <w:proofErr w:type="spellEnd"/>
      <w:r w:rsidRPr="00FD164A">
        <w:rPr>
          <w:sz w:val="12"/>
        </w:rPr>
        <w:t xml:space="preserve"> </w:t>
      </w:r>
      <w:hyperlink r:id="rId20"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 Ltd. </w:t>
      </w:r>
      <w:hyperlink r:id="rId21" w:anchor="/detail?id=27" w:tgtFrame="_blank" w:tooltip="https://origin.space/#/detail?id=27" w:history="1">
        <w:r w:rsidRPr="00E210F8">
          <w:rPr>
            <w:rStyle w:val="StyleUnderline"/>
            <w:highlight w:val="yellow"/>
          </w:rPr>
          <w:t>launched the NEO-1</w:t>
        </w:r>
      </w:hyperlink>
      <w:r w:rsidRPr="00E210F8">
        <w:rPr>
          <w:rStyle w:val="StyleUnderline"/>
          <w:highlight w:val="yellow"/>
        </w:rPr>
        <w:t>, the first commercial spacecraft dedicated to the mining of space resources</w:t>
      </w:r>
      <w:r w:rsidRPr="00FD164A">
        <w:rPr>
          <w:rStyle w:val="StyleUnderline"/>
        </w:rPr>
        <w:t xml:space="preserve"> – from asteroids to the lunar surface.</w:t>
      </w:r>
      <w:r>
        <w:rPr>
          <w:rStyle w:val="StyleUnderline"/>
        </w:rPr>
        <w:t xml:space="preserve"> </w:t>
      </w:r>
      <w:r w:rsidRPr="00FD164A">
        <w:rPr>
          <w:rStyle w:val="StyleUnderline"/>
        </w:rPr>
        <w:t>Falling costs of space launches and spacecraft technology alongside existing infrastructure provides a unique opportunity to explore extraterrestrial resource extraction.</w:t>
      </w:r>
      <w:r w:rsidRPr="00FD164A">
        <w:rPr>
          <w:sz w:val="12"/>
        </w:rPr>
        <w:t xml:space="preserve"> Current technologies are equipped to analyze and categorize asteroids within our solar system with a limited degree of certainty. One of the accompanying payloads to the NEO-1 was the Yuanwang-1, or “little </w:t>
      </w:r>
      <w:proofErr w:type="spellStart"/>
      <w:r w:rsidRPr="00FD164A">
        <w:rPr>
          <w:sz w:val="12"/>
        </w:rPr>
        <w:t>hubble</w:t>
      </w:r>
      <w:proofErr w:type="spellEnd"/>
      <w:r w:rsidRPr="00FD164A">
        <w:rPr>
          <w:sz w:val="12"/>
        </w:rPr>
        <w:t xml:space="preserve">” satellite, which searches the stars for possible asteroid mining targets. </w:t>
      </w:r>
      <w:r w:rsidRPr="00FD164A">
        <w:rPr>
          <w:rStyle w:val="StyleUnderline"/>
        </w:rPr>
        <w:t>The NEO-1 launch marks another milestone in private satellite development</w:t>
      </w:r>
      <w:r w:rsidRPr="00FD164A">
        <w:rPr>
          <w:sz w:val="12"/>
        </w:rPr>
        <w:t xml:space="preserve">, adding a new player to space based companies which include Japan’s </w:t>
      </w:r>
      <w:hyperlink r:id="rId22" w:tgtFrame="_blank" w:tooltip="https://astroscale.com/space-debris_/" w:history="1">
        <w:proofErr w:type="spellStart"/>
        <w:r w:rsidRPr="00FD164A">
          <w:rPr>
            <w:rStyle w:val="Hyperlink"/>
            <w:sz w:val="12"/>
          </w:rPr>
          <w:t>Astroscale</w:t>
        </w:r>
        <w:proofErr w:type="spellEnd"/>
      </w:hyperlink>
      <w:r w:rsidRPr="00FD164A">
        <w:rPr>
          <w:sz w:val="12"/>
        </w:rPr>
        <w:t xml:space="preserve">. Private asteroid identification via the Sentinel Space Telescope was </w:t>
      </w:r>
      <w:hyperlink r:id="rId23" w:tgtFrame="_blank" w:tooltip="https://b612foundation.org/b612-official-statement-nasa-following-canceled-space-agreement-act/" w:history="1">
        <w:r w:rsidRPr="00FD164A">
          <w:rPr>
            <w:rStyle w:val="Hyperlink"/>
            <w:sz w:val="12"/>
          </w:rPr>
          <w:t>supported by NASA until 2015</w:t>
        </w:r>
      </w:hyperlink>
      <w:r w:rsidRPr="00FD164A">
        <w:rPr>
          <w:sz w:val="12"/>
        </w:rPr>
        <w:t xml:space="preserve">. </w:t>
      </w:r>
      <w:r w:rsidRPr="00FD164A">
        <w:rPr>
          <w:rStyle w:val="StyleUnderline"/>
        </w:rPr>
        <w:t>As private investment in space grows, the end goal is to be capable of harvesting resources to bring to Earth.</w:t>
      </w:r>
      <w:r w:rsidRPr="00FD164A">
        <w:rPr>
          <w:sz w:val="12"/>
        </w:rPr>
        <w:t xml:space="preserve"> According to </w:t>
      </w:r>
      <w:proofErr w:type="spellStart"/>
      <w:r w:rsidRPr="00FD164A">
        <w:rPr>
          <w:sz w:val="12"/>
        </w:rPr>
        <w:t>Shenzen</w:t>
      </w:r>
      <w:proofErr w:type="spellEnd"/>
      <w:r w:rsidRPr="00FD164A">
        <w:rPr>
          <w:sz w:val="12"/>
        </w:rPr>
        <w:t xml:space="preserve"> </w:t>
      </w:r>
      <w:hyperlink r:id="rId24"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company website: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E210F8">
        <w:rPr>
          <w:rStyle w:val="Emphasis"/>
          <w:highlight w:val="yellow"/>
        </w:rPr>
        <w:t>China is already succeeding while the West is spinning its wheels</w:t>
      </w:r>
      <w:r w:rsidRPr="00FD164A">
        <w:rPr>
          <w:rStyle w:val="Emphasis"/>
        </w:rPr>
        <w:t>.</w:t>
      </w:r>
      <w:r w:rsidRPr="00FD164A">
        <w:rPr>
          <w:sz w:val="12"/>
        </w:rPr>
        <w:t xml:space="preserve"> The much touted </w:t>
      </w:r>
      <w:r w:rsidRPr="00E210F8">
        <w:rPr>
          <w:rStyle w:val="StyleUnderline"/>
          <w:highlight w:val="yellow"/>
        </w:rPr>
        <w:t>Planetary Resources and Deep Space Industries</w:t>
      </w:r>
      <w:r w:rsidRPr="00FD164A">
        <w:rPr>
          <w:sz w:val="12"/>
        </w:rPr>
        <w:t xml:space="preserve"> (DSI) </w:t>
      </w:r>
      <w:hyperlink r:id="rId25" w:tgtFrame="_blank" w:history="1">
        <w:r w:rsidRPr="00FD164A">
          <w:rPr>
            <w:rStyle w:val="Hyperlink"/>
            <w:sz w:val="12"/>
          </w:rPr>
          <w:t>DSI</w:t>
        </w:r>
      </w:hyperlink>
      <w:r w:rsidRPr="00FD164A">
        <w:rPr>
          <w:sz w:val="12"/>
        </w:rPr>
        <w:t xml:space="preserve"> </w:t>
      </w:r>
      <w:hyperlink r:id="rId26" w:tgtFrame="_self" w:history="1">
        <w:r w:rsidRPr="00E210F8">
          <w:rPr>
            <w:rStyle w:val="Hyperlink"/>
            <w:sz w:val="12"/>
            <w:highlight w:val="yellow"/>
          </w:rPr>
          <w:t>-1.6%</w:t>
        </w:r>
      </w:hyperlink>
      <w:r w:rsidRPr="00E210F8">
        <w:rPr>
          <w:sz w:val="12"/>
          <w:highlight w:val="yellow"/>
        </w:rPr>
        <w:t xml:space="preserve"> </w:t>
      </w:r>
      <w:r w:rsidRPr="00E210F8">
        <w:rPr>
          <w:rStyle w:val="StyleUnderline"/>
          <w:highlight w:val="yellow"/>
        </w:rPr>
        <w:t xml:space="preserve">were </w:t>
      </w:r>
      <w:hyperlink r:id="rId27" w:tgtFrame="_blank" w:tooltip="https://www.technologyreview.com/2019/06/26/134510/asteroid-mining-bubble-burst-history/" w:history="1">
        <w:r w:rsidRPr="00E210F8">
          <w:rPr>
            <w:rStyle w:val="StyleUnderline"/>
            <w:highlight w:val="yellow"/>
          </w:rPr>
          <w:t>supposed to be</w:t>
        </w:r>
      </w:hyperlink>
      <w:r w:rsidRPr="00E210F8">
        <w:rPr>
          <w:rStyle w:val="StyleUnderline"/>
          <w:highlight w:val="yellow"/>
        </w:rPr>
        <w:t xml:space="preserve"> the vanguard of extra-terrestrial resource acquisition</w:t>
      </w:r>
      <w:r w:rsidRPr="00FD164A">
        <w:rPr>
          <w:rStyle w:val="StyleUnderline"/>
        </w:rPr>
        <w:t xml:space="preserve"> with major backers</w:t>
      </w:r>
      <w:r w:rsidRPr="00FD164A">
        <w:rPr>
          <w:sz w:val="12"/>
        </w:rPr>
        <w:t xml:space="preserve"> including Google’s </w:t>
      </w:r>
      <w:hyperlink r:id="rId28" w:tgtFrame="_blank" w:history="1">
        <w:r w:rsidRPr="00FD164A">
          <w:rPr>
            <w:rStyle w:val="Hyperlink"/>
            <w:sz w:val="12"/>
          </w:rPr>
          <w:t>GOOG</w:t>
        </w:r>
      </w:hyperlink>
      <w:r w:rsidRPr="00FD164A">
        <w:rPr>
          <w:sz w:val="12"/>
        </w:rPr>
        <w:t xml:space="preserve"> </w:t>
      </w:r>
      <w:hyperlink r:id="rId29" w:tgtFrame="_self" w:history="1">
        <w:r w:rsidRPr="00FD164A">
          <w:rPr>
            <w:rStyle w:val="Hyperlink"/>
            <w:sz w:val="12"/>
          </w:rPr>
          <w:t>-2.6%</w:t>
        </w:r>
      </w:hyperlink>
      <w:r w:rsidRPr="00FD164A">
        <w:rPr>
          <w:sz w:val="12"/>
        </w:rPr>
        <w:t xml:space="preserve"> Larry Page. But </w:t>
      </w:r>
      <w:r w:rsidRPr="00E210F8">
        <w:rPr>
          <w:rStyle w:val="StyleUnderline"/>
          <w:highlight w:val="yellow"/>
        </w:rPr>
        <w:t>both have since been acquired</w:t>
      </w:r>
      <w:r w:rsidRPr="00FD164A">
        <w:rPr>
          <w:rStyle w:val="StyleUnderline"/>
        </w:rPr>
        <w:t>, the former by block chain company</w:t>
      </w:r>
      <w:r>
        <w:rPr>
          <w:rStyle w:val="StyleUnderline"/>
        </w:rPr>
        <w:t xml:space="preserve"> </w:t>
      </w:r>
      <w:hyperlink r:id="rId30" w:tgtFrame="_blank" w:tooltip="https://consensys.net/" w:history="1">
        <w:proofErr w:type="spellStart"/>
        <w:r w:rsidRPr="00FD164A">
          <w:rPr>
            <w:rStyle w:val="StyleUnderline"/>
          </w:rPr>
          <w:t>ConsenSys</w:t>
        </w:r>
        <w:proofErr w:type="spellEnd"/>
      </w:hyperlink>
      <w:r>
        <w:rPr>
          <w:rStyle w:val="StyleUnderline"/>
        </w:rPr>
        <w:t xml:space="preserve"> </w:t>
      </w:r>
      <w:r w:rsidRPr="00FD164A">
        <w:rPr>
          <w:rStyle w:val="StyleUnderline"/>
        </w:rPr>
        <w:t>and the latter by</w:t>
      </w:r>
      <w:r>
        <w:rPr>
          <w:rStyle w:val="StyleUnderline"/>
        </w:rPr>
        <w:t xml:space="preserve"> </w:t>
      </w:r>
      <w:hyperlink r:id="rId31" w:tgtFrame="_blank" w:tooltip="https://www.bradford-space.com/" w:history="1">
        <w:r w:rsidRPr="00FD164A">
          <w:rPr>
            <w:rStyle w:val="StyleUnderline"/>
          </w:rPr>
          <w:t>Bradford Space</w:t>
        </w:r>
      </w:hyperlink>
      <w:r w:rsidRPr="00FD164A">
        <w:rPr>
          <w:rStyle w:val="StyleUnderline"/>
        </w:rPr>
        <w:t xml:space="preserve">, </w:t>
      </w:r>
      <w:r w:rsidRPr="00E210F8">
        <w:rPr>
          <w:rStyle w:val="StyleUnderline"/>
          <w:highlight w:val="yellow"/>
        </w:rPr>
        <w:t>neither of which are prioritizing asteroid mining.</w:t>
      </w:r>
    </w:p>
    <w:p w14:paraId="640CA117" w14:textId="31A53A3C" w:rsidR="0007546A" w:rsidRDefault="0007546A" w:rsidP="0007546A">
      <w:pPr>
        <w:pStyle w:val="Heading4"/>
      </w:pPr>
      <w:r>
        <w:t>Shifts in regime perception threaten</w:t>
      </w:r>
      <w:r w:rsidR="00AE3BD3">
        <w:t xml:space="preserve"> </w:t>
      </w:r>
      <w:r>
        <w:t>CCP’s legitimacy from nationalist hardliners</w:t>
      </w:r>
    </w:p>
    <w:p w14:paraId="538CD329" w14:textId="77777777" w:rsidR="0007546A" w:rsidRPr="00F82438" w:rsidRDefault="0007546A" w:rsidP="0007546A">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32"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5C8DA3A2" w14:textId="77777777" w:rsidR="0007546A" w:rsidRPr="00F64DA8" w:rsidRDefault="0007546A" w:rsidP="0007546A">
      <w:r w:rsidRPr="00B6331F">
        <w:rPr>
          <w:rStyle w:val="StyleUnderline"/>
        </w:rPr>
        <w:t>Public support</w:t>
      </w:r>
      <w:r w:rsidRPr="00F64DA8">
        <w:t>—or the appearance of it—</w:t>
      </w:r>
      <w:r w:rsidRPr="00B6331F">
        <w:rPr>
          <w:rStyle w:val="StyleUnderline"/>
        </w:rPr>
        <w:t>matters to many autocracies.</w:t>
      </w:r>
      <w:r w:rsidRPr="00F64DA8">
        <w:t xml:space="preserve"> As </w:t>
      </w:r>
      <w:proofErr w:type="spellStart"/>
      <w:r w:rsidRPr="00F64DA8">
        <w:t>Ithiel</w:t>
      </w:r>
      <w:proofErr w:type="spellEnd"/>
      <w:r w:rsidRPr="00F64DA8">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w:t>
      </w:r>
      <w:r w:rsidRPr="00F64DA8">
        <w:rPr>
          <w:u w:val="single"/>
        </w:rPr>
        <w:lastRenderedPageBreak/>
        <w:t xml:space="preserve">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t xml:space="preserve"> The </w:t>
      </w:r>
      <w:r w:rsidRPr="00B6331F">
        <w:rPr>
          <w:rStyle w:val="StyleUnderline"/>
        </w:rPr>
        <w:t xml:space="preserve">weakness of the PRC’s predecessor in defending Chinese sovereignty </w:t>
      </w:r>
      <w:r w:rsidRPr="00F64DA8">
        <w:t xml:space="preserve">at the Paris Peace Conference in 1919 </w:t>
      </w:r>
      <w:r w:rsidRPr="00B6331F">
        <w:rPr>
          <w:rStyle w:val="StyleUnderline"/>
        </w:rPr>
        <w:t>galvanized protests and a general strike, forcing the government to sack three officials</w:t>
      </w:r>
      <w:r w:rsidRPr="00F64DA8">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40CB7297" w14:textId="77777777" w:rsidR="0007546A" w:rsidRDefault="0007546A" w:rsidP="0007546A">
      <w:pPr>
        <w:pStyle w:val="Heading4"/>
      </w:pPr>
      <w:r>
        <w:t xml:space="preserve">Xi will launch diversionary war to domestic backlash – escalates in </w:t>
      </w:r>
      <w:r w:rsidRPr="00B4266E">
        <w:rPr>
          <w:u w:val="single"/>
        </w:rPr>
        <w:t>multiple hotspots</w:t>
      </w:r>
      <w:r w:rsidRPr="00B4266E">
        <w:t xml:space="preserve"> </w:t>
      </w:r>
    </w:p>
    <w:p w14:paraId="57F7E48B" w14:textId="77777777" w:rsidR="0007546A" w:rsidRPr="009521F3" w:rsidRDefault="0007546A" w:rsidP="0007546A">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5C079298" w14:textId="77777777" w:rsidR="0007546A" w:rsidRPr="009243AC" w:rsidRDefault="0007546A" w:rsidP="0007546A">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lastRenderedPageBreak/>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298FB2DA" w14:textId="77777777" w:rsidR="0007546A" w:rsidRDefault="0007546A" w:rsidP="0007546A">
      <w:pPr>
        <w:pStyle w:val="Heading4"/>
        <w:rPr>
          <w:rStyle w:val="Style13ptBold"/>
          <w:b/>
          <w:bCs w:val="0"/>
        </w:rPr>
      </w:pPr>
      <w:r>
        <w:rPr>
          <w:rStyle w:val="Style13ptBold"/>
          <w:bCs w:val="0"/>
        </w:rPr>
        <w:t xml:space="preserve">US–China war goes nuclear – crisis </w:t>
      </w:r>
      <w:proofErr w:type="gramStart"/>
      <w:r>
        <w:rPr>
          <w:rStyle w:val="Style13ptBold"/>
          <w:bCs w:val="0"/>
        </w:rPr>
        <w:t>mis-management</w:t>
      </w:r>
      <w:proofErr w:type="gramEnd"/>
      <w:r>
        <w:rPr>
          <w:rStyle w:val="Style13ptBold"/>
          <w:bCs w:val="0"/>
        </w:rPr>
        <w:t xml:space="preserve"> ensures conventional escalation - extinction</w:t>
      </w:r>
    </w:p>
    <w:p w14:paraId="08CD22AD" w14:textId="77777777" w:rsidR="0007546A" w:rsidRPr="007D7E20" w:rsidRDefault="0007546A" w:rsidP="0007546A">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40B7F348" w14:textId="77777777" w:rsidR="0007546A" w:rsidRPr="007B3035" w:rsidRDefault="0007546A" w:rsidP="0007546A">
      <w:r w:rsidRPr="00EB5F0D">
        <w:t xml:space="preserve">Admiral Charles A. Richard, the head of the U.S. Strategic Command, recently told the Senate Armed Service Committee he “could drive a truck” through the holes in China’s </w:t>
      </w:r>
      <w:r w:rsidRPr="00EB5F0D">
        <w:lastRenderedPageBreak/>
        <w:t xml:space="preserve">no first use policy. But when Senator John Hawley (R-MO) asked him why he said </w:t>
      </w:r>
      <w:proofErr w:type="gramStart"/>
      <w:r w:rsidRPr="00EB5F0D">
        <w:t>that,</w:t>
      </w:r>
      <w:proofErr w:type="gramEnd"/>
      <w:r w:rsidRPr="00EB5F0D">
        <w:t xml:space="preserve"> Commander Richard backtracked, described China’s policy as “very opaque” and said his assessment was based on “very little” information. That’s surprising. </w:t>
      </w:r>
      <w:r w:rsidRPr="00EB5F0D">
        <w:rPr>
          <w:b/>
          <w:bCs/>
          <w:u w:val="single"/>
        </w:rPr>
        <w:t>China</w:t>
      </w:r>
      <w:r w:rsidRPr="00EB5F0D">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t xml:space="preserve"> Chinese leaders would only take these steps in extreme circumstances. The text highlights several triggers such as U.S. conventional bombing of China’s nuclear and hydroelectri</w:t>
      </w:r>
      <w:r w:rsidRPr="00EB5F0D">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w:t>
      </w:r>
      <w:r w:rsidRPr="00EB5F0D">
        <w:lastRenderedPageBreak/>
        <w:t xml:space="preserve">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t>missileers</w:t>
      </w:r>
      <w:proofErr w:type="spellEnd"/>
      <w:r w:rsidRPr="00EB5F0D">
        <w:t xml:space="preserve"> train to bring them together and launch them after China has been attacked with nuclear weapons. </w:t>
      </w:r>
      <w:proofErr w:type="gramStart"/>
      <w:r w:rsidRPr="00EB5F0D">
        <w:t>All of</w:t>
      </w:r>
      <w:proofErr w:type="gramEnd"/>
      <w:r w:rsidRPr="00EB5F0D">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t>similar to</w:t>
      </w:r>
      <w:proofErr w:type="gramEnd"/>
      <w:r w:rsidRPr="00EB5F0D">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t xml:space="preserve">. The authors of the text assume </w:t>
      </w:r>
      <w:r w:rsidRPr="00EB5F0D">
        <w:rPr>
          <w:u w:val="single"/>
        </w:rPr>
        <w:t>alerting China’s nuclear forces would “create a great shock in the enemy’s psyche.”</w:t>
      </w:r>
      <w:r w:rsidRPr="00EB5F0D">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highlight w:val="green"/>
        </w:rPr>
        <w:t xml:space="preserve"> </w:t>
      </w:r>
      <w:r w:rsidRPr="00EB5F0D">
        <w:t xml:space="preserve">Chinese military planners </w:t>
      </w:r>
      <w:proofErr w:type="gramStart"/>
      <w:r w:rsidRPr="00EB5F0D">
        <w:t>are</w:t>
      </w:r>
      <w:proofErr w:type="gramEnd"/>
      <w:r w:rsidRPr="00EB5F0D">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t>in the midst of</w:t>
      </w:r>
      <w:proofErr w:type="gramEnd"/>
      <w:r w:rsidRPr="00EB5F0D">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w:t>
      </w:r>
      <w:r w:rsidRPr="00EB5F0D">
        <w:lastRenderedPageBreak/>
        <w:t xml:space="preserve">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t xml:space="preserve"> A former director of </w:t>
      </w:r>
      <w:r w:rsidRPr="00EB5F0D">
        <w:rPr>
          <w:u w:val="single"/>
        </w:rPr>
        <w:t>China’s nuclear weapons laboratories told me China developed them so its leaders could “sit up with a straight spine.”</w:t>
      </w:r>
      <w:r w:rsidRPr="00EB5F0D">
        <w:t xml:space="preserve"> Countering nuclear blackmail – along with compelling other nuclear weapons states to negotiate their elimination – </w:t>
      </w:r>
      <w:proofErr w:type="gramStart"/>
      <w:r w:rsidRPr="00EB5F0D">
        <w:t>were</w:t>
      </w:r>
      <w:proofErr w:type="gramEnd"/>
      <w:r w:rsidRPr="00EB5F0D">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C2E6869" w14:textId="77777777" w:rsidR="005F18E4" w:rsidRPr="00E00F34" w:rsidRDefault="005F18E4" w:rsidP="005F18E4">
      <w:pPr>
        <w:rPr>
          <w:b/>
          <w:iCs/>
          <w:u w:val="single"/>
        </w:rPr>
      </w:pPr>
    </w:p>
    <w:p w14:paraId="7B6875CF" w14:textId="77777777" w:rsidR="005F18E4" w:rsidRPr="003F025C" w:rsidRDefault="005F18E4" w:rsidP="005F18E4">
      <w:pPr>
        <w:pStyle w:val="Heading2"/>
      </w:pPr>
      <w:r>
        <w:lastRenderedPageBreak/>
        <w:t xml:space="preserve">1NC – Case </w:t>
      </w:r>
    </w:p>
    <w:p w14:paraId="717C7517" w14:textId="77777777" w:rsidR="005F18E4" w:rsidRDefault="005F18E4" w:rsidP="005F18E4">
      <w:pPr>
        <w:pStyle w:val="Heading3"/>
      </w:pPr>
      <w:r>
        <w:lastRenderedPageBreak/>
        <w:t>1NC – Theory</w:t>
      </w:r>
    </w:p>
    <w:p w14:paraId="4EA4ECF7" w14:textId="77777777" w:rsidR="005F18E4" w:rsidRPr="00841B08" w:rsidRDefault="005F18E4" w:rsidP="005F18E4">
      <w:pPr>
        <w:pStyle w:val="Heading4"/>
      </w:pPr>
      <w:r>
        <w:t xml:space="preserve">You get it but drop the argument – one thing we did does not skew the </w:t>
      </w:r>
      <w:proofErr w:type="spellStart"/>
      <w:r>
        <w:t>Aff</w:t>
      </w:r>
      <w:proofErr w:type="spellEnd"/>
      <w:r>
        <w:t xml:space="preserve"> on other sheets and its best to get back to substance which o/w </w:t>
      </w:r>
      <w:proofErr w:type="spellStart"/>
      <w:r>
        <w:t>bc</w:t>
      </w:r>
      <w:proofErr w:type="spellEnd"/>
      <w:r>
        <w:t xml:space="preserve"> it fosters portable educational skills intrinsic to debate. </w:t>
      </w:r>
    </w:p>
    <w:p w14:paraId="28239214" w14:textId="75E7DA5C" w:rsidR="005F18E4" w:rsidRDefault="005F18E4" w:rsidP="005F18E4">
      <w:pPr>
        <w:pStyle w:val="Heading3"/>
      </w:pPr>
      <w:r>
        <w:lastRenderedPageBreak/>
        <w:t xml:space="preserve">1NC – Debris </w:t>
      </w:r>
    </w:p>
    <w:p w14:paraId="77A7D4A4" w14:textId="77777777" w:rsidR="005F18E4" w:rsidRPr="00BB6B55" w:rsidRDefault="005F18E4" w:rsidP="005F18E4">
      <w:pPr>
        <w:pStyle w:val="Heading4"/>
      </w:pPr>
      <w:bookmarkStart w:id="0" w:name="_Hlk25525024"/>
      <w:r w:rsidRPr="00A55990">
        <w:t>No</w:t>
      </w:r>
      <w:r w:rsidRPr="00BB6B55">
        <w:rPr>
          <w:u w:val="single"/>
        </w:rPr>
        <w:t xml:space="preserve">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7C958D70" w14:textId="77777777" w:rsidR="005F18E4" w:rsidRDefault="005F18E4" w:rsidP="005F18E4">
      <w:r>
        <w:t xml:space="preserve">Daniel </w:t>
      </w:r>
      <w:r w:rsidRPr="00CB696A">
        <w:rPr>
          <w:rStyle w:val="Style13ptBold"/>
        </w:rPr>
        <w:t xml:space="preserve">Von </w:t>
      </w:r>
      <w:proofErr w:type="spellStart"/>
      <w:r w:rsidRPr="00CB696A">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105FF741" w14:textId="77777777" w:rsidR="005F18E4" w:rsidRPr="00FA1819" w:rsidRDefault="005F18E4" w:rsidP="005F18E4">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4C9D2BF0" w14:textId="77777777" w:rsidR="005F18E4" w:rsidRPr="00FA1819" w:rsidRDefault="005F18E4" w:rsidP="005F18E4">
      <w:pPr>
        <w:rPr>
          <w:sz w:val="16"/>
        </w:rPr>
      </w:pPr>
      <w:r w:rsidRPr="00FA1819">
        <w:rPr>
          <w:sz w:val="16"/>
        </w:rPr>
        <w:t>What is Kessler Syndrome?</w:t>
      </w:r>
    </w:p>
    <w:p w14:paraId="44AB8049" w14:textId="77777777" w:rsidR="005F18E4" w:rsidRPr="00FA1819" w:rsidRDefault="005F18E4" w:rsidP="005F18E4">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02655228" w14:textId="77777777" w:rsidR="005F18E4" w:rsidRPr="00FA1819" w:rsidRDefault="005F18E4" w:rsidP="005F18E4">
      <w:pPr>
        <w:rPr>
          <w:sz w:val="16"/>
        </w:rPr>
      </w:pPr>
      <w:r w:rsidRPr="00FA1819">
        <w:rPr>
          <w:sz w:val="16"/>
        </w:rPr>
        <w:t>It is a dark picture.</w:t>
      </w:r>
    </w:p>
    <w:p w14:paraId="040D6FA6" w14:textId="77777777" w:rsidR="005F18E4" w:rsidRPr="00AB73EE" w:rsidRDefault="005F18E4" w:rsidP="005F18E4">
      <w:pPr>
        <w:rPr>
          <w:rStyle w:val="StyleUnderline"/>
        </w:rPr>
      </w:pPr>
      <w:r w:rsidRPr="00AB73EE">
        <w:rPr>
          <w:rStyle w:val="StyleUnderline"/>
        </w:rPr>
        <w:t>Is Kessler Syndrome likely to happen?</w:t>
      </w:r>
    </w:p>
    <w:p w14:paraId="1280DFBE" w14:textId="77777777" w:rsidR="005F18E4" w:rsidRPr="00FA1819" w:rsidRDefault="005F18E4" w:rsidP="005F18E4">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75143B7A" w14:textId="77777777" w:rsidR="005F18E4" w:rsidRPr="00AB73EE" w:rsidRDefault="005F18E4" w:rsidP="005F18E4">
      <w:pPr>
        <w:rPr>
          <w:rStyle w:val="StyleUnderline"/>
        </w:rPr>
      </w:pPr>
      <w:r w:rsidRPr="00AB73EE">
        <w:rPr>
          <w:rStyle w:val="StyleUnderline"/>
        </w:rPr>
        <w:t xml:space="preserve">The </w:t>
      </w:r>
      <w:r w:rsidRPr="00E90FD1">
        <w:rPr>
          <w:rStyle w:val="StyleUnderline"/>
        </w:rPr>
        <w:t>orbital area around earth can be broken down into four regions.</w:t>
      </w:r>
    </w:p>
    <w:p w14:paraId="243AA282" w14:textId="77777777" w:rsidR="005F18E4" w:rsidRPr="00FA1819" w:rsidRDefault="005F18E4" w:rsidP="005F18E4">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787915BD" w14:textId="77777777" w:rsidR="005F18E4" w:rsidRDefault="005F18E4" w:rsidP="005F18E4">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w:t>
      </w:r>
    </w:p>
    <w:p w14:paraId="7B74F5C4" w14:textId="77777777" w:rsidR="005F18E4" w:rsidRPr="00FA1819" w:rsidRDefault="005F18E4" w:rsidP="005F18E4">
      <w:pPr>
        <w:rPr>
          <w:sz w:val="16"/>
        </w:rPr>
      </w:pPr>
      <w:r w:rsidRPr="00FA1819">
        <w:rPr>
          <w:sz w:val="16"/>
        </w:rPr>
        <w:t xml:space="preserve">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51056CB1" w14:textId="77777777" w:rsidR="005F18E4" w:rsidRPr="00FA1819" w:rsidRDefault="005F18E4" w:rsidP="005F18E4">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5827B251" w14:textId="77777777" w:rsidR="005F18E4" w:rsidRPr="00FA1819" w:rsidRDefault="005F18E4" w:rsidP="005F18E4">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05F0BC79" w14:textId="77777777" w:rsidR="005F18E4" w:rsidRPr="00FA1819" w:rsidRDefault="005F18E4" w:rsidP="005F18E4">
      <w:pPr>
        <w:rPr>
          <w:sz w:val="16"/>
        </w:rPr>
      </w:pPr>
      <w:r w:rsidRPr="00FA1819">
        <w:rPr>
          <w:sz w:val="16"/>
        </w:rPr>
        <w:lastRenderedPageBreak/>
        <w:t>How bad could Kessler Syndrome in High LEO be?</w:t>
      </w:r>
    </w:p>
    <w:p w14:paraId="7F7B28C6" w14:textId="77777777" w:rsidR="005F18E4" w:rsidRPr="00FA1819" w:rsidRDefault="005F18E4" w:rsidP="005F18E4">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32D82453" w14:textId="77777777" w:rsidR="005F18E4" w:rsidRPr="00AB73EE" w:rsidRDefault="005F18E4" w:rsidP="005F18E4">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28F64950" w14:textId="77777777" w:rsidR="005F18E4" w:rsidRPr="00FA1819" w:rsidRDefault="005F18E4" w:rsidP="005F18E4">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0B674EA5" w14:textId="77777777" w:rsidR="005F18E4" w:rsidRPr="00FA1819" w:rsidRDefault="005F18E4" w:rsidP="005F18E4">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1540B57C" w14:textId="77777777" w:rsidR="005F18E4" w:rsidRPr="00FA1819" w:rsidRDefault="005F18E4" w:rsidP="005F18E4">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6E7F0998" w14:textId="77777777" w:rsidR="005F18E4" w:rsidRPr="00FA1819" w:rsidRDefault="005F18E4" w:rsidP="005F18E4">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1AA00B3A" w14:textId="77777777" w:rsidR="005F18E4" w:rsidRPr="00FA1819" w:rsidRDefault="005F18E4" w:rsidP="005F18E4">
      <w:pPr>
        <w:pStyle w:val="ListParagraph"/>
        <w:numPr>
          <w:ilvl w:val="0"/>
          <w:numId w:val="29"/>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08DB5F0E" w14:textId="77777777" w:rsidR="005F18E4" w:rsidRPr="00FA1819" w:rsidRDefault="005F18E4" w:rsidP="005F18E4">
      <w:pPr>
        <w:pStyle w:val="ListParagraph"/>
        <w:numPr>
          <w:ilvl w:val="0"/>
          <w:numId w:val="29"/>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62DA4B4A" w14:textId="77777777" w:rsidR="005F18E4" w:rsidRPr="00FA1819" w:rsidRDefault="005F18E4" w:rsidP="005F18E4">
      <w:pPr>
        <w:pStyle w:val="ListParagraph"/>
        <w:numPr>
          <w:ilvl w:val="0"/>
          <w:numId w:val="29"/>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6B87405B" w14:textId="77777777" w:rsidR="005F18E4" w:rsidRPr="00FA1819" w:rsidRDefault="005F18E4" w:rsidP="005F18E4">
      <w:pPr>
        <w:pStyle w:val="ListParagraph"/>
        <w:numPr>
          <w:ilvl w:val="0"/>
          <w:numId w:val="29"/>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3EBCC12B" w14:textId="77777777" w:rsidR="005F18E4" w:rsidRPr="00FA1819" w:rsidRDefault="005F18E4" w:rsidP="005F18E4">
      <w:pPr>
        <w:pStyle w:val="ListParagraph"/>
        <w:numPr>
          <w:ilvl w:val="0"/>
          <w:numId w:val="29"/>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6A4B6DDA" w14:textId="77777777" w:rsidR="005F18E4" w:rsidRPr="00FA1819" w:rsidRDefault="005F18E4" w:rsidP="005F18E4">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6AC23F3A" w14:textId="77777777" w:rsidR="005F18E4" w:rsidRPr="00AE4416" w:rsidRDefault="005F18E4" w:rsidP="005F18E4">
      <w:pPr>
        <w:rPr>
          <w:sz w:val="16"/>
        </w:rPr>
      </w:pPr>
      <w:r w:rsidRPr="00FA1819">
        <w:rPr>
          <w:sz w:val="16"/>
        </w:rPr>
        <w:t>I’m removing Kessler Syndrome from my list of things to worry about.</w:t>
      </w:r>
      <w:bookmarkEnd w:id="0"/>
    </w:p>
    <w:p w14:paraId="390077A7" w14:textId="77777777" w:rsidR="005F18E4" w:rsidRPr="00FC3ECF" w:rsidRDefault="005F18E4" w:rsidP="005F18E4">
      <w:pPr>
        <w:pStyle w:val="Heading4"/>
      </w:pPr>
      <w:r>
        <w:rPr>
          <w:u w:val="single"/>
        </w:rPr>
        <w:t>Adaptation</w:t>
      </w:r>
      <w:r>
        <w:t xml:space="preserve"> solves</w:t>
      </w:r>
    </w:p>
    <w:p w14:paraId="61FB0481" w14:textId="77777777" w:rsidR="005F18E4" w:rsidRDefault="005F18E4" w:rsidP="005F18E4">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75E8A399" w14:textId="77777777" w:rsidR="005F18E4" w:rsidRDefault="005F18E4" w:rsidP="005F18E4">
      <w:r>
        <w:lastRenderedPageBreak/>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78D92382" w14:textId="77777777" w:rsidR="005F18E4" w:rsidRDefault="005F18E4" w:rsidP="005F18E4">
      <w:r>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3D34270A" w14:textId="77777777" w:rsidR="005F18E4" w:rsidRDefault="005F18E4" w:rsidP="005F18E4">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465AB69E" w14:textId="77777777" w:rsidR="00AE3BD3" w:rsidRPr="0089747E" w:rsidRDefault="00AE3BD3" w:rsidP="00AE3BD3">
      <w:pPr>
        <w:keepNext/>
        <w:keepLines/>
        <w:spacing w:before="200"/>
        <w:outlineLvl w:val="3"/>
        <w:rPr>
          <w:rFonts w:eastAsiaTheme="majorEastAsia" w:cstheme="majorBidi"/>
          <w:b/>
          <w:iCs/>
          <w:sz w:val="26"/>
        </w:rPr>
      </w:pPr>
      <w:r w:rsidRPr="0089747E">
        <w:rPr>
          <w:rFonts w:eastAsiaTheme="majorEastAsia" w:cstheme="majorBidi"/>
          <w:b/>
          <w:iCs/>
          <w:sz w:val="26"/>
        </w:rPr>
        <w:t xml:space="preserve">No space </w:t>
      </w:r>
      <w:proofErr w:type="gramStart"/>
      <w:r w:rsidRPr="0089747E">
        <w:rPr>
          <w:rFonts w:eastAsiaTheme="majorEastAsia" w:cstheme="majorBidi"/>
          <w:b/>
          <w:iCs/>
          <w:sz w:val="26"/>
        </w:rPr>
        <w:t>war</w:t>
      </w:r>
      <w:proofErr w:type="gramEnd"/>
      <w:r w:rsidRPr="0089747E">
        <w:rPr>
          <w:rFonts w:eastAsiaTheme="majorEastAsia" w:cstheme="majorBidi"/>
          <w:b/>
          <w:iCs/>
          <w:sz w:val="26"/>
        </w:rPr>
        <w:t xml:space="preserve">. Insurmountable barriers </w:t>
      </w:r>
      <w:r>
        <w:rPr>
          <w:rFonts w:eastAsiaTheme="majorEastAsia" w:cstheme="majorBidi"/>
          <w:b/>
          <w:iCs/>
          <w:sz w:val="26"/>
        </w:rPr>
        <w:t>and common interests</w:t>
      </w:r>
    </w:p>
    <w:p w14:paraId="211CADA2" w14:textId="77777777" w:rsidR="00AE3BD3" w:rsidRPr="0089747E" w:rsidRDefault="00AE3BD3" w:rsidP="00AE3BD3">
      <w:proofErr w:type="spellStart"/>
      <w:r w:rsidRPr="0089747E">
        <w:t>Bohumil</w:t>
      </w:r>
      <w:proofErr w:type="spellEnd"/>
      <w:r w:rsidRPr="0089747E">
        <w:t xml:space="preserve"> </w:t>
      </w:r>
      <w:proofErr w:type="spellStart"/>
      <w:r w:rsidRPr="0089747E">
        <w:rPr>
          <w:b/>
          <w:bCs/>
          <w:sz w:val="26"/>
          <w:u w:val="single"/>
        </w:rPr>
        <w:t>Doboš</w:t>
      </w:r>
      <w:proofErr w:type="spellEnd"/>
      <w:r w:rsidRPr="0089747E">
        <w:t xml:space="preserve">, scholar at the Institute of Political Studies, Faculty of Social Sciences, Charles University in Prague, Czech Republic, and a coordinator of the Geopolitical Studies Research Centre, </w:t>
      </w:r>
      <w:r w:rsidRPr="0089747E">
        <w:rPr>
          <w:b/>
          <w:bCs/>
          <w:sz w:val="26"/>
          <w:u w:val="single"/>
        </w:rPr>
        <w:t>’19</w:t>
      </w:r>
      <w:r w:rsidRPr="0089747E">
        <w:t xml:space="preserve">, Geopolitics of the Outer Space, Chapter 3: Outer Space as a Military-Diplomatic Field, Pgs. 48-49) </w:t>
      </w:r>
    </w:p>
    <w:p w14:paraId="69649F07" w14:textId="77777777" w:rsidR="00045FF3" w:rsidRDefault="00AE3BD3" w:rsidP="00AE3BD3">
      <w:pPr>
        <w:rPr>
          <w:u w:val="single"/>
        </w:rPr>
      </w:pPr>
      <w:r w:rsidRPr="0089747E">
        <w:rPr>
          <w:u w:val="single"/>
        </w:rPr>
        <w:t>Despite</w:t>
      </w:r>
      <w:r w:rsidRPr="000578F6">
        <w:rPr>
          <w:sz w:val="16"/>
        </w:rPr>
        <w:t xml:space="preserve"> the </w:t>
      </w:r>
      <w:r w:rsidRPr="0089747E">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0578F6">
        <w:rPr>
          <w:sz w:val="16"/>
        </w:rPr>
        <w:t xml:space="preserve"> (Steinberg 2012, p. 255). </w:t>
      </w:r>
      <w:r w:rsidRPr="000578F6">
        <w:rPr>
          <w:b/>
          <w:u w:val="single"/>
        </w:rPr>
        <w:t>In current global international political and technological setting,</w:t>
      </w:r>
      <w:r w:rsidRPr="0089747E">
        <w:rPr>
          <w:b/>
          <w:u w:val="single"/>
        </w:rPr>
        <w:t xml:space="preserve"> the </w:t>
      </w:r>
      <w:r w:rsidRPr="0089747E">
        <w:rPr>
          <w:b/>
          <w:highlight w:val="yellow"/>
          <w:u w:val="single"/>
        </w:rPr>
        <w:t xml:space="preserve">utility of space weapons is </w:t>
      </w:r>
      <w:r w:rsidRPr="000578F6">
        <w:rPr>
          <w:b/>
          <w:u w:val="single"/>
        </w:rPr>
        <w:t xml:space="preserve">very </w:t>
      </w:r>
      <w:r w:rsidRPr="0089747E">
        <w:rPr>
          <w:b/>
          <w:highlight w:val="yellow"/>
          <w:u w:val="single"/>
        </w:rPr>
        <w:t>limited</w:t>
      </w:r>
      <w:r w:rsidRPr="000578F6">
        <w:rPr>
          <w:sz w:val="16"/>
        </w:rPr>
        <w:t xml:space="preserve">, even if we accept that the ultimate high ground presents the potential to get a decisive tangible military advantage (which is unclear). </w:t>
      </w:r>
      <w:r w:rsidRPr="0089747E">
        <w:rPr>
          <w:u w:val="single"/>
        </w:rPr>
        <w:t>This stands among the reasons for the lack of their utilization so far</w:t>
      </w:r>
      <w:r w:rsidRPr="000578F6">
        <w:rPr>
          <w:sz w:val="16"/>
        </w:rPr>
        <w:t xml:space="preserve">. Last but not the least, it must be pointed out that </w:t>
      </w:r>
      <w:r w:rsidRPr="0089747E">
        <w:rPr>
          <w:u w:val="single"/>
        </w:rPr>
        <w:t xml:space="preserve">the </w:t>
      </w:r>
      <w:r w:rsidRPr="0089747E">
        <w:rPr>
          <w:highlight w:val="yellow"/>
          <w:u w:val="single"/>
        </w:rPr>
        <w:t>states</w:t>
      </w:r>
      <w:r w:rsidRPr="0089747E">
        <w:rPr>
          <w:u w:val="single"/>
        </w:rPr>
        <w:t xml:space="preserve"> also </w:t>
      </w:r>
      <w:r w:rsidRPr="0089747E">
        <w:rPr>
          <w:highlight w:val="yellow"/>
          <w:u w:val="single"/>
        </w:rPr>
        <w:t xml:space="preserve">develop passive defense systems designed </w:t>
      </w:r>
      <w:r w:rsidRPr="002A596B">
        <w:rPr>
          <w:highlight w:val="yellow"/>
          <w:u w:val="single"/>
        </w:rPr>
        <w:t xml:space="preserve">to protect the </w:t>
      </w:r>
      <w:r w:rsidRPr="0089747E">
        <w:rPr>
          <w:highlight w:val="yellow"/>
          <w:u w:val="single"/>
        </w:rPr>
        <w:t>satellites</w:t>
      </w:r>
      <w:r w:rsidRPr="0089747E">
        <w:rPr>
          <w:u w:val="single"/>
        </w:rPr>
        <w:t xml:space="preserve"> on orbit or critical capabilities they provide. </w:t>
      </w:r>
      <w:r w:rsidRPr="0089747E">
        <w:rPr>
          <w:highlight w:val="yellow"/>
          <w:u w:val="single"/>
        </w:rPr>
        <w:t>These</w:t>
      </w:r>
      <w:r w:rsidRPr="0089747E">
        <w:rPr>
          <w:u w:val="single"/>
        </w:rPr>
        <w:t xml:space="preserve"> </w:t>
      </w:r>
      <w:r w:rsidRPr="0089747E">
        <w:rPr>
          <w:b/>
          <w:u w:val="single"/>
        </w:rPr>
        <w:t xml:space="preserve">further </w:t>
      </w:r>
      <w:r w:rsidRPr="0089747E">
        <w:rPr>
          <w:b/>
          <w:highlight w:val="yellow"/>
          <w:u w:val="single"/>
        </w:rPr>
        <w:t>decrease</w:t>
      </w:r>
      <w:r w:rsidRPr="0089747E">
        <w:rPr>
          <w:b/>
          <w:u w:val="single"/>
        </w:rPr>
        <w:t xml:space="preserve"> the </w:t>
      </w:r>
      <w:r w:rsidRPr="0089747E">
        <w:rPr>
          <w:b/>
          <w:highlight w:val="yellow"/>
          <w:u w:val="single"/>
        </w:rPr>
        <w:t>utility of space weapons</w:t>
      </w:r>
      <w:r w:rsidRPr="0089747E">
        <w:rPr>
          <w:u w:val="single"/>
        </w:rPr>
        <w:t>.</w:t>
      </w:r>
      <w:r w:rsidRPr="000578F6">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0578F6">
        <w:rPr>
          <w:sz w:val="16"/>
        </w:rPr>
        <w:t>Moltz</w:t>
      </w:r>
      <w:proofErr w:type="spellEnd"/>
      <w:r w:rsidRPr="000578F6">
        <w:rPr>
          <w:sz w:val="16"/>
        </w:rPr>
        <w:t xml:space="preserve"> 2014, p. 31). </w:t>
      </w:r>
      <w:r w:rsidRPr="0089747E">
        <w:rPr>
          <w:u w:val="single"/>
        </w:rPr>
        <w:t xml:space="preserve">Finally, we must look at the main obstacles of connection of the outer space and warfare. The </w:t>
      </w:r>
      <w:r w:rsidRPr="0089747E">
        <w:rPr>
          <w:highlight w:val="yellow"/>
          <w:u w:val="single"/>
        </w:rPr>
        <w:t>first set of barriers is</w:t>
      </w:r>
      <w:r w:rsidRPr="0089747E">
        <w:rPr>
          <w:u w:val="single"/>
        </w:rPr>
        <w:t xml:space="preserve"> comprised of </w:t>
      </w:r>
      <w:r w:rsidRPr="0089747E">
        <w:rPr>
          <w:b/>
          <w:iCs/>
          <w:highlight w:val="yellow"/>
          <w:u w:val="single"/>
          <w:bdr w:val="single" w:sz="8" w:space="0" w:color="auto"/>
        </w:rPr>
        <w:t>physical obstructions</w:t>
      </w:r>
      <w:r w:rsidRPr="000578F6">
        <w:rPr>
          <w:sz w:val="16"/>
        </w:rPr>
        <w:t xml:space="preserve">. As has been presented in the previous chapter, </w:t>
      </w:r>
      <w:r w:rsidRPr="0089747E">
        <w:rPr>
          <w:u w:val="single"/>
        </w:rPr>
        <w:t xml:space="preserve">the </w:t>
      </w:r>
      <w:r w:rsidRPr="0089747E">
        <w:rPr>
          <w:highlight w:val="yellow"/>
          <w:u w:val="single"/>
        </w:rPr>
        <w:t xml:space="preserve">outer space is very challenging </w:t>
      </w:r>
      <w:r w:rsidRPr="0089747E">
        <w:rPr>
          <w:u w:val="single"/>
        </w:rPr>
        <w:t xml:space="preserve">domain </w:t>
      </w:r>
      <w:r w:rsidRPr="0089747E">
        <w:rPr>
          <w:highlight w:val="yellow"/>
          <w:u w:val="single"/>
        </w:rPr>
        <w:t>to operate in</w:t>
      </w:r>
      <w:r w:rsidRPr="0089747E">
        <w:rPr>
          <w:u w:val="single"/>
        </w:rPr>
        <w:t>. Environmental factors still present the largest threat to any space military capabilities if compared to any man-made threats</w:t>
      </w:r>
      <w:r w:rsidRPr="000578F6">
        <w:rPr>
          <w:sz w:val="16"/>
        </w:rPr>
        <w:t xml:space="preserve"> (</w:t>
      </w:r>
      <w:proofErr w:type="spellStart"/>
      <w:r w:rsidRPr="000578F6">
        <w:rPr>
          <w:sz w:val="16"/>
        </w:rPr>
        <w:t>Rendleman</w:t>
      </w:r>
      <w:proofErr w:type="spellEnd"/>
      <w:r w:rsidRPr="000578F6">
        <w:rPr>
          <w:sz w:val="16"/>
        </w:rPr>
        <w:t xml:space="preserve"> 2013, p. 79). </w:t>
      </w:r>
      <w:r w:rsidRPr="0089747E">
        <w:rPr>
          <w:u w:val="single"/>
        </w:rPr>
        <w:t>A following issue that hinders military operations in the outer space is the predictability of orbital movemen</w:t>
      </w:r>
      <w:r w:rsidRPr="000578F6">
        <w:rPr>
          <w:sz w:val="16"/>
        </w:rPr>
        <w:t xml:space="preserve">t. </w:t>
      </w:r>
      <w:r w:rsidRPr="004631E7">
        <w:rPr>
          <w:u w:val="single"/>
        </w:rPr>
        <w:t>If the reconnaissance satellite's orbit is known, the terrestrial actor might attempt to hide some critical capabilities</w:t>
      </w:r>
      <w:r w:rsidRPr="0089747E">
        <w:rPr>
          <w:u w:val="single"/>
        </w:rPr>
        <w:t>-an option that is countered by new surveillance techniques</w:t>
      </w:r>
      <w:r w:rsidRPr="000578F6">
        <w:rPr>
          <w:sz w:val="16"/>
        </w:rPr>
        <w:t xml:space="preserve"> (spectrometers, etc.) (Norris 2010, p. 196)-</w:t>
      </w:r>
      <w:r w:rsidRPr="0089747E">
        <w:rPr>
          <w:u w:val="single"/>
        </w:rPr>
        <w:t>but the hide-and-seek game is on.</w:t>
      </w:r>
      <w:r w:rsidRPr="000578F6">
        <w:rPr>
          <w:sz w:val="16"/>
        </w:rPr>
        <w:t xml:space="preserve"> This same principle is, however, in place for </w:t>
      </w:r>
      <w:r w:rsidRPr="0089747E">
        <w:rPr>
          <w:u w:val="single"/>
        </w:rPr>
        <w:t>any other space asset-</w:t>
      </w:r>
      <w:r w:rsidRPr="002A596B">
        <w:rPr>
          <w:u w:val="single"/>
        </w:rPr>
        <w:t xml:space="preserve">any nation with </w:t>
      </w:r>
      <w:r w:rsidRPr="0089747E">
        <w:rPr>
          <w:highlight w:val="yellow"/>
          <w:u w:val="single"/>
        </w:rPr>
        <w:t xml:space="preserve">basic tracking capabilities </w:t>
      </w:r>
      <w:r w:rsidRPr="002A596B">
        <w:rPr>
          <w:u w:val="single"/>
        </w:rPr>
        <w:t xml:space="preserve">may </w:t>
      </w:r>
      <w:r w:rsidRPr="0089747E">
        <w:rPr>
          <w:highlight w:val="yellow"/>
          <w:u w:val="single"/>
        </w:rPr>
        <w:t xml:space="preserve">quickly detect </w:t>
      </w:r>
      <w:r w:rsidRPr="002A596B">
        <w:rPr>
          <w:u w:val="single"/>
        </w:rPr>
        <w:t>whether</w:t>
      </w:r>
      <w:r w:rsidRPr="0089747E">
        <w:rPr>
          <w:highlight w:val="yellow"/>
          <w:u w:val="single"/>
        </w:rPr>
        <w:t xml:space="preserve"> the </w:t>
      </w:r>
      <w:r w:rsidRPr="002A596B">
        <w:rPr>
          <w:u w:val="single"/>
        </w:rPr>
        <w:t xml:space="preserve">military </w:t>
      </w:r>
      <w:r w:rsidRPr="0089747E">
        <w:rPr>
          <w:highlight w:val="yellow"/>
          <w:u w:val="single"/>
        </w:rPr>
        <w:t xml:space="preserve">asset or </w:t>
      </w:r>
      <w:r w:rsidRPr="00BF6F33">
        <w:rPr>
          <w:highlight w:val="yellow"/>
          <w:u w:val="single"/>
        </w:rPr>
        <w:t xml:space="preserve">weapon </w:t>
      </w:r>
      <w:r w:rsidRPr="002A596B">
        <w:rPr>
          <w:u w:val="single"/>
        </w:rPr>
        <w:lastRenderedPageBreak/>
        <w:t>is located above its territory</w:t>
      </w:r>
      <w:r w:rsidRPr="0089747E">
        <w:rPr>
          <w:u w:val="single"/>
        </w:rPr>
        <w:t xml:space="preserve"> or on the other side of the planet and thus mitigate the possible strategic impact of space weapons not aiming at mass destruction.</w:t>
      </w:r>
      <w:r w:rsidRPr="000578F6">
        <w:rPr>
          <w:sz w:val="16"/>
        </w:rPr>
        <w:t xml:space="preserve"> </w:t>
      </w:r>
      <w:r w:rsidRPr="0089747E">
        <w:rPr>
          <w:u w:val="single"/>
        </w:rPr>
        <w:t>Another possibility is to attempt to destroy the weapon in orbit. Given the level of development for the ASAT technology, it seems that they will prevail over any possible weapon system for the time to come.</w:t>
      </w:r>
      <w:r w:rsidRPr="000578F6">
        <w:rPr>
          <w:sz w:val="16"/>
        </w:rPr>
        <w:t xml:space="preserve"> </w:t>
      </w:r>
      <w:r w:rsidRPr="002A596B">
        <w:rPr>
          <w:u w:val="single"/>
        </w:rPr>
        <w:t>Next issue</w:t>
      </w:r>
      <w:r w:rsidRPr="000578F6">
        <w:rPr>
          <w:sz w:val="16"/>
        </w:rPr>
        <w:t xml:space="preserve">, directly connected to the first one, </w:t>
      </w:r>
      <w:r w:rsidRPr="002A596B">
        <w:rPr>
          <w:u w:val="single"/>
        </w:rPr>
        <w:t xml:space="preserve">is the utilization of </w:t>
      </w:r>
      <w:r w:rsidRPr="0089747E">
        <w:rPr>
          <w:highlight w:val="yellow"/>
          <w:u w:val="single"/>
        </w:rPr>
        <w:t xml:space="preserve">weak physical protection of space objects </w:t>
      </w:r>
      <w:r w:rsidRPr="002A596B">
        <w:rPr>
          <w:u w:val="single"/>
        </w:rPr>
        <w:t xml:space="preserve">that </w:t>
      </w:r>
      <w:r w:rsidRPr="0089747E">
        <w:rPr>
          <w:highlight w:val="yellow"/>
          <w:u w:val="single"/>
        </w:rPr>
        <w:t>need to be as light as possible</w:t>
      </w:r>
      <w:r w:rsidRPr="0089747E">
        <w:rPr>
          <w:u w:val="single"/>
        </w:rPr>
        <w:t xml:space="preserve"> </w:t>
      </w:r>
      <w:r w:rsidRPr="0089747E">
        <w:rPr>
          <w:highlight w:val="yellow"/>
          <w:u w:val="single"/>
        </w:rPr>
        <w:t xml:space="preserve">to reach </w:t>
      </w:r>
      <w:r w:rsidRPr="002A596B">
        <w:rPr>
          <w:u w:val="single"/>
        </w:rPr>
        <w:t xml:space="preserve">the </w:t>
      </w:r>
      <w:r w:rsidRPr="0089747E">
        <w:rPr>
          <w:highlight w:val="yellow"/>
          <w:u w:val="single"/>
        </w:rPr>
        <w:t xml:space="preserve">orbit and </w:t>
      </w:r>
      <w:r w:rsidRPr="002A596B">
        <w:rPr>
          <w:u w:val="single"/>
        </w:rPr>
        <w:t xml:space="preserve">to be able to </w:t>
      </w:r>
      <w:r w:rsidRPr="0089747E">
        <w:rPr>
          <w:highlight w:val="yellow"/>
          <w:u w:val="single"/>
        </w:rPr>
        <w:t>withstand harsh conditions</w:t>
      </w:r>
      <w:r w:rsidRPr="0089747E">
        <w:rPr>
          <w:u w:val="single"/>
        </w:rPr>
        <w:t xml:space="preserve"> of the domain</w:t>
      </w:r>
      <w:r w:rsidRPr="000578F6">
        <w:rPr>
          <w:sz w:val="16"/>
        </w:rPr>
        <w:t xml:space="preserve">. This means that their protection against ASAT weapons is very limited, and, </w:t>
      </w:r>
      <w:r w:rsidRPr="0089747E">
        <w:rPr>
          <w:u w:val="single"/>
        </w:rPr>
        <w:t>whereas some avoidance techniques are being discussed, they are of limited use in case of ASAT attac</w:t>
      </w:r>
      <w:r w:rsidRPr="000578F6">
        <w:rPr>
          <w:sz w:val="16"/>
        </w:rPr>
        <w:t xml:space="preserve">k. </w:t>
      </w:r>
      <w:r w:rsidRPr="002A596B">
        <w:rPr>
          <w:u w:val="single"/>
        </w:rPr>
        <w:t>We can</w:t>
      </w:r>
      <w:r w:rsidRPr="0089747E">
        <w:rPr>
          <w:u w:val="single"/>
        </w:rPr>
        <w:t xml:space="preserve"> thus </w:t>
      </w:r>
      <w:r w:rsidRPr="0089747E">
        <w:rPr>
          <w:highlight w:val="yellow"/>
          <w:u w:val="single"/>
        </w:rPr>
        <w:t>add</w:t>
      </w:r>
      <w:r w:rsidRPr="0089747E">
        <w:rPr>
          <w:u w:val="single"/>
        </w:rPr>
        <w:t xml:space="preserve"> </w:t>
      </w:r>
      <w:r w:rsidRPr="0089747E">
        <w:rPr>
          <w:highlight w:val="yellow"/>
          <w:u w:val="single"/>
        </w:rPr>
        <w:t>to</w:t>
      </w:r>
      <w:r w:rsidRPr="0089747E">
        <w:rPr>
          <w:u w:val="single"/>
        </w:rPr>
        <w:t xml:space="preserve"> the issue of </w:t>
      </w:r>
      <w:r w:rsidRPr="0089747E">
        <w:rPr>
          <w:highlight w:val="yellow"/>
          <w:u w:val="single"/>
        </w:rPr>
        <w:t>predictability</w:t>
      </w:r>
      <w:r w:rsidRPr="0089747E">
        <w:rPr>
          <w:u w:val="single"/>
        </w:rPr>
        <w:t xml:space="preserve"> </w:t>
      </w:r>
      <w:r w:rsidRPr="002A596B">
        <w:rPr>
          <w:u w:val="single"/>
        </w:rPr>
        <w:t xml:space="preserve">also the issue of easy </w:t>
      </w:r>
      <w:r w:rsidRPr="0089747E">
        <w:rPr>
          <w:highlight w:val="yellow"/>
          <w:u w:val="single"/>
        </w:rPr>
        <w:t>destructibility</w:t>
      </w:r>
      <w:r w:rsidRPr="0089747E">
        <w:rPr>
          <w:u w:val="single"/>
        </w:rPr>
        <w:t xml:space="preserve"> o</w:t>
      </w:r>
    </w:p>
    <w:p w14:paraId="2B9E5008" w14:textId="77777777" w:rsidR="00045FF3" w:rsidRDefault="00045FF3" w:rsidP="00AE3BD3">
      <w:pPr>
        <w:rPr>
          <w:u w:val="single"/>
        </w:rPr>
      </w:pPr>
    </w:p>
    <w:p w14:paraId="5299FD64" w14:textId="77777777" w:rsidR="00045FF3" w:rsidRDefault="00045FF3" w:rsidP="00AE3BD3">
      <w:pPr>
        <w:rPr>
          <w:u w:val="single"/>
        </w:rPr>
      </w:pPr>
    </w:p>
    <w:p w14:paraId="62BEB0A3" w14:textId="77777777" w:rsidR="00045FF3" w:rsidRDefault="00045FF3" w:rsidP="00AE3BD3">
      <w:pPr>
        <w:rPr>
          <w:u w:val="single"/>
        </w:rPr>
      </w:pPr>
    </w:p>
    <w:p w14:paraId="143813C2" w14:textId="789AB92B" w:rsidR="00AE3BD3" w:rsidRPr="00AE3BD3" w:rsidRDefault="00AE3BD3" w:rsidP="00AE3BD3">
      <w:pPr>
        <w:rPr>
          <w:sz w:val="16"/>
        </w:rPr>
      </w:pPr>
      <w:r w:rsidRPr="0089747E">
        <w:rPr>
          <w:u w:val="single"/>
        </w:rPr>
        <w:t xml:space="preserve">f space weapons and other military hardware </w:t>
      </w:r>
      <w:r w:rsidRPr="000578F6">
        <w:rPr>
          <w:sz w:val="16"/>
        </w:rPr>
        <w:t xml:space="preserve">(Dolman 2005, p. 40; </w:t>
      </w:r>
      <w:proofErr w:type="spellStart"/>
      <w:r w:rsidRPr="000578F6">
        <w:rPr>
          <w:sz w:val="16"/>
        </w:rPr>
        <w:t>Anantatmula</w:t>
      </w:r>
      <w:proofErr w:type="spellEnd"/>
      <w:r w:rsidRPr="000578F6">
        <w:rPr>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9747E">
        <w:rPr>
          <w:u w:val="single"/>
        </w:rPr>
        <w:t>Electromagnetic communication with satellites might be jammed or hacked and the ground facilities infiltrated or destroyed thus rendering the possible space weapons useless</w:t>
      </w:r>
      <w:r w:rsidRPr="000578F6">
        <w:rPr>
          <w:sz w:val="16"/>
        </w:rPr>
        <w:t xml:space="preserve"> (Klein 2006, p. 105; </w:t>
      </w:r>
      <w:proofErr w:type="spellStart"/>
      <w:r w:rsidRPr="000578F6">
        <w:rPr>
          <w:sz w:val="16"/>
        </w:rPr>
        <w:t>Rendleman</w:t>
      </w:r>
      <w:proofErr w:type="spellEnd"/>
      <w:r w:rsidRPr="000578F6">
        <w:rPr>
          <w:sz w:val="16"/>
        </w:rPr>
        <w:t xml:space="preserve"> 2013, p. 81). This issue might be overcome by the establishment of a base controlling these assets outside the Earth-on Moon or lunar orbit, at lunar L-points, etc.-but </w:t>
      </w:r>
      <w:r w:rsidRPr="0089747E">
        <w:rPr>
          <w:u w:val="single"/>
        </w:rPr>
        <w:t xml:space="preserve">this perspective remains, for now, unrealistic. </w:t>
      </w:r>
      <w:r w:rsidRPr="000578F6">
        <w:rPr>
          <w:sz w:val="16"/>
        </w:rPr>
        <w:t xml:space="preserve">Furthermore, </w:t>
      </w:r>
      <w:r w:rsidRPr="0089747E">
        <w:rPr>
          <w:b/>
          <w:highlight w:val="yellow"/>
          <w:u w:val="single"/>
        </w:rPr>
        <w:t xml:space="preserve">no </w:t>
      </w:r>
      <w:r w:rsidRPr="004631E7">
        <w:rPr>
          <w:b/>
          <w:u w:val="single"/>
        </w:rPr>
        <w:t xml:space="preserve">contemporary </w:t>
      </w:r>
      <w:r w:rsidRPr="0089747E">
        <w:rPr>
          <w:b/>
          <w:highlight w:val="yellow"/>
          <w:u w:val="single"/>
        </w:rPr>
        <w:t xml:space="preserve">actor will risk </w:t>
      </w:r>
      <w:r w:rsidRPr="004631E7">
        <w:rPr>
          <w:b/>
          <w:u w:val="single"/>
        </w:rPr>
        <w:t xml:space="preserve">full </w:t>
      </w:r>
      <w:r w:rsidRPr="0089747E">
        <w:rPr>
          <w:b/>
          <w:highlight w:val="yellow"/>
          <w:u w:val="single"/>
        </w:rPr>
        <w:t xml:space="preserve">space weaponization in the face of </w:t>
      </w:r>
      <w:r w:rsidRPr="004631E7">
        <w:rPr>
          <w:b/>
          <w:u w:val="single"/>
        </w:rPr>
        <w:t xml:space="preserve">possible </w:t>
      </w:r>
      <w:r w:rsidRPr="0089747E">
        <w:rPr>
          <w:b/>
          <w:highlight w:val="yellow"/>
          <w:u w:val="single"/>
        </w:rPr>
        <w:t>competition and</w:t>
      </w:r>
      <w:r w:rsidRPr="0089747E">
        <w:rPr>
          <w:b/>
          <w:u w:val="single"/>
        </w:rPr>
        <w:t xml:space="preserve"> the </w:t>
      </w:r>
      <w:r w:rsidRPr="004631E7">
        <w:rPr>
          <w:b/>
          <w:u w:val="single"/>
        </w:rPr>
        <w:t xml:space="preserve">possibility of </w:t>
      </w:r>
      <w:r w:rsidRPr="0089747E">
        <w:rPr>
          <w:b/>
          <w:highlight w:val="yellow"/>
          <w:u w:val="single"/>
        </w:rPr>
        <w:t xml:space="preserve">rendering </w:t>
      </w:r>
      <w:r w:rsidRPr="002A596B">
        <w:rPr>
          <w:b/>
          <w:u w:val="single"/>
        </w:rPr>
        <w:t xml:space="preserve">the outer </w:t>
      </w:r>
      <w:r w:rsidRPr="0089747E">
        <w:rPr>
          <w:b/>
          <w:highlight w:val="yellow"/>
          <w:u w:val="single"/>
        </w:rPr>
        <w:t>space useless.</w:t>
      </w:r>
      <w:r w:rsidRPr="0089747E">
        <w:rPr>
          <w:highlight w:val="yellow"/>
          <w:u w:val="single"/>
        </w:rPr>
        <w:t xml:space="preserve"> </w:t>
      </w:r>
      <w:r w:rsidRPr="004631E7">
        <w:rPr>
          <w:u w:val="single"/>
        </w:rPr>
        <w:t>No actor is dominant enough to prevent others to challenge any possible attempts to dominate the domain</w:t>
      </w:r>
      <w:r w:rsidRPr="0089747E">
        <w:rPr>
          <w:u w:val="single"/>
        </w:rPr>
        <w:t xml:space="preserve"> by military means</w:t>
      </w:r>
      <w:r w:rsidRPr="000578F6">
        <w:rPr>
          <w:sz w:val="16"/>
        </w:rPr>
        <w:t>. To quote 2016 Stratfor analysis, "(</w:t>
      </w:r>
      <w:r w:rsidRPr="000578F6">
        <w:rPr>
          <w:rStyle w:val="StyleUnderline"/>
          <w:highlight w:val="yellow"/>
        </w:rPr>
        <w:t>a) war in space would be devastating to all</w:t>
      </w:r>
      <w:r w:rsidRPr="000578F6">
        <w:rPr>
          <w:sz w:val="16"/>
        </w:rPr>
        <w:t xml:space="preserve">, and </w:t>
      </w:r>
      <w:r w:rsidRPr="000578F6">
        <w:rPr>
          <w:rStyle w:val="StyleUnderline"/>
          <w:highlight w:val="yellow"/>
        </w:rPr>
        <w:t xml:space="preserve">preventing it, rather than </w:t>
      </w:r>
      <w:r w:rsidRPr="004631E7">
        <w:rPr>
          <w:rStyle w:val="StyleUnderline"/>
        </w:rPr>
        <w:t xml:space="preserve">finding ways to </w:t>
      </w:r>
      <w:r w:rsidRPr="000578F6">
        <w:rPr>
          <w:rStyle w:val="StyleUnderline"/>
          <w:highlight w:val="yellow"/>
        </w:rPr>
        <w:t xml:space="preserve">fight it, will </w:t>
      </w:r>
      <w:r w:rsidRPr="004631E7">
        <w:rPr>
          <w:rStyle w:val="StyleUnderline"/>
        </w:rPr>
        <w:t xml:space="preserve">likely </w:t>
      </w:r>
      <w:r w:rsidRPr="000578F6">
        <w:rPr>
          <w:rStyle w:val="StyleUnderline"/>
          <w:highlight w:val="yellow"/>
        </w:rPr>
        <w:t>remain the goal</w:t>
      </w:r>
      <w:r w:rsidRPr="000578F6">
        <w:rPr>
          <w:sz w:val="16"/>
        </w:rPr>
        <w:t>" (</w:t>
      </w:r>
      <w:proofErr w:type="spellStart"/>
      <w:r w:rsidRPr="000578F6">
        <w:rPr>
          <w:sz w:val="16"/>
        </w:rPr>
        <w:t>Larnrani</w:t>
      </w:r>
      <w:proofErr w:type="spellEnd"/>
      <w:r w:rsidRPr="000578F6">
        <w:rPr>
          <w:sz w:val="16"/>
        </w:rPr>
        <w:t xml:space="preserve"> 20 16). This stands true unless some space actor finds a utility in disrupting the arena for others.</w:t>
      </w:r>
    </w:p>
    <w:p w14:paraId="39515BBB" w14:textId="3D056D1F" w:rsidR="005F18E4" w:rsidRDefault="005F18E4" w:rsidP="005F18E4">
      <w:pPr>
        <w:pStyle w:val="Heading4"/>
      </w:pPr>
      <w:r>
        <w:t xml:space="preserve">No perception based terrestrial war impact – their </w:t>
      </w:r>
      <w:proofErr w:type="spellStart"/>
      <w:r>
        <w:t>ev</w:t>
      </w:r>
      <w:proofErr w:type="spellEnd"/>
      <w:r>
        <w:t xml:space="preserve"> says conflicts of interest which already </w:t>
      </w:r>
      <w:proofErr w:type="gramStart"/>
      <w:r>
        <w:t>exist</w:t>
      </w:r>
      <w:proofErr w:type="gramEnd"/>
      <w:r>
        <w:t xml:space="preserve"> and no card says </w:t>
      </w:r>
      <w:r w:rsidRPr="00837BB5">
        <w:rPr>
          <w:u w:val="single"/>
        </w:rPr>
        <w:t>debris causes</w:t>
      </w:r>
      <w:r>
        <w:t xml:space="preserve"> military escalation. </w:t>
      </w:r>
    </w:p>
    <w:p w14:paraId="0138F2D3" w14:textId="77777777" w:rsidR="005F18E4" w:rsidRPr="00E70197" w:rsidRDefault="005F18E4" w:rsidP="005F18E4">
      <w:pPr>
        <w:pStyle w:val="Heading4"/>
        <w:rPr>
          <w:b w:val="0"/>
          <w:iCs/>
        </w:rPr>
      </w:pPr>
      <w:r w:rsidRPr="00E70197">
        <w:t xml:space="preserve">No space war </w:t>
      </w:r>
      <w:r>
        <w:t>– limited accessibility, norms, and interdependence</w:t>
      </w:r>
    </w:p>
    <w:p w14:paraId="00C82C9F" w14:textId="77777777" w:rsidR="005F18E4" w:rsidRPr="00E70197" w:rsidRDefault="005F18E4" w:rsidP="005F18E4">
      <w:pPr>
        <w:rPr>
          <w:rFonts w:eastAsia="Cambria"/>
        </w:rPr>
      </w:pPr>
      <w:proofErr w:type="spellStart"/>
      <w:r w:rsidRPr="00E70197">
        <w:rPr>
          <w:rStyle w:val="Style13ptBold"/>
        </w:rPr>
        <w:t>Pavur</w:t>
      </w:r>
      <w:proofErr w:type="spellEnd"/>
      <w:r w:rsidRPr="00E70197">
        <w:rPr>
          <w:rStyle w:val="Style13ptBold"/>
        </w:rPr>
        <w:t xml:space="preserve"> and Martinovic 19</w:t>
      </w:r>
      <w:r w:rsidRPr="00E70197">
        <w:rPr>
          <w:rFonts w:eastAsia="Cambria"/>
        </w:rPr>
        <w:t xml:space="preserve"> [James </w:t>
      </w:r>
      <w:proofErr w:type="spellStart"/>
      <w:r w:rsidRPr="00E70197">
        <w:rPr>
          <w:rFonts w:eastAsia="Cambria"/>
        </w:rPr>
        <w:t>Pavur</w:t>
      </w:r>
      <w:proofErr w:type="spellEnd"/>
      <w:r w:rsidRPr="00E70197">
        <w:rPr>
          <w:rFonts w:eastAsia="Cambria"/>
        </w:rPr>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33" w:history="1">
        <w:r w:rsidRPr="00E70197">
          <w:rPr>
            <w:rFonts w:eastAsia="Cambria"/>
          </w:rPr>
          <w:t>https://ccdcoe.org/uploads/2019/06/Art_12_The-Cyber-ASAT.pdf</w:t>
        </w:r>
      </w:hyperlink>
      <w:r w:rsidRPr="00E70197">
        <w:rPr>
          <w:rFonts w:eastAsia="Cambria"/>
        </w:rPr>
        <w:t xml:space="preserve">] </w:t>
      </w:r>
    </w:p>
    <w:p w14:paraId="1A648A6F" w14:textId="77777777" w:rsidR="005F18E4" w:rsidRPr="00D0739D" w:rsidRDefault="005F18E4" w:rsidP="005F18E4">
      <w:r w:rsidRPr="00AE279C">
        <w:rPr>
          <w:rFonts w:eastAsia="Cambria"/>
          <w:sz w:val="14"/>
        </w:rPr>
        <w:t xml:space="preserve">STABILITY IN SPACE </w:t>
      </w:r>
      <w:r w:rsidRPr="00E70197">
        <w:rPr>
          <w:rFonts w:eastAsia="Cambria"/>
          <w:u w:val="single"/>
        </w:rPr>
        <w:t>Given the uncomfortable combination of high dependency and low survivability, one might expect to observe frequent attacks against critical military assets in orbit.</w:t>
      </w:r>
      <w:r w:rsidRPr="00AE279C">
        <w:rPr>
          <w:rFonts w:eastAsia="Cambria"/>
          <w:sz w:val="14"/>
        </w:rPr>
        <w:t xml:space="preserve"> However, </w:t>
      </w:r>
      <w:r w:rsidRPr="005B47EC">
        <w:rPr>
          <w:rFonts w:eastAsia="Cambria"/>
          <w:b/>
          <w:iCs/>
          <w:highlight w:val="cyan"/>
          <w:u w:val="single"/>
          <w:bdr w:val="single" w:sz="8" w:space="0" w:color="auto"/>
        </w:rPr>
        <w:t>despite</w:t>
      </w:r>
      <w:r w:rsidRPr="00836628">
        <w:rPr>
          <w:rFonts w:eastAsia="Cambria"/>
          <w:b/>
          <w:iCs/>
          <w:u w:val="single"/>
          <w:bdr w:val="single" w:sz="8" w:space="0" w:color="auto"/>
        </w:rPr>
        <w:t xml:space="preserve"> decades of</w:t>
      </w:r>
      <w:r w:rsidRPr="00E70197">
        <w:rPr>
          <w:rFonts w:eastAsia="Cambria"/>
          <w:b/>
          <w:iCs/>
          <w:u w:val="single"/>
          <w:bdr w:val="single" w:sz="8" w:space="0" w:color="auto"/>
        </w:rPr>
        <w:t xml:space="preserve"> recurring </w:t>
      </w:r>
      <w:r w:rsidRPr="005B47EC">
        <w:rPr>
          <w:rFonts w:eastAsia="Cambria"/>
          <w:b/>
          <w:iCs/>
          <w:highlight w:val="cyan"/>
          <w:u w:val="single"/>
          <w:bdr w:val="single" w:sz="8" w:space="0" w:color="auto"/>
        </w:rPr>
        <w:t>prophesies</w:t>
      </w:r>
      <w:r w:rsidRPr="00E70197">
        <w:rPr>
          <w:rFonts w:eastAsia="Cambria"/>
          <w:b/>
          <w:iCs/>
          <w:u w:val="single"/>
          <w:bdr w:val="single" w:sz="8" w:space="0" w:color="auto"/>
        </w:rPr>
        <w:t xml:space="preserve"> of impending space war, </w:t>
      </w:r>
      <w:r w:rsidRPr="00AE279C">
        <w:rPr>
          <w:rFonts w:eastAsia="Cambria"/>
          <w:b/>
          <w:iCs/>
          <w:u w:val="single"/>
          <w:bdr w:val="single" w:sz="8" w:space="0" w:color="auto"/>
        </w:rPr>
        <w:t>no such conflict</w:t>
      </w:r>
      <w:r w:rsidRPr="00E70197">
        <w:rPr>
          <w:rFonts w:eastAsia="Cambria"/>
          <w:b/>
          <w:iCs/>
          <w:u w:val="single"/>
          <w:bdr w:val="single" w:sz="8" w:space="0" w:color="auto"/>
        </w:rPr>
        <w:t xml:space="preserve"> has broken out</w:t>
      </w:r>
      <w:r w:rsidRPr="00AE279C">
        <w:rPr>
          <w:rFonts w:eastAsia="Cambria"/>
          <w:sz w:val="14"/>
        </w:rPr>
        <w:t xml:space="preserve"> [14]</w:t>
      </w:r>
      <w:proofErr w:type="gramStart"/>
      <w:r w:rsidRPr="00AE279C">
        <w:rPr>
          <w:rFonts w:eastAsia="Cambria"/>
          <w:sz w:val="14"/>
        </w:rPr>
        <w:t>–[</w:t>
      </w:r>
      <w:proofErr w:type="gramEnd"/>
      <w:r w:rsidRPr="00AE279C">
        <w:rPr>
          <w:rFonts w:eastAsia="Cambria"/>
          <w:sz w:val="14"/>
        </w:rPr>
        <w:t xml:space="preserve">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w:t>
      </w:r>
      <w:proofErr w:type="gramStart"/>
      <w:r w:rsidRPr="00AE279C">
        <w:rPr>
          <w:rFonts w:eastAsia="Cambria"/>
          <w:sz w:val="14"/>
        </w:rPr>
        <w:t>Korean</w:t>
      </w:r>
      <w:proofErr w:type="gramEnd"/>
      <w:r w:rsidRPr="00AE279C">
        <w:rPr>
          <w:rFonts w:eastAsia="Cambria"/>
          <w:sz w:val="14"/>
        </w:rPr>
        <w:t xml:space="preserve"> and Iranian militaries [20]. Overall, however, </w:t>
      </w:r>
      <w:r w:rsidRPr="00E70197">
        <w:rPr>
          <w:rFonts w:eastAsia="Cambria"/>
          <w:u w:val="single"/>
        </w:rPr>
        <w:t xml:space="preserve">the </w:t>
      </w:r>
      <w:r w:rsidRPr="005B47EC">
        <w:rPr>
          <w:rFonts w:eastAsia="Cambria"/>
          <w:highlight w:val="cyan"/>
          <w:u w:val="single"/>
        </w:rPr>
        <w:t>space</w:t>
      </w:r>
      <w:r w:rsidRPr="00836628">
        <w:rPr>
          <w:rFonts w:eastAsia="Cambria"/>
          <w:u w:val="single"/>
        </w:rPr>
        <w:t xml:space="preserve"> domain</w:t>
      </w:r>
      <w:r w:rsidRPr="00E70197">
        <w:rPr>
          <w:rFonts w:eastAsia="Cambria"/>
          <w:u w:val="single"/>
        </w:rPr>
        <w:t xml:space="preserve"> has </w:t>
      </w:r>
      <w:r w:rsidRPr="005B47EC">
        <w:rPr>
          <w:rFonts w:eastAsia="Cambria"/>
          <w:highlight w:val="cyan"/>
          <w:u w:val="single"/>
        </w:rPr>
        <w:t>remain</w:t>
      </w:r>
      <w:r w:rsidRPr="00836628">
        <w:rPr>
          <w:rFonts w:eastAsia="Cambria"/>
          <w:u w:val="single"/>
        </w:rPr>
        <w:t>ed</w:t>
      </w:r>
      <w:r w:rsidRPr="00E70197">
        <w:rPr>
          <w:rFonts w:eastAsia="Cambria"/>
          <w:u w:val="single"/>
        </w:rPr>
        <w:t xml:space="preserve"> </w:t>
      </w:r>
      <w:r w:rsidRPr="00E70197">
        <w:rPr>
          <w:rFonts w:eastAsia="Cambria"/>
          <w:u w:val="single"/>
        </w:rPr>
        <w:lastRenderedPageBreak/>
        <w:t xml:space="preserve">puzzlingly </w:t>
      </w:r>
      <w:r w:rsidRPr="005B47EC">
        <w:rPr>
          <w:rFonts w:eastAsia="Cambria"/>
          <w:highlight w:val="cyan"/>
          <w:u w:val="single"/>
        </w:rPr>
        <w:t>peaceful</w:t>
      </w:r>
      <w:r w:rsidRPr="00E70197">
        <w:rPr>
          <w:rFonts w:eastAsia="Cambria"/>
          <w:u w:val="single"/>
        </w:rPr>
        <w:t>.</w:t>
      </w:r>
      <w:r w:rsidRPr="00AE279C">
        <w:rPr>
          <w:rFonts w:eastAsia="Cambria"/>
          <w:sz w:val="14"/>
        </w:rPr>
        <w:t xml:space="preserve"> In this section, </w:t>
      </w:r>
      <w:r w:rsidRPr="00E70197">
        <w:rPr>
          <w:rFonts w:eastAsia="Cambria"/>
          <w:u w:val="single"/>
        </w:rPr>
        <w:t xml:space="preserve">we outline </w:t>
      </w:r>
      <w:r w:rsidRPr="00D77B6F">
        <w:rPr>
          <w:rFonts w:eastAsia="Cambria"/>
          <w:u w:val="single"/>
        </w:rPr>
        <w:t>three major contributors to this enduring stability: limited accessibility, attributable norms, and environmental interdependence</w:t>
      </w:r>
      <w:r w:rsidRPr="00E70197">
        <w:rPr>
          <w:rFonts w:eastAsia="Cambria"/>
          <w:u w:val="single"/>
        </w:rPr>
        <w:t xml:space="preserve">. </w:t>
      </w:r>
      <w:r w:rsidRPr="00AE279C">
        <w:rPr>
          <w:rFonts w:eastAsia="Cambria"/>
          <w:sz w:val="14"/>
        </w:rPr>
        <w:t xml:space="preserve">A. </w:t>
      </w:r>
      <w:r w:rsidRPr="00E70197">
        <w:rPr>
          <w:rFonts w:eastAsia="Cambria"/>
          <w:u w:val="single"/>
        </w:rPr>
        <w:t>Limited Accessibility Space is difficult</w:t>
      </w:r>
      <w:r w:rsidRPr="00AE279C">
        <w:rPr>
          <w:rFonts w:eastAsia="Cambria"/>
          <w:sz w:val="14"/>
        </w:rPr>
        <w:t xml:space="preserve">. Over 60 years have passed since the first Sputnik launch and only nine countries (ten including the EU) have orbital launch capabilities. Moreover, a launch </w:t>
      </w:r>
      <w:proofErr w:type="spellStart"/>
      <w:r w:rsidRPr="00AE279C">
        <w:rPr>
          <w:rFonts w:eastAsia="Cambria"/>
          <w:sz w:val="14"/>
        </w:rPr>
        <w:t>programme</w:t>
      </w:r>
      <w:proofErr w:type="spellEnd"/>
      <w:r w:rsidRPr="00AE279C">
        <w:rPr>
          <w:rFonts w:eastAsia="Cambria"/>
          <w:sz w:val="14"/>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E70197">
        <w:rPr>
          <w:rFonts w:eastAsia="Cambria"/>
          <w:u w:val="single"/>
        </w:rPr>
        <w:t xml:space="preserve">Although launch technology may become cheaper and easier, it is unclear to what extent these advances will be distributed among presently </w:t>
      </w:r>
      <w:r w:rsidRPr="00D77B6F">
        <w:rPr>
          <w:rFonts w:eastAsia="Cambria"/>
          <w:u w:val="single"/>
        </w:rPr>
        <w:t>non-spacefaring nations</w:t>
      </w:r>
      <w:r w:rsidRPr="00E70197">
        <w:rPr>
          <w:rFonts w:eastAsia="Cambria"/>
          <w:u w:val="single"/>
        </w:rPr>
        <w:t>.</w:t>
      </w:r>
      <w:r w:rsidRPr="00AE279C">
        <w:rPr>
          <w:rFonts w:eastAsia="Cambria"/>
          <w:sz w:val="14"/>
        </w:rPr>
        <w:t xml:space="preserve"> </w:t>
      </w:r>
      <w:r w:rsidRPr="005B47EC">
        <w:rPr>
          <w:rStyle w:val="StyleUnderline"/>
          <w:highlight w:val="cyan"/>
        </w:rPr>
        <w:t>Limited access to orbit</w:t>
      </w:r>
      <w:r w:rsidRPr="00D77B6F">
        <w:rPr>
          <w:rStyle w:val="StyleUnderline"/>
        </w:rPr>
        <w:t xml:space="preserve"> necessarily </w:t>
      </w:r>
      <w:r w:rsidRPr="005B47EC">
        <w:rPr>
          <w:rStyle w:val="StyleUnderline"/>
          <w:highlight w:val="cyan"/>
        </w:rPr>
        <w:t>reduces</w:t>
      </w:r>
      <w:r w:rsidRPr="00D77B6F">
        <w:rPr>
          <w:rStyle w:val="StyleUnderline"/>
        </w:rPr>
        <w:t xml:space="preserve"> the scenarios which could plausibly escalate to ASAT usage. Only major conflicts between the handful of states with ‘space club’ membership could be considered possible </w:t>
      </w:r>
      <w:r w:rsidRPr="005B47EC">
        <w:rPr>
          <w:rStyle w:val="StyleUnderline"/>
          <w:highlight w:val="cyan"/>
        </w:rPr>
        <w:t>flashpoints</w:t>
      </w:r>
      <w:r w:rsidRPr="00D77B6F">
        <w:rPr>
          <w:rStyle w:val="StyleUnderline"/>
        </w:rPr>
        <w:t>.</w:t>
      </w:r>
      <w:r w:rsidRPr="00AE279C">
        <w:rPr>
          <w:rFonts w:eastAsia="Cambria"/>
          <w:sz w:val="14"/>
        </w:rPr>
        <w:t xml:space="preserve">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E70197">
        <w:rPr>
          <w:rFonts w:eastAsia="Cambria"/>
          <w:u w:val="single"/>
        </w:rPr>
        <w:t xml:space="preserve">Attributable Norms There also exists a </w:t>
      </w:r>
      <w:r w:rsidRPr="005B47EC">
        <w:rPr>
          <w:rFonts w:eastAsia="Cambria"/>
          <w:highlight w:val="cyan"/>
          <w:u w:val="single"/>
        </w:rPr>
        <w:t xml:space="preserve">long-standing normative framework </w:t>
      </w:r>
      <w:proofErr w:type="spellStart"/>
      <w:r w:rsidRPr="005B47EC">
        <w:rPr>
          <w:rFonts w:eastAsia="Cambria"/>
          <w:highlight w:val="cyan"/>
          <w:u w:val="single"/>
        </w:rPr>
        <w:t>favouring</w:t>
      </w:r>
      <w:proofErr w:type="spellEnd"/>
      <w:r w:rsidRPr="00E70197">
        <w:rPr>
          <w:rFonts w:eastAsia="Cambria"/>
          <w:u w:val="single"/>
        </w:rPr>
        <w:t xml:space="preserve"> the </w:t>
      </w:r>
      <w:r w:rsidRPr="005B47EC">
        <w:rPr>
          <w:rFonts w:eastAsia="Cambria"/>
          <w:highlight w:val="cyan"/>
          <w:u w:val="single"/>
        </w:rPr>
        <w:t>peace</w:t>
      </w:r>
      <w:r w:rsidRPr="00E70197">
        <w:rPr>
          <w:rFonts w:eastAsia="Cambria"/>
          <w:u w:val="single"/>
        </w:rPr>
        <w:t>ful use of space</w:t>
      </w:r>
      <w:r w:rsidRPr="00AE279C">
        <w:rPr>
          <w:rFonts w:eastAsia="Cambria"/>
          <w:sz w:val="14"/>
        </w:rPr>
        <w:t xml:space="preserve">. </w:t>
      </w:r>
      <w:r w:rsidRPr="00E70197">
        <w:rPr>
          <w:rFonts w:eastAsia="Cambria"/>
          <w:u w:val="single"/>
        </w:rPr>
        <w:t xml:space="preserve">The effectiveness of this regime, </w:t>
      </w:r>
      <w:proofErr w:type="spellStart"/>
      <w:r w:rsidRPr="00E70197">
        <w:rPr>
          <w:rFonts w:eastAsia="Cambria"/>
          <w:u w:val="single"/>
        </w:rPr>
        <w:t>centred</w:t>
      </w:r>
      <w:proofErr w:type="spellEnd"/>
      <w:r w:rsidRPr="00E70197">
        <w:rPr>
          <w:rFonts w:eastAsia="Cambria"/>
          <w:u w:val="single"/>
        </w:rPr>
        <w:t xml:space="preserve"> around the Outer Space </w:t>
      </w:r>
      <w:r w:rsidRPr="00D77B6F">
        <w:rPr>
          <w:rStyle w:val="StyleUnderline"/>
        </w:rPr>
        <w:t>Treaty (</w:t>
      </w:r>
      <w:r w:rsidRPr="00836628">
        <w:rPr>
          <w:rStyle w:val="StyleUnderline"/>
        </w:rPr>
        <w:t>OST</w:t>
      </w:r>
      <w:r w:rsidRPr="00D77B6F">
        <w:rPr>
          <w:rStyle w:val="StyleUnderline"/>
        </w:rPr>
        <w:t xml:space="preserve">), is </w:t>
      </w:r>
      <w:r w:rsidRPr="00E70197">
        <w:rPr>
          <w:rFonts w:eastAsia="Cambria"/>
          <w:u w:val="single"/>
        </w:rPr>
        <w:t>highly contentious and many have pointed out its serious legal and political shortcomings</w:t>
      </w:r>
      <w:r w:rsidRPr="00AE279C">
        <w:rPr>
          <w:rFonts w:eastAsia="Cambria"/>
          <w:sz w:val="14"/>
        </w:rPr>
        <w:t xml:space="preserve"> [24]</w:t>
      </w:r>
      <w:proofErr w:type="gramStart"/>
      <w:r w:rsidRPr="00AE279C">
        <w:rPr>
          <w:rFonts w:eastAsia="Cambria"/>
          <w:sz w:val="14"/>
        </w:rPr>
        <w:t>–[</w:t>
      </w:r>
      <w:proofErr w:type="gramEnd"/>
      <w:r w:rsidRPr="00AE279C">
        <w:rPr>
          <w:rFonts w:eastAsia="Cambria"/>
          <w:sz w:val="14"/>
        </w:rPr>
        <w:t xml:space="preserve">26]. </w:t>
      </w:r>
      <w:r w:rsidRPr="00E70197">
        <w:rPr>
          <w:rFonts w:eastAsia="Cambria"/>
          <w:b/>
          <w:iCs/>
          <w:u w:val="single"/>
          <w:bdr w:val="single" w:sz="8" w:space="0" w:color="auto"/>
        </w:rPr>
        <w:t xml:space="preserve">Nevertheless, this status quo framework has somehow </w:t>
      </w:r>
      <w:r w:rsidRPr="00836628">
        <w:rPr>
          <w:rFonts w:eastAsia="Cambria"/>
          <w:b/>
          <w:iCs/>
          <w:u w:val="single"/>
          <w:bdr w:val="single" w:sz="8" w:space="0" w:color="auto"/>
        </w:rPr>
        <w:t>supported over six decades of relative peace in</w:t>
      </w:r>
      <w:r w:rsidRPr="00E70197">
        <w:rPr>
          <w:rFonts w:eastAsia="Cambria"/>
          <w:b/>
          <w:iCs/>
          <w:u w:val="single"/>
          <w:bdr w:val="single" w:sz="8" w:space="0" w:color="auto"/>
        </w:rPr>
        <w:t xml:space="preserve"> orbit.</w:t>
      </w:r>
      <w:r w:rsidRPr="00AE279C">
        <w:rPr>
          <w:rFonts w:eastAsia="Cambria"/>
          <w:sz w:val="14"/>
        </w:rPr>
        <w:t xml:space="preserve"> </w:t>
      </w:r>
      <w:r w:rsidRPr="00E70197">
        <w:rPr>
          <w:rFonts w:eastAsia="Cambria"/>
          <w:u w:val="single"/>
        </w:rPr>
        <w:t xml:space="preserve">Over these six decades, </w:t>
      </w:r>
      <w:r w:rsidRPr="005B47EC">
        <w:rPr>
          <w:rFonts w:eastAsia="Cambria"/>
          <w:highlight w:val="cyan"/>
          <w:u w:val="single"/>
        </w:rPr>
        <w:t>norms have become deeply ingrained</w:t>
      </w:r>
      <w:r w:rsidRPr="00E70197">
        <w:rPr>
          <w:rFonts w:eastAsia="Cambria"/>
          <w:u w:val="single"/>
        </w:rPr>
        <w:t xml:space="preserve"> into the way states describe and perceive space weaponization</w:t>
      </w:r>
      <w:r w:rsidRPr="00AE279C">
        <w:rPr>
          <w:rFonts w:eastAsia="Cambria"/>
          <w:sz w:val="14"/>
        </w:rPr>
        <w:t xml:space="preserve">. </w:t>
      </w:r>
      <w:r w:rsidRPr="00E70197">
        <w:rPr>
          <w:rFonts w:eastAsia="Cambria"/>
          <w:u w:val="single"/>
        </w:rPr>
        <w:t>This de facto codification was dramatically demonstrated in 2005 when the US found itself on the short end of a 160-1 UN vote after opposing a non-binding resolution on space weaponization</w:t>
      </w:r>
      <w:r w:rsidRPr="00AE279C">
        <w:rPr>
          <w:rFonts w:eastAsia="Cambria"/>
          <w:sz w:val="14"/>
        </w:rPr>
        <w:t xml:space="preserve">. </w:t>
      </w:r>
      <w:r w:rsidRPr="00E70197">
        <w:rPr>
          <w:rFonts w:eastAsia="Cambria"/>
          <w:b/>
          <w:iCs/>
          <w:u w:val="single"/>
          <w:bdr w:val="single" w:sz="8" w:space="0" w:color="auto"/>
        </w:rPr>
        <w:t>Although states have occasionally pushed the boundaries of these norms, this has typically occurred through incremental legal re-interpretation rather than outright opposition</w:t>
      </w:r>
      <w:r w:rsidRPr="00AE279C">
        <w:rPr>
          <w:rFonts w:eastAsia="Cambria"/>
          <w:sz w:val="14"/>
        </w:rPr>
        <w:t xml:space="preserve"> [27]. </w:t>
      </w:r>
      <w:r w:rsidRPr="00E70197">
        <w:rPr>
          <w:rFonts w:eastAsia="Cambria"/>
          <w:u w:val="single"/>
        </w:rPr>
        <w:t xml:space="preserve">Even the most notable incidents, such as the 2007-2008 </w:t>
      </w:r>
      <w:r w:rsidRPr="005B47EC">
        <w:rPr>
          <w:rFonts w:eastAsia="Cambria"/>
          <w:highlight w:val="cyan"/>
          <w:u w:val="single"/>
        </w:rPr>
        <w:t>US and Chinese</w:t>
      </w:r>
      <w:r w:rsidRPr="00E70197">
        <w:rPr>
          <w:rFonts w:eastAsia="Cambria"/>
          <w:u w:val="single"/>
        </w:rPr>
        <w:t xml:space="preserve"> ASAT demonstrations, were couched in </w:t>
      </w:r>
      <w:r w:rsidRPr="005B47EC">
        <w:rPr>
          <w:rFonts w:eastAsia="Cambria"/>
          <w:highlight w:val="cyan"/>
          <w:u w:val="single"/>
        </w:rPr>
        <w:t>rhetoric</w:t>
      </w:r>
      <w:r w:rsidRPr="00E70197">
        <w:rPr>
          <w:rFonts w:eastAsia="Cambria"/>
          <w:u w:val="single"/>
        </w:rPr>
        <w:t xml:space="preserve"> from both the norm violators and defenders, </w:t>
      </w:r>
      <w:r w:rsidRPr="005B47EC">
        <w:rPr>
          <w:rFonts w:eastAsia="Cambria"/>
          <w:highlight w:val="cyan"/>
          <w:u w:val="single"/>
        </w:rPr>
        <w:t>depict</w:t>
      </w:r>
      <w:r w:rsidRPr="00E70197">
        <w:rPr>
          <w:rFonts w:eastAsia="Cambria"/>
          <w:u w:val="single"/>
        </w:rPr>
        <w:t xml:space="preserve">ing </w:t>
      </w:r>
      <w:r w:rsidRPr="005B47EC">
        <w:rPr>
          <w:rFonts w:eastAsia="Cambria"/>
          <w:highlight w:val="cyan"/>
          <w:u w:val="single"/>
        </w:rPr>
        <w:t>space as</w:t>
      </w:r>
      <w:r w:rsidRPr="00E70197">
        <w:rPr>
          <w:rFonts w:eastAsia="Cambria"/>
          <w:u w:val="single"/>
        </w:rPr>
        <w:t xml:space="preserve"> a </w:t>
      </w:r>
      <w:proofErr w:type="gramStart"/>
      <w:r w:rsidRPr="005B47EC">
        <w:rPr>
          <w:rFonts w:eastAsia="Cambria"/>
          <w:highlight w:val="cyan"/>
          <w:u w:val="single"/>
        </w:rPr>
        <w:t>peaceful</w:t>
      </w:r>
      <w:r w:rsidRPr="00E70197">
        <w:rPr>
          <w:rFonts w:eastAsia="Cambria"/>
          <w:u w:val="single"/>
        </w:rPr>
        <w:t xml:space="preserve"> global commons</w:t>
      </w:r>
      <w:proofErr w:type="gramEnd"/>
      <w:r w:rsidRPr="00AE279C">
        <w:rPr>
          <w:rFonts w:eastAsia="Cambria"/>
          <w:sz w:val="14"/>
        </w:rPr>
        <w:t xml:space="preserve"> [27, p. 56]. Altogether, this suggests that </w:t>
      </w:r>
      <w:r w:rsidRPr="005B47EC">
        <w:rPr>
          <w:rFonts w:eastAsia="Cambria"/>
          <w:b/>
          <w:iCs/>
          <w:highlight w:val="cyan"/>
          <w:u w:val="single"/>
          <w:bdr w:val="single" w:sz="8" w:space="0" w:color="auto"/>
        </w:rPr>
        <w:t>states perceive</w:t>
      </w:r>
      <w:r w:rsidRPr="00E70197">
        <w:rPr>
          <w:rFonts w:eastAsia="Cambria"/>
          <w:b/>
          <w:iCs/>
          <w:u w:val="single"/>
          <w:bdr w:val="single" w:sz="8" w:space="0" w:color="auto"/>
        </w:rPr>
        <w:t xml:space="preserve"> real </w:t>
      </w:r>
      <w:r w:rsidRPr="005B47EC">
        <w:rPr>
          <w:rFonts w:eastAsia="Cambria"/>
          <w:b/>
          <w:iCs/>
          <w:highlight w:val="cyan"/>
          <w:u w:val="single"/>
          <w:bdr w:val="single" w:sz="8" w:space="0" w:color="auto"/>
        </w:rPr>
        <w:t>costs to breaking</w:t>
      </w:r>
      <w:r w:rsidRPr="00501050">
        <w:rPr>
          <w:rFonts w:eastAsia="Cambria"/>
          <w:b/>
          <w:iCs/>
          <w:u w:val="single"/>
          <w:bdr w:val="single" w:sz="8" w:space="0" w:color="auto"/>
        </w:rPr>
        <w:t xml:space="preserve"> this </w:t>
      </w:r>
      <w:r w:rsidRPr="005B47EC">
        <w:rPr>
          <w:rFonts w:eastAsia="Cambria"/>
          <w:b/>
          <w:iCs/>
          <w:highlight w:val="cyan"/>
          <w:u w:val="single"/>
          <w:bdr w:val="single" w:sz="8" w:space="0" w:color="auto"/>
        </w:rPr>
        <w:t>norm</w:t>
      </w:r>
      <w:r w:rsidRPr="00E70197">
        <w:rPr>
          <w:rFonts w:eastAsia="Cambria"/>
          <w:b/>
          <w:iCs/>
          <w:u w:val="single"/>
          <w:bdr w:val="single" w:sz="8" w:space="0" w:color="auto"/>
        </w:rPr>
        <w:t xml:space="preserve">ative tradition and may even </w:t>
      </w:r>
      <w:r w:rsidRPr="005B47EC">
        <w:rPr>
          <w:rFonts w:eastAsia="Cambria"/>
          <w:b/>
          <w:iCs/>
          <w:highlight w:val="cyan"/>
          <w:u w:val="single"/>
          <w:bdr w:val="single" w:sz="8" w:space="0" w:color="auto"/>
        </w:rPr>
        <w:t>moderate</w:t>
      </w:r>
      <w:r w:rsidRPr="00E70197">
        <w:rPr>
          <w:rFonts w:eastAsia="Cambria"/>
          <w:b/>
          <w:iCs/>
          <w:u w:val="single"/>
          <w:bdr w:val="single" w:sz="8" w:space="0" w:color="auto"/>
        </w:rPr>
        <w:t xml:space="preserve"> their </w:t>
      </w:r>
      <w:proofErr w:type="spellStart"/>
      <w:r w:rsidRPr="005B47EC">
        <w:rPr>
          <w:rFonts w:eastAsia="Cambria"/>
          <w:b/>
          <w:iCs/>
          <w:highlight w:val="cyan"/>
          <w:u w:val="single"/>
          <w:bdr w:val="single" w:sz="8" w:space="0" w:color="auto"/>
        </w:rPr>
        <w:t>behaviour</w:t>
      </w:r>
      <w:r w:rsidRPr="00E70197">
        <w:rPr>
          <w:rFonts w:eastAsia="Cambria"/>
          <w:b/>
          <w:iCs/>
          <w:u w:val="single"/>
          <w:bdr w:val="single" w:sz="8" w:space="0" w:color="auto"/>
        </w:rPr>
        <w:t>s</w:t>
      </w:r>
      <w:proofErr w:type="spellEnd"/>
      <w:r w:rsidRPr="00E70197">
        <w:rPr>
          <w:rFonts w:eastAsia="Cambria"/>
          <w:b/>
          <w:iCs/>
          <w:u w:val="single"/>
          <w:bdr w:val="single" w:sz="8" w:space="0" w:color="auto"/>
        </w:rPr>
        <w:t xml:space="preserve"> </w:t>
      </w:r>
      <w:r w:rsidRPr="005B47EC">
        <w:rPr>
          <w:rFonts w:eastAsia="Cambria"/>
          <w:b/>
          <w:iCs/>
          <w:highlight w:val="cyan"/>
          <w:u w:val="single"/>
          <w:bdr w:val="single" w:sz="8" w:space="0" w:color="auto"/>
        </w:rPr>
        <w:t>accordingly</w:t>
      </w:r>
      <w:r w:rsidRPr="00E70197">
        <w:rPr>
          <w:rFonts w:eastAsia="Cambria"/>
          <w:b/>
          <w:iCs/>
          <w:u w:val="single"/>
          <w:bdr w:val="single" w:sz="8" w:space="0" w:color="auto"/>
        </w:rPr>
        <w:t xml:space="preserve">. </w:t>
      </w:r>
      <w:r w:rsidRPr="00E70197">
        <w:rPr>
          <w:rFonts w:eastAsia="Cambria"/>
          <w:u w:val="single"/>
        </w:rPr>
        <w:t xml:space="preserve">One further factor supporting this norms regime is the high degree of </w:t>
      </w:r>
      <w:r w:rsidRPr="005B47EC">
        <w:rPr>
          <w:rFonts w:eastAsia="Cambria"/>
          <w:highlight w:val="cyan"/>
          <w:u w:val="single"/>
        </w:rPr>
        <w:t>attributability</w:t>
      </w:r>
      <w:r w:rsidRPr="00E70197">
        <w:rPr>
          <w:rFonts w:eastAsia="Cambria"/>
          <w:u w:val="single"/>
        </w:rPr>
        <w:t xml:space="preserve"> surrounding ASAT weapons</w:t>
      </w:r>
      <w:r w:rsidRPr="00AE279C">
        <w:rPr>
          <w:rFonts w:eastAsia="Cambria"/>
          <w:sz w:val="14"/>
        </w:rPr>
        <w:t xml:space="preserve">. </w:t>
      </w:r>
      <w:r w:rsidRPr="00E70197">
        <w:rPr>
          <w:rFonts w:eastAsia="Cambria"/>
          <w:u w:val="single"/>
        </w:rPr>
        <w:t xml:space="preserve">For </w:t>
      </w:r>
      <w:r w:rsidRPr="00E70197">
        <w:rPr>
          <w:rFonts w:eastAsia="Cambria"/>
          <w:b/>
          <w:iCs/>
          <w:u w:val="single"/>
          <w:bdr w:val="single" w:sz="8" w:space="0" w:color="auto"/>
        </w:rPr>
        <w:t xml:space="preserve">kinetic ASAT technology, </w:t>
      </w:r>
      <w:r w:rsidRPr="00501050">
        <w:rPr>
          <w:rFonts w:eastAsia="Cambria"/>
          <w:b/>
          <w:iCs/>
          <w:u w:val="single"/>
          <w:bdr w:val="single" w:sz="8" w:space="0" w:color="auto"/>
        </w:rPr>
        <w:t>plausible deniability and stealth are essentially impossible</w:t>
      </w:r>
      <w:r w:rsidRPr="00AE279C">
        <w:rPr>
          <w:rFonts w:eastAsia="Cambria"/>
          <w:sz w:val="14"/>
        </w:rPr>
        <w:t xml:space="preserve">. </w:t>
      </w:r>
      <w:r w:rsidRPr="00E70197">
        <w:rPr>
          <w:rFonts w:eastAsia="Cambria"/>
          <w:u w:val="single"/>
        </w:rPr>
        <w:t xml:space="preserve">The literally explosive act of launching a rocket cannot evade detection and, if used offensively, retaliation. </w:t>
      </w:r>
      <w:r w:rsidRPr="00E70197">
        <w:rPr>
          <w:rFonts w:eastAsia="Cambria"/>
          <w:b/>
          <w:iCs/>
          <w:u w:val="single"/>
          <w:bdr w:val="single" w:sz="8" w:space="0" w:color="auto"/>
        </w:rPr>
        <w:t xml:space="preserve">This </w:t>
      </w:r>
      <w:r w:rsidRPr="005B47EC">
        <w:rPr>
          <w:rFonts w:eastAsia="Cambria"/>
          <w:b/>
          <w:iCs/>
          <w:highlight w:val="cyan"/>
          <w:u w:val="single"/>
          <w:bdr w:val="single" w:sz="8" w:space="0" w:color="auto"/>
        </w:rPr>
        <w:t>imposes high</w:t>
      </w:r>
      <w:r w:rsidRPr="007970F2">
        <w:rPr>
          <w:rFonts w:eastAsia="Cambria"/>
          <w:b/>
          <w:iCs/>
          <w:u w:val="single"/>
          <w:bdr w:val="single" w:sz="8" w:space="0" w:color="auto"/>
        </w:rPr>
        <w:t xml:space="preserve"> diplomatic </w:t>
      </w:r>
      <w:r w:rsidRPr="005B47EC">
        <w:rPr>
          <w:rFonts w:eastAsia="Cambria"/>
          <w:b/>
          <w:iCs/>
          <w:highlight w:val="cyan"/>
          <w:u w:val="single"/>
          <w:bdr w:val="single" w:sz="8" w:space="0" w:color="auto"/>
        </w:rPr>
        <w:t>costs on</w:t>
      </w:r>
      <w:r w:rsidRPr="00E70197">
        <w:rPr>
          <w:rFonts w:eastAsia="Cambria"/>
          <w:b/>
          <w:iCs/>
          <w:u w:val="single"/>
          <w:bdr w:val="single" w:sz="8" w:space="0" w:color="auto"/>
        </w:rPr>
        <w:t xml:space="preserve"> ASAT </w:t>
      </w:r>
      <w:r w:rsidRPr="005B47EC">
        <w:rPr>
          <w:rFonts w:eastAsia="Cambria"/>
          <w:b/>
          <w:iCs/>
          <w:highlight w:val="cyan"/>
          <w:u w:val="single"/>
          <w:bdr w:val="single" w:sz="8" w:space="0" w:color="auto"/>
        </w:rPr>
        <w:t>usage</w:t>
      </w:r>
      <w:r w:rsidRPr="00E70197">
        <w:rPr>
          <w:rFonts w:eastAsia="Cambria"/>
          <w:b/>
          <w:iCs/>
          <w:u w:val="single"/>
          <w:bdr w:val="single" w:sz="8" w:space="0" w:color="auto"/>
        </w:rPr>
        <w:t xml:space="preserve"> and testing</w:t>
      </w:r>
      <w:r w:rsidRPr="00E70197">
        <w:rPr>
          <w:rFonts w:eastAsia="Cambria"/>
          <w:u w:val="single"/>
        </w:rPr>
        <w:t xml:space="preserve">, particularly during peacetime. </w:t>
      </w:r>
      <w:r w:rsidRPr="00AE279C">
        <w:rPr>
          <w:rFonts w:eastAsia="Cambria"/>
          <w:sz w:val="14"/>
        </w:rPr>
        <w:t xml:space="preserve">C. </w:t>
      </w:r>
      <w:r w:rsidRPr="005B47EC">
        <w:rPr>
          <w:rFonts w:eastAsia="Cambria"/>
          <w:highlight w:val="cyan"/>
          <w:u w:val="single"/>
        </w:rPr>
        <w:t>Environmental Interdependence</w:t>
      </w:r>
      <w:r w:rsidRPr="00AE279C">
        <w:rPr>
          <w:rFonts w:eastAsia="Cambria"/>
          <w:sz w:val="14"/>
        </w:rPr>
        <w:t xml:space="preserve"> </w:t>
      </w:r>
      <w:r w:rsidRPr="00E70197">
        <w:rPr>
          <w:rFonts w:eastAsia="Cambria"/>
          <w:u w:val="single"/>
        </w:rPr>
        <w:t>A third stabilizing force relates to the orbital debris consequences of ASATs. China’s 2007 ASAT demonstration was the largest debris-generating event in history, as the targeted satellite dissipated into thousands of dangerous debris particles</w:t>
      </w:r>
      <w:r w:rsidRPr="00AE279C">
        <w:rPr>
          <w:rFonts w:eastAsia="Cambria"/>
          <w:sz w:val="14"/>
        </w:rPr>
        <w:t xml:space="preserve"> [28, p. 4]. Since debris particles are indiscriminate and unpredictable, they often threaten the attacker’s own space assets [22, p. 420]. </w:t>
      </w:r>
      <w:r w:rsidRPr="00AA6E25">
        <w:rPr>
          <w:rStyle w:val="StyleUnderline"/>
        </w:rPr>
        <w:t xml:space="preserve">This is compounded by </w:t>
      </w:r>
      <w:r w:rsidRPr="005B47EC">
        <w:rPr>
          <w:rStyle w:val="StyleUnderline"/>
          <w:highlight w:val="cyan"/>
        </w:rPr>
        <w:t>Kessler syndrome</w:t>
      </w:r>
      <w:r w:rsidRPr="00AA6E25">
        <w:rPr>
          <w:rStyle w:val="StyleUnderline"/>
        </w:rPr>
        <w:t xml:space="preserve">, a phenomenon whereby </w:t>
      </w:r>
      <w:r w:rsidRPr="005B47EC">
        <w:rPr>
          <w:rFonts w:eastAsia="Cambria"/>
          <w:highlight w:val="cyan"/>
          <w:u w:val="single"/>
        </w:rPr>
        <w:t>orbital debris</w:t>
      </w:r>
      <w:r w:rsidRPr="00501050">
        <w:rPr>
          <w:rFonts w:eastAsia="Cambria"/>
          <w:u w:val="single"/>
        </w:rPr>
        <w:t xml:space="preserve"> ‘breeds’</w:t>
      </w:r>
      <w:r w:rsidRPr="00E70197">
        <w:rPr>
          <w:rFonts w:eastAsia="Cambria"/>
          <w:u w:val="single"/>
        </w:rPr>
        <w:t xml:space="preserve"> as large pieces of debris collide and disintegrate. As space debris remains in orbit for hundreds of years, the </w:t>
      </w:r>
      <w:r w:rsidRPr="005B47EC">
        <w:rPr>
          <w:rFonts w:eastAsia="Cambria"/>
          <w:highlight w:val="cyan"/>
          <w:u w:val="single"/>
        </w:rPr>
        <w:t>cascade effect of an ASAT attack</w:t>
      </w:r>
      <w:r w:rsidRPr="00E70197">
        <w:rPr>
          <w:rFonts w:eastAsia="Cambria"/>
          <w:u w:val="single"/>
        </w:rPr>
        <w:t xml:space="preserve"> can </w:t>
      </w:r>
      <w:r w:rsidRPr="005B47EC">
        <w:rPr>
          <w:rFonts w:eastAsia="Cambria"/>
          <w:highlight w:val="cyan"/>
          <w:u w:val="single"/>
        </w:rPr>
        <w:t>constrain</w:t>
      </w:r>
      <w:r w:rsidRPr="00E70197">
        <w:rPr>
          <w:rFonts w:eastAsia="Cambria"/>
          <w:u w:val="single"/>
        </w:rPr>
        <w:t xml:space="preserve"> the </w:t>
      </w:r>
      <w:r w:rsidRPr="005B47EC">
        <w:rPr>
          <w:rFonts w:eastAsia="Cambria"/>
          <w:highlight w:val="cyan"/>
          <w:u w:val="single"/>
        </w:rPr>
        <w:t>attacker</w:t>
      </w:r>
      <w:r w:rsidRPr="00E70197">
        <w:rPr>
          <w:rFonts w:eastAsia="Cambria"/>
          <w:u w:val="single"/>
        </w:rPr>
        <w:t>’s long-term use of space</w:t>
      </w:r>
      <w:r w:rsidRPr="00AE279C">
        <w:rPr>
          <w:rFonts w:eastAsia="Cambria"/>
          <w:sz w:val="14"/>
        </w:rPr>
        <w:t xml:space="preserve"> [29, pp. 295– 296]. </w:t>
      </w:r>
      <w:r w:rsidRPr="00E70197">
        <w:rPr>
          <w:rFonts w:eastAsia="Cambria"/>
          <w:u w:val="single"/>
        </w:rPr>
        <w:t xml:space="preserve">Any state with kinetic ASAT capabilities will likely also operate satellites of its own, and they are necessarily exposed to this collateral damage threat. </w:t>
      </w:r>
      <w:r w:rsidRPr="005B47EC">
        <w:rPr>
          <w:rFonts w:eastAsia="Cambria"/>
          <w:b/>
          <w:iCs/>
          <w:highlight w:val="cyan"/>
          <w:u w:val="single"/>
          <w:bdr w:val="single" w:sz="8" w:space="0" w:color="auto"/>
        </w:rPr>
        <w:t>Space debris</w:t>
      </w:r>
      <w:r w:rsidRPr="00E70197">
        <w:rPr>
          <w:rFonts w:eastAsia="Cambria"/>
          <w:b/>
          <w:iCs/>
          <w:u w:val="single"/>
          <w:bdr w:val="single" w:sz="8" w:space="0" w:color="auto"/>
        </w:rPr>
        <w:t xml:space="preserve"> thus </w:t>
      </w:r>
      <w:r w:rsidRPr="005B47EC">
        <w:rPr>
          <w:rFonts w:eastAsia="Cambria"/>
          <w:b/>
          <w:iCs/>
          <w:highlight w:val="cyan"/>
          <w:u w:val="single"/>
          <w:bdr w:val="single" w:sz="8" w:space="0" w:color="auto"/>
        </w:rPr>
        <w:t>acts as a strong strategic deterrent to ASAT usage.</w:t>
      </w:r>
      <w:r w:rsidRPr="00E70197">
        <w:rPr>
          <w:rFonts w:eastAsia="Cambria"/>
          <w:u w:val="single"/>
        </w:rPr>
        <w:t xml:space="preserve"> </w:t>
      </w:r>
    </w:p>
    <w:p w14:paraId="1C2CBEBF" w14:textId="77777777" w:rsidR="000A250A" w:rsidRPr="00492A2E" w:rsidRDefault="000A250A" w:rsidP="000A250A">
      <w:pPr>
        <w:keepNext/>
        <w:keepLines/>
        <w:spacing w:before="40" w:after="0"/>
        <w:outlineLvl w:val="3"/>
        <w:rPr>
          <w:rFonts w:eastAsia="MS Gothic" w:cs="Times New Roman"/>
          <w:b/>
          <w:iCs/>
          <w:sz w:val="28"/>
        </w:rPr>
      </w:pPr>
      <w:r w:rsidRPr="00492A2E">
        <w:rPr>
          <w:rFonts w:eastAsia="MS Gothic" w:cs="Times New Roman"/>
          <w:b/>
          <w:iCs/>
          <w:sz w:val="28"/>
        </w:rPr>
        <w:lastRenderedPageBreak/>
        <w:t xml:space="preserve">Doesn't escalate – vulnerability leads to </w:t>
      </w:r>
      <w:r w:rsidRPr="00492A2E">
        <w:rPr>
          <w:rFonts w:eastAsia="MS Gothic" w:cs="Times New Roman"/>
          <w:b/>
          <w:iCs/>
          <w:sz w:val="28"/>
          <w:u w:val="single"/>
        </w:rPr>
        <w:t>restraint</w:t>
      </w:r>
      <w:r w:rsidRPr="00492A2E">
        <w:rPr>
          <w:rFonts w:eastAsia="MS Gothic" w:cs="Times New Roman"/>
          <w:b/>
          <w:iCs/>
          <w:sz w:val="28"/>
        </w:rPr>
        <w:t>.</w:t>
      </w:r>
    </w:p>
    <w:p w14:paraId="7B9E69DE" w14:textId="77777777" w:rsidR="000A250A" w:rsidRPr="00492A2E" w:rsidRDefault="000A250A" w:rsidP="000A250A">
      <w:pPr>
        <w:rPr>
          <w:rFonts w:eastAsia="Cambria"/>
        </w:rPr>
      </w:pPr>
      <w:proofErr w:type="spellStart"/>
      <w:r w:rsidRPr="00492A2E">
        <w:rPr>
          <w:rFonts w:eastAsia="Cambria"/>
          <w:b/>
          <w:bCs/>
          <w:sz w:val="28"/>
        </w:rPr>
        <w:t>Pavur</w:t>
      </w:r>
      <w:proofErr w:type="spellEnd"/>
      <w:r w:rsidRPr="00492A2E">
        <w:rPr>
          <w:rFonts w:eastAsia="Cambria"/>
          <w:b/>
          <w:bCs/>
          <w:sz w:val="28"/>
        </w:rPr>
        <w:t xml:space="preserve"> 19</w:t>
      </w:r>
      <w:r w:rsidRPr="00492A2E">
        <w:rPr>
          <w:rFonts w:eastAsia="Cambria"/>
          <w:b/>
        </w:rPr>
        <w:t xml:space="preserve"> </w:t>
      </w:r>
      <w:r w:rsidRPr="00492A2E">
        <w:rPr>
          <w:rFonts w:eastAsia="Cambria"/>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34" w:history="1">
        <w:r w:rsidRPr="00492A2E">
          <w:rPr>
            <w:rFonts w:eastAsia="Cambria"/>
          </w:rPr>
          <w:t>https://ccdcoe.org/uploads/2019/06/Art_12_The-Cyber-ASAT.pdf</w:t>
        </w:r>
      </w:hyperlink>
      <w:r w:rsidRPr="00492A2E">
        <w:rPr>
          <w:rFonts w:eastAsia="Cambria"/>
        </w:rPr>
        <w:t>]</w:t>
      </w:r>
    </w:p>
    <w:p w14:paraId="232A3EF6" w14:textId="77777777" w:rsidR="00045FF3" w:rsidRDefault="000A250A" w:rsidP="000A250A">
      <w:pPr>
        <w:rPr>
          <w:rFonts w:eastAsia="Cambria"/>
          <w:u w:val="single"/>
        </w:rPr>
      </w:pPr>
      <w:r w:rsidRPr="00C81F8F">
        <w:rPr>
          <w:rFonts w:eastAsia="Cambria"/>
          <w:sz w:val="16"/>
        </w:rPr>
        <w:t xml:space="preserve">Limited Accessibility Space is difficult. Over 60 years have passed since the first Sputnik launch and only nine countries (ten including the EU) have orbital launch capabilities. Moreover, </w:t>
      </w:r>
      <w:r w:rsidRPr="00C81F8F">
        <w:rPr>
          <w:rFonts w:eastAsia="Cambria"/>
          <w:highlight w:val="green"/>
          <w:u w:val="single"/>
        </w:rPr>
        <w:t xml:space="preserve">a launch </w:t>
      </w:r>
      <w:proofErr w:type="spellStart"/>
      <w:r w:rsidRPr="00C81F8F">
        <w:rPr>
          <w:rFonts w:eastAsia="Cambria"/>
          <w:highlight w:val="green"/>
          <w:u w:val="single"/>
        </w:rPr>
        <w:t>programme</w:t>
      </w:r>
      <w:proofErr w:type="spellEnd"/>
      <w:r w:rsidRPr="00C81F8F">
        <w:rPr>
          <w:rFonts w:eastAsia="Cambria"/>
          <w:u w:val="single"/>
        </w:rPr>
        <w:t xml:space="preserve"> alone </w:t>
      </w:r>
      <w:r w:rsidRPr="00C81F8F">
        <w:rPr>
          <w:rFonts w:eastAsia="Cambria"/>
          <w:highlight w:val="green"/>
          <w:u w:val="single"/>
        </w:rPr>
        <w:t xml:space="preserve">does not guarantee the </w:t>
      </w:r>
      <w:r w:rsidRPr="00C81F8F">
        <w:rPr>
          <w:rFonts w:eastAsia="Cambria"/>
          <w:b/>
          <w:iCs/>
          <w:highlight w:val="green"/>
          <w:u w:val="single"/>
          <w:bdr w:val="single" w:sz="8" w:space="0" w:color="auto"/>
        </w:rPr>
        <w:t>resources</w:t>
      </w:r>
      <w:r w:rsidRPr="00C81F8F">
        <w:rPr>
          <w:rFonts w:eastAsia="Cambria"/>
          <w:highlight w:val="green"/>
          <w:u w:val="single"/>
        </w:rPr>
        <w:t xml:space="preserve"> and </w:t>
      </w:r>
      <w:r w:rsidRPr="00C81F8F">
        <w:rPr>
          <w:rFonts w:eastAsia="Cambria"/>
          <w:b/>
          <w:iCs/>
          <w:highlight w:val="green"/>
          <w:u w:val="single"/>
          <w:bdr w:val="single" w:sz="8" w:space="0" w:color="auto"/>
        </w:rPr>
        <w:t>precision</w:t>
      </w:r>
      <w:r w:rsidRPr="00C81F8F">
        <w:rPr>
          <w:rFonts w:eastAsia="Cambria"/>
          <w:b/>
          <w:iCs/>
          <w:u w:val="single"/>
          <w:bdr w:val="single" w:sz="8" w:space="0" w:color="auto"/>
        </w:rPr>
        <w:t xml:space="preserve"> required</w:t>
      </w:r>
      <w:r w:rsidRPr="00C81F8F">
        <w:rPr>
          <w:rFonts w:eastAsia="Cambria"/>
          <w:u w:val="single"/>
        </w:rPr>
        <w:t xml:space="preserve"> </w:t>
      </w:r>
      <w:r w:rsidRPr="00C81F8F">
        <w:rPr>
          <w:rFonts w:eastAsia="Cambria"/>
          <w:highlight w:val="green"/>
          <w:u w:val="single"/>
        </w:rPr>
        <w:t xml:space="preserve">to </w:t>
      </w:r>
      <w:r w:rsidRPr="00C81F8F">
        <w:rPr>
          <w:rFonts w:eastAsia="Cambria"/>
          <w:b/>
          <w:iCs/>
          <w:highlight w:val="green"/>
          <w:u w:val="single"/>
          <w:bdr w:val="single" w:sz="8" w:space="0" w:color="auto"/>
        </w:rPr>
        <w:t>operate</w:t>
      </w:r>
      <w:r w:rsidRPr="00C81F8F">
        <w:rPr>
          <w:rFonts w:eastAsia="Cambria"/>
          <w:b/>
          <w:iCs/>
          <w:u w:val="single"/>
          <w:bdr w:val="single" w:sz="8" w:space="0" w:color="auto"/>
        </w:rPr>
        <w:t xml:space="preserve"> a </w:t>
      </w:r>
      <w:r w:rsidRPr="00C81F8F">
        <w:rPr>
          <w:rFonts w:eastAsia="Cambria"/>
          <w:b/>
          <w:iCs/>
          <w:highlight w:val="green"/>
          <w:u w:val="single"/>
          <w:bdr w:val="single" w:sz="8" w:space="0" w:color="auto"/>
        </w:rPr>
        <w:t>meaningful ASAT capability</w:t>
      </w:r>
      <w:r w:rsidRPr="00C81F8F">
        <w:rPr>
          <w:rFonts w:eastAsia="Cambria"/>
          <w:u w:val="single"/>
        </w:rPr>
        <w:t>.</w:t>
      </w:r>
      <w:r w:rsidRPr="00C81F8F">
        <w:rPr>
          <w:rFonts w:eastAsia="Cambria"/>
          <w:sz w:val="16"/>
        </w:rPr>
        <w:t xml:space="preserve"> Given this, one possible reason why </w:t>
      </w:r>
      <w:r w:rsidRPr="00C81F8F">
        <w:rPr>
          <w:rFonts w:eastAsia="Cambria"/>
          <w:b/>
          <w:iCs/>
          <w:u w:val="single"/>
          <w:bdr w:val="single" w:sz="8" w:space="0" w:color="auto"/>
        </w:rPr>
        <w:t>space wars have not broken out</w:t>
      </w:r>
      <w:r w:rsidRPr="00C81F8F">
        <w:rPr>
          <w:rFonts w:eastAsia="Cambria"/>
          <w:sz w:val="16"/>
        </w:rPr>
        <w:t xml:space="preserve"> is simply </w:t>
      </w:r>
      <w:r w:rsidRPr="00C81F8F">
        <w:rPr>
          <w:rFonts w:eastAsia="Cambria"/>
          <w:u w:val="single"/>
        </w:rPr>
        <w:t>because only the US has ever had the ability to fight one</w:t>
      </w:r>
      <w:r w:rsidRPr="00C81F8F">
        <w:rPr>
          <w:rFonts w:eastAsia="Cambria"/>
          <w:sz w:val="16"/>
        </w:rPr>
        <w:t xml:space="preserve"> [21, p. 402], [22, pp. 419–420]. </w:t>
      </w:r>
      <w:r w:rsidRPr="00C81F8F">
        <w:rPr>
          <w:rFonts w:eastAsia="Cambria"/>
          <w:u w:val="single"/>
        </w:rPr>
        <w:t xml:space="preserve">Although launch technology may become cheaper and easier, it is unclear to what extent these advances will be distributed among presently non-spacefaring nations. </w:t>
      </w:r>
      <w:r w:rsidRPr="00C81F8F">
        <w:rPr>
          <w:rFonts w:eastAsia="Cambria"/>
          <w:b/>
          <w:iCs/>
          <w:highlight w:val="green"/>
          <w:u w:val="single"/>
          <w:bdr w:val="single" w:sz="8" w:space="0" w:color="auto"/>
        </w:rPr>
        <w:t>Limited access to orbit</w:t>
      </w:r>
      <w:r w:rsidRPr="00C81F8F">
        <w:rPr>
          <w:rFonts w:eastAsia="Cambria"/>
          <w:u w:val="single"/>
        </w:rPr>
        <w:t xml:space="preserve"> necessarily </w:t>
      </w:r>
      <w:r w:rsidRPr="00C81F8F">
        <w:rPr>
          <w:rFonts w:eastAsia="Cambria"/>
          <w:highlight w:val="green"/>
          <w:u w:val="single"/>
        </w:rPr>
        <w:t>reduces</w:t>
      </w:r>
      <w:r w:rsidRPr="00C81F8F">
        <w:rPr>
          <w:rFonts w:eastAsia="Cambria"/>
          <w:u w:val="single"/>
        </w:rPr>
        <w:t xml:space="preserve"> the </w:t>
      </w:r>
      <w:r w:rsidRPr="00C81F8F">
        <w:rPr>
          <w:rFonts w:eastAsia="Cambria"/>
          <w:highlight w:val="green"/>
          <w:u w:val="single"/>
        </w:rPr>
        <w:t>scenarios which could plausibly escalate</w:t>
      </w:r>
      <w:r w:rsidRPr="00C81F8F">
        <w:rPr>
          <w:rFonts w:eastAsia="Cambria"/>
          <w:u w:val="single"/>
        </w:rPr>
        <w:t xml:space="preserve"> to ASAT usage.</w:t>
      </w:r>
      <w:r w:rsidRPr="00C81F8F">
        <w:rPr>
          <w:rFonts w:eastAsia="Cambria"/>
          <w:sz w:val="16"/>
        </w:rPr>
        <w:t xml:space="preserve"> Only major conflicts between the handful of states with ‘space club’ membership could be considered possible flashpoints. Even then, the </w:t>
      </w:r>
      <w:r w:rsidRPr="00C81F8F">
        <w:rPr>
          <w:rFonts w:eastAsia="Cambria"/>
          <w:b/>
          <w:iCs/>
          <w:highlight w:val="green"/>
          <w:u w:val="single"/>
          <w:bdr w:val="single" w:sz="8" w:space="0" w:color="auto"/>
        </w:rPr>
        <w:t>fragility</w:t>
      </w:r>
      <w:r w:rsidRPr="00C81F8F">
        <w:rPr>
          <w:rFonts w:eastAsia="Cambria"/>
          <w:b/>
          <w:iCs/>
          <w:u w:val="single"/>
          <w:bdr w:val="single" w:sz="8" w:space="0" w:color="auto"/>
        </w:rPr>
        <w:t xml:space="preserve"> of an attacker’s own space assets</w:t>
      </w:r>
      <w:r w:rsidRPr="00C81F8F">
        <w:rPr>
          <w:rFonts w:eastAsia="Cambria"/>
          <w:u w:val="single"/>
        </w:rPr>
        <w:t xml:space="preserve"> </w:t>
      </w:r>
      <w:r w:rsidRPr="00C81F8F">
        <w:rPr>
          <w:rFonts w:eastAsia="Cambria"/>
          <w:highlight w:val="green"/>
          <w:u w:val="single"/>
        </w:rPr>
        <w:t xml:space="preserve">creates </w:t>
      </w:r>
      <w:r w:rsidRPr="00C81F8F">
        <w:rPr>
          <w:rFonts w:eastAsia="Cambria"/>
          <w:b/>
          <w:iCs/>
          <w:highlight w:val="green"/>
          <w:u w:val="single"/>
          <w:bdr w:val="single" w:sz="8" w:space="0" w:color="auto"/>
        </w:rPr>
        <w:t>de-escalatory pressures</w:t>
      </w:r>
      <w:r w:rsidRPr="00C81F8F">
        <w:rPr>
          <w:rFonts w:eastAsia="Cambria"/>
          <w:highlight w:val="green"/>
          <w:u w:val="single"/>
        </w:rPr>
        <w:t xml:space="preserve"> due to the </w:t>
      </w:r>
      <w:r w:rsidRPr="00C81F8F">
        <w:rPr>
          <w:rFonts w:eastAsia="Cambria"/>
          <w:b/>
          <w:iCs/>
          <w:highlight w:val="green"/>
          <w:u w:val="single"/>
          <w:bdr w:val="single" w:sz="8" w:space="0" w:color="auto"/>
        </w:rPr>
        <w:t>deterrent effect of retaliation</w:t>
      </w:r>
      <w:r w:rsidRPr="00C81F8F">
        <w:rPr>
          <w:rFonts w:eastAsia="Cambria"/>
          <w:u w:val="single"/>
        </w:rPr>
        <w:t>. Since</w:t>
      </w:r>
      <w:r w:rsidRPr="00C81F8F">
        <w:rPr>
          <w:rFonts w:eastAsia="Cambria"/>
          <w:sz w:val="16"/>
        </w:rPr>
        <w:t xml:space="preserve"> the earliest days of </w:t>
      </w:r>
      <w:r w:rsidRPr="00C81F8F">
        <w:rPr>
          <w:rFonts w:eastAsia="Cambria"/>
          <w:u w:val="single"/>
        </w:rPr>
        <w:t xml:space="preserve">the space race, dominant powers have recognized this dynamic and demonstrated an inclination </w:t>
      </w:r>
      <w:r w:rsidRPr="00C81F8F">
        <w:rPr>
          <w:rFonts w:eastAsia="Cambria"/>
          <w:b/>
          <w:iCs/>
          <w:u w:val="single"/>
          <w:bdr w:val="single" w:sz="8" w:space="0" w:color="auto"/>
        </w:rPr>
        <w:t>towards de-escalatory space strategies</w:t>
      </w:r>
      <w:r w:rsidRPr="00C81F8F">
        <w:rPr>
          <w:rFonts w:eastAsia="Cambria"/>
          <w:sz w:val="16"/>
        </w:rPr>
        <w:t xml:space="preserve"> [23]. B. Attributable Norms </w:t>
      </w:r>
      <w:r w:rsidRPr="00C81F8F">
        <w:rPr>
          <w:rFonts w:eastAsia="Cambria"/>
          <w:highlight w:val="green"/>
          <w:u w:val="single"/>
        </w:rPr>
        <w:t>There</w:t>
      </w:r>
      <w:r w:rsidRPr="00C81F8F">
        <w:rPr>
          <w:rFonts w:eastAsia="Cambria"/>
          <w:sz w:val="16"/>
        </w:rPr>
        <w:t xml:space="preserve"> also </w:t>
      </w:r>
      <w:r w:rsidRPr="00C81F8F">
        <w:rPr>
          <w:rFonts w:eastAsia="Cambria"/>
          <w:highlight w:val="green"/>
          <w:u w:val="single"/>
        </w:rPr>
        <w:t xml:space="preserve">exists a </w:t>
      </w:r>
      <w:r w:rsidRPr="00C81F8F">
        <w:rPr>
          <w:rFonts w:eastAsia="Cambria"/>
          <w:b/>
          <w:iCs/>
          <w:highlight w:val="green"/>
          <w:u w:val="single"/>
          <w:bdr w:val="single" w:sz="8" w:space="0" w:color="auto"/>
        </w:rPr>
        <w:t>long-standing normative framework</w:t>
      </w:r>
      <w:r w:rsidRPr="00C81F8F">
        <w:rPr>
          <w:rFonts w:eastAsia="Cambria"/>
          <w:highlight w:val="green"/>
          <w:u w:val="single"/>
        </w:rPr>
        <w:t xml:space="preserve"> </w:t>
      </w:r>
      <w:proofErr w:type="spellStart"/>
      <w:r w:rsidRPr="00C81F8F">
        <w:rPr>
          <w:rFonts w:eastAsia="Cambria"/>
          <w:highlight w:val="green"/>
          <w:u w:val="single"/>
        </w:rPr>
        <w:t>favouring</w:t>
      </w:r>
      <w:proofErr w:type="spellEnd"/>
      <w:r w:rsidRPr="00C81F8F">
        <w:rPr>
          <w:rFonts w:eastAsia="Cambria"/>
          <w:u w:val="single"/>
        </w:rPr>
        <w:t xml:space="preserve"> the </w:t>
      </w:r>
      <w:r w:rsidRPr="00C81F8F">
        <w:rPr>
          <w:rFonts w:eastAsia="Cambria"/>
          <w:b/>
          <w:iCs/>
          <w:highlight w:val="green"/>
          <w:u w:val="single"/>
          <w:bdr w:val="single" w:sz="8" w:space="0" w:color="auto"/>
        </w:rPr>
        <w:t xml:space="preserve">peaceful use </w:t>
      </w:r>
      <w:r w:rsidRPr="00C81F8F">
        <w:rPr>
          <w:rFonts w:eastAsia="Cambria"/>
          <w:b/>
          <w:iCs/>
          <w:u w:val="single"/>
          <w:bdr w:val="single" w:sz="8" w:space="0" w:color="auto"/>
        </w:rPr>
        <w:t>of space</w:t>
      </w:r>
      <w:r w:rsidRPr="00C81F8F">
        <w:rPr>
          <w:rFonts w:eastAsia="Cambria"/>
          <w:u w:val="single"/>
        </w:rPr>
        <w:t>.</w:t>
      </w:r>
      <w:r w:rsidRPr="00C81F8F">
        <w:rPr>
          <w:rFonts w:eastAsia="Cambria"/>
          <w:sz w:val="16"/>
        </w:rPr>
        <w:t xml:space="preserve"> The effectiveness of this regime, </w:t>
      </w:r>
      <w:proofErr w:type="spellStart"/>
      <w:r w:rsidRPr="00C81F8F">
        <w:rPr>
          <w:rFonts w:eastAsia="Cambria"/>
          <w:sz w:val="16"/>
        </w:rPr>
        <w:t>centred</w:t>
      </w:r>
      <w:proofErr w:type="spellEnd"/>
      <w:r w:rsidRPr="00C81F8F">
        <w:rPr>
          <w:rFonts w:eastAsia="Cambria"/>
          <w:sz w:val="16"/>
        </w:rPr>
        <w:t xml:space="preserve"> around the Outer Space Treaty </w:t>
      </w:r>
      <w:r w:rsidRPr="00C81F8F">
        <w:rPr>
          <w:rFonts w:eastAsia="Cambria"/>
          <w:u w:val="single"/>
        </w:rPr>
        <w:t>(</w:t>
      </w:r>
      <w:r w:rsidRPr="00C81F8F">
        <w:rPr>
          <w:rFonts w:eastAsia="Cambria"/>
          <w:b/>
          <w:iCs/>
          <w:u w:val="single"/>
          <w:bdr w:val="single" w:sz="8" w:space="0" w:color="auto"/>
        </w:rPr>
        <w:t>OST</w:t>
      </w:r>
      <w:r w:rsidRPr="00C81F8F">
        <w:rPr>
          <w:rFonts w:eastAsia="Cambria"/>
          <w:u w:val="single"/>
        </w:rPr>
        <w:t>)</w:t>
      </w:r>
      <w:r w:rsidRPr="00C81F8F">
        <w:rPr>
          <w:rFonts w:eastAsia="Cambria"/>
          <w:sz w:val="16"/>
        </w:rPr>
        <w:t>, is highly contentious and many have pointed out its serious legal and political shortcomings [24]</w:t>
      </w:r>
      <w:proofErr w:type="gramStart"/>
      <w:r w:rsidRPr="00C81F8F">
        <w:rPr>
          <w:rFonts w:eastAsia="Cambria"/>
          <w:sz w:val="16"/>
        </w:rPr>
        <w:t>–[</w:t>
      </w:r>
      <w:proofErr w:type="gramEnd"/>
      <w:r w:rsidRPr="00C81F8F">
        <w:rPr>
          <w:rFonts w:eastAsia="Cambria"/>
          <w:sz w:val="16"/>
        </w:rPr>
        <w:t xml:space="preserve">26]. Nevertheless, this status quo framework has somehow </w:t>
      </w:r>
      <w:r w:rsidRPr="00C81F8F">
        <w:rPr>
          <w:rFonts w:eastAsia="Cambria"/>
          <w:u w:val="single"/>
        </w:rPr>
        <w:t xml:space="preserve">supported over </w:t>
      </w:r>
      <w:r w:rsidRPr="00C81F8F">
        <w:rPr>
          <w:rFonts w:eastAsia="Cambria"/>
          <w:b/>
          <w:iCs/>
          <w:u w:val="single"/>
          <w:bdr w:val="single" w:sz="8" w:space="0" w:color="auto"/>
        </w:rPr>
        <w:t>six decades of relative peace</w:t>
      </w:r>
      <w:r w:rsidRPr="00C81F8F">
        <w:rPr>
          <w:rFonts w:eastAsia="Cambria"/>
          <w:u w:val="single"/>
        </w:rPr>
        <w:t xml:space="preserve"> in orbit.</w:t>
      </w:r>
      <w:r w:rsidRPr="00C81F8F">
        <w:rPr>
          <w:rFonts w:eastAsia="Cambria"/>
          <w:sz w:val="16"/>
        </w:rPr>
        <w:t xml:space="preserve"> Over these six decades, </w:t>
      </w:r>
      <w:r w:rsidRPr="00C81F8F">
        <w:rPr>
          <w:rFonts w:eastAsia="Cambria"/>
          <w:b/>
          <w:iCs/>
          <w:highlight w:val="green"/>
          <w:u w:val="single"/>
          <w:bdr w:val="single" w:sz="8" w:space="0" w:color="auto"/>
        </w:rPr>
        <w:t>norms have become deeply ingrained</w:t>
      </w:r>
      <w:r w:rsidRPr="00C81F8F">
        <w:rPr>
          <w:rFonts w:eastAsia="Cambria"/>
          <w:u w:val="single"/>
        </w:rPr>
        <w:t xml:space="preserve"> into the way states describe and perceive space weaponization.</w:t>
      </w:r>
      <w:r w:rsidRPr="00C81F8F">
        <w:rPr>
          <w:rFonts w:eastAsia="Cambria"/>
          <w:sz w:val="16"/>
        </w:rPr>
        <w:t xml:space="preserve"> This de facto codification was dramatically demonstrated in 2005 when the US found itself on the short end of a 160-1 UN vote after opposing a non-binding resolution on space weaponization. </w:t>
      </w:r>
      <w:r w:rsidRPr="00C81F8F">
        <w:rPr>
          <w:rFonts w:eastAsia="Cambria"/>
          <w:u w:val="single"/>
        </w:rPr>
        <w:t>Although states have occasionally pushed the boundaries of these norms, this</w:t>
      </w:r>
      <w:r w:rsidRPr="00C81F8F">
        <w:rPr>
          <w:rFonts w:eastAsia="Cambria"/>
          <w:sz w:val="16"/>
        </w:rPr>
        <w:t xml:space="preserve"> has typically </w:t>
      </w:r>
      <w:r w:rsidRPr="00C81F8F">
        <w:rPr>
          <w:rFonts w:eastAsia="Cambria"/>
          <w:u w:val="single"/>
        </w:rPr>
        <w:t>occurred through incremental legal re-interpretation</w:t>
      </w:r>
      <w:r w:rsidRPr="00C81F8F">
        <w:rPr>
          <w:rFonts w:eastAsia="Cambria"/>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C81F8F">
        <w:rPr>
          <w:rFonts w:eastAsia="Cambria"/>
          <w:sz w:val="16"/>
        </w:rPr>
        <w:t>peaceful global commons</w:t>
      </w:r>
      <w:proofErr w:type="gramEnd"/>
      <w:r w:rsidRPr="00C81F8F">
        <w:rPr>
          <w:rFonts w:eastAsia="Cambria"/>
          <w:sz w:val="16"/>
        </w:rPr>
        <w:t xml:space="preserve"> [27, p. 56]. Altogether, this suggests that </w:t>
      </w:r>
      <w:r w:rsidRPr="00C81F8F">
        <w:rPr>
          <w:rFonts w:eastAsia="Cambria"/>
          <w:b/>
          <w:iCs/>
          <w:highlight w:val="green"/>
          <w:u w:val="single"/>
          <w:bdr w:val="single" w:sz="8" w:space="0" w:color="auto"/>
        </w:rPr>
        <w:t>states perceive real costs</w:t>
      </w:r>
      <w:r w:rsidRPr="00C81F8F">
        <w:rPr>
          <w:rFonts w:eastAsia="Cambria"/>
          <w:u w:val="single"/>
        </w:rPr>
        <w:t xml:space="preserve"> to breaking this normative tradition and may even </w:t>
      </w:r>
      <w:r w:rsidRPr="00C81F8F">
        <w:rPr>
          <w:rFonts w:eastAsia="Cambria"/>
          <w:b/>
          <w:iCs/>
          <w:u w:val="single"/>
          <w:bdr w:val="single" w:sz="8" w:space="0" w:color="auto"/>
        </w:rPr>
        <w:t xml:space="preserve">moderate their </w:t>
      </w:r>
      <w:proofErr w:type="spellStart"/>
      <w:r w:rsidRPr="00C81F8F">
        <w:rPr>
          <w:rFonts w:eastAsia="Cambria"/>
          <w:b/>
          <w:iCs/>
          <w:u w:val="single"/>
          <w:bdr w:val="single" w:sz="8" w:space="0" w:color="auto"/>
        </w:rPr>
        <w:t>behaviours</w:t>
      </w:r>
      <w:proofErr w:type="spellEnd"/>
      <w:r w:rsidRPr="00C81F8F">
        <w:rPr>
          <w:rFonts w:eastAsia="Cambria"/>
          <w:u w:val="single"/>
        </w:rPr>
        <w:t xml:space="preserve"> accordingly.</w:t>
      </w:r>
      <w:r w:rsidRPr="00C81F8F">
        <w:rPr>
          <w:rFonts w:eastAsia="Cambria"/>
          <w:sz w:val="16"/>
        </w:rPr>
        <w:t xml:space="preserve"> One further factor supporting this norms regime is the </w:t>
      </w:r>
      <w:r w:rsidRPr="00C81F8F">
        <w:rPr>
          <w:rFonts w:eastAsia="Cambria"/>
          <w:b/>
          <w:iCs/>
          <w:u w:val="single"/>
          <w:bdr w:val="single" w:sz="8" w:space="0" w:color="auto"/>
        </w:rPr>
        <w:t>high degree of attributability</w:t>
      </w:r>
      <w:r w:rsidRPr="00C81F8F">
        <w:rPr>
          <w:rFonts w:eastAsia="Cambria"/>
          <w:u w:val="single"/>
        </w:rPr>
        <w:t xml:space="preserve"> surrounding ASAT weapons.</w:t>
      </w:r>
      <w:r w:rsidRPr="00C81F8F">
        <w:rPr>
          <w:rFonts w:eastAsia="Cambria"/>
          <w:sz w:val="16"/>
        </w:rPr>
        <w:t xml:space="preserve"> For kinetic ASAT technology, </w:t>
      </w:r>
      <w:r w:rsidRPr="00C81F8F">
        <w:rPr>
          <w:rFonts w:eastAsia="Cambria"/>
          <w:b/>
          <w:iCs/>
          <w:highlight w:val="green"/>
          <w:u w:val="single"/>
          <w:bdr w:val="single" w:sz="8" w:space="0" w:color="auto"/>
        </w:rPr>
        <w:t>plausible deniability</w:t>
      </w:r>
      <w:r w:rsidRPr="00C81F8F">
        <w:rPr>
          <w:rFonts w:eastAsia="Cambria"/>
          <w:highlight w:val="green"/>
          <w:u w:val="single"/>
        </w:rPr>
        <w:t xml:space="preserve"> and </w:t>
      </w:r>
      <w:r w:rsidRPr="00C81F8F">
        <w:rPr>
          <w:rFonts w:eastAsia="Cambria"/>
          <w:b/>
          <w:iCs/>
          <w:highlight w:val="green"/>
          <w:u w:val="single"/>
          <w:bdr w:val="single" w:sz="8" w:space="0" w:color="auto"/>
        </w:rPr>
        <w:t>stealth</w:t>
      </w:r>
      <w:r w:rsidRPr="00C81F8F">
        <w:rPr>
          <w:rFonts w:eastAsia="Cambria"/>
          <w:highlight w:val="green"/>
          <w:u w:val="single"/>
        </w:rPr>
        <w:t xml:space="preserve"> are essentially </w:t>
      </w:r>
      <w:r w:rsidRPr="00C81F8F">
        <w:rPr>
          <w:rFonts w:eastAsia="Cambria"/>
          <w:b/>
          <w:iCs/>
          <w:highlight w:val="green"/>
          <w:u w:val="single"/>
          <w:bdr w:val="single" w:sz="8" w:space="0" w:color="auto"/>
        </w:rPr>
        <w:t>impossible</w:t>
      </w:r>
      <w:r w:rsidRPr="00C81F8F">
        <w:rPr>
          <w:rFonts w:eastAsia="Cambria"/>
          <w:u w:val="single"/>
        </w:rPr>
        <w:t>.</w:t>
      </w:r>
      <w:r w:rsidRPr="00C81F8F">
        <w:rPr>
          <w:rFonts w:eastAsia="Cambria"/>
          <w:sz w:val="16"/>
        </w:rPr>
        <w:t xml:space="preserve"> The literally explosive act of launching a rocket cannot evade detection and, if used offensively, retaliation. </w:t>
      </w:r>
      <w:r w:rsidRPr="00C81F8F">
        <w:rPr>
          <w:rFonts w:eastAsia="Cambria"/>
          <w:highlight w:val="green"/>
          <w:u w:val="single"/>
        </w:rPr>
        <w:t xml:space="preserve">This imposes </w:t>
      </w:r>
      <w:r w:rsidRPr="00C81F8F">
        <w:rPr>
          <w:rFonts w:eastAsia="Cambria"/>
          <w:b/>
          <w:iCs/>
          <w:highlight w:val="green"/>
          <w:u w:val="single"/>
          <w:bdr w:val="single" w:sz="8" w:space="0" w:color="auto"/>
        </w:rPr>
        <w:t>high diplomatic costs</w:t>
      </w:r>
      <w:r w:rsidRPr="00C81F8F">
        <w:rPr>
          <w:rFonts w:eastAsia="Cambria"/>
          <w:u w:val="single"/>
        </w:rPr>
        <w:t xml:space="preserve"> o</w:t>
      </w:r>
    </w:p>
    <w:p w14:paraId="69E03BB4" w14:textId="77777777" w:rsidR="00045FF3" w:rsidRDefault="00045FF3" w:rsidP="000A250A">
      <w:pPr>
        <w:rPr>
          <w:rFonts w:eastAsia="Cambria"/>
          <w:u w:val="single"/>
        </w:rPr>
      </w:pPr>
    </w:p>
    <w:p w14:paraId="14069CE7" w14:textId="77777777" w:rsidR="00045FF3" w:rsidRDefault="00045FF3" w:rsidP="000A250A">
      <w:pPr>
        <w:rPr>
          <w:rFonts w:eastAsia="Cambria"/>
          <w:u w:val="single"/>
        </w:rPr>
      </w:pPr>
    </w:p>
    <w:p w14:paraId="07506A9B" w14:textId="5A5F45D3" w:rsidR="000A250A" w:rsidRPr="00C81F8F" w:rsidRDefault="000A250A" w:rsidP="000A250A">
      <w:pPr>
        <w:rPr>
          <w:rFonts w:eastAsia="Cambria"/>
        </w:rPr>
      </w:pPr>
      <w:r w:rsidRPr="00C81F8F">
        <w:rPr>
          <w:rFonts w:eastAsia="Cambria"/>
          <w:u w:val="single"/>
        </w:rPr>
        <w:t xml:space="preserve">n ASAT usage </w:t>
      </w:r>
      <w:r w:rsidRPr="00C81F8F">
        <w:rPr>
          <w:rFonts w:eastAsia="Cambria"/>
          <w:sz w:val="16"/>
        </w:rPr>
        <w:t xml:space="preserve">and testing, particularly during peacetime. C. Environmental Interdependence </w:t>
      </w:r>
      <w:r w:rsidRPr="00C81F8F">
        <w:rPr>
          <w:rFonts w:eastAsia="Cambria"/>
          <w:u w:val="single"/>
        </w:rPr>
        <w:t xml:space="preserve">A third stabilizing force relates to the </w:t>
      </w:r>
      <w:r w:rsidRPr="00C81F8F">
        <w:rPr>
          <w:rFonts w:eastAsia="Cambria"/>
          <w:b/>
          <w:iCs/>
          <w:u w:val="single"/>
          <w:bdr w:val="single" w:sz="8" w:space="0" w:color="auto"/>
        </w:rPr>
        <w:t>orbital debris consequences</w:t>
      </w:r>
      <w:r w:rsidRPr="00C81F8F">
        <w:rPr>
          <w:rFonts w:eastAsia="Cambria"/>
        </w:rPr>
        <w:t xml:space="preserve"> </w:t>
      </w:r>
      <w:r w:rsidRPr="00C81F8F">
        <w:rPr>
          <w:rFonts w:eastAsia="Cambria"/>
          <w:sz w:val="16"/>
        </w:rPr>
        <w:t xml:space="preserve">of ASATs. China’s 2007 ASAT demonstration was the largest debris-generating event in history, as the targeted satellite dissipated into thousands of dangerous debris particles [28, p. 4]. </w:t>
      </w:r>
      <w:r w:rsidRPr="00C81F8F">
        <w:rPr>
          <w:rFonts w:eastAsia="Cambria"/>
          <w:u w:val="single"/>
        </w:rPr>
        <w:t xml:space="preserve">Since </w:t>
      </w:r>
      <w:r w:rsidRPr="00C81F8F">
        <w:rPr>
          <w:rFonts w:eastAsia="Cambria"/>
          <w:highlight w:val="green"/>
          <w:u w:val="single"/>
        </w:rPr>
        <w:t>debris particles are</w:t>
      </w:r>
      <w:r w:rsidRPr="00C81F8F">
        <w:rPr>
          <w:rFonts w:eastAsia="Cambria"/>
          <w:u w:val="single"/>
        </w:rPr>
        <w:t xml:space="preserve"> indiscriminate and </w:t>
      </w:r>
      <w:r w:rsidRPr="00C81F8F">
        <w:rPr>
          <w:rFonts w:eastAsia="Cambria"/>
          <w:highlight w:val="green"/>
          <w:u w:val="single"/>
        </w:rPr>
        <w:t>unpredictable, they</w:t>
      </w:r>
      <w:r w:rsidRPr="00C81F8F">
        <w:rPr>
          <w:rFonts w:eastAsia="Cambria"/>
          <w:u w:val="single"/>
        </w:rPr>
        <w:t xml:space="preserve"> often </w:t>
      </w:r>
      <w:r w:rsidRPr="00C81F8F">
        <w:rPr>
          <w:rFonts w:eastAsia="Cambria"/>
          <w:highlight w:val="green"/>
          <w:u w:val="single"/>
        </w:rPr>
        <w:t>threaten the attacker’s own space assets</w:t>
      </w:r>
      <w:r w:rsidRPr="00C81F8F">
        <w:rPr>
          <w:rFonts w:eastAsia="Cambria"/>
          <w:sz w:val="16"/>
        </w:rPr>
        <w:t xml:space="preserve"> [22, p. 420]. This is compounded by Kessler </w:t>
      </w:r>
      <w:r w:rsidRPr="00C81F8F">
        <w:rPr>
          <w:rFonts w:eastAsia="Cambria"/>
          <w:sz w:val="16"/>
        </w:rPr>
        <w:lastRenderedPageBreak/>
        <w:t xml:space="preserve">syndrome, a phenomenon whereby orbital debris ‘breeds’ as large pieces of debris collide and disintegrate. As space debris remains in orbit for hundreds of years, the </w:t>
      </w:r>
      <w:r w:rsidRPr="00C81F8F">
        <w:rPr>
          <w:rFonts w:eastAsia="Cambria"/>
          <w:b/>
          <w:iCs/>
          <w:highlight w:val="green"/>
          <w:u w:val="single"/>
          <w:bdr w:val="single" w:sz="8" w:space="0" w:color="auto"/>
        </w:rPr>
        <w:t>cascade effect</w:t>
      </w:r>
      <w:r w:rsidRPr="00C81F8F">
        <w:rPr>
          <w:rFonts w:eastAsia="Cambria"/>
          <w:u w:val="single"/>
        </w:rPr>
        <w:t xml:space="preserve"> of an ASAT attack </w:t>
      </w:r>
      <w:r w:rsidRPr="00C81F8F">
        <w:rPr>
          <w:rFonts w:eastAsia="Cambria"/>
          <w:highlight w:val="green"/>
          <w:u w:val="single"/>
        </w:rPr>
        <w:t>can constrain the attacker’s long-term use</w:t>
      </w:r>
      <w:r w:rsidRPr="00C81F8F">
        <w:rPr>
          <w:rFonts w:eastAsia="Cambria"/>
          <w:u w:val="single"/>
        </w:rPr>
        <w:t xml:space="preserve"> of space</w:t>
      </w:r>
      <w:r w:rsidRPr="00C81F8F">
        <w:rPr>
          <w:rFonts w:eastAsia="Cambria"/>
          <w:sz w:val="16"/>
        </w:rPr>
        <w:t xml:space="preserve"> [29, pp. 295– 296]. Any state with kinetic ASAT capabilities will likely also operate satellites of its own, and they are necessarily exposed to this collateral damage threat.</w:t>
      </w:r>
      <w:r w:rsidRPr="00C81F8F">
        <w:rPr>
          <w:rFonts w:eastAsia="Cambria"/>
          <w:u w:val="single"/>
        </w:rPr>
        <w:t xml:space="preserve"> Space debris thus acts as a strong strategic deterrent to ASAT usage</w:t>
      </w:r>
      <w:r w:rsidRPr="00C81F8F">
        <w:rPr>
          <w:rFonts w:eastAsia="Cambria"/>
        </w:rPr>
        <w:t>.</w:t>
      </w:r>
    </w:p>
    <w:p w14:paraId="4AE23BC7" w14:textId="77777777" w:rsidR="00AE3BD3" w:rsidRPr="00AE3BD3" w:rsidRDefault="00AE3BD3" w:rsidP="00AE3BD3"/>
    <w:p w14:paraId="1BC33683" w14:textId="287F2258" w:rsidR="00AE3BD3" w:rsidRDefault="00AE3BD3" w:rsidP="00AE3BD3">
      <w:pPr>
        <w:pStyle w:val="Heading3"/>
      </w:pPr>
      <w:r>
        <w:lastRenderedPageBreak/>
        <w:t>1NC – Ast</w:t>
      </w:r>
      <w:r>
        <w:t>r</w:t>
      </w:r>
      <w:r>
        <w:t>o Research</w:t>
      </w:r>
    </w:p>
    <w:p w14:paraId="305553B3" w14:textId="77777777" w:rsidR="001B03F9" w:rsidRPr="001B03F9" w:rsidRDefault="001B03F9" w:rsidP="001B03F9"/>
    <w:p w14:paraId="441B53E7" w14:textId="4DA34123" w:rsidR="00AE3BD3" w:rsidRPr="00AE3BD3" w:rsidRDefault="00AE3BD3" w:rsidP="00AE3BD3">
      <w:pPr>
        <w:pStyle w:val="Heading3"/>
      </w:pPr>
      <w:r>
        <w:lastRenderedPageBreak/>
        <w:t>1NC – Ag</w:t>
      </w:r>
    </w:p>
    <w:p w14:paraId="3B477B6B" w14:textId="77777777" w:rsidR="005F18E4" w:rsidRDefault="005F18E4" w:rsidP="005F18E4">
      <w:pPr>
        <w:pStyle w:val="Heading4"/>
      </w:pPr>
      <w:r>
        <w:t>Food insecurity doesn’t cause war</w:t>
      </w:r>
    </w:p>
    <w:p w14:paraId="40568D2D" w14:textId="77777777" w:rsidR="005F18E4" w:rsidRPr="0066234F" w:rsidRDefault="005F18E4" w:rsidP="005F18E4">
      <w:proofErr w:type="spellStart"/>
      <w:r w:rsidRPr="0066234F">
        <w:rPr>
          <w:rStyle w:val="Style13ptBold"/>
        </w:rPr>
        <w:t>Vestby</w:t>
      </w:r>
      <w:proofErr w:type="spellEnd"/>
      <w:r w:rsidRPr="0066234F">
        <w:rPr>
          <w:rStyle w:val="Style13ptBold"/>
        </w:rPr>
        <w:t xml:space="preserve"> </w:t>
      </w:r>
      <w:r w:rsidRPr="002B26BC">
        <w:t>et al</w:t>
      </w:r>
      <w:r w:rsidRPr="0066234F">
        <w:rPr>
          <w:rStyle w:val="Style13ptBold"/>
        </w:rPr>
        <w:t xml:space="preserve"> 18</w:t>
      </w:r>
      <w:r>
        <w:t xml:space="preserve"> [Jonas </w:t>
      </w:r>
      <w:proofErr w:type="spellStart"/>
      <w:r>
        <w:t>Vestby</w:t>
      </w:r>
      <w:proofErr w:type="spellEnd"/>
      <w:r>
        <w:t xml:space="preserve">, Doctoral Researcher at the Peace Research Institute Oslo, Ida </w:t>
      </w:r>
      <w:proofErr w:type="spellStart"/>
      <w:r>
        <w:t>Rudolfsen</w:t>
      </w:r>
      <w:proofErr w:type="spellEnd"/>
      <w:r>
        <w:t xml:space="preserve">, doctoral researcher at the Department of Peace and Conflict Research at Uppsala University and PRIO, and </w:t>
      </w:r>
      <w:proofErr w:type="spellStart"/>
      <w:r>
        <w:t>Halvard</w:t>
      </w:r>
      <w:proofErr w:type="spellEnd"/>
      <w:r>
        <w:t xml:space="preserve"> </w:t>
      </w:r>
      <w:proofErr w:type="spellStart"/>
      <w:r>
        <w:t>Buhaug</w:t>
      </w:r>
      <w:proofErr w:type="spellEnd"/>
      <w:r>
        <w:t>, Research Professor at the Peace Research Institute Oslo (PRIO); Professor of Political Science at the Norwegian University of Science and Technology (NTNU); and Associate Editor of the Journal of Peace Research and Political Geography, “Does hunger cause conflict?”, 5/18/18, https://blogs.prio.org/ClimateAndConflict/2018/05/does-hunger-cause-conflict/]</w:t>
      </w:r>
    </w:p>
    <w:p w14:paraId="5372DCA6" w14:textId="77777777" w:rsidR="005F18E4" w:rsidRPr="00FC112D" w:rsidRDefault="005F18E4" w:rsidP="005F18E4">
      <w:pPr>
        <w:rPr>
          <w:u w:val="single"/>
        </w:rPr>
      </w:pPr>
      <w:r w:rsidRPr="00451731">
        <w:rPr>
          <w:sz w:val="16"/>
        </w:rPr>
        <w:t xml:space="preserve">It is perhaps surprising, then, that </w:t>
      </w:r>
      <w:r w:rsidRPr="0066234F">
        <w:rPr>
          <w:u w:val="single"/>
        </w:rPr>
        <w:t xml:space="preserve">there is </w:t>
      </w:r>
      <w:r w:rsidRPr="00741465">
        <w:rPr>
          <w:rStyle w:val="Emphasis"/>
          <w:highlight w:val="cyan"/>
        </w:rPr>
        <w:t>little scholarly merit</w:t>
      </w:r>
      <w:r w:rsidRPr="00741465">
        <w:rPr>
          <w:highlight w:val="cyan"/>
          <w:u w:val="single"/>
        </w:rPr>
        <w:t xml:space="preserve"> in</w:t>
      </w:r>
      <w:r w:rsidRPr="0066234F">
        <w:rPr>
          <w:u w:val="single"/>
        </w:rPr>
        <w:t xml:space="preserve"> the </w:t>
      </w:r>
      <w:r w:rsidRPr="00741465">
        <w:rPr>
          <w:highlight w:val="cyan"/>
          <w:u w:val="single"/>
        </w:rPr>
        <w:t>notion that a</w:t>
      </w:r>
      <w:r w:rsidRPr="0066234F">
        <w:rPr>
          <w:u w:val="single"/>
        </w:rPr>
        <w:t xml:space="preserve"> short-term </w:t>
      </w:r>
      <w:r w:rsidRPr="00741465">
        <w:rPr>
          <w:highlight w:val="cyan"/>
          <w:u w:val="single"/>
        </w:rPr>
        <w:t xml:space="preserve">reduction in access to </w:t>
      </w:r>
      <w:r w:rsidRPr="00741465">
        <w:rPr>
          <w:rStyle w:val="Emphasis"/>
          <w:highlight w:val="cyan"/>
        </w:rPr>
        <w:t>food increases</w:t>
      </w:r>
      <w:r w:rsidRPr="009B4579">
        <w:rPr>
          <w:rStyle w:val="Emphasis"/>
        </w:rPr>
        <w:t xml:space="preserve"> the </w:t>
      </w:r>
      <w:r w:rsidRPr="00741465">
        <w:rPr>
          <w:rStyle w:val="Emphasis"/>
          <w:highlight w:val="cyan"/>
        </w:rPr>
        <w:t>probability that conflict</w:t>
      </w:r>
      <w:r w:rsidRPr="00741465">
        <w:rPr>
          <w:highlight w:val="cyan"/>
          <w:u w:val="single"/>
        </w:rPr>
        <w:t xml:space="preserve"> will break out.</w:t>
      </w:r>
      <w:r w:rsidRPr="00451731">
        <w:rPr>
          <w:sz w:val="16"/>
        </w:rPr>
        <w:t xml:space="preserve"> This is because </w:t>
      </w:r>
      <w:r w:rsidRPr="0066234F">
        <w:rPr>
          <w:u w:val="single"/>
        </w:rPr>
        <w:t xml:space="preserve">to </w:t>
      </w:r>
      <w:r w:rsidRPr="00741465">
        <w:rPr>
          <w:highlight w:val="cyan"/>
          <w:u w:val="single"/>
        </w:rPr>
        <w:t>start or participate in violent conflict requires</w:t>
      </w:r>
      <w:r w:rsidRPr="0066234F">
        <w:rPr>
          <w:u w:val="single"/>
        </w:rPr>
        <w:t xml:space="preserve"> people to have both </w:t>
      </w:r>
      <w:r w:rsidRPr="00741465">
        <w:rPr>
          <w:highlight w:val="cyan"/>
          <w:u w:val="single"/>
        </w:rPr>
        <w:t>the means and the will</w:t>
      </w:r>
      <w:r w:rsidRPr="0066234F">
        <w:rPr>
          <w:u w:val="single"/>
        </w:rPr>
        <w:t xml:space="preserve">. Most </w:t>
      </w:r>
      <w:r w:rsidRPr="00741465">
        <w:rPr>
          <w:highlight w:val="cyan"/>
          <w:u w:val="single"/>
        </w:rPr>
        <w:t xml:space="preserve">people on the brink </w:t>
      </w:r>
      <w:r w:rsidRPr="00741465">
        <w:rPr>
          <w:rStyle w:val="Emphasis"/>
          <w:highlight w:val="cyan"/>
        </w:rPr>
        <w:t>of starvation are not in the position to resort to violence</w:t>
      </w:r>
      <w:r w:rsidRPr="0066234F">
        <w:rPr>
          <w:u w:val="single"/>
        </w:rPr>
        <w:t>, whether against the government or other social groups</w:t>
      </w:r>
      <w:r w:rsidRPr="00451731">
        <w:rPr>
          <w:sz w:val="16"/>
        </w:rPr>
        <w:t xml:space="preserve">. In fact, </w:t>
      </w:r>
      <w:r w:rsidRPr="0066234F">
        <w:rPr>
          <w:u w:val="single"/>
        </w:rPr>
        <w:t xml:space="preserve">the urban middle classes tend to be the most likely to </w:t>
      </w:r>
      <w:proofErr w:type="gramStart"/>
      <w:r w:rsidRPr="0066234F">
        <w:rPr>
          <w:u w:val="single"/>
        </w:rPr>
        <w:t>protest against</w:t>
      </w:r>
      <w:proofErr w:type="gramEnd"/>
      <w:r w:rsidRPr="0066234F">
        <w:rPr>
          <w:u w:val="single"/>
        </w:rPr>
        <w:t xml:space="preserve"> rises in food prices, since they often have the best opportunities, the most energy, and the best skills to coordinate and participate in protests.</w:t>
      </w:r>
    </w:p>
    <w:p w14:paraId="7887BC52" w14:textId="77777777" w:rsidR="005F18E4" w:rsidRPr="00220D0F" w:rsidRDefault="005F18E4" w:rsidP="005F18E4">
      <w:pPr>
        <w:rPr>
          <w:sz w:val="16"/>
        </w:rPr>
      </w:pPr>
      <w:r w:rsidRPr="00451731">
        <w:rPr>
          <w:sz w:val="16"/>
        </w:rPr>
        <w:t xml:space="preserve">Accordingly, </w:t>
      </w:r>
      <w:r w:rsidRPr="0066234F">
        <w:rPr>
          <w:u w:val="single"/>
        </w:rPr>
        <w:t xml:space="preserve">there is a </w:t>
      </w:r>
      <w:r w:rsidRPr="00741465">
        <w:rPr>
          <w:highlight w:val="cyan"/>
          <w:u w:val="single"/>
        </w:rPr>
        <w:t>widespread misapprehension that social unrest in periods of high food prices relates</w:t>
      </w:r>
      <w:r w:rsidRPr="0066234F">
        <w:rPr>
          <w:u w:val="single"/>
        </w:rPr>
        <w:t xml:space="preserve"> primarily </w:t>
      </w:r>
      <w:r w:rsidRPr="00741465">
        <w:rPr>
          <w:highlight w:val="cyan"/>
          <w:u w:val="single"/>
        </w:rPr>
        <w:t>to</w:t>
      </w:r>
      <w:r w:rsidRPr="0066234F">
        <w:rPr>
          <w:u w:val="single"/>
        </w:rPr>
        <w:t xml:space="preserve"> food </w:t>
      </w:r>
      <w:r w:rsidRPr="00741465">
        <w:rPr>
          <w:highlight w:val="cyan"/>
          <w:u w:val="single"/>
        </w:rPr>
        <w:t>shortages</w:t>
      </w:r>
      <w:r w:rsidRPr="00451731">
        <w:rPr>
          <w:sz w:val="16"/>
        </w:rPr>
        <w:t xml:space="preserve">. </w:t>
      </w:r>
      <w:proofErr w:type="gramStart"/>
      <w:r w:rsidRPr="00451731">
        <w:rPr>
          <w:sz w:val="16"/>
        </w:rPr>
        <w:t>In reality, the</w:t>
      </w:r>
      <w:proofErr w:type="gramEnd"/>
      <w:r w:rsidRPr="00451731">
        <w:rPr>
          <w:sz w:val="16"/>
        </w:rPr>
        <w:t xml:space="preserve"> </w:t>
      </w:r>
      <w:r w:rsidRPr="00741465">
        <w:rPr>
          <w:highlight w:val="cyan"/>
          <w:u w:val="single"/>
        </w:rPr>
        <w:t>sources of discontent are</w:t>
      </w:r>
      <w:r w:rsidRPr="0066234F">
        <w:rPr>
          <w:u w:val="single"/>
        </w:rPr>
        <w:t xml:space="preserve"> considerably </w:t>
      </w:r>
      <w:r w:rsidRPr="00741465">
        <w:rPr>
          <w:highlight w:val="cyan"/>
          <w:u w:val="single"/>
        </w:rPr>
        <w:t>more complex</w:t>
      </w:r>
      <w:r w:rsidRPr="0066234F">
        <w:rPr>
          <w:u w:val="single"/>
        </w:rPr>
        <w:t xml:space="preserve"> – linked to </w:t>
      </w:r>
      <w:r w:rsidRPr="00741465">
        <w:rPr>
          <w:highlight w:val="cyan"/>
          <w:u w:val="single"/>
        </w:rPr>
        <w:t>political structures, land</w:t>
      </w:r>
      <w:r w:rsidRPr="0066234F">
        <w:rPr>
          <w:u w:val="single"/>
        </w:rPr>
        <w:t xml:space="preserve"> ownership</w:t>
      </w:r>
      <w:r w:rsidRPr="00741465">
        <w:rPr>
          <w:highlight w:val="cyan"/>
          <w:u w:val="single"/>
        </w:rPr>
        <w:t>, corruption</w:t>
      </w:r>
      <w:r w:rsidRPr="0066234F">
        <w:rPr>
          <w:u w:val="single"/>
        </w:rPr>
        <w:t xml:space="preserve">, the desire for </w:t>
      </w:r>
      <w:r w:rsidRPr="00741465">
        <w:rPr>
          <w:highlight w:val="cyan"/>
          <w:u w:val="single"/>
        </w:rPr>
        <w:t>democratic reforms and</w:t>
      </w:r>
      <w:r w:rsidRPr="0066234F">
        <w:rPr>
          <w:u w:val="single"/>
        </w:rPr>
        <w:t xml:space="preserve"> general </w:t>
      </w:r>
      <w:r w:rsidRPr="00741465">
        <w:rPr>
          <w:highlight w:val="cyan"/>
          <w:u w:val="single"/>
        </w:rPr>
        <w:t>economic problems</w:t>
      </w:r>
      <w:r w:rsidRPr="0066234F">
        <w:rPr>
          <w:u w:val="single"/>
        </w:rPr>
        <w:t xml:space="preserve"> – where the price of food is seen in the context of general increases in the cost of living</w:t>
      </w:r>
      <w:r w:rsidRPr="00451731">
        <w:rPr>
          <w:sz w:val="16"/>
        </w:rPr>
        <w:t xml:space="preserve">. Research has shown that while the international media </w:t>
      </w:r>
      <w:proofErr w:type="gramStart"/>
      <w:r w:rsidRPr="00451731">
        <w:rPr>
          <w:sz w:val="16"/>
        </w:rPr>
        <w:t>have a tendency to</w:t>
      </w:r>
      <w:proofErr w:type="gramEnd"/>
      <w:r w:rsidRPr="00451731">
        <w:rPr>
          <w:sz w:val="16"/>
        </w:rPr>
        <w:t xml:space="preserve"> seek simple resource-related explanations – such as drought or famine – for conflicts in the Global South, debates in the local media are permeated by more complex political relationships.</w:t>
      </w:r>
    </w:p>
    <w:p w14:paraId="0A5084D6" w14:textId="77777777" w:rsidR="005F18E4" w:rsidRPr="00C12D61" w:rsidRDefault="005F18E4" w:rsidP="005F18E4">
      <w:pPr>
        <w:pStyle w:val="Heading4"/>
      </w:pPr>
      <w:r>
        <w:rPr>
          <w:u w:val="single"/>
        </w:rPr>
        <w:t>No</w:t>
      </w:r>
      <w:r>
        <w:t xml:space="preserve"> food wars – </w:t>
      </w:r>
      <w:r>
        <w:rPr>
          <w:u w:val="single"/>
        </w:rPr>
        <w:t>resilient</w:t>
      </w:r>
      <w:r>
        <w:t xml:space="preserve"> and </w:t>
      </w:r>
      <w:r>
        <w:rPr>
          <w:u w:val="single"/>
        </w:rPr>
        <w:t>institutional responses</w:t>
      </w:r>
      <w:r>
        <w:t xml:space="preserve"> prevent escalation </w:t>
      </w:r>
    </w:p>
    <w:p w14:paraId="4E04C0B6" w14:textId="77777777" w:rsidR="005F18E4" w:rsidRDefault="005F18E4" w:rsidP="005F18E4">
      <w:r w:rsidRPr="00C12D61">
        <w:rPr>
          <w:rStyle w:val="Style13ptBold"/>
        </w:rPr>
        <w:t>Cliffe 16</w:t>
      </w:r>
      <w:r>
        <w:t xml:space="preserve"> [</w:t>
      </w:r>
      <w:r w:rsidRPr="004951F8">
        <w:t>Sarah Cliffe, Director of</w:t>
      </w:r>
      <w:r>
        <w:t xml:space="preserve"> the Center on International Cooperation at New York University, 3/29/16, “Food Security, Nutrition, and Peace,” http://cic.nyu.edu/news_commentary/food-security-nutrition-and-peace</w:t>
      </w:r>
    </w:p>
    <w:p w14:paraId="2761DE16" w14:textId="77777777" w:rsidR="005F18E4" w:rsidRPr="002B26BC" w:rsidRDefault="005F18E4" w:rsidP="005F18E4">
      <w:pPr>
        <w:rPr>
          <w:sz w:val="16"/>
        </w:rPr>
      </w:pPr>
      <w:r w:rsidRPr="00C12D61">
        <w:rPr>
          <w:sz w:val="16"/>
        </w:rPr>
        <w:t xml:space="preserve">However, </w:t>
      </w:r>
      <w:r w:rsidRPr="00741465">
        <w:rPr>
          <w:rStyle w:val="StyleUnderline"/>
          <w:highlight w:val="cyan"/>
        </w:rPr>
        <w:t xml:space="preserve">current research </w:t>
      </w:r>
      <w:r w:rsidRPr="00741465">
        <w:rPr>
          <w:rStyle w:val="Emphasis"/>
          <w:highlight w:val="cyan"/>
        </w:rPr>
        <w:t>does not</w:t>
      </w:r>
      <w:r w:rsidRPr="00C12D61">
        <w:rPr>
          <w:sz w:val="16"/>
        </w:rPr>
        <w:t xml:space="preserve"> yet </w:t>
      </w:r>
      <w:r w:rsidRPr="00741465">
        <w:rPr>
          <w:rStyle w:val="StyleUnderline"/>
          <w:highlight w:val="cyan"/>
        </w:rPr>
        <w:t>indicate a</w:t>
      </w:r>
      <w:r w:rsidRPr="00C12D61">
        <w:rPr>
          <w:rStyle w:val="StyleUnderline"/>
        </w:rPr>
        <w:t xml:space="preserve"> clear </w:t>
      </w:r>
      <w:r w:rsidRPr="00741465">
        <w:rPr>
          <w:rStyle w:val="StyleUnderline"/>
          <w:highlight w:val="cyan"/>
        </w:rPr>
        <w:t>link between</w:t>
      </w:r>
      <w:r w:rsidRPr="00C12D61">
        <w:rPr>
          <w:sz w:val="16"/>
        </w:rPr>
        <w:t xml:space="preserve"> climate change, </w:t>
      </w:r>
      <w:r w:rsidRPr="00741465">
        <w:rPr>
          <w:rStyle w:val="StyleUnderline"/>
          <w:highlight w:val="cyan"/>
        </w:rPr>
        <w:t>food insecurity and conflict</w:t>
      </w:r>
      <w:r w:rsidRPr="00C12D61">
        <w:rPr>
          <w:sz w:val="16"/>
        </w:rPr>
        <w:t xml:space="preserve">, except perhaps </w:t>
      </w:r>
      <w:proofErr w:type="gramStart"/>
      <w:r w:rsidRPr="00C12D61">
        <w:rPr>
          <w:sz w:val="16"/>
        </w:rPr>
        <w:t>where</w:t>
      </w:r>
      <w:proofErr w:type="gramEnd"/>
      <w:r w:rsidRPr="00C12D61">
        <w:rPr>
          <w:sz w:val="16"/>
        </w:rPr>
        <w:t xml:space="preserve"> rapidly deteriorating water availability cuts across existing tensions and weak institutions. But a series of interlinked problems – changing global patterns of consumption of energy and scarce resources, increasing demands for food imports (which draw on land, water, and energy inputs) can create pressure on fragile situations.</w:t>
      </w:r>
      <w:r>
        <w:rPr>
          <w:sz w:val="16"/>
        </w:rPr>
        <w:t xml:space="preserve"> </w:t>
      </w:r>
      <w:r w:rsidRPr="00C12D61">
        <w:rPr>
          <w:rStyle w:val="StyleUnderline"/>
        </w:rPr>
        <w:t>Food security – and food prices – are a highly political issue</w:t>
      </w:r>
      <w:r w:rsidRPr="00C12D61">
        <w:rPr>
          <w:sz w:val="16"/>
        </w:rPr>
        <w:t xml:space="preserve">, being a very immediate and visible source of popular welfare or popular uncertainty. </w:t>
      </w:r>
      <w:r w:rsidRPr="00C12D61">
        <w:rPr>
          <w:rStyle w:val="StyleUnderline"/>
        </w:rPr>
        <w:t xml:space="preserve">But their </w:t>
      </w:r>
      <w:r w:rsidRPr="00C12D61">
        <w:rPr>
          <w:rStyle w:val="Emphasis"/>
        </w:rPr>
        <w:t>link to conflict</w:t>
      </w:r>
      <w:r w:rsidRPr="00C12D61">
        <w:rPr>
          <w:sz w:val="16"/>
        </w:rPr>
        <w:t xml:space="preserve"> (and the wider links between climate change and conflict) </w:t>
      </w:r>
      <w:r w:rsidRPr="00C12D61">
        <w:rPr>
          <w:rStyle w:val="StyleUnderline"/>
        </w:rPr>
        <w:t>is indirect</w:t>
      </w:r>
      <w:r w:rsidRPr="00C12D61">
        <w:rPr>
          <w:sz w:val="16"/>
        </w:rPr>
        <w:t xml:space="preserve"> rather than direct.</w:t>
      </w:r>
      <w:r>
        <w:rPr>
          <w:sz w:val="16"/>
        </w:rPr>
        <w:t xml:space="preserve"> </w:t>
      </w:r>
      <w:r w:rsidRPr="00C12D61">
        <w:rPr>
          <w:sz w:val="16"/>
        </w:rPr>
        <w:t>What makes some countries more resilient than others?</w:t>
      </w:r>
      <w:r>
        <w:rPr>
          <w:sz w:val="16"/>
        </w:rPr>
        <w:t xml:space="preserve"> </w:t>
      </w:r>
      <w:r w:rsidRPr="00741465">
        <w:rPr>
          <w:rStyle w:val="Emphasis"/>
          <w:highlight w:val="cyan"/>
        </w:rPr>
        <w:t>Many</w:t>
      </w:r>
      <w:r w:rsidRPr="00741465">
        <w:rPr>
          <w:rStyle w:val="StyleUnderline"/>
          <w:highlight w:val="cyan"/>
        </w:rPr>
        <w:t xml:space="preserve"> countries face food price or</w:t>
      </w:r>
      <w:r w:rsidRPr="00C12D61">
        <w:rPr>
          <w:rStyle w:val="StyleUnderline"/>
        </w:rPr>
        <w:t xml:space="preserve"> natural </w:t>
      </w:r>
      <w:r w:rsidRPr="00741465">
        <w:rPr>
          <w:rStyle w:val="StyleUnderline"/>
          <w:highlight w:val="cyan"/>
        </w:rPr>
        <w:t xml:space="preserve">resource shocks </w:t>
      </w:r>
      <w:r w:rsidRPr="00741465">
        <w:rPr>
          <w:rStyle w:val="Emphasis"/>
          <w:highlight w:val="cyan"/>
        </w:rPr>
        <w:t>without</w:t>
      </w:r>
      <w:r w:rsidRPr="00C12D61">
        <w:rPr>
          <w:rStyle w:val="Emphasis"/>
        </w:rPr>
        <w:t xml:space="preserve"> falling into </w:t>
      </w:r>
      <w:r w:rsidRPr="00741465">
        <w:rPr>
          <w:rStyle w:val="Emphasis"/>
          <w:highlight w:val="cyan"/>
        </w:rPr>
        <w:t>conflict</w:t>
      </w:r>
      <w:r w:rsidRPr="00C12D61">
        <w:rPr>
          <w:sz w:val="16"/>
        </w:rPr>
        <w:t xml:space="preserve">. Essentially, the two important </w:t>
      </w:r>
      <w:r w:rsidRPr="00741465">
        <w:rPr>
          <w:rStyle w:val="StyleUnderline"/>
          <w:highlight w:val="cyan"/>
        </w:rPr>
        <w:t>factors</w:t>
      </w:r>
      <w:r w:rsidRPr="00C12D61">
        <w:rPr>
          <w:sz w:val="16"/>
        </w:rPr>
        <w:t xml:space="preserve"> in </w:t>
      </w:r>
      <w:r w:rsidRPr="00741465">
        <w:rPr>
          <w:rStyle w:val="StyleUnderline"/>
          <w:highlight w:val="cyan"/>
        </w:rPr>
        <w:t>determining</w:t>
      </w:r>
      <w:r w:rsidRPr="00C12D61">
        <w:rPr>
          <w:rStyle w:val="StyleUnderline"/>
        </w:rPr>
        <w:t xml:space="preserve"> their </w:t>
      </w:r>
      <w:r w:rsidRPr="00741465">
        <w:rPr>
          <w:rStyle w:val="StyleUnderline"/>
          <w:highlight w:val="cyan"/>
        </w:rPr>
        <w:t>resilience are</w:t>
      </w:r>
      <w:r w:rsidRPr="00C12D61">
        <w:rPr>
          <w:sz w:val="16"/>
        </w:rPr>
        <w:t>:</w:t>
      </w:r>
      <w:r>
        <w:rPr>
          <w:sz w:val="16"/>
        </w:rPr>
        <w:t xml:space="preserve"> </w:t>
      </w:r>
      <w:r w:rsidRPr="00C12D61">
        <w:rPr>
          <w:sz w:val="16"/>
        </w:rPr>
        <w:t xml:space="preserve">First, </w:t>
      </w:r>
      <w:r w:rsidRPr="00741465">
        <w:rPr>
          <w:rStyle w:val="StyleUnderline"/>
          <w:highlight w:val="cyan"/>
        </w:rPr>
        <w:t xml:space="preserve">whether food insecurity is combined with </w:t>
      </w:r>
      <w:r w:rsidRPr="00741465">
        <w:rPr>
          <w:rStyle w:val="Emphasis"/>
          <w:highlight w:val="cyan"/>
        </w:rPr>
        <w:t>other stresses</w:t>
      </w:r>
      <w:r w:rsidRPr="00C12D61">
        <w:rPr>
          <w:sz w:val="16"/>
        </w:rPr>
        <w:t xml:space="preserve"> – issues such as unemployment, but most fundamentally issues such as political exclusion or human rights abuses. </w:t>
      </w:r>
      <w:r w:rsidRPr="00C12D61">
        <w:rPr>
          <w:rStyle w:val="StyleUnderline"/>
        </w:rPr>
        <w:t>We sometimes read</w:t>
      </w:r>
      <w:r w:rsidRPr="00C12D61">
        <w:rPr>
          <w:sz w:val="16"/>
        </w:rPr>
        <w:t xml:space="preserve"> nowadays that the 2006-2009 </w:t>
      </w:r>
      <w:r w:rsidRPr="00C12D61">
        <w:rPr>
          <w:rStyle w:val="StyleUnderline"/>
        </w:rPr>
        <w:t>drought was a factor in the Syrian conflict,</w:t>
      </w:r>
      <w:r w:rsidRPr="00C12D61">
        <w:rPr>
          <w:sz w:val="16"/>
        </w:rPr>
        <w:t xml:space="preserve"> by driving rural-urban migration that caused societal stresses. It may of course have been one factor amongst </w:t>
      </w:r>
      <w:proofErr w:type="gramStart"/>
      <w:r w:rsidRPr="00C12D61">
        <w:rPr>
          <w:sz w:val="16"/>
        </w:rPr>
        <w:t>many</w:t>
      </w:r>
      <w:proofErr w:type="gramEnd"/>
      <w:r w:rsidRPr="00C12D61">
        <w:rPr>
          <w:sz w:val="16"/>
        </w:rPr>
        <w:t xml:space="preserve"> but </w:t>
      </w:r>
      <w:r w:rsidRPr="00741465">
        <w:rPr>
          <w:rStyle w:val="StyleUnderline"/>
          <w:highlight w:val="cyan"/>
        </w:rPr>
        <w:t xml:space="preserve">it would be </w:t>
      </w:r>
      <w:r w:rsidRPr="00741465">
        <w:rPr>
          <w:rStyle w:val="Emphasis"/>
          <w:highlight w:val="cyan"/>
        </w:rPr>
        <w:t>too simplistic</w:t>
      </w:r>
      <w:r w:rsidRPr="00741465">
        <w:rPr>
          <w:rStyle w:val="StyleUnderline"/>
          <w:highlight w:val="cyan"/>
        </w:rPr>
        <w:t xml:space="preserve"> to suggest</w:t>
      </w:r>
      <w:r w:rsidRPr="00C12D61">
        <w:rPr>
          <w:sz w:val="16"/>
        </w:rPr>
        <w:t xml:space="preserve"> that </w:t>
      </w:r>
      <w:r w:rsidRPr="00741465">
        <w:rPr>
          <w:rStyle w:val="StyleUnderline"/>
          <w:highlight w:val="cyan"/>
        </w:rPr>
        <w:t>it was the primary driver</w:t>
      </w:r>
      <w:r w:rsidRPr="00C12D61">
        <w:rPr>
          <w:sz w:val="16"/>
        </w:rPr>
        <w:t xml:space="preserve"> of the Syrian conflict.</w:t>
      </w:r>
      <w:r>
        <w:rPr>
          <w:sz w:val="16"/>
        </w:rPr>
        <w:t xml:space="preserve"> </w:t>
      </w:r>
      <w:r w:rsidRPr="00C12D61">
        <w:rPr>
          <w:sz w:val="16"/>
        </w:rPr>
        <w:t xml:space="preserve">Second, </w:t>
      </w:r>
      <w:r w:rsidRPr="00741465">
        <w:rPr>
          <w:rStyle w:val="StyleUnderline"/>
          <w:highlight w:val="cyan"/>
        </w:rPr>
        <w:t>whether countries have</w:t>
      </w:r>
      <w:r w:rsidRPr="00C12D61">
        <w:rPr>
          <w:rStyle w:val="StyleUnderline"/>
        </w:rPr>
        <w:t xml:space="preserve"> strong enough </w:t>
      </w:r>
      <w:r w:rsidRPr="00741465">
        <w:rPr>
          <w:rStyle w:val="StyleUnderline"/>
          <w:highlight w:val="cyan"/>
        </w:rPr>
        <w:t>institutions</w:t>
      </w:r>
      <w:r w:rsidRPr="00C12D61">
        <w:rPr>
          <w:sz w:val="16"/>
        </w:rPr>
        <w:t xml:space="preserve"> to fulfill a social compact with their citizens, </w:t>
      </w:r>
      <w:r w:rsidRPr="00741465">
        <w:rPr>
          <w:rStyle w:val="StyleUnderline"/>
          <w:highlight w:val="cyan"/>
        </w:rPr>
        <w:t>providing help</w:t>
      </w:r>
      <w:r w:rsidRPr="00C12D61">
        <w:rPr>
          <w:rStyle w:val="StyleUnderline"/>
        </w:rPr>
        <w:t xml:space="preserve"> quickly </w:t>
      </w:r>
      <w:r w:rsidRPr="00741465">
        <w:rPr>
          <w:rStyle w:val="StyleUnderline"/>
          <w:highlight w:val="cyan"/>
        </w:rPr>
        <w:t>to citizens affected</w:t>
      </w:r>
      <w:r w:rsidRPr="00C12D61">
        <w:rPr>
          <w:rStyle w:val="StyleUnderline"/>
        </w:rPr>
        <w:t xml:space="preserve"> by food insecurity</w:t>
      </w:r>
      <w:r w:rsidRPr="00C12D61">
        <w:rPr>
          <w:sz w:val="16"/>
        </w:rPr>
        <w:t>, with or without international assistance.</w:t>
      </w:r>
      <w:r>
        <w:rPr>
          <w:sz w:val="16"/>
        </w:rPr>
        <w:t xml:space="preserve"> </w:t>
      </w:r>
      <w:r w:rsidRPr="00741465">
        <w:rPr>
          <w:rStyle w:val="StyleUnderline"/>
          <w:highlight w:val="cyan"/>
        </w:rPr>
        <w:t>During the</w:t>
      </w:r>
      <w:r w:rsidRPr="00C12D61">
        <w:rPr>
          <w:sz w:val="16"/>
        </w:rPr>
        <w:t xml:space="preserve"> 2007-20</w:t>
      </w:r>
      <w:r w:rsidRPr="00741465">
        <w:rPr>
          <w:rStyle w:val="StyleUnderline"/>
          <w:highlight w:val="cyan"/>
        </w:rPr>
        <w:t>08</w:t>
      </w:r>
      <w:r w:rsidRPr="00C12D61">
        <w:rPr>
          <w:rStyle w:val="StyleUnderline"/>
        </w:rPr>
        <w:t xml:space="preserve"> </w:t>
      </w:r>
      <w:r w:rsidRPr="00C12D61">
        <w:rPr>
          <w:rStyle w:val="StyleUnderline"/>
        </w:rPr>
        <w:lastRenderedPageBreak/>
        <w:t xml:space="preserve">food </w:t>
      </w:r>
      <w:r w:rsidRPr="00741465">
        <w:rPr>
          <w:rStyle w:val="StyleUnderline"/>
          <w:highlight w:val="cyan"/>
        </w:rPr>
        <w:t>crisis, developing countries</w:t>
      </w:r>
      <w:r w:rsidRPr="00C12D61">
        <w:rPr>
          <w:rStyle w:val="StyleUnderline"/>
        </w:rPr>
        <w:t xml:space="preserve"> with low institutional strength </w:t>
      </w:r>
      <w:r w:rsidRPr="00741465">
        <w:rPr>
          <w:rStyle w:val="StyleUnderline"/>
          <w:highlight w:val="cyan"/>
        </w:rPr>
        <w:t>experienced more</w:t>
      </w:r>
      <w:r w:rsidRPr="00C12D61">
        <w:rPr>
          <w:rStyle w:val="StyleUnderline"/>
        </w:rPr>
        <w:t xml:space="preserve"> food price </w:t>
      </w:r>
      <w:r w:rsidRPr="00741465">
        <w:rPr>
          <w:rStyle w:val="StyleUnderline"/>
          <w:highlight w:val="cyan"/>
        </w:rPr>
        <w:t>protests</w:t>
      </w:r>
      <w:r w:rsidRPr="00C12D61">
        <w:rPr>
          <w:sz w:val="16"/>
        </w:rPr>
        <w:t xml:space="preserve"> than those with higher institutional strengths, and more than half these protests turned violent.</w:t>
      </w:r>
      <w:r>
        <w:rPr>
          <w:sz w:val="16"/>
        </w:rPr>
        <w:t xml:space="preserve"> </w:t>
      </w:r>
      <w:r w:rsidRPr="00741465">
        <w:rPr>
          <w:rStyle w:val="StyleUnderline"/>
          <w:highlight w:val="cyan"/>
        </w:rPr>
        <w:t>This</w:t>
      </w:r>
      <w:r w:rsidRPr="00C12D61">
        <w:rPr>
          <w:sz w:val="16"/>
        </w:rPr>
        <w:t xml:space="preserve"> for example, </w:t>
      </w:r>
      <w:r w:rsidRPr="00741465">
        <w:rPr>
          <w:rStyle w:val="StyleUnderline"/>
          <w:highlight w:val="cyan"/>
        </w:rPr>
        <w:t>is the difference</w:t>
      </w:r>
      <w:r w:rsidRPr="00C12D61">
        <w:rPr>
          <w:rStyle w:val="StyleUnderline"/>
        </w:rPr>
        <w:t xml:space="preserve"> in the events </w:t>
      </w:r>
      <w:r w:rsidRPr="00741465">
        <w:rPr>
          <w:rStyle w:val="StyleUnderline"/>
          <w:highlight w:val="cyan"/>
        </w:rPr>
        <w:t>in Haiti versus</w:t>
      </w:r>
      <w:r w:rsidRPr="00C12D61">
        <w:rPr>
          <w:sz w:val="16"/>
        </w:rPr>
        <w:t xml:space="preserve"> those in </w:t>
      </w:r>
      <w:r w:rsidRPr="00741465">
        <w:rPr>
          <w:rStyle w:val="Emphasis"/>
          <w:highlight w:val="cyan"/>
        </w:rPr>
        <w:t>Mexico or the Philippines</w:t>
      </w:r>
      <w:r w:rsidRPr="00C12D61">
        <w:rPr>
          <w:rStyle w:val="StyleUnderline"/>
        </w:rPr>
        <w:t xml:space="preserve"> where far greater </w:t>
      </w:r>
      <w:r w:rsidRPr="00741465">
        <w:rPr>
          <w:rStyle w:val="StyleUnderline"/>
          <w:highlight w:val="cyan"/>
        </w:rPr>
        <w:t>institutional strength existed</w:t>
      </w:r>
      <w:r w:rsidRPr="00C12D61">
        <w:rPr>
          <w:rStyle w:val="StyleUnderline"/>
        </w:rPr>
        <w:t xml:space="preserve"> to deal with the </w:t>
      </w:r>
      <w:r w:rsidRPr="00741465">
        <w:rPr>
          <w:rStyle w:val="StyleUnderline"/>
          <w:highlight w:val="cyan"/>
        </w:rPr>
        <w:t>food</w:t>
      </w:r>
      <w:r w:rsidRPr="00C12D61">
        <w:rPr>
          <w:rStyle w:val="StyleUnderline"/>
        </w:rPr>
        <w:t xml:space="preserve"> price </w:t>
      </w:r>
      <w:r w:rsidRPr="00741465">
        <w:rPr>
          <w:rStyle w:val="StyleUnderline"/>
          <w:highlight w:val="cyan"/>
        </w:rPr>
        <w:t>shocks</w:t>
      </w:r>
      <w:r w:rsidRPr="00C12D61">
        <w:rPr>
          <w:rStyle w:val="StyleUnderline"/>
        </w:rPr>
        <w:t xml:space="preserve"> and </w:t>
      </w:r>
      <w:r w:rsidRPr="00C12D61">
        <w:rPr>
          <w:rStyle w:val="Emphasis"/>
        </w:rPr>
        <w:t xml:space="preserve">protests </w:t>
      </w:r>
      <w:r w:rsidRPr="00741465">
        <w:rPr>
          <w:rStyle w:val="Emphasis"/>
          <w:highlight w:val="cyan"/>
        </w:rPr>
        <w:t>did not spur deteriorating national security</w:t>
      </w:r>
      <w:r w:rsidRPr="0042298F">
        <w:rPr>
          <w:rStyle w:val="StyleUnderline"/>
        </w:rPr>
        <w:t xml:space="preserve"> or widespread violence</w:t>
      </w:r>
      <w:r w:rsidRPr="00C12D61">
        <w:rPr>
          <w:sz w:val="16"/>
        </w:rPr>
        <w:t>.</w:t>
      </w:r>
    </w:p>
    <w:p w14:paraId="7091AEE8" w14:textId="77777777" w:rsidR="005F18E4" w:rsidRPr="00220D0F" w:rsidRDefault="005F18E4" w:rsidP="005F18E4"/>
    <w:p w14:paraId="1FEFEDF9" w14:textId="77777777" w:rsidR="005F18E4" w:rsidRDefault="005F18E4" w:rsidP="005F18E4">
      <w:pPr>
        <w:pStyle w:val="Heading3"/>
      </w:pPr>
      <w:r>
        <w:lastRenderedPageBreak/>
        <w:t>1NC – Grid</w:t>
      </w:r>
    </w:p>
    <w:p w14:paraId="52892E51" w14:textId="77777777" w:rsidR="005F18E4" w:rsidRDefault="005F18E4" w:rsidP="005F18E4">
      <w:pPr>
        <w:pStyle w:val="Heading4"/>
      </w:pPr>
      <w:r>
        <w:t xml:space="preserve">Grid collapse </w:t>
      </w:r>
      <w:r w:rsidRPr="001B4E2C">
        <w:rPr>
          <w:u w:val="single"/>
        </w:rPr>
        <w:t>inevitable</w:t>
      </w:r>
      <w:r>
        <w:t xml:space="preserve"> and </w:t>
      </w:r>
      <w:r w:rsidRPr="001B4E2C">
        <w:rPr>
          <w:u w:val="single"/>
        </w:rPr>
        <w:t>good</w:t>
      </w:r>
      <w:r>
        <w:t xml:space="preserve"> — solves warming — extinction.</w:t>
      </w:r>
    </w:p>
    <w:p w14:paraId="73C2B07D" w14:textId="77777777" w:rsidR="005F18E4" w:rsidRDefault="005F18E4" w:rsidP="005F18E4">
      <w:r w:rsidRPr="001B4E2C">
        <w:rPr>
          <w:rStyle w:val="Style13ptBold"/>
        </w:rPr>
        <w:t>OGW 21</w:t>
      </w:r>
      <w:r>
        <w:t xml:space="preserve"> — Off Grid World. (Updated: April 28, 2021; “Global Warming is ‘Man-Made’: Get Off The Grid &amp; Out Of The System”; Accessed: August 30, 2021; </w:t>
      </w:r>
      <w:hyperlink r:id="rId35" w:history="1">
        <w:r w:rsidRPr="00684ECD">
          <w:rPr>
            <w:rStyle w:val="Hyperlink"/>
          </w:rPr>
          <w:t>https://offgridworld.com/global-warming-is-man-made-get-off-the-grid-out-of-the-system/)//CYang</w:t>
        </w:r>
      </w:hyperlink>
    </w:p>
    <w:p w14:paraId="0EF9AE2A" w14:textId="77777777" w:rsidR="005F18E4" w:rsidRPr="001B4E2C" w:rsidRDefault="005F18E4" w:rsidP="005F18E4">
      <w:pPr>
        <w:rPr>
          <w:sz w:val="16"/>
        </w:rPr>
      </w:pPr>
      <w:r w:rsidRPr="001B4E2C">
        <w:rPr>
          <w:sz w:val="16"/>
        </w:rPr>
        <w:t>[TITLE]: “</w:t>
      </w:r>
      <w:r w:rsidRPr="001B4E2C">
        <w:rPr>
          <w:rStyle w:val="Emphasis"/>
        </w:rPr>
        <w:t xml:space="preserve">Global </w:t>
      </w:r>
      <w:r w:rsidRPr="001B4E2C">
        <w:rPr>
          <w:rStyle w:val="Emphasis"/>
          <w:highlight w:val="cyan"/>
        </w:rPr>
        <w:t>Warming</w:t>
      </w:r>
      <w:r w:rsidRPr="001B4E2C">
        <w:rPr>
          <w:rStyle w:val="StyleUnderline"/>
          <w:highlight w:val="cyan"/>
        </w:rPr>
        <w:t xml:space="preserve"> is</w:t>
      </w:r>
      <w:r w:rsidRPr="001B4E2C">
        <w:rPr>
          <w:sz w:val="16"/>
          <w:highlight w:val="cyan"/>
        </w:rPr>
        <w:t xml:space="preserve"> ‘</w:t>
      </w:r>
      <w:r w:rsidRPr="001B4E2C">
        <w:rPr>
          <w:rStyle w:val="StyleUnderline"/>
          <w:highlight w:val="cyan"/>
        </w:rPr>
        <w:t>Man-Made’</w:t>
      </w:r>
      <w:r w:rsidRPr="001B4E2C">
        <w:rPr>
          <w:sz w:val="16"/>
          <w:highlight w:val="cyan"/>
        </w:rPr>
        <w:t xml:space="preserve">: </w:t>
      </w:r>
      <w:r w:rsidRPr="001B4E2C">
        <w:rPr>
          <w:rStyle w:val="StyleUnderline"/>
          <w:highlight w:val="cyan"/>
        </w:rPr>
        <w:t>Get</w:t>
      </w:r>
      <w:r w:rsidRPr="001B4E2C">
        <w:rPr>
          <w:rStyle w:val="StyleUnderline"/>
        </w:rPr>
        <w:t xml:space="preserve"> Off </w:t>
      </w:r>
      <w:proofErr w:type="gramStart"/>
      <w:r w:rsidRPr="001B4E2C">
        <w:rPr>
          <w:rStyle w:val="StyleUnderline"/>
          <w:highlight w:val="cyan"/>
        </w:rPr>
        <w:t>The</w:t>
      </w:r>
      <w:proofErr w:type="gramEnd"/>
      <w:r w:rsidRPr="001B4E2C">
        <w:rPr>
          <w:rStyle w:val="StyleUnderline"/>
          <w:highlight w:val="cyan"/>
        </w:rPr>
        <w:t xml:space="preserve"> Grid</w:t>
      </w:r>
      <w:r w:rsidRPr="001B4E2C">
        <w:rPr>
          <w:rStyle w:val="StyleUnderline"/>
        </w:rPr>
        <w:t xml:space="preserve"> &amp; </w:t>
      </w:r>
      <w:r w:rsidRPr="001B4E2C">
        <w:rPr>
          <w:rStyle w:val="Emphasis"/>
          <w:highlight w:val="cyan"/>
        </w:rPr>
        <w:t>Out</w:t>
      </w:r>
      <w:r w:rsidRPr="001B4E2C">
        <w:rPr>
          <w:rStyle w:val="Emphasis"/>
        </w:rPr>
        <w:t xml:space="preserve"> Of The System</w:t>
      </w:r>
      <w:r w:rsidRPr="001B4E2C">
        <w:rPr>
          <w:sz w:val="16"/>
        </w:rPr>
        <w:t>”</w:t>
      </w:r>
    </w:p>
    <w:p w14:paraId="1B9B3363" w14:textId="77777777" w:rsidR="005F18E4" w:rsidRPr="001B4E2C" w:rsidRDefault="005F18E4" w:rsidP="005F18E4">
      <w:pPr>
        <w:rPr>
          <w:sz w:val="16"/>
          <w:szCs w:val="16"/>
        </w:rPr>
      </w:pPr>
      <w:r w:rsidRPr="001B4E2C">
        <w:rPr>
          <w:sz w:val="16"/>
          <w:szCs w:val="16"/>
        </w:rPr>
        <w:t xml:space="preserve">Off The Grid &amp; Out </w:t>
      </w:r>
      <w:proofErr w:type="gramStart"/>
      <w:r w:rsidRPr="001B4E2C">
        <w:rPr>
          <w:sz w:val="16"/>
          <w:szCs w:val="16"/>
        </w:rPr>
        <w:t>Of</w:t>
      </w:r>
      <w:proofErr w:type="gramEnd"/>
      <w:r w:rsidRPr="001B4E2C">
        <w:rPr>
          <w:sz w:val="16"/>
          <w:szCs w:val="16"/>
        </w:rPr>
        <w:t xml:space="preserve"> The System</w:t>
      </w:r>
    </w:p>
    <w:p w14:paraId="2C0F244C" w14:textId="77777777" w:rsidR="005F18E4" w:rsidRPr="001B4E2C" w:rsidRDefault="005F18E4" w:rsidP="005F18E4">
      <w:pPr>
        <w:rPr>
          <w:sz w:val="16"/>
          <w:szCs w:val="16"/>
        </w:rPr>
      </w:pPr>
      <w:r w:rsidRPr="001B4E2C">
        <w:rPr>
          <w:sz w:val="16"/>
        </w:rPr>
        <w:t xml:space="preserve">Living off grid helps </w:t>
      </w:r>
      <w:r w:rsidRPr="001B4E2C">
        <w:rPr>
          <w:rStyle w:val="StyleUnderline"/>
          <w:highlight w:val="cyan"/>
        </w:rPr>
        <w:t>create a buffer</w:t>
      </w:r>
      <w:r w:rsidRPr="001B4E2C">
        <w:rPr>
          <w:sz w:val="16"/>
        </w:rPr>
        <w:t xml:space="preserve"> </w:t>
      </w:r>
      <w:r>
        <w:rPr>
          <w:sz w:val="16"/>
        </w:rPr>
        <w:t xml:space="preserve">— </w:t>
      </w:r>
      <w:r w:rsidRPr="001B4E2C">
        <w:rPr>
          <w:sz w:val="16"/>
        </w:rPr>
        <w:t xml:space="preserve">in my opinion </w:t>
      </w:r>
      <w:r>
        <w:rPr>
          <w:sz w:val="16"/>
        </w:rPr>
        <w:t xml:space="preserve">— </w:t>
      </w:r>
      <w:r w:rsidRPr="001B4E2C">
        <w:rPr>
          <w:rStyle w:val="StyleUnderline"/>
          <w:highlight w:val="cyan"/>
        </w:rPr>
        <w:t>from</w:t>
      </w:r>
      <w:r w:rsidRPr="001B4E2C">
        <w:rPr>
          <w:rStyle w:val="StyleUnderline"/>
        </w:rPr>
        <w:t xml:space="preserve"> the </w:t>
      </w:r>
      <w:r w:rsidRPr="001B4E2C">
        <w:rPr>
          <w:rStyle w:val="StyleUnderline"/>
          <w:highlight w:val="cyan"/>
        </w:rPr>
        <w:t>effects of</w:t>
      </w:r>
      <w:r w:rsidRPr="001B4E2C">
        <w:rPr>
          <w:rStyle w:val="StyleUnderline"/>
        </w:rPr>
        <w:t xml:space="preserve"> </w:t>
      </w:r>
      <w:r w:rsidRPr="001B4E2C">
        <w:rPr>
          <w:rStyle w:val="Emphasis"/>
        </w:rPr>
        <w:t xml:space="preserve">global </w:t>
      </w:r>
      <w:r w:rsidRPr="001B4E2C">
        <w:rPr>
          <w:rStyle w:val="Emphasis"/>
          <w:highlight w:val="cyan"/>
        </w:rPr>
        <w:t>warming</w:t>
      </w:r>
      <w:r w:rsidRPr="001B4E2C">
        <w:rPr>
          <w:sz w:val="16"/>
        </w:rPr>
        <w:t xml:space="preserve"> on the general population </w:t>
      </w:r>
      <w:r w:rsidRPr="001B4E2C">
        <w:rPr>
          <w:rStyle w:val="StyleUnderline"/>
          <w:highlight w:val="cyan"/>
        </w:rPr>
        <w:t>by</w:t>
      </w:r>
      <w:r w:rsidRPr="001B4E2C">
        <w:rPr>
          <w:sz w:val="16"/>
        </w:rPr>
        <w:t xml:space="preserve"> helping to insulate ourselves from industrialized commercial food </w:t>
      </w:r>
      <w:proofErr w:type="gramStart"/>
      <w:r w:rsidRPr="001B4E2C">
        <w:rPr>
          <w:sz w:val="16"/>
        </w:rPr>
        <w:t>production, and</w:t>
      </w:r>
      <w:proofErr w:type="gramEnd"/>
      <w:r w:rsidRPr="001B4E2C">
        <w:rPr>
          <w:sz w:val="16"/>
        </w:rPr>
        <w:t xml:space="preserve"> </w:t>
      </w:r>
      <w:r w:rsidRPr="001B4E2C">
        <w:rPr>
          <w:rStyle w:val="StyleUnderline"/>
          <w:highlight w:val="cyan"/>
        </w:rPr>
        <w:t>remove our dependence on a</w:t>
      </w:r>
      <w:r w:rsidRPr="001B4E2C">
        <w:rPr>
          <w:sz w:val="16"/>
        </w:rPr>
        <w:t xml:space="preserve"> housing and financial </w:t>
      </w:r>
      <w:r w:rsidRPr="001B4E2C">
        <w:rPr>
          <w:rStyle w:val="StyleUnderline"/>
          <w:highlight w:val="cyan"/>
        </w:rPr>
        <w:t xml:space="preserve">system that could collapse at </w:t>
      </w:r>
      <w:r w:rsidRPr="001B4E2C">
        <w:rPr>
          <w:rStyle w:val="Emphasis"/>
          <w:highlight w:val="cyan"/>
        </w:rPr>
        <w:t xml:space="preserve">any </w:t>
      </w:r>
      <w:r w:rsidRPr="001C5B1F">
        <w:rPr>
          <w:rStyle w:val="Emphasis"/>
          <w:highlight w:val="cyan"/>
        </w:rPr>
        <w:t>time</w:t>
      </w:r>
      <w:r w:rsidRPr="001C5B1F">
        <w:rPr>
          <w:rStyle w:val="Emphasis"/>
        </w:rPr>
        <w:t xml:space="preserve"> without warning</w:t>
      </w:r>
      <w:r w:rsidRPr="008B7BE8">
        <w:rPr>
          <w:rStyle w:val="StyleUnderline"/>
        </w:rPr>
        <w:t xml:space="preserve"> </w:t>
      </w:r>
      <w:r w:rsidRPr="008B7BE8">
        <w:rPr>
          <w:rStyle w:val="StyleUnderline"/>
          <w:highlight w:val="cyan"/>
        </w:rPr>
        <w:t>from</w:t>
      </w:r>
      <w:r w:rsidRPr="001B4E2C">
        <w:rPr>
          <w:sz w:val="16"/>
        </w:rPr>
        <w:t xml:space="preserve"> the </w:t>
      </w:r>
      <w:r w:rsidRPr="00623EC6">
        <w:rPr>
          <w:rStyle w:val="StyleUnderline"/>
          <w:highlight w:val="cyan"/>
        </w:rPr>
        <w:t>stresses of</w:t>
      </w:r>
      <w:r w:rsidRPr="001B4E2C">
        <w:rPr>
          <w:sz w:val="16"/>
        </w:rPr>
        <w:t xml:space="preserve"> climate change </w:t>
      </w:r>
      <w:r w:rsidRPr="008B7BE8">
        <w:rPr>
          <w:rStyle w:val="StyleUnderline"/>
        </w:rPr>
        <w:t xml:space="preserve">on our </w:t>
      </w:r>
      <w:r w:rsidRPr="00623EC6">
        <w:rPr>
          <w:rStyle w:val="StyleUnderline"/>
          <w:highlight w:val="cyan"/>
        </w:rPr>
        <w:t>resources</w:t>
      </w:r>
      <w:r w:rsidRPr="001B4E2C">
        <w:rPr>
          <w:sz w:val="16"/>
        </w:rPr>
        <w:t>.</w:t>
      </w:r>
      <w:r>
        <w:rPr>
          <w:sz w:val="16"/>
        </w:rPr>
        <w:t xml:space="preserve"> </w:t>
      </w:r>
      <w:r w:rsidRPr="001B4E2C">
        <w:rPr>
          <w:sz w:val="16"/>
          <w:szCs w:val="16"/>
        </w:rPr>
        <w:t>We’ve had plenty of warning, haven’t we? Many people just don’t think a collapse could happen. But the fact is, this is how it is.</w:t>
      </w:r>
    </w:p>
    <w:p w14:paraId="5BF04E73" w14:textId="77777777" w:rsidR="005F18E4" w:rsidRPr="001B4E2C" w:rsidRDefault="005F18E4" w:rsidP="005F18E4">
      <w:pPr>
        <w:rPr>
          <w:sz w:val="16"/>
          <w:szCs w:val="16"/>
        </w:rPr>
      </w:pPr>
      <w:r w:rsidRPr="001B4E2C">
        <w:rPr>
          <w:rStyle w:val="StyleUnderline"/>
          <w:highlight w:val="cyan"/>
        </w:rPr>
        <w:t>Climate change is a</w:t>
      </w:r>
      <w:r w:rsidRPr="001B4E2C">
        <w:rPr>
          <w:rStyle w:val="StyleUnderline"/>
        </w:rPr>
        <w:t xml:space="preserve"> </w:t>
      </w:r>
      <w:r w:rsidRPr="001B4E2C">
        <w:rPr>
          <w:rStyle w:val="Emphasis"/>
        </w:rPr>
        <w:t xml:space="preserve">real </w:t>
      </w:r>
      <w:r w:rsidRPr="001B4E2C">
        <w:rPr>
          <w:rStyle w:val="Emphasis"/>
          <w:highlight w:val="cyan"/>
        </w:rPr>
        <w:t>danger</w:t>
      </w:r>
      <w:r w:rsidRPr="001B4E2C">
        <w:rPr>
          <w:rStyle w:val="StyleUnderline"/>
          <w:highlight w:val="cyan"/>
        </w:rPr>
        <w:t xml:space="preserve"> to our</w:t>
      </w:r>
      <w:r w:rsidRPr="001B4E2C">
        <w:rPr>
          <w:rStyle w:val="StyleUnderline"/>
        </w:rPr>
        <w:t xml:space="preserve"> </w:t>
      </w:r>
      <w:r w:rsidRPr="001B4E2C">
        <w:rPr>
          <w:rStyle w:val="Emphasis"/>
        </w:rPr>
        <w:t xml:space="preserve">very </w:t>
      </w:r>
      <w:r w:rsidRPr="001B4E2C">
        <w:rPr>
          <w:rStyle w:val="Emphasis"/>
          <w:highlight w:val="cyan"/>
        </w:rPr>
        <w:t>existence</w:t>
      </w:r>
      <w:r w:rsidRPr="001B4E2C">
        <w:rPr>
          <w:sz w:val="16"/>
        </w:rPr>
        <w:t xml:space="preserve">. The reality is it could happen IF we do not do something about </w:t>
      </w:r>
      <w:proofErr w:type="gramStart"/>
      <w:r w:rsidRPr="001B4E2C">
        <w:rPr>
          <w:sz w:val="16"/>
        </w:rPr>
        <w:t>it, and</w:t>
      </w:r>
      <w:proofErr w:type="gramEnd"/>
      <w:r w:rsidRPr="001B4E2C">
        <w:rPr>
          <w:sz w:val="16"/>
        </w:rPr>
        <w:t xml:space="preserve"> take steps to prepare and protect ourselves.</w:t>
      </w:r>
      <w:r>
        <w:rPr>
          <w:sz w:val="16"/>
        </w:rPr>
        <w:t xml:space="preserve"> </w:t>
      </w:r>
      <w:r w:rsidRPr="001B4E2C">
        <w:rPr>
          <w:sz w:val="16"/>
          <w:szCs w:val="16"/>
        </w:rPr>
        <w:t xml:space="preserve">When there is less food, prices will rise. It’s simply the law of supply and demand. We all need to </w:t>
      </w:r>
      <w:proofErr w:type="gramStart"/>
      <w:r w:rsidRPr="001B4E2C">
        <w:rPr>
          <w:sz w:val="16"/>
          <w:szCs w:val="16"/>
        </w:rPr>
        <w:t>eat</w:t>
      </w:r>
      <w:proofErr w:type="gramEnd"/>
      <w:r w:rsidRPr="001B4E2C">
        <w:rPr>
          <w:sz w:val="16"/>
          <w:szCs w:val="16"/>
        </w:rPr>
        <w:t xml:space="preserve"> or we will die of starvation. </w:t>
      </w:r>
      <w:proofErr w:type="gramStart"/>
      <w:r w:rsidRPr="001B4E2C">
        <w:rPr>
          <w:sz w:val="16"/>
          <w:szCs w:val="16"/>
        </w:rPr>
        <w:t>This is why</w:t>
      </w:r>
      <w:proofErr w:type="gramEnd"/>
      <w:r w:rsidRPr="001B4E2C">
        <w:rPr>
          <w:sz w:val="16"/>
          <w:szCs w:val="16"/>
        </w:rPr>
        <w:t xml:space="preserve"> it’s so vitally important to take steps to ensure you and your family are taken care of in the event of a shortage of food, water, and other resources you need to survive.</w:t>
      </w:r>
    </w:p>
    <w:p w14:paraId="2CFE7FA0" w14:textId="77777777" w:rsidR="005F18E4" w:rsidRPr="001B4E2C" w:rsidRDefault="005F18E4" w:rsidP="005F18E4">
      <w:pPr>
        <w:rPr>
          <w:sz w:val="16"/>
          <w:szCs w:val="16"/>
        </w:rPr>
      </w:pPr>
      <w:r w:rsidRPr="001B4E2C">
        <w:rPr>
          <w:sz w:val="16"/>
          <w:szCs w:val="16"/>
        </w:rPr>
        <w:t>Grow Your Own Food</w:t>
      </w:r>
    </w:p>
    <w:p w14:paraId="3A72DB8A" w14:textId="77777777" w:rsidR="005F18E4" w:rsidRPr="001B4E2C" w:rsidRDefault="005F18E4" w:rsidP="005F18E4">
      <w:pPr>
        <w:rPr>
          <w:sz w:val="16"/>
          <w:szCs w:val="16"/>
        </w:rPr>
      </w:pPr>
      <w:r w:rsidRPr="001B4E2C">
        <w:rPr>
          <w:sz w:val="16"/>
          <w:szCs w:val="16"/>
        </w:rPr>
        <w:t xml:space="preserve">You can start making a change by growing your own food. Start a backyard garden (or front yard). Research “high-density high yield” gardening, vertical </w:t>
      </w:r>
      <w:proofErr w:type="gramStart"/>
      <w:r w:rsidRPr="001B4E2C">
        <w:rPr>
          <w:sz w:val="16"/>
          <w:szCs w:val="16"/>
        </w:rPr>
        <w:t>farming</w:t>
      </w:r>
      <w:proofErr w:type="gramEnd"/>
      <w:r w:rsidRPr="001B4E2C">
        <w:rPr>
          <w:sz w:val="16"/>
          <w:szCs w:val="16"/>
        </w:rPr>
        <w:t xml:space="preserve"> and gardening, and learn how to build your own greenhouse. Learn more about aquaponics systems and how to grow veggies and fruit along with fish.</w:t>
      </w:r>
      <w:r>
        <w:rPr>
          <w:sz w:val="16"/>
          <w:szCs w:val="16"/>
        </w:rPr>
        <w:t xml:space="preserve"> </w:t>
      </w:r>
      <w:r w:rsidRPr="001B4E2C">
        <w:rPr>
          <w:sz w:val="16"/>
          <w:szCs w:val="16"/>
        </w:rPr>
        <w:t xml:space="preserve">Urban farming is becoming ever more </w:t>
      </w:r>
      <w:proofErr w:type="gramStart"/>
      <w:r w:rsidRPr="001B4E2C">
        <w:rPr>
          <w:sz w:val="16"/>
          <w:szCs w:val="16"/>
        </w:rPr>
        <w:t>popular</w:t>
      </w:r>
      <w:proofErr w:type="gramEnd"/>
      <w:r w:rsidRPr="001B4E2C">
        <w:rPr>
          <w:sz w:val="16"/>
          <w:szCs w:val="16"/>
        </w:rPr>
        <w:t xml:space="preserve"> and people are finding creative ways to grow in small spaces and produce much more food than traditional farming methods.</w:t>
      </w:r>
    </w:p>
    <w:p w14:paraId="635D22BC" w14:textId="77777777" w:rsidR="005F18E4" w:rsidRPr="001B4E2C" w:rsidRDefault="005F18E4" w:rsidP="005F18E4">
      <w:pPr>
        <w:rPr>
          <w:sz w:val="16"/>
          <w:szCs w:val="16"/>
        </w:rPr>
      </w:pPr>
      <w:r w:rsidRPr="001B4E2C">
        <w:rPr>
          <w:sz w:val="16"/>
          <w:szCs w:val="16"/>
        </w:rPr>
        <w:t>Invest in Solar &amp; Wind Power</w:t>
      </w:r>
    </w:p>
    <w:p w14:paraId="070A6BD4" w14:textId="77777777" w:rsidR="005F18E4" w:rsidRPr="001B4E2C" w:rsidRDefault="005F18E4" w:rsidP="005F18E4">
      <w:pPr>
        <w:rPr>
          <w:sz w:val="16"/>
          <w:szCs w:val="16"/>
        </w:rPr>
      </w:pPr>
      <w:r w:rsidRPr="001B4E2C">
        <w:rPr>
          <w:sz w:val="16"/>
          <w:szCs w:val="16"/>
        </w:rPr>
        <w:t>If you can afford it, invest in a solar and/or wind power system with a battery backup/storage system. One that will provide you with a backup in case you need it. Start saving money for it now. Put aside $20/week if you can.</w:t>
      </w:r>
      <w:r>
        <w:rPr>
          <w:sz w:val="16"/>
          <w:szCs w:val="16"/>
        </w:rPr>
        <w:t xml:space="preserve"> </w:t>
      </w:r>
      <w:r w:rsidRPr="001B4E2C">
        <w:rPr>
          <w:sz w:val="16"/>
          <w:szCs w:val="16"/>
        </w:rPr>
        <w:t>Purchase solar and wind power systems at wholesale. Talk to your neighbors and see if they want to pool their money with you so you can save money by buying in bulk at wholesale.</w:t>
      </w:r>
      <w:r>
        <w:rPr>
          <w:sz w:val="16"/>
          <w:szCs w:val="16"/>
        </w:rPr>
        <w:t xml:space="preserve"> </w:t>
      </w:r>
      <w:r w:rsidRPr="001B4E2C">
        <w:rPr>
          <w:sz w:val="16"/>
          <w:szCs w:val="16"/>
        </w:rPr>
        <w:t>Getting off the grid saves you money long term, and in the event of a blackout, you’ll have power when your neighbors don’t. You’ll be more self-sufficient and will not have to rely on someone else for your electrical power.</w:t>
      </w:r>
    </w:p>
    <w:p w14:paraId="35D75C36" w14:textId="77777777" w:rsidR="005F18E4" w:rsidRPr="001B4E2C" w:rsidRDefault="005F18E4" w:rsidP="005F18E4">
      <w:pPr>
        <w:rPr>
          <w:sz w:val="16"/>
          <w:szCs w:val="16"/>
        </w:rPr>
      </w:pPr>
      <w:r w:rsidRPr="001B4E2C">
        <w:rPr>
          <w:sz w:val="16"/>
          <w:szCs w:val="16"/>
        </w:rPr>
        <w:t>Learn About Canning &amp; Preserving Your Own Food</w:t>
      </w:r>
    </w:p>
    <w:p w14:paraId="21F9664D" w14:textId="77777777" w:rsidR="005F18E4" w:rsidRPr="001B4E2C" w:rsidRDefault="005F18E4" w:rsidP="005F18E4">
      <w:pPr>
        <w:rPr>
          <w:sz w:val="16"/>
          <w:szCs w:val="16"/>
        </w:rPr>
      </w:pPr>
      <w:r w:rsidRPr="001B4E2C">
        <w:rPr>
          <w:sz w:val="16"/>
          <w:szCs w:val="16"/>
        </w:rPr>
        <w:t>There are resources online which you can learn about preserving and canning your own food. PickYourOwn.org has a good resource page All About Canning that has some good information and links.</w:t>
      </w:r>
    </w:p>
    <w:p w14:paraId="77D653EA" w14:textId="77777777" w:rsidR="005F18E4" w:rsidRPr="001B4E2C" w:rsidRDefault="005F18E4" w:rsidP="005F18E4">
      <w:pPr>
        <w:rPr>
          <w:sz w:val="16"/>
          <w:szCs w:val="16"/>
        </w:rPr>
      </w:pPr>
      <w:r w:rsidRPr="001B4E2C">
        <w:rPr>
          <w:sz w:val="16"/>
          <w:szCs w:val="16"/>
        </w:rPr>
        <w:t xml:space="preserve">End Of </w:t>
      </w:r>
      <w:proofErr w:type="gramStart"/>
      <w:r w:rsidRPr="001B4E2C">
        <w:rPr>
          <w:sz w:val="16"/>
          <w:szCs w:val="16"/>
        </w:rPr>
        <w:t>The</w:t>
      </w:r>
      <w:proofErr w:type="gramEnd"/>
      <w:r w:rsidRPr="001B4E2C">
        <w:rPr>
          <w:sz w:val="16"/>
          <w:szCs w:val="16"/>
        </w:rPr>
        <w:t xml:space="preserve"> World?</w:t>
      </w:r>
    </w:p>
    <w:p w14:paraId="745E1DD5" w14:textId="77777777" w:rsidR="005F18E4" w:rsidRPr="001B4E2C" w:rsidRDefault="005F18E4" w:rsidP="005F18E4">
      <w:pPr>
        <w:rPr>
          <w:sz w:val="16"/>
          <w:szCs w:val="16"/>
        </w:rPr>
      </w:pPr>
      <w:r w:rsidRPr="001B4E2C">
        <w:rPr>
          <w:sz w:val="16"/>
        </w:rPr>
        <w:t xml:space="preserve">This is not an end of the world scenario, and it’s not meant to frighten anyone, but rather merely to inform people who want to know that </w:t>
      </w:r>
      <w:r w:rsidRPr="001B4E2C">
        <w:rPr>
          <w:rStyle w:val="StyleUnderline"/>
        </w:rPr>
        <w:t xml:space="preserve">the </w:t>
      </w:r>
      <w:r w:rsidRPr="001B4E2C">
        <w:rPr>
          <w:rStyle w:val="StyleUnderline"/>
          <w:highlight w:val="cyan"/>
        </w:rPr>
        <w:t>system we</w:t>
      </w:r>
      <w:r w:rsidRPr="001B4E2C">
        <w:rPr>
          <w:rStyle w:val="StyleUnderline"/>
        </w:rPr>
        <w:t xml:space="preserve"> rely on and </w:t>
      </w:r>
      <w:r w:rsidRPr="001B4E2C">
        <w:rPr>
          <w:rStyle w:val="StyleUnderline"/>
          <w:highlight w:val="cyan"/>
        </w:rPr>
        <w:t>depend</w:t>
      </w:r>
      <w:r w:rsidRPr="001B4E2C">
        <w:rPr>
          <w:rStyle w:val="StyleUnderline"/>
        </w:rPr>
        <w:t xml:space="preserve"> up</w:t>
      </w:r>
      <w:r w:rsidRPr="001B4E2C">
        <w:rPr>
          <w:rStyle w:val="StyleUnderline"/>
          <w:highlight w:val="cyan"/>
        </w:rPr>
        <w:t>on for</w:t>
      </w:r>
      <w:r w:rsidRPr="001B4E2C">
        <w:rPr>
          <w:rStyle w:val="StyleUnderline"/>
        </w:rPr>
        <w:t xml:space="preserve"> our </w:t>
      </w:r>
      <w:r w:rsidRPr="001B4E2C">
        <w:rPr>
          <w:rStyle w:val="StyleUnderline"/>
          <w:highlight w:val="cyan"/>
        </w:rPr>
        <w:t xml:space="preserve">food, housing, and water is </w:t>
      </w:r>
      <w:r w:rsidRPr="009805E6">
        <w:rPr>
          <w:rStyle w:val="Emphasis"/>
          <w:highlight w:val="cyan"/>
        </w:rPr>
        <w:t>NOT working</w:t>
      </w:r>
      <w:r w:rsidRPr="001B4E2C">
        <w:rPr>
          <w:rStyle w:val="StyleUnderline"/>
        </w:rPr>
        <w:t xml:space="preserve">, it’s </w:t>
      </w:r>
      <w:r w:rsidRPr="001B4E2C">
        <w:rPr>
          <w:rStyle w:val="StyleUnderline"/>
          <w:highlight w:val="cyan"/>
        </w:rPr>
        <w:t>broken, and</w:t>
      </w:r>
      <w:r w:rsidRPr="001B4E2C">
        <w:rPr>
          <w:sz w:val="16"/>
        </w:rPr>
        <w:t xml:space="preserve"> it’s </w:t>
      </w:r>
      <w:r w:rsidRPr="001B4E2C">
        <w:rPr>
          <w:rStyle w:val="StyleUnderline"/>
          <w:highlight w:val="cyan"/>
        </w:rPr>
        <w:t>breaking our planet</w:t>
      </w:r>
      <w:r w:rsidRPr="001B4E2C">
        <w:rPr>
          <w:sz w:val="16"/>
        </w:rPr>
        <w:t>.</w:t>
      </w:r>
      <w:r>
        <w:rPr>
          <w:sz w:val="16"/>
        </w:rPr>
        <w:t xml:space="preserve"> </w:t>
      </w:r>
      <w:r w:rsidRPr="001B4E2C">
        <w:rPr>
          <w:sz w:val="16"/>
          <w:szCs w:val="16"/>
        </w:rPr>
        <w:t xml:space="preserve">We can take steps to cover our collective </w:t>
      </w:r>
      <w:proofErr w:type="gramStart"/>
      <w:r w:rsidRPr="001B4E2C">
        <w:rPr>
          <w:sz w:val="16"/>
          <w:szCs w:val="16"/>
        </w:rPr>
        <w:t>asses</w:t>
      </w:r>
      <w:proofErr w:type="gramEnd"/>
      <w:r w:rsidRPr="001B4E2C">
        <w:rPr>
          <w:sz w:val="16"/>
          <w:szCs w:val="16"/>
        </w:rPr>
        <w:t xml:space="preserve"> and provide for our families, making sure we have enough food in a SHTF scenario, sure… but we need not panic, nor should we run off into the woods screaming at the top of our lungs “The sky is falling.”</w:t>
      </w:r>
    </w:p>
    <w:p w14:paraId="59AB6EE3" w14:textId="77777777" w:rsidR="005F18E4" w:rsidRPr="001B4E2C" w:rsidRDefault="005F18E4" w:rsidP="005F18E4">
      <w:pPr>
        <w:rPr>
          <w:sz w:val="16"/>
        </w:rPr>
      </w:pPr>
      <w:r w:rsidRPr="009805E6">
        <w:rPr>
          <w:rStyle w:val="StyleUnderline"/>
          <w:highlight w:val="cyan"/>
        </w:rPr>
        <w:t>We can</w:t>
      </w:r>
      <w:r w:rsidRPr="001B4E2C">
        <w:rPr>
          <w:sz w:val="16"/>
        </w:rPr>
        <w:t xml:space="preserve"> start by simply </w:t>
      </w:r>
      <w:proofErr w:type="gramStart"/>
      <w:r w:rsidRPr="009805E6">
        <w:rPr>
          <w:rStyle w:val="StyleUnderline"/>
          <w:highlight w:val="cyan"/>
        </w:rPr>
        <w:t>prepar</w:t>
      </w:r>
      <w:r w:rsidRPr="001B4E2C">
        <w:rPr>
          <w:rStyle w:val="StyleUnderline"/>
        </w:rPr>
        <w:t xml:space="preserve">ing, </w:t>
      </w:r>
      <w:r w:rsidRPr="009805E6">
        <w:rPr>
          <w:rStyle w:val="StyleUnderline"/>
          <w:highlight w:val="cyan"/>
        </w:rPr>
        <w:t>and</w:t>
      </w:r>
      <w:proofErr w:type="gramEnd"/>
      <w:r w:rsidRPr="009805E6">
        <w:rPr>
          <w:rStyle w:val="StyleUnderline"/>
          <w:highlight w:val="cyan"/>
        </w:rPr>
        <w:t xml:space="preserve"> get</w:t>
      </w:r>
      <w:r w:rsidRPr="001B4E2C">
        <w:rPr>
          <w:rStyle w:val="StyleUnderline"/>
        </w:rPr>
        <w:t xml:space="preserve">ting </w:t>
      </w:r>
      <w:r w:rsidRPr="009805E6">
        <w:rPr>
          <w:rStyle w:val="StyleUnderline"/>
          <w:highlight w:val="cyan"/>
        </w:rPr>
        <w:t xml:space="preserve">off the grid </w:t>
      </w:r>
      <w:r w:rsidRPr="009805E6">
        <w:rPr>
          <w:rStyle w:val="Emphasis"/>
          <w:highlight w:val="cyan"/>
        </w:rPr>
        <w:t>a</w:t>
      </w:r>
      <w:r w:rsidRPr="007B7F28">
        <w:rPr>
          <w:rStyle w:val="StyleUnderline"/>
        </w:rPr>
        <w:t xml:space="preserve">s </w:t>
      </w:r>
      <w:r w:rsidRPr="009805E6">
        <w:rPr>
          <w:rStyle w:val="Emphasis"/>
          <w:highlight w:val="cyan"/>
        </w:rPr>
        <w:t>s</w:t>
      </w:r>
      <w:r w:rsidRPr="007B7F28">
        <w:rPr>
          <w:rStyle w:val="StyleUnderline"/>
        </w:rPr>
        <w:t xml:space="preserve">oon </w:t>
      </w:r>
      <w:r w:rsidRPr="009805E6">
        <w:rPr>
          <w:rStyle w:val="Emphasis"/>
          <w:highlight w:val="cyan"/>
        </w:rPr>
        <w:t>a</w:t>
      </w:r>
      <w:r w:rsidRPr="007B7F28">
        <w:rPr>
          <w:rStyle w:val="StyleUnderline"/>
        </w:rPr>
        <w:t xml:space="preserve">s </w:t>
      </w:r>
      <w:r w:rsidRPr="009805E6">
        <w:rPr>
          <w:rStyle w:val="Emphasis"/>
          <w:highlight w:val="cyan"/>
        </w:rPr>
        <w:t>p</w:t>
      </w:r>
      <w:r w:rsidRPr="007B7F28">
        <w:rPr>
          <w:rStyle w:val="StyleUnderline"/>
        </w:rPr>
        <w:t>ossible</w:t>
      </w:r>
      <w:r w:rsidRPr="001B4E2C">
        <w:rPr>
          <w:sz w:val="16"/>
        </w:rPr>
        <w:t>. If you’re already off the grid, you’re a step ahead, and in a better place than most folks.</w:t>
      </w:r>
      <w:r>
        <w:rPr>
          <w:sz w:val="16"/>
        </w:rPr>
        <w:t xml:space="preserve"> </w:t>
      </w:r>
      <w:r w:rsidRPr="001B4E2C">
        <w:rPr>
          <w:sz w:val="16"/>
          <w:szCs w:val="16"/>
        </w:rPr>
        <w:t xml:space="preserve">Get off the grid. Become more </w:t>
      </w:r>
      <w:proofErr w:type="gramStart"/>
      <w:r w:rsidRPr="001B4E2C">
        <w:rPr>
          <w:sz w:val="16"/>
          <w:szCs w:val="16"/>
        </w:rPr>
        <w:t>self-reliant, and</w:t>
      </w:r>
      <w:proofErr w:type="gramEnd"/>
      <w:r w:rsidRPr="001B4E2C">
        <w:rPr>
          <w:sz w:val="16"/>
          <w:szCs w:val="16"/>
        </w:rPr>
        <w:t xml:space="preserve"> live a more sustainable lifestyle. </w:t>
      </w:r>
      <w:proofErr w:type="gramStart"/>
      <w:r w:rsidRPr="001B4E2C">
        <w:rPr>
          <w:sz w:val="16"/>
          <w:szCs w:val="16"/>
        </w:rPr>
        <w:t>Ultimately</w:t>
      </w:r>
      <w:proofErr w:type="gramEnd"/>
      <w:r w:rsidRPr="001B4E2C">
        <w:rPr>
          <w:sz w:val="16"/>
          <w:szCs w:val="16"/>
        </w:rPr>
        <w:t xml:space="preserve"> it’s a happier and more fulfilling way to live.</w:t>
      </w:r>
      <w:r>
        <w:rPr>
          <w:sz w:val="16"/>
          <w:szCs w:val="16"/>
        </w:rPr>
        <w:t xml:space="preserve"> </w:t>
      </w:r>
      <w:r w:rsidRPr="001B4E2C">
        <w:rPr>
          <w:sz w:val="16"/>
        </w:rPr>
        <w:t xml:space="preserve">This </w:t>
      </w:r>
      <w:r w:rsidRPr="009805E6">
        <w:rPr>
          <w:rStyle w:val="StyleUnderline"/>
        </w:rPr>
        <w:t xml:space="preserve">will </w:t>
      </w:r>
      <w:r w:rsidRPr="009805E6">
        <w:rPr>
          <w:rStyle w:val="StyleUnderline"/>
          <w:highlight w:val="cyan"/>
        </w:rPr>
        <w:t xml:space="preserve">go a </w:t>
      </w:r>
      <w:r w:rsidRPr="009805E6">
        <w:rPr>
          <w:rStyle w:val="Emphasis"/>
          <w:highlight w:val="cyan"/>
        </w:rPr>
        <w:t>long way</w:t>
      </w:r>
      <w:r w:rsidRPr="009805E6">
        <w:rPr>
          <w:rStyle w:val="StyleUnderline"/>
          <w:highlight w:val="cyan"/>
        </w:rPr>
        <w:t xml:space="preserve"> toward helping protect</w:t>
      </w:r>
      <w:r w:rsidRPr="001B4E2C">
        <w:rPr>
          <w:sz w:val="16"/>
        </w:rPr>
        <w:t xml:space="preserve"> not only ourselves but </w:t>
      </w:r>
      <w:r w:rsidRPr="009805E6">
        <w:rPr>
          <w:rStyle w:val="StyleUnderline"/>
          <w:highlight w:val="cyan"/>
        </w:rPr>
        <w:t>our planet</w:t>
      </w:r>
      <w:r w:rsidRPr="001B4E2C">
        <w:rPr>
          <w:sz w:val="16"/>
        </w:rPr>
        <w:t xml:space="preserve"> as well.</w:t>
      </w:r>
    </w:p>
    <w:p w14:paraId="20C9D3B5" w14:textId="77777777" w:rsidR="005F18E4" w:rsidRPr="00BD02B0" w:rsidRDefault="005F18E4" w:rsidP="005F18E4">
      <w:pPr>
        <w:pStyle w:val="Heading4"/>
        <w:rPr>
          <w:rFonts w:cs="Calibri"/>
        </w:rPr>
      </w:pPr>
      <w:r>
        <w:rPr>
          <w:rFonts w:cs="Calibri"/>
        </w:rPr>
        <w:lastRenderedPageBreak/>
        <w:t xml:space="preserve">No grid collapse impact. </w:t>
      </w:r>
    </w:p>
    <w:p w14:paraId="79CB870A" w14:textId="77777777" w:rsidR="005F18E4" w:rsidRPr="00BD02B0" w:rsidRDefault="005F18E4" w:rsidP="005F18E4">
      <w:proofErr w:type="spellStart"/>
      <w:r w:rsidRPr="00BD02B0">
        <w:rPr>
          <w:rStyle w:val="Style13ptBold"/>
        </w:rPr>
        <w:t>Uchill</w:t>
      </w:r>
      <w:proofErr w:type="spellEnd"/>
      <w:r w:rsidRPr="00BD02B0">
        <w:rPr>
          <w:rStyle w:val="Style13ptBold"/>
        </w:rPr>
        <w:t xml:space="preserve"> 18</w:t>
      </w:r>
      <w:r w:rsidRPr="00BD02B0">
        <w:t xml:space="preserve"> </w:t>
      </w:r>
      <w:r>
        <w:t xml:space="preserve">— </w:t>
      </w:r>
      <w:r w:rsidRPr="00BD02B0">
        <w:t xml:space="preserve">Cybersecurity reporter at </w:t>
      </w:r>
      <w:proofErr w:type="spellStart"/>
      <w:r w:rsidRPr="00BD02B0">
        <w:t>Axios</w:t>
      </w:r>
      <w:proofErr w:type="spellEnd"/>
      <w:r w:rsidRPr="00BD02B0">
        <w:t>, former cybersecurity reporter at The Hill, internally citing Department of Homeland Security officials and other cybersecurity experts.</w:t>
      </w:r>
      <w:r>
        <w:t xml:space="preserve"> (Joe; Published: August 23, 2018; “</w:t>
      </w:r>
      <w:r w:rsidRPr="00BD02B0">
        <w:t>Why "crashing the grid" doesn't keep cyber experts awake at night</w:t>
      </w:r>
      <w:r>
        <w:t xml:space="preserve">”; Accessed: September 6, 2021; [edited for gendered language] </w:t>
      </w:r>
      <w:r w:rsidRPr="00BD02B0">
        <w:t>https://www.axios.com/why-crashing-the-grid-doesnt-keep-cyber-experts-awake-at-night-a40563a5-f266-493d-856a-5c9a5c1383dd.html</w:t>
      </w:r>
      <w:r>
        <w:t>)//CYang</w:t>
      </w:r>
    </w:p>
    <w:p w14:paraId="100884FE" w14:textId="77777777" w:rsidR="005F18E4" w:rsidRPr="00553E9C" w:rsidRDefault="005F18E4" w:rsidP="005F18E4">
      <w:pPr>
        <w:rPr>
          <w:sz w:val="16"/>
          <w:szCs w:val="16"/>
        </w:rPr>
      </w:pPr>
      <w:r w:rsidRPr="00553E9C">
        <w:rPr>
          <w:sz w:val="16"/>
          <w:szCs w:val="16"/>
        </w:rPr>
        <w:t xml:space="preserve">Reality check: The people tasked with protecting U.S. electrical infrastructure say the scenario where hackers take down the entire grid — the one that's also the plot of the "Die Hard" movie where Bruce Willis blows up a helicopter by launching a car at it — is not a realistic threat. And focusing on the wrong problem means we’re not focusing on the right ones. </w:t>
      </w:r>
    </w:p>
    <w:p w14:paraId="31E2CF94" w14:textId="77777777" w:rsidR="005F18E4" w:rsidRPr="00553E9C" w:rsidRDefault="005F18E4" w:rsidP="005F18E4">
      <w:pPr>
        <w:rPr>
          <w:sz w:val="16"/>
        </w:rPr>
      </w:pPr>
      <w:r w:rsidRPr="00553E9C">
        <w:rPr>
          <w:sz w:val="16"/>
        </w:rPr>
        <w:t xml:space="preserve">So, why can't you hack the grid? </w:t>
      </w:r>
      <w:r w:rsidRPr="00553E9C">
        <w:rPr>
          <w:rStyle w:val="StyleUnderline"/>
        </w:rPr>
        <w:t xml:space="preserve">Here's one </w:t>
      </w:r>
      <w:r w:rsidRPr="002A181E">
        <w:rPr>
          <w:rStyle w:val="StyleUnderline"/>
        </w:rPr>
        <w:t>big reason</w:t>
      </w:r>
      <w:r w:rsidRPr="002A181E">
        <w:rPr>
          <w:sz w:val="16"/>
        </w:rPr>
        <w:t xml:space="preserve">: "The thing called </w:t>
      </w:r>
      <w:r w:rsidRPr="002A181E">
        <w:rPr>
          <w:rStyle w:val="StyleUnderline"/>
        </w:rPr>
        <w:t xml:space="preserve">the grid </w:t>
      </w:r>
      <w:r w:rsidRPr="002A181E">
        <w:rPr>
          <w:rStyle w:val="Emphasis"/>
        </w:rPr>
        <w:t>does not exist</w:t>
      </w:r>
      <w:r w:rsidRPr="002A181E">
        <w:rPr>
          <w:sz w:val="16"/>
        </w:rPr>
        <w:t xml:space="preserve">," </w:t>
      </w:r>
      <w:r w:rsidRPr="002A181E">
        <w:rPr>
          <w:rStyle w:val="StyleUnderline"/>
        </w:rPr>
        <w:t>said</w:t>
      </w:r>
      <w:r w:rsidRPr="002A181E">
        <w:rPr>
          <w:sz w:val="16"/>
        </w:rPr>
        <w:t xml:space="preserve"> a </w:t>
      </w:r>
      <w:r w:rsidRPr="002A181E">
        <w:rPr>
          <w:rStyle w:val="Emphasis"/>
        </w:rPr>
        <w:t>D</w:t>
      </w:r>
      <w:r w:rsidRPr="002A181E">
        <w:rPr>
          <w:rStyle w:val="StyleUnderline"/>
        </w:rPr>
        <w:t xml:space="preserve">epartment of </w:t>
      </w:r>
      <w:r w:rsidRPr="002A181E">
        <w:rPr>
          <w:rStyle w:val="Emphasis"/>
        </w:rPr>
        <w:t>H</w:t>
      </w:r>
      <w:r w:rsidRPr="002A181E">
        <w:rPr>
          <w:rStyle w:val="StyleUnderline"/>
        </w:rPr>
        <w:t xml:space="preserve">omeland </w:t>
      </w:r>
      <w:r w:rsidRPr="002A181E">
        <w:rPr>
          <w:rStyle w:val="Emphasis"/>
        </w:rPr>
        <w:t>S</w:t>
      </w:r>
      <w:r w:rsidRPr="002A181E">
        <w:rPr>
          <w:rStyle w:val="StyleUnderline"/>
        </w:rPr>
        <w:t>ecurity official involved in securing</w:t>
      </w:r>
      <w:r w:rsidRPr="00553E9C">
        <w:rPr>
          <w:rStyle w:val="StyleUnderline"/>
        </w:rPr>
        <w:t xml:space="preserve"> the </w:t>
      </w:r>
      <w:r w:rsidRPr="00900053">
        <w:rPr>
          <w:rStyle w:val="Emphasis"/>
          <w:highlight w:val="cyan"/>
        </w:rPr>
        <w:t>U.S. power</w:t>
      </w:r>
      <w:r w:rsidRPr="0030761F">
        <w:rPr>
          <w:rStyle w:val="Emphasis"/>
        </w:rPr>
        <w:t xml:space="preserve"> structure</w:t>
      </w:r>
      <w:r w:rsidRPr="00AD28E6">
        <w:rPr>
          <w:rStyle w:val="StyleUnderline"/>
        </w:rPr>
        <w:t>. Think</w:t>
      </w:r>
      <w:r w:rsidRPr="00553E9C">
        <w:rPr>
          <w:rStyle w:val="StyleUnderline"/>
        </w:rPr>
        <w:t xml:space="preserve"> of the grid </w:t>
      </w:r>
      <w:r w:rsidRPr="00B50AC5">
        <w:rPr>
          <w:rStyle w:val="StyleUnderline"/>
          <w:highlight w:val="cyan"/>
        </w:rPr>
        <w:t>like the internet</w:t>
      </w:r>
      <w:r w:rsidRPr="003A387E">
        <w:rPr>
          <w:sz w:val="16"/>
        </w:rPr>
        <w:t>.</w:t>
      </w:r>
      <w:r w:rsidRPr="00553E9C">
        <w:rPr>
          <w:sz w:val="16"/>
        </w:rPr>
        <w:t xml:space="preserve"> We refer to the </w:t>
      </w:r>
      <w:r w:rsidRPr="00553E9C">
        <w:rPr>
          <w:rStyle w:val="Emphasis"/>
        </w:rPr>
        <w:t xml:space="preserve">collective </w:t>
      </w:r>
      <w:r w:rsidRPr="00B50AC5">
        <w:rPr>
          <w:rStyle w:val="Emphasis"/>
          <w:highlight w:val="cyan"/>
        </w:rPr>
        <w:t>mess</w:t>
      </w:r>
      <w:r w:rsidRPr="00B50AC5">
        <w:rPr>
          <w:rStyle w:val="StyleUnderline"/>
          <w:highlight w:val="cyan"/>
        </w:rPr>
        <w:t xml:space="preserve"> of servers, software, </w:t>
      </w:r>
      <w:proofErr w:type="gramStart"/>
      <w:r w:rsidRPr="00B50AC5">
        <w:rPr>
          <w:rStyle w:val="StyleUnderline"/>
          <w:highlight w:val="cyan"/>
        </w:rPr>
        <w:t>users</w:t>
      </w:r>
      <w:proofErr w:type="gramEnd"/>
      <w:r w:rsidRPr="00B50AC5">
        <w:rPr>
          <w:rStyle w:val="StyleUnderline"/>
          <w:highlight w:val="cyan"/>
        </w:rPr>
        <w:t xml:space="preserve"> and equipment</w:t>
      </w:r>
      <w:r w:rsidRPr="00553E9C">
        <w:rPr>
          <w:sz w:val="16"/>
        </w:rPr>
        <w:t xml:space="preserve"> that routes internet traffic as "the internet." The internet </w:t>
      </w:r>
      <w:r w:rsidRPr="00553E9C">
        <w:rPr>
          <w:rStyle w:val="StyleUnderline"/>
        </w:rPr>
        <w:t xml:space="preserve">is a </w:t>
      </w:r>
      <w:r w:rsidRPr="00B50AC5">
        <w:rPr>
          <w:rStyle w:val="StyleUnderline"/>
          <w:highlight w:val="cyan"/>
        </w:rPr>
        <w:t xml:space="preserve">singular noun, </w:t>
      </w:r>
      <w:r w:rsidRPr="00A159F2">
        <w:rPr>
          <w:rStyle w:val="StyleUnderline"/>
          <w:highlight w:val="cyan"/>
        </w:rPr>
        <w:t>but</w:t>
      </w:r>
      <w:r w:rsidRPr="00A159F2">
        <w:rPr>
          <w:rStyle w:val="StyleUnderline"/>
        </w:rPr>
        <w:t xml:space="preserve"> it’s </w:t>
      </w:r>
      <w:r w:rsidRPr="00A159F2">
        <w:rPr>
          <w:rStyle w:val="StyleUnderline"/>
          <w:highlight w:val="cyan"/>
        </w:rPr>
        <w:t>not</w:t>
      </w:r>
      <w:r w:rsidRPr="00B50AC5">
        <w:rPr>
          <w:rStyle w:val="StyleUnderline"/>
          <w:highlight w:val="cyan"/>
        </w:rPr>
        <w:t xml:space="preserve"> a </w:t>
      </w:r>
      <w:r w:rsidRPr="00B50AC5">
        <w:rPr>
          <w:rStyle w:val="Emphasis"/>
          <w:highlight w:val="cyan"/>
        </w:rPr>
        <w:t>singular thing</w:t>
      </w:r>
      <w:r w:rsidRPr="00553E9C">
        <w:rPr>
          <w:sz w:val="16"/>
        </w:rPr>
        <w:t xml:space="preserve">. </w:t>
      </w:r>
    </w:p>
    <w:p w14:paraId="6542294B" w14:textId="77777777" w:rsidR="005F18E4" w:rsidRPr="00D94205" w:rsidRDefault="005F18E4" w:rsidP="005F18E4">
      <w:pPr>
        <w:rPr>
          <w:sz w:val="16"/>
        </w:rPr>
      </w:pPr>
      <w:r w:rsidRPr="00CC0B48">
        <w:rPr>
          <w:sz w:val="16"/>
        </w:rPr>
        <w:t xml:space="preserve">You </w:t>
      </w:r>
      <w:r w:rsidRPr="00043847">
        <w:rPr>
          <w:rStyle w:val="StyleUnderline"/>
        </w:rPr>
        <w:t xml:space="preserve">can’t hack the </w:t>
      </w:r>
      <w:r w:rsidRPr="00043847">
        <w:rPr>
          <w:rStyle w:val="Emphasis"/>
        </w:rPr>
        <w:t xml:space="preserve">entire </w:t>
      </w:r>
      <w:r w:rsidRPr="002A181E">
        <w:rPr>
          <w:rStyle w:val="Emphasis"/>
        </w:rPr>
        <w:t>internet</w:t>
      </w:r>
      <w:r w:rsidRPr="002A181E">
        <w:rPr>
          <w:rStyle w:val="StyleUnderline"/>
        </w:rPr>
        <w:t xml:space="preserve">. There’s </w:t>
      </w:r>
      <w:r w:rsidRPr="002A181E">
        <w:rPr>
          <w:rStyle w:val="Emphasis"/>
        </w:rPr>
        <w:t>so much stuff</w:t>
      </w:r>
      <w:r w:rsidRPr="002A181E">
        <w:rPr>
          <w:rStyle w:val="StyleUnderline"/>
        </w:rPr>
        <w:t xml:space="preserve"> running independently that </w:t>
      </w:r>
      <w:r w:rsidRPr="002E2A59">
        <w:rPr>
          <w:rStyle w:val="StyleUnderline"/>
          <w:highlight w:val="cyan"/>
        </w:rPr>
        <w:t>all you can hack is</w:t>
      </w:r>
      <w:r w:rsidRPr="00CC0B48">
        <w:rPr>
          <w:rStyle w:val="StyleUnderline"/>
        </w:rPr>
        <w:t xml:space="preserve"> </w:t>
      </w:r>
      <w:r w:rsidRPr="002E2A59">
        <w:rPr>
          <w:rStyle w:val="Emphasis"/>
          <w:highlight w:val="cyan"/>
        </w:rPr>
        <w:t>individual pieces</w:t>
      </w:r>
      <w:r w:rsidRPr="00CC0B48">
        <w:rPr>
          <w:sz w:val="16"/>
        </w:rPr>
        <w:t xml:space="preserve"> of the internet.</w:t>
      </w:r>
      <w:r>
        <w:rPr>
          <w:sz w:val="16"/>
        </w:rPr>
        <w:t xml:space="preserve"> </w:t>
      </w:r>
      <w:r w:rsidRPr="00D94205">
        <w:rPr>
          <w:sz w:val="16"/>
        </w:rPr>
        <w:t xml:space="preserve">Similarly, the </w:t>
      </w:r>
      <w:r w:rsidRPr="00D94205">
        <w:rPr>
          <w:rStyle w:val="StyleUnderline"/>
        </w:rPr>
        <w:t xml:space="preserve">North American </w:t>
      </w:r>
      <w:r w:rsidRPr="002A181E">
        <w:rPr>
          <w:rStyle w:val="StyleUnderline"/>
        </w:rPr>
        <w:t>electric grid is</w:t>
      </w:r>
      <w:r w:rsidRPr="002A181E">
        <w:rPr>
          <w:sz w:val="16"/>
        </w:rPr>
        <w:t xml:space="preserve"> </w:t>
      </w:r>
      <w:proofErr w:type="gramStart"/>
      <w:r w:rsidRPr="002A181E">
        <w:rPr>
          <w:sz w:val="16"/>
        </w:rPr>
        <w:t xml:space="preserve">actually </w:t>
      </w:r>
      <w:r w:rsidRPr="002A181E">
        <w:rPr>
          <w:rStyle w:val="StyleUnderline"/>
        </w:rPr>
        <w:t>five</w:t>
      </w:r>
      <w:proofErr w:type="gramEnd"/>
      <w:r w:rsidRPr="002A181E">
        <w:rPr>
          <w:rStyle w:val="StyleUnderline"/>
        </w:rPr>
        <w:t xml:space="preserve"> </w:t>
      </w:r>
      <w:r w:rsidRPr="002A181E">
        <w:rPr>
          <w:rStyle w:val="Emphasis"/>
        </w:rPr>
        <w:t>interconnected grids</w:t>
      </w:r>
      <w:r w:rsidRPr="002A181E">
        <w:rPr>
          <w:rStyle w:val="StyleUnderline"/>
        </w:rPr>
        <w:t xml:space="preserve"> that</w:t>
      </w:r>
      <w:r w:rsidRPr="002A181E">
        <w:rPr>
          <w:sz w:val="16"/>
        </w:rPr>
        <w:t xml:space="preserve"> can </w:t>
      </w:r>
      <w:r w:rsidRPr="002A181E">
        <w:rPr>
          <w:rStyle w:val="StyleUnderline"/>
        </w:rPr>
        <w:t>borrow electricity from each other. And</w:t>
      </w:r>
      <w:r w:rsidRPr="002A181E">
        <w:rPr>
          <w:sz w:val="16"/>
        </w:rPr>
        <w:t xml:space="preserve"> the </w:t>
      </w:r>
      <w:proofErr w:type="gramStart"/>
      <w:r w:rsidRPr="002A181E">
        <w:rPr>
          <w:rStyle w:val="StyleUnderline"/>
        </w:rPr>
        <w:t>mini-grids</w:t>
      </w:r>
      <w:proofErr w:type="gramEnd"/>
      <w:r w:rsidRPr="002A181E">
        <w:rPr>
          <w:rStyle w:val="StyleUnderline"/>
        </w:rPr>
        <w:t xml:space="preserve"> aren't singular things either. Taking</w:t>
      </w:r>
      <w:r w:rsidRPr="00D94205">
        <w:rPr>
          <w:rStyle w:val="StyleUnderline"/>
        </w:rPr>
        <w:t xml:space="preserve"> down</w:t>
      </w:r>
      <w:r w:rsidRPr="00D94205">
        <w:rPr>
          <w:sz w:val="16"/>
        </w:rPr>
        <w:t xml:space="preserve"> "</w:t>
      </w:r>
      <w:r w:rsidRPr="007D3241">
        <w:rPr>
          <w:rStyle w:val="StyleUnderline"/>
          <w:highlight w:val="cyan"/>
        </w:rPr>
        <w:t>the grid</w:t>
      </w:r>
      <w:r w:rsidRPr="00D94205">
        <w:rPr>
          <w:sz w:val="16"/>
        </w:rPr>
        <w:t xml:space="preserve">" </w:t>
      </w:r>
      <w:r w:rsidRPr="00D94205">
        <w:rPr>
          <w:rStyle w:val="StyleUnderline"/>
        </w:rPr>
        <w:t xml:space="preserve">would be </w:t>
      </w:r>
      <w:r w:rsidRPr="007D3241">
        <w:rPr>
          <w:rStyle w:val="StyleUnderline"/>
          <w:highlight w:val="cyan"/>
        </w:rPr>
        <w:t>more like</w:t>
      </w:r>
      <w:r w:rsidRPr="00D94205">
        <w:rPr>
          <w:rStyle w:val="StyleUnderline"/>
        </w:rPr>
        <w:t xml:space="preserve"> collapsing</w:t>
      </w:r>
      <w:r w:rsidRPr="00D94205">
        <w:rPr>
          <w:sz w:val="16"/>
        </w:rPr>
        <w:t xml:space="preserve"> the </w:t>
      </w:r>
      <w:r w:rsidRPr="007D3241">
        <w:rPr>
          <w:rStyle w:val="Emphasis"/>
          <w:highlight w:val="cyan"/>
        </w:rPr>
        <w:t>thousands</w:t>
      </w:r>
      <w:r w:rsidRPr="007D3241">
        <w:rPr>
          <w:rStyle w:val="StyleUnderline"/>
          <w:highlight w:val="cyan"/>
        </w:rPr>
        <w:t xml:space="preserve"> of companies</w:t>
      </w:r>
      <w:r w:rsidRPr="00D94205">
        <w:rPr>
          <w:rStyle w:val="StyleUnderline"/>
        </w:rPr>
        <w:t xml:space="preserve"> that provide</w:t>
      </w:r>
      <w:r w:rsidRPr="00D94205">
        <w:rPr>
          <w:sz w:val="16"/>
        </w:rPr>
        <w:t xml:space="preserve"> and distribute </w:t>
      </w:r>
      <w:r w:rsidRPr="00D94205">
        <w:rPr>
          <w:rStyle w:val="StyleUnderline"/>
        </w:rPr>
        <w:t>power</w:t>
      </w:r>
      <w:r w:rsidRPr="00D94205">
        <w:rPr>
          <w:sz w:val="16"/>
        </w:rPr>
        <w:t xml:space="preserve"> </w:t>
      </w:r>
      <w:proofErr w:type="spellStart"/>
      <w:r w:rsidRPr="00D94205">
        <w:rPr>
          <w:sz w:val="16"/>
        </w:rPr>
        <w:t>accross</w:t>
      </w:r>
      <w:proofErr w:type="spellEnd"/>
      <w:r w:rsidRPr="00D94205">
        <w:rPr>
          <w:sz w:val="16"/>
        </w:rPr>
        <w:t xml:space="preserve"> the country. </w:t>
      </w:r>
    </w:p>
    <w:p w14:paraId="36371BDB" w14:textId="77777777" w:rsidR="005F18E4" w:rsidRPr="000C54AD" w:rsidRDefault="005F18E4" w:rsidP="005F18E4">
      <w:pPr>
        <w:rPr>
          <w:sz w:val="16"/>
        </w:rPr>
      </w:pPr>
      <w:r w:rsidRPr="000C54AD">
        <w:rPr>
          <w:sz w:val="16"/>
        </w:rPr>
        <w:t>"</w:t>
      </w:r>
      <w:r w:rsidRPr="000C54AD">
        <w:rPr>
          <w:rStyle w:val="StyleUnderline"/>
          <w:sz w:val="26"/>
          <w:szCs w:val="26"/>
          <w:highlight w:val="cyan"/>
        </w:rPr>
        <w:t>When someone talks about 'the grid,' it's</w:t>
      </w:r>
      <w:r w:rsidRPr="000C54AD">
        <w:rPr>
          <w:rStyle w:val="StyleUnderline"/>
          <w:sz w:val="26"/>
          <w:szCs w:val="26"/>
        </w:rPr>
        <w:t xml:space="preserve"> usually </w:t>
      </w:r>
      <w:r w:rsidRPr="000C54AD">
        <w:rPr>
          <w:rStyle w:val="StyleUnderline"/>
          <w:sz w:val="26"/>
          <w:szCs w:val="26"/>
          <w:highlight w:val="cyan"/>
        </w:rPr>
        <w:t>a red flag they aren't</w:t>
      </w:r>
      <w:r w:rsidRPr="000C54AD">
        <w:rPr>
          <w:rStyle w:val="StyleUnderline"/>
          <w:sz w:val="26"/>
          <w:szCs w:val="26"/>
        </w:rPr>
        <w:t xml:space="preserve"> going to </w:t>
      </w:r>
      <w:r w:rsidRPr="000C54AD">
        <w:rPr>
          <w:rStyle w:val="StyleUnderline"/>
          <w:sz w:val="26"/>
          <w:szCs w:val="26"/>
          <w:highlight w:val="cyan"/>
        </w:rPr>
        <w:t>know</w:t>
      </w:r>
      <w:r w:rsidRPr="000C54AD">
        <w:rPr>
          <w:rStyle w:val="StyleUnderline"/>
          <w:sz w:val="26"/>
          <w:szCs w:val="26"/>
        </w:rPr>
        <w:t xml:space="preserve"> </w:t>
      </w:r>
      <w:r w:rsidRPr="000C54AD">
        <w:rPr>
          <w:rStyle w:val="StyleUnderline"/>
          <w:sz w:val="26"/>
          <w:szCs w:val="26"/>
          <w:highlight w:val="cyan"/>
        </w:rPr>
        <w:t>what they are talking about</w:t>
      </w:r>
      <w:r w:rsidRPr="000C54AD">
        <w:rPr>
          <w:sz w:val="16"/>
        </w:rPr>
        <w:t xml:space="preserve">," says Sergio </w:t>
      </w:r>
      <w:proofErr w:type="spellStart"/>
      <w:r w:rsidRPr="000C54AD">
        <w:rPr>
          <w:sz w:val="16"/>
        </w:rPr>
        <w:t>Caltagirone</w:t>
      </w:r>
      <w:proofErr w:type="spellEnd"/>
      <w:r w:rsidRPr="000C54AD">
        <w:rPr>
          <w:sz w:val="16"/>
        </w:rPr>
        <w:t>, director of threat intelligence at Dragos, a firm that specializes in industrial cybersecurity including the energy sector.</w:t>
      </w:r>
      <w:r>
        <w:rPr>
          <w:sz w:val="16"/>
        </w:rPr>
        <w:t xml:space="preserve"> </w:t>
      </w:r>
      <w:r w:rsidRPr="00233769">
        <w:rPr>
          <w:rStyle w:val="Emphasis"/>
        </w:rPr>
        <w:t xml:space="preserve">Redundancy and </w:t>
      </w:r>
      <w:r w:rsidRPr="00233769">
        <w:rPr>
          <w:rStyle w:val="Emphasis"/>
          <w:highlight w:val="cyan"/>
        </w:rPr>
        <w:t>resilience</w:t>
      </w:r>
      <w:r w:rsidRPr="00233769">
        <w:rPr>
          <w:rStyle w:val="StyleUnderline"/>
          <w:highlight w:val="cyan"/>
        </w:rPr>
        <w:t>: Every aspect of the</w:t>
      </w:r>
      <w:r w:rsidRPr="000C54AD">
        <w:rPr>
          <w:rStyle w:val="StyleUnderline"/>
        </w:rPr>
        <w:t xml:space="preserve"> </w:t>
      </w:r>
      <w:r w:rsidRPr="00233769">
        <w:rPr>
          <w:rStyle w:val="Emphasis"/>
        </w:rPr>
        <w:t xml:space="preserve">electric </w:t>
      </w:r>
      <w:r w:rsidRPr="00233769">
        <w:rPr>
          <w:rStyle w:val="Emphasis"/>
          <w:highlight w:val="cyan"/>
        </w:rPr>
        <w:t>system</w:t>
      </w:r>
      <w:r w:rsidRPr="000C54AD">
        <w:rPr>
          <w:sz w:val="16"/>
        </w:rPr>
        <w:t xml:space="preserve">, from the machines in power plants to the </w:t>
      </w:r>
      <w:proofErr w:type="gramStart"/>
      <w:r w:rsidRPr="000C54AD">
        <w:rPr>
          <w:sz w:val="16"/>
        </w:rPr>
        <w:t xml:space="preserve">grid as a whole, </w:t>
      </w:r>
      <w:r w:rsidRPr="000C54AD">
        <w:rPr>
          <w:rStyle w:val="StyleUnderline"/>
        </w:rPr>
        <w:t>is</w:t>
      </w:r>
      <w:proofErr w:type="gramEnd"/>
      <w:r w:rsidRPr="000C54AD">
        <w:rPr>
          <w:rStyle w:val="StyleUnderline"/>
        </w:rPr>
        <w:t xml:space="preserve"> </w:t>
      </w:r>
      <w:r w:rsidRPr="00233769">
        <w:rPr>
          <w:rStyle w:val="StyleUnderline"/>
          <w:highlight w:val="cyan"/>
        </w:rPr>
        <w:t>designed with redundancy</w:t>
      </w:r>
      <w:r w:rsidRPr="000C54AD">
        <w:rPr>
          <w:rStyle w:val="StyleUnderline"/>
        </w:rPr>
        <w:t xml:space="preserve"> in mind</w:t>
      </w:r>
      <w:r w:rsidRPr="000C54AD">
        <w:rPr>
          <w:sz w:val="16"/>
        </w:rPr>
        <w:t xml:space="preserve">. You </w:t>
      </w:r>
      <w:r w:rsidRPr="00233769">
        <w:rPr>
          <w:rStyle w:val="StyleUnderline"/>
          <w:highlight w:val="cyan"/>
        </w:rPr>
        <w:t>can’t</w:t>
      </w:r>
      <w:r w:rsidRPr="000C54AD">
        <w:rPr>
          <w:sz w:val="16"/>
        </w:rPr>
        <w:t xml:space="preserve"> just </w:t>
      </w:r>
      <w:r w:rsidRPr="00233769">
        <w:rPr>
          <w:rStyle w:val="StyleUnderline"/>
          <w:highlight w:val="cyan"/>
        </w:rPr>
        <w:t>break</w:t>
      </w:r>
      <w:r w:rsidRPr="000C54AD">
        <w:rPr>
          <w:rStyle w:val="StyleUnderline"/>
        </w:rPr>
        <w:t xml:space="preserve"> a thing or </w:t>
      </w:r>
      <w:r w:rsidRPr="00233769">
        <w:rPr>
          <w:rStyle w:val="StyleUnderline"/>
          <w:highlight w:val="cyan"/>
        </w:rPr>
        <w:t>10 and expect a</w:t>
      </w:r>
      <w:r w:rsidRPr="000C54AD">
        <w:rPr>
          <w:rStyle w:val="StyleUnderline"/>
        </w:rPr>
        <w:t xml:space="preserve"> </w:t>
      </w:r>
      <w:r w:rsidRPr="000C54AD">
        <w:rPr>
          <w:rStyle w:val="Emphasis"/>
        </w:rPr>
        <w:t xml:space="preserve">prolonged </w:t>
      </w:r>
      <w:r w:rsidRPr="00233769">
        <w:rPr>
          <w:rStyle w:val="Emphasis"/>
          <w:highlight w:val="cyan"/>
        </w:rPr>
        <w:t>blackout</w:t>
      </w:r>
      <w:r w:rsidRPr="000C54AD">
        <w:rPr>
          <w:sz w:val="16"/>
        </w:rPr>
        <w:t>.</w:t>
      </w:r>
      <w:r>
        <w:rPr>
          <w:sz w:val="16"/>
        </w:rPr>
        <w:t xml:space="preserve"> </w:t>
      </w:r>
      <w:r w:rsidRPr="000C54AD">
        <w:rPr>
          <w:sz w:val="16"/>
        </w:rPr>
        <w:t xml:space="preserve">On some level, </w:t>
      </w:r>
      <w:r w:rsidRPr="000C54AD">
        <w:rPr>
          <w:rStyle w:val="StyleUnderline"/>
        </w:rPr>
        <w:t xml:space="preserve">most people already know this. </w:t>
      </w:r>
      <w:r w:rsidRPr="00233769">
        <w:rPr>
          <w:rStyle w:val="Emphasis"/>
          <w:highlight w:val="cyan"/>
        </w:rPr>
        <w:t>Everyone</w:t>
      </w:r>
      <w:r w:rsidRPr="000C54AD">
        <w:rPr>
          <w:sz w:val="16"/>
        </w:rPr>
        <w:t xml:space="preserve"> has </w:t>
      </w:r>
      <w:r w:rsidRPr="00233769">
        <w:rPr>
          <w:rStyle w:val="StyleUnderline"/>
          <w:highlight w:val="cyan"/>
        </w:rPr>
        <w:t>lived through blackouts</w:t>
      </w:r>
      <w:r w:rsidRPr="000C54AD">
        <w:rPr>
          <w:sz w:val="16"/>
        </w:rPr>
        <w:t xml:space="preserve">, but no one has lived through a blackout so big it caused the Purge. </w:t>
      </w:r>
    </w:p>
    <w:p w14:paraId="7B3472D4" w14:textId="77777777" w:rsidR="005F18E4" w:rsidRPr="00DB62D8" w:rsidRDefault="005F18E4" w:rsidP="005F18E4">
      <w:pPr>
        <w:rPr>
          <w:sz w:val="16"/>
        </w:rPr>
      </w:pPr>
      <w:r w:rsidRPr="00233769">
        <w:rPr>
          <w:sz w:val="16"/>
        </w:rPr>
        <w:t>'</w:t>
      </w:r>
      <w:r w:rsidRPr="00233769">
        <w:rPr>
          <w:rStyle w:val="StyleUnderline"/>
        </w:rPr>
        <w:t xml:space="preserve">The </w:t>
      </w:r>
      <w:r w:rsidRPr="00233769">
        <w:rPr>
          <w:rStyle w:val="StyleUnderline"/>
          <w:highlight w:val="cyan"/>
        </w:rPr>
        <w:t>power</w:t>
      </w:r>
      <w:r w:rsidRPr="00233769">
        <w:rPr>
          <w:rStyle w:val="StyleUnderline"/>
        </w:rPr>
        <w:t xml:space="preserve"> system </w:t>
      </w:r>
      <w:r w:rsidRPr="00233769">
        <w:rPr>
          <w:rStyle w:val="StyleUnderline"/>
          <w:highlight w:val="cyan"/>
        </w:rPr>
        <w:t xml:space="preserve">is the </w:t>
      </w:r>
      <w:r w:rsidRPr="00233769">
        <w:rPr>
          <w:rStyle w:val="Emphasis"/>
          <w:highlight w:val="cyan"/>
        </w:rPr>
        <w:t>most complex machine</w:t>
      </w:r>
      <w:r w:rsidRPr="00233769">
        <w:rPr>
          <w:rStyle w:val="StyleUnderline"/>
          <w:highlight w:val="cyan"/>
        </w:rPr>
        <w:t xml:space="preserve"> ever made</w:t>
      </w:r>
      <w:r w:rsidRPr="00233769">
        <w:rPr>
          <w:rStyle w:val="StyleUnderline"/>
        </w:rPr>
        <w:t xml:space="preserve"> by humans</w:t>
      </w:r>
      <w:r w:rsidRPr="00233769">
        <w:rPr>
          <w:sz w:val="16"/>
        </w:rPr>
        <w:t xml:space="preserve">," said Chris Sistrunk, </w:t>
      </w:r>
      <w:proofErr w:type="gramStart"/>
      <w:r w:rsidRPr="00233769">
        <w:rPr>
          <w:sz w:val="16"/>
        </w:rPr>
        <w:t>principle</w:t>
      </w:r>
      <w:proofErr w:type="gramEnd"/>
      <w:r w:rsidRPr="00233769">
        <w:rPr>
          <w:sz w:val="16"/>
        </w:rPr>
        <w:t xml:space="preserve"> consultant at FireEye in energy cybersecurity. "Setting it up, or hacking it, is </w:t>
      </w:r>
      <w:r w:rsidRPr="00233769">
        <w:rPr>
          <w:rStyle w:val="StyleUnderline"/>
        </w:rPr>
        <w:t>more complicated than putting a</w:t>
      </w:r>
      <w:r w:rsidRPr="00233769">
        <w:rPr>
          <w:sz w:val="16"/>
        </w:rPr>
        <w:t xml:space="preserve"> man [</w:t>
      </w:r>
      <w:r w:rsidRPr="00233769">
        <w:rPr>
          <w:rStyle w:val="Emphasis"/>
        </w:rPr>
        <w:t>person</w:t>
      </w:r>
      <w:r w:rsidRPr="00233769">
        <w:rPr>
          <w:sz w:val="16"/>
        </w:rPr>
        <w:t xml:space="preserve">] </w:t>
      </w:r>
      <w:r w:rsidRPr="00233769">
        <w:rPr>
          <w:rStyle w:val="StyleUnderline"/>
        </w:rPr>
        <w:t>on the moon</w:t>
      </w:r>
      <w:r w:rsidRPr="00233769">
        <w:rPr>
          <w:sz w:val="16"/>
        </w:rPr>
        <w:t>."</w:t>
      </w:r>
      <w:r>
        <w:rPr>
          <w:sz w:val="16"/>
        </w:rPr>
        <w:t xml:space="preserve"> </w:t>
      </w:r>
      <w:r w:rsidRPr="00DB62D8">
        <w:rPr>
          <w:sz w:val="16"/>
        </w:rPr>
        <w:t xml:space="preserve">An </w:t>
      </w:r>
      <w:r w:rsidRPr="00DB62D8">
        <w:rPr>
          <w:rStyle w:val="StyleUnderline"/>
          <w:highlight w:val="cyan"/>
        </w:rPr>
        <w:t>attack</w:t>
      </w:r>
      <w:r w:rsidRPr="00DB62D8">
        <w:rPr>
          <w:rStyle w:val="StyleUnderline"/>
        </w:rPr>
        <w:t xml:space="preserve"> that took</w:t>
      </w:r>
      <w:r w:rsidRPr="00DB62D8">
        <w:rPr>
          <w:sz w:val="16"/>
        </w:rPr>
        <w:t xml:space="preserve"> out </w:t>
      </w:r>
      <w:r w:rsidRPr="00DB62D8">
        <w:rPr>
          <w:rStyle w:val="StyleUnderline"/>
        </w:rPr>
        <w:t xml:space="preserve">power </w:t>
      </w:r>
      <w:r w:rsidRPr="00DB62D8">
        <w:rPr>
          <w:rStyle w:val="StyleUnderline"/>
          <w:highlight w:val="cyan"/>
        </w:rPr>
        <w:t>to New York</w:t>
      </w:r>
      <w:r w:rsidRPr="00DB62D8">
        <w:rPr>
          <w:sz w:val="16"/>
        </w:rPr>
        <w:t xml:space="preserve"> using cyber means would </w:t>
      </w:r>
      <w:r w:rsidRPr="00DB62D8">
        <w:rPr>
          <w:rStyle w:val="StyleUnderline"/>
          <w:highlight w:val="cyan"/>
        </w:rPr>
        <w:t>require</w:t>
      </w:r>
      <w:r w:rsidRPr="00DB62D8">
        <w:rPr>
          <w:rStyle w:val="StyleUnderline"/>
        </w:rPr>
        <w:t xml:space="preserve"> a</w:t>
      </w:r>
      <w:r w:rsidRPr="00DB62D8">
        <w:rPr>
          <w:sz w:val="16"/>
        </w:rPr>
        <w:t xml:space="preserve"> nearly </w:t>
      </w:r>
      <w:r w:rsidRPr="00DB62D8">
        <w:rPr>
          <w:rStyle w:val="StyleUnderline"/>
          <w:highlight w:val="cyan"/>
        </w:rPr>
        <w:t>prohibitive amount of effort</w:t>
      </w:r>
      <w:r w:rsidRPr="00DB62D8">
        <w:rPr>
          <w:rStyle w:val="StyleUnderline"/>
        </w:rPr>
        <w:t xml:space="preserve"> to coordinate</w:t>
      </w:r>
      <w:r w:rsidRPr="00DB62D8">
        <w:rPr>
          <w:sz w:val="16"/>
        </w:rPr>
        <w:t xml:space="preserve">, said Lesley Carhart of Dragos. Such a failure </w:t>
      </w:r>
      <w:r w:rsidRPr="00DB62D8">
        <w:rPr>
          <w:rStyle w:val="StyleUnderline"/>
        </w:rPr>
        <w:t xml:space="preserve">would also tip off </w:t>
      </w:r>
      <w:r w:rsidRPr="00DB62D8">
        <w:rPr>
          <w:rStyle w:val="Emphasis"/>
        </w:rPr>
        <w:t>other regions</w:t>
      </w:r>
      <w:r w:rsidRPr="00DB62D8">
        <w:rPr>
          <w:sz w:val="16"/>
        </w:rPr>
        <w:t xml:space="preserve"> that there was an attack afoot. Causing a power outage in New York would </w:t>
      </w:r>
      <w:r w:rsidRPr="00DB62D8">
        <w:rPr>
          <w:rStyle w:val="StyleUnderline"/>
        </w:rPr>
        <w:t xml:space="preserve">likely </w:t>
      </w:r>
      <w:r w:rsidRPr="00DB62D8">
        <w:rPr>
          <w:rStyle w:val="StyleUnderline"/>
          <w:highlight w:val="cyan"/>
        </w:rPr>
        <w:t>prevent a</w:t>
      </w:r>
      <w:r w:rsidRPr="00DB62D8">
        <w:rPr>
          <w:rStyle w:val="StyleUnderline"/>
        </w:rPr>
        <w:t xml:space="preserve"> </w:t>
      </w:r>
      <w:r w:rsidRPr="00C71893">
        <w:rPr>
          <w:rStyle w:val="Emphasis"/>
        </w:rPr>
        <w:t xml:space="preserve">power </w:t>
      </w:r>
      <w:r w:rsidRPr="00C71893">
        <w:rPr>
          <w:rStyle w:val="Emphasis"/>
          <w:highlight w:val="cyan"/>
        </w:rPr>
        <w:t>outage</w:t>
      </w:r>
      <w:r w:rsidRPr="00DB62D8">
        <w:rPr>
          <w:rStyle w:val="StyleUnderline"/>
          <w:highlight w:val="cyan"/>
        </w:rPr>
        <w:t xml:space="preserve"> in Chicago</w:t>
      </w:r>
      <w:r w:rsidRPr="00DB62D8">
        <w:rPr>
          <w:sz w:val="16"/>
        </w:rPr>
        <w:t>.</w:t>
      </w:r>
    </w:p>
    <w:p w14:paraId="262619CA" w14:textId="77777777" w:rsidR="005F18E4" w:rsidRPr="008C30D6" w:rsidRDefault="005F18E4" w:rsidP="005F18E4"/>
    <w:p w14:paraId="7814E61E" w14:textId="77777777" w:rsidR="005F18E4" w:rsidRPr="00F601E6" w:rsidRDefault="005F18E4" w:rsidP="005F18E4"/>
    <w:sectPr w:rsidR="005F18E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4547BD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AC1B5A"/>
    <w:multiLevelType w:val="hybridMultilevel"/>
    <w:tmpl w:val="E854624C"/>
    <w:lvl w:ilvl="0" w:tplc="FF5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9168A9"/>
    <w:multiLevelType w:val="hybridMultilevel"/>
    <w:tmpl w:val="E9E82594"/>
    <w:lvl w:ilvl="0" w:tplc="5062495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4522DB"/>
    <w:multiLevelType w:val="hybridMultilevel"/>
    <w:tmpl w:val="84EAA39A"/>
    <w:lvl w:ilvl="0" w:tplc="7248A118">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A3670D"/>
    <w:multiLevelType w:val="hybridMultilevel"/>
    <w:tmpl w:val="0A0E0CD2"/>
    <w:lvl w:ilvl="0" w:tplc="6150C8CE">
      <w:start w:val="3"/>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C91320"/>
    <w:multiLevelType w:val="hybridMultilevel"/>
    <w:tmpl w:val="3D6CDAC0"/>
    <w:lvl w:ilvl="0" w:tplc="F2FAE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8B43C8"/>
    <w:multiLevelType w:val="hybridMultilevel"/>
    <w:tmpl w:val="F26CACF8"/>
    <w:lvl w:ilvl="0" w:tplc="F57EAD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00130D"/>
    <w:multiLevelType w:val="hybridMultilevel"/>
    <w:tmpl w:val="4F3AB492"/>
    <w:lvl w:ilvl="0" w:tplc="BB58B63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1F030B"/>
    <w:multiLevelType w:val="hybridMultilevel"/>
    <w:tmpl w:val="BECE5988"/>
    <w:lvl w:ilvl="0" w:tplc="A40E1CD0">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0436583">
    <w:abstractNumId w:val="10"/>
  </w:num>
  <w:num w:numId="2" w16cid:durableId="1800605411">
    <w:abstractNumId w:val="8"/>
  </w:num>
  <w:num w:numId="3" w16cid:durableId="1130511782">
    <w:abstractNumId w:val="7"/>
  </w:num>
  <w:num w:numId="4" w16cid:durableId="1725450785">
    <w:abstractNumId w:val="6"/>
  </w:num>
  <w:num w:numId="5" w16cid:durableId="561643738">
    <w:abstractNumId w:val="5"/>
  </w:num>
  <w:num w:numId="6" w16cid:durableId="323096114">
    <w:abstractNumId w:val="9"/>
  </w:num>
  <w:num w:numId="7" w16cid:durableId="69232775">
    <w:abstractNumId w:val="4"/>
  </w:num>
  <w:num w:numId="8" w16cid:durableId="1340154983">
    <w:abstractNumId w:val="3"/>
  </w:num>
  <w:num w:numId="9" w16cid:durableId="667707592">
    <w:abstractNumId w:val="2"/>
  </w:num>
  <w:num w:numId="10" w16cid:durableId="1397358732">
    <w:abstractNumId w:val="1"/>
  </w:num>
  <w:num w:numId="11" w16cid:durableId="1128160258">
    <w:abstractNumId w:val="0"/>
  </w:num>
  <w:num w:numId="12" w16cid:durableId="656998657">
    <w:abstractNumId w:val="15"/>
  </w:num>
  <w:num w:numId="13" w16cid:durableId="411511332">
    <w:abstractNumId w:val="31"/>
  </w:num>
  <w:num w:numId="14" w16cid:durableId="1584073110">
    <w:abstractNumId w:val="24"/>
  </w:num>
  <w:num w:numId="15" w16cid:durableId="23950010">
    <w:abstractNumId w:val="13"/>
  </w:num>
  <w:num w:numId="16" w16cid:durableId="755135469">
    <w:abstractNumId w:val="29"/>
  </w:num>
  <w:num w:numId="17" w16cid:durableId="330646419">
    <w:abstractNumId w:val="26"/>
  </w:num>
  <w:num w:numId="18" w16cid:durableId="492335487">
    <w:abstractNumId w:val="21"/>
  </w:num>
  <w:num w:numId="19" w16cid:durableId="1752238729">
    <w:abstractNumId w:val="23"/>
  </w:num>
  <w:num w:numId="20" w16cid:durableId="1405758775">
    <w:abstractNumId w:val="27"/>
  </w:num>
  <w:num w:numId="21" w16cid:durableId="1498304785">
    <w:abstractNumId w:val="22"/>
  </w:num>
  <w:num w:numId="22" w16cid:durableId="1073433789">
    <w:abstractNumId w:val="11"/>
  </w:num>
  <w:num w:numId="23" w16cid:durableId="894659907">
    <w:abstractNumId w:val="25"/>
  </w:num>
  <w:num w:numId="24" w16cid:durableId="33628343">
    <w:abstractNumId w:val="28"/>
  </w:num>
  <w:num w:numId="25" w16cid:durableId="1182739371">
    <w:abstractNumId w:val="17"/>
  </w:num>
  <w:num w:numId="26" w16cid:durableId="119227107">
    <w:abstractNumId w:val="16"/>
  </w:num>
  <w:num w:numId="27" w16cid:durableId="1214850587">
    <w:abstractNumId w:val="14"/>
  </w:num>
  <w:num w:numId="28" w16cid:durableId="159589607">
    <w:abstractNumId w:val="30"/>
  </w:num>
  <w:num w:numId="29" w16cid:durableId="1734740024">
    <w:abstractNumId w:val="18"/>
  </w:num>
  <w:num w:numId="30" w16cid:durableId="43414885">
    <w:abstractNumId w:val="19"/>
  </w:num>
  <w:num w:numId="31" w16cid:durableId="35474620">
    <w:abstractNumId w:val="12"/>
  </w:num>
  <w:num w:numId="32" w16cid:durableId="36236671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18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FF3"/>
    <w:rsid w:val="00052FB1"/>
    <w:rsid w:val="00054276"/>
    <w:rsid w:val="000547B1"/>
    <w:rsid w:val="0006091E"/>
    <w:rsid w:val="000638C1"/>
    <w:rsid w:val="00065FEE"/>
    <w:rsid w:val="00066E3C"/>
    <w:rsid w:val="00072718"/>
    <w:rsid w:val="0007381E"/>
    <w:rsid w:val="0007546A"/>
    <w:rsid w:val="00076094"/>
    <w:rsid w:val="0008785F"/>
    <w:rsid w:val="00090CBE"/>
    <w:rsid w:val="00094DEC"/>
    <w:rsid w:val="000A250A"/>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03F9"/>
    <w:rsid w:val="001B73E3"/>
    <w:rsid w:val="001B7BC9"/>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03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0DA7"/>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8E4"/>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923"/>
    <w:rsid w:val="00A071C0"/>
    <w:rsid w:val="00A22670"/>
    <w:rsid w:val="00A24B35"/>
    <w:rsid w:val="00A2572B"/>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BD3"/>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DEE"/>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779068"/>
  <w14:defaultImageDpi w14:val="300"/>
  <w15:docId w15:val="{9E0381DC-3009-334C-B859-0FCDD51B2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18E4"/>
    <w:pPr>
      <w:spacing w:after="160" w:line="259" w:lineRule="auto"/>
    </w:pPr>
    <w:rPr>
      <w:rFonts w:ascii="Georgia" w:hAnsi="Georgia"/>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5F18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5F18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5F18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5F18E4"/>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5F18E4"/>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5F18E4"/>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5F18E4"/>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5F18E4"/>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5F18E4"/>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F18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18E4"/>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5F18E4"/>
    <w:rPr>
      <w:rFonts w:ascii="Georgia" w:eastAsiaTheme="majorEastAsia" w:hAnsi="Georgia"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5F18E4"/>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5F18E4"/>
    <w:rPr>
      <w:rFonts w:ascii="Georgia" w:eastAsiaTheme="majorEastAsia" w:hAnsi="Georg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F18E4"/>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18E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5F18E4"/>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F18E4"/>
    <w:rPr>
      <w:rFonts w:ascii="Georgia" w:hAnsi="Georgia"/>
      <w:b/>
      <w:i w:val="0"/>
      <w:iCs/>
      <w:sz w:val="22"/>
      <w:u w:val="single"/>
      <w:bdr w:val="none" w:sz="0" w:space="0" w:color="auto"/>
    </w:rPr>
  </w:style>
  <w:style w:type="character" w:styleId="FollowedHyperlink">
    <w:name w:val="FollowedHyperlink"/>
    <w:basedOn w:val="DefaultParagraphFont"/>
    <w:uiPriority w:val="99"/>
    <w:unhideWhenUsed/>
    <w:rsid w:val="005F18E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F18E4"/>
    <w:rPr>
      <w:color w:val="auto"/>
      <w:u w:val="none"/>
    </w:rPr>
  </w:style>
  <w:style w:type="paragraph" w:styleId="DocumentMap">
    <w:name w:val="Document Map"/>
    <w:basedOn w:val="Normal"/>
    <w:link w:val="DocumentMapChar"/>
    <w:uiPriority w:val="99"/>
    <w:unhideWhenUsed/>
    <w:rsid w:val="005F18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F18E4"/>
    <w:rPr>
      <w:rFonts w:ascii="Lucida Grande" w:hAnsi="Lucida Grande" w:cs="Lucida Grande"/>
    </w:rPr>
  </w:style>
  <w:style w:type="paragraph" w:styleId="ListParagraph">
    <w:name w:val="List Paragraph"/>
    <w:aliases w:val="6 font"/>
    <w:basedOn w:val="Normal"/>
    <w:uiPriority w:val="99"/>
    <w:qFormat/>
    <w:rsid w:val="005F18E4"/>
    <w:pPr>
      <w:ind w:left="720"/>
      <w:contextualSpacing/>
    </w:pPr>
  </w:style>
  <w:style w:type="character" w:customStyle="1" w:styleId="Heading5Char">
    <w:name w:val="Heading 5 Char"/>
    <w:aliases w:val="Text Char"/>
    <w:basedOn w:val="DefaultParagraphFont"/>
    <w:link w:val="Heading5"/>
    <w:rsid w:val="005F18E4"/>
    <w:rPr>
      <w:rFonts w:ascii="Cambria" w:eastAsia="Times New Roman" w:hAnsi="Cambria"/>
      <w:b/>
      <w:bCs/>
      <w:i/>
      <w:iCs/>
      <w:sz w:val="20"/>
      <w:lang w:bidi="en-US"/>
    </w:rPr>
  </w:style>
  <w:style w:type="character" w:customStyle="1" w:styleId="Heading6Char">
    <w:name w:val="Heading 6 Char"/>
    <w:basedOn w:val="DefaultParagraphFont"/>
    <w:link w:val="Heading6"/>
    <w:rsid w:val="005F18E4"/>
    <w:rPr>
      <w:rFonts w:ascii="Cambria" w:eastAsia="Times New Roman" w:hAnsi="Cambria"/>
      <w:b/>
      <w:bCs/>
      <w:i/>
      <w:iCs/>
      <w:sz w:val="20"/>
      <w:lang w:bidi="en-US"/>
    </w:rPr>
  </w:style>
  <w:style w:type="character" w:customStyle="1" w:styleId="Heading7Char">
    <w:name w:val="Heading 7 Char"/>
    <w:basedOn w:val="DefaultParagraphFont"/>
    <w:link w:val="Heading7"/>
    <w:rsid w:val="005F18E4"/>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5F18E4"/>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5F18E4"/>
    <w:rPr>
      <w:rFonts w:ascii="Cambria" w:eastAsia="Times New Roman" w:hAnsi="Cambria"/>
      <w:i/>
      <w:iCs/>
      <w:sz w:val="18"/>
      <w:szCs w:val="18"/>
      <w:lang w:bidi="en-US"/>
    </w:rPr>
  </w:style>
  <w:style w:type="paragraph" w:customStyle="1" w:styleId="Emphasis1">
    <w:name w:val="Emphasis1"/>
    <w:basedOn w:val="Normal"/>
    <w:link w:val="Emphasis"/>
    <w:autoRedefine/>
    <w:uiPriority w:val="20"/>
    <w:qFormat/>
    <w:rsid w:val="005F18E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F18E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a">
    <w:name w:val="%%%%%"/>
    <w:basedOn w:val="BodyText"/>
    <w:qFormat/>
    <w:rsid w:val="005F18E4"/>
  </w:style>
  <w:style w:type="paragraph" w:customStyle="1" w:styleId="paragraph">
    <w:name w:val="paragraph"/>
    <w:basedOn w:val="Normal"/>
    <w:rsid w:val="005F18E4"/>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5F18E4"/>
  </w:style>
  <w:style w:type="paragraph" w:styleId="BodyText">
    <w:name w:val="Body Text"/>
    <w:basedOn w:val="Normal"/>
    <w:link w:val="BodyTextChar"/>
    <w:uiPriority w:val="99"/>
    <w:unhideWhenUsed/>
    <w:rsid w:val="005F18E4"/>
    <w:pPr>
      <w:spacing w:after="120"/>
    </w:pPr>
  </w:style>
  <w:style w:type="character" w:customStyle="1" w:styleId="BodyTextChar">
    <w:name w:val="Body Text Char"/>
    <w:basedOn w:val="DefaultParagraphFont"/>
    <w:link w:val="BodyText"/>
    <w:uiPriority w:val="99"/>
    <w:rsid w:val="005F18E4"/>
    <w:rPr>
      <w:rFonts w:ascii="Georgia" w:hAnsi="Georgia"/>
      <w:sz w:val="22"/>
    </w:rPr>
  </w:style>
  <w:style w:type="character" w:styleId="UnresolvedMention">
    <w:name w:val="Unresolved Mention"/>
    <w:basedOn w:val="DefaultParagraphFont"/>
    <w:uiPriority w:val="99"/>
    <w:semiHidden/>
    <w:unhideWhenUsed/>
    <w:rsid w:val="005F18E4"/>
    <w:rPr>
      <w:color w:val="605E5C"/>
      <w:shd w:val="clear" w:color="auto" w:fill="E1DFDD"/>
    </w:rPr>
  </w:style>
  <w:style w:type="paragraph" w:customStyle="1" w:styleId="textbold">
    <w:name w:val="text bold"/>
    <w:basedOn w:val="Normal"/>
    <w:uiPriority w:val="20"/>
    <w:qFormat/>
    <w:rsid w:val="005F18E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5F18E4"/>
    <w:rPr>
      <w:u w:val="single"/>
    </w:rPr>
  </w:style>
  <w:style w:type="paragraph" w:styleId="Title">
    <w:name w:val="Title"/>
    <w:aliases w:val="Cites and Cards,UNDERLINE,Bold Underlined,title,Block Heading,Read This"/>
    <w:basedOn w:val="Normal"/>
    <w:next w:val="Normal"/>
    <w:link w:val="TitleChar"/>
    <w:uiPriority w:val="6"/>
    <w:qFormat/>
    <w:rsid w:val="005F18E4"/>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5F18E4"/>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5F18E4"/>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5F18E4"/>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5F18E4"/>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5F18E4"/>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5F18E4"/>
    <w:rPr>
      <w:rFonts w:ascii="Tahoma" w:hAnsi="Tahoma" w:cs="Tahoma"/>
      <w:szCs w:val="16"/>
    </w:rPr>
  </w:style>
  <w:style w:type="character" w:customStyle="1" w:styleId="BalloonTextChar">
    <w:name w:val="Balloon Text Char"/>
    <w:basedOn w:val="DefaultParagraphFont"/>
    <w:link w:val="BalloonText"/>
    <w:uiPriority w:val="99"/>
    <w:rsid w:val="005F18E4"/>
    <w:rPr>
      <w:rFonts w:ascii="Tahoma" w:hAnsi="Tahoma" w:cs="Tahoma"/>
      <w:sz w:val="22"/>
      <w:szCs w:val="16"/>
    </w:rPr>
  </w:style>
  <w:style w:type="paragraph" w:styleId="Header">
    <w:name w:val="header"/>
    <w:basedOn w:val="Normal"/>
    <w:link w:val="HeaderChar"/>
    <w:uiPriority w:val="99"/>
    <w:unhideWhenUsed/>
    <w:qFormat/>
    <w:rsid w:val="005F18E4"/>
    <w:pPr>
      <w:tabs>
        <w:tab w:val="center" w:pos="4680"/>
        <w:tab w:val="right" w:pos="9360"/>
      </w:tabs>
    </w:pPr>
  </w:style>
  <w:style w:type="character" w:customStyle="1" w:styleId="HeaderChar">
    <w:name w:val="Header Char"/>
    <w:basedOn w:val="DefaultParagraphFont"/>
    <w:link w:val="Header"/>
    <w:uiPriority w:val="99"/>
    <w:rsid w:val="005F18E4"/>
    <w:rPr>
      <w:rFonts w:ascii="Georgia" w:hAnsi="Georgia"/>
      <w:sz w:val="22"/>
    </w:rPr>
  </w:style>
  <w:style w:type="paragraph" w:styleId="Footer">
    <w:name w:val="footer"/>
    <w:basedOn w:val="Normal"/>
    <w:link w:val="FooterChar"/>
    <w:uiPriority w:val="99"/>
    <w:unhideWhenUsed/>
    <w:rsid w:val="005F18E4"/>
    <w:pPr>
      <w:tabs>
        <w:tab w:val="center" w:pos="4680"/>
        <w:tab w:val="right" w:pos="9360"/>
      </w:tabs>
    </w:pPr>
  </w:style>
  <w:style w:type="character" w:customStyle="1" w:styleId="FooterChar">
    <w:name w:val="Footer Char"/>
    <w:basedOn w:val="DefaultParagraphFont"/>
    <w:link w:val="Footer"/>
    <w:uiPriority w:val="99"/>
    <w:rsid w:val="005F18E4"/>
    <w:rPr>
      <w:rFonts w:ascii="Georgia" w:hAnsi="Georgia"/>
      <w:sz w:val="22"/>
    </w:rPr>
  </w:style>
  <w:style w:type="character" w:customStyle="1" w:styleId="m4841727538114946087gmail-styleunderline">
    <w:name w:val="m_4841727538114946087gmail-styleunderline"/>
    <w:basedOn w:val="DefaultParagraphFont"/>
    <w:rsid w:val="005F18E4"/>
  </w:style>
  <w:style w:type="paragraph" w:customStyle="1" w:styleId="Analytic">
    <w:name w:val="Analytic"/>
    <w:basedOn w:val="Normal"/>
    <w:link w:val="AnalyticChar"/>
    <w:autoRedefine/>
    <w:rsid w:val="005F18E4"/>
    <w:rPr>
      <w:b/>
      <w:sz w:val="24"/>
    </w:rPr>
  </w:style>
  <w:style w:type="paragraph" w:customStyle="1" w:styleId="BreakTag">
    <w:name w:val="Break Tag"/>
    <w:basedOn w:val="Normal"/>
    <w:autoRedefine/>
    <w:uiPriority w:val="4"/>
    <w:qFormat/>
    <w:rsid w:val="005F18E4"/>
    <w:pPr>
      <w:spacing w:before="240"/>
    </w:pPr>
    <w:rPr>
      <w:b/>
      <w:sz w:val="26"/>
    </w:rPr>
  </w:style>
  <w:style w:type="paragraph" w:customStyle="1" w:styleId="BreakBlock">
    <w:name w:val="Break Block"/>
    <w:basedOn w:val="Normal"/>
    <w:link w:val="BreakBlockChar"/>
    <w:autoRedefine/>
    <w:qFormat/>
    <w:rsid w:val="005F18E4"/>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5F18E4"/>
    <w:rPr>
      <w:rFonts w:ascii="Arial Bold" w:hAnsi="Arial Bold"/>
      <w:b/>
      <w:caps/>
      <w:sz w:val="32"/>
      <w:u w:val="single"/>
    </w:rPr>
  </w:style>
  <w:style w:type="character" w:customStyle="1" w:styleId="Mention1">
    <w:name w:val="Mention1"/>
    <w:basedOn w:val="DefaultParagraphFont"/>
    <w:uiPriority w:val="99"/>
    <w:semiHidden/>
    <w:unhideWhenUsed/>
    <w:rsid w:val="005F18E4"/>
    <w:rPr>
      <w:color w:val="2B579A"/>
      <w:shd w:val="clear" w:color="auto" w:fill="E6E6E6"/>
    </w:rPr>
  </w:style>
  <w:style w:type="character" w:customStyle="1" w:styleId="UnresolvedMention1">
    <w:name w:val="Unresolved Mention1"/>
    <w:basedOn w:val="DefaultParagraphFont"/>
    <w:uiPriority w:val="99"/>
    <w:unhideWhenUsed/>
    <w:rsid w:val="005F18E4"/>
    <w:rPr>
      <w:color w:val="808080"/>
      <w:shd w:val="clear" w:color="auto" w:fill="E6E6E6"/>
    </w:rPr>
  </w:style>
  <w:style w:type="paragraph" w:customStyle="1" w:styleId="evidencetext">
    <w:name w:val="evidence text"/>
    <w:basedOn w:val="Normal"/>
    <w:link w:val="evidencetextChar1"/>
    <w:qFormat/>
    <w:rsid w:val="005F18E4"/>
    <w:pPr>
      <w:ind w:left="432" w:right="432"/>
    </w:pPr>
    <w:rPr>
      <w:color w:val="000000"/>
      <w:lang w:val="x-none" w:eastAsia="x-none"/>
    </w:rPr>
  </w:style>
  <w:style w:type="character" w:customStyle="1" w:styleId="evidencetextChar1">
    <w:name w:val="evidence text Char1"/>
    <w:link w:val="evidencetext"/>
    <w:rsid w:val="005F18E4"/>
    <w:rPr>
      <w:rFonts w:ascii="Georgia" w:hAnsi="Georgia"/>
      <w:color w:val="000000"/>
      <w:sz w:val="22"/>
      <w:lang w:val="x-none" w:eastAsia="x-none"/>
    </w:rPr>
  </w:style>
  <w:style w:type="character" w:customStyle="1" w:styleId="Author-Date">
    <w:name w:val="Author-Date"/>
    <w:qFormat/>
    <w:rsid w:val="005F18E4"/>
    <w:rPr>
      <w:b/>
      <w:sz w:val="24"/>
    </w:rPr>
  </w:style>
  <w:style w:type="paragraph" w:customStyle="1" w:styleId="Nothing">
    <w:name w:val="Nothing"/>
    <w:link w:val="NothingChar"/>
    <w:qFormat/>
    <w:rsid w:val="005F18E4"/>
    <w:pPr>
      <w:jc w:val="both"/>
    </w:pPr>
    <w:rPr>
      <w:rFonts w:ascii="Times New Roman" w:eastAsia="Times New Roman" w:hAnsi="Times New Roman" w:cs="Times New Roman"/>
      <w:sz w:val="20"/>
    </w:rPr>
  </w:style>
  <w:style w:type="paragraph" w:customStyle="1" w:styleId="Style4">
    <w:name w:val="Style4"/>
    <w:basedOn w:val="Normal"/>
    <w:link w:val="Style4Char"/>
    <w:qFormat/>
    <w:rsid w:val="005F18E4"/>
    <w:rPr>
      <w:rFonts w:eastAsia="Times New Roman"/>
      <w:u w:val="single"/>
    </w:rPr>
  </w:style>
  <w:style w:type="character" w:customStyle="1" w:styleId="Style4Char">
    <w:name w:val="Style4 Char"/>
    <w:link w:val="Style4"/>
    <w:rsid w:val="005F18E4"/>
    <w:rPr>
      <w:rFonts w:ascii="Georgia" w:eastAsia="Times New Roman" w:hAnsi="Georgia"/>
      <w:sz w:val="22"/>
      <w:u w:val="single"/>
    </w:rPr>
  </w:style>
  <w:style w:type="character" w:customStyle="1" w:styleId="cardChar">
    <w:name w:val="card Char"/>
    <w:aliases w:val="Bold Cite Char Char,Speed Cite Char"/>
    <w:basedOn w:val="DefaultParagraphFont"/>
    <w:rsid w:val="005F18E4"/>
    <w:rPr>
      <w:rFonts w:ascii="Calibri" w:hAnsi="Calibri" w:cs="Calibri"/>
      <w:u w:val="single"/>
    </w:rPr>
  </w:style>
  <w:style w:type="character" w:customStyle="1" w:styleId="term">
    <w:name w:val="term"/>
    <w:basedOn w:val="DefaultParagraphFont"/>
    <w:rsid w:val="005F18E4"/>
  </w:style>
  <w:style w:type="character" w:customStyle="1" w:styleId="Style1Char">
    <w:name w:val="Style1 Char"/>
    <w:rsid w:val="005F18E4"/>
    <w:rPr>
      <w:rFonts w:ascii="Times New Roman" w:eastAsia="SimSun" w:hAnsi="Times New Roman" w:cs="Times New Roman"/>
      <w:sz w:val="20"/>
      <w:szCs w:val="24"/>
      <w:u w:val="single"/>
      <w:lang w:eastAsia="zh-CN"/>
    </w:rPr>
  </w:style>
  <w:style w:type="character" w:customStyle="1" w:styleId="Styleunderline11pt">
    <w:name w:val="Style underline + 11 pt"/>
    <w:rsid w:val="005F18E4"/>
    <w:rPr>
      <w:rFonts w:ascii="Times New Roman" w:hAnsi="Times New Roman"/>
      <w:sz w:val="20"/>
      <w:u w:val="single"/>
    </w:rPr>
  </w:style>
  <w:style w:type="paragraph" w:customStyle="1" w:styleId="Stylecard11pt">
    <w:name w:val="Style card + 11 pt"/>
    <w:basedOn w:val="Normal"/>
    <w:link w:val="Stylecard11ptChar"/>
    <w:qFormat/>
    <w:rsid w:val="005F18E4"/>
    <w:pPr>
      <w:ind w:left="288" w:right="288"/>
    </w:pPr>
    <w:rPr>
      <w:rFonts w:eastAsia="SimSun"/>
      <w:lang w:eastAsia="zh-CN"/>
    </w:rPr>
  </w:style>
  <w:style w:type="character" w:customStyle="1" w:styleId="Stylecard11ptChar">
    <w:name w:val="Style card + 11 pt Char"/>
    <w:link w:val="Stylecard11pt"/>
    <w:rsid w:val="005F18E4"/>
    <w:rPr>
      <w:rFonts w:ascii="Georgia" w:eastAsia="SimSun" w:hAnsi="Georgia"/>
      <w:sz w:val="22"/>
      <w:lang w:eastAsia="zh-CN"/>
    </w:rPr>
  </w:style>
  <w:style w:type="paragraph" w:customStyle="1" w:styleId="Minimize">
    <w:name w:val="Minimize"/>
    <w:basedOn w:val="Normal"/>
    <w:next w:val="Normal"/>
    <w:link w:val="MinimizeChar"/>
    <w:qFormat/>
    <w:rsid w:val="005F18E4"/>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5F18E4"/>
    <w:rPr>
      <w:rFonts w:ascii="Georgia" w:hAnsi="Georgia"/>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5F18E4"/>
    <w:rPr>
      <w:rFonts w:ascii="Arial" w:eastAsiaTheme="minorHAnsi" w:hAnsi="Arial" w:cs="Arial"/>
      <w:sz w:val="22"/>
      <w:szCs w:val="22"/>
      <w:u w:val="single"/>
    </w:rPr>
  </w:style>
  <w:style w:type="paragraph" w:customStyle="1" w:styleId="cardtext">
    <w:name w:val="card text"/>
    <w:basedOn w:val="Normal"/>
    <w:link w:val="cardtextChar"/>
    <w:qFormat/>
    <w:rsid w:val="005F18E4"/>
    <w:pPr>
      <w:ind w:left="288" w:right="288"/>
    </w:pPr>
  </w:style>
  <w:style w:type="character" w:customStyle="1" w:styleId="cardtextChar">
    <w:name w:val="card text Char"/>
    <w:basedOn w:val="DefaultParagraphFont"/>
    <w:link w:val="cardtext"/>
    <w:rsid w:val="005F18E4"/>
    <w:rPr>
      <w:rFonts w:ascii="Georgia" w:hAnsi="Georgia"/>
      <w:sz w:val="22"/>
    </w:rPr>
  </w:style>
  <w:style w:type="character" w:customStyle="1" w:styleId="byline">
    <w:name w:val="byline"/>
    <w:basedOn w:val="DefaultParagraphFont"/>
    <w:rsid w:val="005F18E4"/>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5F18E4"/>
    <w:rPr>
      <w:rFonts w:ascii="Arial" w:hAnsi="Arial"/>
      <w:b/>
      <w:sz w:val="24"/>
      <w:szCs w:val="22"/>
      <w:u w:val="single"/>
    </w:rPr>
  </w:style>
  <w:style w:type="paragraph" w:customStyle="1" w:styleId="StyleStyle411pt">
    <w:name w:val="Style Style4 + 11 pt"/>
    <w:basedOn w:val="Normal"/>
    <w:link w:val="StyleStyle411ptChar"/>
    <w:qFormat/>
    <w:rsid w:val="005F18E4"/>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5F18E4"/>
    <w:rPr>
      <w:rFonts w:ascii="Georgia" w:eastAsia="Times New Roman" w:hAnsi="Georgia"/>
      <w:sz w:val="22"/>
      <w:u w:val="single"/>
    </w:rPr>
  </w:style>
  <w:style w:type="character" w:customStyle="1" w:styleId="Style11ptUnderline">
    <w:name w:val="Style 11 pt Underline"/>
    <w:rsid w:val="005F18E4"/>
    <w:rPr>
      <w:sz w:val="20"/>
      <w:u w:val="single"/>
    </w:rPr>
  </w:style>
  <w:style w:type="character" w:customStyle="1" w:styleId="Style11ptBoldUnderline">
    <w:name w:val="Style 11 pt Bold Underline"/>
    <w:rsid w:val="005F18E4"/>
    <w:rPr>
      <w:b/>
      <w:bCs/>
      <w:sz w:val="20"/>
      <w:u w:val="single"/>
    </w:rPr>
  </w:style>
  <w:style w:type="character" w:customStyle="1" w:styleId="Style11pt">
    <w:name w:val="Style 11 pt"/>
    <w:rsid w:val="005F18E4"/>
    <w:rPr>
      <w:sz w:val="20"/>
    </w:rPr>
  </w:style>
  <w:style w:type="paragraph" w:customStyle="1" w:styleId="StyleStyle411ptBold">
    <w:name w:val="Style Style4 + 11 pt Bold"/>
    <w:basedOn w:val="Normal"/>
    <w:link w:val="StyleStyle411ptBoldChar"/>
    <w:qFormat/>
    <w:rsid w:val="005F18E4"/>
    <w:rPr>
      <w:rFonts w:eastAsia="Times New Roman"/>
      <w:b/>
      <w:bCs/>
      <w:u w:val="single"/>
    </w:rPr>
  </w:style>
  <w:style w:type="character" w:customStyle="1" w:styleId="StyleStyle411ptBoldChar">
    <w:name w:val="Style Style4 + 11 pt Bold Char"/>
    <w:basedOn w:val="DefaultParagraphFont"/>
    <w:link w:val="StyleStyle411ptBold"/>
    <w:rsid w:val="005F18E4"/>
    <w:rPr>
      <w:rFonts w:ascii="Georgia" w:eastAsia="Times New Roman" w:hAnsi="Georgia"/>
      <w:b/>
      <w:bCs/>
      <w:sz w:val="22"/>
      <w:u w:val="single"/>
    </w:rPr>
  </w:style>
  <w:style w:type="paragraph" w:customStyle="1" w:styleId="BlockTitle">
    <w:name w:val="Block Title"/>
    <w:basedOn w:val="Normal"/>
    <w:next w:val="Normal"/>
    <w:qFormat/>
    <w:rsid w:val="005F18E4"/>
    <w:pPr>
      <w:spacing w:after="120"/>
      <w:jc w:val="center"/>
      <w:outlineLvl w:val="0"/>
    </w:pPr>
    <w:rPr>
      <w:rFonts w:eastAsia="Times New Roman"/>
      <w:b/>
      <w:sz w:val="32"/>
      <w:szCs w:val="20"/>
      <w:u w:val="single"/>
    </w:rPr>
  </w:style>
  <w:style w:type="character" w:customStyle="1" w:styleId="Emphasis2">
    <w:name w:val="Emphasis2"/>
    <w:basedOn w:val="DefaultParagraphFont"/>
    <w:rsid w:val="005F18E4"/>
    <w:rPr>
      <w:rFonts w:ascii="Franklin Gothic Heavy" w:hAnsi="Franklin Gothic Heavy"/>
      <w:iCs/>
      <w:u w:val="single"/>
    </w:rPr>
  </w:style>
  <w:style w:type="paragraph" w:customStyle="1" w:styleId="Cards">
    <w:name w:val="Cards"/>
    <w:basedOn w:val="Normal"/>
    <w:link w:val="CardsChar1"/>
    <w:qFormat/>
    <w:rsid w:val="005F18E4"/>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5F18E4"/>
    <w:rPr>
      <w:rFonts w:ascii="Times New Roman" w:eastAsia="Times New Roman" w:hAnsi="Times New Roman" w:cs="Times New Roman"/>
      <w:sz w:val="20"/>
      <w:szCs w:val="24"/>
    </w:rPr>
  </w:style>
  <w:style w:type="character" w:customStyle="1" w:styleId="pmterms1">
    <w:name w:val="pmterms1"/>
    <w:basedOn w:val="DefaultParagraphFont"/>
    <w:rsid w:val="005F18E4"/>
  </w:style>
  <w:style w:type="character" w:customStyle="1" w:styleId="hilite1">
    <w:name w:val="hilite1"/>
    <w:basedOn w:val="DefaultParagraphFont"/>
    <w:rsid w:val="005F18E4"/>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5F18E4"/>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5F18E4"/>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5F18E4"/>
    <w:rPr>
      <w:rFonts w:eastAsia="Times New Roman"/>
      <w:b/>
      <w:szCs w:val="20"/>
    </w:rPr>
  </w:style>
  <w:style w:type="character" w:customStyle="1" w:styleId="NormaltagChar">
    <w:name w:val="Normal tag Char"/>
    <w:basedOn w:val="DefaultParagraphFont"/>
    <w:link w:val="Normaltag"/>
    <w:uiPriority w:val="99"/>
    <w:locked/>
    <w:rsid w:val="005F18E4"/>
    <w:rPr>
      <w:rFonts w:ascii="Georgia" w:eastAsia="Times New Roman" w:hAnsi="Georgia"/>
      <w:b/>
      <w:sz w:val="22"/>
      <w:szCs w:val="20"/>
    </w:rPr>
  </w:style>
  <w:style w:type="character" w:customStyle="1" w:styleId="DebateUnderline">
    <w:name w:val="Debate Underline"/>
    <w:qFormat/>
    <w:rsid w:val="005F18E4"/>
    <w:rPr>
      <w:rFonts w:ascii="Times New Roman" w:hAnsi="Times New Roman"/>
      <w:sz w:val="20"/>
      <w:szCs w:val="24"/>
      <w:u w:val="thick"/>
    </w:rPr>
  </w:style>
  <w:style w:type="character" w:customStyle="1" w:styleId="blue">
    <w:name w:val="blue"/>
    <w:basedOn w:val="DefaultParagraphFont"/>
    <w:rsid w:val="005F18E4"/>
    <w:rPr>
      <w:rFonts w:cs="Times New Roman"/>
    </w:rPr>
  </w:style>
  <w:style w:type="paragraph" w:customStyle="1" w:styleId="cites">
    <w:name w:val="cites"/>
    <w:link w:val="Heading1Char3"/>
    <w:autoRedefine/>
    <w:qFormat/>
    <w:rsid w:val="005F18E4"/>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5F18E4"/>
    <w:rPr>
      <w:rFonts w:ascii="Times New Roman" w:eastAsia="Malgun Gothic" w:hAnsi="Times New Roman" w:cs="Times New Roman"/>
      <w:b/>
      <w:u w:val="single"/>
    </w:rPr>
  </w:style>
  <w:style w:type="paragraph" w:customStyle="1" w:styleId="tiny">
    <w:name w:val="tiny"/>
    <w:next w:val="Normal"/>
    <w:link w:val="tinyChar"/>
    <w:autoRedefine/>
    <w:qFormat/>
    <w:rsid w:val="005F18E4"/>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5F18E4"/>
    <w:rPr>
      <w:rFonts w:ascii="Times New Roman" w:eastAsia="Malgun Gothic" w:hAnsi="Times New Roman" w:cs="Times New Roman"/>
      <w:sz w:val="12"/>
    </w:rPr>
  </w:style>
  <w:style w:type="character" w:customStyle="1" w:styleId="CitesChar2">
    <w:name w:val="Cites Char2"/>
    <w:link w:val="Cites0"/>
    <w:rsid w:val="005F18E4"/>
    <w:rPr>
      <w:rFonts w:eastAsia="Times New Roman" w:cs="Times New Roman"/>
      <w:b/>
      <w:bCs/>
      <w:sz w:val="20"/>
      <w:szCs w:val="20"/>
    </w:rPr>
  </w:style>
  <w:style w:type="paragraph" w:customStyle="1" w:styleId="BlockTitle2">
    <w:name w:val="Block Title2"/>
    <w:basedOn w:val="Normal"/>
    <w:next w:val="Normal"/>
    <w:qFormat/>
    <w:rsid w:val="005F18E4"/>
    <w:pPr>
      <w:spacing w:after="240"/>
      <w:jc w:val="center"/>
    </w:pPr>
    <w:rPr>
      <w:rFonts w:eastAsia="Times New Roman"/>
      <w:b/>
      <w:sz w:val="32"/>
      <w:u w:val="single"/>
      <w:lang w:bidi="en-US"/>
    </w:rPr>
  </w:style>
  <w:style w:type="paragraph" w:styleId="TOC1">
    <w:name w:val="toc 1"/>
    <w:basedOn w:val="Normal"/>
    <w:next w:val="Normal"/>
    <w:autoRedefine/>
    <w:uiPriority w:val="39"/>
    <w:rsid w:val="005F18E4"/>
    <w:pPr>
      <w:spacing w:before="120" w:after="120"/>
    </w:pPr>
    <w:rPr>
      <w:rFonts w:eastAsia="Times New Roman"/>
      <w:b/>
      <w:u w:val="single"/>
      <w:lang w:bidi="en-US"/>
    </w:rPr>
  </w:style>
  <w:style w:type="paragraph" w:styleId="TOC9">
    <w:name w:val="toc 9"/>
    <w:basedOn w:val="Normal"/>
    <w:next w:val="Normal"/>
    <w:autoRedefine/>
    <w:rsid w:val="005F18E4"/>
    <w:pPr>
      <w:ind w:left="1600"/>
    </w:pPr>
    <w:rPr>
      <w:rFonts w:eastAsia="Times New Roman"/>
      <w:sz w:val="20"/>
      <w:lang w:bidi="en-US"/>
    </w:rPr>
  </w:style>
  <w:style w:type="paragraph" w:customStyle="1" w:styleId="TxBrp1">
    <w:name w:val="TxBr_p1"/>
    <w:basedOn w:val="Normal"/>
    <w:qFormat/>
    <w:rsid w:val="005F18E4"/>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5F18E4"/>
    <w:pPr>
      <w:spacing w:before="100" w:beforeAutospacing="1" w:after="100" w:afterAutospacing="1"/>
    </w:pPr>
    <w:rPr>
      <w:rFonts w:eastAsia="Times New Roman"/>
      <w:lang w:bidi="en-US"/>
    </w:rPr>
  </w:style>
  <w:style w:type="paragraph" w:customStyle="1" w:styleId="fullstory">
    <w:name w:val="fullstory"/>
    <w:basedOn w:val="Normal"/>
    <w:qFormat/>
    <w:rsid w:val="005F18E4"/>
    <w:pPr>
      <w:spacing w:before="100" w:beforeAutospacing="1" w:after="100" w:afterAutospacing="1"/>
    </w:pPr>
    <w:rPr>
      <w:rFonts w:eastAsia="Times New Roman"/>
      <w:lang w:bidi="en-US"/>
    </w:rPr>
  </w:style>
  <w:style w:type="character" w:customStyle="1" w:styleId="standardcontent">
    <w:name w:val="standardcontent"/>
    <w:basedOn w:val="DefaultParagraphFont"/>
    <w:rsid w:val="005F18E4"/>
  </w:style>
  <w:style w:type="paragraph" w:customStyle="1" w:styleId="hat">
    <w:name w:val="hat"/>
    <w:basedOn w:val="Normal"/>
    <w:next w:val="Normal"/>
    <w:link w:val="hatChar"/>
    <w:qFormat/>
    <w:rsid w:val="005F18E4"/>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5F18E4"/>
  </w:style>
  <w:style w:type="paragraph" w:customStyle="1" w:styleId="HotRouteChar">
    <w:name w:val="Hot Route! Char"/>
    <w:basedOn w:val="Normal"/>
    <w:qFormat/>
    <w:rsid w:val="005F18E4"/>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5F18E4"/>
    <w:rPr>
      <w:rFonts w:cs="Times New Roman"/>
      <w:b/>
      <w:bCs/>
    </w:rPr>
  </w:style>
  <w:style w:type="paragraph" w:customStyle="1" w:styleId="Default">
    <w:name w:val="Default"/>
    <w:qFormat/>
    <w:rsid w:val="005F18E4"/>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5F18E4"/>
    <w:rPr>
      <w:rFonts w:ascii="Cambria" w:hAnsi="Cambria" w:cs="Times New Roman"/>
      <w:b/>
      <w:bCs/>
      <w:sz w:val="26"/>
      <w:szCs w:val="26"/>
    </w:rPr>
  </w:style>
  <w:style w:type="character" w:customStyle="1" w:styleId="UnderliningChar">
    <w:name w:val="Underlining Char"/>
    <w:basedOn w:val="DefaultParagraphFont"/>
    <w:link w:val="Underlining"/>
    <w:rsid w:val="005F18E4"/>
    <w:rPr>
      <w:rFonts w:ascii="Arial Narrow" w:hAnsi="Arial Narrow" w:cs="Times New Roman"/>
      <w:u w:val="single"/>
    </w:rPr>
  </w:style>
  <w:style w:type="character" w:customStyle="1" w:styleId="CardCharChar1">
    <w:name w:val="Card Char Char1"/>
    <w:basedOn w:val="DefaultParagraphFont"/>
    <w:rsid w:val="005F18E4"/>
    <w:rPr>
      <w:rFonts w:cs="Times New Roman"/>
      <w:b/>
      <w:bCs/>
      <w:sz w:val="28"/>
      <w:szCs w:val="28"/>
    </w:rPr>
  </w:style>
  <w:style w:type="paragraph" w:customStyle="1" w:styleId="Cites0">
    <w:name w:val="Cites"/>
    <w:basedOn w:val="Normal"/>
    <w:link w:val="CitesChar2"/>
    <w:qFormat/>
    <w:rsid w:val="005F18E4"/>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5F18E4"/>
    <w:rPr>
      <w:rFonts w:ascii="Times New Roman" w:eastAsia="Calibri" w:hAnsi="Times New Roman" w:cs="Times New Roman"/>
      <w:sz w:val="24"/>
      <w:szCs w:val="24"/>
    </w:rPr>
  </w:style>
  <w:style w:type="character" w:customStyle="1" w:styleId="apple-converted-space">
    <w:name w:val="apple-converted-space"/>
    <w:basedOn w:val="DefaultParagraphFont"/>
    <w:rsid w:val="005F18E4"/>
  </w:style>
  <w:style w:type="character" w:customStyle="1" w:styleId="hit">
    <w:name w:val="hit"/>
    <w:basedOn w:val="DefaultParagraphFont"/>
    <w:rsid w:val="005F18E4"/>
    <w:rPr>
      <w:rFonts w:cs="Times New Roman"/>
    </w:rPr>
  </w:style>
  <w:style w:type="paragraph" w:customStyle="1" w:styleId="SmallFont">
    <w:name w:val="Small Font"/>
    <w:basedOn w:val="Normal"/>
    <w:link w:val="SmallFontChar"/>
    <w:qFormat/>
    <w:rsid w:val="005F18E4"/>
    <w:pPr>
      <w:spacing w:after="200"/>
      <w:jc w:val="both"/>
    </w:pPr>
    <w:rPr>
      <w:rFonts w:eastAsia="Calibri"/>
      <w:szCs w:val="18"/>
    </w:rPr>
  </w:style>
  <w:style w:type="character" w:customStyle="1" w:styleId="SmallFontChar">
    <w:name w:val="Small Font Char"/>
    <w:basedOn w:val="DefaultParagraphFont"/>
    <w:link w:val="SmallFont"/>
    <w:locked/>
    <w:rsid w:val="005F18E4"/>
    <w:rPr>
      <w:rFonts w:ascii="Georgia" w:eastAsia="Calibri" w:hAnsi="Georgia"/>
      <w:sz w:val="22"/>
      <w:szCs w:val="18"/>
    </w:rPr>
  </w:style>
  <w:style w:type="character" w:customStyle="1" w:styleId="CircleChar1">
    <w:name w:val="Circle Char1"/>
    <w:basedOn w:val="DefaultParagraphFont"/>
    <w:rsid w:val="005F18E4"/>
    <w:rPr>
      <w:rFonts w:cs="Times New Roman"/>
      <w:b/>
      <w:i/>
      <w:sz w:val="18"/>
      <w:szCs w:val="18"/>
      <w:u w:val="single"/>
      <w:lang w:val="en-US" w:eastAsia="en-US" w:bidi="ar-SA"/>
    </w:rPr>
  </w:style>
  <w:style w:type="character" w:customStyle="1" w:styleId="verdana">
    <w:name w:val="verdana"/>
    <w:basedOn w:val="DefaultParagraphFont"/>
    <w:rsid w:val="005F18E4"/>
  </w:style>
  <w:style w:type="character" w:customStyle="1" w:styleId="CardsChar1">
    <w:name w:val="Cards Char1"/>
    <w:link w:val="Cards"/>
    <w:rsid w:val="005F18E4"/>
    <w:rPr>
      <w:rFonts w:ascii="Georgia" w:eastAsia="Times New Roman" w:hAnsi="Georgia" w:cs="Times New Roman"/>
      <w:sz w:val="20"/>
      <w:szCs w:val="20"/>
    </w:rPr>
  </w:style>
  <w:style w:type="paragraph" w:customStyle="1" w:styleId="BlockHeadings">
    <w:name w:val="Block Headings"/>
    <w:basedOn w:val="Normal"/>
    <w:link w:val="BlockHeadingsChar"/>
    <w:qFormat/>
    <w:rsid w:val="005F18E4"/>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5F18E4"/>
    <w:rPr>
      <w:rFonts w:ascii="Georgia" w:eastAsia="Times New Roman" w:hAnsi="Georgia" w:cs="Times New Roman"/>
      <w:b/>
      <w:sz w:val="20"/>
      <w:szCs w:val="20"/>
    </w:rPr>
  </w:style>
  <w:style w:type="paragraph" w:customStyle="1" w:styleId="loose">
    <w:name w:val="loose"/>
    <w:basedOn w:val="Normal"/>
    <w:qFormat/>
    <w:rsid w:val="005F18E4"/>
    <w:pPr>
      <w:spacing w:before="210"/>
    </w:pPr>
    <w:rPr>
      <w:rFonts w:eastAsia="Times New Roman"/>
      <w:lang w:eastAsia="zh-CN" w:bidi="he-IL"/>
    </w:rPr>
  </w:style>
  <w:style w:type="character" w:customStyle="1" w:styleId="hit1">
    <w:name w:val="hit1"/>
    <w:basedOn w:val="DefaultParagraphFont"/>
    <w:rsid w:val="005F18E4"/>
    <w:rPr>
      <w:b/>
      <w:bCs/>
      <w:color w:val="CC0033"/>
    </w:rPr>
  </w:style>
  <w:style w:type="character" w:customStyle="1" w:styleId="upper">
    <w:name w:val="upper"/>
    <w:basedOn w:val="DefaultParagraphFont"/>
    <w:rsid w:val="005F18E4"/>
  </w:style>
  <w:style w:type="character" w:customStyle="1" w:styleId="Author">
    <w:name w:val="Author"/>
    <w:aliases w:val="Style Date"/>
    <w:basedOn w:val="DefaultParagraphFont"/>
    <w:qFormat/>
    <w:rsid w:val="005F18E4"/>
    <w:rPr>
      <w:b/>
      <w:sz w:val="24"/>
    </w:rPr>
  </w:style>
  <w:style w:type="character" w:customStyle="1" w:styleId="SmallFont7pt">
    <w:name w:val="Small Font (7 pt)"/>
    <w:basedOn w:val="DefaultParagraphFont"/>
    <w:rsid w:val="005F18E4"/>
    <w:rPr>
      <w:sz w:val="14"/>
    </w:rPr>
  </w:style>
  <w:style w:type="paragraph" w:customStyle="1" w:styleId="UnderlinedText">
    <w:name w:val="Underlined Text"/>
    <w:basedOn w:val="Normal"/>
    <w:qFormat/>
    <w:rsid w:val="005F18E4"/>
    <w:rPr>
      <w:rFonts w:eastAsia="Times New Roman"/>
      <w:b/>
      <w:szCs w:val="20"/>
    </w:rPr>
  </w:style>
  <w:style w:type="character" w:customStyle="1" w:styleId="SmallText-New">
    <w:name w:val="Small Text - New"/>
    <w:basedOn w:val="DefaultParagraphFont"/>
    <w:rsid w:val="005F18E4"/>
    <w:rPr>
      <w:rFonts w:ascii="Arial Narrow" w:hAnsi="Arial Narrow"/>
      <w:sz w:val="14"/>
    </w:rPr>
  </w:style>
  <w:style w:type="paragraph" w:customStyle="1" w:styleId="Smalltext">
    <w:name w:val="Small text"/>
    <w:aliases w:val="Quote1,Quote11"/>
    <w:basedOn w:val="Normal"/>
    <w:link w:val="SmalltextChar"/>
    <w:qFormat/>
    <w:rsid w:val="005F18E4"/>
    <w:rPr>
      <w:rFonts w:ascii="Arial Narrow" w:eastAsia="Times New Roman" w:hAnsi="Arial Narrow"/>
    </w:rPr>
  </w:style>
  <w:style w:type="character" w:customStyle="1" w:styleId="Underlined-New">
    <w:name w:val="Underlined - New"/>
    <w:basedOn w:val="DefaultParagraphFont"/>
    <w:rsid w:val="005F18E4"/>
    <w:rPr>
      <w:rFonts w:ascii="Arial Narrow" w:hAnsi="Arial Narrow"/>
      <w:sz w:val="16"/>
      <w:u w:val="single"/>
    </w:rPr>
  </w:style>
  <w:style w:type="paragraph" w:styleId="TOC2">
    <w:name w:val="toc 2"/>
    <w:basedOn w:val="Normal"/>
    <w:next w:val="Normal"/>
    <w:autoRedefine/>
    <w:uiPriority w:val="39"/>
    <w:rsid w:val="005F18E4"/>
    <w:pPr>
      <w:ind w:left="200"/>
    </w:pPr>
    <w:rPr>
      <w:rFonts w:eastAsia="Times New Roman"/>
      <w:sz w:val="20"/>
      <w:lang w:bidi="en-US"/>
    </w:rPr>
  </w:style>
  <w:style w:type="paragraph" w:styleId="Caption">
    <w:name w:val="caption"/>
    <w:basedOn w:val="Normal"/>
    <w:next w:val="Normal"/>
    <w:qFormat/>
    <w:rsid w:val="005F18E4"/>
    <w:rPr>
      <w:rFonts w:eastAsia="Times New Roman"/>
      <w:b/>
      <w:bCs/>
      <w:sz w:val="18"/>
      <w:szCs w:val="18"/>
      <w:lang w:bidi="en-US"/>
    </w:rPr>
  </w:style>
  <w:style w:type="paragraph" w:styleId="TOCHeading">
    <w:name w:val="TOC Heading"/>
    <w:basedOn w:val="Heading1"/>
    <w:next w:val="Normal"/>
    <w:uiPriority w:val="39"/>
    <w:qFormat/>
    <w:rsid w:val="005F18E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5F18E4"/>
    <w:rPr>
      <w:rFonts w:ascii="Arial Narrow" w:hAnsi="Arial Narrow"/>
      <w:dstrike w:val="0"/>
      <w:sz w:val="20"/>
      <w:bdr w:val="single" w:sz="2" w:space="0" w:color="auto"/>
      <w:vertAlign w:val="baseline"/>
    </w:rPr>
  </w:style>
  <w:style w:type="character" w:customStyle="1" w:styleId="style65">
    <w:name w:val="style65"/>
    <w:basedOn w:val="DefaultParagraphFont"/>
    <w:rsid w:val="005F18E4"/>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5F18E4"/>
    <w:rPr>
      <w:rFonts w:cs="Arial"/>
      <w:bCs/>
      <w:szCs w:val="26"/>
      <w:u w:val="single"/>
      <w:lang w:val="en-US" w:eastAsia="en-US" w:bidi="ar-SA"/>
    </w:rPr>
  </w:style>
  <w:style w:type="character" w:customStyle="1" w:styleId="qlabel">
    <w:name w:val="q_label"/>
    <w:basedOn w:val="DefaultParagraphFont"/>
    <w:rsid w:val="005F18E4"/>
  </w:style>
  <w:style w:type="character" w:customStyle="1" w:styleId="alabel">
    <w:name w:val="a_label"/>
    <w:basedOn w:val="DefaultParagraphFont"/>
    <w:rsid w:val="005F18E4"/>
  </w:style>
  <w:style w:type="character" w:customStyle="1" w:styleId="Style1Char1">
    <w:name w:val="Style1 Char1"/>
    <w:basedOn w:val="DefaultParagraphFont"/>
    <w:rsid w:val="005F18E4"/>
    <w:rPr>
      <w:rFonts w:eastAsia="SimSun"/>
      <w:sz w:val="20"/>
      <w:szCs w:val="24"/>
      <w:u w:val="single"/>
      <w:lang w:val="en-US" w:eastAsia="zh-CN" w:bidi="ar-SA"/>
    </w:rPr>
  </w:style>
  <w:style w:type="character" w:customStyle="1" w:styleId="UnderlineCharChar">
    <w:name w:val="Underline Char Char"/>
    <w:basedOn w:val="DefaultParagraphFont"/>
    <w:rsid w:val="005F18E4"/>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5F18E4"/>
    <w:rPr>
      <w:rFonts w:eastAsia="MS Mincho"/>
      <w:b/>
      <w:u w:val="single"/>
      <w:lang w:val="en-US" w:eastAsia="en-US" w:bidi="ar-SA"/>
    </w:rPr>
  </w:style>
  <w:style w:type="character" w:customStyle="1" w:styleId="CardTextChar0">
    <w:name w:val="Card Text Char"/>
    <w:basedOn w:val="DefaultParagraphFont"/>
    <w:rsid w:val="005F18E4"/>
    <w:rPr>
      <w:rFonts w:ascii="Times New Roman" w:eastAsia="Times New Roman" w:hAnsi="Times New Roman" w:cs="Times New Roman"/>
      <w:szCs w:val="24"/>
    </w:rPr>
  </w:style>
  <w:style w:type="character" w:customStyle="1" w:styleId="reduce2">
    <w:name w:val="reduce2"/>
    <w:basedOn w:val="DefaultParagraphFont"/>
    <w:rsid w:val="005F18E4"/>
    <w:rPr>
      <w:rFonts w:ascii="Arial" w:hAnsi="Arial" w:cs="Arial"/>
      <w:color w:val="000000"/>
      <w:sz w:val="10"/>
      <w:szCs w:val="22"/>
    </w:rPr>
  </w:style>
  <w:style w:type="paragraph" w:customStyle="1" w:styleId="BoldUnderline">
    <w:name w:val="BoldUnderline"/>
    <w:link w:val="BoldUnderlineChar"/>
    <w:uiPriority w:val="99"/>
    <w:qFormat/>
    <w:rsid w:val="005F18E4"/>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5F18E4"/>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5F18E4"/>
    <w:rPr>
      <w:rFonts w:cs="Arial"/>
      <w:bCs/>
      <w:szCs w:val="26"/>
      <w:u w:val="single"/>
      <w:lang w:val="en-US" w:eastAsia="en-US" w:bidi="ar-SA"/>
    </w:rPr>
  </w:style>
  <w:style w:type="paragraph" w:customStyle="1" w:styleId="evidencetextChar">
    <w:name w:val="evidence text Char"/>
    <w:basedOn w:val="Normal"/>
    <w:qFormat/>
    <w:rsid w:val="005F18E4"/>
    <w:pPr>
      <w:ind w:left="1728" w:right="1008"/>
    </w:pPr>
    <w:rPr>
      <w:rFonts w:eastAsia="Times New Roman"/>
      <w:color w:val="000000"/>
      <w:sz w:val="18"/>
    </w:rPr>
  </w:style>
  <w:style w:type="character" w:customStyle="1" w:styleId="underline2">
    <w:name w:val="underline2"/>
    <w:basedOn w:val="DefaultParagraphFont"/>
    <w:rsid w:val="005F18E4"/>
    <w:rPr>
      <w:u w:val="single"/>
    </w:rPr>
  </w:style>
  <w:style w:type="character" w:customStyle="1" w:styleId="Style11ptUnderlineBorderSinglesolidlineAuto05pt">
    <w:name w:val="Style 11 pt Underline Border: : (Single solid line Auto  0.5 pt..."/>
    <w:rsid w:val="005F18E4"/>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5F18E4"/>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5F18E4"/>
    <w:rPr>
      <w:rFonts w:ascii="Georgia" w:eastAsia="Times New Roman" w:hAnsi="Georgia" w:cs="Times New Roman"/>
      <w:sz w:val="22"/>
      <w:u w:val="single"/>
      <w:bdr w:val="single" w:sz="4" w:space="0" w:color="auto"/>
    </w:rPr>
  </w:style>
  <w:style w:type="character" w:customStyle="1" w:styleId="UnderlineChar4Char">
    <w:name w:val="Underline Char4 Char"/>
    <w:basedOn w:val="DefaultParagraphFont"/>
    <w:link w:val="UnderlineChar4"/>
    <w:rsid w:val="005F18E4"/>
    <w:rPr>
      <w:u w:val="single"/>
    </w:rPr>
  </w:style>
  <w:style w:type="paragraph" w:customStyle="1" w:styleId="UnderlineChar4">
    <w:name w:val="Underline Char4"/>
    <w:basedOn w:val="Normal"/>
    <w:link w:val="UnderlineChar4Char"/>
    <w:qFormat/>
    <w:rsid w:val="005F18E4"/>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5F18E4"/>
    <w:rPr>
      <w:b/>
      <w:u w:val="single"/>
    </w:rPr>
  </w:style>
  <w:style w:type="paragraph" w:customStyle="1" w:styleId="BoldandUnderlineChar3">
    <w:name w:val="Bold and Underline Char3"/>
    <w:basedOn w:val="Normal"/>
    <w:link w:val="BoldandUnderlineChar3Char2"/>
    <w:qFormat/>
    <w:rsid w:val="005F18E4"/>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5F18E4"/>
    <w:rPr>
      <w:rFonts w:eastAsia="Times New Roman"/>
      <w:u w:val="single"/>
    </w:rPr>
  </w:style>
  <w:style w:type="character" w:customStyle="1" w:styleId="StyleUnderlineChar11ptChar">
    <w:name w:val="Style Underline Char + 11 pt Char"/>
    <w:basedOn w:val="DefaultParagraphFont"/>
    <w:link w:val="StyleUnderlineChar11pt"/>
    <w:rsid w:val="005F18E4"/>
    <w:rPr>
      <w:rFonts w:ascii="Georgia" w:eastAsia="Times New Roman" w:hAnsi="Georgia"/>
      <w:sz w:val="22"/>
      <w:u w:val="single"/>
    </w:rPr>
  </w:style>
  <w:style w:type="paragraph" w:customStyle="1" w:styleId="StyleUnderlineChar11ptBold">
    <w:name w:val="Style Underline Char + 11 pt Bold"/>
    <w:basedOn w:val="Normal"/>
    <w:link w:val="StyleUnderlineChar11ptBoldChar"/>
    <w:qFormat/>
    <w:rsid w:val="005F18E4"/>
    <w:rPr>
      <w:rFonts w:eastAsia="Times New Roman"/>
      <w:b/>
      <w:bCs/>
      <w:u w:val="single"/>
    </w:rPr>
  </w:style>
  <w:style w:type="character" w:customStyle="1" w:styleId="StyleUnderlineChar11ptBoldChar">
    <w:name w:val="Style Underline Char + 11 pt Bold Char"/>
    <w:basedOn w:val="DefaultParagraphFont"/>
    <w:link w:val="StyleUnderlineChar11ptBold"/>
    <w:rsid w:val="005F18E4"/>
    <w:rPr>
      <w:rFonts w:ascii="Georgia" w:eastAsia="Times New Roman" w:hAnsi="Georgia"/>
      <w:b/>
      <w:bCs/>
      <w:sz w:val="22"/>
      <w:u w:val="single"/>
    </w:rPr>
  </w:style>
  <w:style w:type="character" w:customStyle="1" w:styleId="inside-head">
    <w:name w:val="inside-head"/>
    <w:basedOn w:val="DefaultParagraphFont"/>
    <w:rsid w:val="005F18E4"/>
  </w:style>
  <w:style w:type="paragraph" w:customStyle="1" w:styleId="Style3">
    <w:name w:val="Style3"/>
    <w:basedOn w:val="Normal"/>
    <w:link w:val="Style3Char"/>
    <w:qFormat/>
    <w:rsid w:val="005F18E4"/>
    <w:rPr>
      <w:rFonts w:ascii="Arial Narrow" w:eastAsia="Times New Roman" w:hAnsi="Arial Narrow"/>
      <w:b/>
    </w:rPr>
  </w:style>
  <w:style w:type="character" w:customStyle="1" w:styleId="Style3Char">
    <w:name w:val="Style3 Char"/>
    <w:basedOn w:val="DefaultParagraphFont"/>
    <w:link w:val="Style3"/>
    <w:rsid w:val="005F18E4"/>
    <w:rPr>
      <w:rFonts w:ascii="Arial Narrow" w:eastAsia="Times New Roman" w:hAnsi="Arial Narrow"/>
      <w:b/>
      <w:sz w:val="22"/>
    </w:rPr>
  </w:style>
  <w:style w:type="character" w:customStyle="1" w:styleId="7TimesNewRoman">
    <w:name w:val="7 Times New Roman"/>
    <w:rsid w:val="005F18E4"/>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5F18E4"/>
  </w:style>
  <w:style w:type="character" w:customStyle="1" w:styleId="officialsbureau">
    <w:name w:val="official_s_bureau"/>
    <w:basedOn w:val="DefaultParagraphFont"/>
    <w:rsid w:val="005F18E4"/>
  </w:style>
  <w:style w:type="paragraph" w:customStyle="1" w:styleId="Stylecard11ptUnderline">
    <w:name w:val="Style card + 11 pt Underline"/>
    <w:basedOn w:val="Normal"/>
    <w:link w:val="Stylecard11ptUnderlineChar"/>
    <w:qFormat/>
    <w:rsid w:val="005F18E4"/>
    <w:pPr>
      <w:ind w:left="288" w:right="288"/>
    </w:pPr>
    <w:rPr>
      <w:rFonts w:eastAsia="SimSun"/>
      <w:u w:val="single"/>
      <w:lang w:eastAsia="zh-CN"/>
    </w:rPr>
  </w:style>
  <w:style w:type="character" w:customStyle="1" w:styleId="Stylecard11ptUnderlineChar">
    <w:name w:val="Style card + 11 pt Underline Char"/>
    <w:link w:val="Stylecard11ptUnderline"/>
    <w:rsid w:val="005F18E4"/>
    <w:rPr>
      <w:rFonts w:ascii="Georgia" w:eastAsia="SimSun" w:hAnsi="Georgia"/>
      <w:sz w:val="22"/>
      <w:u w:val="single"/>
      <w:lang w:eastAsia="zh-CN"/>
    </w:rPr>
  </w:style>
  <w:style w:type="paragraph" w:customStyle="1" w:styleId="Stylecard11ptBoldUnderline">
    <w:name w:val="Style card + 11 pt Bold Underline"/>
    <w:basedOn w:val="Normal"/>
    <w:link w:val="Stylecard11ptBoldUnderlineChar"/>
    <w:qFormat/>
    <w:rsid w:val="005F18E4"/>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5F18E4"/>
    <w:rPr>
      <w:rFonts w:ascii="Georgia" w:eastAsia="SimSun" w:hAnsi="Georgia"/>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5F18E4"/>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5F18E4"/>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5F18E4"/>
    <w:rPr>
      <w:rFonts w:ascii="Georgia" w:eastAsia="SimSun" w:hAnsi="Georgia" w:cs="Calibri"/>
      <w:sz w:val="22"/>
      <w:u w:val="single"/>
      <w:lang w:eastAsia="zh-CN"/>
    </w:rPr>
  </w:style>
  <w:style w:type="paragraph" w:styleId="HTMLPreformatted">
    <w:name w:val="HTML Preformatted"/>
    <w:basedOn w:val="Normal"/>
    <w:link w:val="HTMLPreformattedChar"/>
    <w:rsid w:val="005F1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5F18E4"/>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5F18E4"/>
    <w:rPr>
      <w:u w:val="single"/>
    </w:rPr>
  </w:style>
  <w:style w:type="character" w:customStyle="1" w:styleId="StyleUnderlining11ptChar">
    <w:name w:val="Style Underlining + 11 pt Char"/>
    <w:basedOn w:val="DefaultParagraphFont"/>
    <w:link w:val="StyleUnderlining11pt"/>
    <w:rsid w:val="005F18E4"/>
    <w:rPr>
      <w:rFonts w:ascii="Georgia" w:hAnsi="Georgia"/>
      <w:sz w:val="22"/>
      <w:u w:val="single"/>
    </w:rPr>
  </w:style>
  <w:style w:type="paragraph" w:customStyle="1" w:styleId="StyleCardText9pt">
    <w:name w:val="Style Card Text + 9 pt"/>
    <w:basedOn w:val="Normal"/>
    <w:link w:val="StyleCardText9ptChar"/>
    <w:qFormat/>
    <w:rsid w:val="005F18E4"/>
    <w:pPr>
      <w:spacing w:after="200"/>
      <w:contextualSpacing/>
    </w:pPr>
    <w:rPr>
      <w:rFonts w:eastAsia="Calibri"/>
    </w:rPr>
  </w:style>
  <w:style w:type="character" w:customStyle="1" w:styleId="StyleCardText9ptChar">
    <w:name w:val="Style Card Text + 9 pt Char"/>
    <w:basedOn w:val="DefaultParagraphFont"/>
    <w:link w:val="StyleCardText9pt"/>
    <w:rsid w:val="005F18E4"/>
    <w:rPr>
      <w:rFonts w:ascii="Georgia" w:eastAsia="Calibri" w:hAnsi="Georgia"/>
      <w:sz w:val="22"/>
    </w:rPr>
  </w:style>
  <w:style w:type="paragraph" w:styleId="Quote">
    <w:name w:val="Quote"/>
    <w:basedOn w:val="Normal"/>
    <w:next w:val="Normal"/>
    <w:link w:val="QuoteChar"/>
    <w:uiPriority w:val="29"/>
    <w:qFormat/>
    <w:rsid w:val="005F18E4"/>
    <w:pPr>
      <w:widowControl w:val="0"/>
    </w:pPr>
    <w:rPr>
      <w:rFonts w:eastAsia="Times New Roman"/>
      <w:iCs/>
      <w:color w:val="000000"/>
      <w:lang w:bidi="en-US"/>
    </w:rPr>
  </w:style>
  <w:style w:type="character" w:customStyle="1" w:styleId="QuoteChar">
    <w:name w:val="Quote Char"/>
    <w:basedOn w:val="DefaultParagraphFont"/>
    <w:link w:val="Quote"/>
    <w:uiPriority w:val="29"/>
    <w:rsid w:val="005F18E4"/>
    <w:rPr>
      <w:rFonts w:ascii="Georgia" w:eastAsia="Times New Roman" w:hAnsi="Georgia"/>
      <w:iCs/>
      <w:color w:val="000000"/>
      <w:sz w:val="22"/>
      <w:lang w:bidi="en-US"/>
    </w:rPr>
  </w:style>
  <w:style w:type="paragraph" w:customStyle="1" w:styleId="Underlining">
    <w:name w:val="Underlining"/>
    <w:basedOn w:val="Normal"/>
    <w:link w:val="UnderliningChar"/>
    <w:qFormat/>
    <w:rsid w:val="005F18E4"/>
    <w:rPr>
      <w:rFonts w:ascii="Arial Narrow" w:hAnsi="Arial Narrow" w:cs="Times New Roman"/>
      <w:sz w:val="24"/>
      <w:u w:val="single"/>
    </w:rPr>
  </w:style>
  <w:style w:type="character" w:customStyle="1" w:styleId="ital-inline">
    <w:name w:val="ital-inline"/>
    <w:basedOn w:val="DefaultParagraphFont"/>
    <w:rsid w:val="005F18E4"/>
  </w:style>
  <w:style w:type="character" w:customStyle="1" w:styleId="underlineChar">
    <w:name w:val="underline Char"/>
    <w:basedOn w:val="DefaultParagraphFont"/>
    <w:rsid w:val="005F18E4"/>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5F18E4"/>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5F18E4"/>
    <w:rPr>
      <w:sz w:val="20"/>
      <w:u w:val="single"/>
    </w:rPr>
  </w:style>
  <w:style w:type="paragraph" w:styleId="BodyTextIndent2">
    <w:name w:val="Body Text Indent 2"/>
    <w:basedOn w:val="Normal"/>
    <w:link w:val="BodyTextIndent2Char"/>
    <w:unhideWhenUsed/>
    <w:rsid w:val="005F18E4"/>
    <w:pPr>
      <w:spacing w:after="120" w:line="480" w:lineRule="auto"/>
      <w:ind w:left="360"/>
    </w:pPr>
  </w:style>
  <w:style w:type="character" w:customStyle="1" w:styleId="BodyTextIndent2Char">
    <w:name w:val="Body Text Indent 2 Char"/>
    <w:basedOn w:val="DefaultParagraphFont"/>
    <w:link w:val="BodyTextIndent2"/>
    <w:rsid w:val="005F18E4"/>
    <w:rPr>
      <w:rFonts w:ascii="Georgia" w:hAnsi="Georgia"/>
      <w:sz w:val="22"/>
    </w:rPr>
  </w:style>
  <w:style w:type="paragraph" w:styleId="BodyTextIndent3">
    <w:name w:val="Body Text Indent 3"/>
    <w:basedOn w:val="Normal"/>
    <w:link w:val="BodyTextIndent3Char"/>
    <w:uiPriority w:val="99"/>
    <w:semiHidden/>
    <w:unhideWhenUsed/>
    <w:rsid w:val="005F18E4"/>
    <w:pPr>
      <w:spacing w:after="120"/>
      <w:ind w:left="360"/>
    </w:pPr>
    <w:rPr>
      <w:szCs w:val="16"/>
    </w:rPr>
  </w:style>
  <w:style w:type="character" w:customStyle="1" w:styleId="BodyTextIndent3Char">
    <w:name w:val="Body Text Indent 3 Char"/>
    <w:basedOn w:val="DefaultParagraphFont"/>
    <w:link w:val="BodyTextIndent3"/>
    <w:uiPriority w:val="99"/>
    <w:semiHidden/>
    <w:rsid w:val="005F18E4"/>
    <w:rPr>
      <w:rFonts w:ascii="Georgia" w:hAnsi="Georgia"/>
      <w:sz w:val="22"/>
      <w:szCs w:val="16"/>
    </w:rPr>
  </w:style>
  <w:style w:type="paragraph" w:styleId="BodyText2">
    <w:name w:val="Body Text 2"/>
    <w:basedOn w:val="Normal"/>
    <w:link w:val="BodyText2Char"/>
    <w:unhideWhenUsed/>
    <w:rsid w:val="005F18E4"/>
    <w:pPr>
      <w:spacing w:after="120" w:line="480" w:lineRule="auto"/>
    </w:pPr>
  </w:style>
  <w:style w:type="character" w:customStyle="1" w:styleId="BodyText2Char">
    <w:name w:val="Body Text 2 Char"/>
    <w:basedOn w:val="DefaultParagraphFont"/>
    <w:link w:val="BodyText2"/>
    <w:rsid w:val="005F18E4"/>
    <w:rPr>
      <w:rFonts w:ascii="Georgia" w:hAnsi="Georgia"/>
      <w:sz w:val="22"/>
    </w:rPr>
  </w:style>
  <w:style w:type="paragraph" w:styleId="BodyTextIndent">
    <w:name w:val="Body Text Indent"/>
    <w:basedOn w:val="Normal"/>
    <w:link w:val="BodyTextIndentChar"/>
    <w:uiPriority w:val="99"/>
    <w:unhideWhenUsed/>
    <w:rsid w:val="005F18E4"/>
    <w:pPr>
      <w:spacing w:after="120"/>
      <w:ind w:left="360"/>
    </w:pPr>
  </w:style>
  <w:style w:type="character" w:customStyle="1" w:styleId="BodyTextIndentChar">
    <w:name w:val="Body Text Indent Char"/>
    <w:basedOn w:val="DefaultParagraphFont"/>
    <w:link w:val="BodyTextIndent"/>
    <w:uiPriority w:val="99"/>
    <w:rsid w:val="005F18E4"/>
    <w:rPr>
      <w:rFonts w:ascii="Georgia" w:hAnsi="Georgia"/>
      <w:sz w:val="22"/>
    </w:rPr>
  </w:style>
  <w:style w:type="paragraph" w:styleId="BodyText3">
    <w:name w:val="Body Text 3"/>
    <w:basedOn w:val="Normal"/>
    <w:link w:val="BodyText3Char"/>
    <w:unhideWhenUsed/>
    <w:rsid w:val="005F18E4"/>
    <w:pPr>
      <w:spacing w:after="120"/>
    </w:pPr>
    <w:rPr>
      <w:szCs w:val="16"/>
    </w:rPr>
  </w:style>
  <w:style w:type="character" w:customStyle="1" w:styleId="BodyText3Char">
    <w:name w:val="Body Text 3 Char"/>
    <w:basedOn w:val="DefaultParagraphFont"/>
    <w:link w:val="BodyText3"/>
    <w:rsid w:val="005F18E4"/>
    <w:rPr>
      <w:rFonts w:ascii="Georgia" w:hAnsi="Georgia"/>
      <w:sz w:val="22"/>
      <w:szCs w:val="16"/>
    </w:rPr>
  </w:style>
  <w:style w:type="character" w:customStyle="1" w:styleId="StyleBold">
    <w:name w:val="Style Bold"/>
    <w:basedOn w:val="DefaultParagraphFont"/>
    <w:uiPriority w:val="9"/>
    <w:semiHidden/>
    <w:rsid w:val="005F18E4"/>
    <w:rPr>
      <w:b/>
      <w:bCs/>
    </w:rPr>
  </w:style>
  <w:style w:type="character" w:customStyle="1" w:styleId="body-text">
    <w:name w:val="body-text"/>
    <w:basedOn w:val="DefaultParagraphFont"/>
    <w:rsid w:val="005F18E4"/>
  </w:style>
  <w:style w:type="paragraph" w:customStyle="1" w:styleId="StyleStyle411ptBoldBorderSinglesolidlineAuto0">
    <w:name w:val="Style Style4 + 11 pt Bold Border: : (Single solid line Auto  0...."/>
    <w:basedOn w:val="Normal"/>
    <w:link w:val="StyleStyle411ptBoldBorderSinglesolidlineAuto0Char"/>
    <w:qFormat/>
    <w:rsid w:val="005F18E4"/>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F18E4"/>
    <w:rPr>
      <w:rFonts w:ascii="Georgia" w:eastAsia="Times New Roman" w:hAnsi="Georgia"/>
      <w:b/>
      <w:bCs/>
      <w:sz w:val="22"/>
      <w:u w:val="single"/>
      <w:bdr w:val="single" w:sz="4" w:space="0" w:color="auto"/>
    </w:rPr>
  </w:style>
  <w:style w:type="character" w:customStyle="1" w:styleId="BalloonTextChar1">
    <w:name w:val="Balloon Text Char1"/>
    <w:basedOn w:val="DefaultParagraphFont"/>
    <w:uiPriority w:val="99"/>
    <w:rsid w:val="005F18E4"/>
    <w:rPr>
      <w:rFonts w:ascii="Tahoma" w:hAnsi="Tahoma" w:cs="Tahoma"/>
      <w:sz w:val="16"/>
      <w:szCs w:val="16"/>
    </w:rPr>
  </w:style>
  <w:style w:type="character" w:customStyle="1" w:styleId="globalcontentbody">
    <w:name w:val="globalcontentbody"/>
    <w:basedOn w:val="DefaultParagraphFont"/>
    <w:rsid w:val="005F18E4"/>
  </w:style>
  <w:style w:type="paragraph" w:customStyle="1" w:styleId="StyleStyle112pt">
    <w:name w:val="Style Style1 + 12 pt"/>
    <w:basedOn w:val="Normal"/>
    <w:link w:val="StyleStyle112ptChar"/>
    <w:qFormat/>
    <w:rsid w:val="005F18E4"/>
    <w:rPr>
      <w:rFonts w:eastAsia="SimSun"/>
      <w:u w:val="single"/>
      <w:lang w:eastAsia="zh-CN"/>
    </w:rPr>
  </w:style>
  <w:style w:type="character" w:customStyle="1" w:styleId="StyleStyle112ptChar">
    <w:name w:val="Style Style1 + 12 pt Char"/>
    <w:basedOn w:val="DefaultParagraphFont"/>
    <w:link w:val="StyleStyle112pt"/>
    <w:rsid w:val="005F18E4"/>
    <w:rPr>
      <w:rFonts w:ascii="Georgia" w:eastAsia="SimSun" w:hAnsi="Georgia"/>
      <w:sz w:val="22"/>
      <w:u w:val="single"/>
      <w:lang w:eastAsia="zh-CN"/>
    </w:rPr>
  </w:style>
  <w:style w:type="paragraph" w:customStyle="1" w:styleId="MinimizedText">
    <w:name w:val="Minimized Text"/>
    <w:basedOn w:val="Normal"/>
    <w:link w:val="MinimizedTextChar"/>
    <w:qFormat/>
    <w:rsid w:val="005F18E4"/>
    <w:rPr>
      <w:rFonts w:eastAsia="Times New Roman"/>
    </w:rPr>
  </w:style>
  <w:style w:type="character" w:customStyle="1" w:styleId="MinimizedTextChar">
    <w:name w:val="Minimized Text Char"/>
    <w:basedOn w:val="DefaultParagraphFont"/>
    <w:link w:val="MinimizedText"/>
    <w:rsid w:val="005F18E4"/>
    <w:rPr>
      <w:rFonts w:ascii="Georgia" w:eastAsia="Times New Roman" w:hAnsi="Georgia"/>
      <w:sz w:val="22"/>
    </w:rPr>
  </w:style>
  <w:style w:type="character" w:customStyle="1" w:styleId="term1">
    <w:name w:val="term1"/>
    <w:basedOn w:val="DefaultParagraphFont"/>
    <w:rsid w:val="005F18E4"/>
    <w:rPr>
      <w:b/>
      <w:bCs/>
    </w:rPr>
  </w:style>
  <w:style w:type="character" w:customStyle="1" w:styleId="Styleterm111ptUnderline">
    <w:name w:val="Style term1 + 11 pt Underline"/>
    <w:basedOn w:val="term1"/>
    <w:rsid w:val="005F18E4"/>
    <w:rPr>
      <w:b/>
      <w:bCs/>
      <w:sz w:val="20"/>
      <w:u w:val="single"/>
    </w:rPr>
  </w:style>
  <w:style w:type="paragraph" w:customStyle="1" w:styleId="StyleMinimizedTextArialNarrow10pt">
    <w:name w:val="Style Minimized Text + Arial Narrow 10 pt"/>
    <w:basedOn w:val="MinimizedText"/>
    <w:link w:val="StyleMinimizedTextArialNarrow10ptChar"/>
    <w:qFormat/>
    <w:rsid w:val="005F18E4"/>
    <w:rPr>
      <w:sz w:val="20"/>
    </w:rPr>
  </w:style>
  <w:style w:type="character" w:customStyle="1" w:styleId="StyleMinimizedTextArialNarrow10ptChar">
    <w:name w:val="Style Minimized Text + Arial Narrow 10 pt Char"/>
    <w:basedOn w:val="MinimizedTextChar"/>
    <w:link w:val="StyleMinimizedTextArialNarrow10pt"/>
    <w:rsid w:val="005F18E4"/>
    <w:rPr>
      <w:rFonts w:ascii="Georgia" w:eastAsia="Times New Roman" w:hAnsi="Georgia"/>
      <w:sz w:val="20"/>
    </w:rPr>
  </w:style>
  <w:style w:type="character" w:customStyle="1" w:styleId="Styleunderline11ptBold">
    <w:name w:val="Style underline + 11 pt Bold"/>
    <w:basedOn w:val="underline"/>
    <w:rsid w:val="005F18E4"/>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5F18E4"/>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F18E4"/>
    <w:rPr>
      <w:rFonts w:ascii="Georgia" w:eastAsia="Times New Roman" w:hAnsi="Georgia"/>
      <w:sz w:val="22"/>
      <w:u w:val="single"/>
      <w:bdr w:val="single" w:sz="4" w:space="0" w:color="auto"/>
    </w:rPr>
  </w:style>
  <w:style w:type="character" w:customStyle="1" w:styleId="Style9pt">
    <w:name w:val="Style 9 pt"/>
    <w:basedOn w:val="DefaultParagraphFont"/>
    <w:rsid w:val="005F18E4"/>
    <w:rPr>
      <w:rFonts w:ascii="Times New Roman" w:hAnsi="Times New Roman"/>
      <w:sz w:val="20"/>
    </w:rPr>
  </w:style>
  <w:style w:type="paragraph" w:customStyle="1" w:styleId="StyleStyle49pt3">
    <w:name w:val="Style Style4 + 9 pt3"/>
    <w:basedOn w:val="Style4"/>
    <w:link w:val="StyleStyle49pt3Char"/>
    <w:qFormat/>
    <w:rsid w:val="005F18E4"/>
    <w:rPr>
      <w:rFonts w:cs="Times New Roman"/>
    </w:rPr>
  </w:style>
  <w:style w:type="character" w:customStyle="1" w:styleId="StyleStyle49pt3Char">
    <w:name w:val="Style Style4 + 9 pt3 Char"/>
    <w:basedOn w:val="Style4Char"/>
    <w:link w:val="StyleStyle49pt3"/>
    <w:rsid w:val="005F18E4"/>
    <w:rPr>
      <w:rFonts w:ascii="Georgia" w:eastAsia="Times New Roman" w:hAnsi="Georgia" w:cs="Times New Roman"/>
      <w:sz w:val="22"/>
      <w:u w:val="single"/>
    </w:rPr>
  </w:style>
  <w:style w:type="paragraph" w:customStyle="1" w:styleId="StyleStyle4Bold">
    <w:name w:val="Style Style4 + Bold"/>
    <w:basedOn w:val="Style4"/>
    <w:link w:val="StyleStyle4BoldChar"/>
    <w:qFormat/>
    <w:rsid w:val="005F18E4"/>
    <w:rPr>
      <w:rFonts w:cs="Times New Roman"/>
      <w:b/>
      <w:bCs/>
    </w:rPr>
  </w:style>
  <w:style w:type="character" w:customStyle="1" w:styleId="StyleStyle4BoldChar">
    <w:name w:val="Style Style4 + Bold Char"/>
    <w:basedOn w:val="Style4Char"/>
    <w:link w:val="StyleStyle4Bold"/>
    <w:rsid w:val="005F18E4"/>
    <w:rPr>
      <w:rFonts w:ascii="Georgia" w:eastAsia="Times New Roman" w:hAnsi="Georgia" w:cs="Times New Roman"/>
      <w:b/>
      <w:bCs/>
      <w:sz w:val="22"/>
      <w:u w:val="single"/>
    </w:rPr>
  </w:style>
  <w:style w:type="character" w:customStyle="1" w:styleId="CharChar11">
    <w:name w:val="Char Char11"/>
    <w:basedOn w:val="DefaultParagraphFont"/>
    <w:rsid w:val="005F18E4"/>
    <w:rPr>
      <w:rFonts w:cs="Arial"/>
      <w:bCs/>
      <w:szCs w:val="26"/>
      <w:u w:val="single"/>
      <w:lang w:val="en-US" w:eastAsia="en-US" w:bidi="ar-SA"/>
    </w:rPr>
  </w:style>
  <w:style w:type="character" w:customStyle="1" w:styleId="authorbio">
    <w:name w:val="authorbio"/>
    <w:basedOn w:val="DefaultParagraphFont"/>
    <w:rsid w:val="005F18E4"/>
  </w:style>
  <w:style w:type="character" w:customStyle="1" w:styleId="a0">
    <w:name w:val="a"/>
    <w:basedOn w:val="DefaultParagraphFont"/>
    <w:rsid w:val="005F18E4"/>
  </w:style>
  <w:style w:type="character" w:customStyle="1" w:styleId="StyleStyleUnderline411pt">
    <w:name w:val="Style Style Underline4 + 11 pt"/>
    <w:basedOn w:val="DefaultParagraphFont"/>
    <w:rsid w:val="005F18E4"/>
    <w:rPr>
      <w:sz w:val="20"/>
      <w:u w:val="single"/>
    </w:rPr>
  </w:style>
  <w:style w:type="character" w:customStyle="1" w:styleId="StyleStyleUnderline411ptBold">
    <w:name w:val="Style Style Underline4 + 11 pt Bold"/>
    <w:basedOn w:val="DefaultParagraphFont"/>
    <w:rsid w:val="005F18E4"/>
    <w:rPr>
      <w:b/>
      <w:bCs/>
      <w:sz w:val="20"/>
      <w:u w:val="single"/>
    </w:rPr>
  </w:style>
  <w:style w:type="character" w:customStyle="1" w:styleId="StyleStyleUnderline311pt">
    <w:name w:val="Style Style Underline3 + 11 pt"/>
    <w:basedOn w:val="DefaultParagraphFont"/>
    <w:rsid w:val="005F18E4"/>
    <w:rPr>
      <w:sz w:val="20"/>
      <w:u w:val="single"/>
    </w:rPr>
  </w:style>
  <w:style w:type="character" w:customStyle="1" w:styleId="StyleStyleUnderline311ptBold">
    <w:name w:val="Style Style Underline3 + 11 pt Bold"/>
    <w:basedOn w:val="DefaultParagraphFont"/>
    <w:rsid w:val="005F18E4"/>
    <w:rPr>
      <w:b/>
      <w:bCs/>
      <w:sz w:val="20"/>
      <w:u w:val="single"/>
    </w:rPr>
  </w:style>
  <w:style w:type="character" w:customStyle="1" w:styleId="StyleUnderline3">
    <w:name w:val="Style Underline3"/>
    <w:basedOn w:val="DefaultParagraphFont"/>
    <w:rsid w:val="005F18E4"/>
    <w:rPr>
      <w:u w:val="single"/>
    </w:rPr>
  </w:style>
  <w:style w:type="paragraph" w:customStyle="1" w:styleId="StyleStyle111ptBorderSinglesolidlineAuto05ptL">
    <w:name w:val="Style Style1 + 11 pt Border: : (Single solid line Auto  0.5 pt L..."/>
    <w:link w:val="StyleStyle111ptBorderSinglesolidlineAuto05ptLChar"/>
    <w:qFormat/>
    <w:rsid w:val="005F18E4"/>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F18E4"/>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5F18E4"/>
    <w:rPr>
      <w:u w:val="single"/>
    </w:rPr>
  </w:style>
  <w:style w:type="character" w:customStyle="1" w:styleId="NothingChar">
    <w:name w:val="Nothing Char"/>
    <w:basedOn w:val="DefaultParagraphFont"/>
    <w:link w:val="Nothing"/>
    <w:rsid w:val="005F18E4"/>
    <w:rPr>
      <w:rFonts w:ascii="Times New Roman" w:eastAsia="Times New Roman" w:hAnsi="Times New Roman" w:cs="Times New Roman"/>
      <w:sz w:val="20"/>
    </w:rPr>
  </w:style>
  <w:style w:type="character" w:customStyle="1" w:styleId="CardsFont12pt0">
    <w:name w:val="Cards + Font 12pt"/>
    <w:basedOn w:val="DefaultParagraphFont"/>
    <w:rsid w:val="005F18E4"/>
    <w:rPr>
      <w:rFonts w:ascii="Times New Roman" w:eastAsia="Calibri" w:hAnsi="Times New Roman" w:cs="Times New Roman"/>
      <w:sz w:val="24"/>
      <w:szCs w:val="20"/>
      <w:u w:val="single"/>
    </w:rPr>
  </w:style>
  <w:style w:type="character" w:customStyle="1" w:styleId="SmallTextChar0">
    <w:name w:val="Small Text Char"/>
    <w:basedOn w:val="CardTextChar0"/>
    <w:rsid w:val="005F18E4"/>
    <w:rPr>
      <w:rFonts w:ascii="Times New Roman" w:eastAsia="MS Mincho" w:hAnsi="Times New Roman" w:cs="Times New Roman"/>
      <w:sz w:val="15"/>
      <w:szCs w:val="24"/>
      <w:lang w:eastAsia="ja-JP"/>
    </w:rPr>
  </w:style>
  <w:style w:type="paragraph" w:customStyle="1" w:styleId="Circled">
    <w:name w:val="Circled"/>
    <w:link w:val="CircledChar"/>
    <w:qFormat/>
    <w:rsid w:val="005F18E4"/>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5F18E4"/>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5F18E4"/>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5F18E4"/>
  </w:style>
  <w:style w:type="character" w:customStyle="1" w:styleId="part-of-speech">
    <w:name w:val="part-of-speech"/>
    <w:basedOn w:val="DefaultParagraphFont"/>
    <w:rsid w:val="005F18E4"/>
  </w:style>
  <w:style w:type="character" w:customStyle="1" w:styleId="sep">
    <w:name w:val="sep"/>
    <w:basedOn w:val="DefaultParagraphFont"/>
    <w:rsid w:val="005F18E4"/>
  </w:style>
  <w:style w:type="character" w:customStyle="1" w:styleId="pron">
    <w:name w:val="pron"/>
    <w:basedOn w:val="DefaultParagraphFont"/>
    <w:rsid w:val="005F18E4"/>
  </w:style>
  <w:style w:type="paragraph" w:customStyle="1" w:styleId="StyleStyle4LatinTimesNewRomanAsianSimSun">
    <w:name w:val="Style Style4 + (Latin) Times New Roman (Asian) SimSun"/>
    <w:basedOn w:val="Normal"/>
    <w:link w:val="StyleStyle4LatinTimesNewRomanAsianSimSunChar"/>
    <w:qFormat/>
    <w:rsid w:val="005F18E4"/>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5F18E4"/>
    <w:rPr>
      <w:rFonts w:ascii="Georgia" w:eastAsia="SimSun" w:hAnsi="Georgia"/>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F18E4"/>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F18E4"/>
    <w:rPr>
      <w:rFonts w:ascii="Georgia" w:eastAsia="SimSun" w:hAnsi="Georgia"/>
      <w:b/>
      <w:bCs/>
      <w:sz w:val="22"/>
      <w:u w:val="single"/>
    </w:rPr>
  </w:style>
  <w:style w:type="character" w:customStyle="1" w:styleId="CharChar3">
    <w:name w:val="Char Char3"/>
    <w:basedOn w:val="DefaultParagraphFont"/>
    <w:rsid w:val="005F18E4"/>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5F18E4"/>
    <w:rPr>
      <w:bCs/>
      <w:szCs w:val="26"/>
      <w:u w:val="single"/>
    </w:rPr>
  </w:style>
  <w:style w:type="paragraph" w:styleId="Subtitle">
    <w:name w:val="Subtitle"/>
    <w:aliases w:val="Underlined card text"/>
    <w:basedOn w:val="Normal"/>
    <w:next w:val="Normal"/>
    <w:link w:val="SubtitleChar"/>
    <w:uiPriority w:val="99"/>
    <w:qFormat/>
    <w:rsid w:val="005F18E4"/>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5F18E4"/>
    <w:rPr>
      <w:color w:val="5A5A5A" w:themeColor="text1" w:themeTint="A5"/>
      <w:spacing w:val="15"/>
      <w:sz w:val="22"/>
      <w:szCs w:val="22"/>
    </w:rPr>
  </w:style>
  <w:style w:type="paragraph" w:customStyle="1" w:styleId="StyleStyle411pt1">
    <w:name w:val="Style Style4 + 11 pt1"/>
    <w:basedOn w:val="Style4"/>
    <w:link w:val="StyleStyle411pt1Char"/>
    <w:qFormat/>
    <w:rsid w:val="005F18E4"/>
    <w:rPr>
      <w:rFonts w:cs="Times New Roman"/>
    </w:rPr>
  </w:style>
  <w:style w:type="character" w:customStyle="1" w:styleId="StyleStyle411pt1Char">
    <w:name w:val="Style Style4 + 11 pt1 Char"/>
    <w:basedOn w:val="Style4Char"/>
    <w:link w:val="StyleStyle411pt1"/>
    <w:rsid w:val="005F18E4"/>
    <w:rPr>
      <w:rFonts w:ascii="Georgia" w:eastAsia="Times New Roman" w:hAnsi="Georgia" w:cs="Times New Roman"/>
      <w:sz w:val="22"/>
      <w:u w:val="single"/>
    </w:rPr>
  </w:style>
  <w:style w:type="character" w:customStyle="1" w:styleId="BoldandUnderlineCharChar2">
    <w:name w:val="Bold and Underline Char Char2"/>
    <w:basedOn w:val="DefaultParagraphFont"/>
    <w:rsid w:val="005F18E4"/>
    <w:rPr>
      <w:b/>
      <w:u w:val="single"/>
      <w:lang w:val="en-US" w:eastAsia="en-US" w:bidi="ar-SA"/>
    </w:rPr>
  </w:style>
  <w:style w:type="character" w:customStyle="1" w:styleId="StyleUnderlineCharChar111pt">
    <w:name w:val="Style Underline Char Char1 + 11 pt"/>
    <w:basedOn w:val="DefaultParagraphFont"/>
    <w:rsid w:val="005F18E4"/>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5F18E4"/>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5F18E4"/>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5F18E4"/>
    <w:rPr>
      <w:sz w:val="22"/>
      <w:u w:val="single"/>
    </w:rPr>
  </w:style>
  <w:style w:type="paragraph" w:customStyle="1" w:styleId="StyleMinimizedTextArialNarrow9pt">
    <w:name w:val="Style Minimized Text + Arial Narrow 9 pt"/>
    <w:basedOn w:val="Normal"/>
    <w:link w:val="StyleMinimizedTextArialNarrow9ptChar"/>
    <w:qFormat/>
    <w:rsid w:val="005F18E4"/>
    <w:rPr>
      <w:rFonts w:eastAsia="Times New Roman"/>
    </w:rPr>
  </w:style>
  <w:style w:type="character" w:customStyle="1" w:styleId="StyleMinimizedTextArialNarrow9ptChar">
    <w:name w:val="Style Minimized Text + Arial Narrow 9 pt Char"/>
    <w:basedOn w:val="DefaultParagraphFont"/>
    <w:link w:val="StyleMinimizedTextArialNarrow9pt"/>
    <w:rsid w:val="005F18E4"/>
    <w:rPr>
      <w:rFonts w:ascii="Georgia" w:eastAsia="Times New Roman" w:hAnsi="Georgia"/>
      <w:sz w:val="22"/>
    </w:rPr>
  </w:style>
  <w:style w:type="paragraph" w:customStyle="1" w:styleId="StyleBoldandUnderlineChar11ptNotBold">
    <w:name w:val="Style Bold and Underline Char + 11 pt Not Bold"/>
    <w:link w:val="StyleBoldandUnderlineChar11ptNotBoldChar"/>
    <w:qFormat/>
    <w:rsid w:val="005F18E4"/>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F18E4"/>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5F18E4"/>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5F18E4"/>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5F18E4"/>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5F18E4"/>
    <w:rPr>
      <w:b w:val="0"/>
      <w:bCs/>
      <w:sz w:val="20"/>
      <w:u w:val="single"/>
      <w:lang w:val="en-US" w:eastAsia="en-US" w:bidi="ar-SA"/>
    </w:rPr>
  </w:style>
  <w:style w:type="character" w:customStyle="1" w:styleId="Styleunderline9pt">
    <w:name w:val="Style underline + 9 pt"/>
    <w:basedOn w:val="underline"/>
    <w:rsid w:val="005F18E4"/>
    <w:rPr>
      <w:rFonts w:ascii="Times New Roman" w:hAnsi="Times New Roman" w:cs="Times New Roman"/>
      <w:b/>
      <w:sz w:val="20"/>
      <w:u w:val="single"/>
    </w:rPr>
  </w:style>
  <w:style w:type="character" w:customStyle="1" w:styleId="StyleTimesNewRoman9pt">
    <w:name w:val="Style Times New Roman 9 pt"/>
    <w:basedOn w:val="DefaultParagraphFont"/>
    <w:rsid w:val="005F18E4"/>
    <w:rPr>
      <w:rFonts w:ascii="Times New Roman" w:hAnsi="Times New Roman"/>
      <w:sz w:val="20"/>
    </w:rPr>
  </w:style>
  <w:style w:type="character" w:customStyle="1" w:styleId="Styleunderline9pt1">
    <w:name w:val="Style underline + 9 pt1"/>
    <w:basedOn w:val="underline"/>
    <w:rsid w:val="005F18E4"/>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5F18E4"/>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5F18E4"/>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5F18E4"/>
    <w:rPr>
      <w:b/>
      <w:bCs/>
      <w:noProof w:val="0"/>
      <w:sz w:val="20"/>
      <w:u w:val="single"/>
      <w:lang w:val="en-US" w:eastAsia="en-US" w:bidi="ar-SA"/>
    </w:rPr>
  </w:style>
  <w:style w:type="character" w:customStyle="1" w:styleId="Hyperlink23">
    <w:name w:val="Hyperlink23"/>
    <w:basedOn w:val="DefaultParagraphFont"/>
    <w:rsid w:val="005F18E4"/>
    <w:rPr>
      <w:color w:val="3300CC"/>
      <w:u w:val="single"/>
    </w:rPr>
  </w:style>
  <w:style w:type="paragraph" w:customStyle="1" w:styleId="cardCharChar">
    <w:name w:val="card Char Char"/>
    <w:basedOn w:val="Normal"/>
    <w:link w:val="cardCharCharChar"/>
    <w:qFormat/>
    <w:rsid w:val="005F18E4"/>
    <w:pPr>
      <w:ind w:left="288" w:right="288"/>
    </w:pPr>
    <w:rPr>
      <w:rFonts w:eastAsia="Times New Roman"/>
      <w:szCs w:val="20"/>
    </w:rPr>
  </w:style>
  <w:style w:type="character" w:customStyle="1" w:styleId="cardCharCharChar">
    <w:name w:val="card Char Char Char"/>
    <w:basedOn w:val="DefaultParagraphFont"/>
    <w:link w:val="cardCharChar"/>
    <w:rsid w:val="005F18E4"/>
    <w:rPr>
      <w:rFonts w:ascii="Georgia" w:eastAsia="Times New Roman" w:hAnsi="Georgia"/>
      <w:sz w:val="22"/>
      <w:szCs w:val="20"/>
    </w:rPr>
  </w:style>
  <w:style w:type="character" w:customStyle="1" w:styleId="StyleunderlineArialNarrow9ptBold">
    <w:name w:val="Style underline + Arial Narrow 9 pt Bold"/>
    <w:basedOn w:val="underline"/>
    <w:rsid w:val="005F18E4"/>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5F18E4"/>
  </w:style>
  <w:style w:type="character" w:customStyle="1" w:styleId="StylecardCharCharArialNarrow9ptChar">
    <w:name w:val="Style card Char Char + Arial Narrow 9 pt Char"/>
    <w:basedOn w:val="cardCharCharChar"/>
    <w:link w:val="StylecardCharCharArialNarrow9pt"/>
    <w:rsid w:val="005F18E4"/>
    <w:rPr>
      <w:rFonts w:ascii="Georgia" w:eastAsia="Times New Roman" w:hAnsi="Georgia"/>
      <w:sz w:val="22"/>
      <w:szCs w:val="20"/>
    </w:rPr>
  </w:style>
  <w:style w:type="character" w:customStyle="1" w:styleId="UnderlineCharCharChar">
    <w:name w:val="Underline Char Char Char"/>
    <w:basedOn w:val="DefaultParagraphFont"/>
    <w:rsid w:val="005F18E4"/>
    <w:rPr>
      <w:noProof w:val="0"/>
      <w:u w:val="single"/>
      <w:lang w:val="en-US" w:eastAsia="en-US" w:bidi="ar-SA"/>
    </w:rPr>
  </w:style>
  <w:style w:type="character" w:customStyle="1" w:styleId="CardTextChar1">
    <w:name w:val="Card Text Char1"/>
    <w:basedOn w:val="DefaultParagraphFont"/>
    <w:rsid w:val="005F18E4"/>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5F18E4"/>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5F18E4"/>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5F18E4"/>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5F18E4"/>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5F18E4"/>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F18E4"/>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5F18E4"/>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5F18E4"/>
    <w:rPr>
      <w:rFonts w:eastAsia="Times New Roman"/>
    </w:rPr>
  </w:style>
  <w:style w:type="character" w:customStyle="1" w:styleId="TextsmallChar">
    <w:name w:val="Textsmall Char"/>
    <w:basedOn w:val="DefaultParagraphFont"/>
    <w:link w:val="Textsmall"/>
    <w:rsid w:val="005F18E4"/>
    <w:rPr>
      <w:rFonts w:ascii="Georgia" w:eastAsia="Times New Roman" w:hAnsi="Georgia"/>
      <w:sz w:val="22"/>
    </w:rPr>
  </w:style>
  <w:style w:type="character" w:customStyle="1" w:styleId="CharChar111">
    <w:name w:val="Char Char111"/>
    <w:basedOn w:val="DefaultParagraphFont"/>
    <w:rsid w:val="005F18E4"/>
    <w:rPr>
      <w:rFonts w:cs="Arial"/>
      <w:bCs/>
      <w:szCs w:val="26"/>
      <w:u w:val="single"/>
      <w:lang w:val="en-US" w:eastAsia="en-US" w:bidi="ar-SA"/>
    </w:rPr>
  </w:style>
  <w:style w:type="character" w:customStyle="1" w:styleId="UnderlineBold">
    <w:name w:val="Underline + Bold"/>
    <w:uiPriority w:val="1"/>
    <w:qFormat/>
    <w:rsid w:val="005F18E4"/>
    <w:rPr>
      <w:b/>
      <w:sz w:val="20"/>
      <w:u w:val="single"/>
    </w:rPr>
  </w:style>
  <w:style w:type="paragraph" w:customStyle="1" w:styleId="cardtextsmall">
    <w:name w:val="card text small"/>
    <w:basedOn w:val="Normal"/>
    <w:qFormat/>
    <w:rsid w:val="005F18E4"/>
    <w:rPr>
      <w:rFonts w:ascii="Arial Narrow" w:eastAsia="Times New Roman" w:hAnsi="Arial Narrow"/>
    </w:rPr>
  </w:style>
  <w:style w:type="character" w:customStyle="1" w:styleId="AUnterdline">
    <w:name w:val="AUnterdline"/>
    <w:rsid w:val="005F18E4"/>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5F18E4"/>
    <w:rPr>
      <w:rFonts w:ascii="Times New Roman" w:hAnsi="Times New Roman"/>
      <w:b/>
      <w:bCs/>
      <w:sz w:val="20"/>
      <w:u w:val="single"/>
      <w:bdr w:val="single" w:sz="4" w:space="0" w:color="auto"/>
    </w:rPr>
  </w:style>
  <w:style w:type="character" w:customStyle="1" w:styleId="highlightedsearchterm">
    <w:name w:val="highlightedsearchterm"/>
    <w:rsid w:val="005F18E4"/>
  </w:style>
  <w:style w:type="character" w:customStyle="1" w:styleId="StyleUnderline1">
    <w:name w:val="Style Underline1"/>
    <w:basedOn w:val="DefaultParagraphFont"/>
    <w:rsid w:val="005F18E4"/>
    <w:rPr>
      <w:rFonts w:ascii="Times New Roman" w:hAnsi="Times New Roman"/>
      <w:sz w:val="20"/>
      <w:u w:val="single"/>
    </w:rPr>
  </w:style>
  <w:style w:type="paragraph" w:customStyle="1" w:styleId="CardIndented">
    <w:name w:val="Card (Indented)"/>
    <w:basedOn w:val="Normal"/>
    <w:link w:val="CardIndentedChar"/>
    <w:qFormat/>
    <w:rsid w:val="005F18E4"/>
    <w:pPr>
      <w:ind w:left="288"/>
    </w:pPr>
  </w:style>
  <w:style w:type="paragraph" w:customStyle="1" w:styleId="StyleStyle49pt10">
    <w:name w:val="Style Style4 + 9 pt10"/>
    <w:basedOn w:val="Style4"/>
    <w:link w:val="StyleStyle49pt10Char"/>
    <w:qFormat/>
    <w:rsid w:val="005F18E4"/>
    <w:rPr>
      <w:rFonts w:cs="Times New Roman"/>
    </w:rPr>
  </w:style>
  <w:style w:type="character" w:customStyle="1" w:styleId="StyleStyle49pt10Char">
    <w:name w:val="Style Style4 + 9 pt10 Char"/>
    <w:basedOn w:val="Style4Char"/>
    <w:link w:val="StyleStyle49pt10"/>
    <w:rsid w:val="005F18E4"/>
    <w:rPr>
      <w:rFonts w:ascii="Georgia" w:eastAsia="Times New Roman" w:hAnsi="Georgia" w:cs="Times New Roman"/>
      <w:sz w:val="22"/>
      <w:u w:val="single"/>
    </w:rPr>
  </w:style>
  <w:style w:type="paragraph" w:customStyle="1" w:styleId="StyleStyle49ptBold7">
    <w:name w:val="Style Style4 + 9 pt Bold7"/>
    <w:basedOn w:val="Style4"/>
    <w:link w:val="StyleStyle49ptBold7Char"/>
    <w:qFormat/>
    <w:rsid w:val="005F18E4"/>
    <w:rPr>
      <w:rFonts w:cs="Times New Roman"/>
      <w:b/>
      <w:bCs/>
    </w:rPr>
  </w:style>
  <w:style w:type="character" w:customStyle="1" w:styleId="StyleStyle49ptBold7Char">
    <w:name w:val="Style Style4 + 9 pt Bold7 Char"/>
    <w:link w:val="StyleStyle49ptBold7"/>
    <w:rsid w:val="005F18E4"/>
    <w:rPr>
      <w:rFonts w:ascii="Georgia" w:eastAsia="Times New Roman" w:hAnsi="Georgia" w:cs="Times New Roman"/>
      <w:b/>
      <w:bCs/>
      <w:sz w:val="22"/>
      <w:u w:val="single"/>
    </w:rPr>
  </w:style>
  <w:style w:type="paragraph" w:customStyle="1" w:styleId="NormalUnderline">
    <w:name w:val="Normal Underline"/>
    <w:basedOn w:val="Normal"/>
    <w:link w:val="NormalUnderlineChar"/>
    <w:qFormat/>
    <w:rsid w:val="005F18E4"/>
    <w:pPr>
      <w:ind w:left="288"/>
    </w:pPr>
    <w:rPr>
      <w:rFonts w:eastAsia="Times New Roman"/>
      <w:u w:val="single"/>
    </w:rPr>
  </w:style>
  <w:style w:type="character" w:customStyle="1" w:styleId="NormalUnderlineChar">
    <w:name w:val="Normal Underline Char"/>
    <w:link w:val="NormalUnderline"/>
    <w:rsid w:val="005F18E4"/>
    <w:rPr>
      <w:rFonts w:ascii="Georgia" w:eastAsia="Times New Roman" w:hAnsi="Georgia"/>
      <w:sz w:val="22"/>
      <w:u w:val="single"/>
    </w:rPr>
  </w:style>
  <w:style w:type="character" w:customStyle="1" w:styleId="DontRead">
    <w:name w:val="Don't Read"/>
    <w:qFormat/>
    <w:rsid w:val="005F18E4"/>
    <w:rPr>
      <w:rFonts w:ascii="Times New Roman" w:hAnsi="Times New Roman"/>
      <w:sz w:val="16"/>
    </w:rPr>
  </w:style>
  <w:style w:type="paragraph" w:customStyle="1" w:styleId="Underlinestyle">
    <w:name w:val="Underline style"/>
    <w:basedOn w:val="Normal"/>
    <w:qFormat/>
    <w:rsid w:val="005F18E4"/>
    <w:rPr>
      <w:rFonts w:eastAsia="Times New Roman"/>
      <w:u w:val="single"/>
    </w:rPr>
  </w:style>
  <w:style w:type="character" w:customStyle="1" w:styleId="Style11ptUnderline3">
    <w:name w:val="Style 11 pt Underline3"/>
    <w:rsid w:val="005F18E4"/>
    <w:rPr>
      <w:sz w:val="20"/>
      <w:u w:val="single"/>
    </w:rPr>
  </w:style>
  <w:style w:type="character" w:customStyle="1" w:styleId="27">
    <w:name w:val="27"/>
    <w:rsid w:val="005F18E4"/>
    <w:rPr>
      <w:rFonts w:cs="Arial"/>
      <w:bCs/>
      <w:sz w:val="20"/>
      <w:u w:val="single"/>
      <w:lang w:val="en-US" w:eastAsia="en-US" w:bidi="ar-SA"/>
    </w:rPr>
  </w:style>
  <w:style w:type="character" w:customStyle="1" w:styleId="2">
    <w:name w:val="2"/>
    <w:rsid w:val="005F18E4"/>
    <w:rPr>
      <w:rFonts w:cs="Arial"/>
      <w:bCs/>
      <w:sz w:val="20"/>
      <w:u w:val="single"/>
      <w:lang w:val="en-US" w:eastAsia="en-US" w:bidi="ar-SA"/>
    </w:rPr>
  </w:style>
  <w:style w:type="character" w:customStyle="1" w:styleId="Style9ptUnderline11">
    <w:name w:val="Style 9 pt Underline11"/>
    <w:basedOn w:val="DefaultParagraphFont"/>
    <w:rsid w:val="005F18E4"/>
    <w:rPr>
      <w:sz w:val="20"/>
      <w:u w:val="single"/>
    </w:rPr>
  </w:style>
  <w:style w:type="character" w:customStyle="1" w:styleId="Style9ptBoldUnderline5">
    <w:name w:val="Style 9 pt Bold Underline5"/>
    <w:basedOn w:val="DefaultParagraphFont"/>
    <w:rsid w:val="005F18E4"/>
    <w:rPr>
      <w:b/>
      <w:bCs/>
      <w:sz w:val="20"/>
      <w:u w:val="single"/>
    </w:rPr>
  </w:style>
  <w:style w:type="character" w:customStyle="1" w:styleId="CharChar114">
    <w:name w:val="Char Char114"/>
    <w:basedOn w:val="DefaultParagraphFont"/>
    <w:rsid w:val="005F18E4"/>
    <w:rPr>
      <w:rFonts w:cs="Arial"/>
      <w:bCs/>
      <w:szCs w:val="26"/>
      <w:u w:val="single"/>
      <w:lang w:val="en-US" w:eastAsia="en-US" w:bidi="ar-SA"/>
    </w:rPr>
  </w:style>
  <w:style w:type="character" w:customStyle="1" w:styleId="CharChar113">
    <w:name w:val="Char Char113"/>
    <w:basedOn w:val="DefaultParagraphFont"/>
    <w:rsid w:val="005F18E4"/>
    <w:rPr>
      <w:rFonts w:cs="Arial"/>
      <w:bCs/>
      <w:szCs w:val="26"/>
      <w:u w:val="single"/>
      <w:lang w:val="en-US" w:eastAsia="en-US" w:bidi="ar-SA"/>
    </w:rPr>
  </w:style>
  <w:style w:type="character" w:customStyle="1" w:styleId="CharChar112">
    <w:name w:val="Char Char112"/>
    <w:basedOn w:val="DefaultParagraphFont"/>
    <w:rsid w:val="005F18E4"/>
    <w:rPr>
      <w:rFonts w:cs="Arial"/>
      <w:bCs/>
      <w:szCs w:val="26"/>
      <w:u w:val="single"/>
      <w:lang w:val="en-US" w:eastAsia="en-US" w:bidi="ar-SA"/>
    </w:rPr>
  </w:style>
  <w:style w:type="character" w:customStyle="1" w:styleId="ssl0">
    <w:name w:val="ss_l0"/>
    <w:basedOn w:val="DefaultParagraphFont"/>
    <w:rsid w:val="005F18E4"/>
  </w:style>
  <w:style w:type="paragraph" w:styleId="CommentText">
    <w:name w:val="annotation text"/>
    <w:basedOn w:val="Normal"/>
    <w:link w:val="CommentTextChar"/>
    <w:uiPriority w:val="99"/>
    <w:rsid w:val="005F18E4"/>
    <w:rPr>
      <w:szCs w:val="20"/>
    </w:rPr>
  </w:style>
  <w:style w:type="character" w:customStyle="1" w:styleId="CommentTextChar">
    <w:name w:val="Comment Text Char"/>
    <w:basedOn w:val="DefaultParagraphFont"/>
    <w:link w:val="CommentText"/>
    <w:uiPriority w:val="99"/>
    <w:rsid w:val="005F18E4"/>
    <w:rPr>
      <w:rFonts w:ascii="Georgia" w:hAnsi="Georgia"/>
      <w:sz w:val="22"/>
      <w:szCs w:val="20"/>
    </w:rPr>
  </w:style>
  <w:style w:type="character" w:customStyle="1" w:styleId="CommentSubjectChar">
    <w:name w:val="Comment Subject Char"/>
    <w:basedOn w:val="CommentTextChar"/>
    <w:link w:val="CommentSubject"/>
    <w:rsid w:val="005F18E4"/>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5F18E4"/>
    <w:rPr>
      <w:rFonts w:ascii="Times New Roman" w:hAnsi="Times New Roman" w:cs="Times New Roman"/>
      <w:b/>
      <w:bCs/>
    </w:rPr>
  </w:style>
  <w:style w:type="character" w:customStyle="1" w:styleId="CommentSubjectChar1">
    <w:name w:val="Comment Subject Char1"/>
    <w:basedOn w:val="CommentTextChar"/>
    <w:uiPriority w:val="99"/>
    <w:semiHidden/>
    <w:rsid w:val="005F18E4"/>
    <w:rPr>
      <w:rFonts w:ascii="Georgia" w:hAnsi="Georgia"/>
      <w:b/>
      <w:bCs/>
      <w:sz w:val="22"/>
      <w:szCs w:val="20"/>
    </w:rPr>
  </w:style>
  <w:style w:type="paragraph" w:customStyle="1" w:styleId="WW-Default1">
    <w:name w:val="WW-Default1"/>
    <w:basedOn w:val="Normal"/>
    <w:qFormat/>
    <w:rsid w:val="005F18E4"/>
    <w:pPr>
      <w:suppressAutoHyphens/>
    </w:pPr>
    <w:rPr>
      <w:rFonts w:eastAsia="Times New Roman"/>
      <w:b/>
      <w:bCs/>
      <w:szCs w:val="20"/>
      <w:lang w:eastAsia="ar-SA"/>
    </w:rPr>
  </w:style>
  <w:style w:type="paragraph" w:customStyle="1" w:styleId="Normal1">
    <w:name w:val="Normal1"/>
    <w:basedOn w:val="BodyText"/>
    <w:qFormat/>
    <w:rsid w:val="005F18E4"/>
  </w:style>
  <w:style w:type="character" w:customStyle="1" w:styleId="zoomme">
    <w:name w:val="zoomme"/>
    <w:basedOn w:val="DefaultParagraphFont"/>
    <w:rsid w:val="005F18E4"/>
  </w:style>
  <w:style w:type="character" w:customStyle="1" w:styleId="Date1">
    <w:name w:val="Date1"/>
    <w:basedOn w:val="DefaultParagraphFont"/>
    <w:rsid w:val="005F18E4"/>
  </w:style>
  <w:style w:type="character" w:customStyle="1" w:styleId="classauthor">
    <w:name w:val="class=&quot;author&quot;"/>
    <w:basedOn w:val="DefaultParagraphFont"/>
    <w:rsid w:val="005F18E4"/>
  </w:style>
  <w:style w:type="paragraph" w:customStyle="1" w:styleId="CardStyle">
    <w:name w:val="Card Style"/>
    <w:basedOn w:val="Normal"/>
    <w:link w:val="CardStyleChar"/>
    <w:qFormat/>
    <w:rsid w:val="005F18E4"/>
    <w:rPr>
      <w:rFonts w:eastAsia="Times New Roman"/>
    </w:rPr>
  </w:style>
  <w:style w:type="character" w:customStyle="1" w:styleId="CharCharChar">
    <w:name w:val="Char Char Char"/>
    <w:basedOn w:val="DefaultParagraphFont"/>
    <w:rsid w:val="005F18E4"/>
    <w:rPr>
      <w:rFonts w:cs="Arial"/>
      <w:bCs/>
      <w:szCs w:val="26"/>
      <w:u w:val="single"/>
      <w:lang w:val="en-US" w:eastAsia="en-US" w:bidi="ar-SA"/>
    </w:rPr>
  </w:style>
  <w:style w:type="character" w:customStyle="1" w:styleId="BoldUnderlineChar0">
    <w:name w:val="Bold Underline Char"/>
    <w:rsid w:val="005F18E4"/>
    <w:rPr>
      <w:rFonts w:ascii="Times New Roman" w:eastAsia="Times New Roman" w:hAnsi="Times New Roman"/>
      <w:b/>
      <w:bCs/>
      <w:szCs w:val="24"/>
      <w:u w:val="single"/>
    </w:rPr>
  </w:style>
  <w:style w:type="character" w:customStyle="1" w:styleId="texto1">
    <w:name w:val="texto1"/>
    <w:rsid w:val="005F18E4"/>
  </w:style>
  <w:style w:type="character" w:customStyle="1" w:styleId="apple-style-span">
    <w:name w:val="apple-style-span"/>
    <w:rsid w:val="005F18E4"/>
  </w:style>
  <w:style w:type="paragraph" w:customStyle="1" w:styleId="citenon-bold">
    <w:name w:val="cite non-bold"/>
    <w:basedOn w:val="Normal"/>
    <w:link w:val="citenon-boldChar"/>
    <w:qFormat/>
    <w:rsid w:val="005F18E4"/>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F18E4"/>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F18E4"/>
    <w:rPr>
      <w:rFonts w:ascii="Georgia" w:eastAsia="Times New Roman" w:hAnsi="Georgia" w:cs="Arial"/>
      <w:b/>
      <w:szCs w:val="28"/>
    </w:rPr>
  </w:style>
  <w:style w:type="paragraph" w:customStyle="1" w:styleId="Style23">
    <w:name w:val="Style23"/>
    <w:basedOn w:val="Normal"/>
    <w:uiPriority w:val="99"/>
    <w:qFormat/>
    <w:rsid w:val="005F18E4"/>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5F18E4"/>
    <w:rPr>
      <w:rFonts w:ascii="Georgia" w:eastAsia="Times New Roman" w:hAnsi="Georgia"/>
      <w:sz w:val="22"/>
      <w:lang w:bidi="en-US"/>
    </w:rPr>
  </w:style>
  <w:style w:type="character" w:customStyle="1" w:styleId="gray">
    <w:name w:val="gray"/>
    <w:basedOn w:val="DefaultParagraphFont"/>
    <w:rsid w:val="005F18E4"/>
  </w:style>
  <w:style w:type="paragraph" w:customStyle="1" w:styleId="Tagtemplate">
    <w:name w:val="Tagtemplate"/>
    <w:basedOn w:val="Normal"/>
    <w:link w:val="TagtemplateChar"/>
    <w:autoRedefine/>
    <w:qFormat/>
    <w:rsid w:val="005F18E4"/>
    <w:pPr>
      <w:keepNext/>
      <w:keepLines/>
    </w:pPr>
    <w:rPr>
      <w:rFonts w:eastAsia="Calibri"/>
      <w:b/>
    </w:rPr>
  </w:style>
  <w:style w:type="character" w:customStyle="1" w:styleId="TagtemplateChar">
    <w:name w:val="Tagtemplate Char"/>
    <w:basedOn w:val="DefaultParagraphFont"/>
    <w:link w:val="Tagtemplate"/>
    <w:rsid w:val="005F18E4"/>
    <w:rPr>
      <w:rFonts w:ascii="Georgia" w:eastAsia="Calibri" w:hAnsi="Georgia"/>
      <w:b/>
      <w:sz w:val="22"/>
    </w:rPr>
  </w:style>
  <w:style w:type="character" w:customStyle="1" w:styleId="Styleunderline11ptBorderSinglesolidlineAuto05p">
    <w:name w:val="Style underline + 11 pt Border: : (Single solid line Auto  0.5 p..."/>
    <w:rsid w:val="005F18E4"/>
    <w:rPr>
      <w:sz w:val="20"/>
      <w:u w:val="single"/>
      <w:bdr w:val="single" w:sz="4" w:space="0" w:color="auto"/>
    </w:rPr>
  </w:style>
  <w:style w:type="paragraph" w:customStyle="1" w:styleId="Citation-FirstLine">
    <w:name w:val="Citation - First Line"/>
    <w:basedOn w:val="Normal"/>
    <w:next w:val="Normal"/>
    <w:autoRedefine/>
    <w:qFormat/>
    <w:rsid w:val="005F18E4"/>
    <w:pPr>
      <w:spacing w:line="240" w:lineRule="atLeast"/>
      <w:jc w:val="both"/>
    </w:pPr>
    <w:rPr>
      <w:rFonts w:ascii="Book Antiqua" w:eastAsia="Times New Roman" w:hAnsi="Book Antiqua"/>
    </w:rPr>
  </w:style>
  <w:style w:type="character" w:customStyle="1" w:styleId="CardText-Underlined">
    <w:name w:val="Card Text - Underlined"/>
    <w:rsid w:val="005F18E4"/>
    <w:rPr>
      <w:b/>
      <w:sz w:val="20"/>
      <w:u w:val="single"/>
    </w:rPr>
  </w:style>
  <w:style w:type="paragraph" w:customStyle="1" w:styleId="Citation-Complete">
    <w:name w:val="Citation - Complete"/>
    <w:basedOn w:val="Normal"/>
    <w:next w:val="Normal"/>
    <w:link w:val="Citation-CompleteChar"/>
    <w:autoRedefine/>
    <w:qFormat/>
    <w:rsid w:val="005F18E4"/>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5F18E4"/>
    <w:rPr>
      <w:rFonts w:ascii="Book Antiqua" w:eastAsia="Times New Roman" w:hAnsi="Book Antiqua"/>
      <w:sz w:val="22"/>
    </w:rPr>
  </w:style>
  <w:style w:type="character" w:customStyle="1" w:styleId="MicroTextChar">
    <w:name w:val="MicroText Char"/>
    <w:link w:val="MicroText"/>
    <w:rsid w:val="005F18E4"/>
    <w:rPr>
      <w:rFonts w:ascii="Arial Narrow" w:hAnsi="Arial Narrow"/>
      <w:sz w:val="12"/>
    </w:rPr>
  </w:style>
  <w:style w:type="paragraph" w:customStyle="1" w:styleId="TagCite">
    <w:name w:val="Tag/Cite"/>
    <w:basedOn w:val="Normal"/>
    <w:qFormat/>
    <w:rsid w:val="005F18E4"/>
    <w:rPr>
      <w:rFonts w:eastAsia="Times New Roman"/>
      <w:b/>
    </w:rPr>
  </w:style>
  <w:style w:type="character" w:customStyle="1" w:styleId="Style11ptItalicUnderline">
    <w:name w:val="Style 11 pt Italic Underline"/>
    <w:basedOn w:val="DefaultParagraphFont"/>
    <w:rsid w:val="005F18E4"/>
    <w:rPr>
      <w:i/>
      <w:iCs/>
      <w:sz w:val="20"/>
      <w:u w:val="single"/>
    </w:rPr>
  </w:style>
  <w:style w:type="character" w:customStyle="1" w:styleId="Style11ptItalic">
    <w:name w:val="Style 11 pt Italic"/>
    <w:basedOn w:val="DefaultParagraphFont"/>
    <w:rsid w:val="005F18E4"/>
    <w:rPr>
      <w:rFonts w:ascii="Times New Roman" w:hAnsi="Times New Roman"/>
      <w:i/>
      <w:iCs/>
      <w:sz w:val="20"/>
    </w:rPr>
  </w:style>
  <w:style w:type="character" w:customStyle="1" w:styleId="BoldandUnderlineChar">
    <w:name w:val="Bold and Underline Char"/>
    <w:basedOn w:val="DefaultParagraphFont"/>
    <w:link w:val="BoldandUnderline"/>
    <w:locked/>
    <w:rsid w:val="005F18E4"/>
    <w:rPr>
      <w:b/>
      <w:u w:val="single"/>
    </w:rPr>
  </w:style>
  <w:style w:type="paragraph" w:customStyle="1" w:styleId="BoldandUnderline">
    <w:name w:val="Bold and Underline"/>
    <w:basedOn w:val="Normal"/>
    <w:link w:val="BoldandUnderlineChar"/>
    <w:qFormat/>
    <w:rsid w:val="005F18E4"/>
    <w:rPr>
      <w:rFonts w:asciiTheme="minorHAnsi" w:hAnsiTheme="minorHAnsi"/>
      <w:b/>
      <w:sz w:val="24"/>
      <w:u w:val="single"/>
    </w:rPr>
  </w:style>
  <w:style w:type="character" w:customStyle="1" w:styleId="hdr">
    <w:name w:val="hdr"/>
    <w:basedOn w:val="DefaultParagraphFont"/>
    <w:rsid w:val="005F18E4"/>
  </w:style>
  <w:style w:type="paragraph" w:customStyle="1" w:styleId="StyleStyle49ptBold3">
    <w:name w:val="Style Style4 + 9 pt Bold3"/>
    <w:basedOn w:val="Style4"/>
    <w:link w:val="StyleStyle49ptBold3Char"/>
    <w:qFormat/>
    <w:rsid w:val="005F18E4"/>
    <w:rPr>
      <w:rFonts w:cs="Times New Roman"/>
      <w:b/>
      <w:bCs/>
    </w:rPr>
  </w:style>
  <w:style w:type="character" w:customStyle="1" w:styleId="StyleStyle49ptBold3Char">
    <w:name w:val="Style Style4 + 9 pt Bold3 Char"/>
    <w:basedOn w:val="Style4Char"/>
    <w:link w:val="StyleStyle49ptBold3"/>
    <w:rsid w:val="005F18E4"/>
    <w:rPr>
      <w:rFonts w:ascii="Georgia" w:eastAsia="Times New Roman" w:hAnsi="Georgia" w:cs="Times New Roman"/>
      <w:b/>
      <w:bCs/>
      <w:sz w:val="22"/>
      <w:u w:val="single"/>
    </w:rPr>
  </w:style>
  <w:style w:type="character" w:customStyle="1" w:styleId="Style9ptUnderline6">
    <w:name w:val="Style 9 pt Underline6"/>
    <w:basedOn w:val="DefaultParagraphFont"/>
    <w:rsid w:val="005F18E4"/>
    <w:rPr>
      <w:sz w:val="20"/>
      <w:u w:val="single"/>
    </w:rPr>
  </w:style>
  <w:style w:type="character" w:customStyle="1" w:styleId="ct-with-fmlt">
    <w:name w:val="ct-with-fmlt"/>
    <w:basedOn w:val="DefaultParagraphFont"/>
    <w:rsid w:val="005F18E4"/>
  </w:style>
  <w:style w:type="paragraph" w:customStyle="1" w:styleId="TagText">
    <w:name w:val="TagText"/>
    <w:basedOn w:val="Normal"/>
    <w:uiPriority w:val="99"/>
    <w:qFormat/>
    <w:rsid w:val="005F18E4"/>
    <w:rPr>
      <w:b/>
    </w:rPr>
  </w:style>
  <w:style w:type="paragraph" w:customStyle="1" w:styleId="StyleStyle49pt">
    <w:name w:val="Style Style4 + 9 pt"/>
    <w:basedOn w:val="Normal"/>
    <w:link w:val="StyleStyle49ptChar"/>
    <w:qFormat/>
    <w:rsid w:val="005F18E4"/>
    <w:rPr>
      <w:rFonts w:eastAsia="Times New Roman"/>
      <w:u w:val="single"/>
    </w:rPr>
  </w:style>
  <w:style w:type="character" w:customStyle="1" w:styleId="StyleStyle49ptChar">
    <w:name w:val="Style Style4 + 9 pt Char"/>
    <w:basedOn w:val="DefaultParagraphFont"/>
    <w:link w:val="StyleStyle49pt"/>
    <w:rsid w:val="005F18E4"/>
    <w:rPr>
      <w:rFonts w:ascii="Georgia" w:eastAsia="Times New Roman" w:hAnsi="Georgia"/>
      <w:sz w:val="22"/>
      <w:u w:val="single"/>
    </w:rPr>
  </w:style>
  <w:style w:type="paragraph" w:customStyle="1" w:styleId="StyleStyle49ptBold">
    <w:name w:val="Style Style4 + 9 pt Bold"/>
    <w:basedOn w:val="Normal"/>
    <w:link w:val="StyleStyle49ptBoldChar"/>
    <w:qFormat/>
    <w:rsid w:val="005F18E4"/>
    <w:rPr>
      <w:rFonts w:eastAsia="Times New Roman"/>
      <w:b/>
      <w:bCs/>
      <w:u w:val="single"/>
    </w:rPr>
  </w:style>
  <w:style w:type="character" w:customStyle="1" w:styleId="StyleStyle49ptBoldChar">
    <w:name w:val="Style Style4 + 9 pt Bold Char"/>
    <w:basedOn w:val="DefaultParagraphFont"/>
    <w:link w:val="StyleStyle49ptBold"/>
    <w:rsid w:val="005F18E4"/>
    <w:rPr>
      <w:rFonts w:ascii="Georgia" w:eastAsia="Times New Roman" w:hAnsi="Georgia"/>
      <w:b/>
      <w:bCs/>
      <w:sz w:val="22"/>
      <w:u w:val="single"/>
    </w:rPr>
  </w:style>
  <w:style w:type="paragraph" w:customStyle="1" w:styleId="StyleStyle49ptBoldItalic">
    <w:name w:val="Style Style4 + 9 pt Bold Italic"/>
    <w:basedOn w:val="Normal"/>
    <w:link w:val="StyleStyle49ptBoldItalicChar"/>
    <w:qFormat/>
    <w:rsid w:val="005F18E4"/>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F18E4"/>
    <w:rPr>
      <w:rFonts w:ascii="Georgia" w:eastAsia="Times New Roman" w:hAnsi="Georgia"/>
      <w:b/>
      <w:bCs/>
      <w:i/>
      <w:iCs/>
      <w:sz w:val="22"/>
      <w:u w:val="single"/>
    </w:rPr>
  </w:style>
  <w:style w:type="paragraph" w:customStyle="1" w:styleId="StyleUnderlined11ptBold">
    <w:name w:val="Style Underlined + 11 pt Bold"/>
    <w:link w:val="StyleUnderlined11ptBoldChar"/>
    <w:qFormat/>
    <w:rsid w:val="005F18E4"/>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5F18E4"/>
    <w:rPr>
      <w:rFonts w:ascii="Arial" w:eastAsia="Times New Roman" w:hAnsi="Arial" w:cs="Arial"/>
      <w:b/>
      <w:bCs/>
      <w:sz w:val="22"/>
      <w:u w:val="single"/>
    </w:rPr>
  </w:style>
  <w:style w:type="paragraph" w:customStyle="1" w:styleId="StyleUnderlined11pt">
    <w:name w:val="Style Underlined + 11 pt"/>
    <w:link w:val="StyleUnderlined11ptChar"/>
    <w:qFormat/>
    <w:rsid w:val="005F18E4"/>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5F18E4"/>
    <w:rPr>
      <w:rFonts w:ascii="Arial" w:eastAsia="Times New Roman" w:hAnsi="Arial" w:cs="Arial"/>
      <w:sz w:val="22"/>
      <w:u w:val="single"/>
    </w:rPr>
  </w:style>
  <w:style w:type="character" w:customStyle="1" w:styleId="newscontent">
    <w:name w:val="newscontent"/>
    <w:rsid w:val="005F18E4"/>
  </w:style>
  <w:style w:type="character" w:customStyle="1" w:styleId="StyleUnderlinePatternClearYellow">
    <w:name w:val="Style Underline Pattern: Clear (Yellow)"/>
    <w:basedOn w:val="DefaultParagraphFont"/>
    <w:rsid w:val="005F18E4"/>
    <w:rPr>
      <w:u w:val="single"/>
      <w:shd w:val="clear" w:color="auto" w:fill="00FF00"/>
    </w:rPr>
  </w:style>
  <w:style w:type="paragraph" w:customStyle="1" w:styleId="StyleUnderlineChar11pt3">
    <w:name w:val="Style Underline Char + 11 pt3"/>
    <w:link w:val="StyleUnderlineChar11pt3Char"/>
    <w:qFormat/>
    <w:rsid w:val="005F18E4"/>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5F18E4"/>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5F18E4"/>
    <w:rPr>
      <w:b w:val="0"/>
      <w:bCs/>
      <w:u w:val="single"/>
    </w:rPr>
  </w:style>
  <w:style w:type="character" w:customStyle="1" w:styleId="date-display-single">
    <w:name w:val="date-display-single"/>
    <w:basedOn w:val="DefaultParagraphFont"/>
    <w:rsid w:val="005F18E4"/>
  </w:style>
  <w:style w:type="character" w:customStyle="1" w:styleId="CommentTextChar1">
    <w:name w:val="Comment Text Char1"/>
    <w:basedOn w:val="DefaultParagraphFont"/>
    <w:uiPriority w:val="99"/>
    <w:rsid w:val="005F18E4"/>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5F18E4"/>
    <w:rPr>
      <w:rFonts w:ascii="Times New Roman" w:hAnsi="Times New Roman" w:cs="Times New Roman"/>
      <w:sz w:val="20"/>
    </w:rPr>
  </w:style>
  <w:style w:type="paragraph" w:customStyle="1" w:styleId="Cite2">
    <w:name w:val="Cite 2"/>
    <w:basedOn w:val="Normal"/>
    <w:qFormat/>
    <w:rsid w:val="005F18E4"/>
    <w:rPr>
      <w:rFonts w:eastAsia="MS Mincho"/>
      <w:b/>
      <w:u w:val="single"/>
    </w:rPr>
  </w:style>
  <w:style w:type="character" w:customStyle="1" w:styleId="StyleunderlineBold">
    <w:name w:val="Style underline + Bold"/>
    <w:basedOn w:val="underline"/>
    <w:rsid w:val="005F18E4"/>
    <w:rPr>
      <w:rFonts w:ascii="Times New Roman" w:hAnsi="Times New Roman" w:cs="Times New Roman"/>
      <w:bCs/>
      <w:sz w:val="20"/>
      <w:u w:val="single"/>
    </w:rPr>
  </w:style>
  <w:style w:type="paragraph" w:customStyle="1" w:styleId="cards0">
    <w:name w:val="cards"/>
    <w:basedOn w:val="Cites0"/>
    <w:qFormat/>
    <w:rsid w:val="005F18E4"/>
    <w:pPr>
      <w:widowControl/>
      <w:jc w:val="left"/>
    </w:pPr>
    <w:rPr>
      <w:szCs w:val="22"/>
    </w:rPr>
  </w:style>
  <w:style w:type="character" w:customStyle="1" w:styleId="Style10ptUnderline">
    <w:name w:val="Style 10 pt Underline"/>
    <w:basedOn w:val="DefaultParagraphFont"/>
    <w:rsid w:val="005F18E4"/>
    <w:rPr>
      <w:sz w:val="20"/>
      <w:u w:val="single"/>
    </w:rPr>
  </w:style>
  <w:style w:type="character" w:styleId="HTMLCite">
    <w:name w:val="HTML Cite"/>
    <w:uiPriority w:val="99"/>
    <w:rsid w:val="005F18E4"/>
    <w:rPr>
      <w:i/>
      <w:iCs/>
    </w:rPr>
  </w:style>
  <w:style w:type="character" w:customStyle="1" w:styleId="slug-pub-date">
    <w:name w:val="slug-pub-date"/>
    <w:basedOn w:val="DefaultParagraphFont"/>
    <w:rsid w:val="005F18E4"/>
  </w:style>
  <w:style w:type="character" w:customStyle="1" w:styleId="slug-vol">
    <w:name w:val="slug-vol"/>
    <w:basedOn w:val="DefaultParagraphFont"/>
    <w:rsid w:val="005F18E4"/>
  </w:style>
  <w:style w:type="character" w:customStyle="1" w:styleId="slug-issue">
    <w:name w:val="slug-issue"/>
    <w:basedOn w:val="DefaultParagraphFont"/>
    <w:rsid w:val="005F18E4"/>
  </w:style>
  <w:style w:type="character" w:customStyle="1" w:styleId="slug-pages">
    <w:name w:val="slug-pages"/>
    <w:basedOn w:val="DefaultParagraphFont"/>
    <w:rsid w:val="005F18E4"/>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5F18E4"/>
    <w:rPr>
      <w:b/>
      <w:bCs/>
      <w:strike w:val="0"/>
      <w:dstrike w:val="0"/>
      <w:sz w:val="24"/>
      <w:u w:val="none"/>
      <w:effect w:val="none"/>
    </w:rPr>
  </w:style>
  <w:style w:type="paragraph" w:customStyle="1" w:styleId="Tag2">
    <w:name w:val="Tag2"/>
    <w:basedOn w:val="Normal"/>
    <w:autoRedefine/>
    <w:qFormat/>
    <w:rsid w:val="005F18E4"/>
    <w:pPr>
      <w:spacing w:before="120"/>
    </w:pPr>
    <w:rPr>
      <w:b/>
      <w:sz w:val="26"/>
    </w:rPr>
  </w:style>
  <w:style w:type="character" w:customStyle="1" w:styleId="tagchar">
    <w:name w:val="tagchar"/>
    <w:basedOn w:val="DefaultParagraphFont"/>
    <w:rsid w:val="005F18E4"/>
  </w:style>
  <w:style w:type="paragraph" w:customStyle="1" w:styleId="NormalText">
    <w:name w:val="Normal Text"/>
    <w:basedOn w:val="Normal"/>
    <w:link w:val="NormalTextChar"/>
    <w:autoRedefine/>
    <w:qFormat/>
    <w:rsid w:val="005F18E4"/>
    <w:pPr>
      <w:jc w:val="both"/>
    </w:pPr>
    <w:rPr>
      <w:rFonts w:eastAsia="Times New Roman"/>
      <w:szCs w:val="26"/>
    </w:rPr>
  </w:style>
  <w:style w:type="character" w:customStyle="1" w:styleId="pmterms11">
    <w:name w:val="pmterms11"/>
    <w:basedOn w:val="DefaultParagraphFont"/>
    <w:rsid w:val="005F18E4"/>
    <w:rPr>
      <w:b/>
      <w:bCs/>
      <w:i w:val="0"/>
      <w:iCs w:val="0"/>
      <w:color w:val="000000"/>
    </w:rPr>
  </w:style>
  <w:style w:type="character" w:customStyle="1" w:styleId="StyleUnderlineChar9ptBold">
    <w:name w:val="Style Underline Char + 9 pt Bold"/>
    <w:basedOn w:val="DefaultParagraphFont"/>
    <w:rsid w:val="005F18E4"/>
    <w:rPr>
      <w:rFonts w:ascii="Times New Roman" w:hAnsi="Times New Roman"/>
      <w:b/>
      <w:bCs/>
      <w:sz w:val="20"/>
      <w:u w:val="single"/>
      <w:lang w:val="en-US" w:eastAsia="en-US" w:bidi="ar-SA"/>
    </w:rPr>
  </w:style>
  <w:style w:type="character" w:customStyle="1" w:styleId="Style8pt">
    <w:name w:val="Style 8 pt"/>
    <w:basedOn w:val="DefaultParagraphFont"/>
    <w:rsid w:val="005F18E4"/>
    <w:rPr>
      <w:sz w:val="20"/>
    </w:rPr>
  </w:style>
  <w:style w:type="character" w:customStyle="1" w:styleId="UnderlineChar5Char">
    <w:name w:val="Underline Char5 Char"/>
    <w:basedOn w:val="DefaultParagraphFont"/>
    <w:rsid w:val="005F18E4"/>
    <w:rPr>
      <w:szCs w:val="24"/>
      <w:u w:val="single"/>
      <w:lang w:val="en-US" w:eastAsia="en-US" w:bidi="ar-SA"/>
    </w:rPr>
  </w:style>
  <w:style w:type="character" w:customStyle="1" w:styleId="BoldandUnderlineChar2Char1">
    <w:name w:val="Bold and Underline Char2 Char1"/>
    <w:basedOn w:val="DefaultParagraphFont"/>
    <w:rsid w:val="005F18E4"/>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5F18E4"/>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5F18E4"/>
    <w:rPr>
      <w:szCs w:val="24"/>
      <w:u w:val="single"/>
      <w:lang w:val="en-US" w:eastAsia="en-US" w:bidi="ar-SA"/>
    </w:rPr>
  </w:style>
  <w:style w:type="paragraph" w:customStyle="1" w:styleId="Language">
    <w:name w:val="Language"/>
    <w:basedOn w:val="Normal"/>
    <w:link w:val="LanguageChar"/>
    <w:qFormat/>
    <w:rsid w:val="005F18E4"/>
    <w:rPr>
      <w:rFonts w:eastAsia="Times New Roman"/>
      <w:strike/>
      <w:szCs w:val="20"/>
    </w:rPr>
  </w:style>
  <w:style w:type="character" w:customStyle="1" w:styleId="LanguageChar">
    <w:name w:val="Language Char"/>
    <w:basedOn w:val="DefaultParagraphFont"/>
    <w:link w:val="Language"/>
    <w:rsid w:val="005F18E4"/>
    <w:rPr>
      <w:rFonts w:ascii="Georgia" w:eastAsia="Times New Roman" w:hAnsi="Georgia"/>
      <w:strike/>
      <w:sz w:val="22"/>
      <w:szCs w:val="20"/>
    </w:rPr>
  </w:style>
  <w:style w:type="paragraph" w:customStyle="1" w:styleId="UnderlineChar3">
    <w:name w:val="Underline Char3"/>
    <w:basedOn w:val="Normal"/>
    <w:link w:val="UnderlineChar3Char"/>
    <w:qFormat/>
    <w:rsid w:val="005F18E4"/>
    <w:rPr>
      <w:rFonts w:eastAsia="Times New Roman"/>
      <w:u w:val="single"/>
    </w:rPr>
  </w:style>
  <w:style w:type="character" w:customStyle="1" w:styleId="UnderlineChar3Char">
    <w:name w:val="Underline Char3 Char"/>
    <w:basedOn w:val="DefaultParagraphFont"/>
    <w:link w:val="UnderlineChar3"/>
    <w:rsid w:val="005F18E4"/>
    <w:rPr>
      <w:rFonts w:ascii="Georgia" w:eastAsia="Times New Roman" w:hAnsi="Georgia"/>
      <w:sz w:val="22"/>
      <w:u w:val="single"/>
    </w:rPr>
  </w:style>
  <w:style w:type="paragraph" w:customStyle="1" w:styleId="BoldandUnderlineChar3Char">
    <w:name w:val="Bold and Underline Char3 Char"/>
    <w:basedOn w:val="Normal"/>
    <w:link w:val="BoldandUnderlineChar3CharChar"/>
    <w:qFormat/>
    <w:rsid w:val="005F18E4"/>
    <w:rPr>
      <w:rFonts w:eastAsia="Times New Roman"/>
      <w:b/>
      <w:u w:val="single"/>
    </w:rPr>
  </w:style>
  <w:style w:type="character" w:customStyle="1" w:styleId="BoldandUnderlineChar3CharChar">
    <w:name w:val="Bold and Underline Char3 Char Char"/>
    <w:basedOn w:val="DefaultParagraphFont"/>
    <w:link w:val="BoldandUnderlineChar3Char"/>
    <w:rsid w:val="005F18E4"/>
    <w:rPr>
      <w:rFonts w:ascii="Georgia" w:eastAsia="Times New Roman" w:hAnsi="Georgia"/>
      <w:b/>
      <w:sz w:val="22"/>
      <w:u w:val="single"/>
    </w:rPr>
  </w:style>
  <w:style w:type="character" w:customStyle="1" w:styleId="UnderlineChar1">
    <w:name w:val="Underline Char1"/>
    <w:basedOn w:val="DefaultParagraphFont"/>
    <w:rsid w:val="005F18E4"/>
    <w:rPr>
      <w:szCs w:val="24"/>
      <w:u w:val="single"/>
      <w:lang w:val="en-US" w:eastAsia="en-US" w:bidi="ar-SA"/>
    </w:rPr>
  </w:style>
  <w:style w:type="character" w:customStyle="1" w:styleId="BoldandUnderlineChar1Char2Char">
    <w:name w:val="Bold and Underline Char1 Char2 Char"/>
    <w:basedOn w:val="DefaultParagraphFont"/>
    <w:rsid w:val="005F18E4"/>
    <w:rPr>
      <w:b/>
      <w:szCs w:val="24"/>
      <w:u w:val="single"/>
      <w:lang w:val="en-US" w:eastAsia="en-US" w:bidi="ar-SA"/>
    </w:rPr>
  </w:style>
  <w:style w:type="character" w:customStyle="1" w:styleId="SmalltextChar">
    <w:name w:val="Small text Char"/>
    <w:aliases w:val="Quote1 Char1"/>
    <w:link w:val="Smalltext"/>
    <w:rsid w:val="005F18E4"/>
    <w:rPr>
      <w:rFonts w:ascii="Arial Narrow" w:eastAsia="Times New Roman" w:hAnsi="Arial Narrow"/>
      <w:sz w:val="22"/>
    </w:rPr>
  </w:style>
  <w:style w:type="paragraph" w:customStyle="1" w:styleId="HotRoute">
    <w:name w:val="Hot Route"/>
    <w:basedOn w:val="Normal"/>
    <w:link w:val="HotRouteChar0"/>
    <w:qFormat/>
    <w:rsid w:val="005F18E4"/>
    <w:pPr>
      <w:ind w:left="144"/>
    </w:pPr>
    <w:rPr>
      <w:rFonts w:eastAsia="Times New Roman"/>
    </w:rPr>
  </w:style>
  <w:style w:type="paragraph" w:customStyle="1" w:styleId="Cardstyle0">
    <w:name w:val="Cardstyle"/>
    <w:basedOn w:val="Normal"/>
    <w:next w:val="Normal"/>
    <w:qFormat/>
    <w:rsid w:val="005F18E4"/>
    <w:rPr>
      <w:rFonts w:eastAsia="Times New Roman"/>
    </w:rPr>
  </w:style>
  <w:style w:type="character" w:customStyle="1" w:styleId="Style12ptBoldUnderline1">
    <w:name w:val="Style 12 pt Bold Underline1"/>
    <w:basedOn w:val="DefaultParagraphFont"/>
    <w:rsid w:val="005F18E4"/>
    <w:rPr>
      <w:b/>
      <w:bCs/>
      <w:sz w:val="24"/>
      <w:u w:val="single"/>
    </w:rPr>
  </w:style>
  <w:style w:type="character" w:customStyle="1" w:styleId="StyleEmphasisArial12ptBoldNotItalic">
    <w:name w:val="Style Emphasis + Arial 12 pt Bold Not Italic"/>
    <w:basedOn w:val="Emphasis"/>
    <w:rsid w:val="005F18E4"/>
    <w:rPr>
      <w:rFonts w:ascii="Arial" w:hAnsi="Arial" w:cs="Times New Roman"/>
      <w:b w:val="0"/>
      <w:bCs/>
      <w:i/>
      <w:iCs/>
      <w:sz w:val="24"/>
      <w:u w:val="single"/>
      <w:bdr w:val="single" w:sz="8" w:space="0" w:color="auto"/>
    </w:rPr>
  </w:style>
  <w:style w:type="character" w:customStyle="1" w:styleId="DebateHighlighted">
    <w:name w:val="Debate Highlighted"/>
    <w:qFormat/>
    <w:rsid w:val="005F18E4"/>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5F18E4"/>
    <w:rPr>
      <w:rFonts w:ascii="SimSun" w:eastAsia="SimSun" w:hAnsi="SimSun"/>
      <w:sz w:val="15"/>
      <w:lang w:eastAsia="zh-CN"/>
    </w:rPr>
  </w:style>
  <w:style w:type="paragraph" w:customStyle="1" w:styleId="UnreadText">
    <w:name w:val="Unread Text"/>
    <w:basedOn w:val="Normal"/>
    <w:next w:val="Normal"/>
    <w:link w:val="UnreadTextChar"/>
    <w:autoRedefine/>
    <w:qFormat/>
    <w:rsid w:val="005F18E4"/>
    <w:pPr>
      <w:ind w:left="360"/>
    </w:pPr>
    <w:rPr>
      <w:rFonts w:ascii="SimSun" w:eastAsia="SimSun" w:hAnsi="SimSun"/>
      <w:sz w:val="15"/>
      <w:lang w:eastAsia="zh-CN"/>
    </w:rPr>
  </w:style>
  <w:style w:type="paragraph" w:customStyle="1" w:styleId="AuthorDate">
    <w:name w:val="AuthorDate"/>
    <w:next w:val="Normal"/>
    <w:link w:val="AuthorDateChar"/>
    <w:qFormat/>
    <w:rsid w:val="005F18E4"/>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5F18E4"/>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5F18E4"/>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5F18E4"/>
    <w:rPr>
      <w:rFonts w:ascii="Times New Roman" w:hAnsi="Times New Roman"/>
      <w:sz w:val="20"/>
      <w:u w:val="single"/>
      <w:bdr w:val="none" w:sz="0" w:space="0" w:color="auto"/>
      <w:shd w:val="clear" w:color="auto" w:fill="C0C0C0"/>
    </w:rPr>
  </w:style>
  <w:style w:type="character" w:customStyle="1" w:styleId="smallChar">
    <w:name w:val="small Char"/>
    <w:rsid w:val="005F18E4"/>
    <w:rPr>
      <w:rFonts w:ascii="Calibri" w:eastAsia="Calibri" w:hAnsi="Calibri" w:cs="Calibri"/>
      <w:sz w:val="16"/>
      <w:szCs w:val="20"/>
      <w:lang w:val="x-none" w:eastAsia="x-none"/>
    </w:rPr>
  </w:style>
  <w:style w:type="paragraph" w:customStyle="1" w:styleId="HotRoute0">
    <w:name w:val="Hot Route!"/>
    <w:basedOn w:val="Normal"/>
    <w:qFormat/>
    <w:rsid w:val="005F18E4"/>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5F18E4"/>
    <w:rPr>
      <w:rFonts w:ascii="Times New Roman" w:hAnsi="Times New Roman" w:cs="Times New Roman"/>
      <w:sz w:val="16"/>
      <w:szCs w:val="16"/>
    </w:rPr>
  </w:style>
  <w:style w:type="character" w:customStyle="1" w:styleId="BodyText2Char1">
    <w:name w:val="Body Text 2 Char1"/>
    <w:basedOn w:val="DefaultParagraphFont"/>
    <w:semiHidden/>
    <w:rsid w:val="005F18E4"/>
    <w:rPr>
      <w:rFonts w:ascii="Times New Roman" w:hAnsi="Times New Roman" w:cs="Times New Roman"/>
      <w:sz w:val="20"/>
    </w:rPr>
  </w:style>
  <w:style w:type="character" w:customStyle="1" w:styleId="Heading2Char1CharCharCharCharCharC">
    <w:name w:val="Heading 2 Char1 Char Char Char Char Char C"/>
    <w:rsid w:val="005F18E4"/>
    <w:rPr>
      <w:rFonts w:cs="Arial"/>
      <w:b/>
      <w:bCs/>
      <w:iCs/>
      <w:sz w:val="24"/>
      <w:szCs w:val="28"/>
      <w:lang w:val="en-US" w:eastAsia="en-US" w:bidi="ar-SA"/>
    </w:rPr>
  </w:style>
  <w:style w:type="character" w:customStyle="1" w:styleId="underline1">
    <w:name w:val="underline1"/>
    <w:basedOn w:val="DefaultParagraphFont"/>
    <w:rsid w:val="005F18E4"/>
    <w:rPr>
      <w:u w:val="single"/>
    </w:rPr>
  </w:style>
  <w:style w:type="character" w:customStyle="1" w:styleId="author0">
    <w:name w:val="author"/>
    <w:basedOn w:val="DefaultParagraphFont"/>
    <w:rsid w:val="005F18E4"/>
    <w:rPr>
      <w:rFonts w:ascii="Times New Roman" w:hAnsi="Times New Roman"/>
      <w:b/>
      <w:sz w:val="24"/>
    </w:rPr>
  </w:style>
  <w:style w:type="character" w:customStyle="1" w:styleId="FontStyle291">
    <w:name w:val="Font Style291"/>
    <w:basedOn w:val="DefaultParagraphFont"/>
    <w:uiPriority w:val="99"/>
    <w:rsid w:val="005F18E4"/>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F18E4"/>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5F18E4"/>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5F18E4"/>
    <w:rPr>
      <w:rFonts w:ascii="Georgia" w:eastAsia="Times New Roman" w:hAnsi="Georgia"/>
      <w:sz w:val="22"/>
    </w:rPr>
  </w:style>
  <w:style w:type="paragraph" w:customStyle="1" w:styleId="Cards1">
    <w:name w:val="Cards1"/>
    <w:basedOn w:val="Normal"/>
    <w:link w:val="Cards1Char"/>
    <w:qFormat/>
    <w:rsid w:val="005F18E4"/>
    <w:pPr>
      <w:ind w:left="288"/>
    </w:pPr>
    <w:rPr>
      <w:rFonts w:eastAsia="Times New Roman"/>
      <w:u w:val="single"/>
    </w:rPr>
  </w:style>
  <w:style w:type="character" w:customStyle="1" w:styleId="Cards1Char">
    <w:name w:val="Cards1 Char"/>
    <w:basedOn w:val="DefaultParagraphFont"/>
    <w:link w:val="Cards1"/>
    <w:rsid w:val="005F18E4"/>
    <w:rPr>
      <w:rFonts w:ascii="Georgia" w:eastAsia="Times New Roman" w:hAnsi="Georgia"/>
      <w:sz w:val="22"/>
      <w:u w:val="single"/>
    </w:rPr>
  </w:style>
  <w:style w:type="paragraph" w:customStyle="1" w:styleId="StyleCardTextTimesNewRoman11ptUnderline">
    <w:name w:val="Style Card Text + Times New Roman 11 pt Underline"/>
    <w:link w:val="StyleCardTextTimesNewRoman11ptUnderlineChar"/>
    <w:qFormat/>
    <w:rsid w:val="005F18E4"/>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5F18E4"/>
    <w:rPr>
      <w:rFonts w:ascii="Arial" w:eastAsia="Calibri" w:hAnsi="Arial" w:cs="Arial"/>
      <w:sz w:val="22"/>
      <w:szCs w:val="22"/>
      <w:u w:val="single"/>
    </w:rPr>
  </w:style>
  <w:style w:type="character" w:customStyle="1" w:styleId="EmphasizeThis">
    <w:name w:val="EmphasizeThis"/>
    <w:rsid w:val="005F18E4"/>
    <w:rPr>
      <w:rFonts w:ascii="Georgia" w:hAnsi="Georgia"/>
      <w:b/>
      <w:iCs/>
      <w:sz w:val="24"/>
      <w:u w:val="thick"/>
    </w:rPr>
  </w:style>
  <w:style w:type="paragraph" w:customStyle="1" w:styleId="Stylecard8pt">
    <w:name w:val="Style card + 8 pt"/>
    <w:basedOn w:val="Normal"/>
    <w:link w:val="Stylecard8ptChar"/>
    <w:qFormat/>
    <w:rsid w:val="005F18E4"/>
    <w:pPr>
      <w:ind w:left="288" w:right="288"/>
    </w:pPr>
    <w:rPr>
      <w:rFonts w:cs="Calibri"/>
      <w:color w:val="000000"/>
      <w:u w:val="single"/>
      <w:lang w:eastAsia="ar-SA"/>
    </w:rPr>
  </w:style>
  <w:style w:type="character" w:customStyle="1" w:styleId="Stylecard8ptChar">
    <w:name w:val="Style card + 8 pt Char"/>
    <w:basedOn w:val="cardChar"/>
    <w:link w:val="Stylecard8pt"/>
    <w:rsid w:val="005F18E4"/>
    <w:rPr>
      <w:rFonts w:ascii="Georgia" w:hAnsi="Georgia" w:cs="Calibri"/>
      <w:color w:val="000000"/>
      <w:sz w:val="22"/>
      <w:u w:val="single"/>
      <w:lang w:eastAsia="ar-SA"/>
    </w:rPr>
  </w:style>
  <w:style w:type="character" w:customStyle="1" w:styleId="bhl">
    <w:name w:val="bhl"/>
    <w:basedOn w:val="DefaultParagraphFont"/>
    <w:rsid w:val="005F18E4"/>
  </w:style>
  <w:style w:type="paragraph" w:customStyle="1" w:styleId="TagGA11">
    <w:name w:val="Tag GA 11"/>
    <w:basedOn w:val="TOC1"/>
    <w:qFormat/>
    <w:rsid w:val="005F18E4"/>
    <w:pPr>
      <w:spacing w:before="0" w:after="160"/>
    </w:pPr>
    <w:rPr>
      <w:rFonts w:eastAsia="Calibri"/>
      <w:u w:val="none"/>
      <w:lang w:bidi="ar-SA"/>
    </w:rPr>
  </w:style>
  <w:style w:type="paragraph" w:customStyle="1" w:styleId="CiteCard">
    <w:name w:val="Cite/Card"/>
    <w:basedOn w:val="TOC2"/>
    <w:qFormat/>
    <w:rsid w:val="005F18E4"/>
    <w:pPr>
      <w:tabs>
        <w:tab w:val="left" w:pos="4360"/>
      </w:tabs>
      <w:ind w:left="220"/>
    </w:pPr>
    <w:rPr>
      <w:rFonts w:eastAsia="Calibri"/>
      <w:sz w:val="22"/>
      <w:lang w:bidi="ar-SA"/>
    </w:rPr>
  </w:style>
  <w:style w:type="character" w:customStyle="1" w:styleId="CardTextUnderlinedChar">
    <w:name w:val="Card Text Underlined Char"/>
    <w:basedOn w:val="DefaultParagraphFont"/>
    <w:rsid w:val="005F18E4"/>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5F18E4"/>
    <w:rPr>
      <w:sz w:val="16"/>
      <w:szCs w:val="16"/>
    </w:rPr>
  </w:style>
  <w:style w:type="character" w:customStyle="1" w:styleId="DocumentMapChar1">
    <w:name w:val="Document Map Char1"/>
    <w:basedOn w:val="DefaultParagraphFont"/>
    <w:uiPriority w:val="99"/>
    <w:rsid w:val="005F18E4"/>
    <w:rPr>
      <w:rFonts w:ascii="Tahoma" w:hAnsi="Tahoma" w:cs="Tahoma"/>
      <w:sz w:val="16"/>
      <w:szCs w:val="16"/>
    </w:rPr>
  </w:style>
  <w:style w:type="character" w:customStyle="1" w:styleId="addmd">
    <w:name w:val="addmd"/>
    <w:basedOn w:val="DefaultParagraphFont"/>
    <w:rsid w:val="005F18E4"/>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5F18E4"/>
    <w:rPr>
      <w:rFonts w:ascii="Arial" w:hAnsi="Arial"/>
      <w:b/>
      <w:sz w:val="26"/>
    </w:rPr>
  </w:style>
  <w:style w:type="paragraph" w:styleId="FootnoteText">
    <w:name w:val="footnote text"/>
    <w:basedOn w:val="Normal"/>
    <w:link w:val="FootnoteTextChar"/>
    <w:unhideWhenUsed/>
    <w:rsid w:val="005F18E4"/>
    <w:rPr>
      <w:rFonts w:eastAsia="Calibri"/>
      <w:szCs w:val="20"/>
      <w:lang w:eastAsia="zh-CN"/>
    </w:rPr>
  </w:style>
  <w:style w:type="character" w:customStyle="1" w:styleId="FootnoteTextChar">
    <w:name w:val="Footnote Text Char"/>
    <w:basedOn w:val="DefaultParagraphFont"/>
    <w:link w:val="FootnoteText"/>
    <w:rsid w:val="005F18E4"/>
    <w:rPr>
      <w:rFonts w:ascii="Georgia" w:eastAsia="Calibri" w:hAnsi="Georgia"/>
      <w:sz w:val="22"/>
      <w:szCs w:val="20"/>
      <w:lang w:eastAsia="zh-CN"/>
    </w:rPr>
  </w:style>
  <w:style w:type="character" w:customStyle="1" w:styleId="UnderlinedTextCharChar">
    <w:name w:val="Underlined Text Char Char"/>
    <w:basedOn w:val="DefaultParagraphFont"/>
    <w:rsid w:val="005F18E4"/>
    <w:rPr>
      <w:rFonts w:cs="Arial"/>
      <w:bCs/>
      <w:noProof w:val="0"/>
      <w:szCs w:val="26"/>
      <w:u w:val="single"/>
      <w:lang w:val="en-US" w:eastAsia="en-US" w:bidi="ar-SA"/>
    </w:rPr>
  </w:style>
  <w:style w:type="character" w:customStyle="1" w:styleId="StyleTimesNewRoman12ptBold">
    <w:name w:val="Style Times New Roman 12 pt Bold"/>
    <w:rsid w:val="005F18E4"/>
    <w:rPr>
      <w:b/>
      <w:bCs/>
      <w:sz w:val="24"/>
    </w:rPr>
  </w:style>
  <w:style w:type="character" w:customStyle="1" w:styleId="CardText1Char">
    <w:name w:val="Card Text 1 Char"/>
    <w:rsid w:val="005F18E4"/>
    <w:rPr>
      <w:rFonts w:ascii="Georgia" w:hAnsi="Georgia"/>
      <w:color w:val="000000"/>
      <w:sz w:val="22"/>
      <w:szCs w:val="22"/>
      <w:u w:val="single"/>
    </w:rPr>
  </w:style>
  <w:style w:type="character" w:customStyle="1" w:styleId="BoldUnderlining">
    <w:name w:val="Bold Underlining"/>
    <w:rsid w:val="005F18E4"/>
    <w:rPr>
      <w:u w:val="single"/>
    </w:rPr>
  </w:style>
  <w:style w:type="character" w:customStyle="1" w:styleId="Intemphasis">
    <w:name w:val="Intemphasis"/>
    <w:uiPriority w:val="1"/>
    <w:qFormat/>
    <w:rsid w:val="005F18E4"/>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5F18E4"/>
    <w:pPr>
      <w:ind w:left="288" w:right="288"/>
    </w:pPr>
    <w:rPr>
      <w:szCs w:val="16"/>
    </w:rPr>
  </w:style>
  <w:style w:type="character" w:customStyle="1" w:styleId="cardtextChar2">
    <w:name w:val="cardtext Char"/>
    <w:basedOn w:val="DefaultParagraphFont"/>
    <w:link w:val="cardtext0"/>
    <w:rsid w:val="005F18E4"/>
    <w:rPr>
      <w:rFonts w:ascii="Georgia" w:hAnsi="Georgia"/>
      <w:sz w:val="22"/>
      <w:szCs w:val="16"/>
    </w:rPr>
  </w:style>
  <w:style w:type="character" w:customStyle="1" w:styleId="BoldUnderlineChar1">
    <w:name w:val="BoldUnderline Char1"/>
    <w:rsid w:val="005F18E4"/>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5F18E4"/>
    <w:pPr>
      <w:spacing w:after="200"/>
      <w:contextualSpacing/>
    </w:pPr>
    <w:rPr>
      <w:rFonts w:eastAsia="Calibri"/>
      <w:u w:val="single"/>
    </w:rPr>
  </w:style>
  <w:style w:type="character" w:customStyle="1" w:styleId="UnderlinedCardTextChar">
    <w:name w:val="Underlined Card Text Char"/>
    <w:link w:val="UnderlinedCardText"/>
    <w:rsid w:val="005F18E4"/>
    <w:rPr>
      <w:rFonts w:ascii="Georgia" w:eastAsia="Calibri" w:hAnsi="Georgia"/>
      <w:sz w:val="22"/>
      <w:u w:val="single"/>
    </w:rPr>
  </w:style>
  <w:style w:type="character" w:customStyle="1" w:styleId="Hyperlink6">
    <w:name w:val="Hyperlink6"/>
    <w:basedOn w:val="DefaultParagraphFont"/>
    <w:rsid w:val="005F18E4"/>
    <w:rPr>
      <w:color w:val="3300CC"/>
      <w:u w:val="single"/>
    </w:rPr>
  </w:style>
  <w:style w:type="paragraph" w:customStyle="1" w:styleId="Tag12">
    <w:name w:val="Tag12"/>
    <w:basedOn w:val="Normal"/>
    <w:qFormat/>
    <w:rsid w:val="005F18E4"/>
    <w:pPr>
      <w:contextualSpacing/>
    </w:pPr>
    <w:rPr>
      <w:rFonts w:eastAsia="Cambria"/>
      <w:b/>
    </w:rPr>
  </w:style>
  <w:style w:type="paragraph" w:customStyle="1" w:styleId="Shrink8">
    <w:name w:val="Shrink8"/>
    <w:basedOn w:val="Normal"/>
    <w:qFormat/>
    <w:rsid w:val="005F18E4"/>
    <w:rPr>
      <w:rFonts w:eastAsia="Cambria"/>
    </w:rPr>
  </w:style>
  <w:style w:type="character" w:customStyle="1" w:styleId="highlight2">
    <w:name w:val="highlight2"/>
    <w:rsid w:val="005F18E4"/>
    <w:rPr>
      <w:rFonts w:ascii="Arial" w:hAnsi="Arial"/>
      <w:b/>
      <w:sz w:val="19"/>
      <w:u w:val="thick"/>
      <w:bdr w:val="none" w:sz="0" w:space="0" w:color="auto"/>
      <w:shd w:val="clear" w:color="auto" w:fill="auto"/>
    </w:rPr>
  </w:style>
  <w:style w:type="character" w:customStyle="1" w:styleId="citation">
    <w:name w:val="citation"/>
    <w:basedOn w:val="DefaultParagraphFont"/>
    <w:rsid w:val="005F18E4"/>
  </w:style>
  <w:style w:type="paragraph" w:customStyle="1" w:styleId="UnderlineText">
    <w:name w:val="Underline Text"/>
    <w:basedOn w:val="Normal"/>
    <w:link w:val="UnderlineTextChar"/>
    <w:qFormat/>
    <w:rsid w:val="005F18E4"/>
    <w:pPr>
      <w:ind w:left="288"/>
    </w:pPr>
    <w:rPr>
      <w:rFonts w:eastAsia="Times New Roman"/>
      <w:u w:val="single"/>
    </w:rPr>
  </w:style>
  <w:style w:type="character" w:customStyle="1" w:styleId="UnderlineTextChar">
    <w:name w:val="Underline Text Char"/>
    <w:basedOn w:val="DefaultParagraphFont"/>
    <w:link w:val="UnderlineText"/>
    <w:rsid w:val="005F18E4"/>
    <w:rPr>
      <w:rFonts w:ascii="Georgia" w:eastAsia="Times New Roman" w:hAnsi="Georgia"/>
      <w:sz w:val="22"/>
      <w:u w:val="single"/>
    </w:rPr>
  </w:style>
  <w:style w:type="character" w:customStyle="1" w:styleId="il">
    <w:name w:val="il"/>
    <w:basedOn w:val="DefaultParagraphFont"/>
    <w:rsid w:val="005F18E4"/>
  </w:style>
  <w:style w:type="character" w:customStyle="1" w:styleId="commentstext">
    <w:name w:val="comments_text"/>
    <w:uiPriority w:val="99"/>
    <w:rsid w:val="005F18E4"/>
    <w:rPr>
      <w:rFonts w:cs="Times New Roman"/>
    </w:rPr>
  </w:style>
  <w:style w:type="paragraph" w:customStyle="1" w:styleId="Heading42">
    <w:name w:val="Heading 42"/>
    <w:basedOn w:val="Normal"/>
    <w:qFormat/>
    <w:rsid w:val="005F18E4"/>
    <w:rPr>
      <w:rFonts w:eastAsia="Times New Roman"/>
    </w:rPr>
  </w:style>
  <w:style w:type="paragraph" w:customStyle="1" w:styleId="DebateNormal">
    <w:name w:val="DebateNormal"/>
    <w:basedOn w:val="Normal"/>
    <w:link w:val="DebateNormalChar"/>
    <w:qFormat/>
    <w:rsid w:val="005F18E4"/>
    <w:pPr>
      <w:spacing w:line="276" w:lineRule="auto"/>
    </w:pPr>
    <w:rPr>
      <w:rFonts w:eastAsia="Calibri"/>
      <w:szCs w:val="20"/>
    </w:rPr>
  </w:style>
  <w:style w:type="character" w:customStyle="1" w:styleId="DebateNormalChar">
    <w:name w:val="DebateNormal Char"/>
    <w:basedOn w:val="DefaultParagraphFont"/>
    <w:link w:val="DebateNormal"/>
    <w:rsid w:val="005F18E4"/>
    <w:rPr>
      <w:rFonts w:ascii="Georgia" w:eastAsia="Calibri" w:hAnsi="Georgia"/>
      <w:sz w:val="22"/>
      <w:szCs w:val="20"/>
    </w:rPr>
  </w:style>
  <w:style w:type="paragraph" w:customStyle="1" w:styleId="DebateEmphasis">
    <w:name w:val="DebateEmphasis"/>
    <w:basedOn w:val="Normal"/>
    <w:link w:val="DebateEmphasisChar"/>
    <w:qFormat/>
    <w:rsid w:val="005F18E4"/>
    <w:pPr>
      <w:spacing w:line="276" w:lineRule="auto"/>
    </w:pPr>
    <w:rPr>
      <w:rFonts w:eastAsia="Calibri"/>
      <w:b/>
      <w:szCs w:val="20"/>
      <w:u w:val="single"/>
    </w:rPr>
  </w:style>
  <w:style w:type="character" w:customStyle="1" w:styleId="DebateEmphasisChar">
    <w:name w:val="DebateEmphasis Char"/>
    <w:basedOn w:val="DefaultParagraphFont"/>
    <w:link w:val="DebateEmphasis"/>
    <w:rsid w:val="005F18E4"/>
    <w:rPr>
      <w:rFonts w:ascii="Georgia" w:eastAsia="Calibri" w:hAnsi="Georgia"/>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5F18E4"/>
    <w:rPr>
      <w:rFonts w:ascii="Times New Roman" w:eastAsia="Cambria" w:hAnsi="Times New Roman" w:cs="Times New Roman"/>
      <w:sz w:val="20"/>
      <w:szCs w:val="22"/>
    </w:rPr>
  </w:style>
  <w:style w:type="paragraph" w:customStyle="1" w:styleId="NormalCite">
    <w:name w:val="NormalCite"/>
    <w:link w:val="NormalCiteChar"/>
    <w:qFormat/>
    <w:rsid w:val="005F18E4"/>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5F18E4"/>
    <w:rPr>
      <w:rFonts w:ascii="Times New Roman" w:eastAsiaTheme="minorHAnsi" w:hAnsi="Times New Roman" w:cs="Times New Roman"/>
      <w:sz w:val="18"/>
      <w:szCs w:val="22"/>
    </w:rPr>
  </w:style>
  <w:style w:type="character" w:customStyle="1" w:styleId="articletext">
    <w:name w:val="articletext"/>
    <w:basedOn w:val="DefaultParagraphFont"/>
    <w:rsid w:val="005F18E4"/>
  </w:style>
  <w:style w:type="character" w:customStyle="1" w:styleId="grey10">
    <w:name w:val="grey10"/>
    <w:basedOn w:val="DefaultParagraphFont"/>
    <w:rsid w:val="005F18E4"/>
  </w:style>
  <w:style w:type="character" w:customStyle="1" w:styleId="navy13bd">
    <w:name w:val="navy13bd"/>
    <w:basedOn w:val="DefaultParagraphFont"/>
    <w:rsid w:val="005F18E4"/>
  </w:style>
  <w:style w:type="character" w:customStyle="1" w:styleId="Style9ptUnderline2">
    <w:name w:val="Style 9 pt Underline2"/>
    <w:basedOn w:val="DefaultParagraphFont"/>
    <w:rsid w:val="005F18E4"/>
    <w:rPr>
      <w:sz w:val="20"/>
      <w:u w:val="single"/>
    </w:rPr>
  </w:style>
  <w:style w:type="character" w:customStyle="1" w:styleId="Style9ptBoldUnderline1">
    <w:name w:val="Style 9 pt Bold Underline1"/>
    <w:basedOn w:val="DefaultParagraphFont"/>
    <w:rsid w:val="005F18E4"/>
    <w:rPr>
      <w:b/>
      <w:bCs/>
      <w:sz w:val="20"/>
      <w:u w:val="single"/>
    </w:rPr>
  </w:style>
  <w:style w:type="character" w:customStyle="1" w:styleId="TagsCharChar">
    <w:name w:val="Tags Char Char"/>
    <w:basedOn w:val="DefaultParagraphFont"/>
    <w:rsid w:val="005F18E4"/>
    <w:rPr>
      <w:rFonts w:eastAsia="SimSun"/>
      <w:b/>
      <w:sz w:val="24"/>
      <w:lang w:val="en-US" w:eastAsia="zh-CN" w:bidi="ar-SA"/>
    </w:rPr>
  </w:style>
  <w:style w:type="paragraph" w:customStyle="1" w:styleId="cardCharCharCharChar">
    <w:name w:val="card Char Char Char Char"/>
    <w:basedOn w:val="Normal"/>
    <w:qFormat/>
    <w:rsid w:val="005F18E4"/>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5F18E4"/>
    <w:rPr>
      <w:rFonts w:ascii="Times" w:eastAsia="Times New Roman" w:hAnsi="Times"/>
    </w:rPr>
  </w:style>
  <w:style w:type="paragraph" w:customStyle="1" w:styleId="CARD0">
    <w:name w:val="CARD"/>
    <w:basedOn w:val="Normal"/>
    <w:link w:val="CARDChar1"/>
    <w:qFormat/>
    <w:rsid w:val="005F18E4"/>
    <w:rPr>
      <w:rFonts w:eastAsia="Times New Roman"/>
      <w:u w:val="single"/>
    </w:rPr>
  </w:style>
  <w:style w:type="character" w:customStyle="1" w:styleId="CARDChar1">
    <w:name w:val="CARD Char"/>
    <w:basedOn w:val="DefaultParagraphFont"/>
    <w:link w:val="CARD0"/>
    <w:rsid w:val="005F18E4"/>
    <w:rPr>
      <w:rFonts w:ascii="Georgia" w:eastAsia="Times New Roman" w:hAnsi="Georgia"/>
      <w:sz w:val="22"/>
      <w:u w:val="single"/>
    </w:rPr>
  </w:style>
  <w:style w:type="paragraph" w:customStyle="1" w:styleId="Normal2">
    <w:name w:val="Normal2"/>
    <w:basedOn w:val="Normal"/>
    <w:qFormat/>
    <w:rsid w:val="005F18E4"/>
    <w:rPr>
      <w:rFonts w:eastAsia="Times New Roman"/>
    </w:rPr>
  </w:style>
  <w:style w:type="character" w:customStyle="1" w:styleId="Style11ptThickunderline">
    <w:name w:val="Style 11 pt Thick underline"/>
    <w:rsid w:val="005F18E4"/>
    <w:rPr>
      <w:rFonts w:ascii="Times New Roman" w:hAnsi="Times New Roman"/>
      <w:sz w:val="20"/>
      <w:u w:val="single"/>
    </w:rPr>
  </w:style>
  <w:style w:type="character" w:customStyle="1" w:styleId="Style11ptBoldThickunderline">
    <w:name w:val="Style 11 pt Bold Thick underline"/>
    <w:rsid w:val="005F18E4"/>
    <w:rPr>
      <w:rFonts w:ascii="Times New Roman" w:hAnsi="Times New Roman"/>
      <w:b/>
      <w:bCs/>
      <w:sz w:val="20"/>
      <w:u w:val="single"/>
    </w:rPr>
  </w:style>
  <w:style w:type="character" w:styleId="FootnoteReference">
    <w:name w:val="footnote reference"/>
    <w:unhideWhenUsed/>
    <w:rsid w:val="005F18E4"/>
    <w:rPr>
      <w:vertAlign w:val="superscript"/>
    </w:rPr>
  </w:style>
  <w:style w:type="character" w:customStyle="1" w:styleId="CharChar5">
    <w:name w:val="Char Char5"/>
    <w:rsid w:val="005F18E4"/>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5F18E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F18E4"/>
    <w:rPr>
      <w:rFonts w:ascii="Georgia" w:eastAsia="Times New Roman" w:hAnsi="Georgia"/>
      <w:sz w:val="22"/>
      <w:szCs w:val="20"/>
      <w:u w:val="thick"/>
    </w:rPr>
  </w:style>
  <w:style w:type="paragraph" w:customStyle="1" w:styleId="StyleUnderlineBoldIndent11pt">
    <w:name w:val="Style Underline + Bold Indent + 11 pt"/>
    <w:basedOn w:val="UnderlineBoldIndent"/>
    <w:link w:val="StyleUnderlineBoldIndent11ptChar"/>
    <w:qFormat/>
    <w:rsid w:val="005F18E4"/>
    <w:rPr>
      <w:u w:val="single"/>
    </w:rPr>
  </w:style>
  <w:style w:type="character" w:customStyle="1" w:styleId="StyleUnderlineBoldIndent11ptChar">
    <w:name w:val="Style Underline + Bold Indent + 11 pt Char"/>
    <w:link w:val="StyleUnderlineBoldIndent11pt"/>
    <w:rsid w:val="005F18E4"/>
    <w:rPr>
      <w:rFonts w:ascii="Georgia" w:eastAsia="Times New Roman" w:hAnsi="Georgia"/>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5F18E4"/>
    <w:rPr>
      <w:b/>
      <w:bCs/>
      <w:u w:val="single"/>
    </w:rPr>
  </w:style>
  <w:style w:type="character" w:customStyle="1" w:styleId="StyleUnderlineBoldIndent11ptBoldChar">
    <w:name w:val="Style Underline + Bold Indent + 11 pt Bold Char"/>
    <w:link w:val="StyleUnderlineBoldIndent11ptBold"/>
    <w:rsid w:val="005F18E4"/>
    <w:rPr>
      <w:rFonts w:ascii="Georgia" w:eastAsia="Times New Roman" w:hAnsi="Georgia"/>
      <w:b/>
      <w:bCs/>
      <w:sz w:val="22"/>
      <w:szCs w:val="20"/>
      <w:u w:val="single"/>
    </w:rPr>
  </w:style>
  <w:style w:type="paragraph" w:customStyle="1" w:styleId="Normal20pt">
    <w:name w:val="Normal  + 20 pt"/>
    <w:basedOn w:val="Normal"/>
    <w:uiPriority w:val="6"/>
    <w:qFormat/>
    <w:rsid w:val="005F18E4"/>
    <w:rPr>
      <w:bCs/>
      <w:u w:val="single"/>
    </w:rPr>
  </w:style>
  <w:style w:type="character" w:customStyle="1" w:styleId="StyleStyle4CharTimesNewRoman11pt">
    <w:name w:val="Style Style4 Char + Times New Roman 11 pt"/>
    <w:basedOn w:val="DefaultParagraphFont"/>
    <w:rsid w:val="005F18E4"/>
    <w:rPr>
      <w:rFonts w:ascii="Times New Roman" w:hAnsi="Times New Roman"/>
      <w:sz w:val="20"/>
      <w:szCs w:val="24"/>
      <w:u w:val="single"/>
      <w:lang w:val="en-US" w:eastAsia="en-US" w:bidi="ar-SA"/>
    </w:rPr>
  </w:style>
  <w:style w:type="paragraph" w:customStyle="1" w:styleId="author-name">
    <w:name w:val="author-name"/>
    <w:basedOn w:val="Normal"/>
    <w:qFormat/>
    <w:rsid w:val="005F18E4"/>
    <w:pPr>
      <w:spacing w:before="100" w:beforeAutospacing="1" w:after="100" w:afterAutospacing="1"/>
    </w:pPr>
    <w:rPr>
      <w:rFonts w:eastAsia="Times New Roman"/>
    </w:rPr>
  </w:style>
  <w:style w:type="paragraph" w:customStyle="1" w:styleId="author-credentials">
    <w:name w:val="author-credentials"/>
    <w:basedOn w:val="Normal"/>
    <w:rsid w:val="005F18E4"/>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5F18E4"/>
    <w:rPr>
      <w:rFonts w:ascii="Consolas" w:hAnsi="Consolas" w:cs="Consolas"/>
      <w:sz w:val="20"/>
      <w:szCs w:val="20"/>
    </w:rPr>
  </w:style>
  <w:style w:type="character" w:customStyle="1" w:styleId="StyleStyle4CharTimesNewRoman11ptBold">
    <w:name w:val="Style Style4 Char + Times New Roman 11 pt Bold"/>
    <w:basedOn w:val="DefaultParagraphFont"/>
    <w:rsid w:val="005F18E4"/>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5F18E4"/>
    <w:rPr>
      <w:rFonts w:ascii="Times New Roman" w:hAnsi="Times New Roman"/>
      <w:i/>
      <w:iCs/>
      <w:sz w:val="20"/>
      <w:szCs w:val="24"/>
      <w:u w:val="single"/>
      <w:lang w:val="en-US" w:eastAsia="en-US" w:bidi="ar-SA"/>
    </w:rPr>
  </w:style>
  <w:style w:type="character" w:customStyle="1" w:styleId="headline">
    <w:name w:val="headline"/>
    <w:basedOn w:val="DefaultParagraphFont"/>
    <w:rsid w:val="005F18E4"/>
  </w:style>
  <w:style w:type="character" w:customStyle="1" w:styleId="CharChar4">
    <w:name w:val="Char Char4"/>
    <w:basedOn w:val="DefaultParagraphFont"/>
    <w:rsid w:val="005F18E4"/>
    <w:rPr>
      <w:rFonts w:cs="Arial"/>
      <w:b/>
      <w:bCs/>
      <w:iCs/>
      <w:szCs w:val="28"/>
      <w:lang w:val="en-US" w:eastAsia="en-US" w:bidi="ar-SA"/>
    </w:rPr>
  </w:style>
  <w:style w:type="character" w:customStyle="1" w:styleId="yshortcuts">
    <w:name w:val="yshortcuts"/>
    <w:basedOn w:val="DefaultParagraphFont"/>
    <w:rsid w:val="005F18E4"/>
  </w:style>
  <w:style w:type="character" w:customStyle="1" w:styleId="HotRouteChar0">
    <w:name w:val="Hot Route Char"/>
    <w:link w:val="HotRoute"/>
    <w:rsid w:val="005F18E4"/>
    <w:rPr>
      <w:rFonts w:ascii="Georgia" w:eastAsia="Times New Roman" w:hAnsi="Georgia"/>
      <w:sz w:val="22"/>
    </w:rPr>
  </w:style>
  <w:style w:type="paragraph" w:styleId="PlainText">
    <w:name w:val="Plain Text"/>
    <w:basedOn w:val="Normal"/>
    <w:link w:val="PlainTextChar"/>
    <w:rsid w:val="005F18E4"/>
    <w:rPr>
      <w:rFonts w:ascii="Courier New" w:eastAsia="Times New Roman" w:hAnsi="Courier New" w:cs="Courier New"/>
      <w:szCs w:val="20"/>
    </w:rPr>
  </w:style>
  <w:style w:type="character" w:customStyle="1" w:styleId="PlainTextChar">
    <w:name w:val="Plain Text Char"/>
    <w:basedOn w:val="DefaultParagraphFont"/>
    <w:link w:val="PlainText"/>
    <w:rsid w:val="005F18E4"/>
    <w:rPr>
      <w:rFonts w:ascii="Courier New" w:eastAsia="Times New Roman" w:hAnsi="Courier New" w:cs="Courier New"/>
      <w:sz w:val="22"/>
      <w:szCs w:val="20"/>
    </w:rPr>
  </w:style>
  <w:style w:type="character" w:customStyle="1" w:styleId="senselabelstart">
    <w:name w:val="sense_label start"/>
    <w:basedOn w:val="DefaultParagraphFont"/>
    <w:rsid w:val="005F18E4"/>
  </w:style>
  <w:style w:type="character" w:customStyle="1" w:styleId="sensecontent">
    <w:name w:val="sense_content"/>
    <w:basedOn w:val="DefaultParagraphFont"/>
    <w:rsid w:val="005F18E4"/>
  </w:style>
  <w:style w:type="character" w:customStyle="1" w:styleId="vi">
    <w:name w:val="vi"/>
    <w:basedOn w:val="DefaultParagraphFont"/>
    <w:rsid w:val="005F18E4"/>
  </w:style>
  <w:style w:type="character" w:customStyle="1" w:styleId="italic">
    <w:name w:val="italic"/>
    <w:basedOn w:val="DefaultParagraphFont"/>
    <w:rsid w:val="005F18E4"/>
  </w:style>
  <w:style w:type="paragraph" w:customStyle="1" w:styleId="Microtext0">
    <w:name w:val="Microtext"/>
    <w:basedOn w:val="Normal"/>
    <w:next w:val="Normal"/>
    <w:link w:val="MicrotextChar0"/>
    <w:qFormat/>
    <w:rsid w:val="005F18E4"/>
    <w:rPr>
      <w:sz w:val="12"/>
    </w:rPr>
  </w:style>
  <w:style w:type="character" w:customStyle="1" w:styleId="MicrotextChar0">
    <w:name w:val="Microtext Char"/>
    <w:link w:val="Microtext0"/>
    <w:rsid w:val="005F18E4"/>
    <w:rPr>
      <w:rFonts w:ascii="Georgia" w:hAnsi="Georgia"/>
      <w:sz w:val="12"/>
    </w:rPr>
  </w:style>
  <w:style w:type="character" w:customStyle="1" w:styleId="st">
    <w:name w:val="st"/>
    <w:basedOn w:val="DefaultParagraphFont"/>
    <w:rsid w:val="005F18E4"/>
  </w:style>
  <w:style w:type="paragraph" w:customStyle="1" w:styleId="Style6">
    <w:name w:val="Style6"/>
    <w:basedOn w:val="Normal"/>
    <w:link w:val="Style6Char"/>
    <w:autoRedefine/>
    <w:qFormat/>
    <w:rsid w:val="005F18E4"/>
    <w:rPr>
      <w:b/>
    </w:rPr>
  </w:style>
  <w:style w:type="character" w:customStyle="1" w:styleId="Style6Char">
    <w:name w:val="Style6 Char"/>
    <w:basedOn w:val="DefaultParagraphFont"/>
    <w:link w:val="Style6"/>
    <w:rsid w:val="005F18E4"/>
    <w:rPr>
      <w:rFonts w:ascii="Georgia" w:hAnsi="Georgia"/>
      <w:b/>
      <w:sz w:val="22"/>
    </w:rPr>
  </w:style>
  <w:style w:type="paragraph" w:customStyle="1" w:styleId="Style11">
    <w:name w:val="Style11"/>
    <w:basedOn w:val="Normal"/>
    <w:link w:val="Style11Char"/>
    <w:qFormat/>
    <w:rsid w:val="005F18E4"/>
    <w:rPr>
      <w:rFonts w:eastAsia="Times New Roman"/>
      <w:b/>
      <w:szCs w:val="20"/>
      <w:u w:val="thick"/>
    </w:rPr>
  </w:style>
  <w:style w:type="paragraph" w:customStyle="1" w:styleId="Style12">
    <w:name w:val="Style12"/>
    <w:basedOn w:val="Normal"/>
    <w:link w:val="Style12Char"/>
    <w:qFormat/>
    <w:rsid w:val="005F18E4"/>
    <w:rPr>
      <w:rFonts w:eastAsia="Times New Roman"/>
      <w:b/>
      <w:u w:val="thick"/>
    </w:rPr>
  </w:style>
  <w:style w:type="character" w:customStyle="1" w:styleId="Style11Char">
    <w:name w:val="Style11 Char"/>
    <w:basedOn w:val="DefaultParagraphFont"/>
    <w:link w:val="Style11"/>
    <w:rsid w:val="005F18E4"/>
    <w:rPr>
      <w:rFonts w:ascii="Georgia" w:eastAsia="Times New Roman" w:hAnsi="Georgia"/>
      <w:b/>
      <w:sz w:val="22"/>
      <w:szCs w:val="20"/>
      <w:u w:val="thick"/>
    </w:rPr>
  </w:style>
  <w:style w:type="character" w:customStyle="1" w:styleId="Style12Char">
    <w:name w:val="Style12 Char"/>
    <w:basedOn w:val="DefaultParagraphFont"/>
    <w:link w:val="Style12"/>
    <w:rsid w:val="005F18E4"/>
    <w:rPr>
      <w:rFonts w:ascii="Georgia" w:eastAsia="Times New Roman" w:hAnsi="Georgia"/>
      <w:b/>
      <w:sz w:val="22"/>
      <w:u w:val="thick"/>
    </w:rPr>
  </w:style>
  <w:style w:type="character" w:customStyle="1" w:styleId="caps-label">
    <w:name w:val="caps-label"/>
    <w:basedOn w:val="DefaultParagraphFont"/>
    <w:rsid w:val="005F18E4"/>
  </w:style>
  <w:style w:type="character" w:customStyle="1" w:styleId="wikiexternallink">
    <w:name w:val="wikiexternallink"/>
    <w:basedOn w:val="DefaultParagraphFont"/>
    <w:rsid w:val="005F18E4"/>
  </w:style>
  <w:style w:type="character" w:customStyle="1" w:styleId="wikigeneratedlinkcontent">
    <w:name w:val="wikigeneratedlinkcontent"/>
    <w:basedOn w:val="DefaultParagraphFont"/>
    <w:rsid w:val="005F18E4"/>
  </w:style>
  <w:style w:type="character" w:customStyle="1" w:styleId="ShrinkChar">
    <w:name w:val="Shrink Char"/>
    <w:link w:val="Shrink"/>
    <w:locked/>
    <w:rsid w:val="005F18E4"/>
    <w:rPr>
      <w:rFonts w:ascii="Garamond" w:eastAsia="Times New Roman" w:hAnsi="Garamond"/>
      <w:sz w:val="12"/>
    </w:rPr>
  </w:style>
  <w:style w:type="paragraph" w:customStyle="1" w:styleId="Shrink">
    <w:name w:val="Shrink"/>
    <w:link w:val="ShrinkChar"/>
    <w:qFormat/>
    <w:rsid w:val="005F18E4"/>
    <w:pPr>
      <w:ind w:left="288" w:right="288"/>
    </w:pPr>
    <w:rPr>
      <w:rFonts w:ascii="Garamond" w:eastAsia="Times New Roman" w:hAnsi="Garamond"/>
      <w:sz w:val="12"/>
    </w:rPr>
  </w:style>
  <w:style w:type="character" w:customStyle="1" w:styleId="aqj">
    <w:name w:val="aqj"/>
    <w:basedOn w:val="DefaultParagraphFont"/>
    <w:rsid w:val="005F18E4"/>
  </w:style>
  <w:style w:type="character" w:customStyle="1" w:styleId="StyleStyleBoldUnderlineIntenseEmphasisUnderlineapple-style-s">
    <w:name w:val="Style Style Bold UnderlineIntense EmphasisUnderlineapple-style-s..."/>
    <w:basedOn w:val="DefaultParagraphFont"/>
    <w:rsid w:val="005F18E4"/>
    <w:rPr>
      <w:b w:val="0"/>
      <w:bCs w:val="0"/>
      <w:sz w:val="22"/>
      <w:u w:val="single"/>
      <w:bdr w:val="none" w:sz="0" w:space="0" w:color="auto"/>
    </w:rPr>
  </w:style>
  <w:style w:type="paragraph" w:customStyle="1" w:styleId="blocktitle0">
    <w:name w:val="block title"/>
    <w:basedOn w:val="Normal"/>
    <w:link w:val="blocktitleChar"/>
    <w:autoRedefine/>
    <w:qFormat/>
    <w:rsid w:val="005F18E4"/>
    <w:pPr>
      <w:spacing w:after="240"/>
      <w:jc w:val="center"/>
      <w:outlineLvl w:val="0"/>
    </w:pPr>
    <w:rPr>
      <w:rFonts w:eastAsia="Calibri"/>
      <w:b/>
      <w:caps/>
      <w:sz w:val="28"/>
      <w:szCs w:val="28"/>
      <w:lang w:val="es-ES"/>
    </w:rPr>
  </w:style>
  <w:style w:type="character" w:customStyle="1" w:styleId="Boxed">
    <w:name w:val="Boxed"/>
    <w:qFormat/>
    <w:rsid w:val="005F18E4"/>
    <w:rPr>
      <w:rFonts w:ascii="Times New Roman" w:hAnsi="Times New Roman"/>
      <w:sz w:val="20"/>
      <w:bdr w:val="single" w:sz="6" w:space="0" w:color="auto"/>
    </w:rPr>
  </w:style>
  <w:style w:type="character" w:customStyle="1" w:styleId="UnderlineCard">
    <w:name w:val="Underline Card"/>
    <w:uiPriority w:val="6"/>
    <w:qFormat/>
    <w:rsid w:val="005F18E4"/>
    <w:rPr>
      <w:rFonts w:ascii="Arial" w:hAnsi="Arial"/>
      <w:b w:val="0"/>
      <w:bCs/>
      <w:sz w:val="20"/>
      <w:u w:val="single"/>
    </w:rPr>
  </w:style>
  <w:style w:type="character" w:customStyle="1" w:styleId="story-author">
    <w:name w:val="story-author"/>
    <w:basedOn w:val="DefaultParagraphFont"/>
    <w:rsid w:val="005F18E4"/>
  </w:style>
  <w:style w:type="paragraph" w:customStyle="1" w:styleId="type">
    <w:name w:val="type"/>
    <w:basedOn w:val="Normal"/>
    <w:qFormat/>
    <w:rsid w:val="005F18E4"/>
    <w:pPr>
      <w:spacing w:before="100" w:beforeAutospacing="1" w:after="100" w:afterAutospacing="1"/>
    </w:pPr>
    <w:rPr>
      <w:rFonts w:eastAsia="Times New Roman"/>
    </w:rPr>
  </w:style>
  <w:style w:type="character" w:customStyle="1" w:styleId="institution">
    <w:name w:val="institution"/>
    <w:basedOn w:val="DefaultParagraphFont"/>
    <w:rsid w:val="005F18E4"/>
  </w:style>
  <w:style w:type="character" w:customStyle="1" w:styleId="abodyblack3">
    <w:name w:val="abodyblack3"/>
    <w:basedOn w:val="DefaultParagraphFont"/>
    <w:rsid w:val="005F18E4"/>
  </w:style>
  <w:style w:type="paragraph" w:customStyle="1" w:styleId="UnderlineChar2CharChar">
    <w:name w:val="Underline Char2 Char Char"/>
    <w:basedOn w:val="Normal"/>
    <w:link w:val="UnderlineChar2CharCharChar"/>
    <w:qFormat/>
    <w:rsid w:val="005F18E4"/>
    <w:rPr>
      <w:rFonts w:eastAsia="MS Mincho"/>
      <w:szCs w:val="20"/>
      <w:u w:val="single"/>
    </w:rPr>
  </w:style>
  <w:style w:type="character" w:customStyle="1" w:styleId="UnderlineChar2CharCharChar">
    <w:name w:val="Underline Char2 Char Char Char"/>
    <w:link w:val="UnderlineChar2CharChar"/>
    <w:rsid w:val="005F18E4"/>
    <w:rPr>
      <w:rFonts w:ascii="Georgia" w:eastAsia="MS Mincho" w:hAnsi="Georgia"/>
      <w:sz w:val="22"/>
      <w:szCs w:val="20"/>
      <w:u w:val="single"/>
    </w:rPr>
  </w:style>
  <w:style w:type="character" w:customStyle="1" w:styleId="CharacterStyle1">
    <w:name w:val="Character Style 1"/>
    <w:rsid w:val="005F18E4"/>
    <w:rPr>
      <w:sz w:val="20"/>
      <w:szCs w:val="20"/>
    </w:rPr>
  </w:style>
  <w:style w:type="character" w:customStyle="1" w:styleId="FontStyle177">
    <w:name w:val="Font Style177"/>
    <w:basedOn w:val="DefaultParagraphFont"/>
    <w:uiPriority w:val="99"/>
    <w:rsid w:val="005F18E4"/>
    <w:rPr>
      <w:rFonts w:ascii="Times New Roman" w:hAnsi="Times New Roman" w:cs="Times New Roman"/>
      <w:sz w:val="20"/>
      <w:szCs w:val="20"/>
    </w:rPr>
  </w:style>
  <w:style w:type="character" w:customStyle="1" w:styleId="FontStyle173">
    <w:name w:val="Font Style173"/>
    <w:basedOn w:val="DefaultParagraphFont"/>
    <w:uiPriority w:val="99"/>
    <w:rsid w:val="005F18E4"/>
    <w:rPr>
      <w:rFonts w:ascii="Times New Roman" w:hAnsi="Times New Roman" w:cs="Times New Roman"/>
      <w:sz w:val="14"/>
      <w:szCs w:val="14"/>
    </w:rPr>
  </w:style>
  <w:style w:type="character" w:customStyle="1" w:styleId="FontStyle151">
    <w:name w:val="Font Style151"/>
    <w:basedOn w:val="DefaultParagraphFont"/>
    <w:uiPriority w:val="99"/>
    <w:rsid w:val="005F18E4"/>
    <w:rPr>
      <w:rFonts w:ascii="Arial Narrow" w:hAnsi="Arial Narrow" w:cs="Arial Narrow"/>
      <w:b/>
      <w:bCs/>
      <w:sz w:val="12"/>
      <w:szCs w:val="12"/>
    </w:rPr>
  </w:style>
  <w:style w:type="character" w:customStyle="1" w:styleId="FontStyle156">
    <w:name w:val="Font Style156"/>
    <w:basedOn w:val="DefaultParagraphFont"/>
    <w:uiPriority w:val="99"/>
    <w:rsid w:val="005F18E4"/>
    <w:rPr>
      <w:rFonts w:ascii="Arial Narrow" w:hAnsi="Arial Narrow" w:cs="Arial Narrow"/>
      <w:sz w:val="8"/>
      <w:szCs w:val="8"/>
    </w:rPr>
  </w:style>
  <w:style w:type="character" w:customStyle="1" w:styleId="FontStyle160">
    <w:name w:val="Font Style160"/>
    <w:basedOn w:val="DefaultParagraphFont"/>
    <w:uiPriority w:val="99"/>
    <w:rsid w:val="005F18E4"/>
    <w:rPr>
      <w:rFonts w:ascii="Times New Roman" w:hAnsi="Times New Roman" w:cs="Times New Roman"/>
      <w:b/>
      <w:bCs/>
      <w:sz w:val="20"/>
      <w:szCs w:val="20"/>
    </w:rPr>
  </w:style>
  <w:style w:type="character" w:customStyle="1" w:styleId="FontStyle178">
    <w:name w:val="Font Style178"/>
    <w:basedOn w:val="DefaultParagraphFont"/>
    <w:uiPriority w:val="99"/>
    <w:rsid w:val="005F18E4"/>
    <w:rPr>
      <w:rFonts w:ascii="Times New Roman" w:hAnsi="Times New Roman" w:cs="Times New Roman"/>
      <w:sz w:val="18"/>
      <w:szCs w:val="18"/>
    </w:rPr>
  </w:style>
  <w:style w:type="paragraph" w:customStyle="1" w:styleId="Style14">
    <w:name w:val="Style14"/>
    <w:basedOn w:val="Normal"/>
    <w:uiPriority w:val="99"/>
    <w:qFormat/>
    <w:rsid w:val="005F18E4"/>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5F18E4"/>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5F18E4"/>
    <w:rPr>
      <w:rFonts w:ascii="Times New Roman" w:hAnsi="Times New Roman" w:cs="Times New Roman"/>
      <w:sz w:val="12"/>
      <w:szCs w:val="12"/>
    </w:rPr>
  </w:style>
  <w:style w:type="paragraph" w:customStyle="1" w:styleId="Style9">
    <w:name w:val="Style9"/>
    <w:basedOn w:val="Normal"/>
    <w:uiPriority w:val="99"/>
    <w:qFormat/>
    <w:rsid w:val="005F18E4"/>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5F18E4"/>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5F18E4"/>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5F18E4"/>
    <w:rPr>
      <w:rFonts w:ascii="Times New Roman" w:hAnsi="Times New Roman" w:cs="Times New Roman"/>
      <w:sz w:val="16"/>
      <w:szCs w:val="16"/>
    </w:rPr>
  </w:style>
  <w:style w:type="character" w:customStyle="1" w:styleId="f">
    <w:name w:val="f"/>
    <w:basedOn w:val="DefaultParagraphFont"/>
    <w:rsid w:val="005F18E4"/>
  </w:style>
  <w:style w:type="character" w:customStyle="1" w:styleId="TagsChar2">
    <w:name w:val="Tags Char2"/>
    <w:rsid w:val="005F18E4"/>
    <w:rPr>
      <w:b/>
      <w:sz w:val="24"/>
    </w:rPr>
  </w:style>
  <w:style w:type="paragraph" w:customStyle="1" w:styleId="CardsFont6ptChar">
    <w:name w:val="Cards + Font: 6 pt Char"/>
    <w:basedOn w:val="Normal"/>
    <w:link w:val="CardsFont6ptCharChar"/>
    <w:qFormat/>
    <w:rsid w:val="005F18E4"/>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5F18E4"/>
    <w:rPr>
      <w:rFonts w:ascii="Georgia" w:eastAsia="Times New Roman" w:hAnsi="Georgia"/>
      <w:sz w:val="12"/>
    </w:rPr>
  </w:style>
  <w:style w:type="character" w:customStyle="1" w:styleId="FontStyle172">
    <w:name w:val="Font Style172"/>
    <w:basedOn w:val="DefaultParagraphFont"/>
    <w:uiPriority w:val="99"/>
    <w:rsid w:val="005F18E4"/>
    <w:rPr>
      <w:rFonts w:ascii="Times New Roman" w:hAnsi="Times New Roman" w:cs="Times New Roman"/>
      <w:b/>
      <w:bCs/>
      <w:sz w:val="16"/>
      <w:szCs w:val="16"/>
    </w:rPr>
  </w:style>
  <w:style w:type="paragraph" w:customStyle="1" w:styleId="Style18">
    <w:name w:val="Style18"/>
    <w:basedOn w:val="Normal"/>
    <w:uiPriority w:val="99"/>
    <w:qFormat/>
    <w:rsid w:val="005F18E4"/>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5F18E4"/>
    <w:rPr>
      <w:rFonts w:ascii="Times New Roman" w:hAnsi="Times New Roman" w:cs="Times New Roman"/>
      <w:i/>
      <w:iCs/>
      <w:sz w:val="16"/>
      <w:szCs w:val="16"/>
    </w:rPr>
  </w:style>
  <w:style w:type="character" w:customStyle="1" w:styleId="FontStyle162">
    <w:name w:val="Font Style162"/>
    <w:basedOn w:val="DefaultParagraphFont"/>
    <w:uiPriority w:val="99"/>
    <w:rsid w:val="005F18E4"/>
    <w:rPr>
      <w:rFonts w:ascii="Times New Roman" w:hAnsi="Times New Roman" w:cs="Times New Roman"/>
      <w:b/>
      <w:bCs/>
      <w:sz w:val="18"/>
      <w:szCs w:val="18"/>
    </w:rPr>
  </w:style>
  <w:style w:type="character" w:customStyle="1" w:styleId="FontStyle167">
    <w:name w:val="Font Style167"/>
    <w:basedOn w:val="DefaultParagraphFont"/>
    <w:uiPriority w:val="99"/>
    <w:rsid w:val="005F18E4"/>
    <w:rPr>
      <w:rFonts w:ascii="Times New Roman" w:hAnsi="Times New Roman" w:cs="Times New Roman"/>
      <w:sz w:val="10"/>
      <w:szCs w:val="10"/>
    </w:rPr>
  </w:style>
  <w:style w:type="character" w:customStyle="1" w:styleId="FontStyle174">
    <w:name w:val="Font Style174"/>
    <w:basedOn w:val="DefaultParagraphFont"/>
    <w:uiPriority w:val="99"/>
    <w:rsid w:val="005F18E4"/>
    <w:rPr>
      <w:rFonts w:ascii="Arial Narrow" w:hAnsi="Arial Narrow" w:cs="Arial Narrow"/>
      <w:b/>
      <w:bCs/>
      <w:sz w:val="18"/>
      <w:szCs w:val="18"/>
    </w:rPr>
  </w:style>
  <w:style w:type="paragraph" w:customStyle="1" w:styleId="Style47">
    <w:name w:val="Style47"/>
    <w:basedOn w:val="Normal"/>
    <w:uiPriority w:val="99"/>
    <w:qFormat/>
    <w:rsid w:val="005F18E4"/>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5F18E4"/>
    <w:rPr>
      <w:rFonts w:ascii="Times New Roman" w:hAnsi="Times New Roman" w:cs="Times New Roman"/>
      <w:sz w:val="12"/>
      <w:szCs w:val="12"/>
    </w:rPr>
  </w:style>
  <w:style w:type="paragraph" w:customStyle="1" w:styleId="Style24">
    <w:name w:val="Style24"/>
    <w:basedOn w:val="Normal"/>
    <w:uiPriority w:val="99"/>
    <w:qFormat/>
    <w:rsid w:val="005F18E4"/>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5F18E4"/>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5F18E4"/>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5F18E4"/>
    <w:rPr>
      <w:rFonts w:ascii="Times New Roman" w:hAnsi="Times New Roman" w:cs="Times New Roman"/>
      <w:b/>
      <w:bCs/>
      <w:sz w:val="18"/>
      <w:szCs w:val="18"/>
    </w:rPr>
  </w:style>
  <w:style w:type="paragraph" w:customStyle="1" w:styleId="Style21">
    <w:name w:val="Style21"/>
    <w:basedOn w:val="Normal"/>
    <w:uiPriority w:val="99"/>
    <w:qFormat/>
    <w:rsid w:val="005F18E4"/>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5F18E4"/>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5F18E4"/>
    <w:rPr>
      <w:rFonts w:ascii="Calibri" w:hAnsi="Calibri"/>
      <w:sz w:val="20"/>
      <w:szCs w:val="20"/>
    </w:rPr>
  </w:style>
  <w:style w:type="paragraph" w:customStyle="1" w:styleId="Standard">
    <w:name w:val="Standard"/>
    <w:qFormat/>
    <w:rsid w:val="005F18E4"/>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5F18E4"/>
    <w:rPr>
      <w:color w:val="000000"/>
      <w:sz w:val="32"/>
      <w:szCs w:val="32"/>
    </w:rPr>
  </w:style>
  <w:style w:type="paragraph" w:customStyle="1" w:styleId="Cardnon-underlined">
    <w:name w:val="Card non-underlined"/>
    <w:basedOn w:val="Normal"/>
    <w:link w:val="Cardnon-underlinedChar"/>
    <w:autoRedefine/>
    <w:uiPriority w:val="99"/>
    <w:qFormat/>
    <w:rsid w:val="005F18E4"/>
    <w:rPr>
      <w:rFonts w:eastAsia="Times New Roman"/>
      <w:szCs w:val="20"/>
    </w:rPr>
  </w:style>
  <w:style w:type="character" w:customStyle="1" w:styleId="Cardnon-underlinedChar">
    <w:name w:val="Card non-underlined Char"/>
    <w:basedOn w:val="DefaultParagraphFont"/>
    <w:link w:val="Cardnon-underlined"/>
    <w:uiPriority w:val="99"/>
    <w:rsid w:val="005F18E4"/>
    <w:rPr>
      <w:rFonts w:ascii="Georgia" w:eastAsia="Times New Roman" w:hAnsi="Georgia"/>
      <w:sz w:val="22"/>
      <w:szCs w:val="20"/>
    </w:rPr>
  </w:style>
  <w:style w:type="numbering" w:customStyle="1" w:styleId="NoList1">
    <w:name w:val="No List1"/>
    <w:next w:val="NoList"/>
    <w:semiHidden/>
    <w:unhideWhenUsed/>
    <w:rsid w:val="005F18E4"/>
  </w:style>
  <w:style w:type="character" w:customStyle="1" w:styleId="TitleChar2">
    <w:name w:val="Title Char2"/>
    <w:basedOn w:val="DefaultParagraphFont"/>
    <w:uiPriority w:val="10"/>
    <w:qFormat/>
    <w:locked/>
    <w:rsid w:val="005F18E4"/>
    <w:rPr>
      <w:b/>
      <w:bCs/>
      <w:u w:val="single"/>
    </w:rPr>
  </w:style>
  <w:style w:type="paragraph" w:styleId="TOC3">
    <w:name w:val="toc 3"/>
    <w:basedOn w:val="Normal"/>
    <w:next w:val="Normal"/>
    <w:autoRedefine/>
    <w:rsid w:val="005F18E4"/>
    <w:pPr>
      <w:ind w:left="400"/>
    </w:pPr>
    <w:rPr>
      <w:rFonts w:eastAsia="Times New Roman"/>
      <w:szCs w:val="20"/>
    </w:rPr>
  </w:style>
  <w:style w:type="paragraph" w:styleId="TOC4">
    <w:name w:val="toc 4"/>
    <w:basedOn w:val="Normal"/>
    <w:next w:val="Normal"/>
    <w:autoRedefine/>
    <w:rsid w:val="005F18E4"/>
    <w:pPr>
      <w:ind w:left="600"/>
    </w:pPr>
    <w:rPr>
      <w:rFonts w:eastAsia="Times New Roman"/>
      <w:szCs w:val="20"/>
    </w:rPr>
  </w:style>
  <w:style w:type="paragraph" w:styleId="TOC5">
    <w:name w:val="toc 5"/>
    <w:basedOn w:val="Normal"/>
    <w:next w:val="Normal"/>
    <w:autoRedefine/>
    <w:rsid w:val="005F18E4"/>
    <w:pPr>
      <w:ind w:left="800"/>
    </w:pPr>
    <w:rPr>
      <w:rFonts w:eastAsia="Times New Roman"/>
      <w:szCs w:val="20"/>
    </w:rPr>
  </w:style>
  <w:style w:type="paragraph" w:styleId="TOC6">
    <w:name w:val="toc 6"/>
    <w:basedOn w:val="Normal"/>
    <w:next w:val="Normal"/>
    <w:autoRedefine/>
    <w:rsid w:val="005F18E4"/>
    <w:pPr>
      <w:ind w:left="1000"/>
    </w:pPr>
    <w:rPr>
      <w:rFonts w:eastAsia="Times New Roman"/>
      <w:szCs w:val="20"/>
    </w:rPr>
  </w:style>
  <w:style w:type="paragraph" w:styleId="TOC7">
    <w:name w:val="toc 7"/>
    <w:basedOn w:val="Normal"/>
    <w:next w:val="Normal"/>
    <w:autoRedefine/>
    <w:rsid w:val="005F18E4"/>
    <w:pPr>
      <w:ind w:left="1200"/>
    </w:pPr>
    <w:rPr>
      <w:rFonts w:eastAsia="Times New Roman"/>
      <w:szCs w:val="20"/>
    </w:rPr>
  </w:style>
  <w:style w:type="paragraph" w:styleId="TOC8">
    <w:name w:val="toc 8"/>
    <w:basedOn w:val="Normal"/>
    <w:next w:val="Normal"/>
    <w:autoRedefine/>
    <w:rsid w:val="005F18E4"/>
    <w:pPr>
      <w:ind w:left="1400"/>
    </w:pPr>
    <w:rPr>
      <w:rFonts w:eastAsia="Times New Roman"/>
      <w:szCs w:val="20"/>
    </w:rPr>
  </w:style>
  <w:style w:type="character" w:customStyle="1" w:styleId="allocatoragentsleft">
    <w:name w:val="al_locatoragentsleft"/>
    <w:basedOn w:val="DefaultParagraphFont"/>
    <w:rsid w:val="005F18E4"/>
  </w:style>
  <w:style w:type="character" w:styleId="HTMLTypewriter">
    <w:name w:val="HTML Typewriter"/>
    <w:basedOn w:val="DefaultParagraphFont"/>
    <w:unhideWhenUsed/>
    <w:rsid w:val="005F18E4"/>
    <w:rPr>
      <w:rFonts w:ascii="Courier New" w:eastAsia="Times New Roman" w:hAnsi="Courier New" w:cs="Courier New"/>
      <w:sz w:val="20"/>
      <w:szCs w:val="20"/>
    </w:rPr>
  </w:style>
  <w:style w:type="character" w:customStyle="1" w:styleId="caps">
    <w:name w:val="caps"/>
    <w:basedOn w:val="DefaultParagraphFont"/>
    <w:rsid w:val="005F18E4"/>
  </w:style>
  <w:style w:type="character" w:customStyle="1" w:styleId="UnderlinesCharChar">
    <w:name w:val="Underlines Char Char"/>
    <w:basedOn w:val="DefaultParagraphFont"/>
    <w:rsid w:val="005F18E4"/>
    <w:rPr>
      <w:rFonts w:cs="Arial"/>
      <w:b/>
      <w:bCs/>
      <w:noProof w:val="0"/>
      <w:sz w:val="22"/>
      <w:szCs w:val="26"/>
      <w:u w:val="single"/>
      <w:lang w:val="en-US" w:eastAsia="en-US" w:bidi="ar-SA"/>
    </w:rPr>
  </w:style>
  <w:style w:type="paragraph" w:customStyle="1" w:styleId="Carding">
    <w:name w:val="Carding"/>
    <w:basedOn w:val="Normal"/>
    <w:uiPriority w:val="99"/>
    <w:qFormat/>
    <w:rsid w:val="005F18E4"/>
    <w:rPr>
      <w:rFonts w:eastAsia="Times New Roman"/>
      <w:sz w:val="18"/>
    </w:rPr>
  </w:style>
  <w:style w:type="character" w:customStyle="1" w:styleId="aunderline">
    <w:name w:val="aunderline"/>
    <w:basedOn w:val="DefaultParagraphFont"/>
    <w:rsid w:val="005F18E4"/>
    <w:rPr>
      <w:rFonts w:ascii="Times New Roman" w:hAnsi="Times New Roman"/>
      <w:sz w:val="20"/>
      <w:szCs w:val="24"/>
      <w:u w:val="thick"/>
    </w:rPr>
  </w:style>
  <w:style w:type="character" w:customStyle="1" w:styleId="tagChar1">
    <w:name w:val="tag Char1"/>
    <w:basedOn w:val="DefaultParagraphFont"/>
    <w:rsid w:val="005F18E4"/>
    <w:rPr>
      <w:b/>
      <w:noProof w:val="0"/>
      <w:sz w:val="24"/>
      <w:lang w:val="en-US" w:eastAsia="en-US" w:bidi="ar-SA"/>
    </w:rPr>
  </w:style>
  <w:style w:type="character" w:customStyle="1" w:styleId="tagChar2">
    <w:name w:val="tag Char2"/>
    <w:basedOn w:val="DefaultParagraphFont"/>
    <w:qFormat/>
    <w:rsid w:val="005F18E4"/>
    <w:rPr>
      <w:b/>
      <w:noProof w:val="0"/>
      <w:sz w:val="24"/>
      <w:lang w:val="en-US" w:eastAsia="en-US" w:bidi="ar-SA"/>
    </w:rPr>
  </w:style>
  <w:style w:type="character" w:customStyle="1" w:styleId="Taggin-New">
    <w:name w:val="Taggin - New"/>
    <w:basedOn w:val="DefaultParagraphFont"/>
    <w:rsid w:val="005F18E4"/>
    <w:rPr>
      <w:rFonts w:ascii="Arial Narrow" w:hAnsi="Arial Narrow"/>
      <w:b/>
      <w:sz w:val="22"/>
    </w:rPr>
  </w:style>
  <w:style w:type="character" w:customStyle="1" w:styleId="Boxing-New">
    <w:name w:val="Boxing - New"/>
    <w:basedOn w:val="DefaultParagraphFont"/>
    <w:rsid w:val="005F18E4"/>
    <w:rPr>
      <w:rFonts w:ascii="Arial Narrow" w:hAnsi="Arial Narrow"/>
      <w:sz w:val="16"/>
      <w:u w:val="none"/>
      <w:bdr w:val="single" w:sz="4" w:space="0" w:color="auto"/>
    </w:rPr>
  </w:style>
  <w:style w:type="character" w:customStyle="1" w:styleId="ilad">
    <w:name w:val="il_ad"/>
    <w:rsid w:val="005F18E4"/>
  </w:style>
  <w:style w:type="paragraph" w:customStyle="1" w:styleId="CardsHighlighted">
    <w:name w:val="Cards Highlighted"/>
    <w:next w:val="Normal"/>
    <w:link w:val="CardsHighlightedChar"/>
    <w:qFormat/>
    <w:rsid w:val="005F18E4"/>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5F18E4"/>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5F18E4"/>
    <w:rPr>
      <w:rFonts w:ascii="Garamond" w:hAnsi="Garamond"/>
      <w:sz w:val="22"/>
      <w:szCs w:val="24"/>
      <w:u w:val="single"/>
      <w:lang w:val="en-US" w:eastAsia="en-US" w:bidi="ar-SA"/>
    </w:rPr>
  </w:style>
  <w:style w:type="paragraph" w:customStyle="1" w:styleId="Style2">
    <w:name w:val="Style2"/>
    <w:basedOn w:val="Heading4"/>
    <w:qFormat/>
    <w:rsid w:val="005F18E4"/>
    <w:pPr>
      <w:spacing w:before="0"/>
    </w:pPr>
    <w:rPr>
      <w:rFonts w:eastAsia="Times New Roman" w:cs="Times New Roman"/>
      <w:iCs/>
      <w:caps/>
      <w:szCs w:val="20"/>
    </w:rPr>
  </w:style>
  <w:style w:type="character" w:customStyle="1" w:styleId="pagetitle">
    <w:name w:val="pagetitle"/>
    <w:basedOn w:val="DefaultParagraphFont"/>
    <w:rsid w:val="005F18E4"/>
  </w:style>
  <w:style w:type="paragraph" w:customStyle="1" w:styleId="text">
    <w:name w:val="text"/>
    <w:basedOn w:val="Normal"/>
    <w:uiPriority w:val="99"/>
    <w:qFormat/>
    <w:rsid w:val="005F18E4"/>
    <w:pPr>
      <w:spacing w:before="100" w:beforeAutospacing="1" w:after="100" w:afterAutospacing="1"/>
    </w:pPr>
    <w:rPr>
      <w:rFonts w:eastAsia="Times New Roman"/>
    </w:rPr>
  </w:style>
  <w:style w:type="character" w:customStyle="1" w:styleId="StyleUnderlineCharChar9ptBold1">
    <w:name w:val="Style Underline Char Char + 9 pt Bold1"/>
    <w:rsid w:val="005F18E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F18E4"/>
    <w:rPr>
      <w:rFonts w:ascii="Times New Roman" w:hAnsi="Times New Roman"/>
      <w:sz w:val="20"/>
      <w:szCs w:val="24"/>
      <w:u w:val="single"/>
      <w:lang w:val="en-US" w:eastAsia="en-US" w:bidi="ar-SA"/>
    </w:rPr>
  </w:style>
  <w:style w:type="character" w:customStyle="1" w:styleId="Style9ptBoldUnderline">
    <w:name w:val="Style 9 pt Bold Underline"/>
    <w:rsid w:val="005F18E4"/>
    <w:rPr>
      <w:b/>
      <w:bCs/>
      <w:sz w:val="20"/>
      <w:u w:val="single"/>
    </w:rPr>
  </w:style>
  <w:style w:type="paragraph" w:customStyle="1" w:styleId="StyleUnderline9pt0">
    <w:name w:val="Style Underline + 9 pt"/>
    <w:link w:val="StyleUnderline9ptChar"/>
    <w:qFormat/>
    <w:rsid w:val="005F18E4"/>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5F18E4"/>
    <w:rPr>
      <w:rFonts w:ascii="Arial" w:eastAsia="Times New Roman" w:hAnsi="Arial" w:cs="Times New Roman"/>
      <w:sz w:val="22"/>
      <w:szCs w:val="20"/>
      <w:u w:val="single"/>
    </w:rPr>
  </w:style>
  <w:style w:type="character" w:customStyle="1" w:styleId="StyleUnderlineChar1Bold">
    <w:name w:val="Style Underline Char1 + Bold"/>
    <w:rsid w:val="005F18E4"/>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5F18E4"/>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5F18E4"/>
    <w:rPr>
      <w:rFonts w:ascii="Georgia" w:hAnsi="Georgia" w:cs="Calibri"/>
      <w:kern w:val="32"/>
      <w:sz w:val="22"/>
      <w:szCs w:val="20"/>
      <w:u w:val="single"/>
      <w:lang w:eastAsia="ar-SA"/>
    </w:rPr>
  </w:style>
  <w:style w:type="character" w:customStyle="1" w:styleId="TagsCharCharChar">
    <w:name w:val="Tags Char Char Char"/>
    <w:basedOn w:val="DefaultParagraphFont"/>
    <w:rsid w:val="005F18E4"/>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5F18E4"/>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5F18E4"/>
    <w:rPr>
      <w:color w:val="000000"/>
      <w:sz w:val="20"/>
      <w:u w:val="single"/>
    </w:rPr>
  </w:style>
  <w:style w:type="character" w:customStyle="1" w:styleId="Style11ptBlack">
    <w:name w:val="Style 11 pt Black"/>
    <w:basedOn w:val="DefaultParagraphFont"/>
    <w:rsid w:val="005F18E4"/>
    <w:rPr>
      <w:color w:val="000000"/>
      <w:sz w:val="20"/>
    </w:rPr>
  </w:style>
  <w:style w:type="character" w:customStyle="1" w:styleId="StyleUnderlineCharTimesBold">
    <w:name w:val="Style Underline Char + Times Bold"/>
    <w:basedOn w:val="DefaultParagraphFont"/>
    <w:rsid w:val="005F18E4"/>
    <w:rPr>
      <w:rFonts w:ascii="Times" w:hAnsi="Times"/>
      <w:b w:val="0"/>
      <w:bCs/>
      <w:sz w:val="20"/>
      <w:u w:val="single"/>
    </w:rPr>
  </w:style>
  <w:style w:type="character" w:customStyle="1" w:styleId="blubigktbiz">
    <w:name w:val="blubigktbiz"/>
    <w:rsid w:val="005F18E4"/>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F18E4"/>
  </w:style>
  <w:style w:type="character" w:customStyle="1" w:styleId="StyleevidencetextBorderSinglesolidlineAuto05ptLChar">
    <w:name w:val="Style evidence text + Border: : (Single solid line Auto  0.5 pt L... Char"/>
    <w:link w:val="StyleevidencetextBorderSinglesolidlineAuto05ptL"/>
    <w:rsid w:val="005F18E4"/>
    <w:rPr>
      <w:rFonts w:ascii="Georgia" w:hAnsi="Georgia"/>
      <w:color w:val="000000"/>
      <w:sz w:val="22"/>
      <w:lang w:val="x-none" w:eastAsia="x-none"/>
    </w:rPr>
  </w:style>
  <w:style w:type="character" w:customStyle="1" w:styleId="Style4CharChar">
    <w:name w:val="Style4 Char Char"/>
    <w:basedOn w:val="DefaultParagraphFont"/>
    <w:rsid w:val="005F18E4"/>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5F18E4"/>
    <w:rPr>
      <w:rFonts w:ascii="Times New Roman" w:hAnsi="Times New Roman" w:cs="Times New Roman"/>
      <w:sz w:val="16"/>
      <w:szCs w:val="16"/>
    </w:rPr>
  </w:style>
  <w:style w:type="character" w:customStyle="1" w:styleId="StyleEmphasisArial12ptBold">
    <w:name w:val="Style Emphasis + Arial 12 pt Bold"/>
    <w:rsid w:val="005F18E4"/>
    <w:rPr>
      <w:rFonts w:ascii="Arial" w:hAnsi="Arial"/>
      <w:b/>
      <w:bCs/>
      <w:i/>
      <w:iCs/>
      <w:sz w:val="24"/>
    </w:rPr>
  </w:style>
  <w:style w:type="character" w:customStyle="1" w:styleId="super">
    <w:name w:val="super"/>
    <w:rsid w:val="005F18E4"/>
  </w:style>
  <w:style w:type="character" w:customStyle="1" w:styleId="text30">
    <w:name w:val="text30"/>
    <w:rsid w:val="005F18E4"/>
  </w:style>
  <w:style w:type="character" w:customStyle="1" w:styleId="uppercase">
    <w:name w:val="uppercase"/>
    <w:rsid w:val="005F18E4"/>
  </w:style>
  <w:style w:type="character" w:customStyle="1" w:styleId="bodytext0">
    <w:name w:val="bodytext"/>
    <w:rsid w:val="005F18E4"/>
  </w:style>
  <w:style w:type="character" w:customStyle="1" w:styleId="entry-title">
    <w:name w:val="entry-title"/>
    <w:rsid w:val="005F18E4"/>
  </w:style>
  <w:style w:type="character" w:customStyle="1" w:styleId="BodyTextIndentChar1">
    <w:name w:val="Body Text Indent Char1"/>
    <w:basedOn w:val="DefaultParagraphFont"/>
    <w:uiPriority w:val="99"/>
    <w:semiHidden/>
    <w:rsid w:val="005F18E4"/>
    <w:rPr>
      <w:rFonts w:ascii="Times New Roman" w:hAnsi="Times New Roman" w:cs="Times New Roman"/>
      <w:sz w:val="20"/>
    </w:rPr>
  </w:style>
  <w:style w:type="character" w:customStyle="1" w:styleId="Style6pt">
    <w:name w:val="Style 6 pt"/>
    <w:basedOn w:val="DefaultParagraphFont"/>
    <w:qFormat/>
    <w:rsid w:val="005F18E4"/>
    <w:rPr>
      <w:sz w:val="12"/>
    </w:rPr>
  </w:style>
  <w:style w:type="character" w:customStyle="1" w:styleId="CiteCharCharCharCharCharChar">
    <w:name w:val="Cite Char Char Char Char Char Char"/>
    <w:basedOn w:val="DefaultParagraphFont"/>
    <w:rsid w:val="005F18E4"/>
    <w:rPr>
      <w:b/>
      <w:noProof w:val="0"/>
      <w:sz w:val="22"/>
      <w:szCs w:val="24"/>
      <w:u w:val="single"/>
      <w:lang w:val="en-US" w:eastAsia="en-US" w:bidi="ar-SA"/>
    </w:rPr>
  </w:style>
  <w:style w:type="character" w:customStyle="1" w:styleId="mainbody1">
    <w:name w:val="mainbody1"/>
    <w:basedOn w:val="DefaultParagraphFont"/>
    <w:rsid w:val="005F18E4"/>
    <w:rPr>
      <w:rFonts w:ascii="Verdana" w:hAnsi="Verdana" w:hint="default"/>
      <w:color w:val="000000"/>
      <w:sz w:val="22"/>
      <w:szCs w:val="22"/>
    </w:rPr>
  </w:style>
  <w:style w:type="character" w:customStyle="1" w:styleId="ssl4">
    <w:name w:val="ss_l4"/>
    <w:basedOn w:val="DefaultParagraphFont"/>
    <w:rsid w:val="005F18E4"/>
  </w:style>
  <w:style w:type="paragraph" w:customStyle="1" w:styleId="StyleNormalWeb11ptUnderline">
    <w:name w:val="Style Normal (Web) + 11 pt Underline"/>
    <w:basedOn w:val="NormalWeb"/>
    <w:link w:val="StyleNormalWeb11ptUnderlineChar"/>
    <w:qFormat/>
    <w:rsid w:val="005F18E4"/>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5F18E4"/>
    <w:rPr>
      <w:rFonts w:ascii="Georgia" w:eastAsia="Calibri" w:hAnsi="Georgia"/>
      <w:sz w:val="22"/>
      <w:u w:val="single"/>
    </w:rPr>
  </w:style>
  <w:style w:type="character" w:customStyle="1" w:styleId="cit-first-element">
    <w:name w:val="cit-first-element"/>
    <w:basedOn w:val="DefaultParagraphFont"/>
    <w:rsid w:val="005F18E4"/>
  </w:style>
  <w:style w:type="character" w:customStyle="1" w:styleId="title1">
    <w:name w:val="title1"/>
    <w:basedOn w:val="DefaultParagraphFont"/>
    <w:rsid w:val="005F18E4"/>
  </w:style>
  <w:style w:type="character" w:customStyle="1" w:styleId="StyleThickunderline1">
    <w:name w:val="Style Thick underline1"/>
    <w:basedOn w:val="DefaultParagraphFont"/>
    <w:rsid w:val="005F18E4"/>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5F18E4"/>
    <w:rPr>
      <w:rFonts w:ascii="Georgia" w:hAnsi="Georgia"/>
    </w:rPr>
  </w:style>
  <w:style w:type="character" w:customStyle="1" w:styleId="FooterChar1">
    <w:name w:val="Footer Char1"/>
    <w:basedOn w:val="DefaultParagraphFont"/>
    <w:uiPriority w:val="99"/>
    <w:semiHidden/>
    <w:rsid w:val="005F18E4"/>
    <w:rPr>
      <w:rFonts w:ascii="Georgia" w:hAnsi="Georgia"/>
    </w:rPr>
  </w:style>
  <w:style w:type="character" w:customStyle="1" w:styleId="AnalyticChar">
    <w:name w:val="Analytic Char"/>
    <w:basedOn w:val="DefaultParagraphFont"/>
    <w:link w:val="Analytic"/>
    <w:rsid w:val="005F18E4"/>
    <w:rPr>
      <w:rFonts w:ascii="Georgia" w:hAnsi="Georgia"/>
      <w:b/>
    </w:rPr>
  </w:style>
  <w:style w:type="character" w:customStyle="1" w:styleId="UnderlineBold0">
    <w:name w:val="Underline Bold"/>
    <w:uiPriority w:val="6"/>
    <w:qFormat/>
    <w:rsid w:val="005F18E4"/>
    <w:rPr>
      <w:b/>
      <w:sz w:val="20"/>
      <w:u w:val="single"/>
    </w:rPr>
  </w:style>
  <w:style w:type="paragraph" w:customStyle="1" w:styleId="Underline20">
    <w:name w:val="Underline2"/>
    <w:basedOn w:val="Normal"/>
    <w:link w:val="Underline2Char"/>
    <w:autoRedefine/>
    <w:uiPriority w:val="4"/>
    <w:qFormat/>
    <w:rsid w:val="005F18E4"/>
    <w:rPr>
      <w:b/>
      <w:u w:val="single"/>
    </w:rPr>
  </w:style>
  <w:style w:type="character" w:customStyle="1" w:styleId="Underline2Char">
    <w:name w:val="Underline2 Char"/>
    <w:basedOn w:val="DefaultParagraphFont"/>
    <w:link w:val="Underline20"/>
    <w:uiPriority w:val="4"/>
    <w:rsid w:val="005F18E4"/>
    <w:rPr>
      <w:rFonts w:ascii="Georgia" w:hAnsi="Georgia"/>
      <w:b/>
      <w:sz w:val="22"/>
      <w:u w:val="single"/>
    </w:rPr>
  </w:style>
  <w:style w:type="character" w:customStyle="1" w:styleId="NormalTextChar">
    <w:name w:val="Normal Text Char"/>
    <w:link w:val="NormalText"/>
    <w:rsid w:val="005F18E4"/>
    <w:rPr>
      <w:rFonts w:ascii="Georgia" w:eastAsia="Times New Roman" w:hAnsi="Georgia"/>
      <w:sz w:val="22"/>
      <w:szCs w:val="26"/>
    </w:rPr>
  </w:style>
  <w:style w:type="paragraph" w:customStyle="1" w:styleId="TableParagraph">
    <w:name w:val="Table Paragraph"/>
    <w:basedOn w:val="Normal"/>
    <w:uiPriority w:val="1"/>
    <w:qFormat/>
    <w:rsid w:val="005F18E4"/>
    <w:pPr>
      <w:widowControl w:val="0"/>
    </w:pPr>
  </w:style>
  <w:style w:type="character" w:customStyle="1" w:styleId="UnderlineChar0">
    <w:name w:val="UnderlineChar"/>
    <w:rsid w:val="005F18E4"/>
    <w:rPr>
      <w:sz w:val="24"/>
      <w:u w:val="single"/>
      <w:shd w:val="clear" w:color="auto" w:fill="auto"/>
    </w:rPr>
  </w:style>
  <w:style w:type="character" w:customStyle="1" w:styleId="foreground">
    <w:name w:val="foreground"/>
    <w:basedOn w:val="DefaultParagraphFont"/>
    <w:rsid w:val="005F18E4"/>
  </w:style>
  <w:style w:type="paragraph" w:customStyle="1" w:styleId="StyleCircled11pt">
    <w:name w:val="Style Circled + 11 pt"/>
    <w:basedOn w:val="Normal"/>
    <w:link w:val="StyleCircled11ptChar"/>
    <w:qFormat/>
    <w:rsid w:val="005F18E4"/>
    <w:rPr>
      <w:rFonts w:eastAsia="Times New Roman"/>
      <w:b/>
      <w:bCs/>
      <w:sz w:val="20"/>
      <w:u w:val="single"/>
    </w:rPr>
  </w:style>
  <w:style w:type="character" w:customStyle="1" w:styleId="StyleCircled11ptChar">
    <w:name w:val="Style Circled + 11 pt Char"/>
    <w:link w:val="StyleCircled11pt"/>
    <w:rsid w:val="005F18E4"/>
    <w:rPr>
      <w:rFonts w:ascii="Georgia" w:eastAsia="Times New Roman" w:hAnsi="Georgia"/>
      <w:b/>
      <w:bCs/>
      <w:sz w:val="20"/>
      <w:u w:val="single"/>
    </w:rPr>
  </w:style>
  <w:style w:type="paragraph" w:customStyle="1" w:styleId="StyleUnunderlined10ptThickunderline">
    <w:name w:val="Style Ununderlined + 10 pt Thick underline"/>
    <w:basedOn w:val="Normal"/>
    <w:link w:val="StyleUnunderlined10ptThickunderlineChar"/>
    <w:rsid w:val="005F18E4"/>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5F18E4"/>
    <w:rPr>
      <w:rFonts w:ascii="Times" w:eastAsia="Times New Roman" w:hAnsi="Times"/>
      <w:sz w:val="20"/>
      <w:szCs w:val="28"/>
      <w:u w:val="single"/>
    </w:rPr>
  </w:style>
  <w:style w:type="paragraph" w:customStyle="1" w:styleId="cite20">
    <w:name w:val="cite2"/>
    <w:basedOn w:val="Normal"/>
    <w:uiPriority w:val="99"/>
    <w:qFormat/>
    <w:rsid w:val="005F18E4"/>
    <w:rPr>
      <w:rFonts w:eastAsia="Times New Roman"/>
      <w:color w:val="000000"/>
      <w:sz w:val="20"/>
      <w:szCs w:val="20"/>
    </w:rPr>
  </w:style>
  <w:style w:type="character" w:customStyle="1" w:styleId="postby">
    <w:name w:val="post_by"/>
    <w:basedOn w:val="DefaultParagraphFont"/>
    <w:rsid w:val="005F18E4"/>
  </w:style>
  <w:style w:type="character" w:customStyle="1" w:styleId="Style11ptBorderSinglesolidlineAuto05ptLinewidth">
    <w:name w:val="Style 11 pt Border: : (Single solid line Auto  0.5 pt Line width)"/>
    <w:rsid w:val="005F18E4"/>
    <w:rPr>
      <w:sz w:val="20"/>
      <w:bdr w:val="single" w:sz="4" w:space="0" w:color="auto" w:frame="1"/>
    </w:rPr>
  </w:style>
  <w:style w:type="character" w:customStyle="1" w:styleId="StyleUnderlineChar9ptBorderSinglesolidlineAuto0">
    <w:name w:val="Style Underline Char + 9 pt Border: : (Single solid line Auto  0..."/>
    <w:rsid w:val="005F18E4"/>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5F18E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F18E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F18E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F18E4"/>
    <w:rPr>
      <w:sz w:val="20"/>
      <w:szCs w:val="24"/>
      <w:u w:val="single"/>
      <w:bdr w:val="single" w:sz="4" w:space="0" w:color="auto"/>
      <w:lang w:val="en-US" w:eastAsia="en-US" w:bidi="ar-SA"/>
    </w:rPr>
  </w:style>
  <w:style w:type="character" w:customStyle="1" w:styleId="StyleLatinGaramondUnderline">
    <w:name w:val="Style (Latin) Garamond Underline"/>
    <w:rsid w:val="005F18E4"/>
    <w:rPr>
      <w:rFonts w:ascii="Times New Roman" w:hAnsi="Times New Roman"/>
      <w:sz w:val="20"/>
      <w:u w:val="single"/>
    </w:rPr>
  </w:style>
  <w:style w:type="character" w:customStyle="1" w:styleId="StyleLatinGaramond">
    <w:name w:val="Style (Latin) Garamond"/>
    <w:rsid w:val="005F18E4"/>
    <w:rPr>
      <w:rFonts w:ascii="Times New Roman" w:hAnsi="Times New Roman"/>
      <w:sz w:val="20"/>
    </w:rPr>
  </w:style>
  <w:style w:type="character" w:customStyle="1" w:styleId="styletimesnewroman12ptbold0">
    <w:name w:val="styletimesnewroman12ptbold"/>
    <w:basedOn w:val="DefaultParagraphFont"/>
    <w:rsid w:val="005F18E4"/>
  </w:style>
  <w:style w:type="character" w:customStyle="1" w:styleId="CharCharCharCharChar">
    <w:name w:val="Char Char Char Char Char"/>
    <w:aliases w:val="Char Char Char Char,Char Char Char Char Char Char Char1,Heading 2 Char1 Char Char Char Char Char Char"/>
    <w:basedOn w:val="DefaultParagraphFont"/>
    <w:rsid w:val="005F18E4"/>
    <w:rPr>
      <w:rFonts w:cs="Arial"/>
      <w:b/>
      <w:bCs/>
      <w:iCs/>
      <w:sz w:val="24"/>
      <w:szCs w:val="28"/>
      <w:lang w:val="en-US" w:eastAsia="en-US" w:bidi="ar-SA"/>
    </w:rPr>
  </w:style>
  <w:style w:type="character" w:customStyle="1" w:styleId="mainheading">
    <w:name w:val="mainheading"/>
    <w:basedOn w:val="DefaultParagraphFont"/>
    <w:rsid w:val="005F18E4"/>
  </w:style>
  <w:style w:type="paragraph" w:customStyle="1" w:styleId="BoldandUnderlineChar2CharChar">
    <w:name w:val="Bold and Underline Char2 Char Char"/>
    <w:basedOn w:val="Normal"/>
    <w:link w:val="BoldandUnderlineChar2CharCharChar"/>
    <w:qFormat/>
    <w:rsid w:val="005F18E4"/>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5F18E4"/>
    <w:rPr>
      <w:rFonts w:ascii="Georgia" w:eastAsia="Times New Roman" w:hAnsi="Georgia"/>
      <w:b/>
      <w:sz w:val="22"/>
      <w:u w:val="single"/>
    </w:rPr>
  </w:style>
  <w:style w:type="character" w:customStyle="1" w:styleId="StyleUnderlineChar9ptChar">
    <w:name w:val="Style Underline Char + 9 pt Char"/>
    <w:basedOn w:val="UnderlineCharChar"/>
    <w:rsid w:val="005F18E4"/>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5F18E4"/>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5F18E4"/>
    <w:rPr>
      <w:sz w:val="16"/>
    </w:rPr>
  </w:style>
  <w:style w:type="paragraph" w:customStyle="1" w:styleId="Reduce8pt">
    <w:name w:val="Reduce 8pt"/>
    <w:basedOn w:val="Normal"/>
    <w:link w:val="Reduce8ptCharChar"/>
    <w:qFormat/>
    <w:rsid w:val="005F18E4"/>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5F18E4"/>
    <w:pPr>
      <w:contextualSpacing/>
    </w:pPr>
    <w:rPr>
      <w:rFonts w:eastAsia="Calibri"/>
    </w:rPr>
  </w:style>
  <w:style w:type="character" w:customStyle="1" w:styleId="CardIndentedChar">
    <w:name w:val="Card (Indented) Char"/>
    <w:link w:val="CardIndented"/>
    <w:locked/>
    <w:rsid w:val="005F18E4"/>
    <w:rPr>
      <w:rFonts w:ascii="Georgia" w:hAnsi="Georgia"/>
      <w:sz w:val="22"/>
    </w:rPr>
  </w:style>
  <w:style w:type="character" w:customStyle="1" w:styleId="citenon-boldChar">
    <w:name w:val="cite non-bold Char"/>
    <w:basedOn w:val="DefaultParagraphFont"/>
    <w:link w:val="citenon-bold"/>
    <w:locked/>
    <w:rsid w:val="005F18E4"/>
    <w:rPr>
      <w:rFonts w:ascii="Garamond" w:eastAsia="Times New Roman" w:hAnsi="Garamond"/>
      <w:sz w:val="22"/>
      <w:szCs w:val="20"/>
    </w:rPr>
  </w:style>
  <w:style w:type="character" w:customStyle="1" w:styleId="boldciteChar4">
    <w:name w:val="bold cite Char4"/>
    <w:link w:val="boldcite"/>
    <w:locked/>
    <w:rsid w:val="005F18E4"/>
    <w:rPr>
      <w:rFonts w:eastAsia="Times New Roman" w:cs="Times New Roman"/>
      <w:b/>
      <w:color w:val="000000"/>
      <w:sz w:val="20"/>
      <w:u w:val="thick" w:color="000000"/>
    </w:rPr>
  </w:style>
  <w:style w:type="paragraph" w:customStyle="1" w:styleId="boldcite">
    <w:name w:val="bold cite"/>
    <w:basedOn w:val="Normal"/>
    <w:link w:val="boldciteChar4"/>
    <w:qFormat/>
    <w:rsid w:val="005F18E4"/>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5F18E4"/>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5F18E4"/>
    <w:rPr>
      <w:rFonts w:eastAsia="Calibri"/>
      <w:b/>
    </w:rPr>
  </w:style>
  <w:style w:type="character" w:customStyle="1" w:styleId="HeadingsBaseChar">
    <w:name w:val="Headings Base Char"/>
    <w:basedOn w:val="DefaultParagraphFont"/>
    <w:link w:val="HeadingsBase"/>
    <w:locked/>
    <w:rsid w:val="005F18E4"/>
    <w:rPr>
      <w:rFonts w:ascii="Times New Roman" w:hAnsi="Times New Roman" w:cs="Times New Roman"/>
      <w:b/>
      <w:sz w:val="32"/>
    </w:rPr>
  </w:style>
  <w:style w:type="paragraph" w:customStyle="1" w:styleId="HeadingsBase">
    <w:name w:val="Headings Base"/>
    <w:basedOn w:val="Normal"/>
    <w:link w:val="HeadingsBaseChar"/>
    <w:qFormat/>
    <w:rsid w:val="005F18E4"/>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5F18E4"/>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5F18E4"/>
    <w:pPr>
      <w:spacing w:line="480" w:lineRule="auto"/>
      <w:ind w:firstLine="720"/>
    </w:pPr>
    <w:rPr>
      <w:rFonts w:eastAsia="Calibri"/>
    </w:rPr>
  </w:style>
  <w:style w:type="paragraph" w:customStyle="1" w:styleId="SchoolBlockQuote">
    <w:name w:val="School Block Quote"/>
    <w:basedOn w:val="SchoolPaper"/>
    <w:qFormat/>
    <w:rsid w:val="005F18E4"/>
  </w:style>
  <w:style w:type="paragraph" w:customStyle="1" w:styleId="SchoolWorksCited">
    <w:name w:val="School Works Cited"/>
    <w:basedOn w:val="SchoolPaper"/>
    <w:qFormat/>
    <w:rsid w:val="005F18E4"/>
  </w:style>
  <w:style w:type="paragraph" w:customStyle="1" w:styleId="BlockQuote">
    <w:name w:val="Block Quote"/>
    <w:basedOn w:val="Normal"/>
    <w:qFormat/>
    <w:rsid w:val="005F18E4"/>
    <w:pPr>
      <w:ind w:left="720" w:right="720"/>
    </w:pPr>
    <w:rPr>
      <w:rFonts w:eastAsia="Calibri"/>
    </w:rPr>
  </w:style>
  <w:style w:type="paragraph" w:customStyle="1" w:styleId="PaperBody">
    <w:name w:val="Paper Body"/>
    <w:basedOn w:val="Normal"/>
    <w:qFormat/>
    <w:rsid w:val="005F18E4"/>
    <w:pPr>
      <w:spacing w:line="480" w:lineRule="auto"/>
      <w:ind w:firstLine="720"/>
    </w:pPr>
    <w:rPr>
      <w:rFonts w:eastAsia="Calibri"/>
    </w:rPr>
  </w:style>
  <w:style w:type="paragraph" w:customStyle="1" w:styleId="PaperCitation">
    <w:name w:val="Paper Citation"/>
    <w:basedOn w:val="Normal"/>
    <w:qFormat/>
    <w:rsid w:val="005F18E4"/>
    <w:pPr>
      <w:spacing w:line="480" w:lineRule="auto"/>
      <w:ind w:left="720" w:hanging="720"/>
    </w:pPr>
    <w:rPr>
      <w:rFonts w:eastAsia="Calibri"/>
    </w:rPr>
  </w:style>
  <w:style w:type="character" w:customStyle="1" w:styleId="hatChar">
    <w:name w:val="hat Char"/>
    <w:basedOn w:val="DefaultParagraphFont"/>
    <w:link w:val="hat"/>
    <w:locked/>
    <w:rsid w:val="005F18E4"/>
    <w:rPr>
      <w:rFonts w:ascii="Georgia" w:eastAsia="Times New Roman" w:hAnsi="Georgia"/>
      <w:b/>
      <w:bCs/>
      <w:sz w:val="32"/>
      <w:u w:val="single"/>
      <w:lang w:bidi="en-US"/>
    </w:rPr>
  </w:style>
  <w:style w:type="paragraph" w:customStyle="1" w:styleId="WW-Default">
    <w:name w:val="WW-Default"/>
    <w:qFormat/>
    <w:rsid w:val="005F18E4"/>
    <w:pPr>
      <w:suppressAutoHyphens/>
    </w:pPr>
    <w:rPr>
      <w:rFonts w:ascii="Georgia" w:eastAsia="Calibri" w:hAnsi="Georgia" w:cs="Calibri"/>
      <w:sz w:val="22"/>
      <w:szCs w:val="22"/>
      <w:lang w:eastAsia="ar-SA"/>
    </w:rPr>
  </w:style>
  <w:style w:type="paragraph" w:customStyle="1" w:styleId="B-TagCite">
    <w:name w:val="B-TagCite"/>
    <w:qFormat/>
    <w:rsid w:val="005F18E4"/>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5F18E4"/>
    <w:rPr>
      <w:rFonts w:ascii="Times New Roman" w:hAnsi="Times New Roman" w:cs="Times New Roman"/>
      <w:b/>
      <w:sz w:val="20"/>
    </w:rPr>
  </w:style>
  <w:style w:type="paragraph" w:customStyle="1" w:styleId="MicroText">
    <w:name w:val="MicroText"/>
    <w:basedOn w:val="Normal"/>
    <w:next w:val="Normal"/>
    <w:link w:val="MicroTextChar"/>
    <w:qFormat/>
    <w:rsid w:val="005F18E4"/>
    <w:rPr>
      <w:rFonts w:ascii="Arial Narrow" w:hAnsi="Arial Narrow"/>
      <w:sz w:val="12"/>
    </w:rPr>
  </w:style>
  <w:style w:type="character" w:customStyle="1" w:styleId="Footnote2Char">
    <w:name w:val="Footnote2 Char"/>
    <w:link w:val="Footnote2"/>
    <w:locked/>
    <w:rsid w:val="005F18E4"/>
  </w:style>
  <w:style w:type="paragraph" w:customStyle="1" w:styleId="Footnote2">
    <w:name w:val="Footnote2"/>
    <w:basedOn w:val="Normal"/>
    <w:next w:val="Normal"/>
    <w:link w:val="Footnote2Char"/>
    <w:autoRedefine/>
    <w:qFormat/>
    <w:rsid w:val="005F18E4"/>
    <w:pPr>
      <w:spacing w:after="120" w:line="480" w:lineRule="auto"/>
    </w:pPr>
    <w:rPr>
      <w:rFonts w:asciiTheme="minorHAnsi" w:hAnsiTheme="minorHAnsi"/>
      <w:sz w:val="24"/>
    </w:rPr>
  </w:style>
  <w:style w:type="paragraph" w:customStyle="1" w:styleId="indent">
    <w:name w:val="indent"/>
    <w:basedOn w:val="Normal"/>
    <w:qFormat/>
    <w:rsid w:val="005F18E4"/>
    <w:pPr>
      <w:spacing w:before="100" w:beforeAutospacing="1" w:after="100" w:afterAutospacing="1"/>
    </w:pPr>
    <w:rPr>
      <w:rFonts w:eastAsia="Times New Roman"/>
    </w:rPr>
  </w:style>
  <w:style w:type="paragraph" w:customStyle="1" w:styleId="PageHeaderLine1">
    <w:name w:val="PageHeaderLine1"/>
    <w:basedOn w:val="Normal"/>
    <w:qFormat/>
    <w:rsid w:val="005F18E4"/>
    <w:pPr>
      <w:tabs>
        <w:tab w:val="right" w:pos="10800"/>
      </w:tabs>
    </w:pPr>
    <w:rPr>
      <w:rFonts w:eastAsia="Calibri"/>
      <w:b/>
    </w:rPr>
  </w:style>
  <w:style w:type="paragraph" w:customStyle="1" w:styleId="PageHeaderLine2">
    <w:name w:val="PageHeaderLine2"/>
    <w:basedOn w:val="Normal"/>
    <w:next w:val="Normal"/>
    <w:link w:val="PageHeaderLine2Char"/>
    <w:qFormat/>
    <w:rsid w:val="005F18E4"/>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5F18E4"/>
    <w:rPr>
      <w:rFonts w:ascii="Times New Roman" w:hAnsi="Times New Roman" w:cs="Times New Roman"/>
      <w:sz w:val="20"/>
    </w:rPr>
  </w:style>
  <w:style w:type="paragraph" w:customStyle="1" w:styleId="CardText1">
    <w:name w:val="CardText"/>
    <w:basedOn w:val="Normal"/>
    <w:link w:val="CardTextChar3"/>
    <w:qFormat/>
    <w:rsid w:val="005F18E4"/>
    <w:pPr>
      <w:ind w:left="288"/>
    </w:pPr>
    <w:rPr>
      <w:rFonts w:ascii="Times New Roman" w:hAnsi="Times New Roman" w:cs="Times New Roman"/>
      <w:sz w:val="20"/>
    </w:rPr>
  </w:style>
  <w:style w:type="character" w:customStyle="1" w:styleId="stylestylebold12pt">
    <w:name w:val="stylestylebold12pt"/>
    <w:basedOn w:val="DefaultParagraphFont"/>
    <w:rsid w:val="005F18E4"/>
  </w:style>
  <w:style w:type="character" w:customStyle="1" w:styleId="styleboldunderline">
    <w:name w:val="styleboldunderline"/>
    <w:basedOn w:val="DefaultParagraphFont"/>
    <w:rsid w:val="005F18E4"/>
  </w:style>
  <w:style w:type="character" w:customStyle="1" w:styleId="box">
    <w:name w:val="box"/>
    <w:basedOn w:val="DefaultParagraphFont"/>
    <w:rsid w:val="005F18E4"/>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5F18E4"/>
    <w:rPr>
      <w:rFonts w:ascii="Arial Narrow" w:hAnsi="Arial Narrow" w:cs="Arial Narrow" w:hint="default"/>
      <w:sz w:val="18"/>
      <w:szCs w:val="18"/>
    </w:rPr>
  </w:style>
  <w:style w:type="character" w:customStyle="1" w:styleId="FontStyle14">
    <w:name w:val="Font Style14"/>
    <w:basedOn w:val="DefaultParagraphFont"/>
    <w:uiPriority w:val="99"/>
    <w:rsid w:val="005F18E4"/>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F18E4"/>
    <w:rPr>
      <w:rFonts w:ascii="Arial Narrow" w:hAnsi="Arial Narrow" w:cs="Arial Narrow" w:hint="default"/>
      <w:b/>
      <w:bCs/>
      <w:sz w:val="10"/>
      <w:szCs w:val="10"/>
    </w:rPr>
  </w:style>
  <w:style w:type="character" w:customStyle="1" w:styleId="CardTagandCiteChar">
    <w:name w:val="Card Tag and Cite Char"/>
    <w:basedOn w:val="DefaultParagraphFont"/>
    <w:rsid w:val="005F18E4"/>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5F18E4"/>
    <w:rPr>
      <w:rFonts w:ascii="Arial Narrow" w:hAnsi="Arial Narrow"/>
      <w:b/>
      <w:color w:val="000000"/>
      <w:sz w:val="22"/>
      <w:szCs w:val="22"/>
      <w:u w:val="single"/>
    </w:rPr>
  </w:style>
  <w:style w:type="character" w:customStyle="1" w:styleId="SmallText0">
    <w:name w:val="SmallText"/>
    <w:rsid w:val="005F18E4"/>
    <w:rPr>
      <w:color w:val="000000"/>
    </w:rPr>
  </w:style>
  <w:style w:type="character" w:customStyle="1" w:styleId="CitesChar1">
    <w:name w:val="Cites Char1"/>
    <w:basedOn w:val="DefaultParagraphFont"/>
    <w:rsid w:val="005F18E4"/>
    <w:rPr>
      <w:b/>
      <w:bCs w:val="0"/>
      <w:szCs w:val="24"/>
      <w:u w:val="single"/>
      <w:lang w:val="en-US" w:eastAsia="en-US" w:bidi="ar-SA"/>
    </w:rPr>
  </w:style>
  <w:style w:type="character" w:customStyle="1" w:styleId="CardUnderlinedChar">
    <w:name w:val="Card Underlined Char"/>
    <w:basedOn w:val="DefaultParagraphFont"/>
    <w:rsid w:val="005F18E4"/>
    <w:rPr>
      <w:rFonts w:ascii="Arial Narrow" w:hAnsi="Arial Narrow" w:hint="default"/>
      <w:sz w:val="22"/>
      <w:szCs w:val="24"/>
      <w:u w:val="single"/>
      <w:lang w:val="en-US" w:eastAsia="en-US" w:bidi="ar-SA"/>
    </w:rPr>
  </w:style>
  <w:style w:type="character" w:customStyle="1" w:styleId="underline3">
    <w:name w:val="underline3"/>
    <w:basedOn w:val="underline2"/>
    <w:rsid w:val="005F18E4"/>
    <w:rPr>
      <w:rFonts w:ascii="Arial" w:hAnsi="Arial"/>
      <w:sz w:val="18"/>
      <w:u w:val="single"/>
      <w:bdr w:val="none" w:sz="0" w:space="0" w:color="auto" w:frame="1"/>
      <w:shd w:val="clear" w:color="auto" w:fill="FFFF00"/>
    </w:rPr>
  </w:style>
  <w:style w:type="character" w:customStyle="1" w:styleId="menu">
    <w:name w:val="menu"/>
    <w:basedOn w:val="DefaultParagraphFont"/>
    <w:rsid w:val="005F18E4"/>
  </w:style>
  <w:style w:type="character" w:customStyle="1" w:styleId="itxtrst">
    <w:name w:val="itxtrst"/>
    <w:rsid w:val="005F18E4"/>
  </w:style>
  <w:style w:type="character" w:customStyle="1" w:styleId="A-Underlining">
    <w:name w:val="A-Underlining"/>
    <w:basedOn w:val="DefaultParagraphFont"/>
    <w:rsid w:val="005F18E4"/>
    <w:rPr>
      <w:rFonts w:ascii="Garamond" w:hAnsi="Garamond" w:hint="default"/>
      <w:color w:val="auto"/>
      <w:sz w:val="24"/>
      <w:u w:val="single"/>
    </w:rPr>
  </w:style>
  <w:style w:type="character" w:customStyle="1" w:styleId="StyleUnderlineBold0">
    <w:name w:val="Style Underline + Bold"/>
    <w:rsid w:val="005F18E4"/>
    <w:rPr>
      <w:b/>
      <w:bCs/>
      <w:u w:val="single"/>
    </w:rPr>
  </w:style>
  <w:style w:type="character" w:customStyle="1" w:styleId="Underline-Highlighted">
    <w:name w:val="Underline-Highlighted"/>
    <w:uiPriority w:val="1"/>
    <w:qFormat/>
    <w:rsid w:val="005F18E4"/>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5F18E4"/>
  </w:style>
  <w:style w:type="character" w:customStyle="1" w:styleId="newsmain">
    <w:name w:val="news_main"/>
    <w:basedOn w:val="DefaultParagraphFont"/>
    <w:rsid w:val="005F18E4"/>
  </w:style>
  <w:style w:type="character" w:customStyle="1" w:styleId="vitstoryheadline">
    <w:name w:val="vitstoryheadline"/>
    <w:rsid w:val="005F18E4"/>
  </w:style>
  <w:style w:type="character" w:customStyle="1" w:styleId="AuthorDate0">
    <w:name w:val="Author Date"/>
    <w:rsid w:val="005F18E4"/>
    <w:rPr>
      <w:b/>
      <w:bCs w:val="0"/>
      <w:sz w:val="24"/>
      <w:u w:val="thick"/>
    </w:rPr>
  </w:style>
  <w:style w:type="character" w:customStyle="1" w:styleId="red">
    <w:name w:val="red"/>
    <w:basedOn w:val="DefaultParagraphFont"/>
    <w:rsid w:val="005F18E4"/>
  </w:style>
  <w:style w:type="character" w:customStyle="1" w:styleId="at">
    <w:name w:val="at"/>
    <w:rsid w:val="005F18E4"/>
  </w:style>
  <w:style w:type="character" w:customStyle="1" w:styleId="org">
    <w:name w:val="org"/>
    <w:rsid w:val="005F18E4"/>
  </w:style>
  <w:style w:type="character" w:customStyle="1" w:styleId="pnumber">
    <w:name w:val="pnumber"/>
    <w:rsid w:val="005F18E4"/>
  </w:style>
  <w:style w:type="character" w:customStyle="1" w:styleId="ital">
    <w:name w:val="ital"/>
    <w:rsid w:val="005F18E4"/>
  </w:style>
  <w:style w:type="character" w:customStyle="1" w:styleId="orgdiv">
    <w:name w:val="orgdiv"/>
    <w:rsid w:val="005F18E4"/>
  </w:style>
  <w:style w:type="character" w:customStyle="1" w:styleId="orgname">
    <w:name w:val="orgname"/>
    <w:rsid w:val="005F18E4"/>
  </w:style>
  <w:style w:type="character" w:customStyle="1" w:styleId="city">
    <w:name w:val="city"/>
    <w:rsid w:val="005F18E4"/>
  </w:style>
  <w:style w:type="character" w:customStyle="1" w:styleId="state">
    <w:name w:val="state"/>
    <w:rsid w:val="005F18E4"/>
  </w:style>
  <w:style w:type="character" w:customStyle="1" w:styleId="country">
    <w:name w:val="country"/>
    <w:rsid w:val="005F18E4"/>
  </w:style>
  <w:style w:type="character" w:customStyle="1" w:styleId="articletitle">
    <w:name w:val="articletitle"/>
    <w:rsid w:val="005F18E4"/>
    <w:rPr>
      <w:rFonts w:ascii="Times New Roman" w:hAnsi="Times New Roman" w:cs="Times New Roman" w:hint="default"/>
    </w:rPr>
  </w:style>
  <w:style w:type="character" w:customStyle="1" w:styleId="6pointChar">
    <w:name w:val="6 point Char"/>
    <w:rsid w:val="005F18E4"/>
    <w:rPr>
      <w:rFonts w:ascii="Times New Roman" w:hAnsi="Times New Roman" w:cs="Times New Roman" w:hint="default"/>
      <w:sz w:val="12"/>
      <w:lang w:val="en-US" w:eastAsia="en-US"/>
    </w:rPr>
  </w:style>
  <w:style w:type="character" w:customStyle="1" w:styleId="StyleThickunderline">
    <w:name w:val="Style Thick underline"/>
    <w:qFormat/>
    <w:rsid w:val="005F18E4"/>
    <w:rPr>
      <w:u w:val="thick"/>
    </w:rPr>
  </w:style>
  <w:style w:type="character" w:customStyle="1" w:styleId="Box0">
    <w:name w:val="Box!"/>
    <w:rsid w:val="005F18E4"/>
    <w:rPr>
      <w:rFonts w:ascii="Garamond" w:hAnsi="Garamond" w:hint="default"/>
      <w:sz w:val="24"/>
      <w:u w:val="single"/>
      <w:bdr w:val="single" w:sz="4" w:space="0" w:color="auto" w:frame="1"/>
    </w:rPr>
  </w:style>
  <w:style w:type="character" w:customStyle="1" w:styleId="citechar">
    <w:name w:val="citechar"/>
    <w:basedOn w:val="DefaultParagraphFont"/>
    <w:rsid w:val="005F18E4"/>
  </w:style>
  <w:style w:type="character" w:customStyle="1" w:styleId="underlinechar2">
    <w:name w:val="underlinechar"/>
    <w:basedOn w:val="DefaultParagraphFont"/>
    <w:rsid w:val="005F18E4"/>
  </w:style>
  <w:style w:type="character" w:customStyle="1" w:styleId="CardUnderlineChar">
    <w:name w:val="Card Underline Char"/>
    <w:rsid w:val="005F18E4"/>
    <w:rPr>
      <w:szCs w:val="24"/>
      <w:u w:val="single"/>
      <w:lang w:val="en-US" w:eastAsia="en-US" w:bidi="ar-SA"/>
    </w:rPr>
  </w:style>
  <w:style w:type="character" w:customStyle="1" w:styleId="tagciteChar">
    <w:name w:val="tag/cite Char"/>
    <w:basedOn w:val="DefaultParagraphFont"/>
    <w:rsid w:val="005F18E4"/>
    <w:rPr>
      <w:b/>
      <w:bCs w:val="0"/>
      <w:sz w:val="24"/>
      <w:lang w:val="en-US" w:eastAsia="en-US" w:bidi="ar-SA"/>
    </w:rPr>
  </w:style>
  <w:style w:type="character" w:customStyle="1" w:styleId="8pointChar">
    <w:name w:val="8 point Char"/>
    <w:basedOn w:val="DefaultParagraphFont"/>
    <w:rsid w:val="005F18E4"/>
    <w:rPr>
      <w:sz w:val="16"/>
      <w:lang w:val="en-US" w:eastAsia="en-US" w:bidi="ar-SA"/>
    </w:rPr>
  </w:style>
  <w:style w:type="character" w:customStyle="1" w:styleId="BoldText12pt">
    <w:name w:val="Bold Text 12 pt"/>
    <w:rsid w:val="005F18E4"/>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5F18E4"/>
  </w:style>
  <w:style w:type="table" w:styleId="TableGrid">
    <w:name w:val="Table Grid"/>
    <w:basedOn w:val="TableNormal"/>
    <w:rsid w:val="005F18E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5F18E4"/>
    <w:rPr>
      <w:b/>
      <w:bCs w:val="0"/>
      <w:sz w:val="24"/>
      <w:lang w:val="en-US" w:eastAsia="en-US" w:bidi="ar-SA"/>
    </w:rPr>
  </w:style>
  <w:style w:type="character" w:customStyle="1" w:styleId="Mention11">
    <w:name w:val="Mention11"/>
    <w:basedOn w:val="DefaultParagraphFont"/>
    <w:uiPriority w:val="99"/>
    <w:semiHidden/>
    <w:unhideWhenUsed/>
    <w:rsid w:val="005F18E4"/>
    <w:rPr>
      <w:color w:val="2B579A"/>
      <w:shd w:val="clear" w:color="auto" w:fill="E6E6E6"/>
    </w:rPr>
  </w:style>
  <w:style w:type="paragraph" w:customStyle="1" w:styleId="Emphasize">
    <w:name w:val="Emphasize"/>
    <w:basedOn w:val="Normal"/>
    <w:uiPriority w:val="7"/>
    <w:qFormat/>
    <w:rsid w:val="005F18E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5F18E4"/>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5F18E4"/>
  </w:style>
  <w:style w:type="character" w:customStyle="1" w:styleId="Heading3Char2">
    <w:name w:val="Heading 3 Char2"/>
    <w:aliases w:val="Heading 3 Char Char Char4, Char Char1, Char Char Char4"/>
    <w:basedOn w:val="DefaultParagraphFont"/>
    <w:rsid w:val="005F18E4"/>
    <w:rPr>
      <w:rFonts w:cs="Arial"/>
      <w:bCs/>
      <w:szCs w:val="26"/>
      <w:u w:val="single"/>
      <w:lang w:val="en-US" w:eastAsia="en-US" w:bidi="ar-SA"/>
    </w:rPr>
  </w:style>
  <w:style w:type="character" w:customStyle="1" w:styleId="Mention2">
    <w:name w:val="Mention2"/>
    <w:basedOn w:val="DefaultParagraphFont"/>
    <w:uiPriority w:val="99"/>
    <w:semiHidden/>
    <w:unhideWhenUsed/>
    <w:rsid w:val="005F18E4"/>
    <w:rPr>
      <w:color w:val="2B579A"/>
      <w:shd w:val="clear" w:color="auto" w:fill="E6E6E6"/>
    </w:rPr>
  </w:style>
  <w:style w:type="paragraph" w:customStyle="1" w:styleId="FlashTag">
    <w:name w:val="FlashTag"/>
    <w:basedOn w:val="Normal"/>
    <w:link w:val="FlashTagChar"/>
    <w:autoRedefine/>
    <w:uiPriority w:val="4"/>
    <w:qFormat/>
    <w:rsid w:val="005F18E4"/>
    <w:rPr>
      <w:rFonts w:asciiTheme="majorHAnsi" w:hAnsiTheme="majorHAnsi"/>
      <w:b/>
      <w:sz w:val="28"/>
    </w:rPr>
  </w:style>
  <w:style w:type="character" w:customStyle="1" w:styleId="FlashTagChar">
    <w:name w:val="FlashTag Char"/>
    <w:basedOn w:val="DefaultParagraphFont"/>
    <w:link w:val="FlashTag"/>
    <w:uiPriority w:val="4"/>
    <w:rsid w:val="005F18E4"/>
    <w:rPr>
      <w:rFonts w:asciiTheme="majorHAnsi" w:hAnsiTheme="majorHAnsi"/>
      <w:b/>
      <w:sz w:val="28"/>
    </w:rPr>
  </w:style>
  <w:style w:type="paragraph" w:customStyle="1" w:styleId="Warrant">
    <w:name w:val="Warrant"/>
    <w:autoRedefine/>
    <w:uiPriority w:val="4"/>
    <w:qFormat/>
    <w:rsid w:val="005F18E4"/>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5F18E4"/>
  </w:style>
  <w:style w:type="character" w:customStyle="1" w:styleId="m3965771245576658108gmail-styleunderline">
    <w:name w:val="m_3965771245576658108gmail-styleunderline"/>
    <w:basedOn w:val="DefaultParagraphFont"/>
    <w:rsid w:val="005F18E4"/>
  </w:style>
  <w:style w:type="paragraph" w:customStyle="1" w:styleId="Header1">
    <w:name w:val="Header1"/>
    <w:aliases w:val="Header Char Char,Header Char Char Char Char Char Char Char Cha,Header Char2,Header Char1 Char,Char Char Char Cha"/>
    <w:basedOn w:val="Normal"/>
    <w:qFormat/>
    <w:rsid w:val="005F18E4"/>
    <w:pPr>
      <w:tabs>
        <w:tab w:val="center" w:pos="4680"/>
        <w:tab w:val="right" w:pos="9360"/>
      </w:tabs>
    </w:pPr>
  </w:style>
  <w:style w:type="character" w:customStyle="1" w:styleId="EndnoteTextChar">
    <w:name w:val="Endnote Text Char"/>
    <w:basedOn w:val="DefaultParagraphFont"/>
    <w:link w:val="EndnoteText"/>
    <w:locked/>
    <w:rsid w:val="005F18E4"/>
    <w:rPr>
      <w:rFonts w:ascii="Georgia" w:eastAsia="Times New Roman" w:hAnsi="Georgia"/>
      <w:szCs w:val="20"/>
    </w:rPr>
  </w:style>
  <w:style w:type="paragraph" w:styleId="EndnoteText">
    <w:name w:val="endnote text"/>
    <w:basedOn w:val="Normal"/>
    <w:link w:val="EndnoteTextChar"/>
    <w:unhideWhenUsed/>
    <w:rsid w:val="005F18E4"/>
    <w:rPr>
      <w:rFonts w:eastAsia="Times New Roman"/>
      <w:sz w:val="24"/>
      <w:szCs w:val="20"/>
    </w:rPr>
  </w:style>
  <w:style w:type="character" w:customStyle="1" w:styleId="EndnoteTextChar1">
    <w:name w:val="Endnote Text Char1"/>
    <w:basedOn w:val="DefaultParagraphFont"/>
    <w:semiHidden/>
    <w:rsid w:val="005F18E4"/>
    <w:rPr>
      <w:rFonts w:ascii="Georgia" w:hAnsi="Georgia"/>
      <w:sz w:val="20"/>
      <w:szCs w:val="20"/>
    </w:rPr>
  </w:style>
  <w:style w:type="character" w:customStyle="1" w:styleId="DateChar">
    <w:name w:val="Date Char"/>
    <w:aliases w:val="date Char"/>
    <w:basedOn w:val="DefaultParagraphFont"/>
    <w:link w:val="Date"/>
    <w:uiPriority w:val="99"/>
    <w:locked/>
    <w:rsid w:val="005F18E4"/>
    <w:rPr>
      <w:rFonts w:ascii="Georgia" w:eastAsia="Times New Roman" w:hAnsi="Georgia"/>
    </w:rPr>
  </w:style>
  <w:style w:type="paragraph" w:styleId="Date">
    <w:name w:val="Date"/>
    <w:aliases w:val="date"/>
    <w:basedOn w:val="Normal"/>
    <w:next w:val="Normal"/>
    <w:link w:val="DateChar"/>
    <w:uiPriority w:val="99"/>
    <w:unhideWhenUsed/>
    <w:rsid w:val="005F18E4"/>
    <w:rPr>
      <w:rFonts w:eastAsia="Times New Roman"/>
      <w:sz w:val="24"/>
    </w:rPr>
  </w:style>
  <w:style w:type="character" w:customStyle="1" w:styleId="DateChar1">
    <w:name w:val="Date Char1"/>
    <w:basedOn w:val="DefaultParagraphFont"/>
    <w:uiPriority w:val="99"/>
    <w:semiHidden/>
    <w:rsid w:val="005F18E4"/>
    <w:rPr>
      <w:rFonts w:ascii="Georgia" w:hAnsi="Georgia"/>
      <w:sz w:val="22"/>
    </w:rPr>
  </w:style>
  <w:style w:type="character" w:customStyle="1" w:styleId="BodyTextFirstIndentChar">
    <w:name w:val="Body Text First Indent Char"/>
    <w:basedOn w:val="BodyTextChar"/>
    <w:link w:val="BodyTextFirstIndent"/>
    <w:locked/>
    <w:rsid w:val="005F18E4"/>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5F18E4"/>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5F18E4"/>
    <w:rPr>
      <w:rFonts w:ascii="Georgia" w:hAnsi="Georgia"/>
      <w:sz w:val="22"/>
    </w:rPr>
  </w:style>
  <w:style w:type="character" w:customStyle="1" w:styleId="BodyTextIndent2Char1">
    <w:name w:val="Body Text Indent 2 Char1"/>
    <w:basedOn w:val="DefaultParagraphFont"/>
    <w:semiHidden/>
    <w:rsid w:val="005F18E4"/>
    <w:rPr>
      <w:rFonts w:ascii="Calibri" w:hAnsi="Calibri" w:cs="Calibri"/>
    </w:rPr>
  </w:style>
  <w:style w:type="character" w:customStyle="1" w:styleId="PlainTextChar1">
    <w:name w:val="Plain Text Char1"/>
    <w:basedOn w:val="DefaultParagraphFont"/>
    <w:semiHidden/>
    <w:rsid w:val="005F18E4"/>
    <w:rPr>
      <w:rFonts w:ascii="Consolas" w:hAnsi="Consolas" w:cs="Calibri"/>
      <w:sz w:val="21"/>
      <w:szCs w:val="21"/>
    </w:rPr>
  </w:style>
  <w:style w:type="character" w:customStyle="1" w:styleId="NoSpacingChar">
    <w:name w:val="No Spacing Char"/>
    <w:aliases w:val="DDI Tag Char,Tag Title Char,No Spacing6 Char,No Spacing tnr Char,ClearFormatting Char,Hidden Block Title Char,No Spacing311 Char,No Spacing51 Char,No Spacing8 Char,Dont u Char,No Spacing1111111 Char,Clear Char,No Spacing5 Char"/>
    <w:link w:val="NoSpacing"/>
    <w:uiPriority w:val="1"/>
    <w:qFormat/>
    <w:locked/>
    <w:rsid w:val="005F18E4"/>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5F18E4"/>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5F18E4"/>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5F18E4"/>
    <w:rPr>
      <w:rFonts w:ascii="Calibri" w:hAnsi="Calibri" w:cs="Calibri"/>
      <w:i/>
      <w:iCs/>
      <w:color w:val="000000" w:themeColor="text1"/>
    </w:rPr>
  </w:style>
  <w:style w:type="paragraph" w:customStyle="1" w:styleId="CiteSpacing">
    <w:name w:val="Cite Spacing"/>
    <w:basedOn w:val="Normal"/>
    <w:uiPriority w:val="4"/>
    <w:qFormat/>
    <w:rsid w:val="005F18E4"/>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5F18E4"/>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5F18E4"/>
    <w:rPr>
      <w:rFonts w:ascii="Georgia" w:eastAsia="Calibri" w:hAnsi="Georgia"/>
      <w:b/>
      <w:sz w:val="22"/>
    </w:rPr>
  </w:style>
  <w:style w:type="paragraph" w:customStyle="1" w:styleId="Heading2-Bold">
    <w:name w:val="Heading 2 - Bold"/>
    <w:basedOn w:val="Normal"/>
    <w:autoRedefine/>
    <w:uiPriority w:val="99"/>
    <w:qFormat/>
    <w:rsid w:val="005F18E4"/>
    <w:rPr>
      <w:rFonts w:ascii="Garamond" w:eastAsia="Calibri" w:hAnsi="Garamond"/>
      <w:b/>
    </w:rPr>
  </w:style>
  <w:style w:type="paragraph" w:customStyle="1" w:styleId="tag">
    <w:name w:val="%tag"/>
    <w:basedOn w:val="Normal"/>
    <w:next w:val="Normal"/>
    <w:uiPriority w:val="99"/>
    <w:qFormat/>
    <w:rsid w:val="005F18E4"/>
    <w:rPr>
      <w:rFonts w:ascii="Garamond" w:eastAsia="Calibri" w:hAnsi="Garamond"/>
      <w:bCs/>
      <w:sz w:val="18"/>
    </w:rPr>
  </w:style>
  <w:style w:type="character" w:customStyle="1" w:styleId="Style2Char">
    <w:name w:val="Style 2 Char"/>
    <w:link w:val="Style20"/>
    <w:uiPriority w:val="99"/>
    <w:locked/>
    <w:rsid w:val="005F18E4"/>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5F18E4"/>
    <w:pPr>
      <w:ind w:left="432"/>
    </w:pPr>
    <w:rPr>
      <w:rFonts w:eastAsia="Times New Roman"/>
      <w:sz w:val="24"/>
      <w:szCs w:val="20"/>
      <w:u w:val="single"/>
      <w:lang w:val="x-none" w:eastAsia="x-none"/>
    </w:rPr>
  </w:style>
  <w:style w:type="character" w:customStyle="1" w:styleId="GAUnderlineChar">
    <w:name w:val="GA Underline Char"/>
    <w:link w:val="GAUnderline"/>
    <w:locked/>
    <w:rsid w:val="005F18E4"/>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5F18E4"/>
    <w:rPr>
      <w:rFonts w:ascii="Garamond" w:eastAsia="Times New Roman" w:hAnsi="Garamond"/>
      <w:sz w:val="24"/>
      <w:szCs w:val="20"/>
      <w:u w:val="single"/>
      <w:lang w:val="x-none" w:eastAsia="x-none"/>
    </w:rPr>
  </w:style>
  <w:style w:type="character" w:customStyle="1" w:styleId="textsmallChar0">
    <w:name w:val="textsmall Char"/>
    <w:link w:val="textsmall0"/>
    <w:locked/>
    <w:rsid w:val="005F18E4"/>
    <w:rPr>
      <w:rFonts w:ascii="Georgia" w:eastAsia="Times New Roman" w:hAnsi="Georgia"/>
      <w:sz w:val="18"/>
      <w:szCs w:val="20"/>
      <w:lang w:val="x-none" w:eastAsia="x-none"/>
    </w:rPr>
  </w:style>
  <w:style w:type="paragraph" w:customStyle="1" w:styleId="textsmall0">
    <w:name w:val="textsmall"/>
    <w:basedOn w:val="Normal"/>
    <w:link w:val="textsmallChar0"/>
    <w:qFormat/>
    <w:rsid w:val="005F18E4"/>
    <w:rPr>
      <w:rFonts w:eastAsia="Times New Roman"/>
      <w:sz w:val="18"/>
      <w:szCs w:val="20"/>
      <w:lang w:val="x-none" w:eastAsia="x-none"/>
    </w:rPr>
  </w:style>
  <w:style w:type="character" w:customStyle="1" w:styleId="cardtextemphasisChar">
    <w:name w:val="card text emphasis Char"/>
    <w:link w:val="cardtextemphasis"/>
    <w:locked/>
    <w:rsid w:val="005F18E4"/>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5F18E4"/>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5F18E4"/>
    <w:rPr>
      <w:rFonts w:ascii="Arial" w:eastAsia="Times New Roman" w:hAnsi="Arial" w:cs="Arial"/>
      <w:sz w:val="12"/>
    </w:rPr>
  </w:style>
  <w:style w:type="paragraph" w:customStyle="1" w:styleId="Micro">
    <w:name w:val="Micro"/>
    <w:basedOn w:val="Normal"/>
    <w:next w:val="Normal"/>
    <w:link w:val="MicroChar"/>
    <w:qFormat/>
    <w:rsid w:val="005F18E4"/>
    <w:rPr>
      <w:rFonts w:ascii="Arial" w:eastAsia="Times New Roman" w:hAnsi="Arial" w:cs="Arial"/>
      <w:sz w:val="12"/>
    </w:rPr>
  </w:style>
  <w:style w:type="character" w:customStyle="1" w:styleId="CardNotUnderlinedChar1">
    <w:name w:val="Card Not Underlined Char1"/>
    <w:link w:val="CardNotUnderlined"/>
    <w:locked/>
    <w:rsid w:val="005F18E4"/>
    <w:rPr>
      <w:rFonts w:ascii="Bell MT" w:eastAsia="Calibri" w:hAnsi="Bell MT"/>
      <w:szCs w:val="20"/>
    </w:rPr>
  </w:style>
  <w:style w:type="paragraph" w:customStyle="1" w:styleId="CardNotUnderlined">
    <w:name w:val="Card Not Underlined"/>
    <w:basedOn w:val="Normal"/>
    <w:link w:val="CardNotUnderlinedChar1"/>
    <w:autoRedefine/>
    <w:qFormat/>
    <w:rsid w:val="005F18E4"/>
    <w:rPr>
      <w:rFonts w:ascii="Bell MT" w:eastAsia="Calibri" w:hAnsi="Bell MT"/>
      <w:sz w:val="24"/>
      <w:szCs w:val="20"/>
    </w:rPr>
  </w:style>
  <w:style w:type="paragraph" w:customStyle="1" w:styleId="h-lead">
    <w:name w:val="h-lead"/>
    <w:basedOn w:val="Normal"/>
    <w:uiPriority w:val="99"/>
    <w:qFormat/>
    <w:rsid w:val="005F18E4"/>
    <w:pPr>
      <w:spacing w:before="100" w:beforeAutospacing="1" w:after="100" w:afterAutospacing="1"/>
    </w:pPr>
    <w:rPr>
      <w:rFonts w:eastAsia="Times New Roman"/>
      <w:sz w:val="24"/>
    </w:rPr>
  </w:style>
  <w:style w:type="paragraph" w:customStyle="1" w:styleId="intro">
    <w:name w:val="intro"/>
    <w:basedOn w:val="Normal"/>
    <w:uiPriority w:val="99"/>
    <w:qFormat/>
    <w:rsid w:val="005F18E4"/>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5F18E4"/>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5F18E4"/>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5F18E4"/>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5F18E4"/>
    <w:rPr>
      <w:rFonts w:eastAsia="Calibri"/>
    </w:rPr>
  </w:style>
  <w:style w:type="paragraph" w:customStyle="1" w:styleId="F3-TagAuthor">
    <w:name w:val="F3 - Tag/Author"/>
    <w:basedOn w:val="Normal"/>
    <w:uiPriority w:val="99"/>
    <w:qFormat/>
    <w:rsid w:val="005F18E4"/>
    <w:rPr>
      <w:rFonts w:eastAsia="Times New Roman"/>
      <w:b/>
    </w:rPr>
  </w:style>
  <w:style w:type="paragraph" w:customStyle="1" w:styleId="F5-UnderlineNormal">
    <w:name w:val="F5 - Underline Normal"/>
    <w:basedOn w:val="Normal"/>
    <w:uiPriority w:val="99"/>
    <w:qFormat/>
    <w:rsid w:val="005F18E4"/>
    <w:rPr>
      <w:rFonts w:eastAsia="Calibri"/>
      <w:u w:val="single"/>
    </w:rPr>
  </w:style>
  <w:style w:type="paragraph" w:customStyle="1" w:styleId="Brief-PrimarySource">
    <w:name w:val="Brief - Primary Source"/>
    <w:basedOn w:val="Normal"/>
    <w:uiPriority w:val="99"/>
    <w:qFormat/>
    <w:rsid w:val="005F18E4"/>
    <w:rPr>
      <w:rFonts w:eastAsia="Times New Roman"/>
      <w:b/>
      <w:sz w:val="24"/>
      <w:u w:val="single"/>
    </w:rPr>
  </w:style>
  <w:style w:type="paragraph" w:customStyle="1" w:styleId="Brief-Underline">
    <w:name w:val="Brief - Underline"/>
    <w:basedOn w:val="Normal"/>
    <w:uiPriority w:val="99"/>
    <w:qFormat/>
    <w:rsid w:val="005F18E4"/>
    <w:rPr>
      <w:rFonts w:eastAsia="Times New Roman"/>
      <w:u w:val="single"/>
    </w:rPr>
  </w:style>
  <w:style w:type="paragraph" w:customStyle="1" w:styleId="Brief">
    <w:name w:val="Brief"/>
    <w:basedOn w:val="Brief-PrimarySource"/>
    <w:uiPriority w:val="99"/>
    <w:qFormat/>
    <w:rsid w:val="005F18E4"/>
    <w:rPr>
      <w:b w:val="0"/>
    </w:rPr>
  </w:style>
  <w:style w:type="paragraph" w:customStyle="1" w:styleId="CM2">
    <w:name w:val="CM2"/>
    <w:basedOn w:val="Normal"/>
    <w:next w:val="Normal"/>
    <w:uiPriority w:val="99"/>
    <w:qFormat/>
    <w:rsid w:val="005F18E4"/>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5F18E4"/>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5F18E4"/>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5F18E4"/>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5F18E4"/>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5F18E4"/>
    <w:pPr>
      <w:widowControl w:val="0"/>
      <w:spacing w:line="276" w:lineRule="atLeast"/>
    </w:pPr>
    <w:rPr>
      <w:color w:val="auto"/>
    </w:rPr>
  </w:style>
  <w:style w:type="paragraph" w:customStyle="1" w:styleId="CM34">
    <w:name w:val="CM34"/>
    <w:basedOn w:val="Default"/>
    <w:next w:val="Default"/>
    <w:uiPriority w:val="99"/>
    <w:qFormat/>
    <w:rsid w:val="005F18E4"/>
    <w:pPr>
      <w:widowControl w:val="0"/>
    </w:pPr>
    <w:rPr>
      <w:color w:val="auto"/>
    </w:rPr>
  </w:style>
  <w:style w:type="paragraph" w:customStyle="1" w:styleId="CM56">
    <w:name w:val="CM56"/>
    <w:basedOn w:val="Default"/>
    <w:next w:val="Default"/>
    <w:uiPriority w:val="99"/>
    <w:qFormat/>
    <w:rsid w:val="005F18E4"/>
    <w:pPr>
      <w:widowControl w:val="0"/>
    </w:pPr>
    <w:rPr>
      <w:rFonts w:eastAsia="Calibri"/>
      <w:color w:val="auto"/>
    </w:rPr>
  </w:style>
  <w:style w:type="paragraph" w:customStyle="1" w:styleId="CM58">
    <w:name w:val="CM58"/>
    <w:basedOn w:val="Default"/>
    <w:next w:val="Default"/>
    <w:uiPriority w:val="99"/>
    <w:qFormat/>
    <w:rsid w:val="005F18E4"/>
    <w:pPr>
      <w:widowControl w:val="0"/>
    </w:pPr>
    <w:rPr>
      <w:rFonts w:eastAsia="Calibri"/>
      <w:color w:val="auto"/>
    </w:rPr>
  </w:style>
  <w:style w:type="paragraph" w:customStyle="1" w:styleId="CM57">
    <w:name w:val="CM57"/>
    <w:basedOn w:val="Default"/>
    <w:next w:val="Default"/>
    <w:uiPriority w:val="99"/>
    <w:qFormat/>
    <w:rsid w:val="005F18E4"/>
    <w:pPr>
      <w:widowControl w:val="0"/>
    </w:pPr>
    <w:rPr>
      <w:rFonts w:eastAsia="Calibri"/>
      <w:color w:val="auto"/>
    </w:rPr>
  </w:style>
  <w:style w:type="paragraph" w:customStyle="1" w:styleId="CM1">
    <w:name w:val="CM1"/>
    <w:basedOn w:val="Default"/>
    <w:next w:val="Default"/>
    <w:uiPriority w:val="99"/>
    <w:qFormat/>
    <w:rsid w:val="005F18E4"/>
    <w:pPr>
      <w:widowControl w:val="0"/>
    </w:pPr>
    <w:rPr>
      <w:rFonts w:eastAsia="Calibri"/>
      <w:color w:val="auto"/>
    </w:rPr>
  </w:style>
  <w:style w:type="paragraph" w:customStyle="1" w:styleId="CM49">
    <w:name w:val="CM49"/>
    <w:basedOn w:val="Default"/>
    <w:next w:val="Default"/>
    <w:uiPriority w:val="99"/>
    <w:qFormat/>
    <w:rsid w:val="005F18E4"/>
    <w:pPr>
      <w:widowControl w:val="0"/>
    </w:pPr>
    <w:rPr>
      <w:rFonts w:eastAsia="Calibri"/>
      <w:color w:val="auto"/>
    </w:rPr>
  </w:style>
  <w:style w:type="paragraph" w:customStyle="1" w:styleId="CM41">
    <w:name w:val="CM41"/>
    <w:basedOn w:val="Default"/>
    <w:next w:val="Default"/>
    <w:uiPriority w:val="99"/>
    <w:qFormat/>
    <w:rsid w:val="005F18E4"/>
    <w:pPr>
      <w:widowControl w:val="0"/>
    </w:pPr>
    <w:rPr>
      <w:rFonts w:eastAsia="Calibri"/>
      <w:color w:val="auto"/>
    </w:rPr>
  </w:style>
  <w:style w:type="paragraph" w:customStyle="1" w:styleId="3rdOrderPara">
    <w:name w:val="3rd Order Para"/>
    <w:basedOn w:val="Default"/>
    <w:next w:val="Default"/>
    <w:rsid w:val="005F18E4"/>
    <w:pPr>
      <w:widowControl w:val="0"/>
    </w:pPr>
    <w:rPr>
      <w:rFonts w:eastAsia="Calibri"/>
      <w:color w:val="auto"/>
    </w:rPr>
  </w:style>
  <w:style w:type="paragraph" w:customStyle="1" w:styleId="2ndOrderPara">
    <w:name w:val="2nd Order Para"/>
    <w:basedOn w:val="Default"/>
    <w:next w:val="Default"/>
    <w:rsid w:val="005F18E4"/>
    <w:pPr>
      <w:widowControl w:val="0"/>
    </w:pPr>
    <w:rPr>
      <w:rFonts w:eastAsia="Calibri"/>
      <w:color w:val="auto"/>
    </w:rPr>
  </w:style>
  <w:style w:type="paragraph" w:customStyle="1" w:styleId="Normal-SIGN2">
    <w:name w:val="Normal-SIGN2"/>
    <w:basedOn w:val="Default"/>
    <w:next w:val="Default"/>
    <w:qFormat/>
    <w:rsid w:val="005F18E4"/>
    <w:pPr>
      <w:widowControl w:val="0"/>
    </w:pPr>
    <w:rPr>
      <w:rFonts w:eastAsia="Calibri"/>
      <w:color w:val="auto"/>
    </w:rPr>
  </w:style>
  <w:style w:type="paragraph" w:customStyle="1" w:styleId="Normal-SIGN1">
    <w:name w:val="Normal-SIGN1"/>
    <w:basedOn w:val="Default"/>
    <w:next w:val="Default"/>
    <w:uiPriority w:val="99"/>
    <w:qFormat/>
    <w:rsid w:val="005F18E4"/>
    <w:pPr>
      <w:widowControl w:val="0"/>
    </w:pPr>
    <w:rPr>
      <w:rFonts w:eastAsia="Calibri"/>
      <w:color w:val="auto"/>
    </w:rPr>
  </w:style>
  <w:style w:type="paragraph" w:customStyle="1" w:styleId="CM3">
    <w:name w:val="CM3"/>
    <w:basedOn w:val="Default"/>
    <w:next w:val="Default"/>
    <w:uiPriority w:val="99"/>
    <w:qFormat/>
    <w:rsid w:val="005F18E4"/>
    <w:pPr>
      <w:widowControl w:val="0"/>
      <w:spacing w:line="553" w:lineRule="atLeast"/>
    </w:pPr>
    <w:rPr>
      <w:rFonts w:eastAsia="Calibri"/>
      <w:color w:val="auto"/>
    </w:rPr>
  </w:style>
  <w:style w:type="paragraph" w:customStyle="1" w:styleId="CM33">
    <w:name w:val="CM33"/>
    <w:basedOn w:val="Default"/>
    <w:next w:val="Default"/>
    <w:uiPriority w:val="99"/>
    <w:qFormat/>
    <w:rsid w:val="005F18E4"/>
    <w:pPr>
      <w:widowControl w:val="0"/>
    </w:pPr>
    <w:rPr>
      <w:rFonts w:eastAsia="Calibri"/>
      <w:color w:val="auto"/>
    </w:rPr>
  </w:style>
  <w:style w:type="paragraph" w:customStyle="1" w:styleId="CM37">
    <w:name w:val="CM37"/>
    <w:basedOn w:val="Default"/>
    <w:next w:val="Default"/>
    <w:uiPriority w:val="99"/>
    <w:qFormat/>
    <w:rsid w:val="005F18E4"/>
    <w:pPr>
      <w:widowControl w:val="0"/>
    </w:pPr>
    <w:rPr>
      <w:rFonts w:eastAsia="Calibri"/>
      <w:color w:val="auto"/>
    </w:rPr>
  </w:style>
  <w:style w:type="paragraph" w:customStyle="1" w:styleId="CM7">
    <w:name w:val="CM7"/>
    <w:basedOn w:val="Default"/>
    <w:next w:val="Default"/>
    <w:uiPriority w:val="99"/>
    <w:qFormat/>
    <w:rsid w:val="005F18E4"/>
    <w:pPr>
      <w:widowControl w:val="0"/>
      <w:spacing w:line="553" w:lineRule="atLeast"/>
    </w:pPr>
    <w:rPr>
      <w:rFonts w:eastAsia="Calibri"/>
      <w:color w:val="auto"/>
    </w:rPr>
  </w:style>
  <w:style w:type="paragraph" w:customStyle="1" w:styleId="Brief-SecondarySource">
    <w:name w:val="Brief - Secondary Source"/>
    <w:basedOn w:val="Normal"/>
    <w:qFormat/>
    <w:rsid w:val="005F18E4"/>
    <w:rPr>
      <w:rFonts w:eastAsia="Times New Roman"/>
      <w:sz w:val="14"/>
      <w:szCs w:val="20"/>
    </w:rPr>
  </w:style>
  <w:style w:type="paragraph" w:customStyle="1" w:styleId="Brief-Card">
    <w:name w:val="Brief - Card"/>
    <w:basedOn w:val="Normal"/>
    <w:uiPriority w:val="99"/>
    <w:qFormat/>
    <w:rsid w:val="005F18E4"/>
    <w:rPr>
      <w:rFonts w:eastAsia="Times New Roman"/>
    </w:rPr>
  </w:style>
  <w:style w:type="paragraph" w:customStyle="1" w:styleId="Pa2">
    <w:name w:val="Pa2"/>
    <w:basedOn w:val="Default"/>
    <w:next w:val="Default"/>
    <w:uiPriority w:val="99"/>
    <w:qFormat/>
    <w:rsid w:val="005F18E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5F18E4"/>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5F18E4"/>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5F18E4"/>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5F18E4"/>
    <w:pPr>
      <w:widowControl w:val="0"/>
    </w:pPr>
    <w:rPr>
      <w:rFonts w:ascii="Arial Black" w:hAnsi="Arial Black"/>
      <w:color w:val="auto"/>
    </w:rPr>
  </w:style>
  <w:style w:type="paragraph" w:customStyle="1" w:styleId="Cover1">
    <w:name w:val="Cover 1"/>
    <w:basedOn w:val="Normal"/>
    <w:next w:val="Normal"/>
    <w:uiPriority w:val="99"/>
    <w:qFormat/>
    <w:rsid w:val="005F18E4"/>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5F18E4"/>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5F18E4"/>
    <w:pPr>
      <w:widowControl w:val="0"/>
    </w:pPr>
    <w:rPr>
      <w:color w:val="auto"/>
    </w:rPr>
  </w:style>
  <w:style w:type="paragraph" w:customStyle="1" w:styleId="Pa11">
    <w:name w:val="Pa11"/>
    <w:basedOn w:val="Normal"/>
    <w:next w:val="Normal"/>
    <w:uiPriority w:val="99"/>
    <w:qFormat/>
    <w:rsid w:val="005F18E4"/>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5F18E4"/>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5F18E4"/>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5F18E4"/>
    <w:pPr>
      <w:widowControl w:val="0"/>
    </w:pPr>
    <w:rPr>
      <w:rFonts w:eastAsia="Calibri"/>
      <w:color w:val="auto"/>
    </w:rPr>
  </w:style>
  <w:style w:type="paragraph" w:customStyle="1" w:styleId="CM5">
    <w:name w:val="CM5"/>
    <w:basedOn w:val="Default"/>
    <w:next w:val="Default"/>
    <w:qFormat/>
    <w:rsid w:val="005F18E4"/>
    <w:pPr>
      <w:widowControl w:val="0"/>
      <w:spacing w:line="553" w:lineRule="atLeast"/>
    </w:pPr>
    <w:rPr>
      <w:rFonts w:eastAsia="Calibri"/>
      <w:color w:val="auto"/>
    </w:rPr>
  </w:style>
  <w:style w:type="paragraph" w:customStyle="1" w:styleId="CM28">
    <w:name w:val="CM28"/>
    <w:basedOn w:val="Default"/>
    <w:next w:val="Default"/>
    <w:uiPriority w:val="99"/>
    <w:qFormat/>
    <w:rsid w:val="005F18E4"/>
    <w:pPr>
      <w:widowControl w:val="0"/>
    </w:pPr>
    <w:rPr>
      <w:rFonts w:eastAsia="Calibri"/>
      <w:color w:val="auto"/>
    </w:rPr>
  </w:style>
  <w:style w:type="paragraph" w:customStyle="1" w:styleId="CM8">
    <w:name w:val="CM8"/>
    <w:basedOn w:val="Default"/>
    <w:next w:val="Default"/>
    <w:uiPriority w:val="99"/>
    <w:qFormat/>
    <w:rsid w:val="005F18E4"/>
    <w:pPr>
      <w:widowControl w:val="0"/>
    </w:pPr>
    <w:rPr>
      <w:rFonts w:eastAsia="Calibri"/>
      <w:color w:val="auto"/>
    </w:rPr>
  </w:style>
  <w:style w:type="paragraph" w:customStyle="1" w:styleId="CM6">
    <w:name w:val="CM6"/>
    <w:basedOn w:val="Default"/>
    <w:next w:val="Default"/>
    <w:uiPriority w:val="99"/>
    <w:qFormat/>
    <w:rsid w:val="005F18E4"/>
    <w:pPr>
      <w:widowControl w:val="0"/>
      <w:spacing w:line="553" w:lineRule="atLeast"/>
    </w:pPr>
    <w:rPr>
      <w:rFonts w:eastAsia="Calibri"/>
      <w:color w:val="auto"/>
    </w:rPr>
  </w:style>
  <w:style w:type="paragraph" w:customStyle="1" w:styleId="CM22">
    <w:name w:val="CM22"/>
    <w:basedOn w:val="Default"/>
    <w:next w:val="Default"/>
    <w:uiPriority w:val="99"/>
    <w:qFormat/>
    <w:rsid w:val="005F18E4"/>
    <w:pPr>
      <w:widowControl w:val="0"/>
    </w:pPr>
    <w:rPr>
      <w:rFonts w:eastAsia="Calibri"/>
      <w:color w:val="auto"/>
    </w:rPr>
  </w:style>
  <w:style w:type="paragraph" w:customStyle="1" w:styleId="DoubleUnderlined">
    <w:name w:val="Double Underlined"/>
    <w:basedOn w:val="Heading2"/>
    <w:autoRedefine/>
    <w:uiPriority w:val="99"/>
    <w:qFormat/>
    <w:rsid w:val="005F18E4"/>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5F18E4"/>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5F18E4"/>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5F18E4"/>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5F18E4"/>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5F18E4"/>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5F18E4"/>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5F18E4"/>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5F18E4"/>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5F18E4"/>
  </w:style>
  <w:style w:type="paragraph" w:customStyle="1" w:styleId="StyleUnderliningTimesNewRomanBoldNounderlineKernat16">
    <w:name w:val="Style Underlining + Times New Roman Bold No underline Kern at 16..."/>
    <w:basedOn w:val="Normal"/>
    <w:uiPriority w:val="99"/>
    <w:qFormat/>
    <w:rsid w:val="005F18E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F18E4"/>
    <w:rPr>
      <w:rFonts w:eastAsia="Times New Roman"/>
      <w:b/>
      <w:bCs/>
      <w:kern w:val="32"/>
      <w:sz w:val="32"/>
      <w:szCs w:val="32"/>
    </w:rPr>
  </w:style>
  <w:style w:type="paragraph" w:customStyle="1" w:styleId="StyleBoldUnderliningKernat16pt">
    <w:name w:val="Style Bold Underlining + Kern at 16 pt"/>
    <w:uiPriority w:val="99"/>
    <w:qFormat/>
    <w:rsid w:val="005F18E4"/>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5F18E4"/>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5F18E4"/>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5F18E4"/>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5F18E4"/>
    <w:pPr>
      <w:ind w:left="400"/>
    </w:pPr>
    <w:rPr>
      <w:rFonts w:eastAsia="Times New Roman"/>
      <w:szCs w:val="20"/>
    </w:rPr>
  </w:style>
  <w:style w:type="paragraph" w:customStyle="1" w:styleId="Paste">
    <w:name w:val="Paste"/>
    <w:basedOn w:val="Normal"/>
    <w:qFormat/>
    <w:rsid w:val="005F18E4"/>
    <w:rPr>
      <w:rFonts w:ascii="Arial Narrow" w:eastAsia="Times New Roman" w:hAnsi="Arial Narrow"/>
      <w:szCs w:val="20"/>
      <w:lang w:val="x-none" w:eastAsia="x-none"/>
    </w:rPr>
  </w:style>
  <w:style w:type="character" w:customStyle="1" w:styleId="UnderlineStyleChar">
    <w:name w:val="Underline Style Char"/>
    <w:link w:val="UnderlineStyle0"/>
    <w:locked/>
    <w:rsid w:val="005F18E4"/>
    <w:rPr>
      <w:rFonts w:ascii="Georgia" w:eastAsia="Times New Roman" w:hAnsi="Georgia"/>
      <w:b/>
      <w:u w:val="single"/>
    </w:rPr>
  </w:style>
  <w:style w:type="paragraph" w:customStyle="1" w:styleId="UnderlineStyle0">
    <w:name w:val="Underline Style"/>
    <w:basedOn w:val="Normal"/>
    <w:link w:val="UnderlineStyleChar"/>
    <w:qFormat/>
    <w:rsid w:val="005F18E4"/>
    <w:rPr>
      <w:rFonts w:eastAsia="Times New Roman"/>
      <w:b/>
      <w:sz w:val="24"/>
      <w:u w:val="single"/>
    </w:rPr>
  </w:style>
  <w:style w:type="paragraph" w:customStyle="1" w:styleId="Normalization">
    <w:name w:val="Normalization"/>
    <w:basedOn w:val="Normal"/>
    <w:uiPriority w:val="99"/>
    <w:qFormat/>
    <w:rsid w:val="005F18E4"/>
    <w:rPr>
      <w:rFonts w:eastAsia="Times New Roman"/>
      <w:sz w:val="18"/>
    </w:rPr>
  </w:style>
  <w:style w:type="paragraph" w:customStyle="1" w:styleId="BreifTitle">
    <w:name w:val="Breif Title"/>
    <w:basedOn w:val="Normal"/>
    <w:autoRedefine/>
    <w:uiPriority w:val="99"/>
    <w:qFormat/>
    <w:rsid w:val="005F18E4"/>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5F18E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5F18E4"/>
    <w:pPr>
      <w:spacing w:before="0" w:after="0"/>
      <w:jc w:val="center"/>
      <w:outlineLvl w:val="0"/>
    </w:pPr>
    <w:rPr>
      <w:sz w:val="32"/>
      <w:szCs w:val="32"/>
      <w:lang w:bidi="ar-SA"/>
    </w:rPr>
  </w:style>
  <w:style w:type="paragraph" w:customStyle="1" w:styleId="Tagandcite">
    <w:name w:val="Tag and cite"/>
    <w:basedOn w:val="Normal"/>
    <w:autoRedefine/>
    <w:uiPriority w:val="99"/>
    <w:qFormat/>
    <w:rsid w:val="005F18E4"/>
    <w:rPr>
      <w:rFonts w:eastAsia="Times New Roman"/>
      <w:color w:val="333333"/>
    </w:rPr>
  </w:style>
  <w:style w:type="paragraph" w:customStyle="1" w:styleId="StyleTagandCiteFranklinGothicDemi">
    <w:name w:val="Style Tag and Cite + Franklin Gothic Demi"/>
    <w:basedOn w:val="Normal"/>
    <w:autoRedefine/>
    <w:uiPriority w:val="99"/>
    <w:qFormat/>
    <w:rsid w:val="005F18E4"/>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5F18E4"/>
    <w:rPr>
      <w:bCs/>
    </w:rPr>
  </w:style>
  <w:style w:type="paragraph" w:customStyle="1" w:styleId="tagCharCharCharCharCharCharChar">
    <w:name w:val="tag Char Char Char Char Char Char Char"/>
    <w:basedOn w:val="Normal"/>
    <w:uiPriority w:val="99"/>
    <w:qFormat/>
    <w:rsid w:val="005F18E4"/>
    <w:rPr>
      <w:rFonts w:eastAsia="Times New Roman"/>
      <w:b/>
      <w:sz w:val="24"/>
      <w:szCs w:val="20"/>
    </w:rPr>
  </w:style>
  <w:style w:type="paragraph" w:customStyle="1" w:styleId="title-bold-medium">
    <w:name w:val="title-bold-medium"/>
    <w:basedOn w:val="Normal"/>
    <w:uiPriority w:val="99"/>
    <w:qFormat/>
    <w:rsid w:val="005F18E4"/>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5F18E4"/>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5F18E4"/>
    <w:rPr>
      <w:rFonts w:ascii="Arial Narrow" w:eastAsia="Times New Roman" w:hAnsi="Arial Narrow"/>
      <w:b/>
      <w:sz w:val="24"/>
    </w:rPr>
  </w:style>
  <w:style w:type="paragraph" w:customStyle="1" w:styleId="BLOCKTITLE1">
    <w:name w:val="BLOCK TITLE"/>
    <w:basedOn w:val="Heading1"/>
    <w:uiPriority w:val="99"/>
    <w:qFormat/>
    <w:rsid w:val="005F18E4"/>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5F18E4"/>
    <w:pPr>
      <w:widowControl w:val="0"/>
      <w:autoSpaceDE w:val="0"/>
      <w:autoSpaceDN w:val="0"/>
      <w:adjustRightInd w:val="0"/>
    </w:pPr>
    <w:rPr>
      <w:sz w:val="24"/>
      <w:szCs w:val="20"/>
    </w:rPr>
  </w:style>
  <w:style w:type="paragraph" w:customStyle="1" w:styleId="BriefTitle1">
    <w:name w:val="Brief Title 1"/>
    <w:basedOn w:val="Normal"/>
    <w:uiPriority w:val="99"/>
    <w:qFormat/>
    <w:rsid w:val="005F18E4"/>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5F18E4"/>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5F18E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5F18E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5F18E4"/>
    <w:pPr>
      <w:spacing w:before="100" w:beforeAutospacing="1" w:after="100" w:afterAutospacing="1"/>
    </w:pPr>
    <w:rPr>
      <w:rFonts w:eastAsia="Times New Roman"/>
    </w:rPr>
  </w:style>
  <w:style w:type="paragraph" w:customStyle="1" w:styleId="ToRead">
    <w:name w:val="To Read"/>
    <w:basedOn w:val="Normal"/>
    <w:uiPriority w:val="99"/>
    <w:qFormat/>
    <w:rsid w:val="005F18E4"/>
    <w:pPr>
      <w:ind w:left="720"/>
    </w:pPr>
    <w:rPr>
      <w:rFonts w:ascii="Verdana" w:eastAsia="Times New Roman" w:hAnsi="Verdana"/>
      <w:b/>
      <w:u w:val="single"/>
    </w:rPr>
  </w:style>
  <w:style w:type="paragraph" w:customStyle="1" w:styleId="Style1">
    <w:name w:val="Style 1"/>
    <w:basedOn w:val="Normal"/>
    <w:uiPriority w:val="99"/>
    <w:qFormat/>
    <w:rsid w:val="005F18E4"/>
    <w:pPr>
      <w:widowControl w:val="0"/>
      <w:ind w:firstLine="216"/>
    </w:pPr>
    <w:rPr>
      <w:rFonts w:eastAsia="Times New Roman"/>
      <w:noProof/>
      <w:color w:val="000000"/>
      <w:szCs w:val="20"/>
    </w:rPr>
  </w:style>
  <w:style w:type="paragraph" w:customStyle="1" w:styleId="Style40">
    <w:name w:val="Style 4"/>
    <w:basedOn w:val="Normal"/>
    <w:uiPriority w:val="99"/>
    <w:qFormat/>
    <w:rsid w:val="005F18E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5F18E4"/>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5F18E4"/>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5F18E4"/>
    <w:pPr>
      <w:ind w:left="1660"/>
    </w:pPr>
  </w:style>
  <w:style w:type="paragraph" w:customStyle="1" w:styleId="PageNumber1">
    <w:name w:val="Page Number1"/>
    <w:basedOn w:val="Normal"/>
    <w:next w:val="Normal"/>
    <w:uiPriority w:val="99"/>
    <w:qFormat/>
    <w:rsid w:val="005F18E4"/>
    <w:rPr>
      <w:rFonts w:eastAsia="Times New Roman"/>
    </w:rPr>
  </w:style>
  <w:style w:type="paragraph" w:customStyle="1" w:styleId="Card1">
    <w:name w:val="Card1"/>
    <w:uiPriority w:val="99"/>
    <w:qFormat/>
    <w:rsid w:val="005F18E4"/>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5F18E4"/>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5F18E4"/>
    <w:pPr>
      <w:ind w:left="288" w:right="288"/>
    </w:pPr>
    <w:rPr>
      <w:rFonts w:eastAsia="Times New Roman"/>
    </w:rPr>
  </w:style>
  <w:style w:type="paragraph" w:customStyle="1" w:styleId="CaseListNormal">
    <w:name w:val="Case List Normal"/>
    <w:basedOn w:val="Normal"/>
    <w:uiPriority w:val="99"/>
    <w:qFormat/>
    <w:rsid w:val="005F18E4"/>
    <w:rPr>
      <w:rFonts w:ascii="Times" w:eastAsia="Times New Roman" w:hAnsi="Times"/>
      <w:szCs w:val="26"/>
    </w:rPr>
  </w:style>
  <w:style w:type="paragraph" w:customStyle="1" w:styleId="Body">
    <w:name w:val="Body"/>
    <w:basedOn w:val="Normal"/>
    <w:uiPriority w:val="99"/>
    <w:qFormat/>
    <w:rsid w:val="005F18E4"/>
    <w:pPr>
      <w:outlineLvl w:val="3"/>
    </w:pPr>
    <w:rPr>
      <w:rFonts w:eastAsia="Times New Roman"/>
      <w:szCs w:val="20"/>
    </w:rPr>
  </w:style>
  <w:style w:type="paragraph" w:customStyle="1" w:styleId="3text">
    <w:name w:val="3text"/>
    <w:basedOn w:val="Normal"/>
    <w:uiPriority w:val="99"/>
    <w:qFormat/>
    <w:rsid w:val="005F18E4"/>
    <w:pPr>
      <w:spacing w:before="100" w:beforeAutospacing="1" w:after="100" w:afterAutospacing="1"/>
    </w:pPr>
    <w:rPr>
      <w:rFonts w:eastAsia="Times New Roman"/>
      <w:sz w:val="24"/>
    </w:rPr>
  </w:style>
  <w:style w:type="paragraph" w:customStyle="1" w:styleId="TimesNewRoman12">
    <w:name w:val="TimesNewRoman12"/>
    <w:uiPriority w:val="99"/>
    <w:qFormat/>
    <w:rsid w:val="005F18E4"/>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5F18E4"/>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5F18E4"/>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5F18E4"/>
    <w:rPr>
      <w:rFonts w:eastAsia="Times New Roman"/>
      <w:color w:val="000000"/>
      <w:sz w:val="18"/>
    </w:rPr>
  </w:style>
  <w:style w:type="paragraph" w:customStyle="1" w:styleId="text1">
    <w:name w:val="text1"/>
    <w:basedOn w:val="Normal"/>
    <w:autoRedefine/>
    <w:uiPriority w:val="99"/>
    <w:qFormat/>
    <w:rsid w:val="005F18E4"/>
    <w:rPr>
      <w:rFonts w:eastAsia="Times New Roman"/>
      <w:szCs w:val="20"/>
    </w:rPr>
  </w:style>
  <w:style w:type="paragraph" w:customStyle="1" w:styleId="RepeatBlockHeading">
    <w:name w:val="Repeat Block Heading"/>
    <w:basedOn w:val="Normal"/>
    <w:autoRedefine/>
    <w:uiPriority w:val="99"/>
    <w:qFormat/>
    <w:rsid w:val="005F18E4"/>
    <w:pPr>
      <w:jc w:val="center"/>
    </w:pPr>
    <w:rPr>
      <w:rFonts w:eastAsia="Times New Roman"/>
      <w:b/>
      <w:smallCaps/>
      <w:color w:val="000000"/>
      <w:sz w:val="24"/>
      <w:u w:val="thick"/>
    </w:rPr>
  </w:style>
  <w:style w:type="paragraph" w:customStyle="1" w:styleId="story-headline">
    <w:name w:val="story-headline"/>
    <w:basedOn w:val="Normal"/>
    <w:uiPriority w:val="99"/>
    <w:qFormat/>
    <w:rsid w:val="005F18E4"/>
    <w:pPr>
      <w:spacing w:before="72" w:after="72"/>
    </w:pPr>
    <w:rPr>
      <w:rFonts w:eastAsia="Times New Roman"/>
      <w:b/>
      <w:bCs/>
      <w:sz w:val="26"/>
      <w:szCs w:val="26"/>
    </w:rPr>
  </w:style>
  <w:style w:type="paragraph" w:customStyle="1" w:styleId="story-body">
    <w:name w:val="story-body"/>
    <w:basedOn w:val="Normal"/>
    <w:uiPriority w:val="99"/>
    <w:qFormat/>
    <w:rsid w:val="005F18E4"/>
    <w:pPr>
      <w:spacing w:before="100" w:beforeAutospacing="1" w:after="100" w:afterAutospacing="1"/>
    </w:pPr>
    <w:rPr>
      <w:rFonts w:eastAsia="Times New Roman"/>
    </w:rPr>
  </w:style>
  <w:style w:type="paragraph" w:customStyle="1" w:styleId="story-dateline">
    <w:name w:val="story-dateline"/>
    <w:basedOn w:val="Normal"/>
    <w:uiPriority w:val="99"/>
    <w:qFormat/>
    <w:rsid w:val="005F18E4"/>
    <w:rPr>
      <w:rFonts w:eastAsia="Times New Roman"/>
      <w:b/>
      <w:bCs/>
    </w:rPr>
  </w:style>
  <w:style w:type="paragraph" w:customStyle="1" w:styleId="TextofCards">
    <w:name w:val="Text of Cards"/>
    <w:basedOn w:val="Normal"/>
    <w:uiPriority w:val="99"/>
    <w:qFormat/>
    <w:rsid w:val="005F18E4"/>
    <w:rPr>
      <w:rFonts w:eastAsia="Times New Roman"/>
      <w:color w:val="000000"/>
      <w:spacing w:val="6"/>
      <w:szCs w:val="23"/>
    </w:rPr>
  </w:style>
  <w:style w:type="paragraph" w:customStyle="1" w:styleId="Corpotesto">
    <w:name w:val="Corpo testo"/>
    <w:basedOn w:val="Normal"/>
    <w:uiPriority w:val="99"/>
    <w:qFormat/>
    <w:rsid w:val="005F18E4"/>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5F18E4"/>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5F18E4"/>
    <w:rPr>
      <w:rFonts w:eastAsia="Times New Roman" w:cs="Calibri"/>
      <w:b/>
      <w:bCs/>
    </w:rPr>
  </w:style>
  <w:style w:type="paragraph" w:customStyle="1" w:styleId="inside-copy">
    <w:name w:val="inside-copy"/>
    <w:basedOn w:val="Normal"/>
    <w:uiPriority w:val="99"/>
    <w:qFormat/>
    <w:rsid w:val="005F18E4"/>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5F18E4"/>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5F18E4"/>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5F18E4"/>
    <w:rPr>
      <w:rFonts w:ascii="Arial" w:hAnsi="Arial"/>
      <w:b w:val="0"/>
      <w:caps w:val="0"/>
      <w:sz w:val="20"/>
    </w:rPr>
  </w:style>
  <w:style w:type="paragraph" w:customStyle="1" w:styleId="ProjectTitleLine">
    <w:name w:val="Project Title Line"/>
    <w:basedOn w:val="Normal"/>
    <w:next w:val="Normal"/>
    <w:autoRedefine/>
    <w:uiPriority w:val="99"/>
    <w:qFormat/>
    <w:rsid w:val="005F18E4"/>
    <w:pPr>
      <w:jc w:val="center"/>
    </w:pPr>
    <w:rPr>
      <w:rFonts w:eastAsia="Times New Roman"/>
      <w:caps/>
      <w:szCs w:val="20"/>
    </w:rPr>
  </w:style>
  <w:style w:type="paragraph" w:customStyle="1" w:styleId="LanguageStrike">
    <w:name w:val="Language Strike"/>
    <w:basedOn w:val="Normal"/>
    <w:next w:val="Normal"/>
    <w:uiPriority w:val="99"/>
    <w:qFormat/>
    <w:rsid w:val="005F18E4"/>
    <w:rPr>
      <w:rFonts w:ascii="Arial Narrow" w:eastAsia="Times New Roman" w:hAnsi="Arial Narrow"/>
      <w:strike/>
    </w:rPr>
  </w:style>
  <w:style w:type="paragraph" w:customStyle="1" w:styleId="NormalVerdana">
    <w:name w:val="Normal + Verdana"/>
    <w:aliases w:val="10 pt,White,Normal + Arial"/>
    <w:basedOn w:val="Normal"/>
    <w:uiPriority w:val="99"/>
    <w:qFormat/>
    <w:rsid w:val="005F18E4"/>
    <w:rPr>
      <w:rFonts w:eastAsia="Times New Roman"/>
      <w:szCs w:val="20"/>
      <w:u w:val="single"/>
    </w:rPr>
  </w:style>
  <w:style w:type="paragraph" w:customStyle="1" w:styleId="Normal10pt">
    <w:name w:val="Normal + 10 pt"/>
    <w:basedOn w:val="Normal"/>
    <w:uiPriority w:val="99"/>
    <w:qFormat/>
    <w:rsid w:val="005F18E4"/>
    <w:rPr>
      <w:rFonts w:eastAsia="Times New Roman"/>
      <w:szCs w:val="20"/>
    </w:rPr>
  </w:style>
  <w:style w:type="paragraph" w:customStyle="1" w:styleId="cardChar1Char">
    <w:name w:val="card Char1 Char"/>
    <w:basedOn w:val="Normal"/>
    <w:uiPriority w:val="99"/>
    <w:qFormat/>
    <w:rsid w:val="005F18E4"/>
    <w:pPr>
      <w:ind w:left="288" w:right="288"/>
    </w:pPr>
    <w:rPr>
      <w:rFonts w:eastAsia="Times New Roman"/>
      <w:szCs w:val="20"/>
    </w:rPr>
  </w:style>
  <w:style w:type="paragraph" w:customStyle="1" w:styleId="CM12">
    <w:name w:val="CM12"/>
    <w:basedOn w:val="Default"/>
    <w:next w:val="Default"/>
    <w:uiPriority w:val="99"/>
    <w:qFormat/>
    <w:rsid w:val="005F18E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5F18E4"/>
    <w:pPr>
      <w:widowControl w:val="0"/>
      <w:spacing w:after="480"/>
    </w:pPr>
    <w:rPr>
      <w:rFonts w:ascii="Granjon LT Std" w:hAnsi="Granjon LT Std"/>
      <w:color w:val="auto"/>
    </w:rPr>
  </w:style>
  <w:style w:type="paragraph" w:customStyle="1" w:styleId="CM10">
    <w:name w:val="CM10"/>
    <w:basedOn w:val="Default"/>
    <w:next w:val="Default"/>
    <w:uiPriority w:val="99"/>
    <w:qFormat/>
    <w:rsid w:val="005F18E4"/>
    <w:pPr>
      <w:widowControl w:val="0"/>
      <w:spacing w:line="320" w:lineRule="atLeast"/>
    </w:pPr>
    <w:rPr>
      <w:rFonts w:ascii="Granjon LT Std" w:hAnsi="Granjon LT Std"/>
      <w:color w:val="auto"/>
    </w:rPr>
  </w:style>
  <w:style w:type="paragraph" w:customStyle="1" w:styleId="bold">
    <w:name w:val="bold"/>
    <w:basedOn w:val="Normal"/>
    <w:uiPriority w:val="99"/>
    <w:qFormat/>
    <w:rsid w:val="005F18E4"/>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5F18E4"/>
    <w:rPr>
      <w:rFonts w:ascii="Arial Narrow" w:eastAsia="Times New Roman" w:hAnsi="Arial Narrow"/>
      <w:strike/>
      <w:szCs w:val="20"/>
    </w:rPr>
  </w:style>
  <w:style w:type="paragraph" w:customStyle="1" w:styleId="textbodyblack">
    <w:name w:val="textbodyblack"/>
    <w:basedOn w:val="Normal"/>
    <w:uiPriority w:val="99"/>
    <w:qFormat/>
    <w:rsid w:val="005F18E4"/>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5F18E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5F18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5F18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5F18E4"/>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5F18E4"/>
    <w:rPr>
      <w:rFonts w:ascii="Georgia" w:eastAsia="Times New Roman" w:hAnsi="Georgia"/>
      <w:b/>
      <w:bCs/>
      <w:szCs w:val="16"/>
      <w:u w:val="single"/>
    </w:rPr>
  </w:style>
  <w:style w:type="paragraph" w:customStyle="1" w:styleId="CiteCorrected">
    <w:name w:val="Cite Corrected"/>
    <w:basedOn w:val="Normal"/>
    <w:link w:val="CiteCorrectedChar"/>
    <w:qFormat/>
    <w:rsid w:val="005F18E4"/>
    <w:rPr>
      <w:rFonts w:eastAsia="Times New Roman"/>
      <w:b/>
      <w:bCs/>
      <w:sz w:val="24"/>
      <w:szCs w:val="16"/>
      <w:u w:val="single"/>
    </w:rPr>
  </w:style>
  <w:style w:type="paragraph" w:customStyle="1" w:styleId="CardText2">
    <w:name w:val="Card Text 2"/>
    <w:basedOn w:val="CardText10"/>
    <w:link w:val="CardText2Char"/>
    <w:qFormat/>
    <w:rsid w:val="005F18E4"/>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5F18E4"/>
    <w:pPr>
      <w:ind w:left="288"/>
    </w:pPr>
    <w:rPr>
      <w:rFonts w:eastAsia="SimSun"/>
      <w:szCs w:val="20"/>
      <w:lang w:eastAsia="zh-CN"/>
    </w:rPr>
  </w:style>
  <w:style w:type="paragraph" w:customStyle="1" w:styleId="story-body-text">
    <w:name w:val="story-body-text"/>
    <w:basedOn w:val="Normal"/>
    <w:uiPriority w:val="99"/>
    <w:qFormat/>
    <w:rsid w:val="005F18E4"/>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5F18E4"/>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5F18E4"/>
    <w:rPr>
      <w:u w:val="single"/>
    </w:rPr>
  </w:style>
  <w:style w:type="paragraph" w:customStyle="1" w:styleId="StyleCardText11ptUnderline">
    <w:name w:val="Style Card Text + 11 pt Underline"/>
    <w:link w:val="StyleCardText11ptUnderlineChar"/>
    <w:qFormat/>
    <w:rsid w:val="005F18E4"/>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5F18E4"/>
    <w:rPr>
      <w:rFonts w:ascii="Georgia" w:hAnsi="Georgia"/>
      <w:sz w:val="16"/>
    </w:rPr>
  </w:style>
  <w:style w:type="paragraph" w:customStyle="1" w:styleId="StyleMinimizedText11pt">
    <w:name w:val="Style Minimized Text + 11 pt"/>
    <w:basedOn w:val="Normal"/>
    <w:link w:val="StyleMinimizedText11ptChar"/>
    <w:qFormat/>
    <w:rsid w:val="005F18E4"/>
    <w:rPr>
      <w:sz w:val="16"/>
    </w:rPr>
  </w:style>
  <w:style w:type="character" w:customStyle="1" w:styleId="StyleMinimizedText11pt1Char">
    <w:name w:val="Style Minimized Text + 11 pt1 Char"/>
    <w:basedOn w:val="DefaultParagraphFont"/>
    <w:link w:val="StyleMinimizedText11pt1"/>
    <w:locked/>
    <w:rsid w:val="005F18E4"/>
    <w:rPr>
      <w:rFonts w:ascii="Georgia" w:hAnsi="Georgia"/>
      <w:sz w:val="16"/>
    </w:rPr>
  </w:style>
  <w:style w:type="paragraph" w:customStyle="1" w:styleId="StyleMinimizedText11pt1">
    <w:name w:val="Style Minimized Text + 11 pt1"/>
    <w:basedOn w:val="Normal"/>
    <w:link w:val="StyleMinimizedText11pt1Char"/>
    <w:qFormat/>
    <w:rsid w:val="005F18E4"/>
    <w:rPr>
      <w:sz w:val="16"/>
    </w:rPr>
  </w:style>
  <w:style w:type="character" w:customStyle="1" w:styleId="Debate-CardSmalltextF2Char">
    <w:name w:val="Debate- Card Small text F2 Char"/>
    <w:link w:val="Debate-CardSmalltextF2"/>
    <w:locked/>
    <w:rsid w:val="005F18E4"/>
    <w:rPr>
      <w:rFonts w:ascii="Arial Narrow" w:hAnsi="Arial Narrow"/>
      <w:sz w:val="16"/>
    </w:rPr>
  </w:style>
  <w:style w:type="paragraph" w:customStyle="1" w:styleId="Debate-CardSmalltextF2">
    <w:name w:val="Debate- Card Small text F2"/>
    <w:basedOn w:val="Normal"/>
    <w:next w:val="Normal"/>
    <w:link w:val="Debate-CardSmalltextF2Char"/>
    <w:qFormat/>
    <w:rsid w:val="005F18E4"/>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5F18E4"/>
    <w:rPr>
      <w:rFonts w:ascii="Arial Narrow" w:hAnsi="Arial Narrow"/>
      <w:b/>
      <w:sz w:val="18"/>
      <w:u w:val="single"/>
    </w:rPr>
  </w:style>
  <w:style w:type="paragraph" w:customStyle="1" w:styleId="Debate-EmphasizedText-F5">
    <w:name w:val="Debate- Emphasized Text- F5"/>
    <w:basedOn w:val="Normal"/>
    <w:link w:val="Debate-EmphasizedText-F5Char"/>
    <w:qFormat/>
    <w:rsid w:val="005F18E4"/>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5F18E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F18E4"/>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5F18E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5F18E4"/>
    <w:rPr>
      <w:rFonts w:ascii="Times New Roman" w:eastAsia="Times New Roman" w:hAnsi="Times New Roman" w:cs="Calibri"/>
      <w:sz w:val="16"/>
    </w:rPr>
  </w:style>
  <w:style w:type="character" w:customStyle="1" w:styleId="CardStyleChar">
    <w:name w:val="Card Style Char"/>
    <w:link w:val="CardStyle"/>
    <w:locked/>
    <w:rsid w:val="005F18E4"/>
    <w:rPr>
      <w:rFonts w:ascii="Georgia" w:eastAsia="Times New Roman" w:hAnsi="Georgia"/>
      <w:sz w:val="22"/>
    </w:rPr>
  </w:style>
  <w:style w:type="paragraph" w:customStyle="1" w:styleId="emactive">
    <w:name w:val="emactive"/>
    <w:basedOn w:val="Normal"/>
    <w:uiPriority w:val="99"/>
    <w:qFormat/>
    <w:rsid w:val="005F18E4"/>
    <w:pPr>
      <w:spacing w:before="100" w:beforeAutospacing="1" w:after="100" w:afterAutospacing="1"/>
    </w:pPr>
    <w:rPr>
      <w:rFonts w:eastAsia="Times New Roman"/>
      <w:sz w:val="24"/>
    </w:rPr>
  </w:style>
  <w:style w:type="paragraph" w:customStyle="1" w:styleId="emready">
    <w:name w:val="emready"/>
    <w:basedOn w:val="Normal"/>
    <w:uiPriority w:val="99"/>
    <w:qFormat/>
    <w:rsid w:val="005F18E4"/>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5F18E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F18E4"/>
    <w:rPr>
      <w:rFonts w:eastAsia="Times New Roman" w:cs="Times New Roman"/>
      <w:b/>
      <w:sz w:val="24"/>
      <w:u w:val="single"/>
    </w:rPr>
  </w:style>
  <w:style w:type="character" w:customStyle="1" w:styleId="CardHighlightChar">
    <w:name w:val="Card Highlight Char"/>
    <w:link w:val="CardHighlight"/>
    <w:locked/>
    <w:rsid w:val="005F18E4"/>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5F18E4"/>
    <w:pPr>
      <w:shd w:val="clear" w:color="auto" w:fill="66FFFF"/>
    </w:pPr>
    <w:rPr>
      <w:rFonts w:ascii="Calibri" w:eastAsia="Calibri" w:hAnsi="Calibri" w:cs="Calibri"/>
      <w:sz w:val="24"/>
      <w:u w:val="single"/>
    </w:rPr>
  </w:style>
  <w:style w:type="character" w:customStyle="1" w:styleId="BlockHeaderHiddenChar">
    <w:name w:val="Block Header Hidden Char"/>
    <w:link w:val="BlockHeaderHidden"/>
    <w:locked/>
    <w:rsid w:val="005F18E4"/>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5F18E4"/>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5F18E4"/>
    <w:pPr>
      <w:spacing w:before="100" w:beforeAutospacing="1" w:after="100" w:afterAutospacing="1"/>
    </w:pPr>
    <w:rPr>
      <w:rFonts w:eastAsia="Times New Roman"/>
      <w:sz w:val="24"/>
    </w:rPr>
  </w:style>
  <w:style w:type="paragraph" w:customStyle="1" w:styleId="norma">
    <w:name w:val="norma"/>
    <w:basedOn w:val="Heading3"/>
    <w:uiPriority w:val="99"/>
    <w:qFormat/>
    <w:rsid w:val="005F18E4"/>
    <w:rPr>
      <w:rFonts w:eastAsia="MS Gothic" w:cs="Arial"/>
      <w:sz w:val="24"/>
    </w:rPr>
  </w:style>
  <w:style w:type="paragraph" w:customStyle="1" w:styleId="nromal">
    <w:name w:val="nromal"/>
    <w:basedOn w:val="Normal"/>
    <w:uiPriority w:val="99"/>
    <w:qFormat/>
    <w:rsid w:val="005F18E4"/>
    <w:pPr>
      <w:keepNext/>
      <w:keepLines/>
      <w:spacing w:before="200"/>
      <w:outlineLvl w:val="3"/>
    </w:pPr>
    <w:rPr>
      <w:rFonts w:eastAsia="Times New Roman" w:cs="Cambria"/>
      <w:b/>
      <w:iCs/>
    </w:rPr>
  </w:style>
  <w:style w:type="paragraph" w:customStyle="1" w:styleId="natural">
    <w:name w:val="natural"/>
    <w:basedOn w:val="Normal"/>
    <w:uiPriority w:val="99"/>
    <w:qFormat/>
    <w:rsid w:val="005F18E4"/>
    <w:pPr>
      <w:keepNext/>
      <w:keepLines/>
      <w:spacing w:before="200"/>
      <w:outlineLvl w:val="3"/>
    </w:pPr>
    <w:rPr>
      <w:rFonts w:eastAsia="Times New Roman"/>
      <w:b/>
      <w:iCs/>
    </w:rPr>
  </w:style>
  <w:style w:type="paragraph" w:customStyle="1" w:styleId="nroaml">
    <w:name w:val="nroaml"/>
    <w:basedOn w:val="Normal"/>
    <w:uiPriority w:val="99"/>
    <w:qFormat/>
    <w:rsid w:val="005F18E4"/>
    <w:pPr>
      <w:keepNext/>
      <w:keepLines/>
      <w:spacing w:before="200"/>
      <w:outlineLvl w:val="3"/>
    </w:pPr>
    <w:rPr>
      <w:rFonts w:eastAsia="Times New Roman"/>
      <w:b/>
      <w:iCs/>
    </w:rPr>
  </w:style>
  <w:style w:type="paragraph" w:customStyle="1" w:styleId="noraml">
    <w:name w:val="noraml"/>
    <w:basedOn w:val="Normal"/>
    <w:uiPriority w:val="99"/>
    <w:qFormat/>
    <w:rsid w:val="005F18E4"/>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5F18E4"/>
    <w:rPr>
      <w:rFonts w:ascii="Georgia" w:eastAsia="Calibri" w:hAnsi="Georgia"/>
      <w:sz w:val="16"/>
      <w:szCs w:val="16"/>
    </w:rPr>
  </w:style>
  <w:style w:type="paragraph" w:customStyle="1" w:styleId="SmallSizeParagraph">
    <w:name w:val="Small Size Paragraph"/>
    <w:basedOn w:val="Normal"/>
    <w:link w:val="SmallSizeParagraphChar"/>
    <w:qFormat/>
    <w:rsid w:val="005F18E4"/>
    <w:rPr>
      <w:rFonts w:eastAsia="Calibr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5F18E4"/>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5F18E4"/>
    <w:pPr>
      <w:pBdr>
        <w:top w:val="single" w:sz="4" w:space="0" w:color="auto"/>
        <w:left w:val="single" w:sz="4" w:space="0" w:color="auto"/>
        <w:bottom w:val="single" w:sz="4" w:space="0" w:color="auto"/>
        <w:right w:val="single" w:sz="4" w:space="0" w:color="auto"/>
      </w:pBdr>
    </w:pPr>
    <w:rPr>
      <w:rFonts w:eastAsiaTheme="minorEastAsia"/>
      <w:b/>
      <w:bCs/>
      <w:sz w:val="24"/>
      <w:bdr w:val="single" w:sz="4" w:space="0" w:color="auto" w:frame="1"/>
    </w:rPr>
  </w:style>
  <w:style w:type="character" w:customStyle="1" w:styleId="LanguageEditingChar">
    <w:name w:val="Language Editing Char"/>
    <w:link w:val="LanguageEditing"/>
    <w:locked/>
    <w:rsid w:val="005F18E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F18E4"/>
    <w:rPr>
      <w:rFonts w:ascii="Times New Roman" w:eastAsia="Times New Roman" w:hAnsi="Times New Roman" w:cs="Times New Roman"/>
      <w:strike/>
      <w:sz w:val="20"/>
    </w:rPr>
  </w:style>
  <w:style w:type="character" w:customStyle="1" w:styleId="CardT1Char">
    <w:name w:val="CardT1 Char"/>
    <w:link w:val="CardT1"/>
    <w:locked/>
    <w:rsid w:val="005F18E4"/>
    <w:rPr>
      <w:rFonts w:ascii="Arial" w:eastAsia="Calibri" w:hAnsi="Arial" w:cs="Arial"/>
      <w:kern w:val="2"/>
      <w:sz w:val="14"/>
      <w:szCs w:val="14"/>
      <w:lang w:eastAsia="zh-TW"/>
    </w:rPr>
  </w:style>
  <w:style w:type="paragraph" w:customStyle="1" w:styleId="CardT1">
    <w:name w:val="CardT1"/>
    <w:basedOn w:val="Normal"/>
    <w:link w:val="CardT1Char"/>
    <w:qFormat/>
    <w:rsid w:val="005F18E4"/>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5F18E4"/>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5F18E4"/>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5F18E4"/>
    <w:pPr>
      <w:spacing w:before="100" w:beforeAutospacing="1" w:after="100" w:afterAutospacing="1"/>
    </w:pPr>
    <w:rPr>
      <w:rFonts w:eastAsia="Times New Roman"/>
      <w:sz w:val="24"/>
    </w:rPr>
  </w:style>
  <w:style w:type="paragraph" w:customStyle="1" w:styleId="CiteReal">
    <w:name w:val="Cite Real"/>
    <w:basedOn w:val="Normal"/>
    <w:next w:val="Normal"/>
    <w:qFormat/>
    <w:rsid w:val="005F18E4"/>
    <w:rPr>
      <w:rFonts w:eastAsia="MS Mincho"/>
      <w:b/>
      <w:sz w:val="24"/>
      <w:u w:val="single"/>
    </w:rPr>
  </w:style>
  <w:style w:type="paragraph" w:customStyle="1" w:styleId="2909F619802848F09E01365C32F34654">
    <w:name w:val="2909F619802848F09E01365C32F34654"/>
    <w:uiPriority w:val="99"/>
    <w:qFormat/>
    <w:rsid w:val="005F18E4"/>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5F18E4"/>
    <w:rPr>
      <w:rFonts w:ascii="Georgia" w:eastAsia="Calibri" w:hAnsi="Georgia"/>
      <w:u w:val="single"/>
      <w:lang w:val="x-none" w:eastAsia="zh-CN"/>
    </w:rPr>
  </w:style>
  <w:style w:type="paragraph" w:customStyle="1" w:styleId="UnderlineS">
    <w:name w:val="Underline S"/>
    <w:basedOn w:val="Normal"/>
    <w:link w:val="UnderlineSChar"/>
    <w:qFormat/>
    <w:rsid w:val="005F18E4"/>
    <w:pPr>
      <w:spacing w:after="200"/>
    </w:pPr>
    <w:rPr>
      <w:rFonts w:eastAsia="Calibri"/>
      <w:sz w:val="24"/>
      <w:u w:val="single"/>
      <w:lang w:val="x-none" w:eastAsia="zh-CN"/>
    </w:rPr>
  </w:style>
  <w:style w:type="character" w:customStyle="1" w:styleId="UnunderlinedChar">
    <w:name w:val="Ununderlined Char"/>
    <w:link w:val="Ununderlined"/>
    <w:locked/>
    <w:rsid w:val="005F18E4"/>
    <w:rPr>
      <w:rFonts w:ascii="Georgia" w:eastAsia="SimSun" w:hAnsi="Georgia"/>
      <w:sz w:val="12"/>
    </w:rPr>
  </w:style>
  <w:style w:type="paragraph" w:customStyle="1" w:styleId="Ununderlined">
    <w:name w:val="Ununderlined"/>
    <w:basedOn w:val="Normal"/>
    <w:link w:val="UnunderlinedChar"/>
    <w:qFormat/>
    <w:rsid w:val="005F18E4"/>
    <w:rPr>
      <w:rFonts w:eastAsia="SimSun"/>
      <w:sz w:val="12"/>
    </w:rPr>
  </w:style>
  <w:style w:type="character" w:customStyle="1" w:styleId="HighlightingChar">
    <w:name w:val="Highlighting Char"/>
    <w:link w:val="Highlighting"/>
    <w:locked/>
    <w:rsid w:val="005F18E4"/>
    <w:rPr>
      <w:rFonts w:ascii="Georgia" w:eastAsia="SimSun" w:hAnsi="Georgia"/>
      <w:u w:val="thick"/>
    </w:rPr>
  </w:style>
  <w:style w:type="paragraph" w:customStyle="1" w:styleId="Highlighting">
    <w:name w:val="Highlighting"/>
    <w:basedOn w:val="Normal"/>
    <w:link w:val="HighlightingChar"/>
    <w:autoRedefine/>
    <w:qFormat/>
    <w:rsid w:val="005F18E4"/>
    <w:rPr>
      <w:rFonts w:eastAsia="SimSun"/>
      <w:sz w:val="24"/>
      <w:u w:val="thick"/>
    </w:rPr>
  </w:style>
  <w:style w:type="character" w:customStyle="1" w:styleId="CITEChar0">
    <w:name w:val="CITE Char"/>
    <w:link w:val="CITE"/>
    <w:locked/>
    <w:rsid w:val="005F18E4"/>
    <w:rPr>
      <w:rFonts w:ascii="Arial" w:eastAsia="Times New Roman" w:hAnsi="Arial" w:cs="Arial"/>
      <w:iCs/>
      <w:smallCaps/>
      <w:sz w:val="20"/>
      <w:szCs w:val="20"/>
      <w:u w:val="double"/>
    </w:rPr>
  </w:style>
  <w:style w:type="paragraph" w:customStyle="1" w:styleId="CITE">
    <w:name w:val="CITE"/>
    <w:basedOn w:val="Heading2"/>
    <w:link w:val="CITEChar0"/>
    <w:autoRedefine/>
    <w:qFormat/>
    <w:rsid w:val="005F18E4"/>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5F18E4"/>
    <w:pPr>
      <w:spacing w:before="100" w:beforeAutospacing="1" w:after="100" w:afterAutospacing="1"/>
    </w:pPr>
    <w:rPr>
      <w:rFonts w:eastAsia="Times New Roman"/>
      <w:sz w:val="24"/>
      <w:lang w:eastAsia="zh-CN"/>
    </w:rPr>
  </w:style>
  <w:style w:type="paragraph" w:customStyle="1" w:styleId="Analytics">
    <w:name w:val="Analytics"/>
    <w:basedOn w:val="Normal"/>
    <w:rsid w:val="005F18E4"/>
    <w:rPr>
      <w:rFonts w:eastAsia="Calibri"/>
      <w:b/>
      <w:sz w:val="24"/>
    </w:rPr>
  </w:style>
  <w:style w:type="paragraph" w:customStyle="1" w:styleId="D345FF3D873148C5AE3FBF3267827368">
    <w:name w:val="D345FF3D873148C5AE3FBF3267827368"/>
    <w:uiPriority w:val="99"/>
    <w:qFormat/>
    <w:rsid w:val="005F18E4"/>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5F18E4"/>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5F18E4"/>
    <w:pPr>
      <w:ind w:left="432"/>
    </w:pPr>
    <w:rPr>
      <w:rFonts w:eastAsia="SimSun"/>
      <w:color w:val="000000"/>
      <w:sz w:val="16"/>
      <w:szCs w:val="20"/>
      <w:lang w:val="x-none" w:eastAsia="x-none"/>
    </w:rPr>
  </w:style>
  <w:style w:type="character" w:customStyle="1" w:styleId="TagofCardChar">
    <w:name w:val="Tag of Card Char"/>
    <w:link w:val="TagofCard"/>
    <w:locked/>
    <w:rsid w:val="005F18E4"/>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5F18E4"/>
    <w:rPr>
      <w:b/>
      <w:sz w:val="28"/>
    </w:rPr>
  </w:style>
  <w:style w:type="character" w:customStyle="1" w:styleId="SourcenameChar">
    <w:name w:val="Source name Char"/>
    <w:link w:val="Sourcename"/>
    <w:locked/>
    <w:rsid w:val="005F18E4"/>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5F18E4"/>
    <w:rPr>
      <w:b/>
      <w:bCs/>
      <w:sz w:val="20"/>
    </w:rPr>
  </w:style>
  <w:style w:type="character" w:customStyle="1" w:styleId="underlinedcardChar">
    <w:name w:val="underlined card Char"/>
    <w:link w:val="underlinedcard0"/>
    <w:locked/>
    <w:rsid w:val="005F18E4"/>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5F18E4"/>
    <w:rPr>
      <w:sz w:val="24"/>
      <w:u w:val="single"/>
    </w:rPr>
  </w:style>
  <w:style w:type="paragraph" w:customStyle="1" w:styleId="FullText">
    <w:name w:val="Full Text"/>
    <w:basedOn w:val="Normal"/>
    <w:uiPriority w:val="99"/>
    <w:qFormat/>
    <w:rsid w:val="005F18E4"/>
    <w:rPr>
      <w:rFonts w:eastAsia="Times New Roman"/>
    </w:rPr>
  </w:style>
  <w:style w:type="character" w:customStyle="1" w:styleId="TextUnderlineChar">
    <w:name w:val="Text Underline Char"/>
    <w:link w:val="TextUnderline"/>
    <w:locked/>
    <w:rsid w:val="005F18E4"/>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5F18E4"/>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5F18E4"/>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5F18E4"/>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readCharChar">
    <w:name w:val="read Char Char"/>
    <w:link w:val="read"/>
    <w:locked/>
    <w:rsid w:val="005F18E4"/>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5F18E4"/>
    <w:rPr>
      <w:rFonts w:eastAsia="Times New Roman"/>
      <w:b/>
      <w:sz w:val="24"/>
      <w:szCs w:val="20"/>
      <w:u w:val="single"/>
      <w:lang w:val="x-none" w:eastAsia="x-none"/>
    </w:rPr>
  </w:style>
  <w:style w:type="paragraph" w:customStyle="1" w:styleId="2ndLevel-TAG">
    <w:name w:val="2nd Level - TAG"/>
    <w:basedOn w:val="Normal"/>
    <w:next w:val="Normal"/>
    <w:uiPriority w:val="99"/>
    <w:qFormat/>
    <w:rsid w:val="005F18E4"/>
    <w:pPr>
      <w:spacing w:before="240"/>
      <w:outlineLvl w:val="2"/>
    </w:pPr>
    <w:rPr>
      <w:rFonts w:eastAsia="Times New Roman"/>
      <w:b/>
    </w:rPr>
  </w:style>
  <w:style w:type="character" w:customStyle="1" w:styleId="CiteCardChar">
    <w:name w:val="Cite_Card Char"/>
    <w:link w:val="CiteCard0"/>
    <w:locked/>
    <w:rsid w:val="005F18E4"/>
    <w:rPr>
      <w:rFonts w:ascii="Times New Roman" w:eastAsia="Times New Roman" w:hAnsi="Times New Roman" w:cs="Arial"/>
      <w:bCs/>
      <w:sz w:val="20"/>
      <w:szCs w:val="20"/>
    </w:rPr>
  </w:style>
  <w:style w:type="paragraph" w:customStyle="1" w:styleId="CiteCard0">
    <w:name w:val="Cite_Card"/>
    <w:link w:val="CiteCardChar"/>
    <w:qFormat/>
    <w:rsid w:val="005F18E4"/>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5F18E4"/>
    <w:pPr>
      <w:widowControl w:val="0"/>
    </w:pPr>
    <w:rPr>
      <w:rFonts w:eastAsia="MS Mincho"/>
      <w:color w:val="auto"/>
    </w:rPr>
  </w:style>
  <w:style w:type="paragraph" w:customStyle="1" w:styleId="dropcap">
    <w:name w:val="dropcap"/>
    <w:basedOn w:val="Normal"/>
    <w:uiPriority w:val="99"/>
    <w:qFormat/>
    <w:rsid w:val="005F18E4"/>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5F18E4"/>
    <w:rPr>
      <w:rFonts w:ascii="Georgia" w:eastAsia="Times New Roman" w:hAnsi="Georgia"/>
      <w:sz w:val="22"/>
      <w:u w:val="single"/>
    </w:rPr>
  </w:style>
  <w:style w:type="paragraph" w:customStyle="1" w:styleId="StyleStyle49pt6">
    <w:name w:val="Style Style4 + 9 pt6"/>
    <w:basedOn w:val="Style4"/>
    <w:link w:val="StyleStyle49pt6Char"/>
    <w:qFormat/>
    <w:rsid w:val="005F18E4"/>
  </w:style>
  <w:style w:type="character" w:customStyle="1" w:styleId="UnderlineCharCharCharCharChar">
    <w:name w:val="Underline Char Char Char Char Char"/>
    <w:link w:val="UnderlineCharCharCharChar"/>
    <w:locked/>
    <w:rsid w:val="005F18E4"/>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5F18E4"/>
    <w:rPr>
      <w:rFonts w:eastAsia="Times New Roman"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5F18E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5F18E4"/>
    <w:rPr>
      <w:rFonts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5F18E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5F18E4"/>
    <w:rPr>
      <w:rFonts w:cs="Calibri"/>
      <w:b/>
      <w:bCs/>
      <w:sz w:val="24"/>
      <w:u w:val="single"/>
    </w:rPr>
  </w:style>
  <w:style w:type="character" w:customStyle="1" w:styleId="DebatenoramlChar">
    <w:name w:val="Debatenoraml Char"/>
    <w:link w:val="Debatenoraml"/>
    <w:locked/>
    <w:rsid w:val="005F18E4"/>
    <w:rPr>
      <w:rFonts w:ascii="Times New Roman" w:hAnsi="Times New Roman" w:cs="Times New Roman"/>
    </w:rPr>
  </w:style>
  <w:style w:type="paragraph" w:customStyle="1" w:styleId="Debatenoraml">
    <w:name w:val="Debatenoraml"/>
    <w:basedOn w:val="NoSpacing"/>
    <w:link w:val="DebatenoramlChar"/>
    <w:qFormat/>
    <w:rsid w:val="005F18E4"/>
    <w:rPr>
      <w:rFonts w:eastAsiaTheme="minorEastAsia"/>
    </w:rPr>
  </w:style>
  <w:style w:type="paragraph" w:customStyle="1" w:styleId="SynergyTag">
    <w:name w:val="SynergyTag"/>
    <w:basedOn w:val="Normal"/>
    <w:uiPriority w:val="99"/>
    <w:qFormat/>
    <w:rsid w:val="005F18E4"/>
    <w:rPr>
      <w:rFonts w:eastAsia="Calibri"/>
      <w:b/>
    </w:rPr>
  </w:style>
  <w:style w:type="character" w:customStyle="1" w:styleId="QualsChar">
    <w:name w:val="Quals Char"/>
    <w:link w:val="Quals"/>
    <w:locked/>
    <w:rsid w:val="005F18E4"/>
    <w:rPr>
      <w:rFonts w:ascii="Georgia" w:eastAsia="Calibri" w:hAnsi="Georgia"/>
      <w:sz w:val="18"/>
    </w:rPr>
  </w:style>
  <w:style w:type="paragraph" w:customStyle="1" w:styleId="Quals">
    <w:name w:val="Quals"/>
    <w:basedOn w:val="Normal"/>
    <w:link w:val="QualsChar"/>
    <w:qFormat/>
    <w:rsid w:val="005F18E4"/>
    <w:rPr>
      <w:rFonts w:eastAsia="Calibri"/>
      <w:sz w:val="18"/>
    </w:rPr>
  </w:style>
  <w:style w:type="paragraph" w:customStyle="1" w:styleId="times">
    <w:name w:val="times"/>
    <w:basedOn w:val="Normal"/>
    <w:qFormat/>
    <w:rsid w:val="005F18E4"/>
    <w:pPr>
      <w:spacing w:before="100" w:beforeAutospacing="1" w:after="100" w:afterAutospacing="1"/>
    </w:pPr>
    <w:rPr>
      <w:rFonts w:eastAsia="Times New Roman"/>
      <w:sz w:val="24"/>
    </w:rPr>
  </w:style>
  <w:style w:type="paragraph" w:customStyle="1" w:styleId="BodyA">
    <w:name w:val="Body A"/>
    <w:uiPriority w:val="99"/>
    <w:qFormat/>
    <w:rsid w:val="005F18E4"/>
    <w:rPr>
      <w:rFonts w:ascii="Helvetica" w:eastAsia="ヒラギノ角ゴ Pro W3" w:hAnsi="Helvetica" w:cs="Times New Roman"/>
      <w:color w:val="000000"/>
      <w:szCs w:val="20"/>
    </w:rPr>
  </w:style>
  <w:style w:type="character" w:customStyle="1" w:styleId="StarredChar">
    <w:name w:val="Starred Char"/>
    <w:link w:val="Starred"/>
    <w:locked/>
    <w:rsid w:val="005F18E4"/>
    <w:rPr>
      <w:rFonts w:ascii="Georgia" w:eastAsia="Times New Roman" w:hAnsi="Georgia"/>
      <w:b/>
      <w:caps/>
      <w:szCs w:val="28"/>
      <w:u w:val="single"/>
    </w:rPr>
  </w:style>
  <w:style w:type="paragraph" w:customStyle="1" w:styleId="Starred">
    <w:name w:val="Starred"/>
    <w:basedOn w:val="Normal"/>
    <w:link w:val="StarredChar"/>
    <w:qFormat/>
    <w:rsid w:val="005F18E4"/>
    <w:pPr>
      <w:keepNext/>
      <w:keepLines/>
      <w:pageBreakBefore/>
      <w:spacing w:before="240" w:after="60"/>
      <w:jc w:val="center"/>
      <w:outlineLvl w:val="0"/>
    </w:pPr>
    <w:rPr>
      <w:rFonts w:eastAsia="Times New Roman"/>
      <w:b/>
      <w:caps/>
      <w:sz w:val="24"/>
      <w:szCs w:val="28"/>
      <w:u w:val="single"/>
    </w:rPr>
  </w:style>
  <w:style w:type="character" w:customStyle="1" w:styleId="NotStarredChar">
    <w:name w:val="NotStarred Char"/>
    <w:link w:val="NotStarred"/>
    <w:locked/>
    <w:rsid w:val="005F18E4"/>
    <w:rPr>
      <w:rFonts w:ascii="Georgia" w:eastAsia="Times New Roman" w:hAnsi="Georgia"/>
      <w:b/>
      <w:caps/>
      <w:szCs w:val="28"/>
      <w:u w:val="single"/>
    </w:rPr>
  </w:style>
  <w:style w:type="paragraph" w:customStyle="1" w:styleId="NotStarred">
    <w:name w:val="NotStarred"/>
    <w:basedOn w:val="Normal"/>
    <w:link w:val="NotStarredChar"/>
    <w:qFormat/>
    <w:rsid w:val="005F18E4"/>
    <w:pPr>
      <w:keepNext/>
      <w:keepLines/>
      <w:pageBreakBefore/>
      <w:spacing w:before="240" w:after="60"/>
      <w:jc w:val="center"/>
      <w:outlineLvl w:val="1"/>
    </w:pPr>
    <w:rPr>
      <w:rFonts w:eastAsia="Times New Roman"/>
      <w:b/>
      <w:caps/>
      <w:sz w:val="24"/>
      <w:szCs w:val="28"/>
      <w:u w:val="single"/>
    </w:rPr>
  </w:style>
  <w:style w:type="character" w:customStyle="1" w:styleId="tagCharCharChar">
    <w:name w:val="tag Char Char Char"/>
    <w:locked/>
    <w:rsid w:val="005F18E4"/>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5F18E4"/>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5F18E4"/>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5F18E4"/>
    <w:rPr>
      <w:rFonts w:ascii="Georgia" w:eastAsia="Calibri" w:hAnsi="Georgia"/>
      <w:b/>
    </w:rPr>
  </w:style>
  <w:style w:type="paragraph" w:customStyle="1" w:styleId="H4Tag">
    <w:name w:val="H4 (Tag)"/>
    <w:basedOn w:val="Normal"/>
    <w:link w:val="H4TagChar1"/>
    <w:qFormat/>
    <w:rsid w:val="005F18E4"/>
    <w:rPr>
      <w:rFonts w:eastAsia="Calibri"/>
      <w:b/>
      <w:sz w:val="24"/>
    </w:rPr>
  </w:style>
  <w:style w:type="paragraph" w:customStyle="1" w:styleId="CM25">
    <w:name w:val="CM25"/>
    <w:basedOn w:val="Default"/>
    <w:next w:val="Default"/>
    <w:qFormat/>
    <w:rsid w:val="005F18E4"/>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5F18E4"/>
    <w:rPr>
      <w:rFonts w:ascii="Georgia" w:hAnsi="Georgia"/>
      <w:b/>
    </w:rPr>
  </w:style>
  <w:style w:type="paragraph" w:customStyle="1" w:styleId="Debate-CardTagandCite-F6">
    <w:name w:val="Debate- Card Tag and Cite- F6"/>
    <w:basedOn w:val="Normal"/>
    <w:link w:val="Debate-CardTagandCite-F6Char"/>
    <w:qFormat/>
    <w:rsid w:val="005F18E4"/>
    <w:pPr>
      <w:contextualSpacing/>
    </w:pPr>
    <w:rPr>
      <w:b/>
      <w:sz w:val="24"/>
    </w:rPr>
  </w:style>
  <w:style w:type="character" w:customStyle="1" w:styleId="CardtextChar4">
    <w:name w:val="Card text Char"/>
    <w:link w:val="Cardtext3"/>
    <w:locked/>
    <w:rsid w:val="005F18E4"/>
    <w:rPr>
      <w:rFonts w:ascii="Arial Narrow" w:hAnsi="Arial Narrow"/>
      <w:u w:val="single"/>
    </w:rPr>
  </w:style>
  <w:style w:type="paragraph" w:customStyle="1" w:styleId="Cardtext3">
    <w:name w:val="Card text"/>
    <w:link w:val="CardtextChar4"/>
    <w:qFormat/>
    <w:rsid w:val="005F18E4"/>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5F18E4"/>
    <w:rPr>
      <w:rFonts w:ascii="Georgia" w:eastAsia="Times New Roman" w:hAnsi="Georgia"/>
      <w:b/>
      <w:szCs w:val="28"/>
      <w:u w:val="single"/>
    </w:rPr>
  </w:style>
  <w:style w:type="paragraph" w:customStyle="1" w:styleId="NewHeading2">
    <w:name w:val="NewHeading2"/>
    <w:basedOn w:val="Normal"/>
    <w:link w:val="NewHeading2Char"/>
    <w:qFormat/>
    <w:rsid w:val="005F18E4"/>
    <w:pPr>
      <w:spacing w:before="240" w:after="60"/>
    </w:pPr>
    <w:rPr>
      <w:rFonts w:eastAsia="Times New Roman"/>
      <w:b/>
      <w:sz w:val="24"/>
      <w:szCs w:val="28"/>
      <w:u w:val="single"/>
    </w:rPr>
  </w:style>
  <w:style w:type="paragraph" w:customStyle="1" w:styleId="CM32">
    <w:name w:val="CM3+2"/>
    <w:basedOn w:val="Normal"/>
    <w:next w:val="Normal"/>
    <w:uiPriority w:val="99"/>
    <w:qFormat/>
    <w:rsid w:val="005F18E4"/>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5F18E4"/>
    <w:rPr>
      <w:rFonts w:eastAsia="Calibri"/>
    </w:rPr>
  </w:style>
  <w:style w:type="paragraph" w:customStyle="1" w:styleId="TagLine">
    <w:name w:val="Tag Line"/>
    <w:basedOn w:val="Normal"/>
    <w:next w:val="FullText"/>
    <w:uiPriority w:val="99"/>
    <w:qFormat/>
    <w:rsid w:val="005F18E4"/>
    <w:rPr>
      <w:rFonts w:ascii="Arial Narrow" w:eastAsia="Times New Roman" w:hAnsi="Arial Narrow"/>
      <w:b/>
      <w:sz w:val="28"/>
    </w:rPr>
  </w:style>
  <w:style w:type="paragraph" w:customStyle="1" w:styleId="Card6pt">
    <w:name w:val="Card 6pt"/>
    <w:basedOn w:val="Normal"/>
    <w:uiPriority w:val="99"/>
    <w:qFormat/>
    <w:rsid w:val="005F18E4"/>
    <w:pPr>
      <w:ind w:left="288" w:right="288"/>
    </w:pPr>
    <w:rPr>
      <w:rFonts w:eastAsia="Calibri"/>
      <w:color w:val="000000"/>
      <w:sz w:val="12"/>
      <w:szCs w:val="20"/>
    </w:rPr>
  </w:style>
  <w:style w:type="character" w:customStyle="1" w:styleId="FullCiteChar">
    <w:name w:val="Full Cite Char"/>
    <w:link w:val="FullCite"/>
    <w:locked/>
    <w:rsid w:val="005F18E4"/>
    <w:rPr>
      <w:rFonts w:ascii="Garamond" w:eastAsia="Calibri" w:hAnsi="Garamond"/>
    </w:rPr>
  </w:style>
  <w:style w:type="paragraph" w:customStyle="1" w:styleId="FullCite">
    <w:name w:val="Full Cite"/>
    <w:basedOn w:val="Normal"/>
    <w:next w:val="Normal"/>
    <w:link w:val="FullCiteChar"/>
    <w:qFormat/>
    <w:rsid w:val="005F18E4"/>
    <w:rPr>
      <w:rFonts w:ascii="Garamond" w:eastAsia="Calibri" w:hAnsi="Garamond"/>
      <w:sz w:val="24"/>
    </w:rPr>
  </w:style>
  <w:style w:type="character" w:customStyle="1" w:styleId="StyleCardStyleBlackUnderlineChar">
    <w:name w:val="Style Card Style + Black Underline Char"/>
    <w:link w:val="StyleCardStyleBlackUnderline"/>
    <w:locked/>
    <w:rsid w:val="005F18E4"/>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5F18E4"/>
    <w:rPr>
      <w:rFonts w:eastAsia="Times New Roman"/>
      <w:color w:val="000000"/>
      <w:sz w:val="24"/>
      <w:u w:val="single"/>
    </w:rPr>
  </w:style>
  <w:style w:type="paragraph" w:customStyle="1" w:styleId="StyleHeading2LatinArialMT13pt">
    <w:name w:val="Style Heading 2 + (Latin) ArialMT 13 pt"/>
    <w:basedOn w:val="Heading2"/>
    <w:next w:val="Heading2"/>
    <w:uiPriority w:val="99"/>
    <w:qFormat/>
    <w:rsid w:val="005F18E4"/>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5F18E4"/>
    <w:rPr>
      <w:rFonts w:ascii="Century Gothic" w:eastAsia="Times New Roman" w:hAnsi="Century Gothic"/>
    </w:rPr>
  </w:style>
  <w:style w:type="character" w:customStyle="1" w:styleId="StylecardThickunderlineChar">
    <w:name w:val="Style card + Thick underline Char"/>
    <w:link w:val="StylecardThickunderline"/>
    <w:locked/>
    <w:rsid w:val="005F18E4"/>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5F18E4"/>
    <w:pPr>
      <w:ind w:left="288" w:right="288"/>
    </w:pPr>
    <w:rPr>
      <w:rFonts w:eastAsia="SimSun"/>
      <w:sz w:val="24"/>
      <w:u w:val="single"/>
      <w:lang w:eastAsia="zh-CN"/>
    </w:rPr>
  </w:style>
  <w:style w:type="character" w:customStyle="1" w:styleId="StylecardBoldThickunderlineChar">
    <w:name w:val="Style card + Bold Thick underline Char"/>
    <w:link w:val="StylecardBoldThickunderline"/>
    <w:locked/>
    <w:rsid w:val="005F18E4"/>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5F18E4"/>
    <w:pPr>
      <w:ind w:left="288" w:right="288"/>
    </w:pPr>
    <w:rPr>
      <w:rFonts w:eastAsia="SimSun"/>
      <w:b/>
      <w:bCs/>
      <w:sz w:val="24"/>
      <w:u w:val="single"/>
      <w:lang w:eastAsia="zh-CN"/>
    </w:rPr>
  </w:style>
  <w:style w:type="paragraph" w:customStyle="1" w:styleId="CM27">
    <w:name w:val="CM27"/>
    <w:basedOn w:val="Default"/>
    <w:next w:val="Default"/>
    <w:qFormat/>
    <w:rsid w:val="005F18E4"/>
    <w:pPr>
      <w:spacing w:after="200" w:line="276" w:lineRule="auto"/>
    </w:pPr>
    <w:rPr>
      <w:rFonts w:eastAsia="Calibri"/>
      <w:color w:val="auto"/>
      <w:sz w:val="22"/>
    </w:rPr>
  </w:style>
  <w:style w:type="paragraph" w:customStyle="1" w:styleId="font-null">
    <w:name w:val="font-null"/>
    <w:basedOn w:val="Normal"/>
    <w:uiPriority w:val="99"/>
    <w:qFormat/>
    <w:rsid w:val="005F18E4"/>
    <w:pPr>
      <w:spacing w:before="100" w:beforeAutospacing="1" w:after="100" w:afterAutospacing="1"/>
    </w:pPr>
    <w:rPr>
      <w:rFonts w:eastAsia="Times New Roman"/>
      <w:sz w:val="24"/>
    </w:rPr>
  </w:style>
  <w:style w:type="paragraph" w:customStyle="1" w:styleId="rteindent1">
    <w:name w:val="rteindent1"/>
    <w:basedOn w:val="Normal"/>
    <w:uiPriority w:val="99"/>
    <w:qFormat/>
    <w:rsid w:val="005F18E4"/>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5F18E4"/>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5F18E4"/>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5F18E4"/>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5F18E4"/>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5F18E4"/>
    <w:pPr>
      <w:spacing w:before="100" w:beforeAutospacing="1" w:after="100" w:afterAutospacing="1"/>
    </w:pPr>
    <w:rPr>
      <w:rFonts w:eastAsia="Times New Roman"/>
      <w:sz w:val="24"/>
    </w:rPr>
  </w:style>
  <w:style w:type="paragraph" w:customStyle="1" w:styleId="class">
    <w:name w:val="class"/>
    <w:basedOn w:val="Normal"/>
    <w:uiPriority w:val="99"/>
    <w:qFormat/>
    <w:rsid w:val="005F18E4"/>
    <w:pPr>
      <w:spacing w:before="100" w:beforeAutospacing="1" w:after="100" w:afterAutospacing="1"/>
    </w:pPr>
    <w:rPr>
      <w:rFonts w:eastAsia="Times New Roman"/>
      <w:sz w:val="24"/>
    </w:rPr>
  </w:style>
  <w:style w:type="character" w:customStyle="1" w:styleId="blocktitleChar">
    <w:name w:val="block title Char"/>
    <w:link w:val="blocktitle0"/>
    <w:locked/>
    <w:rsid w:val="005F18E4"/>
    <w:rPr>
      <w:rFonts w:ascii="Georgia" w:eastAsia="Calibri" w:hAnsi="Georgia"/>
      <w:b/>
      <w:caps/>
      <w:sz w:val="28"/>
      <w:szCs w:val="28"/>
      <w:lang w:val="es-ES"/>
    </w:rPr>
  </w:style>
  <w:style w:type="paragraph" w:customStyle="1" w:styleId="Pa6">
    <w:name w:val="Pa6"/>
    <w:basedOn w:val="Normal"/>
    <w:next w:val="Normal"/>
    <w:uiPriority w:val="99"/>
    <w:qFormat/>
    <w:rsid w:val="005F18E4"/>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5F18E4"/>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5F18E4"/>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5F18E4"/>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5F18E4"/>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5F18E4"/>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5F18E4"/>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F18E4"/>
    <w:rPr>
      <w:rFonts w:eastAsia="SimSun"/>
      <w:b/>
      <w:bCs/>
      <w:sz w:val="24"/>
    </w:rPr>
  </w:style>
  <w:style w:type="paragraph" w:customStyle="1" w:styleId="summary">
    <w:name w:val="summary"/>
    <w:basedOn w:val="Normal"/>
    <w:uiPriority w:val="99"/>
    <w:qFormat/>
    <w:rsid w:val="005F18E4"/>
    <w:pPr>
      <w:spacing w:before="100" w:beforeAutospacing="1" w:after="100" w:afterAutospacing="1"/>
    </w:pPr>
    <w:rPr>
      <w:rFonts w:eastAsia="Times New Roman"/>
      <w:sz w:val="24"/>
    </w:rPr>
  </w:style>
  <w:style w:type="paragraph" w:customStyle="1" w:styleId="Caption2">
    <w:name w:val="Caption2"/>
    <w:basedOn w:val="Normal"/>
    <w:uiPriority w:val="99"/>
    <w:qFormat/>
    <w:rsid w:val="005F18E4"/>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5F18E4"/>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5F18E4"/>
    <w:pPr>
      <w:tabs>
        <w:tab w:val="center" w:pos="5120"/>
        <w:tab w:val="right" w:pos="10220"/>
      </w:tabs>
    </w:pPr>
    <w:rPr>
      <w:rFonts w:eastAsia="Times New Roman"/>
      <w:bCs/>
      <w:sz w:val="24"/>
      <w:lang w:bidi="he-IL"/>
    </w:rPr>
  </w:style>
  <w:style w:type="paragraph" w:customStyle="1" w:styleId="DebateFile">
    <w:name w:val="Debate File"/>
    <w:basedOn w:val="Normal"/>
    <w:uiPriority w:val="99"/>
    <w:qFormat/>
    <w:rsid w:val="005F18E4"/>
    <w:pPr>
      <w:jc w:val="center"/>
    </w:pPr>
    <w:rPr>
      <w:rFonts w:ascii="Book Antiqua" w:eastAsia="Times New Roman" w:hAnsi="Book Antiqua"/>
      <w:b/>
      <w:sz w:val="28"/>
    </w:rPr>
  </w:style>
  <w:style w:type="paragraph" w:customStyle="1" w:styleId="Little">
    <w:name w:val="Little"/>
    <w:basedOn w:val="Normal"/>
    <w:next w:val="Normal"/>
    <w:link w:val="LittleChar"/>
    <w:qFormat/>
    <w:rsid w:val="005F18E4"/>
    <w:pPr>
      <w:ind w:left="288"/>
    </w:pPr>
    <w:rPr>
      <w:rFonts w:ascii="Garamond" w:eastAsia="Times New Roman" w:hAnsi="Garamond"/>
    </w:rPr>
  </w:style>
  <w:style w:type="paragraph" w:customStyle="1" w:styleId="AAAcard">
    <w:name w:val="AAAcard"/>
    <w:basedOn w:val="Normal"/>
    <w:uiPriority w:val="99"/>
    <w:qFormat/>
    <w:rsid w:val="005F18E4"/>
    <w:pPr>
      <w:ind w:left="288" w:right="288"/>
    </w:pPr>
    <w:rPr>
      <w:rFonts w:eastAsia="Times New Roman"/>
    </w:rPr>
  </w:style>
  <w:style w:type="paragraph" w:customStyle="1" w:styleId="Caption3">
    <w:name w:val="Caption3"/>
    <w:basedOn w:val="Normal"/>
    <w:uiPriority w:val="99"/>
    <w:qFormat/>
    <w:rsid w:val="005F18E4"/>
    <w:pPr>
      <w:spacing w:before="100" w:beforeAutospacing="1" w:after="100" w:afterAutospacing="1"/>
    </w:pPr>
    <w:rPr>
      <w:rFonts w:eastAsia="Times New Roman"/>
      <w:sz w:val="24"/>
    </w:rPr>
  </w:style>
  <w:style w:type="paragraph" w:customStyle="1" w:styleId="body-12-5">
    <w:name w:val="body-12-5"/>
    <w:basedOn w:val="Normal"/>
    <w:uiPriority w:val="99"/>
    <w:qFormat/>
    <w:rsid w:val="005F18E4"/>
    <w:pPr>
      <w:spacing w:before="100" w:beforeAutospacing="1" w:after="100" w:afterAutospacing="1"/>
    </w:pPr>
    <w:rPr>
      <w:rFonts w:eastAsia="Times New Roman"/>
      <w:sz w:val="24"/>
    </w:rPr>
  </w:style>
  <w:style w:type="paragraph" w:customStyle="1" w:styleId="infuse">
    <w:name w:val="infuse"/>
    <w:basedOn w:val="Normal"/>
    <w:uiPriority w:val="99"/>
    <w:qFormat/>
    <w:rsid w:val="005F18E4"/>
    <w:pPr>
      <w:spacing w:before="100" w:beforeAutospacing="1" w:after="100" w:afterAutospacing="1"/>
    </w:pPr>
    <w:rPr>
      <w:rFonts w:eastAsia="Times New Roman"/>
      <w:sz w:val="24"/>
    </w:rPr>
  </w:style>
  <w:style w:type="paragraph" w:customStyle="1" w:styleId="fontreg">
    <w:name w:val="font_reg"/>
    <w:basedOn w:val="Normal"/>
    <w:uiPriority w:val="99"/>
    <w:qFormat/>
    <w:rsid w:val="005F18E4"/>
    <w:pPr>
      <w:spacing w:before="100" w:beforeAutospacing="1" w:after="100" w:afterAutospacing="1"/>
    </w:pPr>
    <w:rPr>
      <w:rFonts w:eastAsia="Times New Roman"/>
      <w:sz w:val="24"/>
    </w:rPr>
  </w:style>
  <w:style w:type="paragraph" w:customStyle="1" w:styleId="CITEF3">
    <w:name w:val="CITE F3"/>
    <w:uiPriority w:val="99"/>
    <w:qFormat/>
    <w:rsid w:val="005F18E4"/>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5F18E4"/>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F18E4"/>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F18E4"/>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F18E4"/>
    <w:pPr>
      <w:spacing w:after="200"/>
    </w:pPr>
    <w:rPr>
      <w:rFonts w:ascii="Calibri" w:eastAsia="Calibri" w:hAnsi="Calibri" w:cs="Times New Roman"/>
      <w:sz w:val="20"/>
      <w:szCs w:val="20"/>
      <w:u w:val="single"/>
    </w:rPr>
  </w:style>
  <w:style w:type="paragraph" w:customStyle="1" w:styleId="hotroute1">
    <w:name w:val="hot route!"/>
    <w:basedOn w:val="Normal"/>
    <w:qFormat/>
    <w:rsid w:val="005F18E4"/>
    <w:pPr>
      <w:ind w:left="144"/>
    </w:pPr>
    <w:rPr>
      <w:rFonts w:ascii="Cambria" w:eastAsia="Calibri" w:hAnsi="Cambria"/>
      <w:sz w:val="24"/>
    </w:rPr>
  </w:style>
  <w:style w:type="paragraph" w:customStyle="1" w:styleId="FreeFormA">
    <w:name w:val="Free Form A"/>
    <w:autoRedefine/>
    <w:uiPriority w:val="99"/>
    <w:qFormat/>
    <w:rsid w:val="005F18E4"/>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5F18E4"/>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5F18E4"/>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5F18E4"/>
    <w:rPr>
      <w:rFonts w:ascii="Times New Roman" w:eastAsia="Times New Roman" w:hAnsi="Times New Roman" w:cs="Times New Roman"/>
      <w:sz w:val="10"/>
    </w:rPr>
  </w:style>
  <w:style w:type="paragraph" w:customStyle="1" w:styleId="subheader">
    <w:name w:val="subheader"/>
    <w:basedOn w:val="Normal"/>
    <w:uiPriority w:val="99"/>
    <w:qFormat/>
    <w:rsid w:val="005F18E4"/>
    <w:pPr>
      <w:spacing w:before="100" w:beforeAutospacing="1" w:after="100" w:afterAutospacing="1"/>
    </w:pPr>
    <w:rPr>
      <w:rFonts w:eastAsia="Times New Roman"/>
      <w:sz w:val="24"/>
    </w:rPr>
  </w:style>
  <w:style w:type="paragraph" w:customStyle="1" w:styleId="firstletter">
    <w:name w:val="firstletter"/>
    <w:basedOn w:val="Normal"/>
    <w:uiPriority w:val="99"/>
    <w:qFormat/>
    <w:rsid w:val="005F18E4"/>
    <w:pPr>
      <w:spacing w:before="100" w:beforeAutospacing="1" w:after="100" w:afterAutospacing="1"/>
    </w:pPr>
    <w:rPr>
      <w:rFonts w:eastAsia="Times New Roman"/>
      <w:sz w:val="24"/>
    </w:rPr>
  </w:style>
  <w:style w:type="paragraph" w:customStyle="1" w:styleId="more">
    <w:name w:val="more"/>
    <w:basedOn w:val="Normal"/>
    <w:uiPriority w:val="99"/>
    <w:qFormat/>
    <w:rsid w:val="005F18E4"/>
    <w:pPr>
      <w:spacing w:before="100" w:beforeAutospacing="1" w:after="100" w:afterAutospacing="1"/>
    </w:pPr>
    <w:rPr>
      <w:rFonts w:eastAsia="Times New Roman"/>
      <w:sz w:val="24"/>
    </w:rPr>
  </w:style>
  <w:style w:type="paragraph" w:customStyle="1" w:styleId="story">
    <w:name w:val="story"/>
    <w:basedOn w:val="Normal"/>
    <w:uiPriority w:val="99"/>
    <w:qFormat/>
    <w:rsid w:val="005F18E4"/>
    <w:pPr>
      <w:spacing w:before="100" w:beforeAutospacing="1" w:after="100" w:afterAutospacing="1"/>
    </w:pPr>
    <w:rPr>
      <w:rFonts w:eastAsia="Times New Roman"/>
      <w:sz w:val="24"/>
    </w:rPr>
  </w:style>
  <w:style w:type="paragraph" w:customStyle="1" w:styleId="H1numbered">
    <w:name w:val="H1 numbered"/>
    <w:basedOn w:val="Normal"/>
    <w:uiPriority w:val="99"/>
    <w:qFormat/>
    <w:rsid w:val="005F18E4"/>
    <w:pPr>
      <w:pageBreakBefore/>
      <w:widowControl w:val="0"/>
      <w:numPr>
        <w:numId w:val="18"/>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5F18E4"/>
    <w:pPr>
      <w:widowControl w:val="0"/>
      <w:numPr>
        <w:ilvl w:val="1"/>
        <w:numId w:val="18"/>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5F18E4"/>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5F18E4"/>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5F18E4"/>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5F18E4"/>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5F18E4"/>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5F18E4"/>
    <w:pPr>
      <w:widowControl w:val="0"/>
      <w:spacing w:after="63"/>
    </w:pPr>
    <w:rPr>
      <w:rFonts w:ascii="Arial" w:hAnsi="Arial"/>
      <w:color w:val="auto"/>
    </w:rPr>
  </w:style>
  <w:style w:type="paragraph" w:customStyle="1" w:styleId="CM35">
    <w:name w:val="CM35"/>
    <w:basedOn w:val="Default"/>
    <w:next w:val="Default"/>
    <w:uiPriority w:val="99"/>
    <w:qFormat/>
    <w:rsid w:val="005F18E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5F18E4"/>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5F18E4"/>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5F18E4"/>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5F18E4"/>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5F18E4"/>
    <w:rPr>
      <w:sz w:val="24"/>
      <w:szCs w:val="24"/>
      <w:lang w:val="x-none" w:eastAsia="x-none"/>
    </w:rPr>
  </w:style>
  <w:style w:type="character" w:customStyle="1" w:styleId="StyleCards11ptUnderlineChar">
    <w:name w:val="Style Cards + 11 pt Underline Char"/>
    <w:link w:val="StyleCards11ptUnderline"/>
    <w:locked/>
    <w:rsid w:val="005F18E4"/>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5F18E4"/>
    <w:rPr>
      <w:sz w:val="24"/>
      <w:u w:val="single"/>
      <w:lang w:val="x-none" w:eastAsia="x-none"/>
    </w:rPr>
  </w:style>
  <w:style w:type="character" w:customStyle="1" w:styleId="StyleCards11ptBoldUnderlineChar">
    <w:name w:val="Style Cards + 11 pt Bold Underline Char"/>
    <w:link w:val="StyleCards11ptBoldUnderline"/>
    <w:locked/>
    <w:rsid w:val="005F18E4"/>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5F18E4"/>
    <w:rPr>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F18E4"/>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F18E4"/>
    <w:pPr>
      <w:pBdr>
        <w:top w:val="single" w:sz="4" w:space="0" w:color="auto"/>
        <w:left w:val="single" w:sz="4" w:space="0" w:color="auto"/>
        <w:bottom w:val="single" w:sz="4" w:space="0" w:color="auto"/>
        <w:right w:val="single" w:sz="4" w:space="0" w:color="auto"/>
      </w:pBdr>
    </w:pPr>
    <w:rPr>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5F18E4"/>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5F18E4"/>
    <w:rPr>
      <w:sz w:val="24"/>
      <w:lang w:val="x-none" w:eastAsia="x-none"/>
    </w:rPr>
  </w:style>
  <w:style w:type="character" w:customStyle="1" w:styleId="NormalFontChar">
    <w:name w:val="Normal Font Char"/>
    <w:link w:val="NormalFont"/>
    <w:locked/>
    <w:rsid w:val="005F18E4"/>
    <w:rPr>
      <w:rFonts w:ascii="Times New Roman" w:eastAsia="Times New Roman" w:hAnsi="Times New Roman" w:cs="Times New Roman"/>
      <w:sz w:val="20"/>
      <w:szCs w:val="20"/>
    </w:rPr>
  </w:style>
  <w:style w:type="paragraph" w:customStyle="1" w:styleId="NormalFont">
    <w:name w:val="Normal Font"/>
    <w:link w:val="NormalFontChar"/>
    <w:qFormat/>
    <w:rsid w:val="005F18E4"/>
    <w:rPr>
      <w:rFonts w:ascii="Times New Roman" w:eastAsia="Times New Roman" w:hAnsi="Times New Roman" w:cs="Times New Roman"/>
      <w:sz w:val="20"/>
      <w:szCs w:val="20"/>
    </w:rPr>
  </w:style>
  <w:style w:type="paragraph" w:customStyle="1" w:styleId="StyleSmall11pt">
    <w:name w:val="Style Small + 11 pt"/>
    <w:uiPriority w:val="99"/>
    <w:qFormat/>
    <w:rsid w:val="005F18E4"/>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5F18E4"/>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F18E4"/>
    <w:rPr>
      <w:u w:val="single"/>
      <w:lang w:val="x-none" w:eastAsia="x-none"/>
    </w:rPr>
  </w:style>
  <w:style w:type="character" w:customStyle="1" w:styleId="StyleNormalFont11ptBoldUnderlineChar">
    <w:name w:val="Style Normal Font + 11 pt Bold Underline Char"/>
    <w:link w:val="StyleNormalFont11ptBoldUnderline"/>
    <w:locked/>
    <w:rsid w:val="005F18E4"/>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F18E4"/>
    <w:rPr>
      <w:b/>
      <w:bCs/>
      <w:u w:val="single"/>
      <w:lang w:val="x-none" w:eastAsia="x-none"/>
    </w:rPr>
  </w:style>
  <w:style w:type="paragraph" w:customStyle="1" w:styleId="Smallfont0">
    <w:name w:val="Smallfont"/>
    <w:basedOn w:val="Normal"/>
    <w:uiPriority w:val="99"/>
    <w:qFormat/>
    <w:rsid w:val="005F18E4"/>
    <w:rPr>
      <w:rFonts w:eastAsia="Times New Roman"/>
      <w:sz w:val="15"/>
    </w:rPr>
  </w:style>
  <w:style w:type="paragraph" w:customStyle="1" w:styleId="formatvorlage2">
    <w:name w:val="formatvorlage2"/>
    <w:basedOn w:val="Normal"/>
    <w:uiPriority w:val="99"/>
    <w:qFormat/>
    <w:rsid w:val="005F18E4"/>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5F18E4"/>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5F18E4"/>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5F18E4"/>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5F18E4"/>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5F18E4"/>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5F18E4"/>
    <w:pPr>
      <w:ind w:left="144"/>
    </w:pPr>
    <w:rPr>
      <w:rFonts w:eastAsia="Times New Roman"/>
      <w:sz w:val="24"/>
      <w:lang w:val="x-none" w:eastAsia="x-none"/>
    </w:rPr>
  </w:style>
  <w:style w:type="paragraph" w:customStyle="1" w:styleId="deck">
    <w:name w:val="deck"/>
    <w:basedOn w:val="Normal"/>
    <w:uiPriority w:val="99"/>
    <w:qFormat/>
    <w:rsid w:val="005F18E4"/>
    <w:pPr>
      <w:spacing w:before="100" w:beforeAutospacing="1" w:after="100" w:afterAutospacing="1"/>
    </w:pPr>
    <w:rPr>
      <w:rFonts w:eastAsia="Times New Roman"/>
      <w:sz w:val="24"/>
    </w:rPr>
  </w:style>
  <w:style w:type="paragraph" w:customStyle="1" w:styleId="i1">
    <w:name w:val="i1"/>
    <w:basedOn w:val="Normal"/>
    <w:uiPriority w:val="99"/>
    <w:qFormat/>
    <w:rsid w:val="005F18E4"/>
    <w:pPr>
      <w:spacing w:before="100" w:beforeAutospacing="1" w:after="100" w:afterAutospacing="1"/>
    </w:pPr>
    <w:rPr>
      <w:rFonts w:eastAsia="Times New Roman"/>
      <w:sz w:val="24"/>
    </w:rPr>
  </w:style>
  <w:style w:type="paragraph" w:customStyle="1" w:styleId="question">
    <w:name w:val="question"/>
    <w:basedOn w:val="Normal"/>
    <w:uiPriority w:val="99"/>
    <w:qFormat/>
    <w:rsid w:val="005F18E4"/>
    <w:pPr>
      <w:spacing w:before="100" w:beforeAutospacing="1" w:after="100" w:afterAutospacing="1"/>
    </w:pPr>
    <w:rPr>
      <w:rFonts w:eastAsia="Times New Roman"/>
      <w:sz w:val="24"/>
    </w:rPr>
  </w:style>
  <w:style w:type="paragraph" w:customStyle="1" w:styleId="bodycopy">
    <w:name w:val="bodycopy"/>
    <w:basedOn w:val="Normal"/>
    <w:uiPriority w:val="99"/>
    <w:qFormat/>
    <w:rsid w:val="005F18E4"/>
    <w:pPr>
      <w:spacing w:before="100" w:beforeAutospacing="1" w:after="100" w:afterAutospacing="1"/>
    </w:pPr>
    <w:rPr>
      <w:rFonts w:eastAsia="Times New Roman"/>
      <w:sz w:val="24"/>
    </w:rPr>
  </w:style>
  <w:style w:type="paragraph" w:customStyle="1" w:styleId="Fifth">
    <w:name w:val="Fifth"/>
    <w:basedOn w:val="Normal"/>
    <w:link w:val="FifthChar"/>
    <w:qFormat/>
    <w:rsid w:val="005F18E4"/>
    <w:rPr>
      <w:rFonts w:eastAsia="Calibri"/>
    </w:rPr>
  </w:style>
  <w:style w:type="paragraph" w:customStyle="1" w:styleId="NoteLevel22">
    <w:name w:val="Note Level 22"/>
    <w:basedOn w:val="Normal"/>
    <w:next w:val="Normal"/>
    <w:uiPriority w:val="99"/>
    <w:qFormat/>
    <w:rsid w:val="005F18E4"/>
    <w:pPr>
      <w:keepNext/>
      <w:ind w:left="288" w:right="288"/>
    </w:pPr>
    <w:rPr>
      <w:rFonts w:eastAsia="MS Gothic"/>
      <w:szCs w:val="20"/>
    </w:rPr>
  </w:style>
  <w:style w:type="paragraph" w:customStyle="1" w:styleId="wp-caption-text">
    <w:name w:val="wp-caption-text"/>
    <w:basedOn w:val="Normal"/>
    <w:qFormat/>
    <w:rsid w:val="005F18E4"/>
    <w:pPr>
      <w:spacing w:before="100" w:beforeAutospacing="1" w:after="100" w:afterAutospacing="1"/>
    </w:pPr>
    <w:rPr>
      <w:rFonts w:eastAsia="Times New Roman"/>
      <w:sz w:val="24"/>
    </w:rPr>
  </w:style>
  <w:style w:type="paragraph" w:customStyle="1" w:styleId="svarticle">
    <w:name w:val="svarticle"/>
    <w:basedOn w:val="Normal"/>
    <w:uiPriority w:val="99"/>
    <w:qFormat/>
    <w:rsid w:val="005F18E4"/>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5F18E4"/>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5F18E4"/>
    <w:pPr>
      <w:spacing w:before="100" w:beforeAutospacing="1" w:after="100" w:afterAutospacing="1"/>
    </w:pPr>
  </w:style>
  <w:style w:type="paragraph" w:customStyle="1" w:styleId="description">
    <w:name w:val="description"/>
    <w:basedOn w:val="Normal"/>
    <w:uiPriority w:val="99"/>
    <w:qFormat/>
    <w:rsid w:val="005F18E4"/>
    <w:pPr>
      <w:spacing w:before="100" w:beforeAutospacing="1" w:after="100" w:afterAutospacing="1"/>
    </w:pPr>
  </w:style>
  <w:style w:type="paragraph" w:customStyle="1" w:styleId="graf">
    <w:name w:val="graf"/>
    <w:basedOn w:val="Normal"/>
    <w:uiPriority w:val="99"/>
    <w:qFormat/>
    <w:rsid w:val="005F18E4"/>
    <w:pPr>
      <w:spacing w:before="100" w:beforeAutospacing="1" w:after="100" w:afterAutospacing="1"/>
    </w:pPr>
  </w:style>
  <w:style w:type="paragraph" w:customStyle="1" w:styleId="column">
    <w:name w:val="column"/>
    <w:basedOn w:val="Normal"/>
    <w:uiPriority w:val="99"/>
    <w:qFormat/>
    <w:rsid w:val="005F18E4"/>
    <w:pPr>
      <w:spacing w:before="100" w:beforeAutospacing="1" w:after="100" w:afterAutospacing="1"/>
    </w:pPr>
  </w:style>
  <w:style w:type="paragraph" w:customStyle="1" w:styleId="recirc-container">
    <w:name w:val="recirc-container"/>
    <w:basedOn w:val="Normal"/>
    <w:uiPriority w:val="99"/>
    <w:qFormat/>
    <w:rsid w:val="005F18E4"/>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5F18E4"/>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5F18E4"/>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5F18E4"/>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5F18E4"/>
    <w:rPr>
      <w:rFonts w:ascii="Georgia" w:hAnsi="Georgia" w:hint="default"/>
      <w:i/>
      <w:iCs/>
      <w:color w:val="808080"/>
    </w:rPr>
  </w:style>
  <w:style w:type="character" w:customStyle="1" w:styleId="cardchar00">
    <w:name w:val="cardchar0"/>
    <w:basedOn w:val="DefaultParagraphFont"/>
    <w:rsid w:val="005F18E4"/>
  </w:style>
  <w:style w:type="character" w:customStyle="1" w:styleId="UnderlineNon-bold">
    <w:name w:val="Underline Non - bold"/>
    <w:rsid w:val="005F18E4"/>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5F18E4"/>
  </w:style>
  <w:style w:type="character" w:customStyle="1" w:styleId="StyleHeading4UnderlinedsmalltextGaramondChar">
    <w:name w:val="Style Heading 4Underlinedsmall text + Garamond Char"/>
    <w:link w:val="StyleHeading4UnderlinedsmalltextGaramond"/>
    <w:locked/>
    <w:rsid w:val="005F18E4"/>
    <w:rPr>
      <w:rFonts w:ascii="Georgia" w:hAnsi="Georgia"/>
      <w:sz w:val="22"/>
    </w:rPr>
  </w:style>
  <w:style w:type="character" w:customStyle="1" w:styleId="Heading5Char2">
    <w:name w:val="Heading 5 Char2"/>
    <w:rsid w:val="005F18E4"/>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5F18E4"/>
    <w:rPr>
      <w:rFonts w:ascii="Arial" w:hAnsi="Arial" w:cs="Arial"/>
      <w:vanish/>
      <w:sz w:val="16"/>
      <w:szCs w:val="16"/>
    </w:rPr>
  </w:style>
  <w:style w:type="paragraph" w:styleId="z-TopofForm">
    <w:name w:val="HTML Top of Form"/>
    <w:basedOn w:val="Normal"/>
    <w:next w:val="Normal"/>
    <w:link w:val="z-TopofFormChar"/>
    <w:hidden/>
    <w:uiPriority w:val="99"/>
    <w:unhideWhenUsed/>
    <w:rsid w:val="005F18E4"/>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5F18E4"/>
    <w:rPr>
      <w:rFonts w:ascii="Arial" w:hAnsi="Arial" w:cs="Arial"/>
      <w:vanish/>
      <w:sz w:val="16"/>
      <w:szCs w:val="16"/>
    </w:rPr>
  </w:style>
  <w:style w:type="character" w:customStyle="1" w:styleId="z-BottomofFormChar">
    <w:name w:val="z-Bottom of Form Char"/>
    <w:basedOn w:val="DefaultParagraphFont"/>
    <w:link w:val="z-BottomofForm"/>
    <w:uiPriority w:val="99"/>
    <w:rsid w:val="005F18E4"/>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F18E4"/>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5F18E4"/>
    <w:rPr>
      <w:rFonts w:ascii="Arial" w:hAnsi="Arial" w:cs="Arial"/>
      <w:vanish/>
      <w:sz w:val="16"/>
      <w:szCs w:val="16"/>
    </w:rPr>
  </w:style>
  <w:style w:type="character" w:customStyle="1" w:styleId="Style2CharChar">
    <w:name w:val="Style2 Char Char"/>
    <w:rsid w:val="005F18E4"/>
    <w:rPr>
      <w:u w:val="thick"/>
      <w:lang w:val="en-US" w:eastAsia="en-US" w:bidi="ar-SA"/>
    </w:rPr>
  </w:style>
  <w:style w:type="character" w:customStyle="1" w:styleId="authordate1">
    <w:name w:val="authordate"/>
    <w:rsid w:val="005F18E4"/>
  </w:style>
  <w:style w:type="character" w:customStyle="1" w:styleId="underline0">
    <w:name w:val="%underline"/>
    <w:rsid w:val="005F18E4"/>
    <w:rPr>
      <w:rFonts w:ascii="Times New Roman" w:hAnsi="Times New Roman" w:cs="Times New Roman" w:hint="default"/>
      <w:strike w:val="0"/>
      <w:dstrike w:val="0"/>
      <w:sz w:val="16"/>
      <w:u w:val="none"/>
      <w:effect w:val="none"/>
    </w:rPr>
  </w:style>
  <w:style w:type="character" w:customStyle="1" w:styleId="AUNDERLINE0">
    <w:name w:val="AUNDERLINE"/>
    <w:qFormat/>
    <w:rsid w:val="005F18E4"/>
    <w:rPr>
      <w:rFonts w:ascii="Times New Roman" w:hAnsi="Times New Roman" w:cs="Times New Roman" w:hint="default"/>
      <w:sz w:val="20"/>
      <w:u w:val="single"/>
    </w:rPr>
  </w:style>
  <w:style w:type="character" w:customStyle="1" w:styleId="UnderlinedCharChar">
    <w:name w:val="Underlined Char Char"/>
    <w:rsid w:val="005F18E4"/>
    <w:rPr>
      <w:rFonts w:ascii="Garamond" w:hAnsi="Garamond" w:hint="default"/>
      <w:szCs w:val="28"/>
      <w:u w:val="single"/>
      <w:lang w:val="en-US" w:eastAsia="en-US" w:bidi="ar-SA"/>
    </w:rPr>
  </w:style>
  <w:style w:type="character" w:customStyle="1" w:styleId="slug-doi">
    <w:name w:val="slug-doi"/>
    <w:basedOn w:val="DefaultParagraphFont"/>
    <w:rsid w:val="005F18E4"/>
  </w:style>
  <w:style w:type="character" w:customStyle="1" w:styleId="af">
    <w:name w:val="af"/>
    <w:basedOn w:val="DefaultParagraphFont"/>
    <w:rsid w:val="005F18E4"/>
  </w:style>
  <w:style w:type="character" w:customStyle="1" w:styleId="ab">
    <w:name w:val="ab"/>
    <w:basedOn w:val="DefaultParagraphFont"/>
    <w:rsid w:val="005F18E4"/>
  </w:style>
  <w:style w:type="character" w:customStyle="1" w:styleId="em">
    <w:name w:val="em"/>
    <w:basedOn w:val="DefaultParagraphFont"/>
    <w:rsid w:val="005F18E4"/>
  </w:style>
  <w:style w:type="character" w:customStyle="1" w:styleId="au">
    <w:name w:val="au"/>
    <w:basedOn w:val="DefaultParagraphFont"/>
    <w:rsid w:val="005F18E4"/>
  </w:style>
  <w:style w:type="character" w:customStyle="1" w:styleId="ti">
    <w:name w:val="ti"/>
    <w:basedOn w:val="DefaultParagraphFont"/>
    <w:rsid w:val="005F18E4"/>
  </w:style>
  <w:style w:type="character" w:customStyle="1" w:styleId="subheadblue">
    <w:name w:val="subhead_blue"/>
    <w:basedOn w:val="DefaultParagraphFont"/>
    <w:rsid w:val="005F18E4"/>
  </w:style>
  <w:style w:type="character" w:customStyle="1" w:styleId="affiliation">
    <w:name w:val="affiliation"/>
    <w:basedOn w:val="DefaultParagraphFont"/>
    <w:rsid w:val="005F18E4"/>
  </w:style>
  <w:style w:type="character" w:customStyle="1" w:styleId="slug-doi-wrapper">
    <w:name w:val="slug-doi-wrapper"/>
    <w:basedOn w:val="DefaultParagraphFont"/>
    <w:rsid w:val="005F18E4"/>
  </w:style>
  <w:style w:type="character" w:customStyle="1" w:styleId="slug-metadata-noteahead-of-print">
    <w:name w:val="slug-metadata-note ahead-of-print"/>
    <w:basedOn w:val="DefaultParagraphFont"/>
    <w:rsid w:val="005F18E4"/>
  </w:style>
  <w:style w:type="character" w:customStyle="1" w:styleId="slug-ahead-of-print-date">
    <w:name w:val="slug-ahead-of-print-date"/>
    <w:basedOn w:val="DefaultParagraphFont"/>
    <w:rsid w:val="005F18E4"/>
  </w:style>
  <w:style w:type="character" w:customStyle="1" w:styleId="medium-bold">
    <w:name w:val="medium-bold"/>
    <w:basedOn w:val="DefaultParagraphFont"/>
    <w:rsid w:val="005F18E4"/>
  </w:style>
  <w:style w:type="character" w:customStyle="1" w:styleId="updated-short-citation">
    <w:name w:val="updated-short-citation"/>
    <w:basedOn w:val="DefaultParagraphFont"/>
    <w:rsid w:val="005F18E4"/>
  </w:style>
  <w:style w:type="character" w:customStyle="1" w:styleId="goohl0">
    <w:name w:val="goohl0"/>
    <w:basedOn w:val="DefaultParagraphFont"/>
    <w:rsid w:val="005F18E4"/>
  </w:style>
  <w:style w:type="character" w:customStyle="1" w:styleId="CharChar6">
    <w:name w:val="Char Char6"/>
    <w:rsid w:val="005F18E4"/>
    <w:rPr>
      <w:rFonts w:ascii="Arial" w:hAnsi="Arial" w:cs="Arial" w:hint="default"/>
      <w:bCs/>
      <w:sz w:val="16"/>
      <w:szCs w:val="26"/>
      <w:lang w:val="en-US" w:eastAsia="en-US" w:bidi="ar-SA"/>
    </w:rPr>
  </w:style>
  <w:style w:type="character" w:customStyle="1" w:styleId="TagCharChar1">
    <w:name w:val="Tag Char Char1"/>
    <w:rsid w:val="005F18E4"/>
    <w:rPr>
      <w:b/>
      <w:bCs w:val="0"/>
      <w:sz w:val="24"/>
      <w:szCs w:val="24"/>
      <w:lang w:val="en-US" w:eastAsia="en-US" w:bidi="ar-SA"/>
    </w:rPr>
  </w:style>
  <w:style w:type="character" w:customStyle="1" w:styleId="12TimesNewRoman">
    <w:name w:val="12 Times New Roman"/>
    <w:rsid w:val="005F18E4"/>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5F18E4"/>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5F18E4"/>
    <w:rPr>
      <w:rFonts w:ascii="Times New Roman" w:hAnsi="Times New Roman" w:cs="Times New Roman" w:hint="default"/>
      <w:strike w:val="0"/>
      <w:dstrike w:val="0"/>
      <w:sz w:val="14"/>
      <w:u w:val="none"/>
      <w:effect w:val="none"/>
    </w:rPr>
  </w:style>
  <w:style w:type="character" w:customStyle="1" w:styleId="F8-UnderlineBold">
    <w:name w:val="F8 - Underline/Bold"/>
    <w:rsid w:val="005F18E4"/>
    <w:rPr>
      <w:rFonts w:ascii="Times New Roman" w:hAnsi="Times New Roman" w:cs="Times New Roman" w:hint="default"/>
      <w:b/>
      <w:bCs w:val="0"/>
      <w:sz w:val="20"/>
      <w:u w:val="single"/>
    </w:rPr>
  </w:style>
  <w:style w:type="character" w:customStyle="1" w:styleId="F7-SmallFont">
    <w:name w:val="F7 - Small Font"/>
    <w:rsid w:val="005F18E4"/>
    <w:rPr>
      <w:rFonts w:ascii="Times New Roman" w:hAnsi="Times New Roman" w:cs="Times New Roman" w:hint="default"/>
      <w:sz w:val="14"/>
    </w:rPr>
  </w:style>
  <w:style w:type="character" w:customStyle="1" w:styleId="Brief-Bold">
    <w:name w:val="Brief - Bold"/>
    <w:rsid w:val="005F18E4"/>
    <w:rPr>
      <w:rFonts w:ascii="Times New Roman" w:hAnsi="Times New Roman" w:cs="Times New Roman" w:hint="default"/>
      <w:b/>
      <w:bCs w:val="0"/>
    </w:rPr>
  </w:style>
  <w:style w:type="character" w:customStyle="1" w:styleId="Card-Underline">
    <w:name w:val="Card - Underline"/>
    <w:rsid w:val="005F18E4"/>
    <w:rPr>
      <w:rFonts w:ascii="Times New Roman" w:hAnsi="Times New Roman" w:cs="Times New Roman" w:hint="default"/>
      <w:u w:val="single"/>
    </w:rPr>
  </w:style>
  <w:style w:type="character" w:customStyle="1" w:styleId="beriefunderline">
    <w:name w:val="berief = underline"/>
    <w:rsid w:val="005F18E4"/>
    <w:rPr>
      <w:rFonts w:ascii="Times New Roman" w:eastAsia="Times New Roman" w:hAnsi="Times New Roman" w:cs="Times New Roman" w:hint="default"/>
      <w:sz w:val="20"/>
      <w:u w:val="single"/>
    </w:rPr>
  </w:style>
  <w:style w:type="character" w:customStyle="1" w:styleId="BoldText10pt">
    <w:name w:val="Bold Text 10 pt"/>
    <w:rsid w:val="005F18E4"/>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5F18E4"/>
    <w:rPr>
      <w:i/>
      <w:iCs w:val="0"/>
    </w:rPr>
  </w:style>
  <w:style w:type="character" w:customStyle="1" w:styleId="eoeaheader">
    <w:name w:val="eoea_header"/>
    <w:basedOn w:val="DefaultParagraphFont"/>
    <w:rsid w:val="005F18E4"/>
  </w:style>
  <w:style w:type="character" w:customStyle="1" w:styleId="SC4208902">
    <w:name w:val="SC.4.208902"/>
    <w:rsid w:val="005F18E4"/>
    <w:rPr>
      <w:rFonts w:ascii="Century" w:hAnsi="Century" w:cs="Century" w:hint="default"/>
      <w:color w:val="000000"/>
      <w:sz w:val="22"/>
      <w:szCs w:val="22"/>
    </w:rPr>
  </w:style>
  <w:style w:type="character" w:customStyle="1" w:styleId="SC4208915">
    <w:name w:val="SC.4.208915"/>
    <w:rsid w:val="005F18E4"/>
    <w:rPr>
      <w:rFonts w:ascii="Century" w:hAnsi="Century" w:cs="Century" w:hint="default"/>
      <w:color w:val="000000"/>
      <w:sz w:val="13"/>
      <w:szCs w:val="13"/>
    </w:rPr>
  </w:style>
  <w:style w:type="character" w:customStyle="1" w:styleId="SC273764">
    <w:name w:val="SC.2.73764"/>
    <w:rsid w:val="005F18E4"/>
    <w:rPr>
      <w:rFonts w:ascii="Century" w:hAnsi="Century" w:cs="Century" w:hint="default"/>
      <w:color w:val="000000"/>
      <w:sz w:val="72"/>
      <w:szCs w:val="72"/>
    </w:rPr>
  </w:style>
  <w:style w:type="character" w:customStyle="1" w:styleId="SC273779">
    <w:name w:val="SC.2.73779"/>
    <w:rsid w:val="005F18E4"/>
    <w:rPr>
      <w:rFonts w:ascii="Century" w:hAnsi="Century" w:cs="Century" w:hint="default"/>
      <w:color w:val="000000"/>
      <w:sz w:val="40"/>
      <w:szCs w:val="40"/>
    </w:rPr>
  </w:style>
  <w:style w:type="character" w:customStyle="1" w:styleId="SC273763">
    <w:name w:val="SC.2.73763"/>
    <w:rsid w:val="005F18E4"/>
    <w:rPr>
      <w:rFonts w:ascii="Century" w:hAnsi="Century" w:cs="Century" w:hint="default"/>
      <w:b/>
      <w:bCs/>
      <w:color w:val="000000"/>
    </w:rPr>
  </w:style>
  <w:style w:type="character" w:customStyle="1" w:styleId="SC4208910">
    <w:name w:val="SC.4.208910"/>
    <w:rsid w:val="005F18E4"/>
    <w:rPr>
      <w:rFonts w:ascii="Century" w:hAnsi="Century" w:cs="Century" w:hint="default"/>
      <w:color w:val="000000"/>
      <w:sz w:val="28"/>
      <w:szCs w:val="28"/>
    </w:rPr>
  </w:style>
  <w:style w:type="character" w:customStyle="1" w:styleId="SC4208911">
    <w:name w:val="SC.4.208911"/>
    <w:rsid w:val="005F18E4"/>
    <w:rPr>
      <w:rFonts w:ascii="Century" w:hAnsi="Century" w:cs="Century" w:hint="default"/>
      <w:color w:val="000000"/>
    </w:rPr>
  </w:style>
  <w:style w:type="character" w:customStyle="1" w:styleId="articlesubtitle">
    <w:name w:val="article_sub_title"/>
    <w:basedOn w:val="DefaultParagraphFont"/>
    <w:rsid w:val="005F18E4"/>
  </w:style>
  <w:style w:type="character" w:customStyle="1" w:styleId="newsdate2">
    <w:name w:val="news_date2"/>
    <w:basedOn w:val="DefaultParagraphFont"/>
    <w:rsid w:val="005F18E4"/>
  </w:style>
  <w:style w:type="character" w:customStyle="1" w:styleId="readarticleheader">
    <w:name w:val="readarticleheader"/>
    <w:basedOn w:val="DefaultParagraphFont"/>
    <w:rsid w:val="005F18E4"/>
  </w:style>
  <w:style w:type="character" w:customStyle="1" w:styleId="UnderlineChar20">
    <w:name w:val="Underline Char2"/>
    <w:rsid w:val="005F18E4"/>
    <w:rPr>
      <w:rFonts w:ascii="Trebuchet MS" w:hAnsi="Trebuchet MS" w:hint="default"/>
      <w:u w:val="thick"/>
      <w:lang w:val="en-US" w:eastAsia="zh-CN" w:bidi="ar-SA"/>
    </w:rPr>
  </w:style>
  <w:style w:type="character" w:customStyle="1" w:styleId="BoldUnderliningChar">
    <w:name w:val="Bold Underlining Char"/>
    <w:rsid w:val="005F18E4"/>
    <w:rPr>
      <w:rFonts w:ascii="Arial Narrow" w:eastAsia="Times New Roman" w:hAnsi="Arial Narrow" w:hint="default"/>
      <w:b/>
      <w:bCs w:val="0"/>
      <w:szCs w:val="24"/>
      <w:u w:val="single"/>
      <w:lang w:val="en-GB" w:eastAsia="en-US" w:bidi="ar-SA"/>
    </w:rPr>
  </w:style>
  <w:style w:type="character" w:customStyle="1" w:styleId="medium-normal1">
    <w:name w:val="medium-normal1"/>
    <w:rsid w:val="005F18E4"/>
    <w:rPr>
      <w:rFonts w:ascii="Arial" w:hAnsi="Arial" w:cs="Arial" w:hint="default"/>
      <w:b w:val="0"/>
      <w:bCs w:val="0"/>
      <w:i w:val="0"/>
      <w:iCs w:val="0"/>
      <w:sz w:val="20"/>
      <w:szCs w:val="20"/>
    </w:rPr>
  </w:style>
  <w:style w:type="character" w:customStyle="1" w:styleId="UnderlinedCardChar0">
    <w:name w:val="Underlined Card Char"/>
    <w:rsid w:val="005F18E4"/>
    <w:rPr>
      <w:rFonts w:ascii="Palatino Linotype" w:hAnsi="Palatino Linotype" w:hint="default"/>
      <w:u w:val="single"/>
      <w:lang w:val="en-US" w:eastAsia="en-US" w:bidi="ar-SA"/>
    </w:rPr>
  </w:style>
  <w:style w:type="character" w:customStyle="1" w:styleId="char">
    <w:name w:val="char"/>
    <w:basedOn w:val="DefaultParagraphFont"/>
    <w:rsid w:val="005F18E4"/>
  </w:style>
  <w:style w:type="character" w:customStyle="1" w:styleId="UnderlineCharCharCharCharCharChar">
    <w:name w:val="Underline Char Char Char Char Char Char"/>
    <w:rsid w:val="005F18E4"/>
    <w:rPr>
      <w:rFonts w:ascii="Arial Narrow" w:hAnsi="Arial Narrow" w:hint="default"/>
      <w:szCs w:val="24"/>
      <w:u w:val="single"/>
      <w:lang w:val="en-US" w:eastAsia="en-US" w:bidi="ar-SA"/>
    </w:rPr>
  </w:style>
  <w:style w:type="character" w:customStyle="1" w:styleId="klink">
    <w:name w:val="klink"/>
    <w:basedOn w:val="DefaultParagraphFont"/>
    <w:rsid w:val="005F18E4"/>
  </w:style>
  <w:style w:type="character" w:customStyle="1" w:styleId="date10">
    <w:name w:val="date1"/>
    <w:basedOn w:val="DefaultParagraphFont"/>
    <w:rsid w:val="005F18E4"/>
  </w:style>
  <w:style w:type="character" w:customStyle="1" w:styleId="bolding1">
    <w:name w:val="bolding1"/>
    <w:rsid w:val="005F18E4"/>
    <w:rPr>
      <w:b/>
      <w:bCs/>
    </w:rPr>
  </w:style>
  <w:style w:type="character" w:customStyle="1" w:styleId="bookoptions1">
    <w:name w:val="book_options1"/>
    <w:rsid w:val="005F18E4"/>
    <w:rPr>
      <w:b/>
      <w:bCs/>
      <w:color w:val="333366"/>
    </w:rPr>
  </w:style>
  <w:style w:type="character" w:customStyle="1" w:styleId="descriptionblock">
    <w:name w:val="description block"/>
    <w:basedOn w:val="DefaultParagraphFont"/>
    <w:rsid w:val="005F18E4"/>
  </w:style>
  <w:style w:type="character" w:customStyle="1" w:styleId="detailsboxblock">
    <w:name w:val="detailsbox block"/>
    <w:basedOn w:val="DefaultParagraphFont"/>
    <w:rsid w:val="005F18E4"/>
  </w:style>
  <w:style w:type="character" w:customStyle="1" w:styleId="Char3">
    <w:name w:val="Char3"/>
    <w:rsid w:val="005F18E4"/>
    <w:rPr>
      <w:rFonts w:ascii="Arial" w:hAnsi="Arial" w:cs="Arial" w:hint="default"/>
      <w:bCs/>
      <w:u w:val="thick"/>
      <w:lang w:val="en-US" w:eastAsia="en-US" w:bidi="ar-SA"/>
    </w:rPr>
  </w:style>
  <w:style w:type="character" w:customStyle="1" w:styleId="texto11">
    <w:name w:val="texto11"/>
    <w:rsid w:val="005F18E4"/>
    <w:rPr>
      <w:rFonts w:ascii="Arial" w:hAnsi="Arial" w:cs="Arial" w:hint="default"/>
      <w:b w:val="0"/>
      <w:bCs w:val="0"/>
      <w:i w:val="0"/>
      <w:iCs w:val="0"/>
      <w:caps w:val="0"/>
      <w:color w:val="000000"/>
      <w:sz w:val="26"/>
      <w:szCs w:val="26"/>
    </w:rPr>
  </w:style>
  <w:style w:type="character" w:customStyle="1" w:styleId="CardTagChar">
    <w:name w:val="Card Tag Char"/>
    <w:rsid w:val="005F18E4"/>
    <w:rPr>
      <w:rFonts w:ascii="Arial Narrow" w:hAnsi="Arial Narrow" w:hint="default"/>
      <w:b/>
      <w:bCs w:val="0"/>
      <w:sz w:val="24"/>
      <w:szCs w:val="24"/>
      <w:lang w:val="en-US" w:eastAsia="en-US" w:bidi="ar-SA"/>
    </w:rPr>
  </w:style>
  <w:style w:type="character" w:customStyle="1" w:styleId="DebateCiteCharCharChar">
    <w:name w:val="Debate Cite Char Char Char"/>
    <w:rsid w:val="005F18E4"/>
    <w:rPr>
      <w:b/>
      <w:bCs w:val="0"/>
      <w:sz w:val="32"/>
      <w:szCs w:val="32"/>
      <w:lang w:val="en-US" w:eastAsia="en-US" w:bidi="ar-SA"/>
    </w:rPr>
  </w:style>
  <w:style w:type="character" w:customStyle="1" w:styleId="TagChar3">
    <w:name w:val="Tag Char3"/>
    <w:rsid w:val="005F18E4"/>
    <w:rPr>
      <w:rFonts w:ascii="Palatino Linotype" w:hAnsi="Palatino Linotype" w:hint="default"/>
      <w:b/>
      <w:bCs w:val="0"/>
      <w:sz w:val="24"/>
      <w:szCs w:val="24"/>
      <w:lang w:val="en-US" w:eastAsia="en-US" w:bidi="ar-SA"/>
    </w:rPr>
  </w:style>
  <w:style w:type="character" w:customStyle="1" w:styleId="TagandCiteChar">
    <w:name w:val="Tag and Cite Char"/>
    <w:rsid w:val="005F18E4"/>
    <w:rPr>
      <w:color w:val="333333"/>
      <w:sz w:val="22"/>
      <w:szCs w:val="22"/>
      <w:lang w:val="en-US" w:eastAsia="en-US" w:bidi="ar-SA"/>
    </w:rPr>
  </w:style>
  <w:style w:type="character" w:customStyle="1" w:styleId="Style10ptBold">
    <w:name w:val="Style 10 pt Bold"/>
    <w:rsid w:val="005F18E4"/>
    <w:rPr>
      <w:b/>
      <w:bCs/>
      <w:sz w:val="20"/>
    </w:rPr>
  </w:style>
  <w:style w:type="character" w:customStyle="1" w:styleId="text9">
    <w:name w:val="text9"/>
    <w:basedOn w:val="DefaultParagraphFont"/>
    <w:rsid w:val="005F18E4"/>
  </w:style>
  <w:style w:type="character" w:customStyle="1" w:styleId="text21">
    <w:name w:val="text21"/>
    <w:basedOn w:val="DefaultParagraphFont"/>
    <w:rsid w:val="005F18E4"/>
  </w:style>
  <w:style w:type="character" w:customStyle="1" w:styleId="text19">
    <w:name w:val="text19"/>
    <w:basedOn w:val="DefaultParagraphFont"/>
    <w:rsid w:val="005F18E4"/>
  </w:style>
  <w:style w:type="character" w:customStyle="1" w:styleId="term2">
    <w:name w:val="term2"/>
    <w:rsid w:val="005F18E4"/>
    <w:rPr>
      <w:b/>
      <w:bCs/>
    </w:rPr>
  </w:style>
  <w:style w:type="character" w:customStyle="1" w:styleId="pmterms12">
    <w:name w:val="pmterms12"/>
    <w:rsid w:val="005F18E4"/>
    <w:rPr>
      <w:b/>
      <w:bCs/>
      <w:i w:val="0"/>
      <w:iCs w:val="0"/>
      <w:color w:val="000000"/>
    </w:rPr>
  </w:style>
  <w:style w:type="character" w:customStyle="1" w:styleId="ToReadChar">
    <w:name w:val="To Read Char"/>
    <w:rsid w:val="005F18E4"/>
    <w:rPr>
      <w:rFonts w:ascii="Verdana" w:hAnsi="Verdana" w:hint="default"/>
      <w:b/>
      <w:bCs w:val="0"/>
      <w:szCs w:val="24"/>
      <w:u w:val="single"/>
      <w:lang w:val="en-US" w:eastAsia="en-US" w:bidi="ar-SA"/>
    </w:rPr>
  </w:style>
  <w:style w:type="character" w:customStyle="1" w:styleId="ToReadCharChar">
    <w:name w:val="To Read Char Char"/>
    <w:rsid w:val="005F18E4"/>
    <w:rPr>
      <w:rFonts w:ascii="Verdana" w:hAnsi="Verdana" w:hint="default"/>
      <w:b/>
      <w:bCs w:val="0"/>
      <w:szCs w:val="24"/>
      <w:u w:val="single"/>
      <w:lang w:val="en-US" w:eastAsia="en-US" w:bidi="ar-SA"/>
    </w:rPr>
  </w:style>
  <w:style w:type="character" w:customStyle="1" w:styleId="bio">
    <w:name w:val="bio"/>
    <w:basedOn w:val="DefaultParagraphFont"/>
    <w:rsid w:val="005F18E4"/>
  </w:style>
  <w:style w:type="character" w:customStyle="1" w:styleId="storytextstyle">
    <w:name w:val="storytextstyle"/>
    <w:basedOn w:val="DefaultParagraphFont"/>
    <w:rsid w:val="005F18E4"/>
  </w:style>
  <w:style w:type="character" w:customStyle="1" w:styleId="cardunderlinedCharChar">
    <w:name w:val="card underlined Char Char"/>
    <w:rsid w:val="005F18E4"/>
    <w:rPr>
      <w:rFonts w:ascii="Arial" w:hAnsi="Arial" w:cs="Arial" w:hint="default"/>
      <w:sz w:val="22"/>
      <w:szCs w:val="24"/>
      <w:u w:val="single"/>
      <w:lang w:val="en-US" w:eastAsia="en-US" w:bidi="ar-SA"/>
    </w:rPr>
  </w:style>
  <w:style w:type="character" w:customStyle="1" w:styleId="Style2Char0">
    <w:name w:val="Style2 Char"/>
    <w:rsid w:val="005F18E4"/>
    <w:rPr>
      <w:rFonts w:ascii="Book Antiqua" w:hAnsi="Book Antiqua" w:hint="default"/>
      <w:u w:val="thick"/>
      <w:lang w:val="en-US" w:eastAsia="en-US" w:bidi="ar-SA"/>
    </w:rPr>
  </w:style>
  <w:style w:type="character" w:customStyle="1" w:styleId="Style2Char1">
    <w:name w:val="Style2 Char1"/>
    <w:rsid w:val="005F18E4"/>
    <w:rPr>
      <w:rFonts w:ascii="Book Antiqua" w:hAnsi="Book Antiqua" w:hint="default"/>
      <w:szCs w:val="24"/>
      <w:u w:val="thick"/>
      <w:lang w:val="en-US" w:eastAsia="en-US" w:bidi="ar-SA"/>
    </w:rPr>
  </w:style>
  <w:style w:type="character" w:customStyle="1" w:styleId="articlehead21">
    <w:name w:val="articlehead21"/>
    <w:rsid w:val="005F18E4"/>
    <w:rPr>
      <w:rFonts w:ascii="Arial" w:hAnsi="Arial" w:cs="Arial" w:hint="default"/>
      <w:b/>
      <w:bCs/>
      <w:color w:val="660000"/>
      <w:sz w:val="20"/>
      <w:szCs w:val="20"/>
    </w:rPr>
  </w:style>
  <w:style w:type="character" w:customStyle="1" w:styleId="TagCiteChar1">
    <w:name w:val="Tag/Cite Char1"/>
    <w:rsid w:val="005F18E4"/>
    <w:rPr>
      <w:b/>
      <w:bCs w:val="0"/>
      <w:lang w:val="en-US" w:eastAsia="en-US" w:bidi="ar-SA"/>
    </w:rPr>
  </w:style>
  <w:style w:type="character" w:customStyle="1" w:styleId="goohl2">
    <w:name w:val="goohl2"/>
    <w:basedOn w:val="DefaultParagraphFont"/>
    <w:rsid w:val="005F18E4"/>
  </w:style>
  <w:style w:type="character" w:customStyle="1" w:styleId="CardCharChar0">
    <w:name w:val="Card Char Char"/>
    <w:rsid w:val="005F18E4"/>
    <w:rPr>
      <w:lang w:val="en-US" w:eastAsia="en-US" w:bidi="ar-SA"/>
    </w:rPr>
  </w:style>
  <w:style w:type="character" w:customStyle="1" w:styleId="BriefTitle1Char">
    <w:name w:val="Brief Title 1 Char"/>
    <w:rsid w:val="005F18E4"/>
    <w:rPr>
      <w:b/>
      <w:bCs w:val="0"/>
      <w:u w:val="single"/>
      <w:lang w:val="en-US" w:eastAsia="en-US" w:bidi="ar-SA"/>
    </w:rPr>
  </w:style>
  <w:style w:type="character" w:customStyle="1" w:styleId="TagCiteCharChar">
    <w:name w:val="Tag/Cite Char Char"/>
    <w:rsid w:val="005F18E4"/>
    <w:rPr>
      <w:b/>
      <w:bCs w:val="0"/>
      <w:lang w:val="en-US" w:eastAsia="en-US" w:bidi="ar-SA"/>
    </w:rPr>
  </w:style>
  <w:style w:type="character" w:customStyle="1" w:styleId="btx">
    <w:name w:val="btx"/>
    <w:basedOn w:val="DefaultParagraphFont"/>
    <w:rsid w:val="005F18E4"/>
  </w:style>
  <w:style w:type="character" w:customStyle="1" w:styleId="CardChar10">
    <w:name w:val="Card Char1"/>
    <w:rsid w:val="005F18E4"/>
    <w:rPr>
      <w:lang w:val="en-US" w:eastAsia="en-US" w:bidi="ar-SA"/>
    </w:rPr>
  </w:style>
  <w:style w:type="character" w:customStyle="1" w:styleId="prodgeneral1">
    <w:name w:val="prodgeneral1"/>
    <w:rsid w:val="005F18E4"/>
    <w:rPr>
      <w:rFonts w:ascii="Verdana" w:hAnsi="Verdana" w:hint="default"/>
      <w:b w:val="0"/>
      <w:bCs w:val="0"/>
      <w:caps w:val="0"/>
      <w:color w:val="000000"/>
      <w:spacing w:val="0"/>
      <w:sz w:val="16"/>
      <w:szCs w:val="16"/>
    </w:rPr>
  </w:style>
  <w:style w:type="character" w:customStyle="1" w:styleId="summary1">
    <w:name w:val="summary1"/>
    <w:rsid w:val="005F18E4"/>
    <w:rPr>
      <w:rFonts w:ascii="Arial" w:hAnsi="Arial" w:cs="Arial" w:hint="default"/>
      <w:sz w:val="18"/>
      <w:szCs w:val="18"/>
    </w:rPr>
  </w:style>
  <w:style w:type="character" w:customStyle="1" w:styleId="text3">
    <w:name w:val="text3"/>
    <w:basedOn w:val="DefaultParagraphFont"/>
    <w:rsid w:val="005F18E4"/>
  </w:style>
  <w:style w:type="character" w:customStyle="1" w:styleId="cardtextsmallChar">
    <w:name w:val="card text small Char"/>
    <w:rsid w:val="005F18E4"/>
    <w:rPr>
      <w:rFonts w:ascii="Arial Narrow" w:hAnsi="Arial Narrow" w:hint="default"/>
      <w:sz w:val="16"/>
      <w:szCs w:val="24"/>
      <w:lang w:val="en-US" w:eastAsia="en-US" w:bidi="ar-SA"/>
    </w:rPr>
  </w:style>
  <w:style w:type="character" w:customStyle="1" w:styleId="countrytitle1">
    <w:name w:val="countrytitle1"/>
    <w:rsid w:val="005F18E4"/>
    <w:rPr>
      <w:rFonts w:ascii="Verdana" w:hAnsi="Verdana" w:hint="default"/>
      <w:b/>
      <w:bCs/>
      <w:color w:val="293643"/>
      <w:sz w:val="24"/>
      <w:szCs w:val="24"/>
    </w:rPr>
  </w:style>
  <w:style w:type="character" w:customStyle="1" w:styleId="storyheader1">
    <w:name w:val="storyheader1"/>
    <w:rsid w:val="005F18E4"/>
    <w:rPr>
      <w:rFonts w:ascii="Verdana" w:hAnsi="Verdana" w:hint="default"/>
      <w:b/>
      <w:bCs/>
      <w:color w:val="000000"/>
      <w:sz w:val="21"/>
      <w:szCs w:val="21"/>
    </w:rPr>
  </w:style>
  <w:style w:type="character" w:customStyle="1" w:styleId="cardunderlinedChar0">
    <w:name w:val="card underlined Char"/>
    <w:rsid w:val="005F18E4"/>
    <w:rPr>
      <w:rFonts w:ascii="Arial" w:hAnsi="Arial" w:cs="Arial" w:hint="default"/>
      <w:sz w:val="22"/>
      <w:szCs w:val="24"/>
      <w:u w:val="single"/>
      <w:lang w:val="en-US" w:eastAsia="en-US" w:bidi="ar-SA"/>
    </w:rPr>
  </w:style>
  <w:style w:type="character" w:customStyle="1" w:styleId="article1">
    <w:name w:val="article1"/>
    <w:rsid w:val="005F18E4"/>
    <w:rPr>
      <w:rFonts w:ascii="Verdana" w:hAnsi="Verdana" w:hint="default"/>
      <w:color w:val="333333"/>
      <w:sz w:val="16"/>
      <w:szCs w:val="16"/>
    </w:rPr>
  </w:style>
  <w:style w:type="character" w:customStyle="1" w:styleId="story-posted-date1">
    <w:name w:val="story-posted-date1"/>
    <w:rsid w:val="005F18E4"/>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5F18E4"/>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5F18E4"/>
  </w:style>
  <w:style w:type="character" w:customStyle="1" w:styleId="textmedium">
    <w:name w:val="textmedium"/>
    <w:basedOn w:val="DefaultParagraphFont"/>
    <w:rsid w:val="005F18E4"/>
  </w:style>
  <w:style w:type="character" w:customStyle="1" w:styleId="citation1">
    <w:name w:val="citation1"/>
    <w:rsid w:val="005F18E4"/>
    <w:rPr>
      <w:rFonts w:ascii="Verdana" w:hAnsi="Verdana" w:hint="default"/>
      <w:sz w:val="17"/>
      <w:szCs w:val="17"/>
    </w:rPr>
  </w:style>
  <w:style w:type="character" w:customStyle="1" w:styleId="hithighlite">
    <w:name w:val="hithighlite"/>
    <w:basedOn w:val="DefaultParagraphFont"/>
    <w:rsid w:val="005F18E4"/>
  </w:style>
  <w:style w:type="character" w:customStyle="1" w:styleId="articlecontent">
    <w:name w:val="articlecontent"/>
    <w:basedOn w:val="DefaultParagraphFont"/>
    <w:rsid w:val="005F18E4"/>
  </w:style>
  <w:style w:type="character" w:customStyle="1" w:styleId="fource1">
    <w:name w:val="fource1"/>
    <w:rsid w:val="005F18E4"/>
    <w:rPr>
      <w:sz w:val="34"/>
      <w:szCs w:val="34"/>
    </w:rPr>
  </w:style>
  <w:style w:type="character" w:customStyle="1" w:styleId="LanguageStrikeChar">
    <w:name w:val="Language Strike Char"/>
    <w:rsid w:val="005F18E4"/>
    <w:rPr>
      <w:rFonts w:ascii="Arial Narrow" w:hAnsi="Arial Narrow" w:hint="default"/>
      <w:strike/>
      <w:szCs w:val="24"/>
      <w:lang w:val="en-US" w:eastAsia="en-US" w:bidi="ar-SA"/>
    </w:rPr>
  </w:style>
  <w:style w:type="character" w:customStyle="1" w:styleId="normal11">
    <w:name w:val="normal1"/>
    <w:basedOn w:val="DefaultParagraphFont"/>
    <w:rsid w:val="005F18E4"/>
  </w:style>
  <w:style w:type="character" w:customStyle="1" w:styleId="ds">
    <w:name w:val="ds"/>
    <w:basedOn w:val="DefaultParagraphFont"/>
    <w:rsid w:val="005F18E4"/>
  </w:style>
  <w:style w:type="character" w:customStyle="1" w:styleId="UnderliningChar1">
    <w:name w:val="Underlining Char1"/>
    <w:rsid w:val="005F18E4"/>
    <w:rPr>
      <w:rFonts w:ascii="Arial Narrow" w:hAnsi="Arial Narrow" w:hint="default"/>
      <w:szCs w:val="24"/>
      <w:u w:val="single"/>
      <w:lang w:val="en-US" w:eastAsia="en-US" w:bidi="ar-SA"/>
    </w:rPr>
  </w:style>
  <w:style w:type="character" w:customStyle="1" w:styleId="UnderliningChar2">
    <w:name w:val="Underlining Char2"/>
    <w:rsid w:val="005F18E4"/>
    <w:rPr>
      <w:rFonts w:ascii="Arial Narrow" w:hAnsi="Arial Narrow" w:hint="default"/>
      <w:szCs w:val="24"/>
      <w:u w:val="single"/>
      <w:lang w:val="en-US" w:eastAsia="en-US" w:bidi="ar-SA"/>
    </w:rPr>
  </w:style>
  <w:style w:type="character" w:customStyle="1" w:styleId="MicroTextChar1">
    <w:name w:val="MicroText Char1"/>
    <w:rsid w:val="005F18E4"/>
    <w:rPr>
      <w:rFonts w:ascii="Arial Narrow" w:hAnsi="Arial Narrow" w:hint="default"/>
      <w:sz w:val="12"/>
      <w:szCs w:val="24"/>
      <w:lang w:val="en-US" w:eastAsia="en-US" w:bidi="ar-SA"/>
    </w:rPr>
  </w:style>
  <w:style w:type="character" w:customStyle="1" w:styleId="DefaultPara">
    <w:name w:val="Default Para"/>
    <w:rsid w:val="005F18E4"/>
    <w:rPr>
      <w:sz w:val="20"/>
    </w:rPr>
  </w:style>
  <w:style w:type="character" w:customStyle="1" w:styleId="SYSHYPERTEXT">
    <w:name w:val="SYS_HYPERTEXT"/>
    <w:rsid w:val="005F18E4"/>
    <w:rPr>
      <w:color w:val="0000FF"/>
      <w:u w:val="single"/>
    </w:rPr>
  </w:style>
  <w:style w:type="character" w:customStyle="1" w:styleId="Hyperlink1">
    <w:name w:val="Hyperlink1"/>
    <w:rsid w:val="005F18E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5F18E4"/>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5F18E4"/>
    <w:rPr>
      <w:rFonts w:ascii="Arial Narrow" w:hAnsi="Arial Narrow" w:hint="default"/>
      <w:noProof w:val="0"/>
      <w:szCs w:val="24"/>
      <w:u w:val="single"/>
      <w:lang w:val="en-US" w:eastAsia="en-US" w:bidi="ar-SA"/>
    </w:rPr>
  </w:style>
  <w:style w:type="character" w:customStyle="1" w:styleId="BlockHeading1Char">
    <w:name w:val="Block Heading 1 Char"/>
    <w:rsid w:val="005F18E4"/>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5F18E4"/>
    <w:rPr>
      <w:b/>
      <w:bCs w:val="0"/>
      <w:sz w:val="24"/>
      <w:szCs w:val="24"/>
      <w:u w:val="single"/>
      <w:lang w:val="en-US" w:eastAsia="en-US" w:bidi="ar-SA"/>
    </w:rPr>
  </w:style>
  <w:style w:type="character" w:customStyle="1" w:styleId="StyleTagTimesNewRomanChar">
    <w:name w:val="Style Tag + Times New Roman Char"/>
    <w:rsid w:val="005F18E4"/>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F18E4"/>
    <w:rPr>
      <w:rFonts w:ascii="Arial Narrow" w:hAnsi="Arial Narrow" w:cs="Arial" w:hint="default"/>
      <w:b/>
      <w:bCs/>
      <w:iCs/>
      <w:sz w:val="24"/>
      <w:szCs w:val="28"/>
      <w:lang w:val="en-US" w:eastAsia="en-US" w:bidi="ar-SA"/>
    </w:rPr>
  </w:style>
  <w:style w:type="character" w:customStyle="1" w:styleId="UnderliningCharChar">
    <w:name w:val="Underlining Char Char"/>
    <w:rsid w:val="005F18E4"/>
    <w:rPr>
      <w:rFonts w:ascii="Arial Narrow" w:hAnsi="Arial Narrow" w:hint="default"/>
      <w:szCs w:val="24"/>
      <w:u w:val="single"/>
      <w:lang w:val="en-US" w:eastAsia="en-US" w:bidi="ar-SA"/>
    </w:rPr>
  </w:style>
  <w:style w:type="character" w:customStyle="1" w:styleId="StyleArialNarrow12ptBold">
    <w:name w:val="Style Arial Narrow 12 pt Bold"/>
    <w:rsid w:val="005F18E4"/>
    <w:rPr>
      <w:rFonts w:ascii="Arial Narrow" w:hAnsi="Arial Narrow" w:hint="default"/>
      <w:b/>
      <w:bCs/>
      <w:sz w:val="24"/>
    </w:rPr>
  </w:style>
  <w:style w:type="character" w:customStyle="1" w:styleId="Style1CharChar">
    <w:name w:val="Style1 Char Char"/>
    <w:rsid w:val="005F18E4"/>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5F18E4"/>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5F18E4"/>
    <w:rPr>
      <w:noProof w:val="0"/>
      <w:u w:val="single"/>
      <w:lang w:val="en-US" w:eastAsia="en-US" w:bidi="ar-SA"/>
    </w:rPr>
  </w:style>
  <w:style w:type="character" w:customStyle="1" w:styleId="UnderlinedCharChar1">
    <w:name w:val="Underlined Char Char1"/>
    <w:rsid w:val="005F18E4"/>
    <w:rPr>
      <w:rFonts w:ascii="Bell MT" w:eastAsia="Times New Roman" w:hAnsi="Bell MT" w:hint="default"/>
      <w:bCs/>
      <w:iCs/>
      <w:sz w:val="22"/>
      <w:u w:val="single"/>
    </w:rPr>
  </w:style>
  <w:style w:type="character" w:customStyle="1" w:styleId="Heading2CharChar2">
    <w:name w:val="Heading 2 Char Char2"/>
    <w:rsid w:val="005F18E4"/>
    <w:rPr>
      <w:rFonts w:ascii="Arial" w:hAnsi="Arial" w:cs="Arial" w:hint="default"/>
      <w:b/>
      <w:bCs/>
      <w:iCs/>
      <w:sz w:val="22"/>
      <w:szCs w:val="28"/>
      <w:lang w:val="en-US" w:eastAsia="en-US" w:bidi="ar-SA"/>
    </w:rPr>
  </w:style>
  <w:style w:type="character" w:customStyle="1" w:styleId="doctitle">
    <w:name w:val="doctitle"/>
    <w:rsid w:val="005F18E4"/>
  </w:style>
  <w:style w:type="character" w:customStyle="1" w:styleId="cardtext-underlined0">
    <w:name w:val="card text- underlined"/>
    <w:rsid w:val="005F18E4"/>
    <w:rPr>
      <w:rFonts w:ascii="Garamond" w:hAnsi="Garamond" w:hint="default"/>
      <w:u w:val="single"/>
    </w:rPr>
  </w:style>
  <w:style w:type="character" w:customStyle="1" w:styleId="BodyText1">
    <w:name w:val="Body Text1"/>
    <w:basedOn w:val="DefaultParagraphFont"/>
    <w:rsid w:val="005F18E4"/>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5F18E4"/>
  </w:style>
  <w:style w:type="character" w:customStyle="1" w:styleId="BriefTitleChar">
    <w:name w:val="Brief Title Char"/>
    <w:basedOn w:val="DefaultParagraphFont"/>
    <w:rsid w:val="005F18E4"/>
    <w:rPr>
      <w:b/>
      <w:bCs w:val="0"/>
      <w:sz w:val="24"/>
      <w:szCs w:val="24"/>
      <w:u w:val="single"/>
      <w:lang w:val="en-US" w:eastAsia="en-US" w:bidi="ar-SA"/>
    </w:rPr>
  </w:style>
  <w:style w:type="character" w:customStyle="1" w:styleId="BriefTitle2Char">
    <w:name w:val="Brief Title 2 Char"/>
    <w:basedOn w:val="BriefTitleChar"/>
    <w:rsid w:val="005F18E4"/>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5F18E4"/>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5F18E4"/>
    <w:rPr>
      <w:rFonts w:ascii="Georgia" w:hAnsi="Georgia" w:hint="default"/>
      <w:b/>
      <w:bCs w:val="0"/>
      <w:sz w:val="24"/>
    </w:rPr>
  </w:style>
  <w:style w:type="character" w:customStyle="1" w:styleId="Emphasis20">
    <w:name w:val="Emphasis 2"/>
    <w:uiPriority w:val="1"/>
    <w:qFormat/>
    <w:rsid w:val="005F18E4"/>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5F18E4"/>
    <w:rPr>
      <w:rFonts w:ascii="AGaramond" w:hAnsi="AGaramond" w:cs="AGaramond" w:hint="default"/>
      <w:color w:val="211D1E"/>
      <w:sz w:val="14"/>
      <w:szCs w:val="14"/>
    </w:rPr>
  </w:style>
  <w:style w:type="character" w:customStyle="1" w:styleId="CharacterStyle2">
    <w:name w:val="Character Style 2"/>
    <w:uiPriority w:val="99"/>
    <w:rsid w:val="005F18E4"/>
    <w:rPr>
      <w:sz w:val="20"/>
      <w:szCs w:val="20"/>
    </w:rPr>
  </w:style>
  <w:style w:type="character" w:customStyle="1" w:styleId="cross-head">
    <w:name w:val="cross-head"/>
    <w:rsid w:val="005F18E4"/>
  </w:style>
  <w:style w:type="character" w:customStyle="1" w:styleId="dateline">
    <w:name w:val="dateline"/>
    <w:rsid w:val="005F18E4"/>
  </w:style>
  <w:style w:type="character" w:customStyle="1" w:styleId="Subtitle1">
    <w:name w:val="Subtitle1"/>
    <w:rsid w:val="005F18E4"/>
  </w:style>
  <w:style w:type="character" w:customStyle="1" w:styleId="metaorigin">
    <w:name w:val="meta_origin"/>
    <w:rsid w:val="005F18E4"/>
  </w:style>
  <w:style w:type="character" w:customStyle="1" w:styleId="mandelbrotrefrag">
    <w:name w:val="mandelbrot_refrag"/>
    <w:rsid w:val="005F18E4"/>
  </w:style>
  <w:style w:type="character" w:customStyle="1" w:styleId="eminfo">
    <w:name w:val="eminfo"/>
    <w:rsid w:val="005F18E4"/>
  </w:style>
  <w:style w:type="character" w:customStyle="1" w:styleId="emhighlight">
    <w:name w:val="emhighlight"/>
    <w:rsid w:val="005F18E4"/>
  </w:style>
  <w:style w:type="character" w:customStyle="1" w:styleId="name">
    <w:name w:val="name"/>
    <w:rsid w:val="005F18E4"/>
  </w:style>
  <w:style w:type="character" w:customStyle="1" w:styleId="tkrname">
    <w:name w:val="tkrname"/>
    <w:rsid w:val="005F18E4"/>
  </w:style>
  <w:style w:type="character" w:customStyle="1" w:styleId="tkrchange">
    <w:name w:val="tkrchange"/>
    <w:rsid w:val="005F18E4"/>
  </w:style>
  <w:style w:type="character" w:customStyle="1" w:styleId="source-org">
    <w:name w:val="source-org"/>
    <w:rsid w:val="005F18E4"/>
  </w:style>
  <w:style w:type="character" w:customStyle="1" w:styleId="updated">
    <w:name w:val="updated"/>
    <w:rsid w:val="005F18E4"/>
  </w:style>
  <w:style w:type="character" w:customStyle="1" w:styleId="last">
    <w:name w:val="last"/>
    <w:rsid w:val="005F18E4"/>
  </w:style>
  <w:style w:type="character" w:customStyle="1" w:styleId="Style11ptBoldUnderline1">
    <w:name w:val="Style 11 pt Bold Underline1"/>
    <w:rsid w:val="005F18E4"/>
    <w:rPr>
      <w:b/>
      <w:bCs/>
      <w:sz w:val="20"/>
      <w:u w:val="single"/>
    </w:rPr>
  </w:style>
  <w:style w:type="character" w:customStyle="1" w:styleId="StyleStyleunderlineBold11pt">
    <w:name w:val="Style Style underline + Bold + 11 pt"/>
    <w:rsid w:val="005F18E4"/>
    <w:rPr>
      <w:bCs/>
      <w:sz w:val="20"/>
      <w:u w:val="single"/>
    </w:rPr>
  </w:style>
  <w:style w:type="character" w:customStyle="1" w:styleId="StyleunderlineAsianTimesNewRomanBold">
    <w:name w:val="Style underline + (Asian) Times New Roman Bold"/>
    <w:rsid w:val="005F18E4"/>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5F18E4"/>
    <w:rPr>
      <w:b/>
      <w:bCs/>
      <w:sz w:val="20"/>
      <w:u w:val="single"/>
      <w:bdr w:val="single" w:sz="4" w:space="0" w:color="auto" w:frame="1"/>
    </w:rPr>
  </w:style>
  <w:style w:type="character" w:customStyle="1" w:styleId="A5">
    <w:name w:val="A5"/>
    <w:uiPriority w:val="99"/>
    <w:rsid w:val="005F18E4"/>
    <w:rPr>
      <w:rFonts w:ascii="Times New Roman" w:hAnsi="Times New Roman" w:cs="Times New Roman" w:hint="default"/>
      <w:color w:val="000000"/>
      <w:sz w:val="13"/>
      <w:szCs w:val="13"/>
    </w:rPr>
  </w:style>
  <w:style w:type="character" w:customStyle="1" w:styleId="quotepeekbase">
    <w:name w:val="quotepeekbase"/>
    <w:rsid w:val="005F18E4"/>
  </w:style>
  <w:style w:type="character" w:customStyle="1" w:styleId="cardChar11">
    <w:name w:val="card Char1"/>
    <w:rsid w:val="005F18E4"/>
    <w:rPr>
      <w:rFonts w:ascii="Calibri" w:eastAsia="Calibri" w:hAnsi="Calibri" w:cs="Calibri" w:hint="default"/>
      <w:sz w:val="24"/>
      <w:szCs w:val="22"/>
      <w:lang w:val="x-none" w:eastAsia="x-none"/>
    </w:rPr>
  </w:style>
  <w:style w:type="character" w:customStyle="1" w:styleId="NormalCard">
    <w:name w:val="Normal Card"/>
    <w:uiPriority w:val="1"/>
    <w:qFormat/>
    <w:rsid w:val="005F18E4"/>
    <w:rPr>
      <w:rFonts w:ascii="Times New Roman" w:hAnsi="Times New Roman" w:cs="Times New Roman" w:hint="default"/>
      <w:sz w:val="24"/>
    </w:rPr>
  </w:style>
  <w:style w:type="character" w:customStyle="1" w:styleId="HighlightedUnderline0">
    <w:name w:val="Highlighted Underline"/>
    <w:uiPriority w:val="1"/>
    <w:qFormat/>
    <w:rsid w:val="005F18E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5F18E4"/>
    <w:rPr>
      <w:rFonts w:ascii="Times New Roman" w:hAnsi="Times New Roman" w:cs="Times New Roman" w:hint="default"/>
      <w:sz w:val="16"/>
      <w:szCs w:val="16"/>
    </w:rPr>
  </w:style>
  <w:style w:type="character" w:customStyle="1" w:styleId="timebox">
    <w:name w:val="timebox"/>
    <w:rsid w:val="005F18E4"/>
  </w:style>
  <w:style w:type="character" w:customStyle="1" w:styleId="Heading2Subtext">
    <w:name w:val="Heading 2 Subtext"/>
    <w:rsid w:val="005F18E4"/>
    <w:rPr>
      <w:rFonts w:ascii="Times New Roman" w:hAnsi="Times New Roman" w:cs="Times New Roman" w:hint="default"/>
      <w:sz w:val="16"/>
    </w:rPr>
  </w:style>
  <w:style w:type="character" w:customStyle="1" w:styleId="-SmallText-">
    <w:name w:val="-Small Text-"/>
    <w:rsid w:val="005F18E4"/>
    <w:rPr>
      <w:rFonts w:ascii="Garamond" w:hAnsi="Garamond" w:hint="default"/>
      <w:sz w:val="16"/>
    </w:rPr>
  </w:style>
  <w:style w:type="character" w:customStyle="1" w:styleId="label">
    <w:name w:val="label"/>
    <w:rsid w:val="005F18E4"/>
  </w:style>
  <w:style w:type="character" w:customStyle="1" w:styleId="BoldUnderlineCharChar">
    <w:name w:val="BoldUnderline Char Char"/>
    <w:rsid w:val="005F18E4"/>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5F18E4"/>
  </w:style>
  <w:style w:type="character" w:customStyle="1" w:styleId="FontStyle477">
    <w:name w:val="Font Style477"/>
    <w:basedOn w:val="DefaultParagraphFont"/>
    <w:uiPriority w:val="99"/>
    <w:rsid w:val="005F18E4"/>
    <w:rPr>
      <w:rFonts w:ascii="Times New Roman" w:hAnsi="Times New Roman" w:cs="Times New Roman" w:hint="default"/>
      <w:sz w:val="18"/>
      <w:szCs w:val="18"/>
    </w:rPr>
  </w:style>
  <w:style w:type="character" w:customStyle="1" w:styleId="FontStyle505">
    <w:name w:val="Font Style505"/>
    <w:basedOn w:val="DefaultParagraphFont"/>
    <w:uiPriority w:val="99"/>
    <w:rsid w:val="005F18E4"/>
    <w:rPr>
      <w:rFonts w:ascii="Times New Roman" w:hAnsi="Times New Roman" w:cs="Times New Roman" w:hint="default"/>
      <w:sz w:val="18"/>
      <w:szCs w:val="18"/>
    </w:rPr>
  </w:style>
  <w:style w:type="character" w:customStyle="1" w:styleId="FontStyle514">
    <w:name w:val="Font Style514"/>
    <w:basedOn w:val="DefaultParagraphFont"/>
    <w:uiPriority w:val="99"/>
    <w:rsid w:val="005F18E4"/>
    <w:rPr>
      <w:rFonts w:ascii="Times New Roman" w:hAnsi="Times New Roman" w:cs="Times New Roman" w:hint="default"/>
      <w:sz w:val="14"/>
      <w:szCs w:val="14"/>
    </w:rPr>
  </w:style>
  <w:style w:type="character" w:customStyle="1" w:styleId="FontStyle500">
    <w:name w:val="Font Style500"/>
    <w:basedOn w:val="DefaultParagraphFont"/>
    <w:uiPriority w:val="99"/>
    <w:rsid w:val="005F18E4"/>
    <w:rPr>
      <w:rFonts w:ascii="Times New Roman" w:hAnsi="Times New Roman" w:cs="Times New Roman" w:hint="default"/>
      <w:b/>
      <w:bCs/>
      <w:sz w:val="16"/>
      <w:szCs w:val="16"/>
    </w:rPr>
  </w:style>
  <w:style w:type="character" w:customStyle="1" w:styleId="CardCite1">
    <w:name w:val="CardCite1"/>
    <w:qFormat/>
    <w:rsid w:val="005F18E4"/>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5F18E4"/>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F18E4"/>
    <w:rPr>
      <w:rFonts w:ascii="Times New Roman" w:hAnsi="Times New Roman" w:cs="Times New Roman" w:hint="default"/>
      <w:b/>
      <w:bCs/>
      <w:sz w:val="22"/>
      <w:szCs w:val="22"/>
    </w:rPr>
  </w:style>
  <w:style w:type="character" w:customStyle="1" w:styleId="CharacterStyle3">
    <w:name w:val="Character Style 3"/>
    <w:uiPriority w:val="99"/>
    <w:rsid w:val="005F18E4"/>
    <w:rPr>
      <w:rFonts w:ascii="Bookman Old Style" w:hAnsi="Bookman Old Style" w:cs="Bookman Old Style" w:hint="default"/>
      <w:spacing w:val="-5"/>
      <w:sz w:val="18"/>
      <w:szCs w:val="18"/>
    </w:rPr>
  </w:style>
  <w:style w:type="character" w:customStyle="1" w:styleId="Style8pt1">
    <w:name w:val="Style 8 pt1"/>
    <w:rsid w:val="005F18E4"/>
    <w:rPr>
      <w:rFonts w:ascii="Georgia" w:hAnsi="Georgia" w:hint="default"/>
      <w:sz w:val="16"/>
    </w:rPr>
  </w:style>
  <w:style w:type="character" w:customStyle="1" w:styleId="UnderlineStyleChar7">
    <w:name w:val="Underline Style Char7"/>
    <w:rsid w:val="005F18E4"/>
    <w:rPr>
      <w:rFonts w:ascii="Garamond" w:hAnsi="Garamond" w:hint="default"/>
      <w:sz w:val="22"/>
      <w:szCs w:val="24"/>
      <w:u w:val="single"/>
      <w:lang w:val="en-US" w:eastAsia="en-US" w:bidi="ar-SA"/>
    </w:rPr>
  </w:style>
  <w:style w:type="character" w:customStyle="1" w:styleId="StyleArial6ptBold">
    <w:name w:val="Style Arial 6 pt Bold"/>
    <w:rsid w:val="005F18E4"/>
    <w:rPr>
      <w:rFonts w:ascii="Arial" w:hAnsi="Arial" w:cs="Arial" w:hint="default"/>
      <w:bCs/>
      <w:sz w:val="12"/>
    </w:rPr>
  </w:style>
  <w:style w:type="character" w:customStyle="1" w:styleId="Heading2Char5">
    <w:name w:val="Heading 2 Char5"/>
    <w:rsid w:val="005F18E4"/>
    <w:rPr>
      <w:rFonts w:ascii="Garamond" w:hAnsi="Garamond" w:cs="Arial" w:hint="default"/>
      <w:b/>
      <w:bCs/>
      <w:iCs/>
      <w:sz w:val="24"/>
      <w:szCs w:val="28"/>
      <w:lang w:val="en-US" w:eastAsia="en-US" w:bidi="ar-SA"/>
    </w:rPr>
  </w:style>
  <w:style w:type="character" w:customStyle="1" w:styleId="TagGreg">
    <w:name w:val="TagGreg"/>
    <w:uiPriority w:val="1"/>
    <w:qFormat/>
    <w:rsid w:val="005F18E4"/>
    <w:rPr>
      <w:b/>
      <w:bCs w:val="0"/>
      <w:sz w:val="24"/>
    </w:rPr>
  </w:style>
  <w:style w:type="character" w:customStyle="1" w:styleId="StyleDebateUnderline10pt">
    <w:name w:val="Style Debate Underline + 10 pt"/>
    <w:rsid w:val="005F18E4"/>
    <w:rPr>
      <w:rFonts w:ascii="Times New Roman" w:hAnsi="Times New Roman" w:cs="Times New Roman" w:hint="default"/>
      <w:sz w:val="20"/>
      <w:szCs w:val="20"/>
      <w:u w:val="single"/>
    </w:rPr>
  </w:style>
  <w:style w:type="character" w:customStyle="1" w:styleId="underlinedCharChar0">
    <w:name w:val="underlined Char Char"/>
    <w:locked/>
    <w:rsid w:val="005F18E4"/>
    <w:rPr>
      <w:u w:val="single"/>
    </w:rPr>
  </w:style>
  <w:style w:type="character" w:customStyle="1" w:styleId="SourceBold">
    <w:name w:val="Source Bold"/>
    <w:rsid w:val="005F18E4"/>
    <w:rPr>
      <w:rFonts w:ascii="Arial Narrow" w:hAnsi="Arial Narrow" w:hint="default"/>
      <w:b/>
      <w:bCs w:val="0"/>
      <w:strike w:val="0"/>
      <w:dstrike w:val="0"/>
      <w:sz w:val="24"/>
      <w:u w:val="none"/>
      <w:effect w:val="none"/>
    </w:rPr>
  </w:style>
  <w:style w:type="character" w:customStyle="1" w:styleId="2xBoldUnderline">
    <w:name w:val="2x_Bold_Underline"/>
    <w:rsid w:val="005F18E4"/>
    <w:rPr>
      <w:b/>
      <w:bCs/>
      <w:sz w:val="24"/>
      <w:u w:val="thick"/>
    </w:rPr>
  </w:style>
  <w:style w:type="character" w:customStyle="1" w:styleId="Dottedunderline">
    <w:name w:val="Dotted underline"/>
    <w:rsid w:val="005F18E4"/>
    <w:rPr>
      <w:u w:val="dotted"/>
    </w:rPr>
  </w:style>
  <w:style w:type="character" w:customStyle="1" w:styleId="readChar">
    <w:name w:val="read Char"/>
    <w:rsid w:val="005F18E4"/>
    <w:rPr>
      <w:szCs w:val="22"/>
      <w:u w:val="single"/>
      <w:lang w:val="en-US" w:eastAsia="en-US" w:bidi="ar-SA"/>
    </w:rPr>
  </w:style>
  <w:style w:type="character" w:customStyle="1" w:styleId="underlining0">
    <w:name w:val="underlining"/>
    <w:rsid w:val="005F18E4"/>
    <w:rPr>
      <w:u w:val="single"/>
    </w:rPr>
  </w:style>
  <w:style w:type="character" w:customStyle="1" w:styleId="btitle">
    <w:name w:val="btitle"/>
    <w:rsid w:val="005F18E4"/>
  </w:style>
  <w:style w:type="character" w:customStyle="1" w:styleId="green">
    <w:name w:val="green"/>
    <w:rsid w:val="005F18E4"/>
  </w:style>
  <w:style w:type="character" w:customStyle="1" w:styleId="BodyText20">
    <w:name w:val="Body Text2"/>
    <w:rsid w:val="005F18E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5F18E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5F18E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5F18E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5F18E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5F18E4"/>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5F18E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5F18E4"/>
    <w:rPr>
      <w:rFonts w:ascii="Sylfaen" w:hAnsi="Sylfaen" w:cs="Sylfaen" w:hint="default"/>
      <w:i/>
      <w:iCs/>
      <w:strike w:val="0"/>
      <w:dstrike w:val="0"/>
      <w:sz w:val="19"/>
      <w:szCs w:val="19"/>
      <w:u w:val="none"/>
      <w:effect w:val="none"/>
      <w:shd w:val="clear" w:color="auto" w:fill="FFFFFF"/>
    </w:rPr>
  </w:style>
  <w:style w:type="character" w:customStyle="1" w:styleId="1">
    <w:name w:val="1"/>
    <w:rsid w:val="005F18E4"/>
    <w:rPr>
      <w:rFonts w:ascii="Arial" w:hAnsi="Arial" w:cs="Arial" w:hint="default"/>
      <w:bCs/>
      <w:sz w:val="20"/>
      <w:u w:val="single"/>
      <w:lang w:val="en-US" w:eastAsia="en-US" w:bidi="ar-SA"/>
    </w:rPr>
  </w:style>
  <w:style w:type="character" w:customStyle="1" w:styleId="CharChar31">
    <w:name w:val="Char Char31"/>
    <w:rsid w:val="005F18E4"/>
    <w:rPr>
      <w:rFonts w:ascii="Arial" w:hAnsi="Arial" w:cs="Arial" w:hint="default"/>
      <w:b/>
      <w:bCs/>
      <w:iCs/>
      <w:lang w:val="en-US" w:eastAsia="en-US" w:bidi="ar-SA"/>
    </w:rPr>
  </w:style>
  <w:style w:type="character" w:customStyle="1" w:styleId="Subtitle2">
    <w:name w:val="Subtitle2"/>
    <w:rsid w:val="005F18E4"/>
  </w:style>
  <w:style w:type="character" w:customStyle="1" w:styleId="drop">
    <w:name w:val="drop"/>
    <w:rsid w:val="005F18E4"/>
  </w:style>
  <w:style w:type="character" w:customStyle="1" w:styleId="bioline">
    <w:name w:val="bioline"/>
    <w:rsid w:val="005F18E4"/>
  </w:style>
  <w:style w:type="character" w:customStyle="1" w:styleId="articletitle0">
    <w:name w:val="article_title"/>
    <w:rsid w:val="005F18E4"/>
  </w:style>
  <w:style w:type="character" w:customStyle="1" w:styleId="A4">
    <w:name w:val="A4"/>
    <w:uiPriority w:val="99"/>
    <w:rsid w:val="005F18E4"/>
    <w:rPr>
      <w:color w:val="000000"/>
    </w:rPr>
  </w:style>
  <w:style w:type="character" w:customStyle="1" w:styleId="s2">
    <w:name w:val="s2"/>
    <w:rsid w:val="005F18E4"/>
  </w:style>
  <w:style w:type="character" w:customStyle="1" w:styleId="s4">
    <w:name w:val="s4"/>
    <w:rsid w:val="005F18E4"/>
  </w:style>
  <w:style w:type="character" w:customStyle="1" w:styleId="s5">
    <w:name w:val="s5"/>
    <w:rsid w:val="005F18E4"/>
  </w:style>
  <w:style w:type="character" w:customStyle="1" w:styleId="cap">
    <w:name w:val="cap"/>
    <w:rsid w:val="005F18E4"/>
  </w:style>
  <w:style w:type="character" w:customStyle="1" w:styleId="rightsnotice">
    <w:name w:val="rightsnotice"/>
    <w:rsid w:val="005F18E4"/>
  </w:style>
  <w:style w:type="character" w:customStyle="1" w:styleId="Caption1">
    <w:name w:val="Caption1"/>
    <w:rsid w:val="005F18E4"/>
  </w:style>
  <w:style w:type="character" w:customStyle="1" w:styleId="credit">
    <w:name w:val="credit"/>
    <w:rsid w:val="005F18E4"/>
  </w:style>
  <w:style w:type="character" w:customStyle="1" w:styleId="scaps">
    <w:name w:val="scaps"/>
    <w:rsid w:val="005F18E4"/>
  </w:style>
  <w:style w:type="character" w:customStyle="1" w:styleId="current-article">
    <w:name w:val="current-article"/>
    <w:rsid w:val="005F18E4"/>
  </w:style>
  <w:style w:type="character" w:customStyle="1" w:styleId="related-current-indicator">
    <w:name w:val="related-current-indicator"/>
    <w:rsid w:val="005F18E4"/>
  </w:style>
  <w:style w:type="character" w:customStyle="1" w:styleId="bylclear">
    <w:name w:val="bylclear"/>
    <w:rsid w:val="005F18E4"/>
  </w:style>
  <w:style w:type="character" w:customStyle="1" w:styleId="timestamp">
    <w:name w:val="timestamp"/>
    <w:rsid w:val="005F18E4"/>
  </w:style>
  <w:style w:type="character" w:customStyle="1" w:styleId="comments">
    <w:name w:val="comments"/>
    <w:rsid w:val="005F18E4"/>
  </w:style>
  <w:style w:type="character" w:customStyle="1" w:styleId="essaytext">
    <w:name w:val="essaytext"/>
    <w:rsid w:val="005F18E4"/>
  </w:style>
  <w:style w:type="character" w:customStyle="1" w:styleId="username">
    <w:name w:val="username"/>
    <w:rsid w:val="005F18E4"/>
  </w:style>
  <w:style w:type="character" w:customStyle="1" w:styleId="toplinks">
    <w:name w:val="toplinks"/>
    <w:rsid w:val="005F18E4"/>
  </w:style>
  <w:style w:type="character" w:customStyle="1" w:styleId="A3">
    <w:name w:val="A3"/>
    <w:uiPriority w:val="99"/>
    <w:rsid w:val="005F18E4"/>
    <w:rPr>
      <w:rFonts w:ascii="Perpetua" w:hAnsi="Perpetua" w:cs="Perpetua" w:hint="default"/>
      <w:color w:val="000000"/>
      <w:sz w:val="15"/>
      <w:szCs w:val="15"/>
    </w:rPr>
  </w:style>
  <w:style w:type="character" w:customStyle="1" w:styleId="see">
    <w:name w:val="see"/>
    <w:rsid w:val="005F18E4"/>
  </w:style>
  <w:style w:type="character" w:customStyle="1" w:styleId="first-letter">
    <w:name w:val="first-letter"/>
    <w:rsid w:val="005F18E4"/>
  </w:style>
  <w:style w:type="character" w:customStyle="1" w:styleId="focusparagraph">
    <w:name w:val="focusparagraph"/>
    <w:rsid w:val="005F18E4"/>
  </w:style>
  <w:style w:type="character" w:customStyle="1" w:styleId="lightblue">
    <w:name w:val="lightblue"/>
    <w:rsid w:val="005F18E4"/>
  </w:style>
  <w:style w:type="character" w:customStyle="1" w:styleId="StyleUnderlineCharChar9pt">
    <w:name w:val="Style Underline Char Char + 9 pt"/>
    <w:rsid w:val="005F18E4"/>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5F18E4"/>
  </w:style>
  <w:style w:type="character" w:customStyle="1" w:styleId="Title10">
    <w:name w:val="Title1"/>
    <w:rsid w:val="005F18E4"/>
  </w:style>
  <w:style w:type="character" w:customStyle="1" w:styleId="BoldandUnderlineCharCharCharChar">
    <w:name w:val="Bold and Underline Char Char Char Char"/>
    <w:rsid w:val="005F18E4"/>
    <w:rPr>
      <w:b/>
      <w:bCs w:val="0"/>
      <w:noProof w:val="0"/>
      <w:u w:val="single"/>
      <w:lang w:val="en-US" w:eastAsia="en-US" w:bidi="ar-SA"/>
    </w:rPr>
  </w:style>
  <w:style w:type="character" w:customStyle="1" w:styleId="FontStyle29">
    <w:name w:val="Font Style29"/>
    <w:uiPriority w:val="99"/>
    <w:rsid w:val="005F18E4"/>
    <w:rPr>
      <w:rFonts w:ascii="Arial" w:hAnsi="Arial" w:cs="Arial" w:hint="default"/>
      <w:sz w:val="14"/>
      <w:szCs w:val="14"/>
    </w:rPr>
  </w:style>
  <w:style w:type="character" w:customStyle="1" w:styleId="CardsUnderlined">
    <w:name w:val="Cards Underlined"/>
    <w:rsid w:val="005F18E4"/>
    <w:rPr>
      <w:rFonts w:ascii="Helvetica" w:hAnsi="Helvetica" w:cs="Helvetica" w:hint="default"/>
      <w:sz w:val="22"/>
      <w:szCs w:val="24"/>
      <w:u w:val="thick"/>
    </w:rPr>
  </w:style>
  <w:style w:type="character" w:customStyle="1" w:styleId="titles">
    <w:name w:val="titles"/>
    <w:rsid w:val="005F18E4"/>
  </w:style>
  <w:style w:type="character" w:customStyle="1" w:styleId="articletext0">
    <w:name w:val="article_text"/>
    <w:rsid w:val="005F18E4"/>
  </w:style>
  <w:style w:type="character" w:customStyle="1" w:styleId="contentauthor">
    <w:name w:val="contentauthor"/>
    <w:rsid w:val="005F18E4"/>
  </w:style>
  <w:style w:type="character" w:customStyle="1" w:styleId="subarticleheader">
    <w:name w:val="subarticleheader"/>
    <w:rsid w:val="005F18E4"/>
  </w:style>
  <w:style w:type="character" w:customStyle="1" w:styleId="spelle">
    <w:name w:val="spelle"/>
    <w:rsid w:val="005F18E4"/>
  </w:style>
  <w:style w:type="character" w:customStyle="1" w:styleId="grame">
    <w:name w:val="grame"/>
    <w:rsid w:val="005F18E4"/>
  </w:style>
  <w:style w:type="character" w:customStyle="1" w:styleId="newstitle1">
    <w:name w:val="newstitle1"/>
    <w:rsid w:val="005F18E4"/>
  </w:style>
  <w:style w:type="character" w:customStyle="1" w:styleId="copy">
    <w:name w:val="copy"/>
    <w:rsid w:val="005F18E4"/>
  </w:style>
  <w:style w:type="character" w:customStyle="1" w:styleId="topheadline">
    <w:name w:val="topheadline"/>
    <w:rsid w:val="005F18E4"/>
  </w:style>
  <w:style w:type="character" w:customStyle="1" w:styleId="Stylereduce27pt">
    <w:name w:val="Style reduce2 + 7 pt"/>
    <w:rsid w:val="005F18E4"/>
    <w:rPr>
      <w:rFonts w:ascii="Times New Roman" w:hAnsi="Times New Roman" w:cs="Arial" w:hint="default"/>
      <w:color w:val="000000"/>
      <w:sz w:val="14"/>
      <w:szCs w:val="22"/>
    </w:rPr>
  </w:style>
  <w:style w:type="character" w:customStyle="1" w:styleId="srtitle">
    <w:name w:val="srtitle"/>
    <w:rsid w:val="005F18E4"/>
  </w:style>
  <w:style w:type="character" w:customStyle="1" w:styleId="st1">
    <w:name w:val="st1"/>
    <w:rsid w:val="005F18E4"/>
  </w:style>
  <w:style w:type="character" w:customStyle="1" w:styleId="StyleStyleGaramond">
    <w:name w:val="Style Style Garamond +"/>
    <w:rsid w:val="005F18E4"/>
    <w:rPr>
      <w:rFonts w:ascii="Garamond" w:hAnsi="Garamond" w:cs="Times New Roman" w:hint="default"/>
      <w:sz w:val="20"/>
    </w:rPr>
  </w:style>
  <w:style w:type="character" w:customStyle="1" w:styleId="quotechar0">
    <w:name w:val="quotechar"/>
    <w:rsid w:val="005F18E4"/>
  </w:style>
  <w:style w:type="character" w:customStyle="1" w:styleId="boldunderline0">
    <w:name w:val="boldunderline"/>
    <w:rsid w:val="005F18E4"/>
  </w:style>
  <w:style w:type="character" w:customStyle="1" w:styleId="A8">
    <w:name w:val="A8"/>
    <w:rsid w:val="005F18E4"/>
    <w:rPr>
      <w:rFonts w:ascii="Scala" w:hAnsi="Scala" w:cs="Scala" w:hint="default"/>
      <w:color w:val="000000"/>
      <w:sz w:val="15"/>
      <w:szCs w:val="15"/>
    </w:rPr>
  </w:style>
  <w:style w:type="character" w:customStyle="1" w:styleId="A00">
    <w:name w:val="A0"/>
    <w:uiPriority w:val="99"/>
    <w:rsid w:val="005F18E4"/>
    <w:rPr>
      <w:rFonts w:ascii="Scala" w:hAnsi="Scala" w:cs="Scala" w:hint="default"/>
      <w:color w:val="000000"/>
      <w:sz w:val="16"/>
      <w:szCs w:val="16"/>
    </w:rPr>
  </w:style>
  <w:style w:type="character" w:customStyle="1" w:styleId="Date11">
    <w:name w:val="Date11"/>
    <w:rsid w:val="005F18E4"/>
  </w:style>
  <w:style w:type="character" w:customStyle="1" w:styleId="Boxout">
    <w:name w:val="Box out"/>
    <w:uiPriority w:val="1"/>
    <w:qFormat/>
    <w:rsid w:val="005F18E4"/>
    <w:rPr>
      <w:rFonts w:ascii="Tahoma" w:hAnsi="Tahoma" w:cs="Tahoma" w:hint="default"/>
      <w:b/>
      <w:bCs w:val="0"/>
      <w:sz w:val="20"/>
      <w:u w:val="single"/>
      <w:bdr w:val="none" w:sz="0" w:space="0" w:color="auto" w:frame="1"/>
      <w:shd w:val="clear" w:color="auto" w:fill="A9E8F5"/>
    </w:rPr>
  </w:style>
  <w:style w:type="character" w:customStyle="1" w:styleId="metad">
    <w:name w:val="metad"/>
    <w:rsid w:val="005F18E4"/>
  </w:style>
  <w:style w:type="character" w:customStyle="1" w:styleId="sifr-alternate">
    <w:name w:val="sifr-alternate"/>
    <w:rsid w:val="005F18E4"/>
  </w:style>
  <w:style w:type="character" w:customStyle="1" w:styleId="justify1">
    <w:name w:val="justify1"/>
    <w:rsid w:val="005F18E4"/>
  </w:style>
  <w:style w:type="character" w:customStyle="1" w:styleId="artbody1">
    <w:name w:val="art_body1"/>
    <w:rsid w:val="005F18E4"/>
    <w:rPr>
      <w:rFonts w:ascii="Arial" w:hAnsi="Arial" w:cs="Arial" w:hint="default"/>
    </w:rPr>
  </w:style>
  <w:style w:type="character" w:customStyle="1" w:styleId="A1">
    <w:name w:val="A1"/>
    <w:uiPriority w:val="99"/>
    <w:rsid w:val="005F18E4"/>
    <w:rPr>
      <w:rFonts w:ascii="Book Antiqua" w:hAnsi="Book Antiqua" w:cs="Book Antiqua" w:hint="default"/>
      <w:color w:val="221E1F"/>
      <w:sz w:val="22"/>
      <w:szCs w:val="22"/>
    </w:rPr>
  </w:style>
  <w:style w:type="character" w:customStyle="1" w:styleId="reality">
    <w:name w:val="reality"/>
    <w:rsid w:val="005F18E4"/>
  </w:style>
  <w:style w:type="character" w:customStyle="1" w:styleId="text2">
    <w:name w:val="text2"/>
    <w:rsid w:val="005F18E4"/>
  </w:style>
  <w:style w:type="character" w:customStyle="1" w:styleId="StyleUnderlineChar2CharChar11pt">
    <w:name w:val="Style Underline Char2 Char Char + 11 pt"/>
    <w:rsid w:val="005F18E4"/>
    <w:rPr>
      <w:rFonts w:ascii="Times New Roman" w:hAnsi="Times New Roman" w:cs="Times New Roman" w:hint="default"/>
      <w:sz w:val="20"/>
      <w:u w:val="single"/>
    </w:rPr>
  </w:style>
  <w:style w:type="character" w:customStyle="1" w:styleId="StyleStyleBoldUnderline11pt">
    <w:name w:val="Style Style Bold Underline + 11 pt"/>
    <w:rsid w:val="005F18E4"/>
    <w:rPr>
      <w:b/>
      <w:bCs/>
      <w:sz w:val="20"/>
      <w:u w:val="single"/>
    </w:rPr>
  </w:style>
  <w:style w:type="character" w:customStyle="1" w:styleId="articlehead2">
    <w:name w:val="articlehead2"/>
    <w:rsid w:val="005F18E4"/>
  </w:style>
  <w:style w:type="character" w:customStyle="1" w:styleId="pronset">
    <w:name w:val="pronset"/>
    <w:rsid w:val="005F18E4"/>
  </w:style>
  <w:style w:type="character" w:customStyle="1" w:styleId="prondelim">
    <w:name w:val="prondelim"/>
    <w:rsid w:val="005F18E4"/>
  </w:style>
  <w:style w:type="character" w:customStyle="1" w:styleId="prontoggle">
    <w:name w:val="pron_toggle"/>
    <w:rsid w:val="005F18E4"/>
  </w:style>
  <w:style w:type="character" w:customStyle="1" w:styleId="boldface">
    <w:name w:val="boldface"/>
    <w:rsid w:val="005F18E4"/>
  </w:style>
  <w:style w:type="character" w:customStyle="1" w:styleId="secondary-bf">
    <w:name w:val="secondary-bf"/>
    <w:rsid w:val="005F18E4"/>
  </w:style>
  <w:style w:type="table" w:styleId="ColorfulGrid-Accent1">
    <w:name w:val="Colorful Grid Accent 1"/>
    <w:basedOn w:val="TableNormal"/>
    <w:link w:val="ColorfulGrid-Accent1Char"/>
    <w:uiPriority w:val="29"/>
    <w:unhideWhenUsed/>
    <w:rsid w:val="005F18E4"/>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5F18E4"/>
    <w:rPr>
      <w:rFonts w:ascii="Times New Roman" w:hAnsi="Times New Roman" w:cs="Times New Roman" w:hint="default"/>
      <w:iCs/>
      <w:color w:val="000000"/>
      <w:sz w:val="16"/>
    </w:rPr>
  </w:style>
  <w:style w:type="character" w:customStyle="1" w:styleId="Boxout0">
    <w:name w:val="Boxout"/>
    <w:uiPriority w:val="1"/>
    <w:qFormat/>
    <w:rsid w:val="005F18E4"/>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5F18E4"/>
  </w:style>
  <w:style w:type="character" w:customStyle="1" w:styleId="pg">
    <w:name w:val="pg"/>
    <w:rsid w:val="005F18E4"/>
  </w:style>
  <w:style w:type="character" w:customStyle="1" w:styleId="detailtitle">
    <w:name w:val="detailtitle"/>
    <w:rsid w:val="005F18E4"/>
  </w:style>
  <w:style w:type="character" w:customStyle="1" w:styleId="storydate">
    <w:name w:val="storydate"/>
    <w:rsid w:val="005F18E4"/>
  </w:style>
  <w:style w:type="character" w:customStyle="1" w:styleId="preloadwrap">
    <w:name w:val="preloadwrap"/>
    <w:rsid w:val="005F18E4"/>
  </w:style>
  <w:style w:type="character" w:customStyle="1" w:styleId="creditwrap">
    <w:name w:val="creditwrap"/>
    <w:rsid w:val="005F18E4"/>
  </w:style>
  <w:style w:type="character" w:customStyle="1" w:styleId="DefaultChar1">
    <w:name w:val="Default Char1"/>
    <w:rsid w:val="005F18E4"/>
    <w:rPr>
      <w:noProof w:val="0"/>
      <w:color w:val="000000"/>
      <w:lang w:val="en-US" w:eastAsia="en-US" w:bidi="ar-SA"/>
    </w:rPr>
  </w:style>
  <w:style w:type="character" w:customStyle="1" w:styleId="textunderlineChar0">
    <w:name w:val="text underline Char"/>
    <w:rsid w:val="005F18E4"/>
    <w:rPr>
      <w:sz w:val="24"/>
      <w:szCs w:val="22"/>
      <w:u w:val="thick"/>
      <w:lang w:val="en-US" w:eastAsia="en-US" w:bidi="ar-SA"/>
    </w:rPr>
  </w:style>
  <w:style w:type="character" w:customStyle="1" w:styleId="BoldChar">
    <w:name w:val="Bold Char"/>
    <w:rsid w:val="005F18E4"/>
    <w:rPr>
      <w:rFonts w:ascii="Times New Roman" w:eastAsia="Times New Roman" w:hAnsi="Times New Roman" w:cs="Times New Roman" w:hint="default"/>
      <w:b/>
      <w:bCs w:val="0"/>
      <w:szCs w:val="24"/>
    </w:rPr>
  </w:style>
  <w:style w:type="character" w:customStyle="1" w:styleId="pmterms31">
    <w:name w:val="pmterms31"/>
    <w:rsid w:val="005F18E4"/>
    <w:rPr>
      <w:b/>
      <w:bCs/>
      <w:i w:val="0"/>
      <w:iCs w:val="0"/>
      <w:color w:val="000000"/>
    </w:rPr>
  </w:style>
  <w:style w:type="character" w:customStyle="1" w:styleId="copyrightdescription">
    <w:name w:val="copyrightdescription"/>
    <w:rsid w:val="005F18E4"/>
  </w:style>
  <w:style w:type="character" w:customStyle="1" w:styleId="ft01">
    <w:name w:val="ft01"/>
    <w:rsid w:val="005F18E4"/>
    <w:rPr>
      <w:rFonts w:ascii="Times" w:hAnsi="Times" w:cs="Times" w:hint="default"/>
      <w:color w:val="000000"/>
      <w:sz w:val="14"/>
      <w:szCs w:val="14"/>
    </w:rPr>
  </w:style>
  <w:style w:type="character" w:customStyle="1" w:styleId="ft11">
    <w:name w:val="ft11"/>
    <w:rsid w:val="005F18E4"/>
    <w:rPr>
      <w:rFonts w:ascii="Times" w:hAnsi="Times" w:cs="Times" w:hint="default"/>
      <w:color w:val="000000"/>
      <w:sz w:val="17"/>
      <w:szCs w:val="17"/>
    </w:rPr>
  </w:style>
  <w:style w:type="character" w:customStyle="1" w:styleId="ft21">
    <w:name w:val="ft21"/>
    <w:rsid w:val="005F18E4"/>
    <w:rPr>
      <w:rFonts w:ascii="Times" w:hAnsi="Times" w:cs="Times" w:hint="default"/>
      <w:color w:val="000000"/>
      <w:sz w:val="15"/>
      <w:szCs w:val="15"/>
    </w:rPr>
  </w:style>
  <w:style w:type="character" w:customStyle="1" w:styleId="ft31">
    <w:name w:val="ft31"/>
    <w:rsid w:val="005F18E4"/>
    <w:rPr>
      <w:rFonts w:ascii="Times" w:hAnsi="Times" w:cs="Times" w:hint="default"/>
      <w:color w:val="000000"/>
      <w:sz w:val="15"/>
      <w:szCs w:val="15"/>
    </w:rPr>
  </w:style>
  <w:style w:type="character" w:customStyle="1" w:styleId="dquo">
    <w:name w:val="dquo"/>
    <w:rsid w:val="005F18E4"/>
  </w:style>
  <w:style w:type="character" w:customStyle="1" w:styleId="caps2">
    <w:name w:val="caps2"/>
    <w:rsid w:val="005F18E4"/>
  </w:style>
  <w:style w:type="character" w:customStyle="1" w:styleId="CardsFont12ptCharCharCharChar">
    <w:name w:val="Cards + Font: 12 pt Char Char Char Char"/>
    <w:rsid w:val="005F18E4"/>
    <w:rPr>
      <w:sz w:val="24"/>
      <w:szCs w:val="24"/>
      <w:u w:val="thick"/>
      <w:lang w:val="en-US" w:eastAsia="en-US" w:bidi="ar-SA"/>
    </w:rPr>
  </w:style>
  <w:style w:type="character" w:customStyle="1" w:styleId="ccs">
    <w:name w:val="c cs"/>
    <w:rsid w:val="005F18E4"/>
  </w:style>
  <w:style w:type="character" w:customStyle="1" w:styleId="UnderlinedEvChar">
    <w:name w:val="Underlined Ev Char"/>
    <w:rsid w:val="005F18E4"/>
    <w:rPr>
      <w:rFonts w:ascii="Times New Roman" w:eastAsia="Times New Roman" w:hAnsi="Times New Roman" w:cs="Times New Roman" w:hint="default"/>
      <w:szCs w:val="24"/>
      <w:u w:val="single"/>
    </w:rPr>
  </w:style>
  <w:style w:type="character" w:customStyle="1" w:styleId="dropshadow">
    <w:name w:val="dropshadow"/>
    <w:rsid w:val="005F18E4"/>
  </w:style>
  <w:style w:type="character" w:customStyle="1" w:styleId="d05ws">
    <w:name w:val="d05ws"/>
    <w:rsid w:val="005F18E4"/>
  </w:style>
  <w:style w:type="character" w:customStyle="1" w:styleId="rzibod">
    <w:name w:val="rzibod"/>
    <w:rsid w:val="005F18E4"/>
  </w:style>
  <w:style w:type="character" w:customStyle="1" w:styleId="StyleBold1">
    <w:name w:val="Style Bold1"/>
    <w:rsid w:val="005F18E4"/>
    <w:rPr>
      <w:rFonts w:ascii="Georgia" w:hAnsi="Georgia" w:hint="default"/>
      <w:b/>
      <w:bCs/>
      <w:sz w:val="22"/>
    </w:rPr>
  </w:style>
  <w:style w:type="character" w:customStyle="1" w:styleId="headertext">
    <w:name w:val="headertext"/>
    <w:rsid w:val="005F18E4"/>
  </w:style>
  <w:style w:type="character" w:customStyle="1" w:styleId="endnote-reference">
    <w:name w:val="endnote-reference"/>
    <w:rsid w:val="005F18E4"/>
  </w:style>
  <w:style w:type="character" w:customStyle="1" w:styleId="officialsname">
    <w:name w:val="official_s_name"/>
    <w:rsid w:val="005F18E4"/>
  </w:style>
  <w:style w:type="character" w:customStyle="1" w:styleId="audience">
    <w:name w:val="audience"/>
    <w:rsid w:val="005F18E4"/>
  </w:style>
  <w:style w:type="character" w:customStyle="1" w:styleId="A7">
    <w:name w:val="A7"/>
    <w:uiPriority w:val="99"/>
    <w:rsid w:val="005F18E4"/>
    <w:rPr>
      <w:rFonts w:ascii="Myriad Pro" w:hAnsi="Myriad Pro" w:cs="Myriad Pro" w:hint="default"/>
      <w:color w:val="0066B1"/>
      <w:sz w:val="22"/>
      <w:szCs w:val="22"/>
    </w:rPr>
  </w:style>
  <w:style w:type="character" w:customStyle="1" w:styleId="normalchar">
    <w:name w:val="normal__char"/>
    <w:rsid w:val="005F18E4"/>
  </w:style>
  <w:style w:type="character" w:customStyle="1" w:styleId="hyperlink002cheading0020100200028block0020title0029char">
    <w:name w:val="hyperlink_002cheading_00201_0020_0028block_0020title_0029__char"/>
    <w:rsid w:val="005F18E4"/>
  </w:style>
  <w:style w:type="character" w:customStyle="1" w:styleId="underline002cstyle0020bold0020underlinechar">
    <w:name w:val="underline_002cstyle_0020bold_0020underline__char"/>
    <w:rsid w:val="005F18E4"/>
  </w:style>
  <w:style w:type="character" w:customStyle="1" w:styleId="copyboldblack">
    <w:name w:val="copyboldblack"/>
    <w:rsid w:val="005F18E4"/>
  </w:style>
  <w:style w:type="character" w:customStyle="1" w:styleId="copybold">
    <w:name w:val="copybold"/>
    <w:rsid w:val="005F18E4"/>
  </w:style>
  <w:style w:type="character" w:customStyle="1" w:styleId="author-date0">
    <w:name w:val="author-date"/>
    <w:rsid w:val="005F18E4"/>
  </w:style>
  <w:style w:type="character" w:customStyle="1" w:styleId="hidden">
    <w:name w:val="hidden"/>
    <w:rsid w:val="005F18E4"/>
  </w:style>
  <w:style w:type="character" w:customStyle="1" w:styleId="articlebegin">
    <w:name w:val="articlebegin"/>
    <w:rsid w:val="005F18E4"/>
  </w:style>
  <w:style w:type="character" w:customStyle="1" w:styleId="mediaoverlay">
    <w:name w:val="mediaoverlay"/>
    <w:rsid w:val="005F18E4"/>
  </w:style>
  <w:style w:type="character" w:customStyle="1" w:styleId="blogcaption">
    <w:name w:val="blog_caption"/>
    <w:rsid w:val="005F18E4"/>
  </w:style>
  <w:style w:type="character" w:customStyle="1" w:styleId="commnet-abuzz">
    <w:name w:val="commnet-abuzz"/>
    <w:rsid w:val="005F18E4"/>
  </w:style>
  <w:style w:type="character" w:customStyle="1" w:styleId="fbconnectbuttontext">
    <w:name w:val="fbconnectbutton_text"/>
    <w:rsid w:val="005F18E4"/>
  </w:style>
  <w:style w:type="character" w:customStyle="1" w:styleId="fbsharecountinner">
    <w:name w:val="fb_share_count_inner"/>
    <w:rsid w:val="005F18E4"/>
  </w:style>
  <w:style w:type="character" w:customStyle="1" w:styleId="stbuttontext">
    <w:name w:val="stbuttontext"/>
    <w:rsid w:val="005F18E4"/>
  </w:style>
  <w:style w:type="character" w:customStyle="1" w:styleId="source">
    <w:name w:val="source"/>
    <w:rsid w:val="005F18E4"/>
  </w:style>
  <w:style w:type="character" w:customStyle="1" w:styleId="pubdate">
    <w:name w:val="pubdate"/>
    <w:rsid w:val="005F18E4"/>
  </w:style>
  <w:style w:type="character" w:customStyle="1" w:styleId="grey">
    <w:name w:val="grey"/>
    <w:rsid w:val="005F18E4"/>
  </w:style>
  <w:style w:type="character" w:customStyle="1" w:styleId="postdate">
    <w:name w:val="post_date"/>
    <w:rsid w:val="005F18E4"/>
  </w:style>
  <w:style w:type="character" w:customStyle="1" w:styleId="bdx">
    <w:name w:val="bdx"/>
    <w:rsid w:val="005F18E4"/>
  </w:style>
  <w:style w:type="character" w:customStyle="1" w:styleId="bdl">
    <w:name w:val="bdl"/>
    <w:rsid w:val="005F18E4"/>
  </w:style>
  <w:style w:type="character" w:customStyle="1" w:styleId="breadcrumbitemcurrent">
    <w:name w:val="breadcrumbitemcurrent"/>
    <w:rsid w:val="005F18E4"/>
  </w:style>
  <w:style w:type="character" w:customStyle="1" w:styleId="bbl">
    <w:name w:val="bbl"/>
    <w:rsid w:val="005F18E4"/>
  </w:style>
  <w:style w:type="character" w:customStyle="1" w:styleId="Date2">
    <w:name w:val="Date2"/>
    <w:rsid w:val="005F18E4"/>
  </w:style>
  <w:style w:type="character" w:customStyle="1" w:styleId="company">
    <w:name w:val="company"/>
    <w:rsid w:val="005F18E4"/>
  </w:style>
  <w:style w:type="character" w:customStyle="1" w:styleId="itxtnewhookspan">
    <w:name w:val="itxtnewhookspan"/>
    <w:rsid w:val="005F18E4"/>
  </w:style>
  <w:style w:type="character" w:customStyle="1" w:styleId="gstxthlt">
    <w:name w:val="gstxt_hlt"/>
    <w:rsid w:val="005F18E4"/>
  </w:style>
  <w:style w:type="character" w:customStyle="1" w:styleId="SubtleEmphasis1">
    <w:name w:val="Subtle Emphasis1"/>
    <w:uiPriority w:val="19"/>
    <w:qFormat/>
    <w:rsid w:val="005F18E4"/>
    <w:rPr>
      <w:rFonts w:ascii="Times New Roman" w:hAnsi="Times New Roman" w:cs="Times New Roman" w:hint="default"/>
      <w:b/>
      <w:bCs w:val="0"/>
      <w:iCs/>
      <w:color w:val="auto"/>
      <w:sz w:val="22"/>
    </w:rPr>
  </w:style>
  <w:style w:type="character" w:customStyle="1" w:styleId="StyleBoldRed">
    <w:name w:val="Style Bold Red"/>
    <w:rsid w:val="005F18E4"/>
    <w:rPr>
      <w:b/>
      <w:bCs/>
      <w:color w:val="auto"/>
    </w:rPr>
  </w:style>
  <w:style w:type="character" w:customStyle="1" w:styleId="StyleTimesNewRoman8pt">
    <w:name w:val="Style Times New Roman 8 pt"/>
    <w:rsid w:val="005F18E4"/>
    <w:rPr>
      <w:rFonts w:ascii="Georgia" w:hAnsi="Georgia" w:hint="default"/>
      <w:sz w:val="16"/>
    </w:rPr>
  </w:style>
  <w:style w:type="character" w:customStyle="1" w:styleId="StyleStyle7pt8pt">
    <w:name w:val="Style Style 7 pt + 8 pt"/>
    <w:rsid w:val="005F18E4"/>
    <w:rPr>
      <w:sz w:val="16"/>
    </w:rPr>
  </w:style>
  <w:style w:type="character" w:customStyle="1" w:styleId="StyleStyleThickunderlineBold1">
    <w:name w:val="Style Style Thick underline + Bold1"/>
    <w:rsid w:val="005F18E4"/>
    <w:rPr>
      <w:b/>
      <w:bCs/>
      <w:u w:val="thick"/>
    </w:rPr>
  </w:style>
  <w:style w:type="character" w:customStyle="1" w:styleId="StyleUnderline2">
    <w:name w:val="Style Underline2"/>
    <w:rsid w:val="005F18E4"/>
    <w:rPr>
      <w:u w:val="single"/>
    </w:rPr>
  </w:style>
  <w:style w:type="character" w:customStyle="1" w:styleId="ShrinkText">
    <w:name w:val="Shrink Text"/>
    <w:rsid w:val="005F18E4"/>
    <w:rPr>
      <w:sz w:val="16"/>
    </w:rPr>
  </w:style>
  <w:style w:type="character" w:customStyle="1" w:styleId="smallcaps">
    <w:name w:val="smallcaps"/>
    <w:rsid w:val="005F18E4"/>
  </w:style>
  <w:style w:type="character" w:customStyle="1" w:styleId="goldbldtext">
    <w:name w:val="goldbldtext"/>
    <w:rsid w:val="005F18E4"/>
  </w:style>
  <w:style w:type="character" w:customStyle="1" w:styleId="cardshighlight0">
    <w:name w:val="cardshighlight"/>
    <w:rsid w:val="005F18E4"/>
  </w:style>
  <w:style w:type="character" w:customStyle="1" w:styleId="cardsfont12pt1">
    <w:name w:val="cardsfont12pt"/>
    <w:rsid w:val="005F18E4"/>
  </w:style>
  <w:style w:type="character" w:customStyle="1" w:styleId="ft1">
    <w:name w:val="ft1"/>
    <w:rsid w:val="005F18E4"/>
  </w:style>
  <w:style w:type="character" w:customStyle="1" w:styleId="ft6">
    <w:name w:val="ft6"/>
    <w:rsid w:val="005F18E4"/>
  </w:style>
  <w:style w:type="character" w:customStyle="1" w:styleId="kicker">
    <w:name w:val="kicker"/>
    <w:rsid w:val="005F18E4"/>
  </w:style>
  <w:style w:type="character" w:customStyle="1" w:styleId="backcontent">
    <w:name w:val="backcontent"/>
    <w:rsid w:val="005F18E4"/>
  </w:style>
  <w:style w:type="character" w:customStyle="1" w:styleId="daystmp">
    <w:name w:val="daystmp"/>
    <w:rsid w:val="005F18E4"/>
  </w:style>
  <w:style w:type="character" w:customStyle="1" w:styleId="cardsfont12ptchar">
    <w:name w:val="cardsfont12ptchar"/>
    <w:rsid w:val="005F18E4"/>
  </w:style>
  <w:style w:type="character" w:customStyle="1" w:styleId="gal">
    <w:name w:val="gal"/>
    <w:rsid w:val="005F18E4"/>
  </w:style>
  <w:style w:type="character" w:customStyle="1" w:styleId="submitted">
    <w:name w:val="submitted"/>
    <w:rsid w:val="005F18E4"/>
  </w:style>
  <w:style w:type="character" w:customStyle="1" w:styleId="imagedateline">
    <w:name w:val="image_dateline"/>
    <w:rsid w:val="005F18E4"/>
  </w:style>
  <w:style w:type="character" w:customStyle="1" w:styleId="authordatecharchar">
    <w:name w:val="authordatecharchar"/>
    <w:rsid w:val="005F18E4"/>
  </w:style>
  <w:style w:type="character" w:customStyle="1" w:styleId="style1char0">
    <w:name w:val="style1char"/>
    <w:rsid w:val="005F18E4"/>
  </w:style>
  <w:style w:type="character" w:customStyle="1" w:styleId="tagcharchar0">
    <w:name w:val="tagcharchar"/>
    <w:rsid w:val="005F18E4"/>
  </w:style>
  <w:style w:type="character" w:customStyle="1" w:styleId="underlinedcharchar2">
    <w:name w:val="underlinedcharchar"/>
    <w:rsid w:val="005F18E4"/>
  </w:style>
  <w:style w:type="character" w:customStyle="1" w:styleId="BoxedChar">
    <w:name w:val="Boxed Char"/>
    <w:rsid w:val="005F18E4"/>
    <w:rPr>
      <w:rFonts w:ascii="Arial Narrow" w:hAnsi="Arial Narrow" w:hint="default"/>
      <w:b/>
      <w:bCs w:val="0"/>
      <w:sz w:val="18"/>
      <w:bdr w:val="single" w:sz="6" w:space="0" w:color="auto" w:frame="1"/>
    </w:rPr>
  </w:style>
  <w:style w:type="character" w:customStyle="1" w:styleId="Style11ptUnderline2">
    <w:name w:val="Style 11 pt Underline2"/>
    <w:rsid w:val="005F18E4"/>
    <w:rPr>
      <w:sz w:val="20"/>
      <w:u w:val="single"/>
    </w:rPr>
  </w:style>
  <w:style w:type="character" w:customStyle="1" w:styleId="Style11ptBoldUnderline2">
    <w:name w:val="Style 11 pt Bold Underline2"/>
    <w:rsid w:val="005F18E4"/>
    <w:rPr>
      <w:b/>
      <w:bCs/>
      <w:sz w:val="20"/>
      <w:u w:val="single"/>
    </w:rPr>
  </w:style>
  <w:style w:type="character" w:customStyle="1" w:styleId="nw">
    <w:name w:val="nw"/>
    <w:rsid w:val="005F18E4"/>
  </w:style>
  <w:style w:type="character" w:customStyle="1" w:styleId="Styleunderline11ptBoldBorderSinglesolidlineAuto">
    <w:name w:val="Style underline + 11 pt Bold Border: : (Single solid line Auto ..."/>
    <w:rsid w:val="005F18E4"/>
    <w:rPr>
      <w:b/>
      <w:bCs/>
      <w:sz w:val="20"/>
      <w:u w:val="single"/>
      <w:bdr w:val="single" w:sz="4" w:space="0" w:color="auto" w:frame="1"/>
    </w:rPr>
  </w:style>
  <w:style w:type="character" w:customStyle="1" w:styleId="cardCharCharChar1">
    <w:name w:val="card Char Char Char1"/>
    <w:rsid w:val="005F18E4"/>
    <w:rPr>
      <w:lang w:val="en-US" w:eastAsia="en-US" w:bidi="ar-SA"/>
    </w:rPr>
  </w:style>
  <w:style w:type="character" w:customStyle="1" w:styleId="authors1">
    <w:name w:val="authors1"/>
    <w:rsid w:val="005F18E4"/>
    <w:rPr>
      <w:rFonts w:ascii="Verdana" w:hAnsi="Verdana" w:hint="default"/>
      <w:b/>
      <w:bCs/>
      <w:color w:val="006699"/>
      <w:sz w:val="20"/>
      <w:szCs w:val="20"/>
    </w:rPr>
  </w:style>
  <w:style w:type="character" w:customStyle="1" w:styleId="headlinesectionlarge">
    <w:name w:val="headline_section_large"/>
    <w:rsid w:val="005F18E4"/>
  </w:style>
  <w:style w:type="character" w:customStyle="1" w:styleId="Styleunderline11ptBlack">
    <w:name w:val="Style underline + 11 pt Black"/>
    <w:rsid w:val="005F18E4"/>
    <w:rPr>
      <w:color w:val="000000"/>
      <w:sz w:val="20"/>
      <w:u w:val="single"/>
    </w:rPr>
  </w:style>
  <w:style w:type="character" w:customStyle="1" w:styleId="Styleunderline11ptBoldBlack">
    <w:name w:val="Style underline + 11 pt Bold Black"/>
    <w:rsid w:val="005F18E4"/>
    <w:rPr>
      <w:b/>
      <w:bCs/>
      <w:color w:val="000000"/>
      <w:sz w:val="20"/>
      <w:u w:val="single"/>
    </w:rPr>
  </w:style>
  <w:style w:type="character" w:customStyle="1" w:styleId="Style11ptBoldBlackUnderline">
    <w:name w:val="Style 11 pt Bold Black Underline"/>
    <w:rsid w:val="005F18E4"/>
    <w:rPr>
      <w:b/>
      <w:bCs/>
      <w:color w:val="000000"/>
      <w:sz w:val="20"/>
      <w:u w:val="single"/>
    </w:rPr>
  </w:style>
  <w:style w:type="character" w:customStyle="1" w:styleId="Style11ptBoldBlackUnderlineBorderSinglesolidline">
    <w:name w:val="Style 11 pt Bold Black Underline Border: : (Single solid line ..."/>
    <w:rsid w:val="005F18E4"/>
    <w:rPr>
      <w:b/>
      <w:bCs/>
      <w:color w:val="000000"/>
      <w:sz w:val="20"/>
      <w:u w:val="single"/>
      <w:bdr w:val="single" w:sz="4" w:space="0" w:color="auto" w:frame="1"/>
    </w:rPr>
  </w:style>
  <w:style w:type="character" w:customStyle="1" w:styleId="StyleLatinMeridien-Italic11ptItalicUnderline">
    <w:name w:val="Style (Latin) Meridien-Italic 11 pt Italic Underline"/>
    <w:rsid w:val="005F18E4"/>
    <w:rPr>
      <w:rFonts w:ascii="Meridien-Italic" w:hAnsi="Meridien-Italic" w:hint="default"/>
      <w:i/>
      <w:iCs/>
      <w:sz w:val="20"/>
      <w:u w:val="single"/>
    </w:rPr>
  </w:style>
  <w:style w:type="character" w:customStyle="1" w:styleId="Citation-AuthorDate">
    <w:name w:val="Citation - Author/Date"/>
    <w:rsid w:val="005F18E4"/>
    <w:rPr>
      <w:b/>
      <w:bCs w:val="0"/>
      <w:smallCaps/>
      <w:sz w:val="24"/>
      <w:u w:val="single"/>
    </w:rPr>
  </w:style>
  <w:style w:type="character" w:customStyle="1" w:styleId="underlinestylechar0">
    <w:name w:val="underlinestylechar"/>
    <w:rsid w:val="005F18E4"/>
  </w:style>
  <w:style w:type="character" w:customStyle="1" w:styleId="highlight">
    <w:name w:val="highlight"/>
    <w:rsid w:val="005F18E4"/>
  </w:style>
  <w:style w:type="character" w:customStyle="1" w:styleId="DottedUnderline0">
    <w:name w:val="Dotted Underline"/>
    <w:rsid w:val="005F18E4"/>
    <w:rPr>
      <w:rFonts w:ascii="Times New Roman" w:hAnsi="Times New Roman" w:cs="Times New Roman" w:hint="default"/>
      <w:sz w:val="20"/>
      <w:u w:val="dottedHeavy"/>
    </w:rPr>
  </w:style>
  <w:style w:type="character" w:customStyle="1" w:styleId="titleauthoretc">
    <w:name w:val="titleauthoretc"/>
    <w:rsid w:val="005F18E4"/>
  </w:style>
  <w:style w:type="character" w:customStyle="1" w:styleId="labeltext">
    <w:name w:val="labeltext"/>
    <w:rsid w:val="005F18E4"/>
  </w:style>
  <w:style w:type="character" w:customStyle="1" w:styleId="viewlink">
    <w:name w:val="viewlink"/>
    <w:rsid w:val="005F18E4"/>
  </w:style>
  <w:style w:type="character" w:customStyle="1" w:styleId="share">
    <w:name w:val="share"/>
    <w:rsid w:val="005F18E4"/>
  </w:style>
  <w:style w:type="character" w:customStyle="1" w:styleId="inlinkchart">
    <w:name w:val="inlink_chart"/>
    <w:rsid w:val="005F18E4"/>
  </w:style>
  <w:style w:type="character" w:customStyle="1" w:styleId="underLight">
    <w:name w:val="underLight"/>
    <w:uiPriority w:val="1"/>
    <w:qFormat/>
    <w:rsid w:val="005F18E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5F18E4"/>
  </w:style>
  <w:style w:type="character" w:customStyle="1" w:styleId="author-rss">
    <w:name w:val="author-rss"/>
    <w:rsid w:val="005F18E4"/>
  </w:style>
  <w:style w:type="character" w:customStyle="1" w:styleId="fbsharecountwrapper">
    <w:name w:val="fb_share_count_wrapper"/>
    <w:rsid w:val="005F18E4"/>
  </w:style>
  <w:style w:type="character" w:customStyle="1" w:styleId="fbbuttontext">
    <w:name w:val="fb_button_text"/>
    <w:rsid w:val="005F18E4"/>
  </w:style>
  <w:style w:type="character" w:customStyle="1" w:styleId="hw">
    <w:name w:val="hw"/>
    <w:rsid w:val="005F18E4"/>
  </w:style>
  <w:style w:type="character" w:customStyle="1" w:styleId="linktotop">
    <w:name w:val="linktotop"/>
    <w:rsid w:val="005F18E4"/>
  </w:style>
  <w:style w:type="character" w:customStyle="1" w:styleId="maintextbldleft">
    <w:name w:val="maintextbldleft"/>
    <w:rsid w:val="005F18E4"/>
  </w:style>
  <w:style w:type="character" w:customStyle="1" w:styleId="maintextleft">
    <w:name w:val="maintextleft"/>
    <w:rsid w:val="005F18E4"/>
  </w:style>
  <w:style w:type="character" w:customStyle="1" w:styleId="descriptionstyle1block">
    <w:name w:val="description style1 block"/>
    <w:rsid w:val="005F18E4"/>
  </w:style>
  <w:style w:type="character" w:customStyle="1" w:styleId="gutter-right-1">
    <w:name w:val="gutter-right-1"/>
    <w:basedOn w:val="DefaultParagraphFont"/>
    <w:rsid w:val="005F18E4"/>
  </w:style>
  <w:style w:type="character" w:customStyle="1" w:styleId="ssl3">
    <w:name w:val="ss_l3"/>
    <w:rsid w:val="005F18E4"/>
  </w:style>
  <w:style w:type="character" w:customStyle="1" w:styleId="FontStyle39">
    <w:name w:val="Font Style39"/>
    <w:uiPriority w:val="99"/>
    <w:rsid w:val="005F18E4"/>
    <w:rPr>
      <w:rFonts w:ascii="Constantia" w:hAnsi="Constantia" w:cs="Constantia" w:hint="default"/>
      <w:b/>
      <w:bCs/>
      <w:sz w:val="18"/>
      <w:szCs w:val="18"/>
    </w:rPr>
  </w:style>
  <w:style w:type="character" w:customStyle="1" w:styleId="6">
    <w:name w:val="6"/>
    <w:rsid w:val="005F18E4"/>
    <w:rPr>
      <w:rFonts w:ascii="Arial" w:hAnsi="Arial" w:cs="Arial" w:hint="default"/>
      <w:bCs/>
      <w:sz w:val="20"/>
      <w:u w:val="single"/>
      <w:lang w:val="en-US" w:eastAsia="en-US" w:bidi="ar-SA"/>
    </w:rPr>
  </w:style>
  <w:style w:type="character" w:customStyle="1" w:styleId="Header11">
    <w:name w:val="Header11"/>
    <w:rsid w:val="005F18E4"/>
  </w:style>
  <w:style w:type="character" w:customStyle="1" w:styleId="posa">
    <w:name w:val="pos(a)"/>
    <w:basedOn w:val="DefaultParagraphFont"/>
    <w:rsid w:val="005F18E4"/>
  </w:style>
  <w:style w:type="character" w:customStyle="1" w:styleId="u-hiddeninnarrowenv">
    <w:name w:val="u-hiddeninnarrowenv"/>
    <w:basedOn w:val="DefaultParagraphFont"/>
    <w:rsid w:val="005F18E4"/>
  </w:style>
  <w:style w:type="character" w:customStyle="1" w:styleId="followbutton-bird">
    <w:name w:val="followbutton-bird"/>
    <w:basedOn w:val="DefaultParagraphFont"/>
    <w:rsid w:val="005F18E4"/>
  </w:style>
  <w:style w:type="character" w:customStyle="1" w:styleId="tweetauthor-name">
    <w:name w:val="tweetauthor-name"/>
    <w:basedOn w:val="DefaultParagraphFont"/>
    <w:rsid w:val="005F18E4"/>
  </w:style>
  <w:style w:type="character" w:customStyle="1" w:styleId="tweetauthor-verifiedbadge">
    <w:name w:val="tweetauthor-verifiedbadge"/>
    <w:basedOn w:val="DefaultParagraphFont"/>
    <w:rsid w:val="005F18E4"/>
  </w:style>
  <w:style w:type="character" w:customStyle="1" w:styleId="tweetauthor-screenname">
    <w:name w:val="tweetauthor-screenname"/>
    <w:basedOn w:val="DefaultParagraphFont"/>
    <w:rsid w:val="005F18E4"/>
  </w:style>
  <w:style w:type="character" w:customStyle="1" w:styleId="u-hiddenvisually">
    <w:name w:val="u-hiddenvisually"/>
    <w:basedOn w:val="DefaultParagraphFont"/>
    <w:rsid w:val="005F18E4"/>
  </w:style>
  <w:style w:type="character" w:customStyle="1" w:styleId="tweetaction-stat">
    <w:name w:val="tweetaction-stat"/>
    <w:basedOn w:val="DefaultParagraphFont"/>
    <w:rsid w:val="005F18E4"/>
  </w:style>
  <w:style w:type="character" w:customStyle="1" w:styleId="related">
    <w:name w:val="related"/>
    <w:basedOn w:val="DefaultParagraphFont"/>
    <w:rsid w:val="005F18E4"/>
  </w:style>
  <w:style w:type="character" w:customStyle="1" w:styleId="related-content">
    <w:name w:val="related-content"/>
    <w:basedOn w:val="DefaultParagraphFont"/>
    <w:rsid w:val="005F18E4"/>
  </w:style>
  <w:style w:type="character" w:customStyle="1" w:styleId="name-of-author">
    <w:name w:val="name-of-author"/>
    <w:basedOn w:val="DefaultParagraphFont"/>
    <w:rsid w:val="005F18E4"/>
  </w:style>
  <w:style w:type="character" w:customStyle="1" w:styleId="first-name">
    <w:name w:val="first-name"/>
    <w:basedOn w:val="DefaultParagraphFont"/>
    <w:rsid w:val="005F18E4"/>
  </w:style>
  <w:style w:type="character" w:customStyle="1" w:styleId="last-name">
    <w:name w:val="last-name"/>
    <w:basedOn w:val="DefaultParagraphFont"/>
    <w:rsid w:val="005F18E4"/>
  </w:style>
  <w:style w:type="character" w:customStyle="1" w:styleId="caption10">
    <w:name w:val="caption1"/>
    <w:basedOn w:val="DefaultParagraphFont"/>
    <w:rsid w:val="005F18E4"/>
  </w:style>
  <w:style w:type="character" w:customStyle="1" w:styleId="recirc-text">
    <w:name w:val="&quot;recirc-text”"/>
    <w:basedOn w:val="DefaultParagraphFont"/>
    <w:rsid w:val="005F18E4"/>
  </w:style>
  <w:style w:type="character" w:customStyle="1" w:styleId="video-icon">
    <w:name w:val="video-icon"/>
    <w:basedOn w:val="DefaultParagraphFont"/>
    <w:rsid w:val="005F18E4"/>
  </w:style>
  <w:style w:type="character" w:customStyle="1" w:styleId="powa-shot-play-btn-text">
    <w:name w:val="powa-shot-play-btn-text"/>
    <w:basedOn w:val="DefaultParagraphFont"/>
    <w:rsid w:val="005F18E4"/>
  </w:style>
  <w:style w:type="character" w:customStyle="1" w:styleId="powa-shot-click">
    <w:name w:val="powa-shot-click"/>
    <w:basedOn w:val="DefaultParagraphFont"/>
    <w:rsid w:val="005F18E4"/>
  </w:style>
  <w:style w:type="character" w:customStyle="1" w:styleId="wpv-blurb">
    <w:name w:val="wpv-blurb"/>
    <w:basedOn w:val="DefaultParagraphFont"/>
    <w:rsid w:val="005F18E4"/>
  </w:style>
  <w:style w:type="character" w:customStyle="1" w:styleId="pb-caption">
    <w:name w:val="pb-caption"/>
    <w:basedOn w:val="DefaultParagraphFont"/>
    <w:rsid w:val="005F18E4"/>
  </w:style>
  <w:style w:type="character" w:customStyle="1" w:styleId="Heading5Char1">
    <w:name w:val="Heading 5 Char1"/>
    <w:aliases w:val="Text Char1"/>
    <w:basedOn w:val="DefaultParagraphFont"/>
    <w:semiHidden/>
    <w:rsid w:val="005F18E4"/>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5F18E4"/>
    <w:rPr>
      <w:vertAlign w:val="baseline"/>
    </w:rPr>
  </w:style>
  <w:style w:type="character" w:customStyle="1" w:styleId="Heading7Char1">
    <w:name w:val="Heading 7 Char1"/>
    <w:basedOn w:val="DefaultParagraphFont"/>
    <w:semiHidden/>
    <w:rsid w:val="005F18E4"/>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5F18E4"/>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5F18E4"/>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5F18E4"/>
    <w:rPr>
      <w:rFonts w:ascii="Calibri" w:hAnsi="Calibri" w:cs="Calibri"/>
    </w:rPr>
  </w:style>
  <w:style w:type="numbering" w:customStyle="1" w:styleId="NoList2">
    <w:name w:val="No List2"/>
    <w:next w:val="NoList"/>
    <w:uiPriority w:val="99"/>
    <w:semiHidden/>
    <w:unhideWhenUsed/>
    <w:rsid w:val="005F18E4"/>
  </w:style>
  <w:style w:type="numbering" w:customStyle="1" w:styleId="NoList3">
    <w:name w:val="No List3"/>
    <w:next w:val="NoList"/>
    <w:uiPriority w:val="99"/>
    <w:semiHidden/>
    <w:unhideWhenUsed/>
    <w:rsid w:val="005F18E4"/>
  </w:style>
  <w:style w:type="numbering" w:customStyle="1" w:styleId="NoList4">
    <w:name w:val="No List4"/>
    <w:next w:val="NoList"/>
    <w:uiPriority w:val="99"/>
    <w:semiHidden/>
    <w:unhideWhenUsed/>
    <w:rsid w:val="005F18E4"/>
  </w:style>
  <w:style w:type="numbering" w:customStyle="1" w:styleId="NoList5">
    <w:name w:val="No List5"/>
    <w:next w:val="NoList"/>
    <w:semiHidden/>
    <w:unhideWhenUsed/>
    <w:rsid w:val="005F18E4"/>
  </w:style>
  <w:style w:type="paragraph" w:styleId="BlockText">
    <w:name w:val="Block Text"/>
    <w:basedOn w:val="Normal"/>
    <w:rsid w:val="005F18E4"/>
    <w:pPr>
      <w:ind w:left="229" w:right="229"/>
    </w:pPr>
    <w:rPr>
      <w:rFonts w:ascii="Verdana" w:eastAsia="Times New Roman" w:hAnsi="Verdana"/>
      <w:szCs w:val="20"/>
    </w:rPr>
  </w:style>
  <w:style w:type="paragraph" w:styleId="NormalIndent">
    <w:name w:val="Normal Indent"/>
    <w:basedOn w:val="Normal"/>
    <w:rsid w:val="005F18E4"/>
    <w:pPr>
      <w:ind w:left="720"/>
    </w:pPr>
    <w:rPr>
      <w:rFonts w:eastAsia="Times New Roman"/>
      <w:szCs w:val="20"/>
    </w:rPr>
  </w:style>
  <w:style w:type="paragraph" w:styleId="EnvelopeReturn">
    <w:name w:val="envelope return"/>
    <w:basedOn w:val="Normal"/>
    <w:rsid w:val="005F18E4"/>
    <w:rPr>
      <w:rFonts w:eastAsia="Times New Roman"/>
      <w:sz w:val="24"/>
      <w:szCs w:val="20"/>
    </w:rPr>
  </w:style>
  <w:style w:type="paragraph" w:styleId="EnvelopeAddress">
    <w:name w:val="envelope address"/>
    <w:basedOn w:val="Normal"/>
    <w:rsid w:val="005F18E4"/>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5F18E4"/>
  </w:style>
  <w:style w:type="numbering" w:customStyle="1" w:styleId="NoList7">
    <w:name w:val="No List7"/>
    <w:next w:val="NoList"/>
    <w:semiHidden/>
    <w:unhideWhenUsed/>
    <w:rsid w:val="005F18E4"/>
  </w:style>
  <w:style w:type="paragraph" w:styleId="ListBullet">
    <w:name w:val="List Bullet"/>
    <w:basedOn w:val="Normal"/>
    <w:link w:val="ListBulletChar"/>
    <w:uiPriority w:val="99"/>
    <w:unhideWhenUsed/>
    <w:rsid w:val="005F18E4"/>
    <w:pPr>
      <w:tabs>
        <w:tab w:val="num" w:pos="360"/>
      </w:tabs>
      <w:ind w:left="360" w:hanging="360"/>
      <w:contextualSpacing/>
    </w:pPr>
    <w:rPr>
      <w:rFonts w:eastAsia="Calibri"/>
    </w:rPr>
  </w:style>
  <w:style w:type="table" w:styleId="MediumGrid1">
    <w:name w:val="Medium Grid 1"/>
    <w:basedOn w:val="TableNormal"/>
    <w:uiPriority w:val="67"/>
    <w:rsid w:val="005F18E4"/>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5F18E4"/>
    <w:rPr>
      <w:rFonts w:ascii="Arial Narrow" w:eastAsia="SimSun" w:hAnsi="Arial Narrow" w:cs="Calibri"/>
      <w:sz w:val="20"/>
      <w:szCs w:val="22"/>
    </w:rPr>
  </w:style>
  <w:style w:type="numbering" w:customStyle="1" w:styleId="NoList11">
    <w:name w:val="No List11"/>
    <w:next w:val="NoList"/>
    <w:uiPriority w:val="99"/>
    <w:semiHidden/>
    <w:unhideWhenUsed/>
    <w:rsid w:val="005F18E4"/>
  </w:style>
  <w:style w:type="numbering" w:customStyle="1" w:styleId="NoList111">
    <w:name w:val="No List111"/>
    <w:next w:val="NoList"/>
    <w:uiPriority w:val="99"/>
    <w:semiHidden/>
    <w:unhideWhenUsed/>
    <w:rsid w:val="005F18E4"/>
  </w:style>
  <w:style w:type="numbering" w:customStyle="1" w:styleId="NoList1111">
    <w:name w:val="No List1111"/>
    <w:next w:val="NoList"/>
    <w:uiPriority w:val="99"/>
    <w:semiHidden/>
    <w:unhideWhenUsed/>
    <w:rsid w:val="005F18E4"/>
  </w:style>
  <w:style w:type="numbering" w:customStyle="1" w:styleId="NoList11111">
    <w:name w:val="No List11111"/>
    <w:next w:val="NoList"/>
    <w:uiPriority w:val="99"/>
    <w:semiHidden/>
    <w:unhideWhenUsed/>
    <w:rsid w:val="005F18E4"/>
  </w:style>
  <w:style w:type="numbering" w:customStyle="1" w:styleId="NoList111111">
    <w:name w:val="No List111111"/>
    <w:next w:val="NoList"/>
    <w:uiPriority w:val="99"/>
    <w:semiHidden/>
    <w:unhideWhenUsed/>
    <w:rsid w:val="005F18E4"/>
  </w:style>
  <w:style w:type="numbering" w:customStyle="1" w:styleId="NoList1111111">
    <w:name w:val="No List1111111"/>
    <w:next w:val="NoList"/>
    <w:uiPriority w:val="99"/>
    <w:semiHidden/>
    <w:unhideWhenUsed/>
    <w:rsid w:val="005F18E4"/>
  </w:style>
  <w:style w:type="numbering" w:customStyle="1" w:styleId="NoList11111111">
    <w:name w:val="No List11111111"/>
    <w:next w:val="NoList"/>
    <w:uiPriority w:val="99"/>
    <w:semiHidden/>
    <w:unhideWhenUsed/>
    <w:rsid w:val="005F18E4"/>
  </w:style>
  <w:style w:type="numbering" w:customStyle="1" w:styleId="NoList111111111">
    <w:name w:val="No List111111111"/>
    <w:next w:val="NoList"/>
    <w:uiPriority w:val="99"/>
    <w:semiHidden/>
    <w:unhideWhenUsed/>
    <w:rsid w:val="005F18E4"/>
  </w:style>
  <w:style w:type="numbering" w:customStyle="1" w:styleId="NoList1111111111">
    <w:name w:val="No List1111111111"/>
    <w:next w:val="NoList"/>
    <w:uiPriority w:val="99"/>
    <w:semiHidden/>
    <w:unhideWhenUsed/>
    <w:rsid w:val="005F18E4"/>
  </w:style>
  <w:style w:type="numbering" w:customStyle="1" w:styleId="NoList11111111111">
    <w:name w:val="No List11111111111"/>
    <w:next w:val="NoList"/>
    <w:uiPriority w:val="99"/>
    <w:semiHidden/>
    <w:unhideWhenUsed/>
    <w:rsid w:val="005F18E4"/>
  </w:style>
  <w:style w:type="numbering" w:customStyle="1" w:styleId="NoList111111111111">
    <w:name w:val="No List111111111111"/>
    <w:next w:val="NoList"/>
    <w:uiPriority w:val="99"/>
    <w:semiHidden/>
    <w:unhideWhenUsed/>
    <w:rsid w:val="005F18E4"/>
  </w:style>
  <w:style w:type="numbering" w:customStyle="1" w:styleId="NoList1111111111111">
    <w:name w:val="No List1111111111111"/>
    <w:next w:val="NoList"/>
    <w:uiPriority w:val="99"/>
    <w:semiHidden/>
    <w:unhideWhenUsed/>
    <w:rsid w:val="005F18E4"/>
  </w:style>
  <w:style w:type="numbering" w:customStyle="1" w:styleId="NoList11111111111111">
    <w:name w:val="No List11111111111111"/>
    <w:next w:val="NoList"/>
    <w:uiPriority w:val="99"/>
    <w:semiHidden/>
    <w:unhideWhenUsed/>
    <w:rsid w:val="005F18E4"/>
  </w:style>
  <w:style w:type="numbering" w:customStyle="1" w:styleId="NoList111111111111111">
    <w:name w:val="No List111111111111111"/>
    <w:next w:val="NoList"/>
    <w:uiPriority w:val="99"/>
    <w:semiHidden/>
    <w:unhideWhenUsed/>
    <w:rsid w:val="005F18E4"/>
  </w:style>
  <w:style w:type="numbering" w:customStyle="1" w:styleId="NoList1111111111111111">
    <w:name w:val="No List1111111111111111"/>
    <w:next w:val="NoList"/>
    <w:uiPriority w:val="99"/>
    <w:semiHidden/>
    <w:unhideWhenUsed/>
    <w:rsid w:val="005F18E4"/>
  </w:style>
  <w:style w:type="numbering" w:customStyle="1" w:styleId="NoList11111111111111111">
    <w:name w:val="No List11111111111111111"/>
    <w:next w:val="NoList"/>
    <w:uiPriority w:val="99"/>
    <w:semiHidden/>
    <w:unhideWhenUsed/>
    <w:rsid w:val="005F18E4"/>
  </w:style>
  <w:style w:type="character" w:customStyle="1" w:styleId="FontStyle220">
    <w:name w:val="Font Style220"/>
    <w:basedOn w:val="DefaultParagraphFont"/>
    <w:uiPriority w:val="99"/>
    <w:rsid w:val="005F18E4"/>
    <w:rPr>
      <w:rFonts w:ascii="Candara" w:hAnsi="Candara" w:cs="Candara" w:hint="default"/>
      <w:i/>
      <w:iCs/>
      <w:sz w:val="18"/>
      <w:szCs w:val="18"/>
    </w:rPr>
  </w:style>
  <w:style w:type="character" w:customStyle="1" w:styleId="FontStyle290">
    <w:name w:val="Font Style290"/>
    <w:basedOn w:val="DefaultParagraphFont"/>
    <w:uiPriority w:val="99"/>
    <w:rsid w:val="005F18E4"/>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F18E4"/>
    <w:rPr>
      <w:rFonts w:ascii="Arial" w:hAnsi="Arial" w:cs="Arial"/>
      <w:b/>
      <w:bCs/>
      <w:sz w:val="16"/>
      <w:szCs w:val="16"/>
    </w:rPr>
  </w:style>
  <w:style w:type="paragraph" w:customStyle="1" w:styleId="analytic0">
    <w:name w:val="analytic"/>
    <w:basedOn w:val="Normal"/>
    <w:link w:val="analyticChar0"/>
    <w:uiPriority w:val="4"/>
    <w:qFormat/>
    <w:rsid w:val="005F18E4"/>
    <w:pPr>
      <w:spacing w:before="120"/>
    </w:pPr>
    <w:rPr>
      <w:b/>
      <w:sz w:val="20"/>
    </w:rPr>
  </w:style>
  <w:style w:type="character" w:customStyle="1" w:styleId="analyticChar0">
    <w:name w:val="analytic Char"/>
    <w:basedOn w:val="DefaultParagraphFont"/>
    <w:link w:val="analytic0"/>
    <w:uiPriority w:val="4"/>
    <w:rsid w:val="005F18E4"/>
    <w:rPr>
      <w:rFonts w:ascii="Georgia" w:hAnsi="Georgia"/>
      <w:b/>
      <w:sz w:val="20"/>
    </w:rPr>
  </w:style>
  <w:style w:type="character" w:customStyle="1" w:styleId="m-5498913268213319940gmail-styleunderline">
    <w:name w:val="m_-5498913268213319940gmail-styleunderline"/>
    <w:basedOn w:val="DefaultParagraphFont"/>
    <w:rsid w:val="005F18E4"/>
  </w:style>
  <w:style w:type="paragraph" w:customStyle="1" w:styleId="speakable">
    <w:name w:val="speakable"/>
    <w:basedOn w:val="Normal"/>
    <w:uiPriority w:val="99"/>
    <w:qFormat/>
    <w:rsid w:val="005F18E4"/>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5F18E4"/>
  </w:style>
  <w:style w:type="character" w:customStyle="1" w:styleId="copyright">
    <w:name w:val="copyright"/>
    <w:basedOn w:val="DefaultParagraphFont"/>
    <w:rsid w:val="005F18E4"/>
  </w:style>
  <w:style w:type="character" w:customStyle="1" w:styleId="TagCharCharCharChar">
    <w:name w:val="Tag Char Char Char Char"/>
    <w:basedOn w:val="DefaultParagraphFont"/>
    <w:rsid w:val="005F18E4"/>
    <w:rPr>
      <w:rFonts w:ascii="Calibri" w:hAnsi="Calibri" w:cs="Calibri"/>
      <w:b/>
      <w:sz w:val="24"/>
    </w:rPr>
  </w:style>
  <w:style w:type="paragraph" w:customStyle="1" w:styleId="g-body">
    <w:name w:val="g-body"/>
    <w:basedOn w:val="Normal"/>
    <w:uiPriority w:val="99"/>
    <w:qFormat/>
    <w:rsid w:val="005F18E4"/>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5F18E4"/>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5F18E4"/>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5F18E4"/>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5F18E4"/>
    <w:pPr>
      <w:spacing w:before="100" w:beforeAutospacing="1" w:after="100" w:afterAutospacing="1"/>
    </w:pPr>
    <w:rPr>
      <w:sz w:val="24"/>
    </w:rPr>
  </w:style>
  <w:style w:type="paragraph" w:customStyle="1" w:styleId="style41">
    <w:name w:val="style4"/>
    <w:basedOn w:val="Normal"/>
    <w:uiPriority w:val="99"/>
    <w:qFormat/>
    <w:rsid w:val="005F18E4"/>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5F18E4"/>
    <w:pPr>
      <w:spacing w:before="100" w:beforeAutospacing="1" w:after="100" w:afterAutospacing="1"/>
    </w:pPr>
    <w:rPr>
      <w:rFonts w:ascii="Times New Roman" w:hAnsi="Times New Roman"/>
      <w:sz w:val="24"/>
    </w:rPr>
  </w:style>
  <w:style w:type="character" w:customStyle="1" w:styleId="adtext">
    <w:name w:val="adtext"/>
    <w:basedOn w:val="DefaultParagraphFont"/>
    <w:rsid w:val="005F18E4"/>
  </w:style>
  <w:style w:type="character" w:customStyle="1" w:styleId="UL-Bold">
    <w:name w:val="UL-Bold"/>
    <w:basedOn w:val="DefaultParagraphFont"/>
    <w:rsid w:val="005F18E4"/>
    <w:rPr>
      <w:u w:val="thick"/>
    </w:rPr>
  </w:style>
  <w:style w:type="character" w:customStyle="1" w:styleId="UL-None">
    <w:name w:val="UL-None"/>
    <w:basedOn w:val="DefaultParagraphFont"/>
    <w:rsid w:val="005F18E4"/>
    <w:rPr>
      <w:strike w:val="0"/>
      <w:dstrike w:val="0"/>
      <w:u w:val="none"/>
      <w:effect w:val="none"/>
    </w:rPr>
  </w:style>
  <w:style w:type="character" w:customStyle="1" w:styleId="gl">
    <w:name w:val="gl"/>
    <w:basedOn w:val="DefaultParagraphFont"/>
    <w:rsid w:val="005F18E4"/>
  </w:style>
  <w:style w:type="character" w:customStyle="1" w:styleId="qu730rj69h">
    <w:name w:val="qu730rj69h"/>
    <w:basedOn w:val="DefaultParagraphFont"/>
    <w:rsid w:val="005F18E4"/>
  </w:style>
  <w:style w:type="paragraph" w:customStyle="1" w:styleId="optext">
    <w:name w:val="optext"/>
    <w:basedOn w:val="Normal"/>
    <w:uiPriority w:val="99"/>
    <w:qFormat/>
    <w:rsid w:val="005F18E4"/>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5F18E4"/>
  </w:style>
  <w:style w:type="character" w:customStyle="1" w:styleId="icr880">
    <w:name w:val="icr880"/>
    <w:basedOn w:val="DefaultParagraphFont"/>
    <w:rsid w:val="005F18E4"/>
  </w:style>
  <w:style w:type="character" w:customStyle="1" w:styleId="hx23q54">
    <w:name w:val="hx23q54"/>
    <w:basedOn w:val="DefaultParagraphFont"/>
    <w:rsid w:val="005F18E4"/>
  </w:style>
  <w:style w:type="character" w:customStyle="1" w:styleId="m-5348258726587825636gmail-style13ptbold">
    <w:name w:val="m_-5348258726587825636gmail-style13ptbold"/>
    <w:basedOn w:val="DefaultParagraphFont"/>
    <w:rsid w:val="005F18E4"/>
  </w:style>
  <w:style w:type="character" w:customStyle="1" w:styleId="m-5348258726587825636gmail-styleunderline">
    <w:name w:val="m_-5348258726587825636gmail-styleunderline"/>
    <w:basedOn w:val="DefaultParagraphFont"/>
    <w:rsid w:val="005F18E4"/>
  </w:style>
  <w:style w:type="character" w:customStyle="1" w:styleId="UnderlineCharChar1">
    <w:name w:val="Underline Char Char1"/>
    <w:basedOn w:val="DefaultParagraphFont"/>
    <w:rsid w:val="005F18E4"/>
    <w:rPr>
      <w:u w:val="single"/>
      <w:lang w:val="en-US" w:eastAsia="en-US" w:bidi="ar-SA"/>
    </w:rPr>
  </w:style>
  <w:style w:type="character" w:customStyle="1" w:styleId="m4385445901877740177gmail-styleunderline">
    <w:name w:val="m_4385445901877740177gmail-styleunderline"/>
    <w:basedOn w:val="DefaultParagraphFont"/>
    <w:rsid w:val="005F18E4"/>
  </w:style>
  <w:style w:type="character" w:customStyle="1" w:styleId="CardsFont12ptCharChar">
    <w:name w:val="Cards + Font: 12 pt Char Char"/>
    <w:basedOn w:val="DefaultParagraphFont"/>
    <w:rsid w:val="005F18E4"/>
    <w:rPr>
      <w:sz w:val="24"/>
      <w:szCs w:val="24"/>
      <w:u w:val="thick"/>
      <w:lang w:val="en-US" w:eastAsia="en-US" w:bidi="ar-SA"/>
    </w:rPr>
  </w:style>
  <w:style w:type="character" w:customStyle="1" w:styleId="NothingChar1">
    <w:name w:val="Nothing Char1"/>
    <w:basedOn w:val="DefaultParagraphFont"/>
    <w:rsid w:val="005F18E4"/>
    <w:rPr>
      <w:lang w:val="en-US" w:eastAsia="en-US" w:bidi="ar-SA"/>
    </w:rPr>
  </w:style>
  <w:style w:type="paragraph" w:customStyle="1" w:styleId="useless">
    <w:name w:val="useless"/>
    <w:basedOn w:val="Normal"/>
    <w:uiPriority w:val="99"/>
    <w:qFormat/>
    <w:rsid w:val="005F18E4"/>
    <w:rPr>
      <w:rFonts w:ascii="Times New Roman" w:eastAsia="Times New Roman" w:hAnsi="Times New Roman"/>
      <w:sz w:val="12"/>
    </w:rPr>
  </w:style>
  <w:style w:type="character" w:customStyle="1" w:styleId="DDIUnderline">
    <w:name w:val="DDI Underline"/>
    <w:qFormat/>
    <w:rsid w:val="005F18E4"/>
    <w:rPr>
      <w:rFonts w:ascii="Times New Roman" w:hAnsi="Times New Roman"/>
      <w:sz w:val="24"/>
      <w:u w:val="single"/>
    </w:rPr>
  </w:style>
  <w:style w:type="character" w:customStyle="1" w:styleId="Char1">
    <w:name w:val="Char1"/>
    <w:basedOn w:val="DefaultParagraphFont"/>
    <w:rsid w:val="005F18E4"/>
    <w:rPr>
      <w:rFonts w:cs="Arial"/>
      <w:b/>
      <w:bCs/>
      <w:iCs/>
      <w:sz w:val="24"/>
      <w:szCs w:val="28"/>
      <w:lang w:val="en-US" w:eastAsia="en-US" w:bidi="ar-SA"/>
    </w:rPr>
  </w:style>
  <w:style w:type="paragraph" w:customStyle="1" w:styleId="ALLCAPS">
    <w:name w:val="ALL CAPS"/>
    <w:basedOn w:val="Normal"/>
    <w:link w:val="ALLCAPSChar"/>
    <w:rsid w:val="005F18E4"/>
    <w:rPr>
      <w:rFonts w:ascii="Times New Roman" w:eastAsia="Times New Roman" w:hAnsi="Times New Roman"/>
      <w:b/>
      <w:caps/>
    </w:rPr>
  </w:style>
  <w:style w:type="character" w:customStyle="1" w:styleId="ALLCAPSChar">
    <w:name w:val="ALL CAPS Char"/>
    <w:basedOn w:val="DefaultParagraphFont"/>
    <w:link w:val="ALLCAPS"/>
    <w:rsid w:val="005F18E4"/>
    <w:rPr>
      <w:rFonts w:ascii="Times New Roman" w:eastAsia="Times New Roman" w:hAnsi="Times New Roman"/>
      <w:b/>
      <w:caps/>
      <w:sz w:val="22"/>
    </w:rPr>
  </w:style>
  <w:style w:type="paragraph" w:customStyle="1" w:styleId="TagCharCharCharCharCharCharChar0">
    <w:name w:val="Tag Char Char Char Char Char Char Char"/>
    <w:basedOn w:val="Normal"/>
    <w:link w:val="TagCharCharCharCharCharCharCharChar"/>
    <w:qFormat/>
    <w:rsid w:val="005F18E4"/>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5F18E4"/>
    <w:rPr>
      <w:rFonts w:ascii="Times New Roman" w:eastAsia="Times New Roman" w:hAnsi="Times New Roman"/>
      <w:b/>
    </w:rPr>
  </w:style>
  <w:style w:type="character" w:customStyle="1" w:styleId="10ptnotbold">
    <w:name w:val="10ptnotbold"/>
    <w:basedOn w:val="DefaultParagraphFont"/>
    <w:rsid w:val="005F18E4"/>
    <w:rPr>
      <w:sz w:val="20"/>
    </w:rPr>
  </w:style>
  <w:style w:type="character" w:customStyle="1" w:styleId="Cites-AuthorDate">
    <w:name w:val="Cites-Author/Date"/>
    <w:rsid w:val="005F18E4"/>
    <w:rPr>
      <w:rFonts w:ascii="Helvetica" w:hAnsi="Helvetica"/>
      <w:b/>
      <w:sz w:val="22"/>
      <w:szCs w:val="24"/>
      <w:u w:val="thick"/>
    </w:rPr>
  </w:style>
  <w:style w:type="paragraph" w:customStyle="1" w:styleId="CiteTag">
    <w:name w:val="Cite/Tag"/>
    <w:basedOn w:val="Normal"/>
    <w:uiPriority w:val="99"/>
    <w:qFormat/>
    <w:rsid w:val="005F18E4"/>
    <w:rPr>
      <w:rFonts w:ascii="Times New Roman" w:eastAsia="Cambria" w:hAnsi="Times New Roman"/>
      <w:b/>
    </w:rPr>
  </w:style>
  <w:style w:type="character" w:customStyle="1" w:styleId="CardsFont6ptChar1">
    <w:name w:val="Cards + Font: 6 pt Char1"/>
    <w:basedOn w:val="CardsChar"/>
    <w:link w:val="CardsFont6pt"/>
    <w:rsid w:val="005F18E4"/>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5F18E4"/>
  </w:style>
  <w:style w:type="character" w:customStyle="1" w:styleId="m489902567989944824gmail-styleunderline">
    <w:name w:val="m_489902567989944824gmail-styleunderline"/>
    <w:basedOn w:val="DefaultParagraphFont"/>
    <w:rsid w:val="005F18E4"/>
  </w:style>
  <w:style w:type="character" w:customStyle="1" w:styleId="UnresolvedMention2">
    <w:name w:val="Unresolved Mention2"/>
    <w:basedOn w:val="DefaultParagraphFont"/>
    <w:uiPriority w:val="99"/>
    <w:semiHidden/>
    <w:rsid w:val="005F18E4"/>
    <w:rPr>
      <w:color w:val="808080"/>
      <w:shd w:val="clear" w:color="auto" w:fill="E6E6E6"/>
    </w:rPr>
  </w:style>
  <w:style w:type="character" w:customStyle="1" w:styleId="swauthor">
    <w:name w:val="sw_author"/>
    <w:rsid w:val="005F18E4"/>
  </w:style>
  <w:style w:type="character" w:customStyle="1" w:styleId="UnderlineCharChar3">
    <w:name w:val="Underline Char Char3"/>
    <w:rsid w:val="005F18E4"/>
    <w:rPr>
      <w:szCs w:val="24"/>
      <w:u w:val="single"/>
      <w:lang w:val="en-US" w:eastAsia="en-US" w:bidi="ar-SA"/>
    </w:rPr>
  </w:style>
  <w:style w:type="character" w:customStyle="1" w:styleId="tl8wme">
    <w:name w:val="tl8wme"/>
    <w:basedOn w:val="DefaultParagraphFont"/>
    <w:rsid w:val="005F18E4"/>
  </w:style>
  <w:style w:type="character" w:customStyle="1" w:styleId="Mention3">
    <w:name w:val="Mention3"/>
    <w:basedOn w:val="DefaultParagraphFont"/>
    <w:uiPriority w:val="99"/>
    <w:semiHidden/>
    <w:unhideWhenUsed/>
    <w:rsid w:val="005F18E4"/>
    <w:rPr>
      <w:color w:val="2B579A"/>
      <w:shd w:val="clear" w:color="auto" w:fill="E6E6E6"/>
    </w:rPr>
  </w:style>
  <w:style w:type="character" w:customStyle="1" w:styleId="m-5251091010484660064gmail-style13ptbold">
    <w:name w:val="m_-5251091010484660064gmail-style13ptbold"/>
    <w:basedOn w:val="DefaultParagraphFont"/>
    <w:rsid w:val="005F18E4"/>
  </w:style>
  <w:style w:type="character" w:customStyle="1" w:styleId="m-5251091010484660064gmail-styleunderline">
    <w:name w:val="m_-5251091010484660064gmail-styleunderline"/>
    <w:basedOn w:val="DefaultParagraphFont"/>
    <w:rsid w:val="005F18E4"/>
  </w:style>
  <w:style w:type="character" w:customStyle="1" w:styleId="tablecaption">
    <w:name w:val="tablecaption"/>
    <w:basedOn w:val="DefaultParagraphFont"/>
    <w:rsid w:val="005F18E4"/>
  </w:style>
  <w:style w:type="character" w:customStyle="1" w:styleId="StyleLatinHelvetica105ptBlack">
    <w:name w:val="Style (Latin) Helvetica 10.5 pt Black"/>
    <w:basedOn w:val="DefaultParagraphFont"/>
    <w:rsid w:val="005F18E4"/>
    <w:rPr>
      <w:rFonts w:ascii="Times New Roman" w:hAnsi="Times New Roman"/>
      <w:color w:val="000000"/>
      <w:sz w:val="21"/>
    </w:rPr>
  </w:style>
  <w:style w:type="character" w:customStyle="1" w:styleId="m-413333960618644972gmail-style13ptbold">
    <w:name w:val="m_-413333960618644972gmail-style13ptbold"/>
    <w:basedOn w:val="DefaultParagraphFont"/>
    <w:rsid w:val="005F18E4"/>
  </w:style>
  <w:style w:type="character" w:customStyle="1" w:styleId="m-413333960618644972gmail-styleunderline">
    <w:name w:val="m_-413333960618644972gmail-styleunderline"/>
    <w:basedOn w:val="DefaultParagraphFont"/>
    <w:rsid w:val="005F18E4"/>
  </w:style>
  <w:style w:type="character" w:customStyle="1" w:styleId="m8314098763611656848gmail-stylestylebold12pt">
    <w:name w:val="m_8314098763611656848gmail-stylestylebold12pt"/>
    <w:basedOn w:val="DefaultParagraphFont"/>
    <w:rsid w:val="005F18E4"/>
  </w:style>
  <w:style w:type="character" w:customStyle="1" w:styleId="m8314098763611656848gmail-styleboldunderline">
    <w:name w:val="m_8314098763611656848gmail-styleboldunderline"/>
    <w:basedOn w:val="DefaultParagraphFont"/>
    <w:rsid w:val="005F18E4"/>
  </w:style>
  <w:style w:type="paragraph" w:customStyle="1" w:styleId="Spacer">
    <w:name w:val="Spacer"/>
    <w:basedOn w:val="Heading1"/>
    <w:link w:val="SpacerChar"/>
    <w:autoRedefine/>
    <w:uiPriority w:val="4"/>
    <w:qFormat/>
    <w:rsid w:val="005F18E4"/>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5F18E4"/>
    <w:rPr>
      <w:rFonts w:ascii="Georgia" w:eastAsiaTheme="majorEastAsia" w:hAnsi="Georgia" w:cstheme="majorBidi"/>
      <w:b/>
      <w:bCs/>
      <w:szCs w:val="32"/>
    </w:rPr>
  </w:style>
  <w:style w:type="paragraph" w:customStyle="1" w:styleId="msonormal0">
    <w:name w:val="msonormal"/>
    <w:basedOn w:val="Normal"/>
    <w:rsid w:val="005F18E4"/>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5F18E4"/>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5F18E4"/>
    <w:rPr>
      <w:rFonts w:ascii="Georgia" w:eastAsia="Times New Roman" w:hAnsi="Georgia" w:cs="Arial" w:hint="default"/>
      <w:b/>
      <w:bCs/>
      <w:kern w:val="32"/>
      <w:sz w:val="28"/>
      <w:szCs w:val="32"/>
    </w:rPr>
  </w:style>
  <w:style w:type="character" w:customStyle="1" w:styleId="SmallChar0">
    <w:name w:val="Small Char"/>
    <w:qFormat/>
    <w:rsid w:val="005F18E4"/>
    <w:rPr>
      <w:rFonts w:ascii="Arial Narrow" w:hAnsi="Arial Narrow" w:cs="Times New Roman"/>
      <w:color w:val="000000"/>
      <w:sz w:val="16"/>
    </w:rPr>
  </w:style>
  <w:style w:type="character" w:customStyle="1" w:styleId="CiteReal0">
    <w:name w:val="CiteReal"/>
    <w:uiPriority w:val="1"/>
    <w:qFormat/>
    <w:rsid w:val="005F18E4"/>
    <w:rPr>
      <w:rFonts w:ascii="Arial" w:hAnsi="Arial"/>
      <w:b/>
      <w:sz w:val="24"/>
      <w:u w:val="single"/>
    </w:rPr>
  </w:style>
  <w:style w:type="character" w:customStyle="1" w:styleId="dropcap1">
    <w:name w:val="dropcap1"/>
    <w:rsid w:val="005F18E4"/>
  </w:style>
  <w:style w:type="paragraph" w:customStyle="1" w:styleId="Style31">
    <w:name w:val="Style31"/>
    <w:basedOn w:val="Normal"/>
    <w:uiPriority w:val="99"/>
    <w:rsid w:val="005F18E4"/>
    <w:pPr>
      <w:spacing w:line="197" w:lineRule="exact"/>
      <w:jc w:val="both"/>
    </w:pPr>
    <w:rPr>
      <w:rFonts w:ascii="Palatino Linotype" w:hAnsi="Palatino Linotype" w:cs="Palatino Linotype"/>
    </w:rPr>
  </w:style>
  <w:style w:type="paragraph" w:customStyle="1" w:styleId="Style42">
    <w:name w:val="Style42"/>
    <w:basedOn w:val="Normal"/>
    <w:uiPriority w:val="99"/>
    <w:rsid w:val="005F18E4"/>
    <w:pPr>
      <w:spacing w:line="202" w:lineRule="exact"/>
      <w:jc w:val="both"/>
    </w:pPr>
    <w:rPr>
      <w:rFonts w:ascii="Palatino Linotype" w:hAnsi="Palatino Linotype" w:cs="Palatino Linotype"/>
    </w:rPr>
  </w:style>
  <w:style w:type="paragraph" w:customStyle="1" w:styleId="Style51">
    <w:name w:val="Style51"/>
    <w:basedOn w:val="Normal"/>
    <w:uiPriority w:val="99"/>
    <w:rsid w:val="005F18E4"/>
    <w:pPr>
      <w:spacing w:line="200" w:lineRule="exact"/>
      <w:jc w:val="both"/>
    </w:pPr>
    <w:rPr>
      <w:rFonts w:ascii="Palatino Linotype" w:hAnsi="Palatino Linotype" w:cs="Palatino Linotype"/>
    </w:rPr>
  </w:style>
  <w:style w:type="character" w:customStyle="1" w:styleId="FontStyle72">
    <w:name w:val="Font Style72"/>
    <w:uiPriority w:val="99"/>
    <w:rsid w:val="005F18E4"/>
    <w:rPr>
      <w:rFonts w:ascii="Cambria" w:hAnsi="Cambria" w:cs="Cambria" w:hint="default"/>
      <w:sz w:val="16"/>
      <w:szCs w:val="16"/>
    </w:rPr>
  </w:style>
  <w:style w:type="character" w:customStyle="1" w:styleId="FontStyle73">
    <w:name w:val="Font Style73"/>
    <w:uiPriority w:val="99"/>
    <w:rsid w:val="005F18E4"/>
    <w:rPr>
      <w:rFonts w:ascii="Cambria" w:hAnsi="Cambria" w:cs="Cambria" w:hint="default"/>
      <w:i/>
      <w:iCs/>
      <w:sz w:val="16"/>
      <w:szCs w:val="16"/>
    </w:rPr>
  </w:style>
  <w:style w:type="character" w:customStyle="1" w:styleId="UnderlinestyleChar2">
    <w:name w:val="Underline style Char2"/>
    <w:rsid w:val="005F18E4"/>
    <w:rPr>
      <w:sz w:val="22"/>
      <w:szCs w:val="24"/>
      <w:u w:val="single"/>
      <w:lang w:val="en-US" w:eastAsia="en-US" w:bidi="ar-SA"/>
    </w:rPr>
  </w:style>
  <w:style w:type="paragraph" w:customStyle="1" w:styleId="CitationCharChar">
    <w:name w:val="Citation Char Char"/>
    <w:basedOn w:val="Normal"/>
    <w:uiPriority w:val="6"/>
    <w:qFormat/>
    <w:rsid w:val="005F18E4"/>
    <w:pPr>
      <w:ind w:left="1440" w:right="1440"/>
    </w:pPr>
    <w:rPr>
      <w:rFonts w:ascii="Cambria" w:eastAsia="Verdana" w:hAnsi="Cambria" w:cs="Cambria"/>
      <w:szCs w:val="20"/>
      <w:u w:val="single"/>
    </w:rPr>
  </w:style>
  <w:style w:type="character" w:customStyle="1" w:styleId="FontStyle49">
    <w:name w:val="Font Style49"/>
    <w:uiPriority w:val="99"/>
    <w:rsid w:val="005F18E4"/>
    <w:rPr>
      <w:rFonts w:ascii="Cambria" w:hAnsi="Cambria" w:cs="Cambria"/>
      <w:sz w:val="20"/>
      <w:szCs w:val="20"/>
    </w:rPr>
  </w:style>
  <w:style w:type="character" w:customStyle="1" w:styleId="FontStyle50">
    <w:name w:val="Font Style50"/>
    <w:uiPriority w:val="99"/>
    <w:rsid w:val="005F18E4"/>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5F18E4"/>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5F18E4"/>
    <w:rPr>
      <w:rFonts w:ascii="Cambria" w:eastAsia="Cambria" w:hAnsi="Cambria" w:cs="Cambria"/>
      <w:spacing w:val="-3"/>
      <w:sz w:val="22"/>
      <w:szCs w:val="20"/>
    </w:rPr>
  </w:style>
  <w:style w:type="character" w:customStyle="1" w:styleId="kn">
    <w:name w:val="kn"/>
    <w:basedOn w:val="DefaultParagraphFont"/>
    <w:rsid w:val="005F18E4"/>
  </w:style>
  <w:style w:type="character" w:customStyle="1" w:styleId="StyleStyleUnderlineUnderlineStyleBoldUnderlineIntenseEmphas">
    <w:name w:val="Style Style UnderlineUnderlineStyle Bold UnderlineIntense Emphas..."/>
    <w:basedOn w:val="DefaultParagraphFont"/>
    <w:rsid w:val="005F18E4"/>
    <w:rPr>
      <w:b/>
      <w:bCs/>
      <w:sz w:val="26"/>
      <w:u w:val="single"/>
    </w:rPr>
  </w:style>
  <w:style w:type="character" w:customStyle="1" w:styleId="articoloinside">
    <w:name w:val="articolo_inside"/>
    <w:rsid w:val="005F18E4"/>
  </w:style>
  <w:style w:type="paragraph" w:customStyle="1" w:styleId="pagetools">
    <w:name w:val="pagetools"/>
    <w:basedOn w:val="Normal"/>
    <w:rsid w:val="005F18E4"/>
    <w:pPr>
      <w:spacing w:before="100" w:beforeAutospacing="1" w:after="100" w:afterAutospacing="1"/>
    </w:pPr>
    <w:rPr>
      <w:rFonts w:ascii="Cambria" w:eastAsia="Cambria" w:hAnsi="Cambria"/>
      <w:sz w:val="24"/>
    </w:rPr>
  </w:style>
  <w:style w:type="character" w:customStyle="1" w:styleId="desc">
    <w:name w:val="desc"/>
    <w:basedOn w:val="DefaultParagraphFont"/>
    <w:rsid w:val="005F18E4"/>
  </w:style>
  <w:style w:type="character" w:customStyle="1" w:styleId="job">
    <w:name w:val="job"/>
    <w:basedOn w:val="DefaultParagraphFont"/>
    <w:rsid w:val="005F18E4"/>
  </w:style>
  <w:style w:type="character" w:customStyle="1" w:styleId="publisher">
    <w:name w:val="publisher"/>
    <w:basedOn w:val="DefaultParagraphFont"/>
    <w:rsid w:val="005F18E4"/>
  </w:style>
  <w:style w:type="character" w:customStyle="1" w:styleId="pubyear">
    <w:name w:val="pubyear"/>
    <w:basedOn w:val="DefaultParagraphFont"/>
    <w:rsid w:val="005F18E4"/>
  </w:style>
  <w:style w:type="character" w:customStyle="1" w:styleId="pubcity">
    <w:name w:val="pubcity"/>
    <w:basedOn w:val="DefaultParagraphFont"/>
    <w:rsid w:val="005F18E4"/>
  </w:style>
  <w:style w:type="character" w:customStyle="1" w:styleId="bodycontentlink">
    <w:name w:val="bodycontentlink"/>
    <w:basedOn w:val="DefaultParagraphFont"/>
    <w:rsid w:val="005F18E4"/>
  </w:style>
  <w:style w:type="paragraph" w:customStyle="1" w:styleId="C-Text">
    <w:name w:val="C-Text"/>
    <w:basedOn w:val="Normal"/>
    <w:rsid w:val="005F18E4"/>
    <w:pPr>
      <w:tabs>
        <w:tab w:val="num" w:pos="720"/>
      </w:tabs>
      <w:ind w:left="720" w:hanging="360"/>
    </w:pPr>
    <w:rPr>
      <w:rFonts w:ascii="Book Antiqua" w:hAnsi="Book Antiqua"/>
      <w:sz w:val="24"/>
    </w:rPr>
  </w:style>
  <w:style w:type="character" w:customStyle="1" w:styleId="ecdate">
    <w:name w:val="ec_date"/>
    <w:basedOn w:val="DefaultParagraphFont"/>
    <w:rsid w:val="005F18E4"/>
    <w:rPr>
      <w:rFonts w:ascii="Symbol" w:hAnsi="Symbol" w:hint="default"/>
      <w:sz w:val="20"/>
      <w:szCs w:val="20"/>
      <w:shd w:val="clear" w:color="auto" w:fill="FFFFFF"/>
    </w:rPr>
  </w:style>
  <w:style w:type="paragraph" w:customStyle="1" w:styleId="ecmsonormal">
    <w:name w:val="ec_msonormal"/>
    <w:basedOn w:val="Normal"/>
    <w:rsid w:val="005F18E4"/>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5F18E4"/>
  </w:style>
  <w:style w:type="character" w:customStyle="1" w:styleId="articleheadline">
    <w:name w:val="articleheadline"/>
    <w:basedOn w:val="DefaultParagraphFont"/>
    <w:rsid w:val="005F18E4"/>
  </w:style>
  <w:style w:type="paragraph" w:customStyle="1" w:styleId="u-intro">
    <w:name w:val="u-intro"/>
    <w:basedOn w:val="Normal"/>
    <w:rsid w:val="005F18E4"/>
    <w:pPr>
      <w:spacing w:before="100" w:beforeAutospacing="1" w:after="100" w:afterAutospacing="1"/>
    </w:pPr>
    <w:rPr>
      <w:sz w:val="24"/>
    </w:rPr>
  </w:style>
  <w:style w:type="character" w:customStyle="1" w:styleId="u-byline">
    <w:name w:val="u-byline"/>
    <w:basedOn w:val="DefaultParagraphFont"/>
    <w:rsid w:val="005F18E4"/>
  </w:style>
  <w:style w:type="character" w:customStyle="1" w:styleId="articlebya">
    <w:name w:val="articleby_a"/>
    <w:basedOn w:val="DefaultParagraphFont"/>
    <w:rsid w:val="005F18E4"/>
  </w:style>
  <w:style w:type="character" w:customStyle="1" w:styleId="popupwinby">
    <w:name w:val="popupwinby"/>
    <w:basedOn w:val="DefaultParagraphFont"/>
    <w:rsid w:val="005F18E4"/>
  </w:style>
  <w:style w:type="character" w:customStyle="1" w:styleId="storyheader">
    <w:name w:val="storyheader"/>
    <w:basedOn w:val="DefaultParagraphFont"/>
    <w:rsid w:val="005F18E4"/>
  </w:style>
  <w:style w:type="character" w:customStyle="1" w:styleId="marron">
    <w:name w:val="marron"/>
    <w:basedOn w:val="DefaultParagraphFont"/>
    <w:rsid w:val="005F18E4"/>
  </w:style>
  <w:style w:type="paragraph" w:customStyle="1" w:styleId="StyleNormalWeb10pt">
    <w:name w:val="Style Normal (Web) + 10 pt"/>
    <w:basedOn w:val="NormalWeb"/>
    <w:next w:val="Normal"/>
    <w:rsid w:val="005F18E4"/>
    <w:rPr>
      <w:rFonts w:ascii="Bookman Old Style" w:eastAsiaTheme="minorHAnsi" w:hAnsi="Bookman Old Style"/>
      <w:sz w:val="20"/>
      <w:lang w:bidi="ar-SA"/>
    </w:rPr>
  </w:style>
  <w:style w:type="character" w:customStyle="1" w:styleId="StyleNormalWeb10ptChar">
    <w:name w:val="Style Normal (Web) + 10 pt Char"/>
    <w:basedOn w:val="DefaultParagraphFont"/>
    <w:rsid w:val="005F18E4"/>
    <w:rPr>
      <w:szCs w:val="24"/>
      <w:lang w:val="en-US" w:eastAsia="en-US" w:bidi="ar-SA"/>
    </w:rPr>
  </w:style>
  <w:style w:type="paragraph" w:customStyle="1" w:styleId="TagCiteShells">
    <w:name w:val="Tag/Cite/Shells"/>
    <w:basedOn w:val="Normal"/>
    <w:rsid w:val="005F18E4"/>
    <w:rPr>
      <w:b/>
    </w:rPr>
  </w:style>
  <w:style w:type="paragraph" w:customStyle="1" w:styleId="DefinitionTerm">
    <w:name w:val="Definition Term"/>
    <w:basedOn w:val="Normal"/>
    <w:next w:val="Normal"/>
    <w:rsid w:val="005F18E4"/>
    <w:rPr>
      <w:snapToGrid w:val="0"/>
      <w:sz w:val="24"/>
    </w:rPr>
  </w:style>
  <w:style w:type="character" w:customStyle="1" w:styleId="Style3CharChar">
    <w:name w:val="Style3 Char Char"/>
    <w:basedOn w:val="DefaultParagraphFont"/>
    <w:rsid w:val="005F18E4"/>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5F18E4"/>
    <w:pPr>
      <w:spacing w:after="60"/>
    </w:pPr>
    <w:rPr>
      <w:rFonts w:eastAsia="Segoe UI" w:cs="Cambria"/>
      <w:caps/>
      <w:sz w:val="20"/>
      <w:lang w:eastAsia="zh-CN"/>
    </w:rPr>
  </w:style>
  <w:style w:type="character" w:customStyle="1" w:styleId="NormalChar0">
    <w:name w:val="Normal Char"/>
    <w:basedOn w:val="DefaultParagraphFont"/>
    <w:rsid w:val="005F18E4"/>
    <w:rPr>
      <w:lang w:eastAsia="en-US"/>
    </w:rPr>
  </w:style>
  <w:style w:type="character" w:customStyle="1" w:styleId="BoldUnderlineChar2">
    <w:name w:val="Bold + Underline Char"/>
    <w:basedOn w:val="DefaultParagraphFont"/>
    <w:rsid w:val="005F18E4"/>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5F18E4"/>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5F18E4"/>
  </w:style>
  <w:style w:type="character" w:customStyle="1" w:styleId="CharacterStyle7">
    <w:name w:val="Character Style 7"/>
    <w:rsid w:val="005F18E4"/>
    <w:rPr>
      <w:rFonts w:ascii="Trebuchet MS" w:hAnsi="Trebuchet MS" w:cs="Trebuchet MS"/>
      <w:sz w:val="20"/>
      <w:szCs w:val="20"/>
      <w:u w:val="single"/>
    </w:rPr>
  </w:style>
  <w:style w:type="character" w:customStyle="1" w:styleId="StyleStyle4Char">
    <w:name w:val="Style Style4 + Char"/>
    <w:basedOn w:val="DefaultParagraphFont"/>
    <w:rsid w:val="005F18E4"/>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5F18E4"/>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5F18E4"/>
    <w:rPr>
      <w:rFonts w:ascii="Symbol" w:hAnsi="Symbol"/>
      <w:sz w:val="21"/>
      <w:szCs w:val="21"/>
      <w:u w:val="thick"/>
    </w:rPr>
  </w:style>
  <w:style w:type="character" w:customStyle="1" w:styleId="UnderlinedEvidenceCharChar">
    <w:name w:val="Underlined Evidence Char Char"/>
    <w:basedOn w:val="DefaultParagraphFont"/>
    <w:rsid w:val="005F18E4"/>
    <w:rPr>
      <w:rFonts w:ascii="Symbol" w:hAnsi="Symbol"/>
      <w:sz w:val="21"/>
      <w:szCs w:val="21"/>
      <w:u w:val="thick"/>
      <w:lang w:val="en-US" w:eastAsia="en-US" w:bidi="ar-SA"/>
    </w:rPr>
  </w:style>
  <w:style w:type="character" w:styleId="PlaceholderText">
    <w:name w:val="Placeholder Text"/>
    <w:basedOn w:val="DefaultParagraphFont"/>
    <w:uiPriority w:val="99"/>
    <w:rsid w:val="005F18E4"/>
    <w:rPr>
      <w:color w:val="808080"/>
    </w:rPr>
  </w:style>
  <w:style w:type="paragraph" w:customStyle="1" w:styleId="Cite8">
    <w:name w:val="Cite8"/>
    <w:basedOn w:val="Normal"/>
    <w:autoRedefine/>
    <w:qFormat/>
    <w:rsid w:val="005F18E4"/>
    <w:rPr>
      <w:rFonts w:ascii="Trebuchet MS" w:eastAsia="Verdana" w:hAnsi="Trebuchet MS" w:cs="Cambria"/>
    </w:rPr>
  </w:style>
  <w:style w:type="paragraph" w:customStyle="1" w:styleId="8font">
    <w:name w:val="8font"/>
    <w:basedOn w:val="Normal"/>
    <w:next w:val="Normal"/>
    <w:autoRedefine/>
    <w:rsid w:val="005F18E4"/>
    <w:rPr>
      <w:rFonts w:eastAsia="Cambria Math" w:cs="Cambria"/>
      <w:szCs w:val="16"/>
    </w:rPr>
  </w:style>
  <w:style w:type="character" w:customStyle="1" w:styleId="NoterefInText">
    <w:name w:val="_NoterefInText"/>
    <w:uiPriority w:val="99"/>
    <w:rsid w:val="005F18E4"/>
    <w:rPr>
      <w:rFonts w:cs="AKDPE C+ Utopia"/>
      <w:color w:val="000000"/>
    </w:rPr>
  </w:style>
  <w:style w:type="character" w:customStyle="1" w:styleId="postauthor">
    <w:name w:val="postauthor"/>
    <w:basedOn w:val="DefaultParagraphFont"/>
    <w:rsid w:val="005F18E4"/>
  </w:style>
  <w:style w:type="paragraph" w:customStyle="1" w:styleId="notes-source-hasnotes">
    <w:name w:val="notes-source-hasnotes"/>
    <w:basedOn w:val="Normal"/>
    <w:rsid w:val="005F18E4"/>
    <w:pPr>
      <w:spacing w:before="100" w:beforeAutospacing="1" w:after="100" w:afterAutospacing="1"/>
    </w:pPr>
    <w:rPr>
      <w:rFonts w:ascii="Tahoma" w:hAnsi="Tahoma"/>
      <w:szCs w:val="20"/>
    </w:rPr>
  </w:style>
  <w:style w:type="character" w:customStyle="1" w:styleId="span">
    <w:name w:val="span"/>
    <w:basedOn w:val="DefaultParagraphFont"/>
    <w:rsid w:val="005F18E4"/>
  </w:style>
  <w:style w:type="character" w:customStyle="1" w:styleId="maintitle">
    <w:name w:val="maintitle"/>
    <w:basedOn w:val="DefaultParagraphFont"/>
    <w:rsid w:val="005F18E4"/>
  </w:style>
  <w:style w:type="character" w:customStyle="1" w:styleId="thirdparty-logo">
    <w:name w:val="thirdparty-logo"/>
    <w:basedOn w:val="DefaultParagraphFont"/>
    <w:rsid w:val="005F18E4"/>
  </w:style>
  <w:style w:type="character" w:customStyle="1" w:styleId="posted">
    <w:name w:val="posted"/>
    <w:basedOn w:val="DefaultParagraphFont"/>
    <w:rsid w:val="005F18E4"/>
  </w:style>
  <w:style w:type="character" w:customStyle="1" w:styleId="ticker">
    <w:name w:val="ticker"/>
    <w:basedOn w:val="DefaultParagraphFont"/>
    <w:rsid w:val="005F18E4"/>
  </w:style>
  <w:style w:type="paragraph" w:customStyle="1" w:styleId="articlemeta">
    <w:name w:val="articlemeta"/>
    <w:basedOn w:val="Normal"/>
    <w:rsid w:val="005F18E4"/>
    <w:pPr>
      <w:spacing w:before="100" w:beforeAutospacing="1" w:after="100" w:afterAutospacing="1"/>
    </w:pPr>
    <w:rPr>
      <w:rFonts w:ascii="Tahoma" w:hAnsi="Tahoma"/>
      <w:szCs w:val="20"/>
    </w:rPr>
  </w:style>
  <w:style w:type="character" w:customStyle="1" w:styleId="vcard">
    <w:name w:val="vcard"/>
    <w:basedOn w:val="DefaultParagraphFont"/>
    <w:rsid w:val="005F18E4"/>
  </w:style>
  <w:style w:type="character" w:customStyle="1" w:styleId="print-footnote">
    <w:name w:val="print-footnote"/>
    <w:basedOn w:val="DefaultParagraphFont"/>
    <w:rsid w:val="005F18E4"/>
  </w:style>
  <w:style w:type="character" w:customStyle="1" w:styleId="datestring">
    <w:name w:val="datestring"/>
    <w:basedOn w:val="DefaultParagraphFont"/>
    <w:rsid w:val="005F18E4"/>
  </w:style>
  <w:style w:type="paragraph" w:customStyle="1" w:styleId="noindent0">
    <w:name w:val="no_indent"/>
    <w:basedOn w:val="Normal"/>
    <w:rsid w:val="005F18E4"/>
    <w:pPr>
      <w:spacing w:before="100" w:beforeAutospacing="1" w:after="100" w:afterAutospacing="1"/>
    </w:pPr>
    <w:rPr>
      <w:rFonts w:ascii="Tahoma" w:hAnsi="Tahoma"/>
      <w:szCs w:val="20"/>
    </w:rPr>
  </w:style>
  <w:style w:type="character" w:customStyle="1" w:styleId="email">
    <w:name w:val="email"/>
    <w:basedOn w:val="DefaultParagraphFont"/>
    <w:rsid w:val="005F18E4"/>
  </w:style>
  <w:style w:type="paragraph" w:customStyle="1" w:styleId="left">
    <w:name w:val="left"/>
    <w:basedOn w:val="Normal"/>
    <w:rsid w:val="005F18E4"/>
    <w:pPr>
      <w:spacing w:before="100" w:beforeAutospacing="1" w:after="100" w:afterAutospacing="1"/>
    </w:pPr>
    <w:rPr>
      <w:rFonts w:ascii="Tahoma" w:hAnsi="Tahoma"/>
      <w:szCs w:val="20"/>
    </w:rPr>
  </w:style>
  <w:style w:type="paragraph" w:customStyle="1" w:styleId="right">
    <w:name w:val="right"/>
    <w:basedOn w:val="Normal"/>
    <w:rsid w:val="005F18E4"/>
    <w:pPr>
      <w:spacing w:before="100" w:beforeAutospacing="1" w:after="100" w:afterAutospacing="1"/>
    </w:pPr>
    <w:rPr>
      <w:rFonts w:ascii="Tahoma" w:hAnsi="Tahoma"/>
      <w:szCs w:val="20"/>
    </w:rPr>
  </w:style>
  <w:style w:type="character" w:customStyle="1" w:styleId="gptad">
    <w:name w:val="gptad"/>
    <w:basedOn w:val="DefaultParagraphFont"/>
    <w:rsid w:val="005F18E4"/>
  </w:style>
  <w:style w:type="paragraph" w:customStyle="1" w:styleId="creditpostedmodified">
    <w:name w:val="credit_posted_modified"/>
    <w:basedOn w:val="Normal"/>
    <w:rsid w:val="005F18E4"/>
    <w:pPr>
      <w:spacing w:before="100" w:beforeAutospacing="1" w:after="100" w:afterAutospacing="1"/>
    </w:pPr>
    <w:rPr>
      <w:rFonts w:ascii="Tahoma" w:hAnsi="Tahoma"/>
      <w:szCs w:val="20"/>
    </w:rPr>
  </w:style>
  <w:style w:type="character" w:customStyle="1" w:styleId="creditline">
    <w:name w:val="creditline"/>
    <w:basedOn w:val="DefaultParagraphFont"/>
    <w:rsid w:val="005F18E4"/>
  </w:style>
  <w:style w:type="character" w:customStyle="1" w:styleId="grd">
    <w:name w:val="grd"/>
    <w:basedOn w:val="DefaultParagraphFont"/>
    <w:rsid w:val="005F18E4"/>
  </w:style>
  <w:style w:type="paragraph" w:customStyle="1" w:styleId="hs-text-container">
    <w:name w:val="hs-text-container"/>
    <w:basedOn w:val="Normal"/>
    <w:rsid w:val="005F18E4"/>
    <w:pPr>
      <w:spacing w:before="100" w:beforeAutospacing="1" w:after="100" w:afterAutospacing="1"/>
    </w:pPr>
    <w:rPr>
      <w:rFonts w:ascii="Tahoma" w:hAnsi="Tahoma"/>
      <w:szCs w:val="20"/>
    </w:rPr>
  </w:style>
  <w:style w:type="character" w:customStyle="1" w:styleId="created">
    <w:name w:val="created"/>
    <w:basedOn w:val="DefaultParagraphFont"/>
    <w:rsid w:val="005F18E4"/>
  </w:style>
  <w:style w:type="character" w:customStyle="1" w:styleId="changed">
    <w:name w:val="changed"/>
    <w:basedOn w:val="DefaultParagraphFont"/>
    <w:rsid w:val="005F18E4"/>
  </w:style>
  <w:style w:type="character" w:customStyle="1" w:styleId="article-author-name">
    <w:name w:val="article-author-name"/>
    <w:basedOn w:val="DefaultParagraphFont"/>
    <w:rsid w:val="005F18E4"/>
  </w:style>
  <w:style w:type="character" w:customStyle="1" w:styleId="bioexcerpt">
    <w:name w:val="bio_excerpt"/>
    <w:basedOn w:val="DefaultParagraphFont"/>
    <w:rsid w:val="005F18E4"/>
  </w:style>
  <w:style w:type="character" w:customStyle="1" w:styleId="commentcount">
    <w:name w:val="comment_count"/>
    <w:basedOn w:val="DefaultParagraphFont"/>
    <w:rsid w:val="005F18E4"/>
  </w:style>
  <w:style w:type="character" w:customStyle="1" w:styleId="searchtermshighlighted">
    <w:name w:val="searchtermshighlighted"/>
    <w:basedOn w:val="DefaultParagraphFont"/>
    <w:rsid w:val="005F18E4"/>
  </w:style>
  <w:style w:type="character" w:customStyle="1" w:styleId="contributornametrigger">
    <w:name w:val="contributornametrigger"/>
    <w:basedOn w:val="DefaultParagraphFont"/>
    <w:rsid w:val="005F18E4"/>
  </w:style>
  <w:style w:type="character" w:customStyle="1" w:styleId="bylinepipe">
    <w:name w:val="bylinepipe"/>
    <w:basedOn w:val="DefaultParagraphFont"/>
    <w:rsid w:val="005F18E4"/>
  </w:style>
  <w:style w:type="character" w:customStyle="1" w:styleId="lucenesearchresulturlb">
    <w:name w:val="lucene_search_result_url_b"/>
    <w:basedOn w:val="DefaultParagraphFont"/>
    <w:rsid w:val="005F18E4"/>
  </w:style>
  <w:style w:type="character" w:customStyle="1" w:styleId="faculty-title">
    <w:name w:val="faculty-title"/>
    <w:basedOn w:val="DefaultParagraphFont"/>
    <w:rsid w:val="005F18E4"/>
  </w:style>
  <w:style w:type="character" w:customStyle="1" w:styleId="count">
    <w:name w:val="count"/>
    <w:basedOn w:val="DefaultParagraphFont"/>
    <w:rsid w:val="005F18E4"/>
  </w:style>
  <w:style w:type="character" w:customStyle="1" w:styleId="volume">
    <w:name w:val="volume"/>
    <w:basedOn w:val="DefaultParagraphFont"/>
    <w:rsid w:val="005F18E4"/>
  </w:style>
  <w:style w:type="character" w:customStyle="1" w:styleId="issue">
    <w:name w:val="issue"/>
    <w:basedOn w:val="DefaultParagraphFont"/>
    <w:rsid w:val="005F18E4"/>
  </w:style>
  <w:style w:type="character" w:customStyle="1" w:styleId="pages">
    <w:name w:val="pages"/>
    <w:basedOn w:val="DefaultParagraphFont"/>
    <w:rsid w:val="005F18E4"/>
  </w:style>
  <w:style w:type="character" w:customStyle="1" w:styleId="field-content">
    <w:name w:val="field-content"/>
    <w:basedOn w:val="DefaultParagraphFont"/>
    <w:rsid w:val="005F18E4"/>
  </w:style>
  <w:style w:type="character" w:customStyle="1" w:styleId="person">
    <w:name w:val="person"/>
    <w:basedOn w:val="DefaultParagraphFont"/>
    <w:rsid w:val="005F18E4"/>
  </w:style>
  <w:style w:type="character" w:customStyle="1" w:styleId="corresponding">
    <w:name w:val="corresponding"/>
    <w:basedOn w:val="DefaultParagraphFont"/>
    <w:rsid w:val="005F18E4"/>
  </w:style>
  <w:style w:type="character" w:customStyle="1" w:styleId="entry-date">
    <w:name w:val="entry-date"/>
    <w:basedOn w:val="DefaultParagraphFont"/>
    <w:rsid w:val="005F18E4"/>
  </w:style>
  <w:style w:type="paragraph" w:customStyle="1" w:styleId="entry-meta">
    <w:name w:val="entry-meta"/>
    <w:basedOn w:val="Normal"/>
    <w:rsid w:val="005F18E4"/>
    <w:pPr>
      <w:spacing w:before="100" w:beforeAutospacing="1" w:after="100" w:afterAutospacing="1"/>
    </w:pPr>
    <w:rPr>
      <w:rFonts w:ascii="Tahoma" w:hAnsi="Tahoma"/>
      <w:szCs w:val="20"/>
    </w:rPr>
  </w:style>
  <w:style w:type="character" w:customStyle="1" w:styleId="post-time">
    <w:name w:val="post-time"/>
    <w:basedOn w:val="DefaultParagraphFont"/>
    <w:rsid w:val="005F18E4"/>
  </w:style>
  <w:style w:type="character" w:customStyle="1" w:styleId="post-category">
    <w:name w:val="post-category"/>
    <w:basedOn w:val="DefaultParagraphFont"/>
    <w:rsid w:val="005F18E4"/>
  </w:style>
  <w:style w:type="character" w:customStyle="1" w:styleId="post-author">
    <w:name w:val="post-author"/>
    <w:basedOn w:val="DefaultParagraphFont"/>
    <w:rsid w:val="005F18E4"/>
  </w:style>
  <w:style w:type="character" w:customStyle="1" w:styleId="A10">
    <w:name w:val="A10"/>
    <w:uiPriority w:val="99"/>
    <w:rsid w:val="005F18E4"/>
    <w:rPr>
      <w:rFonts w:cs="MS Mincho"/>
      <w:color w:val="000000"/>
      <w:sz w:val="11"/>
      <w:szCs w:val="11"/>
    </w:rPr>
  </w:style>
  <w:style w:type="paragraph" w:customStyle="1" w:styleId="Pa10">
    <w:name w:val="Pa10"/>
    <w:basedOn w:val="Default"/>
    <w:next w:val="Default"/>
    <w:uiPriority w:val="99"/>
    <w:rsid w:val="005F18E4"/>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5F18E4"/>
    <w:pPr>
      <w:widowControl w:val="0"/>
      <w:spacing w:line="241" w:lineRule="atLeast"/>
    </w:pPr>
    <w:rPr>
      <w:rFonts w:ascii="Verdana" w:eastAsiaTheme="minorEastAsia" w:hAnsi="Verdana" w:cs="Cambria"/>
      <w:color w:val="auto"/>
    </w:rPr>
  </w:style>
  <w:style w:type="character" w:customStyle="1" w:styleId="A9">
    <w:name w:val="A9"/>
    <w:uiPriority w:val="99"/>
    <w:rsid w:val="005F18E4"/>
    <w:rPr>
      <w:rFonts w:cs="MS Mincho"/>
      <w:color w:val="000000"/>
      <w:sz w:val="14"/>
      <w:szCs w:val="14"/>
    </w:rPr>
  </w:style>
  <w:style w:type="paragraph" w:customStyle="1" w:styleId="articledetails">
    <w:name w:val="articledetails"/>
    <w:basedOn w:val="Normal"/>
    <w:rsid w:val="005F18E4"/>
    <w:pPr>
      <w:spacing w:before="100" w:beforeAutospacing="1" w:after="100" w:afterAutospacing="1"/>
    </w:pPr>
    <w:rPr>
      <w:rFonts w:ascii="Tahoma" w:hAnsi="Tahoma"/>
      <w:szCs w:val="20"/>
    </w:rPr>
  </w:style>
  <w:style w:type="character" w:customStyle="1" w:styleId="posted-and-updated">
    <w:name w:val="posted-and-updated"/>
    <w:basedOn w:val="DefaultParagraphFont"/>
    <w:rsid w:val="005F18E4"/>
  </w:style>
  <w:style w:type="paragraph" w:customStyle="1" w:styleId="aff">
    <w:name w:val="aff"/>
    <w:basedOn w:val="Normal"/>
    <w:rsid w:val="005F18E4"/>
    <w:pPr>
      <w:spacing w:before="100" w:beforeAutospacing="1" w:after="100" w:afterAutospacing="1"/>
    </w:pPr>
    <w:rPr>
      <w:rFonts w:ascii="Tahoma" w:hAnsi="Tahoma"/>
      <w:szCs w:val="20"/>
    </w:rPr>
  </w:style>
  <w:style w:type="character" w:customStyle="1" w:styleId="entry-author">
    <w:name w:val="entry-author"/>
    <w:basedOn w:val="DefaultParagraphFont"/>
    <w:rsid w:val="005F18E4"/>
  </w:style>
  <w:style w:type="character" w:customStyle="1" w:styleId="entry-author-name">
    <w:name w:val="entry-author-name"/>
    <w:basedOn w:val="DefaultParagraphFont"/>
    <w:rsid w:val="005F18E4"/>
  </w:style>
  <w:style w:type="character" w:customStyle="1" w:styleId="arial11">
    <w:name w:val="arial_11"/>
    <w:basedOn w:val="DefaultParagraphFont"/>
    <w:rsid w:val="005F18E4"/>
  </w:style>
  <w:style w:type="character" w:customStyle="1" w:styleId="contrib-degrees">
    <w:name w:val="contrib-degrees"/>
    <w:basedOn w:val="DefaultParagraphFont"/>
    <w:rsid w:val="005F18E4"/>
  </w:style>
  <w:style w:type="character" w:customStyle="1" w:styleId="contrib-on-behalf-of">
    <w:name w:val="contrib-on-behalf-of"/>
    <w:basedOn w:val="DefaultParagraphFont"/>
    <w:rsid w:val="005F18E4"/>
  </w:style>
  <w:style w:type="character" w:customStyle="1" w:styleId="pubtime">
    <w:name w:val="pubtime"/>
    <w:basedOn w:val="DefaultParagraphFont"/>
    <w:rsid w:val="005F18E4"/>
  </w:style>
  <w:style w:type="character" w:customStyle="1" w:styleId="time">
    <w:name w:val="time"/>
    <w:basedOn w:val="DefaultParagraphFont"/>
    <w:rsid w:val="005F18E4"/>
  </w:style>
  <w:style w:type="character" w:customStyle="1" w:styleId="fbcommentscount">
    <w:name w:val="fb_comments_count"/>
    <w:basedOn w:val="DefaultParagraphFont"/>
    <w:rsid w:val="005F18E4"/>
  </w:style>
  <w:style w:type="character" w:customStyle="1" w:styleId="stsharethiscustom">
    <w:name w:val="st_sharethis_custom"/>
    <w:basedOn w:val="DefaultParagraphFont"/>
    <w:rsid w:val="005F18E4"/>
  </w:style>
  <w:style w:type="paragraph" w:customStyle="1" w:styleId="permalinkable">
    <w:name w:val="permalinkable"/>
    <w:basedOn w:val="Normal"/>
    <w:rsid w:val="005F18E4"/>
    <w:pPr>
      <w:spacing w:before="100" w:beforeAutospacing="1" w:after="100" w:afterAutospacing="1"/>
    </w:pPr>
    <w:rPr>
      <w:rFonts w:ascii="Tahoma" w:hAnsi="Tahoma"/>
      <w:szCs w:val="20"/>
    </w:rPr>
  </w:style>
  <w:style w:type="character" w:customStyle="1" w:styleId="post-date">
    <w:name w:val="post-date"/>
    <w:basedOn w:val="DefaultParagraphFont"/>
    <w:rsid w:val="005F18E4"/>
  </w:style>
  <w:style w:type="character" w:customStyle="1" w:styleId="link-external">
    <w:name w:val="link-external"/>
    <w:basedOn w:val="DefaultParagraphFont"/>
    <w:rsid w:val="005F18E4"/>
  </w:style>
  <w:style w:type="character" w:customStyle="1" w:styleId="articleauthor">
    <w:name w:val="article_author"/>
    <w:basedOn w:val="DefaultParagraphFont"/>
    <w:rsid w:val="005F18E4"/>
  </w:style>
  <w:style w:type="character" w:customStyle="1" w:styleId="articleissue">
    <w:name w:val="article_issue"/>
    <w:basedOn w:val="DefaultParagraphFont"/>
    <w:rsid w:val="005F18E4"/>
  </w:style>
  <w:style w:type="character" w:customStyle="1" w:styleId="a-size-large">
    <w:name w:val="a-size-large"/>
    <w:basedOn w:val="DefaultParagraphFont"/>
    <w:rsid w:val="005F18E4"/>
  </w:style>
  <w:style w:type="character" w:customStyle="1" w:styleId="a-size-medium">
    <w:name w:val="a-size-medium"/>
    <w:basedOn w:val="DefaultParagraphFont"/>
    <w:rsid w:val="005F18E4"/>
  </w:style>
  <w:style w:type="character" w:customStyle="1" w:styleId="contribution">
    <w:name w:val="contribution"/>
    <w:basedOn w:val="DefaultParagraphFont"/>
    <w:rsid w:val="005F18E4"/>
  </w:style>
  <w:style w:type="character" w:customStyle="1" w:styleId="a-color-secondary">
    <w:name w:val="a-color-secondary"/>
    <w:basedOn w:val="DefaultParagraphFont"/>
    <w:rsid w:val="005F18E4"/>
  </w:style>
  <w:style w:type="paragraph" w:customStyle="1" w:styleId="sbyline">
    <w:name w:val="sbyline"/>
    <w:basedOn w:val="Normal"/>
    <w:rsid w:val="005F18E4"/>
    <w:pPr>
      <w:spacing w:before="100" w:beforeAutospacing="1" w:after="100" w:afterAutospacing="1"/>
    </w:pPr>
    <w:rPr>
      <w:rFonts w:ascii="Tahoma" w:hAnsi="Tahoma"/>
      <w:szCs w:val="20"/>
    </w:rPr>
  </w:style>
  <w:style w:type="character" w:customStyle="1" w:styleId="ui-author">
    <w:name w:val="ui-author"/>
    <w:basedOn w:val="DefaultParagraphFont"/>
    <w:rsid w:val="005F18E4"/>
  </w:style>
  <w:style w:type="character" w:customStyle="1" w:styleId="ui-staffline">
    <w:name w:val="ui-staffline"/>
    <w:basedOn w:val="DefaultParagraphFont"/>
    <w:rsid w:val="005F18E4"/>
  </w:style>
  <w:style w:type="paragraph" w:customStyle="1" w:styleId="promotion-tag-p">
    <w:name w:val="promotion-tag-p"/>
    <w:basedOn w:val="Normal"/>
    <w:rsid w:val="005F18E4"/>
    <w:pPr>
      <w:spacing w:before="100" w:beforeAutospacing="1" w:after="100" w:afterAutospacing="1"/>
    </w:pPr>
    <w:rPr>
      <w:rFonts w:ascii="Tahoma" w:hAnsi="Tahoma"/>
      <w:szCs w:val="20"/>
    </w:rPr>
  </w:style>
  <w:style w:type="paragraph" w:customStyle="1" w:styleId="heading">
    <w:name w:val="heading"/>
    <w:basedOn w:val="Normal"/>
    <w:rsid w:val="005F18E4"/>
    <w:pPr>
      <w:spacing w:before="100" w:beforeAutospacing="1" w:after="100" w:afterAutospacing="1"/>
    </w:pPr>
    <w:rPr>
      <w:rFonts w:ascii="Tahoma" w:hAnsi="Tahoma"/>
      <w:szCs w:val="20"/>
    </w:rPr>
  </w:style>
  <w:style w:type="character" w:customStyle="1" w:styleId="value">
    <w:name w:val="value"/>
    <w:basedOn w:val="DefaultParagraphFont"/>
    <w:rsid w:val="005F18E4"/>
  </w:style>
  <w:style w:type="character" w:customStyle="1" w:styleId="specialissuelabel">
    <w:name w:val="specialissuelabel"/>
    <w:basedOn w:val="DefaultParagraphFont"/>
    <w:rsid w:val="005F18E4"/>
  </w:style>
  <w:style w:type="character" w:customStyle="1" w:styleId="referencediv">
    <w:name w:val="referencediv"/>
    <w:basedOn w:val="DefaultParagraphFont"/>
    <w:rsid w:val="005F18E4"/>
  </w:style>
  <w:style w:type="character" w:customStyle="1" w:styleId="wp-smiley">
    <w:name w:val="wp-smiley"/>
    <w:basedOn w:val="DefaultParagraphFont"/>
    <w:rsid w:val="005F18E4"/>
  </w:style>
  <w:style w:type="character" w:customStyle="1" w:styleId="meta-prep">
    <w:name w:val="meta-prep"/>
    <w:basedOn w:val="DefaultParagraphFont"/>
    <w:rsid w:val="005F18E4"/>
  </w:style>
  <w:style w:type="character" w:customStyle="1" w:styleId="artjournal">
    <w:name w:val="art_journal"/>
    <w:basedOn w:val="DefaultParagraphFont"/>
    <w:rsid w:val="005F18E4"/>
  </w:style>
  <w:style w:type="character" w:customStyle="1" w:styleId="artdatevolumeissuepart">
    <w:name w:val="art_datevolumeissuepart"/>
    <w:basedOn w:val="DefaultParagraphFont"/>
    <w:rsid w:val="005F18E4"/>
  </w:style>
  <w:style w:type="character" w:customStyle="1" w:styleId="artpages">
    <w:name w:val="art_pages"/>
    <w:basedOn w:val="DefaultParagraphFont"/>
    <w:rsid w:val="005F18E4"/>
  </w:style>
  <w:style w:type="character" w:customStyle="1" w:styleId="singlehighlightclass">
    <w:name w:val="single_highlight_class"/>
    <w:basedOn w:val="DefaultParagraphFont"/>
    <w:rsid w:val="005F18E4"/>
  </w:style>
  <w:style w:type="character" w:customStyle="1" w:styleId="degree">
    <w:name w:val="degree"/>
    <w:basedOn w:val="DefaultParagraphFont"/>
    <w:rsid w:val="005F18E4"/>
  </w:style>
  <w:style w:type="character" w:customStyle="1" w:styleId="major">
    <w:name w:val="major"/>
    <w:basedOn w:val="DefaultParagraphFont"/>
    <w:rsid w:val="005F18E4"/>
  </w:style>
  <w:style w:type="character" w:customStyle="1" w:styleId="authors">
    <w:name w:val="authors"/>
    <w:basedOn w:val="DefaultParagraphFont"/>
    <w:rsid w:val="005F18E4"/>
  </w:style>
  <w:style w:type="character" w:customStyle="1" w:styleId="views">
    <w:name w:val="views"/>
    <w:basedOn w:val="DefaultParagraphFont"/>
    <w:rsid w:val="005F18E4"/>
  </w:style>
  <w:style w:type="character" w:customStyle="1" w:styleId="stmainservices">
    <w:name w:val="stmainservices"/>
    <w:basedOn w:val="DefaultParagraphFont"/>
    <w:rsid w:val="005F18E4"/>
  </w:style>
  <w:style w:type="character" w:customStyle="1" w:styleId="stbubblehcount">
    <w:name w:val="stbubble_hcount"/>
    <w:basedOn w:val="DefaultParagraphFont"/>
    <w:rsid w:val="005F18E4"/>
  </w:style>
  <w:style w:type="paragraph" w:customStyle="1" w:styleId="Document">
    <w:name w:val="_Document"/>
    <w:basedOn w:val="Default"/>
    <w:next w:val="Default"/>
    <w:uiPriority w:val="99"/>
    <w:rsid w:val="005F18E4"/>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5F18E4"/>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5F18E4"/>
    <w:pPr>
      <w:widowControl w:val="0"/>
    </w:pPr>
    <w:rPr>
      <w:rFonts w:ascii="AKDPE C+ Utopia" w:eastAsiaTheme="minorEastAsia" w:hAnsi="AKDPE C+ Utopia" w:cs="Cambria"/>
      <w:color w:val="auto"/>
    </w:rPr>
  </w:style>
  <w:style w:type="paragraph" w:customStyle="1" w:styleId="collapsed-hide">
    <w:name w:val="collapsed-hide"/>
    <w:basedOn w:val="Normal"/>
    <w:rsid w:val="005F18E4"/>
    <w:pPr>
      <w:spacing w:before="100" w:beforeAutospacing="1" w:after="100" w:afterAutospacing="1"/>
    </w:pPr>
    <w:rPr>
      <w:rFonts w:ascii="Tahoma" w:hAnsi="Tahoma"/>
      <w:szCs w:val="20"/>
    </w:rPr>
  </w:style>
  <w:style w:type="paragraph" w:customStyle="1" w:styleId="Pa7">
    <w:name w:val="Pa7"/>
    <w:basedOn w:val="Default"/>
    <w:next w:val="Default"/>
    <w:uiPriority w:val="99"/>
    <w:rsid w:val="005F18E4"/>
    <w:pPr>
      <w:widowControl w:val="0"/>
      <w:spacing w:line="211" w:lineRule="atLeast"/>
    </w:pPr>
    <w:rPr>
      <w:rFonts w:ascii="Courier New" w:eastAsiaTheme="minorEastAsia" w:hAnsi="Courier New" w:cs="Cambria"/>
      <w:color w:val="auto"/>
    </w:rPr>
  </w:style>
  <w:style w:type="paragraph" w:customStyle="1" w:styleId="odd">
    <w:name w:val="odd"/>
    <w:basedOn w:val="Normal"/>
    <w:rsid w:val="005F18E4"/>
    <w:pPr>
      <w:spacing w:before="100" w:beforeAutospacing="1" w:after="100" w:afterAutospacing="1"/>
    </w:pPr>
    <w:rPr>
      <w:rFonts w:ascii="Tahoma" w:hAnsi="Tahoma"/>
      <w:szCs w:val="20"/>
    </w:rPr>
  </w:style>
  <w:style w:type="character" w:customStyle="1" w:styleId="article-date">
    <w:name w:val="article-date"/>
    <w:basedOn w:val="DefaultParagraphFont"/>
    <w:rsid w:val="005F18E4"/>
  </w:style>
  <w:style w:type="character" w:customStyle="1" w:styleId="article-author">
    <w:name w:val="article-author"/>
    <w:basedOn w:val="DefaultParagraphFont"/>
    <w:rsid w:val="005F18E4"/>
  </w:style>
  <w:style w:type="character" w:customStyle="1" w:styleId="tolocaltime">
    <w:name w:val="tolocaltime"/>
    <w:basedOn w:val="DefaultParagraphFont"/>
    <w:rsid w:val="005F18E4"/>
  </w:style>
  <w:style w:type="character" w:customStyle="1" w:styleId="pb-byline">
    <w:name w:val="pb-byline"/>
    <w:basedOn w:val="DefaultParagraphFont"/>
    <w:rsid w:val="005F18E4"/>
  </w:style>
  <w:style w:type="character" w:customStyle="1" w:styleId="pb-timestamp">
    <w:name w:val="pb-timestamp"/>
    <w:basedOn w:val="DefaultParagraphFont"/>
    <w:rsid w:val="005F18E4"/>
  </w:style>
  <w:style w:type="paragraph" w:customStyle="1" w:styleId="Pa8">
    <w:name w:val="Pa8"/>
    <w:basedOn w:val="Default"/>
    <w:next w:val="Default"/>
    <w:uiPriority w:val="99"/>
    <w:rsid w:val="005F18E4"/>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5F18E4"/>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5F18E4"/>
  </w:style>
  <w:style w:type="character" w:customStyle="1" w:styleId="even">
    <w:name w:val="even"/>
    <w:basedOn w:val="DefaultParagraphFont"/>
    <w:rsid w:val="005F18E4"/>
  </w:style>
  <w:style w:type="paragraph" w:customStyle="1" w:styleId="volissue">
    <w:name w:val="volissue"/>
    <w:basedOn w:val="Normal"/>
    <w:rsid w:val="005F18E4"/>
    <w:pPr>
      <w:spacing w:before="100" w:beforeAutospacing="1" w:after="100" w:afterAutospacing="1"/>
    </w:pPr>
    <w:rPr>
      <w:rFonts w:ascii="Tahoma" w:hAnsi="Tahoma"/>
      <w:szCs w:val="20"/>
    </w:rPr>
  </w:style>
  <w:style w:type="character" w:customStyle="1" w:styleId="view-count">
    <w:name w:val="view-count"/>
    <w:basedOn w:val="DefaultParagraphFont"/>
    <w:rsid w:val="005F18E4"/>
  </w:style>
  <w:style w:type="character" w:customStyle="1" w:styleId="tChar">
    <w:name w:val="t Char"/>
    <w:rsid w:val="005F18E4"/>
    <w:rPr>
      <w:rFonts w:ascii="Georgia" w:eastAsia="Times New Roman" w:hAnsi="Georgia" w:cs="Calibri"/>
      <w:b/>
      <w:lang w:val="x-none" w:eastAsia="x-none"/>
    </w:rPr>
  </w:style>
  <w:style w:type="paragraph" w:customStyle="1" w:styleId="BoldUnderlineChar20">
    <w:name w:val="BoldUnderline Char2"/>
    <w:link w:val="BoldUnderlineChar2Char"/>
    <w:rsid w:val="005F18E4"/>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5F18E4"/>
    <w:rPr>
      <w:rFonts w:ascii="Times New Roman" w:eastAsia="Times New Roman" w:hAnsi="Times New Roman" w:cs="Times New Roman"/>
      <w:b/>
      <w:sz w:val="20"/>
      <w:u w:val="single"/>
    </w:rPr>
  </w:style>
  <w:style w:type="character" w:customStyle="1" w:styleId="UnderlineCharChar4">
    <w:name w:val="Underline Char Char4"/>
    <w:rsid w:val="005F18E4"/>
    <w:rPr>
      <w:szCs w:val="24"/>
      <w:u w:val="single"/>
      <w:lang w:val="en-US" w:eastAsia="en-US" w:bidi="ar-SA"/>
    </w:rPr>
  </w:style>
  <w:style w:type="character" w:customStyle="1" w:styleId="BoldUnderlineCharChar3">
    <w:name w:val="BoldUnderline Char Char3"/>
    <w:rsid w:val="005F18E4"/>
    <w:rPr>
      <w:b/>
      <w:szCs w:val="24"/>
      <w:u w:val="single"/>
      <w:lang w:val="en-US" w:eastAsia="en-US" w:bidi="ar-SA"/>
    </w:rPr>
  </w:style>
  <w:style w:type="character" w:customStyle="1" w:styleId="BoldUnderlineCharChar2">
    <w:name w:val="BoldUnderline Char Char2"/>
    <w:rsid w:val="005F18E4"/>
    <w:rPr>
      <w:b/>
      <w:szCs w:val="24"/>
      <w:u w:val="single"/>
      <w:lang w:val="en-US" w:eastAsia="en-US" w:bidi="ar-SA"/>
    </w:rPr>
  </w:style>
  <w:style w:type="paragraph" w:customStyle="1" w:styleId="UnderlineCard0">
    <w:name w:val="UnderlineCard"/>
    <w:basedOn w:val="Heading3"/>
    <w:link w:val="UnderlineCardChar"/>
    <w:qFormat/>
    <w:rsid w:val="005F18E4"/>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5F18E4"/>
    <w:rPr>
      <w:rFonts w:ascii="Georgia" w:eastAsia="Calibri" w:hAnsi="Georgia" w:cs="Times New Roman"/>
      <w:sz w:val="20"/>
      <w:szCs w:val="20"/>
      <w:u w:val="single"/>
      <w:lang w:val="x-none" w:eastAsia="x-none"/>
    </w:rPr>
  </w:style>
  <w:style w:type="character" w:customStyle="1" w:styleId="5Notunderlined">
    <w:name w:val="5 Not underlined"/>
    <w:rsid w:val="005F18E4"/>
    <w:rPr>
      <w:rFonts w:ascii="Times New Roman" w:hAnsi="Times New Roman"/>
      <w:sz w:val="16"/>
    </w:rPr>
  </w:style>
  <w:style w:type="character" w:customStyle="1" w:styleId="volume-issue">
    <w:name w:val="volume-issue"/>
    <w:rsid w:val="005F18E4"/>
    <w:rPr>
      <w:rFonts w:cs="Times New Roman"/>
    </w:rPr>
  </w:style>
  <w:style w:type="character" w:customStyle="1" w:styleId="i">
    <w:name w:val="i"/>
    <w:basedOn w:val="DefaultParagraphFont"/>
    <w:uiPriority w:val="99"/>
    <w:rsid w:val="005F18E4"/>
  </w:style>
  <w:style w:type="character" w:customStyle="1" w:styleId="storytext">
    <w:name w:val="storytext"/>
    <w:basedOn w:val="DefaultParagraphFont"/>
    <w:rsid w:val="005F18E4"/>
  </w:style>
  <w:style w:type="character" w:customStyle="1" w:styleId="heading3char0">
    <w:name w:val="heading3char"/>
    <w:rsid w:val="005F18E4"/>
  </w:style>
  <w:style w:type="character" w:customStyle="1" w:styleId="boldness1">
    <w:name w:val="boldness1"/>
    <w:rsid w:val="005F18E4"/>
  </w:style>
  <w:style w:type="paragraph" w:customStyle="1" w:styleId="Cardd">
    <w:name w:val="Cardd"/>
    <w:basedOn w:val="Normal"/>
    <w:uiPriority w:val="4"/>
    <w:qFormat/>
    <w:rsid w:val="005F18E4"/>
    <w:pPr>
      <w:ind w:left="288" w:right="288"/>
    </w:pPr>
  </w:style>
  <w:style w:type="paragraph" w:customStyle="1" w:styleId="document0">
    <w:name w:val="document"/>
    <w:basedOn w:val="Normal"/>
    <w:rsid w:val="005F18E4"/>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5F18E4"/>
    <w:rPr>
      <w:rFonts w:cs="Arial"/>
      <w:bCs/>
      <w:szCs w:val="26"/>
      <w:u w:val="single"/>
      <w:lang w:val="en-US" w:eastAsia="en-US" w:bidi="ar-SA"/>
    </w:rPr>
  </w:style>
  <w:style w:type="character" w:customStyle="1" w:styleId="current-selection">
    <w:name w:val="current-selection"/>
    <w:basedOn w:val="DefaultParagraphFont"/>
    <w:rsid w:val="005F18E4"/>
  </w:style>
  <w:style w:type="character" w:customStyle="1" w:styleId="a2">
    <w:name w:val="_"/>
    <w:basedOn w:val="DefaultParagraphFont"/>
    <w:rsid w:val="005F18E4"/>
  </w:style>
  <w:style w:type="paragraph" w:customStyle="1" w:styleId="Shrink6">
    <w:name w:val="Shrink 6"/>
    <w:basedOn w:val="Normal"/>
    <w:qFormat/>
    <w:rsid w:val="005F18E4"/>
    <w:rPr>
      <w:rFonts w:eastAsia="Calibri" w:cs="Times New Roman"/>
      <w:sz w:val="12"/>
    </w:rPr>
  </w:style>
  <w:style w:type="character" w:customStyle="1" w:styleId="messagecontent">
    <w:name w:val="message_content"/>
    <w:rsid w:val="005F18E4"/>
  </w:style>
  <w:style w:type="character" w:customStyle="1" w:styleId="StyleUnderlineChar">
    <w:name w:val="Style Underline Char"/>
    <w:basedOn w:val="DefaultParagraphFont"/>
    <w:rsid w:val="005F18E4"/>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5F18E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5F18E4"/>
    <w:rPr>
      <w:rFonts w:ascii="Georgia" w:eastAsia="Times New Roman" w:hAnsi="Georgia" w:cs="Arial"/>
      <w:b/>
      <w:bCs/>
      <w:kern w:val="32"/>
      <w:szCs w:val="32"/>
      <w:u w:val="single"/>
    </w:rPr>
  </w:style>
  <w:style w:type="character" w:customStyle="1" w:styleId="twelptblackblack1">
    <w:name w:val="twelptblackblack1"/>
    <w:basedOn w:val="DefaultParagraphFont"/>
    <w:rsid w:val="005F18E4"/>
    <w:rPr>
      <w:rFonts w:ascii="Verdana" w:hAnsi="Verdana" w:hint="default"/>
      <w:color w:val="000000"/>
      <w:sz w:val="16"/>
      <w:szCs w:val="16"/>
    </w:rPr>
  </w:style>
  <w:style w:type="character" w:customStyle="1" w:styleId="Heading3CharCharCharChar1">
    <w:name w:val="Heading 3 Char Char Char Char1"/>
    <w:rsid w:val="005F18E4"/>
    <w:rPr>
      <w:rFonts w:cs="Arial"/>
      <w:bCs/>
      <w:szCs w:val="26"/>
      <w:u w:val="single"/>
      <w:lang w:val="en-US" w:eastAsia="en-US" w:bidi="ar-SA"/>
    </w:rPr>
  </w:style>
  <w:style w:type="paragraph" w:customStyle="1" w:styleId="conintrotext">
    <w:name w:val="conintrotext"/>
    <w:basedOn w:val="Normal"/>
    <w:uiPriority w:val="99"/>
    <w:rsid w:val="005F18E4"/>
    <w:pPr>
      <w:spacing w:before="100" w:beforeAutospacing="1" w:after="100" w:afterAutospacing="1"/>
    </w:pPr>
    <w:rPr>
      <w:rFonts w:eastAsia="Times New Roman"/>
      <w:sz w:val="24"/>
    </w:rPr>
  </w:style>
  <w:style w:type="character" w:customStyle="1" w:styleId="comment-body">
    <w:name w:val="comment-body"/>
    <w:rsid w:val="005F18E4"/>
  </w:style>
  <w:style w:type="character" w:customStyle="1" w:styleId="UnderlineCharCharChar1">
    <w:name w:val="Underline Char Char Char1"/>
    <w:rsid w:val="005F18E4"/>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5F18E4"/>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5F18E4"/>
    <w:rPr>
      <w:rFonts w:asciiTheme="minorHAnsi" w:eastAsia="MS Mincho" w:hAnsiTheme="minorHAnsi"/>
      <w:b/>
      <w:sz w:val="24"/>
      <w:u w:val="single"/>
    </w:rPr>
  </w:style>
  <w:style w:type="character" w:customStyle="1" w:styleId="mw-headline">
    <w:name w:val="mw-headline"/>
    <w:rsid w:val="005F18E4"/>
  </w:style>
  <w:style w:type="character" w:customStyle="1" w:styleId="flagicon">
    <w:name w:val="flagicon"/>
    <w:rsid w:val="005F18E4"/>
  </w:style>
  <w:style w:type="paragraph" w:customStyle="1" w:styleId="assert">
    <w:name w:val="assert"/>
    <w:basedOn w:val="Normal"/>
    <w:uiPriority w:val="99"/>
    <w:rsid w:val="005F18E4"/>
    <w:pPr>
      <w:spacing w:before="100" w:beforeAutospacing="1" w:after="100" w:afterAutospacing="1"/>
    </w:pPr>
    <w:rPr>
      <w:rFonts w:eastAsia="Times New Roman"/>
      <w:sz w:val="24"/>
    </w:rPr>
  </w:style>
  <w:style w:type="character" w:customStyle="1" w:styleId="apturelink">
    <w:name w:val="apturelink"/>
    <w:rsid w:val="005F18E4"/>
  </w:style>
  <w:style w:type="character" w:customStyle="1" w:styleId="apturelinkicon">
    <w:name w:val="apturelinkicon"/>
    <w:rsid w:val="005F18E4"/>
  </w:style>
  <w:style w:type="paragraph" w:customStyle="1" w:styleId="Default1">
    <w:name w:val="Default1"/>
    <w:basedOn w:val="Default"/>
    <w:next w:val="Default"/>
    <w:uiPriority w:val="99"/>
    <w:rsid w:val="005F18E4"/>
    <w:rPr>
      <w:color w:val="auto"/>
    </w:rPr>
  </w:style>
  <w:style w:type="paragraph" w:customStyle="1" w:styleId="center">
    <w:name w:val="center"/>
    <w:basedOn w:val="Normal"/>
    <w:uiPriority w:val="99"/>
    <w:rsid w:val="005F18E4"/>
    <w:pPr>
      <w:spacing w:before="100" w:beforeAutospacing="1" w:after="100" w:afterAutospacing="1"/>
    </w:pPr>
    <w:rPr>
      <w:rFonts w:eastAsia="Times New Roman"/>
      <w:sz w:val="24"/>
    </w:rPr>
  </w:style>
  <w:style w:type="character" w:customStyle="1" w:styleId="LittleChar">
    <w:name w:val="Little Char"/>
    <w:link w:val="Little"/>
    <w:rsid w:val="005F18E4"/>
    <w:rPr>
      <w:rFonts w:ascii="Garamond" w:eastAsia="Times New Roman" w:hAnsi="Garamond"/>
      <w:sz w:val="22"/>
    </w:rPr>
  </w:style>
  <w:style w:type="character" w:customStyle="1" w:styleId="UnderlineChar1Char">
    <w:name w:val="Underline Char1 Char"/>
    <w:rsid w:val="005F18E4"/>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5F18E4"/>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5F18E4"/>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5F18E4"/>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5F18E4"/>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5F18E4"/>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5F18E4"/>
    <w:rPr>
      <w:rFonts w:asciiTheme="minorHAnsi" w:eastAsia="MS Mincho" w:hAnsiTheme="minorHAnsi"/>
      <w:b/>
      <w:sz w:val="24"/>
      <w:u w:val="single"/>
    </w:rPr>
  </w:style>
  <w:style w:type="paragraph" w:customStyle="1" w:styleId="CardBody">
    <w:name w:val="Card Body"/>
    <w:basedOn w:val="Normal"/>
    <w:link w:val="CardBodyChar"/>
    <w:rsid w:val="005F18E4"/>
    <w:rPr>
      <w:rFonts w:eastAsia="Times New Roman"/>
    </w:rPr>
  </w:style>
  <w:style w:type="character" w:customStyle="1" w:styleId="CardBodyChar">
    <w:name w:val="Card Body Char"/>
    <w:link w:val="CardBody"/>
    <w:rsid w:val="005F18E4"/>
    <w:rPr>
      <w:rFonts w:ascii="Georgia" w:eastAsia="Times New Roman" w:hAnsi="Georgia"/>
      <w:sz w:val="22"/>
    </w:rPr>
  </w:style>
  <w:style w:type="character" w:customStyle="1" w:styleId="ptitleinside">
    <w:name w:val="p_title_inside"/>
    <w:rsid w:val="005F18E4"/>
  </w:style>
  <w:style w:type="paragraph" w:customStyle="1" w:styleId="StyleBoldandUnderlineChar11ptBorderSinglesolidline">
    <w:name w:val="Style Bold and Underline Char + 11 pt Border: : (Single solid line..."/>
    <w:link w:val="StyleBoldandUnderlineChar11ptBorderSinglesolidlineChar"/>
    <w:rsid w:val="005F18E4"/>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5F18E4"/>
    <w:rPr>
      <w:rFonts w:eastAsia="Times New Roman"/>
      <w:b/>
      <w:bCs/>
      <w:sz w:val="22"/>
      <w:szCs w:val="20"/>
      <w:u w:val="single"/>
      <w:bdr w:val="single" w:sz="4" w:space="0" w:color="auto"/>
    </w:rPr>
  </w:style>
  <w:style w:type="character" w:customStyle="1" w:styleId="Heading1CharChar1">
    <w:name w:val="Heading 1 Char Char1"/>
    <w:rsid w:val="005F18E4"/>
    <w:rPr>
      <w:rFonts w:cs="Arial"/>
      <w:b/>
      <w:bCs/>
      <w:szCs w:val="32"/>
      <w:lang w:val="en-US" w:eastAsia="en-US" w:bidi="ar-SA"/>
    </w:rPr>
  </w:style>
  <w:style w:type="paragraph" w:customStyle="1" w:styleId="Indentation">
    <w:name w:val="Indentation"/>
    <w:basedOn w:val="Normal"/>
    <w:uiPriority w:val="99"/>
    <w:rsid w:val="005F18E4"/>
    <w:pPr>
      <w:ind w:left="288" w:right="288"/>
    </w:pPr>
  </w:style>
  <w:style w:type="character" w:customStyle="1" w:styleId="StyleUnderlineCharChar9ptBold">
    <w:name w:val="Style Underline Char Char + 9 pt Bold"/>
    <w:rsid w:val="005F18E4"/>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5F18E4"/>
    <w:rPr>
      <w:rFonts w:eastAsia="Times New Roman"/>
      <w:u w:val="single"/>
    </w:rPr>
  </w:style>
  <w:style w:type="character" w:customStyle="1" w:styleId="StyleStyle4ArialNarrow9ptChar">
    <w:name w:val="Style Style4 + Arial Narrow 9 pt Char"/>
    <w:link w:val="StyleStyle4ArialNarrow9pt"/>
    <w:rsid w:val="005F18E4"/>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5F18E4"/>
    <w:rPr>
      <w:rFonts w:eastAsia="Times New Roman"/>
      <w:b/>
      <w:bCs/>
      <w:u w:val="single"/>
    </w:rPr>
  </w:style>
  <w:style w:type="character" w:customStyle="1" w:styleId="StyleStyle4ArialNarrow9ptBoldChar">
    <w:name w:val="Style Style4 + Arial Narrow 9 pt Bold Char"/>
    <w:link w:val="StyleStyle4ArialNarrow9ptBold"/>
    <w:rsid w:val="005F18E4"/>
    <w:rPr>
      <w:rFonts w:ascii="Georgia" w:eastAsia="Times New Roman" w:hAnsi="Georgia"/>
      <w:b/>
      <w:bCs/>
      <w:sz w:val="22"/>
      <w:u w:val="single"/>
    </w:rPr>
  </w:style>
  <w:style w:type="character" w:customStyle="1" w:styleId="StyleBoldandUnderlineCharChar29pt">
    <w:name w:val="Style Bold and Underline Char Char2 + 9 pt"/>
    <w:rsid w:val="005F18E4"/>
    <w:rPr>
      <w:rFonts w:ascii="Times New Roman" w:hAnsi="Times New Roman"/>
      <w:b/>
      <w:bCs/>
      <w:noProof w:val="0"/>
      <w:sz w:val="20"/>
      <w:u w:val="single"/>
    </w:rPr>
  </w:style>
  <w:style w:type="character" w:customStyle="1" w:styleId="StyleUnderlineCharChar19pt">
    <w:name w:val="Style Underline Char Char1 + 9 pt"/>
    <w:rsid w:val="005F18E4"/>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5F18E4"/>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5F18E4"/>
    <w:rPr>
      <w:rFonts w:ascii="Georgia" w:eastAsia="Times New Roman" w:hAnsi="Georgia"/>
      <w:b/>
      <w:smallCaps/>
      <w:sz w:val="24"/>
      <w:szCs w:val="24"/>
      <w:u w:val="single"/>
    </w:rPr>
  </w:style>
  <w:style w:type="character" w:customStyle="1" w:styleId="CardTextCharChar">
    <w:name w:val="Card Text Char Char"/>
    <w:rsid w:val="005F18E4"/>
    <w:rPr>
      <w:rFonts w:ascii="Times New Roman" w:eastAsia="Times New Roman" w:hAnsi="Times New Roman" w:cs="Times New Roman"/>
      <w:sz w:val="20"/>
      <w:szCs w:val="20"/>
    </w:rPr>
  </w:style>
  <w:style w:type="character" w:customStyle="1" w:styleId="citeChar1">
    <w:name w:val="cite Char"/>
    <w:locked/>
    <w:rsid w:val="005F18E4"/>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5F18E4"/>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5F18E4"/>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5F18E4"/>
    <w:rPr>
      <w:i/>
      <w:iCs/>
      <w:sz w:val="20"/>
      <w:u w:val="single"/>
    </w:rPr>
  </w:style>
  <w:style w:type="character" w:customStyle="1" w:styleId="HIGHLIGHT0">
    <w:name w:val="HIGHLIGHT"/>
    <w:uiPriority w:val="1"/>
    <w:rsid w:val="005F18E4"/>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5F18E4"/>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5F18E4"/>
    <w:rPr>
      <w:rFonts w:ascii="Times New Roman" w:eastAsia="Times New Roman" w:hAnsi="Times New Roman" w:cs="Times New Roman"/>
      <w:b/>
      <w:sz w:val="28"/>
    </w:rPr>
  </w:style>
  <w:style w:type="character" w:customStyle="1" w:styleId="FifthChar">
    <w:name w:val="Fifth Char"/>
    <w:link w:val="Fifth"/>
    <w:rsid w:val="005F18E4"/>
    <w:rPr>
      <w:rFonts w:ascii="Georgia" w:eastAsia="Calibri" w:hAnsi="Georgia"/>
      <w:sz w:val="22"/>
    </w:rPr>
  </w:style>
  <w:style w:type="paragraph" w:customStyle="1" w:styleId="Third">
    <w:name w:val="Third"/>
    <w:basedOn w:val="Normal"/>
    <w:link w:val="ThirdChar"/>
    <w:rsid w:val="005F18E4"/>
    <w:rPr>
      <w:rFonts w:eastAsia="Times New Roman"/>
      <w:b/>
      <w:u w:val="single"/>
      <w:lang w:val="x-none" w:eastAsia="x-none"/>
    </w:rPr>
  </w:style>
  <w:style w:type="character" w:customStyle="1" w:styleId="ThirdChar">
    <w:name w:val="Third Char"/>
    <w:link w:val="Third"/>
    <w:rsid w:val="005F18E4"/>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5F18E4"/>
    <w:pPr>
      <w:widowControl w:val="0"/>
      <w:jc w:val="both"/>
      <w:outlineLvl w:val="1"/>
    </w:pPr>
    <w:rPr>
      <w:rFonts w:ascii="Times New Roman" w:eastAsia="Times New Roman" w:hAnsi="Times New Roman" w:cs="Times New Roman"/>
      <w:b/>
    </w:rPr>
  </w:style>
  <w:style w:type="character" w:customStyle="1" w:styleId="CardsCharChar">
    <w:name w:val="Cards Char Char"/>
    <w:rsid w:val="005F18E4"/>
    <w:rPr>
      <w:rFonts w:ascii="Times New Roman" w:eastAsia="Times New Roman" w:hAnsi="Times New Roman"/>
      <w:szCs w:val="24"/>
    </w:rPr>
  </w:style>
  <w:style w:type="character" w:customStyle="1" w:styleId="article-record-publication-volume-issue">
    <w:name w:val="article-record-publication-volume-issue"/>
    <w:rsid w:val="005F18E4"/>
  </w:style>
  <w:style w:type="character" w:customStyle="1" w:styleId="NothingCharChar">
    <w:name w:val="Nothing Char Char"/>
    <w:link w:val="NothingCharCharChar"/>
    <w:rsid w:val="005F18E4"/>
  </w:style>
  <w:style w:type="paragraph" w:customStyle="1" w:styleId="DebateUnderlineBoldChar">
    <w:name w:val="Debate Underline Bold Char"/>
    <w:basedOn w:val="Normal"/>
    <w:link w:val="DebateUnderlineBoldCharChar"/>
    <w:rsid w:val="005F18E4"/>
    <w:pPr>
      <w:jc w:val="both"/>
    </w:pPr>
    <w:rPr>
      <w:rFonts w:eastAsia="Times New Roman"/>
      <w:b/>
      <w:u w:val="thick"/>
    </w:rPr>
  </w:style>
  <w:style w:type="character" w:customStyle="1" w:styleId="DebateUnderlineBoldCharChar">
    <w:name w:val="Debate Underline Bold Char Char"/>
    <w:link w:val="DebateUnderlineBoldChar"/>
    <w:rsid w:val="005F18E4"/>
    <w:rPr>
      <w:rFonts w:ascii="Georgia" w:eastAsia="Times New Roman" w:hAnsi="Georgia"/>
      <w:b/>
      <w:sz w:val="22"/>
      <w:u w:val="thick"/>
    </w:rPr>
  </w:style>
  <w:style w:type="character" w:customStyle="1" w:styleId="resultbodyblack">
    <w:name w:val="resultbodyblack"/>
    <w:rsid w:val="005F18E4"/>
    <w:rPr>
      <w:rFonts w:cs="Times New Roman"/>
    </w:rPr>
  </w:style>
  <w:style w:type="paragraph" w:customStyle="1" w:styleId="bloctitles">
    <w:name w:val="bloc titles"/>
    <w:basedOn w:val="Heading1"/>
    <w:next w:val="Normal"/>
    <w:link w:val="bloctitlesChar"/>
    <w:autoRedefine/>
    <w:rsid w:val="005F18E4"/>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5F18E4"/>
    <w:rPr>
      <w:rFonts w:ascii="Georgia" w:eastAsia="Malgun Gothic" w:hAnsi="Georgia" w:cs="Arial"/>
      <w:b/>
      <w:bCs/>
      <w:sz w:val="28"/>
      <w:szCs w:val="32"/>
      <w:u w:val="single"/>
    </w:rPr>
  </w:style>
  <w:style w:type="paragraph" w:customStyle="1" w:styleId="CiteSmallText">
    <w:name w:val="Cite Small Text"/>
    <w:basedOn w:val="Normal"/>
    <w:uiPriority w:val="99"/>
    <w:rsid w:val="005F18E4"/>
    <w:pPr>
      <w:widowControl w:val="0"/>
      <w:spacing w:after="200"/>
    </w:pPr>
    <w:rPr>
      <w:rFonts w:ascii="Helvetica Neue" w:hAnsi="Helvetica Neue"/>
      <w:b/>
      <w:sz w:val="18"/>
    </w:rPr>
  </w:style>
  <w:style w:type="character" w:customStyle="1" w:styleId="3TagCite">
    <w:name w:val="3 Tag/Cite"/>
    <w:rsid w:val="005F18E4"/>
    <w:rPr>
      <w:rFonts w:ascii="Times New Roman" w:hAnsi="Times New Roman"/>
      <w:b/>
    </w:rPr>
  </w:style>
  <w:style w:type="character" w:customStyle="1" w:styleId="4Qualifications">
    <w:name w:val="4 Qualifications"/>
    <w:rsid w:val="005F18E4"/>
    <w:rPr>
      <w:rFonts w:ascii="Times New Roman" w:hAnsi="Times New Roman"/>
      <w:sz w:val="19"/>
    </w:rPr>
  </w:style>
  <w:style w:type="character" w:customStyle="1" w:styleId="6Underlined">
    <w:name w:val="6 Underlined"/>
    <w:rsid w:val="005F18E4"/>
    <w:rPr>
      <w:rFonts w:ascii="Times New Roman" w:hAnsi="Times New Roman"/>
      <w:b/>
      <w:sz w:val="21"/>
      <w:u w:val="single"/>
    </w:rPr>
  </w:style>
  <w:style w:type="paragraph" w:customStyle="1" w:styleId="Cards1CharChar">
    <w:name w:val="Cards1 Char Char"/>
    <w:basedOn w:val="Normal"/>
    <w:link w:val="Cards1CharCharChar"/>
    <w:rsid w:val="005F18E4"/>
    <w:pPr>
      <w:autoSpaceDE w:val="0"/>
      <w:autoSpaceDN w:val="0"/>
      <w:adjustRightInd w:val="0"/>
      <w:ind w:left="432" w:right="432"/>
      <w:jc w:val="both"/>
    </w:pPr>
    <w:rPr>
      <w:lang w:val="x-none"/>
    </w:rPr>
  </w:style>
  <w:style w:type="character" w:customStyle="1" w:styleId="Cards1CharCharChar">
    <w:name w:val="Cards1 Char Char Char"/>
    <w:link w:val="Cards1CharChar"/>
    <w:rsid w:val="005F18E4"/>
    <w:rPr>
      <w:rFonts w:ascii="Georgia" w:hAnsi="Georgia"/>
      <w:sz w:val="22"/>
      <w:lang w:val="x-none"/>
    </w:rPr>
  </w:style>
  <w:style w:type="character" w:customStyle="1" w:styleId="UnderlineCharCharCharCharCharCharCharChar">
    <w:name w:val="Underline Char Char Char Char Char Char Char Char"/>
    <w:link w:val="UnderlineCharCharCharCharCharCharChar"/>
    <w:rsid w:val="005F18E4"/>
    <w:rPr>
      <w:u w:val="single"/>
    </w:rPr>
  </w:style>
  <w:style w:type="paragraph" w:customStyle="1" w:styleId="UnderlineCharCharCharCharCharCharChar">
    <w:name w:val="Underline Char Char Char Char Char Char Char"/>
    <w:basedOn w:val="Normal"/>
    <w:link w:val="UnderlineCharCharCharCharCharCharCharChar"/>
    <w:rsid w:val="005F18E4"/>
    <w:rPr>
      <w:rFonts w:asciiTheme="minorHAnsi" w:hAnsiTheme="minorHAnsi"/>
      <w:sz w:val="24"/>
      <w:u w:val="single"/>
    </w:rPr>
  </w:style>
  <w:style w:type="paragraph" w:customStyle="1" w:styleId="CitesCharChar">
    <w:name w:val="Cites Char Char"/>
    <w:next w:val="Normal"/>
    <w:link w:val="CitesCharCharChar"/>
    <w:rsid w:val="005F18E4"/>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5F18E4"/>
    <w:rPr>
      <w:rFonts w:ascii="Times New Roman" w:eastAsia="Times New Roman" w:hAnsi="Times New Roman" w:cs="Times New Roman"/>
      <w:sz w:val="20"/>
    </w:rPr>
  </w:style>
  <w:style w:type="character" w:customStyle="1" w:styleId="nohighlighting">
    <w:name w:val="no highlighting"/>
    <w:rsid w:val="005F18E4"/>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5F18E4"/>
    <w:rPr>
      <w:rFonts w:ascii="Cambria" w:hAnsi="Cambria" w:hint="default"/>
      <w:sz w:val="21"/>
      <w:u w:val="single"/>
    </w:rPr>
  </w:style>
  <w:style w:type="paragraph" w:customStyle="1" w:styleId="Swag">
    <w:name w:val="Swag"/>
    <w:basedOn w:val="Normal"/>
    <w:link w:val="SwagChar"/>
    <w:qFormat/>
    <w:rsid w:val="005F18E4"/>
    <w:rPr>
      <w:color w:val="0000FF"/>
      <w:sz w:val="12"/>
      <w:u w:val="single"/>
    </w:rPr>
  </w:style>
  <w:style w:type="character" w:customStyle="1" w:styleId="SwagChar">
    <w:name w:val="Swag Char"/>
    <w:link w:val="Swag"/>
    <w:rsid w:val="005F18E4"/>
    <w:rPr>
      <w:rFonts w:ascii="Georgia" w:hAnsi="Georgia"/>
      <w:color w:val="0000FF"/>
      <w:sz w:val="12"/>
      <w:u w:val="single"/>
    </w:rPr>
  </w:style>
  <w:style w:type="paragraph" w:customStyle="1" w:styleId="StyleUnderlineTimesNewRoman1">
    <w:name w:val="Style Underline + Times New Roman1"/>
    <w:link w:val="StyleUnderlineTimesNewRoman1Char"/>
    <w:rsid w:val="005F18E4"/>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5F18E4"/>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5F18E4"/>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5F18E4"/>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5F18E4"/>
    <w:rPr>
      <w:rFonts w:ascii="Garamond" w:eastAsia="MS Mincho" w:hAnsi="Garamond"/>
    </w:rPr>
  </w:style>
  <w:style w:type="character" w:customStyle="1" w:styleId="StyleStyleCardTextLeft-075Right0Char">
    <w:name w:val="Style Style Card Text + Left:  -0.75&quot; + Right:  0&quot; Char"/>
    <w:link w:val="StyleStyleCardTextLeft-075Right0"/>
    <w:rsid w:val="005F18E4"/>
    <w:rPr>
      <w:rFonts w:ascii="Garamond" w:eastAsia="MS Mincho" w:hAnsi="Garamond"/>
      <w:sz w:val="22"/>
    </w:rPr>
  </w:style>
  <w:style w:type="character" w:customStyle="1" w:styleId="CharChar61">
    <w:name w:val="Char Char61"/>
    <w:rsid w:val="005F18E4"/>
    <w:rPr>
      <w:rFonts w:cs="Arial"/>
      <w:bCs/>
      <w:sz w:val="16"/>
      <w:szCs w:val="26"/>
      <w:lang w:val="en-US" w:eastAsia="en-US" w:bidi="ar-SA"/>
    </w:rPr>
  </w:style>
  <w:style w:type="character" w:customStyle="1" w:styleId="ListBulletChar">
    <w:name w:val="List Bullet Char"/>
    <w:link w:val="ListBullet"/>
    <w:uiPriority w:val="99"/>
    <w:rsid w:val="005F18E4"/>
    <w:rPr>
      <w:rFonts w:ascii="Georgia" w:eastAsia="Calibri" w:hAnsi="Georgia"/>
      <w:sz w:val="22"/>
    </w:rPr>
  </w:style>
  <w:style w:type="paragraph" w:customStyle="1" w:styleId="subhead10">
    <w:name w:val="subhead1"/>
    <w:basedOn w:val="Normal"/>
    <w:uiPriority w:val="99"/>
    <w:rsid w:val="005F18E4"/>
    <w:pPr>
      <w:spacing w:before="100" w:beforeAutospacing="1" w:after="100" w:afterAutospacing="1"/>
    </w:pPr>
    <w:rPr>
      <w:rFonts w:eastAsia="Times New Roman"/>
      <w:sz w:val="24"/>
    </w:rPr>
  </w:style>
  <w:style w:type="character" w:customStyle="1" w:styleId="styledate">
    <w:name w:val="styledate"/>
    <w:rsid w:val="005F18E4"/>
  </w:style>
  <w:style w:type="character" w:customStyle="1" w:styleId="BoldandUnderlineChar1">
    <w:name w:val="Bold and Underline Char1"/>
    <w:rsid w:val="005F18E4"/>
    <w:rPr>
      <w:b/>
      <w:szCs w:val="24"/>
      <w:u w:val="single"/>
      <w:lang w:val="en-US" w:eastAsia="en-US" w:bidi="ar-SA"/>
    </w:rPr>
  </w:style>
  <w:style w:type="character" w:customStyle="1" w:styleId="BoldandUnderlineChar1Char2">
    <w:name w:val="Bold and Underline Char1 Char2"/>
    <w:rsid w:val="005F18E4"/>
    <w:rPr>
      <w:b/>
      <w:szCs w:val="24"/>
      <w:u w:val="single"/>
      <w:lang w:val="en-US" w:eastAsia="en-US" w:bidi="ar-SA"/>
    </w:rPr>
  </w:style>
  <w:style w:type="character" w:customStyle="1" w:styleId="BoldandUnderlineCharChar1">
    <w:name w:val="Bold and Underline Char Char1"/>
    <w:rsid w:val="005F18E4"/>
    <w:rPr>
      <w:b/>
      <w:szCs w:val="24"/>
      <w:u w:val="single"/>
      <w:lang w:val="en-US" w:eastAsia="en-US" w:bidi="ar-SA"/>
    </w:rPr>
  </w:style>
  <w:style w:type="character" w:customStyle="1" w:styleId="BoldandUnderlineChar6">
    <w:name w:val="Bold and Underline Char6"/>
    <w:rsid w:val="005F18E4"/>
    <w:rPr>
      <w:b/>
      <w:szCs w:val="24"/>
      <w:u w:val="single"/>
      <w:lang w:val="en-US" w:eastAsia="en-US" w:bidi="ar-SA"/>
    </w:rPr>
  </w:style>
  <w:style w:type="character" w:customStyle="1" w:styleId="title-link-wrapper">
    <w:name w:val="title-link-wrapper"/>
    <w:rsid w:val="005F18E4"/>
  </w:style>
  <w:style w:type="character" w:customStyle="1" w:styleId="medium-font">
    <w:name w:val="medium-font"/>
    <w:rsid w:val="005F18E4"/>
  </w:style>
  <w:style w:type="paragraph" w:customStyle="1" w:styleId="abstract">
    <w:name w:val="abstract"/>
    <w:basedOn w:val="Normal"/>
    <w:uiPriority w:val="99"/>
    <w:rsid w:val="005F18E4"/>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5F18E4"/>
    <w:rPr>
      <w:rFonts w:eastAsia="Times New Roman"/>
      <w:b/>
      <w:bCs/>
      <w:u w:val="single"/>
    </w:rPr>
  </w:style>
  <w:style w:type="character" w:customStyle="1" w:styleId="StyleUnderlineChar11ptBold2Char">
    <w:name w:val="Style Underline Char + 11 pt Bold2 Char"/>
    <w:link w:val="StyleUnderlineChar11ptBold2"/>
    <w:rsid w:val="005F18E4"/>
    <w:rPr>
      <w:rFonts w:ascii="Georgia" w:eastAsia="Times New Roman" w:hAnsi="Georgia"/>
      <w:b/>
      <w:bCs/>
      <w:sz w:val="22"/>
      <w:u w:val="single"/>
    </w:rPr>
  </w:style>
  <w:style w:type="character" w:customStyle="1" w:styleId="ReallySamllTextChar">
    <w:name w:val="ReallySamllText Char"/>
    <w:rsid w:val="005F18E4"/>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5F18E4"/>
    <w:rPr>
      <w:rFonts w:eastAsia="Times New Roman"/>
      <w:u w:val="single"/>
    </w:rPr>
  </w:style>
  <w:style w:type="character" w:customStyle="1" w:styleId="StyleStyleUnderlineTimesNewRoman11ptChar">
    <w:name w:val="Style Style Underline + Times New Roman + 11 pt Char"/>
    <w:link w:val="StyleStyleUnderlineTimesNewRoman11pt"/>
    <w:rsid w:val="005F18E4"/>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5F18E4"/>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5F18E4"/>
    <w:rPr>
      <w:rFonts w:ascii="Georgia" w:eastAsia="Times New Roman" w:hAnsi="Georgia"/>
      <w:sz w:val="22"/>
      <w:u w:val="single"/>
    </w:rPr>
  </w:style>
  <w:style w:type="character" w:customStyle="1" w:styleId="style10">
    <w:name w:val="style1"/>
    <w:rsid w:val="005F18E4"/>
  </w:style>
  <w:style w:type="character" w:customStyle="1" w:styleId="pmtermsel">
    <w:name w:val="pmtermsel"/>
    <w:rsid w:val="005F18E4"/>
  </w:style>
  <w:style w:type="character" w:customStyle="1" w:styleId="showipapr">
    <w:name w:val="show_ipapr"/>
    <w:rsid w:val="005F18E4"/>
  </w:style>
  <w:style w:type="character" w:customStyle="1" w:styleId="dnindex">
    <w:name w:val="dnindex"/>
    <w:rsid w:val="005F18E4"/>
  </w:style>
  <w:style w:type="character" w:customStyle="1" w:styleId="23">
    <w:name w:val="23"/>
    <w:rsid w:val="005F18E4"/>
    <w:rPr>
      <w:rFonts w:ascii="Times New Roman" w:hAnsi="Times New Roman" w:cs="Arial"/>
      <w:bCs/>
      <w:sz w:val="20"/>
      <w:u w:val="single"/>
      <w:lang w:val="en-US" w:eastAsia="en-US" w:bidi="ar-SA"/>
    </w:rPr>
  </w:style>
  <w:style w:type="character" w:customStyle="1" w:styleId="33">
    <w:name w:val="33"/>
    <w:rsid w:val="005F18E4"/>
    <w:rPr>
      <w:rFonts w:ascii="Times New Roman" w:hAnsi="Times New Roman" w:cs="Arial"/>
      <w:b/>
      <w:bCs/>
      <w:sz w:val="20"/>
      <w:u w:val="single"/>
      <w:lang w:val="en-US" w:eastAsia="en-US" w:bidi="ar-SA"/>
    </w:rPr>
  </w:style>
  <w:style w:type="character" w:customStyle="1" w:styleId="55">
    <w:name w:val="55"/>
    <w:rsid w:val="005F18E4"/>
    <w:rPr>
      <w:rFonts w:cs="Arial"/>
      <w:bCs/>
      <w:sz w:val="20"/>
      <w:u w:val="single"/>
      <w:lang w:val="en-US" w:eastAsia="en-US" w:bidi="ar-SA"/>
    </w:rPr>
  </w:style>
  <w:style w:type="character" w:customStyle="1" w:styleId="authoraffil">
    <w:name w:val="authoraffil"/>
    <w:rsid w:val="005F18E4"/>
  </w:style>
  <w:style w:type="character" w:customStyle="1" w:styleId="CharChar8">
    <w:name w:val="Char Char8"/>
    <w:rsid w:val="005F18E4"/>
    <w:rPr>
      <w:rFonts w:ascii="Georgia" w:eastAsia="Times New Roman" w:hAnsi="Georgia"/>
      <w:b/>
      <w:bCs/>
      <w:sz w:val="30"/>
      <w:szCs w:val="28"/>
      <w:u w:val="single"/>
    </w:rPr>
  </w:style>
  <w:style w:type="character" w:customStyle="1" w:styleId="FontStyle13">
    <w:name w:val="Font Style13"/>
    <w:uiPriority w:val="99"/>
    <w:rsid w:val="005F18E4"/>
    <w:rPr>
      <w:rFonts w:ascii="Constantia" w:hAnsi="Constantia" w:cs="Constantia"/>
      <w:sz w:val="18"/>
      <w:szCs w:val="18"/>
    </w:rPr>
  </w:style>
  <w:style w:type="character" w:customStyle="1" w:styleId="TagsCharCharCharChar">
    <w:name w:val="Tags Char Char Char Char"/>
    <w:rsid w:val="005F18E4"/>
    <w:rPr>
      <w:rFonts w:ascii="Times New Roman" w:eastAsia="Times New Roman" w:hAnsi="Times New Roman" w:cs="Times New Roman"/>
      <w:b/>
      <w:sz w:val="24"/>
      <w:szCs w:val="24"/>
    </w:rPr>
  </w:style>
  <w:style w:type="character" w:customStyle="1" w:styleId="Citation1Char">
    <w:name w:val="Citation1 Char"/>
    <w:link w:val="Citation10"/>
    <w:locked/>
    <w:rsid w:val="005F18E4"/>
    <w:rPr>
      <w:rFonts w:ascii="Georgia" w:hAnsi="Georgia"/>
      <w:b/>
      <w:u w:val="single"/>
    </w:rPr>
  </w:style>
  <w:style w:type="paragraph" w:customStyle="1" w:styleId="Citation10">
    <w:name w:val="Citation1"/>
    <w:basedOn w:val="Normal"/>
    <w:link w:val="Citation1Char"/>
    <w:qFormat/>
    <w:rsid w:val="005F18E4"/>
    <w:rPr>
      <w:b/>
      <w:sz w:val="24"/>
      <w:u w:val="single"/>
    </w:rPr>
  </w:style>
  <w:style w:type="character" w:customStyle="1" w:styleId="TaglineChar">
    <w:name w:val="Tagline Char"/>
    <w:link w:val="Tagline0"/>
    <w:locked/>
    <w:rsid w:val="005F18E4"/>
    <w:rPr>
      <w:rFonts w:ascii="Georgia" w:hAnsi="Georgia"/>
      <w:b/>
    </w:rPr>
  </w:style>
  <w:style w:type="paragraph" w:customStyle="1" w:styleId="Tagline0">
    <w:name w:val="Tagline"/>
    <w:basedOn w:val="Normal"/>
    <w:link w:val="TaglineChar"/>
    <w:qFormat/>
    <w:rsid w:val="005F18E4"/>
    <w:rPr>
      <w:b/>
      <w:sz w:val="24"/>
    </w:rPr>
  </w:style>
  <w:style w:type="paragraph" w:customStyle="1" w:styleId="NothingCharCharChar">
    <w:name w:val="Nothing Char Char Char"/>
    <w:link w:val="NothingCharChar"/>
    <w:rsid w:val="005F18E4"/>
    <w:pPr>
      <w:jc w:val="both"/>
    </w:pPr>
  </w:style>
  <w:style w:type="paragraph" w:customStyle="1" w:styleId="StyleLeft021">
    <w:name w:val="Style Left:  0.2&quot;1"/>
    <w:basedOn w:val="Normal"/>
    <w:uiPriority w:val="99"/>
    <w:rsid w:val="005F18E4"/>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5F18E4"/>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5F18E4"/>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5F18E4"/>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5F18E4"/>
    <w:rPr>
      <w:rFonts w:ascii="Georgia" w:eastAsia="Times New Roman" w:hAnsi="Georgia"/>
      <w:sz w:val="22"/>
      <w:u w:val="single"/>
      <w:bdr w:val="single" w:sz="4" w:space="0" w:color="auto"/>
    </w:rPr>
  </w:style>
  <w:style w:type="character" w:customStyle="1" w:styleId="boldcitationChar">
    <w:name w:val="bold citation Char"/>
    <w:rsid w:val="005F18E4"/>
    <w:rPr>
      <w:rFonts w:ascii="Arial" w:hAnsi="Arial"/>
      <w:b/>
      <w:sz w:val="28"/>
      <w:szCs w:val="24"/>
      <w:u w:val="thick"/>
      <w:lang w:val="en-US" w:eastAsia="en-US" w:bidi="ar-SA"/>
    </w:rPr>
  </w:style>
  <w:style w:type="paragraph" w:customStyle="1" w:styleId="BlockTitle20">
    <w:name w:val="Block Title #2"/>
    <w:basedOn w:val="Normal"/>
    <w:uiPriority w:val="99"/>
    <w:rsid w:val="005F18E4"/>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5F18E4"/>
    <w:rPr>
      <w:b/>
    </w:rPr>
  </w:style>
  <w:style w:type="character" w:customStyle="1" w:styleId="BoldunderlineChar3">
    <w:name w:val="Bold/underline Char"/>
    <w:rsid w:val="005F18E4"/>
    <w:rPr>
      <w:rFonts w:eastAsia="SimSun"/>
      <w:b/>
      <w:noProof w:val="0"/>
      <w:sz w:val="24"/>
      <w:szCs w:val="24"/>
      <w:u w:val="single"/>
      <w:lang w:val="en-US" w:eastAsia="zh-CN" w:bidi="ar-SA"/>
    </w:rPr>
  </w:style>
  <w:style w:type="character" w:customStyle="1" w:styleId="underlinetextchar0">
    <w:name w:val="underlinetextchar"/>
    <w:rsid w:val="005F18E4"/>
  </w:style>
  <w:style w:type="character" w:customStyle="1" w:styleId="boldciteChar1">
    <w:name w:val="bold cite Char1"/>
    <w:rsid w:val="005F18E4"/>
    <w:rPr>
      <w:b/>
      <w:sz w:val="28"/>
      <w:u w:val="thick" w:color="000000"/>
    </w:rPr>
  </w:style>
  <w:style w:type="character" w:customStyle="1" w:styleId="tagCharCharChar1">
    <w:name w:val="tag Char Char Char1"/>
    <w:rsid w:val="005F18E4"/>
    <w:rPr>
      <w:b/>
      <w:sz w:val="24"/>
      <w:lang w:val="en-US" w:eastAsia="en-US" w:bidi="ar-SA"/>
    </w:rPr>
  </w:style>
  <w:style w:type="character" w:customStyle="1" w:styleId="underlinecardChar0">
    <w:name w:val="underline card Char"/>
    <w:rsid w:val="005F18E4"/>
    <w:rPr>
      <w:rFonts w:ascii="Arial" w:hAnsi="Arial"/>
      <w:sz w:val="18"/>
      <w:szCs w:val="24"/>
      <w:u w:val="single"/>
      <w:lang w:val="en-US" w:eastAsia="en-US" w:bidi="ar-SA"/>
    </w:rPr>
  </w:style>
  <w:style w:type="paragraph" w:customStyle="1" w:styleId="date-comments">
    <w:name w:val="date-comments"/>
    <w:basedOn w:val="Normal"/>
    <w:uiPriority w:val="99"/>
    <w:rsid w:val="005F18E4"/>
    <w:pPr>
      <w:spacing w:before="100" w:beforeAutospacing="1" w:after="100" w:afterAutospacing="1"/>
    </w:pPr>
    <w:rPr>
      <w:rFonts w:ascii="Times" w:hAnsi="Times"/>
      <w:szCs w:val="20"/>
    </w:rPr>
  </w:style>
  <w:style w:type="character" w:customStyle="1" w:styleId="articleauthor0">
    <w:name w:val="articleauthor"/>
    <w:rsid w:val="005F18E4"/>
  </w:style>
  <w:style w:type="character" w:customStyle="1" w:styleId="bodysubtoc">
    <w:name w:val="bodysubtoc"/>
    <w:rsid w:val="005F18E4"/>
  </w:style>
  <w:style w:type="character" w:customStyle="1" w:styleId="lefttitlesmaller">
    <w:name w:val="lefttitlesmaller"/>
    <w:rsid w:val="005F18E4"/>
  </w:style>
  <w:style w:type="character" w:customStyle="1" w:styleId="mb">
    <w:name w:val="mb"/>
    <w:rsid w:val="005F18E4"/>
  </w:style>
  <w:style w:type="character" w:customStyle="1" w:styleId="submitted-date">
    <w:name w:val="submitted-date"/>
    <w:rsid w:val="005F18E4"/>
  </w:style>
  <w:style w:type="character" w:customStyle="1" w:styleId="submitted-time">
    <w:name w:val="submitted-time"/>
    <w:rsid w:val="005F18E4"/>
  </w:style>
  <w:style w:type="character" w:customStyle="1" w:styleId="A20">
    <w:name w:val="A2"/>
    <w:uiPriority w:val="99"/>
    <w:rsid w:val="005F18E4"/>
    <w:rPr>
      <w:rFonts w:ascii="Sabon LT Std" w:hAnsi="Sabon LT Std" w:cs="Sabon LT Std" w:hint="default"/>
      <w:color w:val="000000"/>
      <w:sz w:val="15"/>
      <w:szCs w:val="15"/>
    </w:rPr>
  </w:style>
  <w:style w:type="character" w:customStyle="1" w:styleId="searchword">
    <w:name w:val="searchword"/>
    <w:rsid w:val="005F18E4"/>
  </w:style>
  <w:style w:type="paragraph" w:customStyle="1" w:styleId="Heading2Char2CharChar12">
    <w:name w:val="Heading 2 Char2 Char Char12"/>
    <w:aliases w:val="Char Char Char Char Char Char1 Char Char Char Char Char1,Char Char22"/>
    <w:next w:val="Normal"/>
    <w:uiPriority w:val="99"/>
    <w:rsid w:val="005F18E4"/>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5F18E4"/>
    <w:rPr>
      <w:rFonts w:ascii="Times New Roman" w:hAnsi="Times New Roman" w:cs="Times New Roman"/>
      <w:sz w:val="18"/>
      <w:szCs w:val="18"/>
    </w:rPr>
  </w:style>
  <w:style w:type="character" w:customStyle="1" w:styleId="bylines">
    <w:name w:val="bylines"/>
    <w:basedOn w:val="DefaultParagraphFont"/>
    <w:rsid w:val="005F18E4"/>
  </w:style>
  <w:style w:type="character" w:customStyle="1" w:styleId="StyleStyleBoldUnderlineUnderlineIntenseEmphasis1apple-style-2">
    <w:name w:val="Style Style Bold UnderlineUnderlineIntense Emphasis1apple-style-...2"/>
    <w:basedOn w:val="DefaultParagraphFont"/>
    <w:rsid w:val="005F18E4"/>
    <w:rPr>
      <w:b w:val="0"/>
      <w:bCs/>
      <w:sz w:val="22"/>
      <w:u w:val="single"/>
    </w:rPr>
  </w:style>
  <w:style w:type="character" w:customStyle="1" w:styleId="FontStyle57">
    <w:name w:val="Font Style57"/>
    <w:rsid w:val="005F18E4"/>
    <w:rPr>
      <w:rFonts w:ascii="Georgia" w:hAnsi="Georgia" w:cs="Georgia"/>
      <w:b/>
      <w:bCs/>
      <w:sz w:val="14"/>
      <w:szCs w:val="14"/>
    </w:rPr>
  </w:style>
  <w:style w:type="character" w:customStyle="1" w:styleId="FontStyle89">
    <w:name w:val="Font Style89"/>
    <w:rsid w:val="005F18E4"/>
    <w:rPr>
      <w:rFonts w:ascii="Times New Roman" w:hAnsi="Times New Roman" w:cs="Times New Roman"/>
      <w:b/>
      <w:bCs/>
      <w:smallCaps/>
      <w:spacing w:val="40"/>
      <w:sz w:val="16"/>
      <w:szCs w:val="16"/>
    </w:rPr>
  </w:style>
  <w:style w:type="character" w:customStyle="1" w:styleId="style3Char0">
    <w:name w:val="style 3 Char"/>
    <w:rsid w:val="005F18E4"/>
    <w:rPr>
      <w:sz w:val="18"/>
      <w:szCs w:val="24"/>
      <w:lang w:val="en-US" w:eastAsia="en-US" w:bidi="ar-SA"/>
    </w:rPr>
  </w:style>
  <w:style w:type="paragraph" w:customStyle="1" w:styleId="003Cite">
    <w:name w:val="003Cite"/>
    <w:basedOn w:val="Normal"/>
    <w:rsid w:val="005F18E4"/>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5F18E4"/>
    <w:pPr>
      <w:jc w:val="both"/>
    </w:pPr>
    <w:rPr>
      <w:b/>
      <w:color w:val="000000"/>
      <w:u w:val="single"/>
    </w:rPr>
  </w:style>
  <w:style w:type="character" w:customStyle="1" w:styleId="NormalBoldChar">
    <w:name w:val="Normal + Bold Char"/>
    <w:aliases w:val="Double Underline Char"/>
    <w:basedOn w:val="DefaultParagraphFont"/>
    <w:link w:val="NormalBold"/>
    <w:rsid w:val="005F18E4"/>
    <w:rPr>
      <w:rFonts w:ascii="Georgia" w:hAnsi="Georgia"/>
      <w:b/>
      <w:color w:val="000000"/>
      <w:sz w:val="22"/>
      <w:u w:val="single"/>
    </w:rPr>
  </w:style>
  <w:style w:type="paragraph" w:customStyle="1" w:styleId="StyleCards12ptThickunderline">
    <w:name w:val="Style Cards + 12 pt Thick underline"/>
    <w:basedOn w:val="Normal"/>
    <w:link w:val="StyleCards12ptThickunderlineChar2"/>
    <w:rsid w:val="005F18E4"/>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5F18E4"/>
    <w:rPr>
      <w:rFonts w:ascii="Times New Roman" w:eastAsia="Times New Roman" w:hAnsi="Times New Roman" w:cs="Times New Roman"/>
      <w:u w:val="thick"/>
      <w:lang w:val="x-none" w:eastAsia="x-none"/>
    </w:rPr>
  </w:style>
  <w:style w:type="character" w:customStyle="1" w:styleId="BlockHeadingsChar1">
    <w:name w:val="Block Headings Char1"/>
    <w:rsid w:val="005F18E4"/>
    <w:rPr>
      <w:b/>
      <w:caps/>
    </w:rPr>
  </w:style>
  <w:style w:type="character" w:customStyle="1" w:styleId="Longcite">
    <w:name w:val="Longcite"/>
    <w:rsid w:val="005F18E4"/>
    <w:rPr>
      <w:sz w:val="16"/>
    </w:rPr>
  </w:style>
  <w:style w:type="paragraph" w:customStyle="1" w:styleId="NormalUnderline0">
    <w:name w:val="Normal + Underline"/>
    <w:basedOn w:val="Normal"/>
    <w:link w:val="NormalUnderlineChar0"/>
    <w:rsid w:val="005F18E4"/>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5F18E4"/>
    <w:rPr>
      <w:rFonts w:ascii="Times New Roman" w:eastAsia="Times New Roman" w:hAnsi="Times New Roman" w:cs="Times New Roman"/>
      <w:b/>
      <w:u w:val="single"/>
      <w:lang w:val="x-none" w:eastAsia="x-none"/>
    </w:rPr>
  </w:style>
  <w:style w:type="character" w:customStyle="1" w:styleId="FontStyle170">
    <w:name w:val="Font Style170"/>
    <w:uiPriority w:val="99"/>
    <w:rsid w:val="005F18E4"/>
    <w:rPr>
      <w:rFonts w:ascii="Bookman Old Style" w:hAnsi="Bookman Old Style" w:cs="Bookman Old Style"/>
      <w:sz w:val="16"/>
      <w:szCs w:val="16"/>
    </w:rPr>
  </w:style>
  <w:style w:type="character" w:customStyle="1" w:styleId="FontStyle17">
    <w:name w:val="Font Style17"/>
    <w:uiPriority w:val="99"/>
    <w:rsid w:val="005F18E4"/>
    <w:rPr>
      <w:rFonts w:ascii="Book Antiqua" w:hAnsi="Book Antiqua" w:cs="Book Antiqua"/>
      <w:i/>
      <w:iCs/>
      <w:spacing w:val="10"/>
      <w:sz w:val="22"/>
      <w:szCs w:val="22"/>
    </w:rPr>
  </w:style>
  <w:style w:type="character" w:customStyle="1" w:styleId="FontStyle329">
    <w:name w:val="Font Style329"/>
    <w:basedOn w:val="DefaultParagraphFont"/>
    <w:uiPriority w:val="99"/>
    <w:rsid w:val="005F18E4"/>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5F18E4"/>
  </w:style>
  <w:style w:type="character" w:customStyle="1" w:styleId="DateTimeChar">
    <w:name w:val="DateTime Char"/>
    <w:basedOn w:val="DefaultParagraphFont"/>
    <w:link w:val="DateTime"/>
    <w:uiPriority w:val="4"/>
    <w:rsid w:val="005F18E4"/>
    <w:rPr>
      <w:rFonts w:ascii="Georgia" w:hAnsi="Georgia"/>
      <w:sz w:val="22"/>
    </w:rPr>
  </w:style>
  <w:style w:type="paragraph" w:customStyle="1" w:styleId="Lecture">
    <w:name w:val="Lecture"/>
    <w:next w:val="BodyText"/>
    <w:link w:val="LectureChar"/>
    <w:autoRedefine/>
    <w:uiPriority w:val="4"/>
    <w:qFormat/>
    <w:rsid w:val="005F18E4"/>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5F18E4"/>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5F18E4"/>
  </w:style>
  <w:style w:type="character" w:customStyle="1" w:styleId="m-8559461887574130099gmail-styleunderline">
    <w:name w:val="m_-8559461887574130099gmail-styleunderline"/>
    <w:basedOn w:val="DefaultParagraphFont"/>
    <w:rsid w:val="005F18E4"/>
  </w:style>
  <w:style w:type="paragraph" w:styleId="NoSpacing">
    <w:name w:val="No Spacing"/>
    <w:link w:val="NoSpacingChar"/>
    <w:uiPriority w:val="1"/>
    <w:qFormat/>
    <w:rsid w:val="005F18E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br.org/2021/05/what-the-west-gets-wrong-about-china%20accessed%2012/14/21" TargetMode="External"/><Relationship Id="rId18" Type="http://schemas.openxmlformats.org/officeDocument/2006/relationships/hyperlink" Target="https://archive.md/o/bc9l4/https:/spacenews.com/spacety-releases-first-sar-images/" TargetMode="External"/><Relationship Id="rId26" Type="http://schemas.openxmlformats.org/officeDocument/2006/relationships/hyperlink" Target="https://www.forbes.com/investment-funds/dsi/" TargetMode="External"/><Relationship Id="rId21" Type="http://schemas.openxmlformats.org/officeDocument/2006/relationships/hyperlink" Target="https://origin.space/" TargetMode="External"/><Relationship Id="rId34" Type="http://schemas.openxmlformats.org/officeDocument/2006/relationships/hyperlink" Target="https://ccdcoe.org/uploads/2019/06/Art_12_The-Cyber-ASAT.pdf" TargetMode="External"/><Relationship Id="rId7" Type="http://schemas.openxmlformats.org/officeDocument/2006/relationships/settings" Target="settings.xml"/><Relationship Id="rId12" Type="http://schemas.openxmlformats.org/officeDocument/2006/relationships/hyperlink" Target="https://hbr.org/search?term=elsbeth%20johnson&amp;search_type=search-all" TargetMode="External"/><Relationship Id="rId17" Type="http://schemas.openxmlformats.org/officeDocument/2006/relationships/hyperlink" Target="https://archive.md/o/bc9l4/https:/www.ida.org/-/media/feature/publications/e/ev/evaluation-of-chinas-commercial-space-sector/d-10873.ashx" TargetMode="External"/><Relationship Id="rId25" Type="http://schemas.openxmlformats.org/officeDocument/2006/relationships/hyperlink" Target="https://www.forbes.com/investment-funds/dsi/" TargetMode="External"/><Relationship Id="rId33" Type="http://schemas.openxmlformats.org/officeDocument/2006/relationships/hyperlink" Target="https://ccdcoe.org/uploads/2019/06/Art_12_The-Cyber-ASAT.pdf" TargetMode="External"/><Relationship Id="rId2" Type="http://schemas.openxmlformats.org/officeDocument/2006/relationships/customXml" Target="../customXml/item2.xml"/><Relationship Id="rId16" Type="http://schemas.openxmlformats.org/officeDocument/2006/relationships/hyperlink" Target="https://archive.md/o/bc9l4/www.cpppc.org/en/zy/994006.jhtml" TargetMode="External"/><Relationship Id="rId20" Type="http://schemas.openxmlformats.org/officeDocument/2006/relationships/hyperlink" Target="https://www.washingtontimes.com/news/2020/oct/1/china-determined-to-dominate-future-mining-with-or/" TargetMode="External"/><Relationship Id="rId29" Type="http://schemas.openxmlformats.org/officeDocument/2006/relationships/hyperlink" Target="https://www.forbes.com/companies/googl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rana%20mitter&amp;search_type=search-all" TargetMode="External"/><Relationship Id="rId24" Type="http://schemas.openxmlformats.org/officeDocument/2006/relationships/hyperlink" Target="https://www.washingtontimes.com/news/2020/oct/1/china-determined-to-dominate-future-mining-with-or/" TargetMode="External"/><Relationship Id="rId32" Type="http://schemas.openxmlformats.org/officeDocument/2006/relationships/hyperlink" Target="http://www.jessicachenweiss.com/uploads/3/0/6/3/30636001/19-01-24-elite-statements-isq-ca.pdf"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echnologyreview.com/2021/01/21/1016513/china-private-commercial-space-industry-dominance/" TargetMode="External"/><Relationship Id="rId23" Type="http://schemas.openxmlformats.org/officeDocument/2006/relationships/hyperlink" Target="https://b612foundation.org/b612-official-statement-nasa-following-canceled-space-agreement-act/" TargetMode="External"/><Relationship Id="rId28" Type="http://schemas.openxmlformats.org/officeDocument/2006/relationships/hyperlink" Target="https://www.forbes.com/companies/google" TargetMode="External"/><Relationship Id="rId36" Type="http://schemas.openxmlformats.org/officeDocument/2006/relationships/fontTable" Target="fontTable.xml"/><Relationship Id="rId10" Type="http://schemas.openxmlformats.org/officeDocument/2006/relationships/hyperlink" Target="https://www.culsr.org/articles/the-international-legal-regulation-of-space-debris" TargetMode="External"/><Relationship Id="rId19" Type="http://schemas.openxmlformats.org/officeDocument/2006/relationships/hyperlink" Target="https://archive.md/o/bc9l4/https:/www.bbc.com/news/science-environment-54076895" TargetMode="External"/><Relationship Id="rId31" Type="http://schemas.openxmlformats.org/officeDocument/2006/relationships/hyperlink" Target="https://www.bradford-space.com/" TargetMode="External"/><Relationship Id="rId4" Type="http://schemas.openxmlformats.org/officeDocument/2006/relationships/customXml" Target="../customXml/item4.xml"/><Relationship Id="rId9" Type="http://schemas.openxmlformats.org/officeDocument/2006/relationships/hyperlink" Target="https://scholarship.law.upenn.edu/cgi/viewcontent.cgi?article=1998&amp;context=jil" TargetMode="External"/><Relationship Id="rId14" Type="http://schemas.openxmlformats.org/officeDocument/2006/relationships/hyperlink" Target="https://hbr.org/2011/06/what-the-west-doesnt-get-about-china" TargetMode="External"/><Relationship Id="rId22" Type="http://schemas.openxmlformats.org/officeDocument/2006/relationships/hyperlink" Target="https://astroscale.com/space-debris_/" TargetMode="External"/><Relationship Id="rId27" Type="http://schemas.openxmlformats.org/officeDocument/2006/relationships/hyperlink" Target="https://www.technologyreview.com/2019/06/26/134510/asteroid-mining-bubble-burst-history/" TargetMode="External"/><Relationship Id="rId30" Type="http://schemas.openxmlformats.org/officeDocument/2006/relationships/hyperlink" Target="https://consensys.net/" TargetMode="External"/><Relationship Id="rId35" Type="http://schemas.openxmlformats.org/officeDocument/2006/relationships/hyperlink" Target="https://offgridworld.com/global-warming-is-man-made-get-off-the-grid-out-of-the-system/)//CYang"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32</Pages>
  <Words>14060</Words>
  <Characters>80143</Characters>
  <Application>Microsoft Office Word</Application>
  <DocSecurity>0</DocSecurity>
  <Lines>667</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94015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5</cp:revision>
  <dcterms:created xsi:type="dcterms:W3CDTF">2022-04-11T14:12:00Z</dcterms:created>
  <dcterms:modified xsi:type="dcterms:W3CDTF">2022-04-11T15:48:00Z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