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B669D" w14:textId="643D2FE8" w:rsidR="00246DBA" w:rsidRDefault="00246DBA" w:rsidP="00246DBA">
      <w:pPr>
        <w:pStyle w:val="Heading2"/>
      </w:pPr>
      <w:r>
        <w:t>Meadows R3</w:t>
      </w:r>
    </w:p>
    <w:p w14:paraId="6E454238" w14:textId="4D4FC43D" w:rsidR="00246DBA" w:rsidRPr="00F708D9" w:rsidRDefault="00246DBA" w:rsidP="00246DBA">
      <w:pPr>
        <w:pStyle w:val="Heading3"/>
      </w:pPr>
      <w:r>
        <w:lastRenderedPageBreak/>
        <w:t>1</w:t>
      </w:r>
    </w:p>
    <w:p w14:paraId="720A3ED9" w14:textId="3A70115A" w:rsidR="00246DBA" w:rsidRDefault="00246DBA" w:rsidP="00246DBA">
      <w:pPr>
        <w:pStyle w:val="Heading4"/>
        <w:rPr>
          <w:rStyle w:val="StyleUnderline"/>
        </w:rPr>
      </w:pPr>
      <w:r w:rsidRPr="006C434D">
        <w:rPr>
          <w:rFonts w:cs="Calibri"/>
        </w:rPr>
        <w:t xml:space="preserve">Interpretation: The </w:t>
      </w:r>
      <w:proofErr w:type="spellStart"/>
      <w:r w:rsidRPr="006C434D">
        <w:rPr>
          <w:rFonts w:cs="Calibri"/>
        </w:rPr>
        <w:t>aff</w:t>
      </w:r>
      <w:proofErr w:type="spellEnd"/>
      <w:r w:rsidRPr="006C434D">
        <w:rPr>
          <w:rFonts w:cs="Calibri"/>
        </w:rPr>
        <w:t xml:space="preserve"> </w:t>
      </w:r>
      <w:r>
        <w:rPr>
          <w:rFonts w:cs="Calibri"/>
        </w:rPr>
        <w:t xml:space="preserve">must defend that member nations </w:t>
      </w:r>
      <w:r>
        <w:t>reduce intellectual property protections for all medicines</w:t>
      </w:r>
      <w:r>
        <w:t xml:space="preserve">; violation: they specify COVID-19 </w:t>
      </w:r>
      <w:proofErr w:type="spellStart"/>
      <w:r>
        <w:t>mediicnes</w:t>
      </w:r>
      <w:proofErr w:type="spellEnd"/>
    </w:p>
    <w:p w14:paraId="0E1A093D" w14:textId="77777777" w:rsidR="00246DBA" w:rsidRPr="00D81E22" w:rsidRDefault="00246DBA" w:rsidP="00246DBA">
      <w:pPr>
        <w:pStyle w:val="Heading4"/>
        <w:rPr>
          <w:rFonts w:cs="Calibri"/>
        </w:rPr>
      </w:pPr>
      <w:r w:rsidRPr="00D81E22">
        <w:rPr>
          <w:rFonts w:cs="Calibri"/>
        </w:rPr>
        <w:t>The upward entailment test and adverb test determine the genericity of a bare plural</w:t>
      </w:r>
    </w:p>
    <w:p w14:paraId="17E12D1F" w14:textId="77777777" w:rsidR="00246DBA" w:rsidRPr="00D81E22" w:rsidRDefault="00246DBA" w:rsidP="00246DBA">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9"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0" w:history="1">
        <w:r w:rsidRPr="00D81E22">
          <w:rPr>
            <w:rStyle w:val="Hyperlink"/>
          </w:rPr>
          <w:t>https://plato.stanford.edu/entries/generics/</w:t>
        </w:r>
      </w:hyperlink>
      <w:r w:rsidRPr="00D81E22">
        <w:t xml:space="preserve"> TG</w:t>
      </w:r>
    </w:p>
    <w:p w14:paraId="348CCE70" w14:textId="77777777" w:rsidR="00246DBA" w:rsidRPr="00D81E22" w:rsidRDefault="00246DBA" w:rsidP="00246DBA">
      <w:pPr>
        <w:rPr>
          <w:rStyle w:val="StyleUnderline"/>
        </w:rPr>
      </w:pPr>
      <w:r w:rsidRPr="00D81E22">
        <w:rPr>
          <w:rStyle w:val="StyleUnderline"/>
        </w:rPr>
        <w:t xml:space="preserve"> 1. Generics and Logical Form</w:t>
      </w:r>
    </w:p>
    <w:p w14:paraId="18D85FCE" w14:textId="77777777" w:rsidR="00246DBA" w:rsidRPr="00D81E22" w:rsidRDefault="00246DBA" w:rsidP="00246DBA">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xml:space="preserve">, while others appear to predicate properties directly of the kind (e.g., “dodos are extinct”). These facts and others give rise to </w:t>
      </w:r>
      <w:proofErr w:type="gramStart"/>
      <w:r w:rsidRPr="00D81E22">
        <w:t>a number of</w:t>
      </w:r>
      <w:proofErr w:type="gramEnd"/>
      <w:r w:rsidRPr="00D81E22">
        <w:t xml:space="preserve"> questions concerning the logical forms of generic statements.</w:t>
      </w:r>
    </w:p>
    <w:p w14:paraId="3FE00F65" w14:textId="77777777" w:rsidR="00246DBA" w:rsidRPr="00D81E22" w:rsidRDefault="00246DBA" w:rsidP="00246DBA">
      <w:pPr>
        <w:rPr>
          <w:rStyle w:val="StyleUnderline"/>
        </w:rPr>
      </w:pPr>
      <w:r w:rsidRPr="00D81E22">
        <w:rPr>
          <w:rStyle w:val="StyleUnderline"/>
        </w:rPr>
        <w:t>1.1 Isolating the Generic Interpretation</w:t>
      </w:r>
    </w:p>
    <w:p w14:paraId="11BB59F4" w14:textId="77777777" w:rsidR="00246DBA" w:rsidRPr="00D81E22" w:rsidRDefault="00246DBA" w:rsidP="00246DBA">
      <w:r w:rsidRPr="00D81E22">
        <w:t>Consider the following pairs of sentences:</w:t>
      </w:r>
    </w:p>
    <w:p w14:paraId="5B76AB53" w14:textId="77777777" w:rsidR="00246DBA" w:rsidRPr="00D81E22" w:rsidRDefault="00246DBA" w:rsidP="00246DBA">
      <w:r w:rsidRPr="00D81E22">
        <w:t>(1</w:t>
      </w:r>
      <w:proofErr w:type="gramStart"/>
      <w:r w:rsidRPr="00D81E22">
        <w:t>)</w:t>
      </w:r>
      <w:proofErr w:type="spellStart"/>
      <w:r w:rsidRPr="00D81E22">
        <w:t>a.Tigers</w:t>
      </w:r>
      <w:proofErr w:type="spellEnd"/>
      <w:proofErr w:type="gramEnd"/>
      <w:r w:rsidRPr="00D81E22">
        <w:t xml:space="preserve"> are striped.</w:t>
      </w:r>
    </w:p>
    <w:p w14:paraId="72976624" w14:textId="77777777" w:rsidR="00246DBA" w:rsidRPr="00D81E22" w:rsidRDefault="00246DBA" w:rsidP="00246DBA">
      <w:proofErr w:type="spellStart"/>
      <w:proofErr w:type="gramStart"/>
      <w:r w:rsidRPr="00D81E22">
        <w:t>b.Tigers</w:t>
      </w:r>
      <w:proofErr w:type="spellEnd"/>
      <w:proofErr w:type="gramEnd"/>
      <w:r w:rsidRPr="00D81E22">
        <w:t xml:space="preserve"> are on the front lawn.</w:t>
      </w:r>
    </w:p>
    <w:p w14:paraId="35366EDC" w14:textId="77777777" w:rsidR="00246DBA" w:rsidRPr="00D81E22" w:rsidRDefault="00246DBA" w:rsidP="00246DBA">
      <w:r w:rsidRPr="00D81E22">
        <w:t>(2</w:t>
      </w:r>
      <w:proofErr w:type="gramStart"/>
      <w:r w:rsidRPr="00D81E22">
        <w:t>)</w:t>
      </w:r>
      <w:proofErr w:type="spellStart"/>
      <w:r w:rsidRPr="00D81E22">
        <w:t>a.A</w:t>
      </w:r>
      <w:proofErr w:type="spellEnd"/>
      <w:proofErr w:type="gramEnd"/>
      <w:r w:rsidRPr="00D81E22">
        <w:t xml:space="preserve"> tiger is striped.</w:t>
      </w:r>
    </w:p>
    <w:p w14:paraId="0447CA76" w14:textId="77777777" w:rsidR="00246DBA" w:rsidRPr="00D81E22" w:rsidRDefault="00246DBA" w:rsidP="00246DBA">
      <w:proofErr w:type="spellStart"/>
      <w:r w:rsidRPr="00D81E22">
        <w:t>b.A</w:t>
      </w:r>
      <w:proofErr w:type="spellEnd"/>
      <w:r w:rsidRPr="00D81E22">
        <w:t xml:space="preserve"> tiger is on the front lawn.</w:t>
      </w:r>
    </w:p>
    <w:p w14:paraId="512ED0DB" w14:textId="77777777" w:rsidR="00246DBA" w:rsidRPr="00D81E22" w:rsidRDefault="00246DBA" w:rsidP="00246DBA">
      <w:r w:rsidRPr="00D81E22">
        <w:t>(3</w:t>
      </w:r>
      <w:proofErr w:type="gramStart"/>
      <w:r w:rsidRPr="00D81E22">
        <w:t>)</w:t>
      </w:r>
      <w:proofErr w:type="spellStart"/>
      <w:r w:rsidRPr="00D81E22">
        <w:t>a.The</w:t>
      </w:r>
      <w:proofErr w:type="spellEnd"/>
      <w:proofErr w:type="gramEnd"/>
      <w:r w:rsidRPr="00D81E22">
        <w:t xml:space="preserve"> tiger is striped.</w:t>
      </w:r>
    </w:p>
    <w:p w14:paraId="0C0F400C" w14:textId="77777777" w:rsidR="00246DBA" w:rsidRPr="00D81E22" w:rsidRDefault="00246DBA" w:rsidP="00246DBA">
      <w:proofErr w:type="spellStart"/>
      <w:proofErr w:type="gramStart"/>
      <w:r w:rsidRPr="00D81E22">
        <w:t>b.The</w:t>
      </w:r>
      <w:proofErr w:type="spellEnd"/>
      <w:proofErr w:type="gramEnd"/>
      <w:r w:rsidRPr="00D81E22">
        <w:t xml:space="preserve"> tiger is on the front lawn.</w:t>
      </w:r>
    </w:p>
    <w:p w14:paraId="4018C1B5" w14:textId="77777777" w:rsidR="00246DBA" w:rsidRPr="00D81E22" w:rsidRDefault="00246DBA" w:rsidP="00246DBA">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D81E22">
          <w:rPr>
            <w:rStyle w:val="Hyperlink"/>
          </w:rPr>
          <w:t>1b</w:t>
        </w:r>
      </w:hyperlink>
      <w:r w:rsidRPr="00D81E22">
        <w:t>), some individual tiger in (</w:t>
      </w:r>
      <w:hyperlink r:id="rId12" w:anchor="ex2b" w:history="1">
        <w:r w:rsidRPr="00D81E22">
          <w:rPr>
            <w:rStyle w:val="Hyperlink"/>
          </w:rPr>
          <w:t>2b</w:t>
        </w:r>
      </w:hyperlink>
      <w:r w:rsidRPr="00D81E22">
        <w:t>), and some unique salient or familiar tiger in (</w:t>
      </w:r>
      <w:hyperlink r:id="rId13" w:anchor="ex3b" w:history="1">
        <w:r w:rsidRPr="00D81E22">
          <w:rPr>
            <w:rStyle w:val="Hyperlink"/>
          </w:rPr>
          <w:t>3b</w:t>
        </w:r>
      </w:hyperlink>
      <w:r w:rsidRPr="00D81E22">
        <w:t xml:space="preserve">)—a </w:t>
      </w:r>
      <w:r w:rsidRPr="00D81E22">
        <w:lastRenderedPageBreak/>
        <w:t xml:space="preserve">beloved pet, perhaps. In the first sentences, however, we are saying something general. There is/are no </w:t>
      </w:r>
      <w:proofErr w:type="gramStart"/>
      <w:r w:rsidRPr="00D81E22">
        <w:t>particular tiger</w:t>
      </w:r>
      <w:proofErr w:type="gramEnd"/>
      <w:r w:rsidRPr="00D81E22">
        <w:t xml:space="preserve"> or tigers that we are talking about.</w:t>
      </w:r>
    </w:p>
    <w:p w14:paraId="10CC232F" w14:textId="77777777" w:rsidR="00246DBA" w:rsidRPr="00D81E22" w:rsidRDefault="00246DBA" w:rsidP="00246DBA">
      <w:r w:rsidRPr="00D81E2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81E22">
        <w:t>particular individual</w:t>
      </w:r>
      <w:proofErr w:type="gramEnd"/>
      <w:r w:rsidRPr="00D81E22">
        <w:t>, not to a kind.</w:t>
      </w:r>
    </w:p>
    <w:p w14:paraId="026E812B" w14:textId="77777777" w:rsidR="00246DBA" w:rsidRPr="00D81E22" w:rsidRDefault="00246DBA" w:rsidP="00246DBA">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4"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5"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6" w:anchor="ex1a" w:history="1">
        <w:r w:rsidRPr="00D81E22">
          <w:rPr>
            <w:rStyle w:val="Hyperlink"/>
          </w:rPr>
          <w:t>1a</w:t>
        </w:r>
      </w:hyperlink>
      <w:r w:rsidRPr="00D81E22">
        <w:t>) does not entail that animals are striped, but (</w:t>
      </w:r>
      <w:hyperlink r:id="rId17"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645DFFD9" w14:textId="77777777" w:rsidR="00246DBA" w:rsidRPr="00D81E22" w:rsidRDefault="00246DBA" w:rsidP="00246DBA">
      <w:r w:rsidRPr="006F08DF">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8"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9"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052D0EA4" w14:textId="77777777" w:rsidR="00246DBA" w:rsidRPr="00EA61AD" w:rsidRDefault="00246DBA" w:rsidP="00246DBA">
      <w:pPr>
        <w:pStyle w:val="Heading4"/>
        <w:rPr>
          <w:rFonts w:cs="Calibri"/>
        </w:rPr>
      </w:pPr>
      <w:r>
        <w:rPr>
          <w:rFonts w:cs="Calibri"/>
        </w:rPr>
        <w:lastRenderedPageBreak/>
        <w:t xml:space="preserve">It applies to “Medicines” – adding </w:t>
      </w:r>
      <w:r>
        <w:t>“generally” to the res doesn’t substantially change its meaning because the res never specified further</w:t>
      </w:r>
    </w:p>
    <w:p w14:paraId="2C9755CA" w14:textId="77777777" w:rsidR="00246DBA" w:rsidRDefault="00246DBA" w:rsidP="00246DBA">
      <w:pPr>
        <w:pStyle w:val="Heading4"/>
      </w:pPr>
      <w:r>
        <w:t xml:space="preserve">Vote negative: </w:t>
      </w:r>
    </w:p>
    <w:p w14:paraId="44C2E04D" w14:textId="77777777" w:rsidR="00246DBA" w:rsidRDefault="00246DBA" w:rsidP="00246DBA">
      <w:pPr>
        <w:pStyle w:val="Heading4"/>
      </w:pPr>
      <w:r>
        <w:t xml:space="preserve">1] Precision – they justify arbitrarily mooting words in the resolution at their own whim </w:t>
      </w:r>
      <w:proofErr w:type="gramStart"/>
      <w:r>
        <w:t>in order to</w:t>
      </w:r>
      <w:proofErr w:type="gramEnd"/>
      <w:r>
        <w:t xml:space="preserve"> justify some potentially good interp.</w:t>
      </w:r>
    </w:p>
    <w:p w14:paraId="0323D37A" w14:textId="77777777" w:rsidR="00246DBA" w:rsidRPr="00005C57" w:rsidRDefault="00246DBA" w:rsidP="00246DBA">
      <w:pPr>
        <w:pStyle w:val="Heading4"/>
        <w:spacing w:line="276" w:lineRule="auto"/>
        <w:rPr>
          <w:rFonts w:asciiTheme="minorHAnsi" w:hAnsiTheme="minorHAnsi" w:cstheme="minorHAnsi"/>
        </w:rPr>
      </w:pPr>
      <w:r w:rsidRPr="00005C57">
        <w:rPr>
          <w:rFonts w:asciiTheme="minorHAnsi" w:hAnsiTheme="minorHAnsi" w:cstheme="minorHAnsi"/>
        </w:rPr>
        <w:t>Semantics outweighs:</w:t>
      </w:r>
    </w:p>
    <w:p w14:paraId="10749935" w14:textId="77777777" w:rsidR="00246DBA" w:rsidRPr="00005C57" w:rsidRDefault="00246DBA" w:rsidP="00246DBA">
      <w:pPr>
        <w:pStyle w:val="Heading4"/>
        <w:spacing w:line="276" w:lineRule="auto"/>
        <w:rPr>
          <w:rFonts w:asciiTheme="minorHAnsi" w:hAnsiTheme="minorHAnsi" w:cstheme="minorHAnsi"/>
        </w:rPr>
      </w:pPr>
      <w:r w:rsidRPr="00005C57">
        <w:rPr>
          <w:rFonts w:asciiTheme="minorHAnsi" w:hAnsiTheme="minorHAnsi" w:cstheme="minorHAnsi"/>
        </w:rPr>
        <w:t>[</w:t>
      </w:r>
      <w:r>
        <w:rPr>
          <w:rFonts w:asciiTheme="minorHAnsi" w:hAnsiTheme="minorHAnsi" w:cstheme="minorHAnsi"/>
        </w:rPr>
        <w:t>a</w:t>
      </w:r>
      <w:r w:rsidRPr="00005C57">
        <w:rPr>
          <w:rFonts w:asciiTheme="minorHAnsi" w:hAnsiTheme="minorHAnsi" w:cstheme="minorHAnsi"/>
        </w:rPr>
        <w:t xml:space="preserve">] Lexical priority – it doesn’t matter if their </w:t>
      </w:r>
      <w:proofErr w:type="spellStart"/>
      <w:r w:rsidRPr="00005C57">
        <w:rPr>
          <w:rFonts w:asciiTheme="minorHAnsi" w:hAnsiTheme="minorHAnsi" w:cstheme="minorHAnsi"/>
        </w:rPr>
        <w:t>interp</w:t>
      </w:r>
      <w:proofErr w:type="spellEnd"/>
      <w:r w:rsidRPr="00005C57">
        <w:rPr>
          <w:rFonts w:asciiTheme="minorHAnsi" w:hAnsiTheme="minorHAnsi" w:cstheme="minorHAnsi"/>
        </w:rPr>
        <w:t xml:space="preserve"> if the debate is not pertinent </w:t>
      </w:r>
      <w:proofErr w:type="gramStart"/>
      <w:r w:rsidRPr="00005C57">
        <w:rPr>
          <w:rFonts w:asciiTheme="minorHAnsi" w:hAnsiTheme="minorHAnsi" w:cstheme="minorHAnsi"/>
        </w:rPr>
        <w:t>i.e.</w:t>
      </w:r>
      <w:proofErr w:type="gramEnd"/>
      <w:r w:rsidRPr="00005C57">
        <w:rPr>
          <w:rFonts w:asciiTheme="minorHAnsi" w:hAnsiTheme="minorHAnsi" w:cstheme="minorHAnsi"/>
        </w:rPr>
        <w:t xml:space="preserve"> it might me more educational for me to study for AP physics, outweighs since the topic constrains what pragmatics are relevant. </w:t>
      </w:r>
    </w:p>
    <w:p w14:paraId="64264E56" w14:textId="77777777" w:rsidR="00246DBA" w:rsidRPr="00005C57" w:rsidRDefault="00246DBA" w:rsidP="00246DBA">
      <w:pPr>
        <w:pStyle w:val="Heading4"/>
        <w:spacing w:line="276" w:lineRule="auto"/>
        <w:rPr>
          <w:rFonts w:asciiTheme="minorHAnsi" w:hAnsiTheme="minorHAnsi" w:cstheme="minorHAnsi"/>
        </w:rPr>
      </w:pPr>
      <w:r w:rsidRPr="00005C57">
        <w:rPr>
          <w:rFonts w:asciiTheme="minorHAnsi" w:hAnsiTheme="minorHAnsi" w:cstheme="minorHAnsi"/>
        </w:rPr>
        <w:t>[</w:t>
      </w:r>
      <w:r>
        <w:rPr>
          <w:rFonts w:asciiTheme="minorHAnsi" w:hAnsiTheme="minorHAnsi" w:cstheme="minorHAnsi"/>
        </w:rPr>
        <w:t>b</w:t>
      </w:r>
      <w:r w:rsidRPr="00005C57">
        <w:rPr>
          <w:rFonts w:asciiTheme="minorHAnsi" w:hAnsiTheme="minorHAnsi" w:cstheme="minorHAnsi"/>
        </w:rPr>
        <w:t xml:space="preserve">] Pragmatics are always subject to debate – empirically proven since there’s no consensus on whether NIBs are truly fair – but you can’t BS textual </w:t>
      </w:r>
      <w:proofErr w:type="gramStart"/>
      <w:r w:rsidRPr="00005C57">
        <w:rPr>
          <w:rFonts w:asciiTheme="minorHAnsi" w:hAnsiTheme="minorHAnsi" w:cstheme="minorHAnsi"/>
        </w:rPr>
        <w:t>accuracy</w:t>
      </w:r>
      <w:proofErr w:type="gramEnd"/>
      <w:r w:rsidRPr="00005C57">
        <w:rPr>
          <w:rFonts w:asciiTheme="minorHAnsi" w:hAnsiTheme="minorHAnsi" w:cstheme="minorHAnsi"/>
        </w:rPr>
        <w:t xml:space="preserve"> so semantics serves as an objective constraint on the </w:t>
      </w:r>
      <w:proofErr w:type="spellStart"/>
      <w:r w:rsidRPr="00005C57">
        <w:rPr>
          <w:rFonts w:asciiTheme="minorHAnsi" w:hAnsiTheme="minorHAnsi" w:cstheme="minorHAnsi"/>
        </w:rPr>
        <w:t>aff</w:t>
      </w:r>
      <w:proofErr w:type="spellEnd"/>
      <w:r w:rsidRPr="00005C57">
        <w:rPr>
          <w:rFonts w:asciiTheme="minorHAnsi" w:hAnsiTheme="minorHAnsi" w:cstheme="minorHAnsi"/>
        </w:rPr>
        <w:t xml:space="preserve">. </w:t>
      </w:r>
    </w:p>
    <w:p w14:paraId="2C98200C" w14:textId="77777777" w:rsidR="00246DBA" w:rsidRDefault="00246DBA" w:rsidP="00246DBA">
      <w:pPr>
        <w:pStyle w:val="Heading4"/>
      </w:pPr>
      <w:r>
        <w:t xml:space="preserve">2] </w:t>
      </w:r>
      <w:r w:rsidRPr="005F3BCD">
        <w:t xml:space="preserve">Limits and ground – their model allows </w:t>
      </w:r>
      <w:proofErr w:type="spellStart"/>
      <w:r w:rsidRPr="005F3BCD">
        <w:t>affs</w:t>
      </w:r>
      <w:proofErr w:type="spellEnd"/>
      <w:r w:rsidRPr="005F3BCD">
        <w:t xml:space="preserve"> to defend </w:t>
      </w:r>
      <w:r>
        <w:t xml:space="preserve">any medicine which explodes neg prep </w:t>
      </w:r>
      <w:proofErr w:type="spellStart"/>
      <w:r>
        <w:t>bc</w:t>
      </w:r>
      <w:proofErr w:type="spellEnd"/>
      <w:r>
        <w:t xml:space="preserve"> </w:t>
      </w:r>
      <w:proofErr w:type="spellStart"/>
      <w:r>
        <w:t>theres</w:t>
      </w:r>
      <w:proofErr w:type="spellEnd"/>
      <w:r>
        <w:t xml:space="preserve"> an infinite amount I can’t prepare for, like covid-19 vaccines, influenza, common colds, Marijuana, etc. and they all bracket out different DA’s</w:t>
      </w:r>
    </w:p>
    <w:p w14:paraId="631227ED" w14:textId="77777777" w:rsidR="00246DBA" w:rsidRPr="008F51DA" w:rsidRDefault="00246DBA" w:rsidP="00246DBA">
      <w:pPr>
        <w:pStyle w:val="Heading4"/>
      </w:pPr>
      <w:r>
        <w:t xml:space="preserve">3] TVA: Read a whole res </w:t>
      </w:r>
      <w:proofErr w:type="spellStart"/>
      <w:r>
        <w:t>aff</w:t>
      </w:r>
      <w:proofErr w:type="spellEnd"/>
      <w:r>
        <w:t xml:space="preserve"> with the same advantage</w:t>
      </w:r>
    </w:p>
    <w:p w14:paraId="39C8FAAB" w14:textId="77777777" w:rsidR="00246DBA" w:rsidRPr="00246DBA" w:rsidRDefault="00246DBA" w:rsidP="00246DBA"/>
    <w:p w14:paraId="0E8A4243" w14:textId="691CD004" w:rsidR="00246DBA" w:rsidRDefault="00246DBA" w:rsidP="00246DBA">
      <w:pPr>
        <w:pStyle w:val="Heading3"/>
      </w:pPr>
      <w:r>
        <w:lastRenderedPageBreak/>
        <w:t>2</w:t>
      </w:r>
    </w:p>
    <w:p w14:paraId="5B86A85D" w14:textId="17FAE0AE" w:rsidR="00246DBA" w:rsidRDefault="00246DBA" w:rsidP="00246DBA">
      <w:pPr>
        <w:pStyle w:val="Heading4"/>
      </w:pPr>
      <w:r>
        <w:t xml:space="preserve">Member nations of the World Trade Organization, except the United States, should </w:t>
      </w:r>
      <w:r w:rsidRPr="006C53E1">
        <w:t xml:space="preserve">reduce intellectual property protections for </w:t>
      </w:r>
      <w:r>
        <w:t xml:space="preserve">COVID-19 </w:t>
      </w:r>
      <w:r w:rsidRPr="006C53E1">
        <w:t>medicines</w:t>
      </w:r>
      <w:r>
        <w:t xml:space="preserve">, </w:t>
      </w:r>
      <w:r>
        <w:t>as per the request by India and South Africa to the WTO.</w:t>
      </w:r>
    </w:p>
    <w:p w14:paraId="3EAE6BE1" w14:textId="57F5CFAD" w:rsidR="00246DBA" w:rsidRPr="00246DBA" w:rsidRDefault="00246DBA" w:rsidP="00246DBA"/>
    <w:p w14:paraId="5350D80C" w14:textId="77777777" w:rsidR="00555AB8" w:rsidRDefault="00555AB8" w:rsidP="00555AB8">
      <w:pPr>
        <w:pStyle w:val="Heading4"/>
      </w:pPr>
      <w:r>
        <w:t>The USFG should:</w:t>
      </w:r>
    </w:p>
    <w:p w14:paraId="5F7D1F05" w14:textId="77777777" w:rsidR="00555AB8" w:rsidRDefault="00555AB8" w:rsidP="00555AB8">
      <w:pPr>
        <w:pStyle w:val="Heading4"/>
        <w:numPr>
          <w:ilvl w:val="0"/>
          <w:numId w:val="12"/>
        </w:numPr>
        <w:tabs>
          <w:tab w:val="num" w:pos="360"/>
        </w:tabs>
        <w:ind w:left="0" w:firstLine="0"/>
      </w:pPr>
      <w:r>
        <w:t>Supply multinational pharmaceutical corporations with generous financial inducements to build vaccine production capacity throughout the world</w:t>
      </w:r>
    </w:p>
    <w:p w14:paraId="5E1BFAC6" w14:textId="77777777" w:rsidR="00555AB8" w:rsidRDefault="00555AB8" w:rsidP="00555AB8">
      <w:pPr>
        <w:pStyle w:val="Heading4"/>
        <w:numPr>
          <w:ilvl w:val="0"/>
          <w:numId w:val="12"/>
        </w:numPr>
        <w:tabs>
          <w:tab w:val="num" w:pos="360"/>
        </w:tabs>
        <w:ind w:left="0" w:firstLine="0"/>
      </w:pPr>
      <w:r>
        <w:t>Create a network of producers to vaccinate individuals abroad</w:t>
      </w:r>
    </w:p>
    <w:p w14:paraId="727076B6" w14:textId="77777777" w:rsidR="00555AB8" w:rsidRDefault="00555AB8" w:rsidP="00555AB8">
      <w:pPr>
        <w:pStyle w:val="Heading4"/>
        <w:numPr>
          <w:ilvl w:val="0"/>
          <w:numId w:val="12"/>
        </w:numPr>
        <w:tabs>
          <w:tab w:val="num" w:pos="360"/>
        </w:tabs>
        <w:ind w:left="0" w:firstLine="0"/>
      </w:pPr>
      <w:r>
        <w:t>Pass legislation that limits shareholder suits</w:t>
      </w:r>
    </w:p>
    <w:p w14:paraId="5F871CD3" w14:textId="77777777" w:rsidR="00555AB8" w:rsidRDefault="00555AB8" w:rsidP="00555AB8">
      <w:pPr>
        <w:pStyle w:val="Heading4"/>
        <w:numPr>
          <w:ilvl w:val="0"/>
          <w:numId w:val="12"/>
        </w:numPr>
        <w:tabs>
          <w:tab w:val="num" w:pos="360"/>
        </w:tabs>
        <w:ind w:left="0" w:firstLine="0"/>
      </w:pPr>
      <w:r>
        <w:t>Strip existing patents from companies that do not comply with capacity-building strategies through tech transfer</w:t>
      </w:r>
    </w:p>
    <w:p w14:paraId="5D69BC78" w14:textId="77777777" w:rsidR="00555AB8" w:rsidRDefault="00555AB8" w:rsidP="00555AB8">
      <w:r w:rsidRPr="00E15964">
        <w:rPr>
          <w:rStyle w:val="Style13ptBold"/>
        </w:rPr>
        <w:t>Kay et. al. 5/13</w:t>
      </w:r>
      <w:r>
        <w:t xml:space="preserve"> [</w:t>
      </w:r>
      <w:r w:rsidRPr="00E15964">
        <w:t xml:space="preserve">Tamara Kay is a sociologist studying trade, global health and globalization at the Keough School of Global Affairs, University of Notre Dame. Adnan </w:t>
      </w:r>
      <w:proofErr w:type="spellStart"/>
      <w:r w:rsidRPr="00E15964">
        <w:t>Naseemullah</w:t>
      </w:r>
      <w:proofErr w:type="spellEnd"/>
      <w:r w:rsidRPr="00E15964">
        <w:t xml:space="preserve"> is an international relations scholar at King's College London. Susan Ostermann is a political scientist at the Keough School of Global Affairs, Notre </w:t>
      </w:r>
      <w:proofErr w:type="gramStart"/>
      <w:r w:rsidRPr="00E15964">
        <w:t>Dame</w:t>
      </w:r>
      <w:proofErr w:type="gramEnd"/>
      <w:r w:rsidRPr="00E15964">
        <w:t xml:space="preserve"> and a former attorney at O'Melveny &amp; Myers LLP, specializing in intellectual property law.</w:t>
      </w:r>
      <w:r>
        <w:t>) “</w:t>
      </w:r>
      <w:r w:rsidRPr="00E15964">
        <w:t>Waiving patents isn't enough — we need technology transfer to defeat COVID</w:t>
      </w:r>
      <w:r>
        <w:t xml:space="preserve">” The </w:t>
      </w:r>
      <w:proofErr w:type="spellStart"/>
      <w:r>
        <w:t>Hil</w:t>
      </w:r>
      <w:proofErr w:type="spellEnd"/>
      <w:r>
        <w:t xml:space="preserve">, Opinion Contributors: Healthcare, 5/13/21, 2:01 PM EDT, </w:t>
      </w:r>
      <w:hyperlink r:id="rId20" w:history="1">
        <w:r w:rsidRPr="000168E0">
          <w:rPr>
            <w:rStyle w:val="Hyperlink"/>
          </w:rPr>
          <w:t>https://thehill.com/opinion/healthcare/553368-waiving-patents-isnt-enough-we-need-technology-transfer-to-defeat-covid?rl=1</w:t>
        </w:r>
      </w:hyperlink>
      <w:r>
        <w:t>] RM</w:t>
      </w:r>
    </w:p>
    <w:p w14:paraId="3C701E10" w14:textId="77777777" w:rsidR="00555AB8" w:rsidRPr="00852844" w:rsidRDefault="00555AB8" w:rsidP="00555AB8">
      <w:pPr>
        <w:rPr>
          <w:u w:val="single"/>
        </w:rPr>
      </w:pPr>
      <w:r>
        <w:t xml:space="preserve">Fortunately, </w:t>
      </w:r>
      <w:r w:rsidRPr="00CC0EBF">
        <w:rPr>
          <w:highlight w:val="cyan"/>
          <w:u w:val="single"/>
        </w:rPr>
        <w:t>the U.S. gov</w:t>
      </w:r>
      <w:r w:rsidRPr="00CC0EBF">
        <w:rPr>
          <w:u w:val="single"/>
        </w:rPr>
        <w:t>ernment is well-placed</w:t>
      </w:r>
      <w:r w:rsidRPr="00852844">
        <w:rPr>
          <w:u w:val="single"/>
        </w:rPr>
        <w:t xml:space="preserve"> to change the incentive structure of the global pharmaceutical industry</w:t>
      </w:r>
      <w:r>
        <w:t xml:space="preserve">. First, </w:t>
      </w:r>
      <w:r w:rsidRPr="00852844">
        <w:rPr>
          <w:b/>
          <w:bCs/>
          <w:u w:val="single"/>
        </w:rPr>
        <w:t xml:space="preserve">it </w:t>
      </w:r>
      <w:r w:rsidRPr="00CC0EBF">
        <w:rPr>
          <w:b/>
          <w:bCs/>
          <w:highlight w:val="cyan"/>
          <w:u w:val="single"/>
        </w:rPr>
        <w:t xml:space="preserve">can supply multinationals with </w:t>
      </w:r>
      <w:r w:rsidRPr="00CC0EBF">
        <w:rPr>
          <w:b/>
          <w:bCs/>
          <w:u w:val="single"/>
        </w:rPr>
        <w:t xml:space="preserve">generous </w:t>
      </w:r>
      <w:r w:rsidRPr="00CC0EBF">
        <w:rPr>
          <w:b/>
          <w:bCs/>
          <w:highlight w:val="cyan"/>
          <w:u w:val="single"/>
        </w:rPr>
        <w:t>financial inducements to build capacity for vaccine production</w:t>
      </w:r>
      <w:r w:rsidRPr="00CC0EBF">
        <w:rPr>
          <w:b/>
          <w:bCs/>
          <w:u w:val="single"/>
        </w:rPr>
        <w:t xml:space="preserve"> throughout the world</w:t>
      </w:r>
      <w:r w:rsidRPr="00852844">
        <w:rPr>
          <w:b/>
          <w:bCs/>
          <w:u w:val="single"/>
        </w:rPr>
        <w:t xml:space="preserve">, </w:t>
      </w:r>
      <w:r w:rsidRPr="00CC0EBF">
        <w:rPr>
          <w:b/>
          <w:bCs/>
          <w:highlight w:val="cyan"/>
          <w:u w:val="single"/>
        </w:rPr>
        <w:t>creat</w:t>
      </w:r>
      <w:r w:rsidRPr="00852844">
        <w:rPr>
          <w:b/>
          <w:bCs/>
          <w:u w:val="single"/>
        </w:rPr>
        <w:t xml:space="preserve">ing </w:t>
      </w:r>
      <w:r w:rsidRPr="00CC0EBF">
        <w:rPr>
          <w:b/>
          <w:bCs/>
          <w:highlight w:val="cyan"/>
          <w:u w:val="single"/>
        </w:rPr>
        <w:t>a network of producers</w:t>
      </w:r>
      <w:r w:rsidRPr="00852844">
        <w:rPr>
          <w:b/>
          <w:bCs/>
          <w:u w:val="single"/>
        </w:rPr>
        <w:t xml:space="preserve"> that can </w:t>
      </w:r>
      <w:r w:rsidRPr="00CC0EBF">
        <w:rPr>
          <w:b/>
          <w:bCs/>
          <w:u w:val="single"/>
        </w:rPr>
        <w:t>vaccinate hundreds of millions</w:t>
      </w:r>
      <w:r w:rsidRPr="00852844">
        <w:rPr>
          <w:b/>
          <w:bCs/>
          <w:u w:val="single"/>
        </w:rPr>
        <w:t xml:space="preserve">, with </w:t>
      </w:r>
      <w:r w:rsidRPr="00CC0EBF">
        <w:rPr>
          <w:b/>
          <w:bCs/>
          <w:highlight w:val="cyan"/>
          <w:u w:val="single"/>
        </w:rPr>
        <w:t>positive spillover effects</w:t>
      </w:r>
      <w:r w:rsidRPr="00852844">
        <w:rPr>
          <w:b/>
          <w:bCs/>
          <w:u w:val="single"/>
        </w:rPr>
        <w:t xml:space="preserve"> moving forward</w:t>
      </w:r>
      <w:r>
        <w:t xml:space="preserve">. This is particularly compelling as </w:t>
      </w:r>
      <w:r w:rsidRPr="00852844">
        <w:rPr>
          <w:u w:val="single"/>
        </w:rPr>
        <w:t xml:space="preserve">it becomes increasingly likely that COVID-19 </w:t>
      </w:r>
      <w:r w:rsidRPr="00CC0EBF">
        <w:rPr>
          <w:u w:val="single"/>
        </w:rPr>
        <w:t>booster shots and even annual vaccines will be necessary</w:t>
      </w:r>
      <w:r w:rsidRPr="00CC0EBF">
        <w:t xml:space="preserve">. Such an effort would </w:t>
      </w:r>
      <w:r w:rsidRPr="00CC0EBF">
        <w:rPr>
          <w:rStyle w:val="StyleUnderline"/>
          <w:highlight w:val="cyan"/>
        </w:rPr>
        <w:t>need</w:t>
      </w:r>
      <w:r w:rsidRPr="00CC0EBF">
        <w:t xml:space="preserve"> to be paired with </w:t>
      </w:r>
      <w:r w:rsidRPr="00CC0EBF">
        <w:rPr>
          <w:highlight w:val="cyan"/>
          <w:u w:val="single"/>
        </w:rPr>
        <w:t>legislation that limits shareholder suits</w:t>
      </w:r>
      <w:r w:rsidRPr="00CC0EBF">
        <w:rPr>
          <w:u w:val="single"/>
        </w:rPr>
        <w:t>, because few corporate managers will want to be responsible for moves that, while clearly in the public interest, undermine shareholder value.</w:t>
      </w:r>
      <w:r w:rsidRPr="00852844">
        <w:rPr>
          <w:u w:val="single"/>
        </w:rPr>
        <w:t xml:space="preserve"> </w:t>
      </w:r>
    </w:p>
    <w:p w14:paraId="343E16D1" w14:textId="77777777" w:rsidR="00555AB8" w:rsidRPr="00B32E9D" w:rsidRDefault="00555AB8" w:rsidP="00555AB8">
      <w:pPr>
        <w:rPr>
          <w:u w:val="single"/>
        </w:rPr>
      </w:pPr>
      <w:r>
        <w:t xml:space="preserve">And, if necessary, the U.S. government can also use pressure. </w:t>
      </w:r>
      <w:r w:rsidRPr="00CC0EBF">
        <w:rPr>
          <w:highlight w:val="cyan"/>
          <w:u w:val="single"/>
        </w:rPr>
        <w:t>Companies that won't comply with capacity-building strategies through tech</w:t>
      </w:r>
      <w:r w:rsidRPr="00B32E9D">
        <w:rPr>
          <w:u w:val="single"/>
        </w:rPr>
        <w:t xml:space="preserve">nology </w:t>
      </w:r>
      <w:r w:rsidRPr="00CC0EBF">
        <w:rPr>
          <w:highlight w:val="cyan"/>
          <w:u w:val="single"/>
        </w:rPr>
        <w:t>transfer can be stripped of existing patents</w:t>
      </w:r>
      <w:r w:rsidRPr="00B32E9D">
        <w:rPr>
          <w:u w:val="single"/>
        </w:rPr>
        <w:t xml:space="preserve"> for lucrative drugs</w:t>
      </w:r>
      <w:r>
        <w:t>. This is a move that international relations scholars call "</w:t>
      </w:r>
      <w:r w:rsidRPr="00CC0EBF">
        <w:rPr>
          <w:highlight w:val="cyan"/>
          <w:u w:val="single"/>
        </w:rPr>
        <w:t>issue-linkage</w:t>
      </w:r>
      <w:r>
        <w:t>." The state provides intellectual property protection as an incentive</w:t>
      </w:r>
      <w:r w:rsidRPr="00B32E9D">
        <w:rPr>
          <w:u w:val="single"/>
        </w:rPr>
        <w:t xml:space="preserve">. It can be taken away in the same way that property owners refusing to pay taxes can lose their property. </w:t>
      </w:r>
    </w:p>
    <w:p w14:paraId="4CFE22F2" w14:textId="77777777" w:rsidR="00555AB8" w:rsidRPr="00CC0EBF" w:rsidRDefault="00555AB8" w:rsidP="00555AB8">
      <w:r w:rsidRPr="00CC0EBF">
        <w:rPr>
          <w:highlight w:val="cyan"/>
          <w:u w:val="single"/>
        </w:rPr>
        <w:t>Capacity-building</w:t>
      </w:r>
      <w:r w:rsidRPr="00B32E9D">
        <w:rPr>
          <w:u w:val="single"/>
        </w:rPr>
        <w:t xml:space="preserve"> for pharmaceutical production in the developing world </w:t>
      </w:r>
      <w:r w:rsidRPr="00CC0EBF">
        <w:rPr>
          <w:highlight w:val="cyan"/>
          <w:u w:val="single"/>
        </w:rPr>
        <w:t>is crucial</w:t>
      </w:r>
      <w:r w:rsidRPr="00B32E9D">
        <w:rPr>
          <w:u w:val="single"/>
        </w:rPr>
        <w:t xml:space="preserve"> given the pandemic and the need for global vaccination, now and in response to </w:t>
      </w:r>
      <w:proofErr w:type="gramStart"/>
      <w:r w:rsidRPr="00B32E9D">
        <w:rPr>
          <w:u w:val="single"/>
        </w:rPr>
        <w:t>future  threats</w:t>
      </w:r>
      <w:proofErr w:type="gramEnd"/>
      <w:r w:rsidRPr="00B32E9D">
        <w:rPr>
          <w:u w:val="single"/>
        </w:rPr>
        <w:t>.</w:t>
      </w:r>
      <w:r>
        <w:t xml:space="preserve"> India's path to becoming a world-leading and cost-effective pharmaceutical </w:t>
      </w:r>
      <w:r>
        <w:lastRenderedPageBreak/>
        <w:t xml:space="preserve">manufacturer came initially from challenging the global intellectual property regime. In the 1970s, Indira Gandhi's populist government introduced a Patent Act which allowed companies to design alternative processes for popular products, spurring huge investments in production and innovation. Multinational pharma opposed this action, even though the same companies rely on the Indian pharmaceutical industry for production under license now. </w:t>
      </w:r>
      <w:r w:rsidRPr="00B32E9D">
        <w:rPr>
          <w:u w:val="single"/>
        </w:rPr>
        <w:t>The reason why many medicines taken in the West are made by Indian firms is because of capacity-building</w:t>
      </w:r>
      <w:r>
        <w:t xml:space="preserve">. The fact that few countries have followed India as a global producer of pharmaceuticals is the result of politics just as much as economics — </w:t>
      </w:r>
      <w:r w:rsidRPr="00B32E9D">
        <w:rPr>
          <w:u w:val="single"/>
        </w:rPr>
        <w:t xml:space="preserve">there is </w:t>
      </w:r>
      <w:r w:rsidRPr="00CC0EBF">
        <w:rPr>
          <w:u w:val="single"/>
        </w:rPr>
        <w:t>no reason why other countries cannot follow in India’s footsteps with the right support</w:t>
      </w:r>
      <w:r w:rsidRPr="00CC0EBF">
        <w:t xml:space="preserve">.     </w:t>
      </w:r>
    </w:p>
    <w:p w14:paraId="1737A0A9" w14:textId="6DDCC7A7" w:rsidR="00555AB8" w:rsidRDefault="00246DBA" w:rsidP="00555AB8">
      <w:pPr>
        <w:pStyle w:val="Heading3"/>
      </w:pPr>
      <w:r>
        <w:lastRenderedPageBreak/>
        <w:t>3</w:t>
      </w:r>
    </w:p>
    <w:p w14:paraId="496AA067" w14:textId="77777777" w:rsidR="00246DBA" w:rsidRDefault="00246DBA" w:rsidP="00246DBA">
      <w:pPr>
        <w:pStyle w:val="Heading4"/>
      </w:pPr>
      <w:bookmarkStart w:id="0" w:name="_Hlk81648127"/>
      <w:r>
        <w:t>Biotech is the new frontier; America is ahead but China is dangerously close</w:t>
      </w:r>
    </w:p>
    <w:p w14:paraId="1A986630" w14:textId="77777777" w:rsidR="00246DBA" w:rsidRPr="0001721A" w:rsidRDefault="00246DBA" w:rsidP="00246DBA">
      <w:r w:rsidRPr="0001721A">
        <w:rPr>
          <w:rStyle w:val="Style13ptBold"/>
        </w:rPr>
        <w:t>Gupta 6/11</w:t>
      </w:r>
      <w:r>
        <w:t xml:space="preserve"> [Gaurav Gupta, Biotech Investor, Founder of Ascendant </w:t>
      </w:r>
      <w:proofErr w:type="spellStart"/>
      <w:r>
        <w:t>BioCapital</w:t>
      </w:r>
      <w:proofErr w:type="spellEnd"/>
      <w:r>
        <w:t xml:space="preserve">, a life science investment firm based in New York. Previously, Gaurav worked at </w:t>
      </w:r>
      <w:proofErr w:type="spellStart"/>
      <w:r>
        <w:t>OrbiMed</w:t>
      </w:r>
      <w:proofErr w:type="spellEnd"/>
      <w:r>
        <w:t xml:space="preserve">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6394FFF3" w14:textId="77777777" w:rsidR="00246DBA" w:rsidRPr="0001721A" w:rsidRDefault="00246DBA" w:rsidP="00246DBA">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21"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22"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662BF62D" w14:textId="77777777" w:rsidR="00246DBA" w:rsidRPr="0001721A" w:rsidRDefault="00246DBA" w:rsidP="00246DBA">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3F900193" w14:textId="77777777" w:rsidR="00246DBA" w:rsidRPr="0001721A" w:rsidRDefault="00246DBA" w:rsidP="00246DBA">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12994D74" w14:textId="77777777" w:rsidR="00246DBA" w:rsidRPr="0001721A" w:rsidRDefault="00246DBA" w:rsidP="00246DBA">
      <w:pPr>
        <w:rPr>
          <w:rStyle w:val="Emphasis"/>
        </w:rPr>
      </w:pPr>
      <w:r w:rsidRPr="0001721A">
        <w:rPr>
          <w:rStyle w:val="StyleUnderline"/>
        </w:rPr>
        <w:t>From 2016 to 2020, the market capitalization of all Chinese biopharma companies increased exponentially from </w:t>
      </w:r>
      <w:hyperlink r:id="rId23" w:tgtFrame="_blank" w:history="1">
        <w:r w:rsidRPr="0001721A">
          <w:rPr>
            <w:rStyle w:val="StyleUnderline"/>
          </w:rPr>
          <w:t>$1 billion to over $200 billion</w:t>
        </w:r>
      </w:hyperlink>
      <w:r w:rsidRPr="0001721A">
        <w:t xml:space="preserve">. </w:t>
      </w:r>
      <w:r w:rsidRPr="0001721A">
        <w:rPr>
          <w:rStyle w:val="Emphasis"/>
        </w:rPr>
        <w:t>China saw over </w:t>
      </w:r>
      <w:hyperlink r:id="rId24"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w:t>
      </w:r>
      <w:r w:rsidRPr="0001721A">
        <w:rPr>
          <w:rStyle w:val="Emphasis"/>
        </w:rPr>
        <w:lastRenderedPageBreak/>
        <w:t xml:space="preserve">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1E3D27F2" w14:textId="77777777" w:rsidR="00246DBA" w:rsidRPr="0001721A" w:rsidRDefault="00246DBA" w:rsidP="00246DBA">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w:t>
      </w:r>
      <w:proofErr w:type="gramStart"/>
      <w:r w:rsidRPr="0001721A">
        <w:t>at the same time that</w:t>
      </w:r>
      <w:proofErr w:type="gramEnd"/>
      <w:r w:rsidRPr="0001721A">
        <w:t xml:space="preserve">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2B32295C" w14:textId="77777777" w:rsidR="00246DBA" w:rsidRPr="0001721A" w:rsidRDefault="00246DBA" w:rsidP="00246DBA">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3E697BF9" w14:textId="77777777" w:rsidR="00246DBA" w:rsidRPr="0001721A" w:rsidRDefault="00246DBA" w:rsidP="00246DBA">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25" w:tgtFrame="_blank" w:history="1">
        <w:r w:rsidRPr="0001721A">
          <w:rPr>
            <w:rStyle w:val="Hyperlink"/>
          </w:rPr>
          <w:t>contravention</w:t>
        </w:r>
      </w:hyperlink>
      <w:r w:rsidRPr="0001721A">
        <w:t> of international standards, and the U.S. national security community believes China is </w:t>
      </w:r>
      <w:hyperlink r:id="rId26"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6FC5D938" w14:textId="77777777" w:rsidR="00246DBA" w:rsidRDefault="00246DBA" w:rsidP="00246DBA">
      <w:pPr>
        <w:pStyle w:val="Heading4"/>
      </w:pPr>
      <w:bookmarkStart w:id="1" w:name="_Hlk81648258"/>
      <w:bookmarkEnd w:id="0"/>
      <w:r>
        <w:t>The plan recapitulates IP to China, destroying competitive advantages</w:t>
      </w:r>
    </w:p>
    <w:p w14:paraId="142B2A6A" w14:textId="77777777" w:rsidR="00246DBA" w:rsidRDefault="00246DBA" w:rsidP="00246DBA">
      <w:r w:rsidRPr="0001721A">
        <w:rPr>
          <w:rStyle w:val="Style13ptBold"/>
        </w:rPr>
        <w:t>WSJ 5/6</w:t>
      </w:r>
      <w:r>
        <w:t xml:space="preserve"> [Wall Street Journal Editorial Board, WSJ Opinion Philosophy: “</w:t>
      </w:r>
      <w:r w:rsidRPr="0001721A">
        <w:t xml:space="preserve">We speak for free markets and free people, the principles, if you will, marked in the watershed year of 1776 by Thomas Jefferson's Declaration of Independence and Adam Smith's “Wealth of Nations.” </w:t>
      </w:r>
      <w:proofErr w:type="gramStart"/>
      <w:r w:rsidRPr="0001721A">
        <w:t>So</w:t>
      </w:r>
      <w:proofErr w:type="gramEnd"/>
      <w:r w:rsidRPr="0001721A">
        <w:t xml:space="preserve">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5706DBBB" w14:textId="77777777" w:rsidR="00246DBA" w:rsidRDefault="00246DBA" w:rsidP="00246DBA">
      <w:r>
        <w:t>We’ve already criticized President Biden’s bewildering decision Wednesday to endorse a patent waiver for Covid vaccines and therapies. But upon more reflection this may be the single worst presidential economic decision since Nixon’s wage-and-price controls.</w:t>
      </w:r>
    </w:p>
    <w:p w14:paraId="3D2869C1" w14:textId="77777777" w:rsidR="00246DBA" w:rsidRDefault="00246DBA" w:rsidP="00246DBA">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526DDC44" w14:textId="77777777" w:rsidR="00246DBA" w:rsidRDefault="00246DBA" w:rsidP="00246DBA">
      <w:r>
        <w:t>***</w:t>
      </w:r>
    </w:p>
    <w:p w14:paraId="5BA7FDA9" w14:textId="77777777" w:rsidR="00246DBA" w:rsidRDefault="00246DBA" w:rsidP="00246DBA">
      <w:r>
        <w:lastRenderedPageBreak/>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56BB17E2" w14:textId="77777777" w:rsidR="00246DBA" w:rsidRPr="0001721A" w:rsidRDefault="00246DBA" w:rsidP="00246DBA">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62900A9F" w14:textId="77777777" w:rsidR="00246DBA" w:rsidRDefault="00246DBA" w:rsidP="00246DBA">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4AF46794" w14:textId="77777777" w:rsidR="00246DBA" w:rsidRDefault="00246DBA" w:rsidP="00246DBA">
      <w:r>
        <w:t xml:space="preserve">Pfizer and BioNTech this week said they aimed to deliver three billion doses this year, up from last summer’s 1.2 billion </w:t>
      </w:r>
      <w:proofErr w:type="gramStart"/>
      <w:r>
        <w:t>estimate</w:t>
      </w:r>
      <w:proofErr w:type="gramEnd"/>
      <w:r>
        <w:t xml:space="preserve">. </w:t>
      </w:r>
      <w:proofErr w:type="spellStart"/>
      <w:r>
        <w:t>Moderna</w:t>
      </w:r>
      <w:proofErr w:type="spellEnd"/>
      <w:r>
        <w:t xml:space="preserve"> increased its supply forecast for this year to between 800 million and a billion from 600 million. AstraZeneca says it has built a supply network with 25 manufacturing organizations in 15 countries to produce three billion doses this year.</w:t>
      </w:r>
    </w:p>
    <w:p w14:paraId="1D366F3C" w14:textId="77777777" w:rsidR="00246DBA" w:rsidRDefault="00246DBA" w:rsidP="00246DBA">
      <w:r>
        <w:t xml:space="preserve">AstraZeneca and </w:t>
      </w:r>
      <w:proofErr w:type="spellStart"/>
      <w:r>
        <w:t>Novavax</w:t>
      </w:r>
      <w:proofErr w:type="spellEnd"/>
      <w:r>
        <w:t xml:space="preserve">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4C561BCD" w14:textId="77777777" w:rsidR="00246DBA" w:rsidRPr="0001721A" w:rsidRDefault="00246DBA" w:rsidP="00246DBA">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1E755A7F" w14:textId="77777777" w:rsidR="00246DBA" w:rsidRDefault="00246DBA" w:rsidP="00246DBA">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 xml:space="preserve">who would Pfizer and </w:t>
      </w:r>
      <w:proofErr w:type="spellStart"/>
      <w:r w:rsidRPr="00043FB1">
        <w:rPr>
          <w:rStyle w:val="StyleUnderline"/>
        </w:rPr>
        <w:t>Moderna</w:t>
      </w:r>
      <w:proofErr w:type="spellEnd"/>
      <w:r w:rsidRPr="00043FB1">
        <w:rPr>
          <w:rStyle w:val="StyleUnderline"/>
        </w:rPr>
        <w:t xml:space="preserve"> sue to get their reputations back?</w:t>
      </w:r>
    </w:p>
    <w:p w14:paraId="171D7781" w14:textId="77777777" w:rsidR="00246DBA" w:rsidRPr="0001721A" w:rsidRDefault="00246DBA" w:rsidP="00246DBA">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607E60A2" w14:textId="77777777" w:rsidR="00246DBA" w:rsidRDefault="00246DBA" w:rsidP="00246DBA">
      <w:proofErr w:type="spellStart"/>
      <w:r>
        <w:t>Moderna</w:t>
      </w:r>
      <w:proofErr w:type="spellEnd"/>
      <w:r>
        <w:t xml:space="preserve"> has been working on mRNA vaccines for a decade. Covid represents its first success. Ditto for </w:t>
      </w:r>
      <w:proofErr w:type="spellStart"/>
      <w:r>
        <w:t>Novavax</w:t>
      </w:r>
      <w:proofErr w:type="spellEnd"/>
      <w:r>
        <w:t xml:space="preserve">, which has been at it for three decades. Small biotech companies in the U.S. have been studying how to create vaccines using nasal sprays, </w:t>
      </w:r>
      <w:proofErr w:type="gramStart"/>
      <w:r>
        <w:t>pills</w:t>
      </w:r>
      <w:proofErr w:type="gramEnd"/>
      <w:r>
        <w:t xml:space="preserve"> and patches.</w:t>
      </w:r>
    </w:p>
    <w:p w14:paraId="6B4E1FB5" w14:textId="77777777" w:rsidR="00246DBA" w:rsidRPr="0001721A" w:rsidRDefault="00246DBA" w:rsidP="00246DBA">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 xml:space="preserve">Breaking patents and forcing tech transfers will </w:t>
      </w:r>
      <w:r w:rsidRPr="0001721A">
        <w:rPr>
          <w:rStyle w:val="Emphasis"/>
        </w:rPr>
        <w:lastRenderedPageBreak/>
        <w:t>enable China</w:t>
      </w:r>
      <w:r w:rsidRPr="0001721A">
        <w:t xml:space="preserve"> and low-income countries</w:t>
      </w:r>
      <w:r w:rsidRPr="0001721A">
        <w:rPr>
          <w:rStyle w:val="Emphasis"/>
        </w:rPr>
        <w:t xml:space="preserve"> to manufacture U.S. biotech products on their own.</w:t>
      </w:r>
    </w:p>
    <w:p w14:paraId="2F23626F" w14:textId="77777777" w:rsidR="00246DBA" w:rsidRPr="0001721A" w:rsidRDefault="00246DBA" w:rsidP="00246DBA">
      <w:pPr>
        <w:rPr>
          <w:rStyle w:val="Emphasis"/>
        </w:rPr>
      </w:pPr>
      <w:r w:rsidRPr="0001721A">
        <w:t xml:space="preserve">China’s current crop of vaccines are far less effective than those in the West, but soon Beijing might be able to purvey Pfizer </w:t>
      </w:r>
      <w:proofErr w:type="gramStart"/>
      <w:r w:rsidRPr="0001721A">
        <w:t>knock-offs</w:t>
      </w:r>
      <w:proofErr w:type="gramEnd"/>
      <w:r>
        <w:t xml:space="preserve">. </w:t>
      </w:r>
      <w:r w:rsidRPr="0001721A">
        <w:rPr>
          <w:rStyle w:val="Emphasis"/>
        </w:rPr>
        <w:t>The U.S. has spent years deploring China’s theft of American IP, and now the Biden Administration may voluntarily let China could reap profits from decades of American innovation.</w:t>
      </w:r>
    </w:p>
    <w:p w14:paraId="7B840394" w14:textId="77777777" w:rsidR="00246DBA" w:rsidRDefault="00246DBA" w:rsidP="00246DBA">
      <w:r>
        <w:t>***</w:t>
      </w:r>
    </w:p>
    <w:p w14:paraId="128A3B01" w14:textId="77777777" w:rsidR="00246DBA" w:rsidRDefault="00246DBA" w:rsidP="00246DBA">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5C06611D" w14:textId="77777777" w:rsidR="00246DBA" w:rsidRDefault="00246DBA" w:rsidP="00246DBA">
      <w:r>
        <w:t>Alas, this President seems to be paying more attention these days to Elizabeth Warren, Bernie Sanders, Alexandria Ocasio-</w:t>
      </w:r>
      <w:proofErr w:type="gramStart"/>
      <w:r>
        <w:t>Cortez</w:t>
      </w:r>
      <w:proofErr w:type="gramEnd"/>
      <w:r>
        <w:t xml:space="preserve"> and Nancy Pelosi. They think vaccines and new drugs can be conjured by government as a public good with no incentive for risk-taking or profit. This really is destructive socialism.</w:t>
      </w:r>
    </w:p>
    <w:p w14:paraId="7BC887DF" w14:textId="77777777" w:rsidR="00246DBA" w:rsidRPr="0001721A" w:rsidRDefault="00246DBA" w:rsidP="00246DBA">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 xml:space="preserve">protection of intellectual property is a source of </w:t>
      </w:r>
      <w:proofErr w:type="gramStart"/>
      <w:r w:rsidRPr="00390970">
        <w:rPr>
          <w:rStyle w:val="StyleUnderline"/>
        </w:rPr>
        <w:t>innovation</w:t>
      </w:r>
      <w:proofErr w:type="gramEnd"/>
      <w:r w:rsidRPr="00390970">
        <w:rPr>
          <w:rStyle w:val="StyleUnderline"/>
        </w:rPr>
        <w:t xml:space="preserve"> and it must remain</w:t>
      </w:r>
      <w:r w:rsidRPr="0001721A">
        <w:rPr>
          <w:rStyle w:val="StyleUnderline"/>
        </w:rPr>
        <w:t xml:space="preserve"> so in the future.”</w:t>
      </w:r>
    </w:p>
    <w:p w14:paraId="57117D42" w14:textId="77777777" w:rsidR="00246DBA" w:rsidRDefault="00246DBA" w:rsidP="00246DBA">
      <w:r>
        <w:t>At least IP is safe in Germany. Mr. Biden has sent a signal around the world tha</w:t>
      </w:r>
      <w:r w:rsidRPr="00043FB1">
        <w:t xml:space="preserve">t </w:t>
      </w:r>
      <w:r w:rsidRPr="00043FB1">
        <w:rPr>
          <w:rStyle w:val="Emphasis"/>
        </w:rPr>
        <w:t>nobody’s intellectual property is safe in America.</w:t>
      </w:r>
    </w:p>
    <w:bookmarkEnd w:id="1"/>
    <w:p w14:paraId="54FF2192" w14:textId="77777777" w:rsidR="00246DBA" w:rsidRDefault="00246DBA" w:rsidP="00246DBA">
      <w:pPr>
        <w:spacing w:after="0" w:line="240" w:lineRule="auto"/>
      </w:pPr>
    </w:p>
    <w:p w14:paraId="5AB7BAA6" w14:textId="77777777" w:rsidR="00246DBA" w:rsidRDefault="00246DBA" w:rsidP="00246DBA">
      <w:pPr>
        <w:pStyle w:val="Heading4"/>
      </w:pPr>
      <w:bookmarkStart w:id="2" w:name="_Hlk81649791"/>
      <w:r>
        <w:t>China will leapfrog the US through biotech primacy</w:t>
      </w:r>
    </w:p>
    <w:p w14:paraId="55805FA0" w14:textId="77777777" w:rsidR="00246DBA" w:rsidRDefault="00246DBA" w:rsidP="00246DBA">
      <w:r w:rsidRPr="0001721A">
        <w:rPr>
          <w:rStyle w:val="Style13ptBold"/>
        </w:rPr>
        <w:t>Cumbers 20</w:t>
      </w:r>
      <w:r>
        <w:t xml:space="preserve"> [John Cumbers, “</w:t>
      </w:r>
      <w:r w:rsidRPr="0001721A">
        <w:t xml:space="preserve">I am the founder and CEO of </w:t>
      </w:r>
      <w:proofErr w:type="spellStart"/>
      <w:r w:rsidRPr="0001721A">
        <w:t>SynBioBeta</w:t>
      </w:r>
      <w:proofErr w:type="spellEnd"/>
      <w:r w:rsidRPr="0001721A">
        <w:t xml:space="preserve">, the leading community of innovators, investors, engineers, and thinkers who share a passion for using synthetic biology to build a better, more sustainable universe. I publish the weekly </w:t>
      </w:r>
      <w:proofErr w:type="spellStart"/>
      <w:r w:rsidRPr="0001721A">
        <w:t>SynBioBeta</w:t>
      </w:r>
      <w:proofErr w:type="spellEnd"/>
      <w:r w:rsidRPr="0001721A">
        <w:t xml:space="preserve"> Digest, host the </w:t>
      </w:r>
      <w:proofErr w:type="spellStart"/>
      <w:r w:rsidRPr="0001721A">
        <w:t>SynBioBeta</w:t>
      </w:r>
      <w:proofErr w:type="spellEnd"/>
      <w:r w:rsidRPr="0001721A">
        <w:t xml:space="preserve"> Podcast, and wrote “What’s Your </w:t>
      </w:r>
      <w:proofErr w:type="spellStart"/>
      <w:r w:rsidRPr="0001721A">
        <w:t>Biostrategy</w:t>
      </w:r>
      <w:proofErr w:type="spellEnd"/>
      <w:r w:rsidRPr="0001721A">
        <w:t xml:space="preserve">?”, the first book to anticipate how synthetic biology is going to disrupt virtually every industry in the world. I also founded </w:t>
      </w:r>
      <w:proofErr w:type="spellStart"/>
      <w:r w:rsidRPr="0001721A">
        <w:t>BetaSpace</w:t>
      </w:r>
      <w:proofErr w:type="spellEnd"/>
      <w:r w:rsidRPr="0001721A">
        <w:t>,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w:t>
      </w:r>
      <w:r>
        <w:t>”) “</w:t>
      </w:r>
      <w:r w:rsidRPr="0001721A">
        <w:t xml:space="preserve">China’s Plan </w:t>
      </w:r>
      <w:proofErr w:type="gramStart"/>
      <w:r w:rsidRPr="0001721A">
        <w:t>To</w:t>
      </w:r>
      <w:proofErr w:type="gramEnd"/>
      <w:r w:rsidRPr="0001721A">
        <w:t xml:space="preserve"> Beat The U.S. In The Trillion-Dollar Global Bioeconomy</w:t>
      </w:r>
      <w:r>
        <w:t>” Forbes, 2/3/2020] RM</w:t>
      </w:r>
    </w:p>
    <w:p w14:paraId="38E1577D" w14:textId="77777777" w:rsidR="00246DBA" w:rsidRPr="0001721A" w:rsidRDefault="00246DBA" w:rsidP="00246DBA">
      <w:pPr>
        <w:rPr>
          <w:rStyle w:val="StyleUnderline"/>
        </w:rPr>
      </w:pPr>
      <w:r>
        <w:t xml:space="preserve">The report, entitled “Safeguarding the Bioeconomy,” looks at how </w:t>
      </w:r>
      <w:r w:rsidRPr="00043FB1">
        <w:rPr>
          <w:rStyle w:val="StyleUnderline"/>
        </w:rPr>
        <w:t xml:space="preserve">research and </w:t>
      </w:r>
      <w:r w:rsidRPr="00043FB1">
        <w:rPr>
          <w:rStyle w:val="StyleUnderline"/>
          <w:highlight w:val="cyan"/>
        </w:rPr>
        <w:t xml:space="preserve">innovation in the life sciences is </w:t>
      </w:r>
      <w:r w:rsidRPr="00390970">
        <w:rPr>
          <w:rStyle w:val="StyleUnderline"/>
          <w:highlight w:val="cyan"/>
        </w:rPr>
        <w:t>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043FB1">
        <w:rPr>
          <w:rStyle w:val="Emphasis"/>
          <w:highlight w:val="cyan"/>
        </w:rPr>
        <w:t>the U.S. economy</w:t>
      </w:r>
      <w:r>
        <w:t xml:space="preserve">. This economic activity—collectively referred to as </w:t>
      </w:r>
      <w:r w:rsidRPr="00043FB1">
        <w:rPr>
          <w:rStyle w:val="StyleUnderline"/>
        </w:rPr>
        <w:t xml:space="preserve">the </w:t>
      </w:r>
      <w:r w:rsidRPr="00043FB1">
        <w:rPr>
          <w:rStyle w:val="StyleUnderline"/>
        </w:rPr>
        <w:lastRenderedPageBreak/>
        <w:t xml:space="preserve">bioeconomy—presents many opportunities to create jobs, improve the quality of life, and continue to drive the U.S. </w:t>
      </w:r>
      <w:proofErr w:type="gramStart"/>
      <w:r w:rsidRPr="00043FB1">
        <w:rPr>
          <w:rStyle w:val="StyleUnderline"/>
        </w:rPr>
        <w:t>economy as a whole</w:t>
      </w:r>
      <w:proofErr w:type="gramEnd"/>
      <w:r w:rsidRPr="00043FB1">
        <w:rPr>
          <w:rStyle w:val="StyleUnderline"/>
        </w:rPr>
        <w:t>.</w:t>
      </w:r>
      <w:r w:rsidRPr="0001721A">
        <w:rPr>
          <w:rStyle w:val="StyleUnderline"/>
        </w:rPr>
        <w:t xml:space="preserve"> </w:t>
      </w:r>
    </w:p>
    <w:p w14:paraId="37E6327F" w14:textId="77777777" w:rsidR="00246DBA" w:rsidRPr="0001721A" w:rsidRDefault="00246DBA" w:rsidP="00246DBA">
      <w:pPr>
        <w:rPr>
          <w:rStyle w:val="Emphasis"/>
        </w:rPr>
      </w:pPr>
      <w:r>
        <w:t xml:space="preserve">The report says that while the U.S. has been a leader in advancements in the biological sciences, other countries are actively investing in and expanding their capabilities in this area—and </w:t>
      </w:r>
      <w:r w:rsidRPr="00390970">
        <w:rPr>
          <w:rStyle w:val="Emphasis"/>
          <w:highlight w:val="cyan"/>
        </w:rPr>
        <w:t>the U.S.’s lead is beginning to slip.</w:t>
      </w:r>
    </w:p>
    <w:p w14:paraId="152C150C" w14:textId="77777777" w:rsidR="00246DBA" w:rsidRDefault="00246DBA" w:rsidP="00246DBA">
      <w:r>
        <w:t>Four reasons everyone should care about the U.S. bioeconomy</w:t>
      </w:r>
    </w:p>
    <w:p w14:paraId="573017D8" w14:textId="77777777" w:rsidR="00246DBA" w:rsidRDefault="00246DBA" w:rsidP="00246DBA">
      <w: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6B0F92EE" w14:textId="77777777" w:rsidR="00246DBA" w:rsidRPr="00043FB1" w:rsidRDefault="00246DBA" w:rsidP="00246DBA">
      <w:r>
        <w:t xml:space="preserve">The </w:t>
      </w:r>
      <w:r w:rsidRPr="00043FB1">
        <w:rPr>
          <w:rStyle w:val="StyleUnderline"/>
        </w:rPr>
        <w:t>economy</w:t>
      </w:r>
      <w:r w:rsidRPr="00043FB1">
        <w:t xml:space="preserve">: at $1 trillion in value, the U.S. bioeconomy represents hundreds of thousands of </w:t>
      </w:r>
      <w:proofErr w:type="gramStart"/>
      <w:r w:rsidRPr="00043FB1">
        <w:t>quality</w:t>
      </w:r>
      <w:proofErr w:type="gramEnd"/>
      <w:r w:rsidRPr="00043FB1">
        <w:t>, high-paying jobs for Americans.</w:t>
      </w:r>
    </w:p>
    <w:p w14:paraId="4F84B004" w14:textId="77777777" w:rsidR="00246DBA" w:rsidRPr="00043FB1" w:rsidRDefault="00246DBA" w:rsidP="00246DBA">
      <w:r w:rsidRPr="00043FB1">
        <w:rPr>
          <w:rStyle w:val="StyleUnderline"/>
        </w:rPr>
        <w:t>Health &amp; medicine</w:t>
      </w:r>
      <w:r w:rsidRPr="00043FB1">
        <w:t>: innovators in the bioeconomy are making next-generation therapies for cancer and diabetes, tackling emerging diseases like Coronavirus, and even increasing human longevity.</w:t>
      </w:r>
    </w:p>
    <w:p w14:paraId="30617786" w14:textId="77777777" w:rsidR="00246DBA" w:rsidRDefault="00246DBA" w:rsidP="00246DBA">
      <w:r w:rsidRPr="00043FB1">
        <w:rPr>
          <w:rStyle w:val="StyleUnderline"/>
        </w:rPr>
        <w:t>Food &amp; farming</w:t>
      </w:r>
      <w:r w:rsidRPr="0001721A">
        <w:rPr>
          <w:rStyle w:val="StyleUnderline"/>
        </w:rPr>
        <w:t>:</w:t>
      </w:r>
      <w:r>
        <w:t xml:space="preserve"> biotechnology is not only making agriculture more sustainable, </w:t>
      </w:r>
      <w:proofErr w:type="gramStart"/>
      <w:r>
        <w:t>it’s</w:t>
      </w:r>
      <w:proofErr w:type="gramEnd"/>
      <w:r>
        <w:t xml:space="preserve"> also bringing to market new and improved crops that are more nutritious, more affordable, and more delicious.</w:t>
      </w:r>
    </w:p>
    <w:p w14:paraId="26332300" w14:textId="77777777" w:rsidR="00246DBA" w:rsidRPr="0001721A" w:rsidRDefault="00246DBA" w:rsidP="00246DBA">
      <w:r>
        <w:t xml:space="preserve">The </w:t>
      </w:r>
      <w:r w:rsidRPr="0001721A">
        <w:rPr>
          <w:rStyle w:val="StyleUnderline"/>
        </w:rPr>
        <w:t>environment</w:t>
      </w:r>
      <w:r>
        <w:t xml:space="preserve">: </w:t>
      </w:r>
      <w:r w:rsidRPr="0001721A">
        <w:rPr>
          <w:rStyle w:val="StyleUnderline"/>
        </w:rPr>
        <w:t>humanity’s health and well-being depend on our ability to stop and reverse climate change,</w:t>
      </w:r>
      <w:r>
        <w:t xml:space="preserve"> and </w:t>
      </w:r>
      <w:r w:rsidRPr="0001721A">
        <w:t>we can’t do it without biological solutions that treat carbon not as a waste product, but as the starting point for chemicals and materials that today use petroleum.</w:t>
      </w:r>
    </w:p>
    <w:p w14:paraId="12D2903E" w14:textId="77777777" w:rsidR="00246DBA" w:rsidRPr="0001721A" w:rsidRDefault="00246DBA" w:rsidP="00246DBA">
      <w:r w:rsidRPr="0001721A">
        <w:t xml:space="preserve">Considering all this, it doesn’t seem like an overstatement when the report authors say that </w:t>
      </w:r>
      <w:r w:rsidRPr="00043FB1">
        <w:rPr>
          <w:rStyle w:val="StyleUnderline"/>
          <w:highlight w:val="cyan"/>
        </w:rPr>
        <w:t>U.S. competitiveness in</w:t>
      </w:r>
      <w:r w:rsidRPr="00043FB1">
        <w:rPr>
          <w:rStyle w:val="StyleUnderline"/>
        </w:rPr>
        <w:t xml:space="preserve"> the </w:t>
      </w:r>
      <w:r w:rsidRPr="00043FB1">
        <w:rPr>
          <w:rStyle w:val="StyleUnderline"/>
          <w:highlight w:val="cyan"/>
        </w:rPr>
        <w:t>bioeconomy is key</w:t>
      </w:r>
      <w:r w:rsidRPr="00043FB1">
        <w:rPr>
          <w:rStyle w:val="StyleUnderline"/>
        </w:rPr>
        <w:t xml:space="preserve"> to maintaining the economic health and security of the country</w:t>
      </w:r>
      <w:r w:rsidRPr="0001721A">
        <w:t>.</w:t>
      </w:r>
    </w:p>
    <w:p w14:paraId="32F45AD0" w14:textId="77777777" w:rsidR="00246DBA" w:rsidRPr="0001721A" w:rsidRDefault="00246DBA" w:rsidP="00246DBA">
      <w:pPr>
        <w:rPr>
          <w:rStyle w:val="Emphasis"/>
        </w:rPr>
      </w:pPr>
      <w:r w:rsidRPr="00043FB1">
        <w:rPr>
          <w:rStyle w:val="Emphasis"/>
        </w:rPr>
        <w:t>The very real risks to the U.S. bioeconomy</w:t>
      </w:r>
    </w:p>
    <w:p w14:paraId="634CB18E" w14:textId="77777777" w:rsidR="00246DBA" w:rsidRDefault="00246DBA" w:rsidP="00246DBA">
      <w: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p>
    <w:p w14:paraId="1044862E" w14:textId="77777777" w:rsidR="00246DBA" w:rsidRPr="0001721A" w:rsidRDefault="00246DBA" w:rsidP="00246DBA">
      <w:pPr>
        <w:rPr>
          <w:rStyle w:val="StyleUnderline"/>
        </w:rPr>
      </w:pPr>
      <w:r w:rsidRPr="0001721A">
        <w:t>Insufficient government R&amp;D investment</w:t>
      </w:r>
      <w:r>
        <w:t xml:space="preserve">.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p>
    <w:p w14:paraId="2FDC5446" w14:textId="77777777" w:rsidR="00246DBA" w:rsidRDefault="00246DBA" w:rsidP="00246DBA">
      <w:r w:rsidRPr="0001721A">
        <w:rPr>
          <w:rStyle w:val="StyleUnderline"/>
        </w:rPr>
        <w:t>Ineffective or inefficient regulations</w:t>
      </w:r>
      <w:r>
        <w:t>. Regulatory uncertainty stifles creative new approaches that may have unknown paths, long delays, or that might be prohibited by later changes.</w:t>
      </w:r>
    </w:p>
    <w:p w14:paraId="3299D8CC" w14:textId="77777777" w:rsidR="00246DBA" w:rsidRDefault="00246DBA" w:rsidP="00246DBA">
      <w:r>
        <w:t xml:space="preserve">Inadequate workforce. The U.S.’s K-12 education system may not prepare students to study STEM subjects at the university and postgraduate level, hindering the quality of </w:t>
      </w:r>
      <w:r>
        <w:lastRenderedPageBreak/>
        <w:t xml:space="preserve">workers. A skilled workforce gives U.S. companies the best talent to choose from, and it also encourages international firms to establish research and production facilities here. </w:t>
      </w:r>
    </w:p>
    <w:p w14:paraId="531EDC01" w14:textId="77777777" w:rsidR="00246DBA" w:rsidRPr="0001721A" w:rsidRDefault="00246DBA" w:rsidP="00246DBA">
      <w:pPr>
        <w:rPr>
          <w:rStyle w:val="StyleUnderline"/>
        </w:rPr>
      </w:pPr>
      <w:r w:rsidRPr="00390970">
        <w:rPr>
          <w:rStyle w:val="Emphasis"/>
          <w:highlight w:val="cyan"/>
        </w:rPr>
        <w:t>Ineffective</w:t>
      </w:r>
      <w:r w:rsidRPr="0001721A">
        <w:rPr>
          <w:rStyle w:val="Emphasis"/>
        </w:rPr>
        <w:t xml:space="preserve"> or inefficient </w:t>
      </w:r>
      <w:r w:rsidRPr="00390970">
        <w:rPr>
          <w:rStyle w:val="Emphasis"/>
          <w:highlight w:val="cyan"/>
        </w:rPr>
        <w:t>i</w:t>
      </w:r>
      <w:r w:rsidRPr="00043FB1">
        <w:rPr>
          <w:rStyle w:val="Emphasis"/>
        </w:rPr>
        <w:t xml:space="preserve">ntellectual </w:t>
      </w:r>
      <w:r w:rsidRPr="00390970">
        <w:rPr>
          <w:rStyle w:val="Emphasis"/>
          <w:highlight w:val="cyan"/>
        </w:rPr>
        <w:t>p</w:t>
      </w:r>
      <w:r w:rsidRPr="00043FB1">
        <w:rPr>
          <w:rStyle w:val="Emphasis"/>
        </w:rPr>
        <w:t xml:space="preserve">roperty </w:t>
      </w:r>
      <w:r w:rsidRPr="00390970">
        <w:rPr>
          <w:rStyle w:val="Emphasis"/>
          <w:highlight w:val="cyan"/>
        </w:rPr>
        <w:t>protections</w:t>
      </w:r>
      <w:r>
        <w:t xml:space="preserve">. Uncertainty over what is patentable could </w:t>
      </w:r>
      <w:r w:rsidRPr="00043FB1">
        <w:rPr>
          <w:rStyle w:val="StyleUnderline"/>
          <w:highlight w:val="cyan"/>
        </w:rPr>
        <w:t>discourage innovators</w:t>
      </w:r>
      <w: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p>
    <w:p w14:paraId="61EB00A8" w14:textId="77777777" w:rsidR="00246DBA" w:rsidRPr="00043FB1" w:rsidRDefault="00246DBA" w:rsidP="00246DBA">
      <w:pPr>
        <w:rPr>
          <w:rStyle w:val="StyleUnderline"/>
        </w:rPr>
      </w:pPr>
      <w:r w:rsidRPr="0001721A">
        <w:rPr>
          <w:rStyle w:val="StyleUnderline"/>
        </w:rPr>
        <w:t>Cybersecurity</w:t>
      </w:r>
      <w:r>
        <w:t xml:space="preserve">. As biological engineering depends more and more on massive datasets, the emerging bioeconomy now exists at the intersection of information science and biotechnological science. </w:t>
      </w:r>
      <w:r w:rsidRPr="00043FB1">
        <w:rPr>
          <w:rStyle w:val="StyleUnderline"/>
        </w:rPr>
        <w:t xml:space="preserve">The bioeconomy’s growing reliance on software, networking, and computer hardware tools yields the same cyber vulnerabilities present in any other sector, including hacking, sabotage, breached privacy, or theft of intellectual property. </w:t>
      </w:r>
    </w:p>
    <w:p w14:paraId="0F851543" w14:textId="77777777" w:rsidR="00246DBA" w:rsidRPr="0001721A" w:rsidRDefault="00246DBA" w:rsidP="00246DBA">
      <w:pPr>
        <w:rPr>
          <w:rStyle w:val="StyleUnderline"/>
        </w:rPr>
      </w:pPr>
      <w:r w:rsidRPr="00043FB1">
        <w:rPr>
          <w:rStyle w:val="Emphasis"/>
        </w:rPr>
        <w:t>Biosafety and biosecurity risks</w:t>
      </w:r>
      <w: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sidRPr="0001721A">
        <w:rPr>
          <w:rStyle w:val="StyleUnderline"/>
        </w:rPr>
        <w:t xml:space="preserve"> </w:t>
      </w:r>
    </w:p>
    <w:p w14:paraId="7F8D51D9" w14:textId="77777777" w:rsidR="00246DBA" w:rsidRDefault="00246DBA" w:rsidP="00246DBA">
      <w:r w:rsidRPr="0001721A">
        <w:t>Risks from climate change</w:t>
      </w:r>
      <w:r>
        <w:t>. Food and feed crops, biofuels crops, and crops used with bio-based fermentation products are susceptible to temperature and water stresses, as well as insects and pathogens that migrate with changing weather patterns.</w:t>
      </w:r>
    </w:p>
    <w:p w14:paraId="6B89FFF8" w14:textId="77777777" w:rsidR="00246DBA" w:rsidRPr="0001721A" w:rsidRDefault="00246DBA" w:rsidP="00246DBA">
      <w:pPr>
        <w:rPr>
          <w:rStyle w:val="Emphasis"/>
        </w:rPr>
      </w:pPr>
      <w:r w:rsidRPr="00043FB1">
        <w:rPr>
          <w:rStyle w:val="Emphasis"/>
        </w:rPr>
        <w:t>China: the biotech elephant in the room</w:t>
      </w:r>
    </w:p>
    <w:p w14:paraId="282DBCF7" w14:textId="77777777" w:rsidR="00246DBA" w:rsidRDefault="00246DBA" w:rsidP="00246DBA">
      <w:r>
        <w:t xml:space="preserve">I’ve written previously written how the Chinese government is already making substantial investments in its bioeconomy. Here are three scary statistics, courtesy of Greg B. Scott of the </w:t>
      </w:r>
      <w:proofErr w:type="spellStart"/>
      <w:r>
        <w:t>ChinaBio</w:t>
      </w:r>
      <w:proofErr w:type="spellEnd"/>
      <w:r>
        <w:t xml:space="preserve"> Group:</w:t>
      </w:r>
    </w:p>
    <w:p w14:paraId="7DB70A8C" w14:textId="77777777" w:rsidR="00246DBA" w:rsidRDefault="00246DBA" w:rsidP="00246DBA">
      <w:r w:rsidRPr="00043FB1">
        <w:rPr>
          <w:rStyle w:val="Emphasis"/>
          <w:highlight w:val="cyan"/>
        </w:rPr>
        <w:t xml:space="preserve">China is </w:t>
      </w:r>
      <w:proofErr w:type="gramStart"/>
      <w:r w:rsidRPr="00043FB1">
        <w:rPr>
          <w:rStyle w:val="Emphasis"/>
          <w:highlight w:val="cyan"/>
        </w:rPr>
        <w:t>out-investing</w:t>
      </w:r>
      <w:proofErr w:type="gramEnd"/>
      <w:r w:rsidRPr="00043FB1">
        <w:rPr>
          <w:rStyle w:val="Emphasis"/>
          <w:highlight w:val="cyan"/>
        </w:rPr>
        <w:t xml:space="preserve"> </w:t>
      </w:r>
      <w:r w:rsidRPr="00390970">
        <w:rPr>
          <w:rStyle w:val="Emphasis"/>
          <w:highlight w:val="cyan"/>
        </w:rPr>
        <w:t>the U.S</w:t>
      </w:r>
      <w:r w:rsidRPr="00390970">
        <w:t>. China’s private investors poured $14.4 billion into its bioeconomy</w:t>
      </w:r>
      <w:r>
        <w:t xml:space="preserve"> in 2019. </w:t>
      </w:r>
      <w:r w:rsidRPr="00393E60">
        <w:rPr>
          <w:rStyle w:val="StyleUnderline"/>
        </w:rPr>
        <w:t>That compares to the United States’ more meager investment of $10.4 billion.</w:t>
      </w:r>
      <w:r>
        <w:t xml:space="preserve"> </w:t>
      </w:r>
    </w:p>
    <w:p w14:paraId="721C8D40" w14:textId="77777777" w:rsidR="00246DBA" w:rsidRDefault="00246DBA" w:rsidP="00246DBA">
      <w:r w:rsidRPr="00043FB1">
        <w:rPr>
          <w:rStyle w:val="Emphasis"/>
        </w:rPr>
        <w:t xml:space="preserve">China is building a </w:t>
      </w:r>
      <w:r w:rsidRPr="00043FB1">
        <w:rPr>
          <w:rStyle w:val="Emphasis"/>
          <w:highlight w:val="cyan"/>
        </w:rPr>
        <w:t>bigger bioeconomy workforce</w:t>
      </w:r>
      <w:r>
        <w:t>. China graduates about 8-10 million students each year. In the U.S., that number is closer to 400,000. Many Chinese students graduating from U.S. institutions stay here, but they are increasingly returning home to start highly innovative companies.</w:t>
      </w:r>
    </w:p>
    <w:p w14:paraId="4C63BBC6" w14:textId="77777777" w:rsidR="00246DBA" w:rsidRPr="0001721A" w:rsidRDefault="00246DBA" w:rsidP="00246DBA">
      <w:pPr>
        <w:rPr>
          <w:rStyle w:val="Emphasis"/>
        </w:rPr>
      </w:pPr>
      <w:r w:rsidRPr="00043FB1">
        <w:rPr>
          <w:rStyle w:val="Emphasis"/>
        </w:rPr>
        <w:t>China</w:t>
      </w:r>
      <w:r w:rsidRPr="0001721A">
        <w:rPr>
          <w:rStyle w:val="Emphasis"/>
        </w:rPr>
        <w:t xml:space="preserve"> is </w:t>
      </w:r>
      <w:proofErr w:type="gramStart"/>
      <w:r w:rsidRPr="0001721A">
        <w:rPr>
          <w:rStyle w:val="Emphasis"/>
        </w:rPr>
        <w:t>investing in itself</w:t>
      </w:r>
      <w:proofErr w:type="gramEnd"/>
      <w:r w:rsidRPr="0001721A">
        <w:rPr>
          <w:rStyle w:val="Emphasis"/>
        </w:rPr>
        <w:t>.</w:t>
      </w:r>
      <w: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opportunities. </w:t>
      </w:r>
    </w:p>
    <w:p w14:paraId="29276795" w14:textId="77777777" w:rsidR="00246DBA" w:rsidRPr="0001721A" w:rsidRDefault="00246DBA" w:rsidP="00246DBA">
      <w:pPr>
        <w:rPr>
          <w:rStyle w:val="StyleUnderline"/>
        </w:rPr>
      </w:pPr>
      <w: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p>
    <w:p w14:paraId="67BD91FF" w14:textId="77777777" w:rsidR="00246DBA" w:rsidRPr="0001721A" w:rsidRDefault="00246DBA" w:rsidP="00246DBA">
      <w:pPr>
        <w:rPr>
          <w:rStyle w:val="Emphasis"/>
        </w:rPr>
      </w:pPr>
      <w:r w:rsidRPr="0001721A">
        <w:rPr>
          <w:rStyle w:val="StyleUnderline"/>
        </w:rPr>
        <w:lastRenderedPageBreak/>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043FB1">
        <w:t>.</w:t>
      </w:r>
      <w:r>
        <w:t xml:space="preserve"> In other words, synthetic biology is not just an academic pursuit for </w:t>
      </w:r>
      <w:r w:rsidRPr="00043FB1">
        <w:rPr>
          <w:rStyle w:val="Emphasis"/>
        </w:rPr>
        <w:t>China</w:t>
      </w:r>
      <w:r w:rsidRPr="00043FB1">
        <w:t xml:space="preserve">. Rather, </w:t>
      </w:r>
      <w:r w:rsidRPr="00043FB1">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p>
    <w:p w14:paraId="6E96DFCA" w14:textId="77777777" w:rsidR="00246DBA" w:rsidRDefault="00246DBA" w:rsidP="00246DBA">
      <w:r>
        <w:t>What do we do?</w:t>
      </w:r>
    </w:p>
    <w:p w14:paraId="2D1447C3" w14:textId="77777777" w:rsidR="00246DBA" w:rsidRPr="0001721A" w:rsidRDefault="00246DBA" w:rsidP="00246DBA">
      <w:pPr>
        <w:rPr>
          <w:rStyle w:val="StyleUnderline"/>
        </w:rPr>
      </w:pPr>
      <w:proofErr w:type="gramStart"/>
      <w:r w:rsidRPr="0001721A">
        <w:rPr>
          <w:rStyle w:val="StyleUnderline"/>
        </w:rPr>
        <w:t>So</w:t>
      </w:r>
      <w:proofErr w:type="gramEnd"/>
      <w:r w:rsidRPr="0001721A">
        <w:rPr>
          <w:rStyle w:val="StyleUnderline"/>
        </w:rPr>
        <w:t xml:space="preserve"> what can U.S. policymakers do to protect the U.S. bioeconomy and ensure continued technological and economic leadership in biology for the next twenty years?</w:t>
      </w:r>
    </w:p>
    <w:p w14:paraId="7E11D595" w14:textId="77777777" w:rsidR="00246DBA" w:rsidRDefault="00246DBA" w:rsidP="00246DBA">
      <w:r>
        <w:t xml:space="preserve">Straight from the top. </w:t>
      </w:r>
      <w:r w:rsidRPr="00390970">
        <w:rPr>
          <w:rStyle w:val="Emphasis"/>
          <w:highlight w:val="cyan"/>
        </w:rPr>
        <w:t>China</w:t>
      </w:r>
      <w:r w:rsidRPr="006E44AA">
        <w:t xml:space="preserve"> </w:t>
      </w:r>
      <w:r w:rsidRPr="006E44AA">
        <w:rPr>
          <w:rStyle w:val="Emphasis"/>
        </w:rPr>
        <w:t xml:space="preserve">has </w:t>
      </w:r>
      <w:r w:rsidRPr="00390970">
        <w:rPr>
          <w:rStyle w:val="Emphasis"/>
          <w:highlight w:val="cyan"/>
        </w:rPr>
        <w:t>made clear</w:t>
      </w:r>
      <w:r w:rsidRPr="00AA4496">
        <w:rPr>
          <w:rStyle w:val="Emphasis"/>
        </w:rPr>
        <w:t xml:space="preserve"> its </w:t>
      </w:r>
      <w:r w:rsidRPr="00390970">
        <w:rPr>
          <w:rStyle w:val="Emphasis"/>
          <w:highlight w:val="cyan"/>
        </w:rPr>
        <w:t>ambition to become a global tech superpower</w:t>
      </w:r>
      <w:r w:rsidRPr="0001721A">
        <w:rPr>
          <w:rStyle w:val="Emphasis"/>
        </w:rPr>
        <w:t>, with President Xi Jinping calling science and technology one of the main battlefronts of the economy</w:t>
      </w:r>
      <w: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w:t>
      </w:r>
      <w:r w:rsidRPr="006E44AA">
        <w:rPr>
          <w:rStyle w:val="Emphasis"/>
        </w:rPr>
        <w:t xml:space="preserve"> its game, too</w:t>
      </w:r>
      <w:r>
        <w:t>. President Trump recently declared January 2020 to be National Biotechnology Month, citing “boundless possibilities for economic growth, national security, healthcare, manufacturing, and agriculture.” That’s the right sentiment—now we need real action.</w:t>
      </w:r>
    </w:p>
    <w:p w14:paraId="0D3BBBDA" w14:textId="77777777" w:rsidR="00246DBA" w:rsidRDefault="00246DBA" w:rsidP="00246DBA">
      <w: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p>
    <w:p w14:paraId="47A26473" w14:textId="77777777" w:rsidR="00246DBA" w:rsidRPr="0001721A" w:rsidRDefault="00246DBA" w:rsidP="00246DBA">
      <w:pPr>
        <w:rPr>
          <w:rStyle w:val="Emphasis"/>
        </w:rPr>
      </w:pPr>
      <w:r>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p>
    <w:p w14:paraId="3BF469D7" w14:textId="77777777" w:rsidR="00246DBA" w:rsidRDefault="00246DBA" w:rsidP="00246DBA">
      <w:r>
        <w:t>Leading the global bioeconomy: Have some courage</w:t>
      </w:r>
    </w:p>
    <w:p w14:paraId="2A8D43AF" w14:textId="77777777" w:rsidR="00246DBA" w:rsidRDefault="00246DBA" w:rsidP="00246DBA">
      <w:r>
        <w:t xml:space="preserve">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w:t>
      </w:r>
      <w:proofErr w:type="gramStart"/>
      <w:r>
        <w:t>U.S..</w:t>
      </w:r>
      <w:proofErr w:type="gramEnd"/>
    </w:p>
    <w:p w14:paraId="086A5D9B" w14:textId="77777777" w:rsidR="00246DBA" w:rsidRDefault="00246DBA" w:rsidP="00246DBA">
      <w:r>
        <w:t xml:space="preserve">Today, </w:t>
      </w:r>
      <w:r w:rsidRPr="006E44AA">
        <w:rPr>
          <w:rStyle w:val="Emphasis"/>
        </w:rPr>
        <w:t xml:space="preserve">the </w:t>
      </w:r>
      <w:r w:rsidRPr="00390970">
        <w:rPr>
          <w:rStyle w:val="Emphasis"/>
          <w:highlight w:val="cyan"/>
        </w:rPr>
        <w:t>American synthetic bio</w:t>
      </w:r>
      <w:r w:rsidRPr="00AA4496">
        <w:rPr>
          <w:rStyle w:val="Emphasis"/>
        </w:rPr>
        <w:t xml:space="preserve">logy industry may be </w:t>
      </w:r>
      <w:r w:rsidRPr="00AA4496">
        <w:rPr>
          <w:rStyle w:val="Emphasis"/>
          <w:highlight w:val="cyan"/>
        </w:rPr>
        <w:t>unprepared for</w:t>
      </w:r>
      <w:r w:rsidRPr="0001721A">
        <w:rPr>
          <w:rStyle w:val="Emphasis"/>
        </w:rPr>
        <w:t xml:space="preserve"> the </w:t>
      </w:r>
      <w:r w:rsidRPr="00AA4496">
        <w:rPr>
          <w:rStyle w:val="Emphasis"/>
          <w:highlight w:val="cyan"/>
        </w:rPr>
        <w:t>global competition</w:t>
      </w:r>
      <w:r w:rsidRPr="0001721A">
        <w:rPr>
          <w:rStyle w:val="Emphasis"/>
        </w:rPr>
        <w:t xml:space="preserve"> it will face, lacking initiative and leadership at the highest levels of government.</w:t>
      </w:r>
      <w:r>
        <w:t xml:space="preserve"> But this could change quickly. If a country like the </w:t>
      </w:r>
      <w:r>
        <w:lastRenderedPageBreak/>
        <w:t>U.S. makes engineering biology a national priority, anything is possible in the new bioeconomy.</w:t>
      </w:r>
    </w:p>
    <w:p w14:paraId="7395AC4B" w14:textId="77777777" w:rsidR="00246DBA" w:rsidRDefault="00246DBA" w:rsidP="00246DBA"/>
    <w:p w14:paraId="4FFFA0CC" w14:textId="77777777" w:rsidR="00246DBA" w:rsidRPr="00764724" w:rsidRDefault="00246DBA" w:rsidP="00246DBA">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 xml:space="preserve"> </w:t>
      </w:r>
    </w:p>
    <w:p w14:paraId="1CC88D26" w14:textId="77777777" w:rsidR="00246DBA" w:rsidRDefault="00246DBA" w:rsidP="00246DBA">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54DBB8E1" w14:textId="77777777" w:rsidR="00246DBA" w:rsidRPr="00877B65" w:rsidRDefault="00246DBA" w:rsidP="00246DBA">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0C5073EC" w14:textId="77777777" w:rsidR="00246DBA" w:rsidRPr="004400B7" w:rsidRDefault="00246DBA" w:rsidP="00246DBA">
      <w:pPr>
        <w:rPr>
          <w:rStyle w:val="Emphasis"/>
        </w:rPr>
      </w:pPr>
      <w:r w:rsidRPr="00877B65">
        <w:t>From the early 1990s, for example</w:t>
      </w:r>
      <w:r>
        <w:t xml:space="preserve">, the </w:t>
      </w:r>
      <w:r w:rsidRPr="00FE23D8">
        <w:rPr>
          <w:rStyle w:val="Emphasis"/>
          <w:highlight w:val="cyan"/>
        </w:rPr>
        <w:t>U</w:t>
      </w:r>
      <w:r w:rsidRPr="00FE23D8">
        <w:rPr>
          <w:rStyle w:val="StyleUnderline"/>
        </w:rPr>
        <w:t>nited</w:t>
      </w:r>
      <w:r w:rsidRPr="000A2C32">
        <w:rPr>
          <w:rStyle w:val="StyleUnderline"/>
          <w:highlight w:val="cyan"/>
        </w:rPr>
        <w:t xml:space="preserve"> </w:t>
      </w:r>
      <w:r w:rsidRPr="00FE23D8">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0A2C32">
        <w:rPr>
          <w:rStyle w:val="StyleUnderline"/>
          <w:highlight w:val="cyan"/>
        </w:rPr>
        <w:t>maintained</w:t>
      </w:r>
      <w:r w:rsidRPr="006B5CE2">
        <w:rPr>
          <w:rStyle w:val="StyleUnderline"/>
        </w:rPr>
        <w:t xml:space="preserve"> </w:t>
      </w:r>
      <w:r w:rsidRPr="006B5CE2">
        <w:rPr>
          <w:rStyle w:val="Emphasis"/>
        </w:rPr>
        <w:t xml:space="preserve">peerless </w:t>
      </w:r>
      <w:r w:rsidRPr="00FE23D8">
        <w:rPr>
          <w:rStyle w:val="Emphasis"/>
        </w:rPr>
        <w:t xml:space="preserve">global </w:t>
      </w:r>
      <w:r w:rsidRPr="000A2C32">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0A2C32">
        <w:rPr>
          <w:rStyle w:val="StyleUnderline"/>
          <w:highlight w:val="cyan"/>
        </w:rPr>
        <w:t xml:space="preserve">unrivaled in </w:t>
      </w:r>
      <w:r w:rsidRPr="00FE23D8">
        <w:rPr>
          <w:rStyle w:val="StyleUnderline"/>
          <w:highlight w:val="cyan"/>
        </w:rPr>
        <w:t>key</w:t>
      </w:r>
      <w:r w:rsidRPr="00FE23D8">
        <w:rPr>
          <w:rStyle w:val="StyleUnderline"/>
        </w:rPr>
        <w:t xml:space="preserve"> overseas </w:t>
      </w:r>
      <w:r w:rsidRPr="00FE23D8">
        <w:rPr>
          <w:rStyle w:val="Emphasis"/>
        </w:rPr>
        <w:t xml:space="preserve">strategic </w:t>
      </w:r>
      <w:r w:rsidRPr="00FE23D8">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057BD298" w14:textId="77777777" w:rsidR="00246DBA" w:rsidRPr="004400B7" w:rsidRDefault="00246DBA" w:rsidP="00246DBA">
      <w:r>
        <w:t xml:space="preserve">This </w:t>
      </w:r>
      <w:r w:rsidRPr="000A2C32">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0A2C32">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0A2C32">
        <w:rPr>
          <w:rStyle w:val="Emphasis"/>
          <w:highlight w:val="cyan"/>
        </w:rPr>
        <w:t>states</w:t>
      </w:r>
      <w:r w:rsidRPr="000A2C32">
        <w:rPr>
          <w:rStyle w:val="StyleUnderline"/>
          <w:highlight w:val="cyan"/>
        </w:rPr>
        <w:t xml:space="preserve">, </w:t>
      </w:r>
      <w:r w:rsidRPr="000A2C32">
        <w:rPr>
          <w:rStyle w:val="Emphasis"/>
          <w:highlight w:val="cya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7A4ACAFC" w14:textId="77777777" w:rsidR="00246DBA" w:rsidRPr="004400B7" w:rsidRDefault="00246DBA" w:rsidP="00246DBA">
      <w:pPr>
        <w:rPr>
          <w:rStyle w:val="StyleUnderline"/>
        </w:rPr>
      </w:pPr>
      <w:r w:rsidRPr="000A2C32">
        <w:rPr>
          <w:rStyle w:val="StyleUnderline"/>
          <w:highlight w:val="cyan"/>
        </w:rPr>
        <w:t xml:space="preserve">Washington would </w:t>
      </w:r>
      <w:r w:rsidRPr="000A2C32">
        <w:rPr>
          <w:rStyle w:val="Emphasis"/>
          <w:highlight w:val="cyan"/>
        </w:rPr>
        <w:t>need</w:t>
      </w:r>
      <w:r w:rsidRPr="000A2C32">
        <w:rPr>
          <w:rStyle w:val="StyleUnderline"/>
          <w:highlight w:val="cyan"/>
        </w:rPr>
        <w:t xml:space="preserve"> the </w:t>
      </w:r>
      <w:r w:rsidRPr="000A2C32">
        <w:rPr>
          <w:rStyle w:val="Emphasis"/>
          <w:highlight w:val="cyan"/>
        </w:rPr>
        <w:t>military power</w:t>
      </w:r>
      <w:r>
        <w:t xml:space="preserve"> </w:t>
      </w:r>
      <w:r w:rsidRPr="004400B7">
        <w:rPr>
          <w:rStyle w:val="StyleUnderline"/>
        </w:rPr>
        <w:t xml:space="preserve">necessary </w:t>
      </w:r>
      <w:r w:rsidRPr="000A2C32">
        <w:rPr>
          <w:rStyle w:val="StyleUnderline"/>
          <w:highlight w:val="cyan"/>
        </w:rPr>
        <w:t xml:space="preserve">to </w:t>
      </w:r>
      <w:r w:rsidRPr="000A2C32">
        <w:rPr>
          <w:rStyle w:val="Emphasis"/>
          <w:highlight w:val="cyan"/>
        </w:rPr>
        <w:t>underwrite</w:t>
      </w:r>
      <w:r w:rsidRPr="004400B7">
        <w:rPr>
          <w:rStyle w:val="StyleUnderline"/>
        </w:rPr>
        <w:t xml:space="preserve"> worldwide </w:t>
      </w:r>
      <w:r w:rsidRPr="000A2C32">
        <w:rPr>
          <w:rStyle w:val="Emphasis"/>
          <w:highlight w:val="cyan"/>
        </w:rPr>
        <w:t>alliance commitments</w:t>
      </w:r>
      <w:r w:rsidRPr="004400B7">
        <w:rPr>
          <w:rStyle w:val="StyleUnderline"/>
        </w:rPr>
        <w:t xml:space="preserve">. </w:t>
      </w:r>
      <w:r w:rsidRPr="000A2C32">
        <w:rPr>
          <w:rStyle w:val="StyleUnderline"/>
          <w:highlight w:val="cyan"/>
        </w:rPr>
        <w:t xml:space="preserve">It would have to preserve </w:t>
      </w:r>
      <w:r w:rsidRPr="000A2C32">
        <w:rPr>
          <w:rStyle w:val="Emphasis"/>
          <w:highlight w:val="cyan"/>
        </w:rPr>
        <w:t>substantial overmatch</w:t>
      </w:r>
      <w:r w:rsidRPr="000A2C32">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0A2C32">
        <w:rPr>
          <w:rStyle w:val="StyleUnderline"/>
          <w:highlight w:val="cyan"/>
        </w:rPr>
        <w:t xml:space="preserve"> strategy</w:t>
      </w:r>
      <w:r w:rsidRPr="004400B7">
        <w:rPr>
          <w:rStyle w:val="StyleUnderline"/>
        </w:rPr>
        <w:t xml:space="preserve"> and the international order </w:t>
      </w:r>
      <w:r w:rsidRPr="000A2C32">
        <w:rPr>
          <w:rStyle w:val="StyleUnderline"/>
          <w:highlight w:val="cyan"/>
        </w:rPr>
        <w:t>required</w:t>
      </w:r>
      <w:r w:rsidRPr="004400B7">
        <w:rPr>
          <w:rStyle w:val="StyleUnderline"/>
        </w:rPr>
        <w:t xml:space="preserve"> “</w:t>
      </w:r>
      <w:r w:rsidRPr="000A2C32">
        <w:rPr>
          <w:rStyle w:val="Emphasis"/>
          <w:highlight w:val="cyan"/>
        </w:rPr>
        <w:t>strengths beyond challenge</w:t>
      </w:r>
      <w:r w:rsidRPr="004400B7">
        <w:rPr>
          <w:rStyle w:val="StyleUnderline"/>
        </w:rPr>
        <w:t>,” but it was not at all inaccurate.</w:t>
      </w:r>
    </w:p>
    <w:p w14:paraId="225A277A" w14:textId="77777777" w:rsidR="00246DBA" w:rsidRDefault="00246DBA" w:rsidP="00246DBA">
      <w:r>
        <w:t xml:space="preserve">American primacy, moreover, was eminently affordable. At the height of the Cold War, the United States spent over 12 percent of GDP on defense. Since the mid-1990s, the number has usually been between 3 and 4 percent.8 In a historically favorable </w:t>
      </w:r>
      <w:r>
        <w:lastRenderedPageBreak/>
        <w:t xml:space="preserve">international environment, Washington could enjoy primacy—and its geopolitical fruits—on the cheap. </w:t>
      </w:r>
    </w:p>
    <w:p w14:paraId="77A92598" w14:textId="77777777" w:rsidR="00246DBA" w:rsidRPr="00936A88" w:rsidRDefault="00246DBA" w:rsidP="00246DBA">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0A2C32">
        <w:rPr>
          <w:rStyle w:val="Emphasis"/>
          <w:highlight w:val="cyan"/>
        </w:rPr>
        <w:t>Alliances</w:t>
      </w:r>
      <w:r w:rsidRPr="000A2C32">
        <w:rPr>
          <w:highlight w:val="cyan"/>
        </w:rPr>
        <w:t xml:space="preserve"> </w:t>
      </w:r>
      <w:r w:rsidRPr="000A2C32">
        <w:rPr>
          <w:rStyle w:val="StyleUnderline"/>
          <w:highlight w:val="cyan"/>
        </w:rPr>
        <w:t>would</w:t>
      </w:r>
      <w:r w:rsidRPr="000A2C32">
        <w:rPr>
          <w:highlight w:val="cyan"/>
        </w:rPr>
        <w:t xml:space="preserve"> </w:t>
      </w:r>
      <w:r w:rsidRPr="000A2C32">
        <w:rPr>
          <w:rStyle w:val="Emphasis"/>
          <w:highlight w:val="cyan"/>
        </w:rPr>
        <w:t>lose credibility</w:t>
      </w:r>
      <w:r>
        <w:t xml:space="preserve">; </w:t>
      </w:r>
      <w:r w:rsidRPr="00915C65">
        <w:rPr>
          <w:rStyle w:val="StyleUnderline"/>
        </w:rPr>
        <w:t>the</w:t>
      </w:r>
      <w:r>
        <w:t xml:space="preserve"> </w:t>
      </w:r>
      <w:r w:rsidRPr="000A2C32">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FE23D8">
        <w:rPr>
          <w:rStyle w:val="StyleUnderline"/>
          <w:highlight w:val="cyan"/>
        </w:rPr>
        <w:t xml:space="preserve">would be </w:t>
      </w:r>
      <w:r w:rsidRPr="000A2C32">
        <w:rPr>
          <w:rStyle w:val="Emphasis"/>
          <w:highlight w:val="cyan"/>
        </w:rPr>
        <w:t>eroded</w:t>
      </w:r>
      <w:r w:rsidRPr="000A2C32">
        <w:rPr>
          <w:highlight w:val="cyan"/>
        </w:rPr>
        <w:t xml:space="preserve">; </w:t>
      </w:r>
      <w:r w:rsidRPr="000A2C32">
        <w:rPr>
          <w:rStyle w:val="Emphasis"/>
          <w:highlight w:val="cyan"/>
        </w:rPr>
        <w:t>rivals would be emboldened</w:t>
      </w:r>
      <w:r>
        <w:t xml:space="preserve">; </w:t>
      </w:r>
      <w:r w:rsidRPr="00915C65">
        <w:rPr>
          <w:rStyle w:val="Emphasis"/>
        </w:rPr>
        <w:t xml:space="preserve">international </w:t>
      </w:r>
      <w:r w:rsidRPr="000A2C32">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 xml:space="preserve">It required nontrivial </w:t>
      </w:r>
      <w:proofErr w:type="gramStart"/>
      <w:r w:rsidRPr="00936A88">
        <w:rPr>
          <w:rStyle w:val="StyleUnderline"/>
        </w:rPr>
        <w:t>expenditures, but</w:t>
      </w:r>
      <w:proofErr w:type="gramEnd"/>
      <w:r w:rsidRPr="00936A88">
        <w:rPr>
          <w:rStyle w:val="StyleUnderline"/>
        </w:rPr>
        <w:t xml:space="preserve">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2F1433DA" w14:textId="77777777" w:rsidR="00246DBA" w:rsidRDefault="00246DBA" w:rsidP="00246DBA">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351600F2" w14:textId="77777777" w:rsidR="00246DBA" w:rsidRPr="002A771F" w:rsidRDefault="00246DBA" w:rsidP="00246DBA">
      <w:pPr>
        <w:rPr>
          <w:b/>
          <w:iCs/>
          <w:u w:val="single"/>
        </w:rPr>
      </w:pPr>
      <w:r>
        <w:t xml:space="preserve">First, </w:t>
      </w:r>
      <w:r w:rsidRPr="000A2C32">
        <w:rPr>
          <w:rStyle w:val="Emphasis"/>
          <w:highlight w:val="cyan"/>
        </w:rPr>
        <w:t xml:space="preserve">great-power </w:t>
      </w:r>
      <w:r w:rsidRPr="009F1759">
        <w:rPr>
          <w:rStyle w:val="Emphasis"/>
        </w:rPr>
        <w:t xml:space="preserve">military </w:t>
      </w:r>
      <w:r w:rsidRPr="000A2C32">
        <w:rPr>
          <w:rStyle w:val="Emphasis"/>
          <w:highlight w:val="cyan"/>
        </w:rPr>
        <w:t>competition is back</w:t>
      </w:r>
      <w:r>
        <w:t xml:space="preserve">. </w:t>
      </w:r>
      <w:r w:rsidRPr="00915C65">
        <w:rPr>
          <w:rStyle w:val="StyleUnderline"/>
        </w:rPr>
        <w:t>The world’s two leading authoritarian powers</w:t>
      </w:r>
      <w:r>
        <w:t>—</w:t>
      </w:r>
      <w:r w:rsidRPr="000A2C32">
        <w:rPr>
          <w:rStyle w:val="Emphasis"/>
          <w:highlight w:val="cyan"/>
        </w:rPr>
        <w:t>China</w:t>
      </w:r>
      <w:r w:rsidRPr="000A2C32">
        <w:rPr>
          <w:highlight w:val="cyan"/>
        </w:rPr>
        <w:t xml:space="preserve"> </w:t>
      </w:r>
      <w:r w:rsidRPr="000A2C32">
        <w:rPr>
          <w:rStyle w:val="StyleUnderline"/>
          <w:highlight w:val="cyan"/>
        </w:rPr>
        <w:t>and</w:t>
      </w:r>
      <w:r w:rsidRPr="000A2C32">
        <w:rPr>
          <w:highlight w:val="cyan"/>
        </w:rPr>
        <w:t xml:space="preserve"> </w:t>
      </w:r>
      <w:r w:rsidRPr="000A2C32">
        <w:rPr>
          <w:rStyle w:val="Emphasis"/>
          <w:highlight w:val="cyan"/>
        </w:rPr>
        <w:t>Russia</w:t>
      </w:r>
      <w:r w:rsidRPr="000A2C32">
        <w:rPr>
          <w:highlight w:val="cyan"/>
        </w:rPr>
        <w:t>—</w:t>
      </w:r>
      <w:r w:rsidRPr="000A2C32">
        <w:rPr>
          <w:rStyle w:val="StyleUnderline"/>
          <w:highlight w:val="cyan"/>
        </w:rPr>
        <w:t xml:space="preserve">are seeking </w:t>
      </w:r>
      <w:r w:rsidRPr="000A2C32">
        <w:rPr>
          <w:rStyle w:val="Emphasis"/>
          <w:highlight w:val="cyan"/>
        </w:rPr>
        <w:t>regional hegemony</w:t>
      </w:r>
      <w:r w:rsidRPr="000A2C32">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0A2C32">
        <w:rPr>
          <w:rStyle w:val="StyleUnderline"/>
          <w:highlight w:val="cyan"/>
        </w:rPr>
        <w:t xml:space="preserve">and developing the </w:t>
      </w:r>
      <w:r w:rsidRPr="000A2C32">
        <w:rPr>
          <w:rStyle w:val="Emphasis"/>
          <w:highlight w:val="cyan"/>
        </w:rPr>
        <w:t>military punch</w:t>
      </w:r>
      <w:r w:rsidRPr="000A2C32">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0A2C32">
        <w:rPr>
          <w:rStyle w:val="StyleUnderline"/>
          <w:highlight w:val="cyan"/>
        </w:rPr>
        <w:t>Russia</w:t>
      </w:r>
      <w:r w:rsidRPr="00915C65">
        <w:rPr>
          <w:rStyle w:val="StyleUnderline"/>
        </w:rPr>
        <w:t xml:space="preserve"> has </w:t>
      </w:r>
      <w:r w:rsidRPr="000A2C32">
        <w:rPr>
          <w:rStyle w:val="StyleUnderline"/>
          <w:highlight w:val="cyan"/>
        </w:rPr>
        <w:t xml:space="preserve">conducted a major </w:t>
      </w:r>
      <w:r w:rsidRPr="009F1759">
        <w:rPr>
          <w:rStyle w:val="StyleUnderline"/>
        </w:rPr>
        <w:t>military</w:t>
      </w:r>
      <w:r w:rsidRPr="00915C65">
        <w:rPr>
          <w:rStyle w:val="StyleUnderline"/>
        </w:rPr>
        <w:t xml:space="preserve"> </w:t>
      </w:r>
      <w:r w:rsidRPr="000A2C32">
        <w:rPr>
          <w:rStyle w:val="Emphasis"/>
          <w:highlight w:val="cyan"/>
        </w:rPr>
        <w:t>modernization</w:t>
      </w:r>
      <w:r w:rsidRPr="000A2C32">
        <w:rPr>
          <w:rStyle w:val="StyleUnderline"/>
          <w:highlight w:val="cyan"/>
        </w:rPr>
        <w:t xml:space="preserve"> emphasizing </w:t>
      </w:r>
      <w:r w:rsidRPr="000A2C32">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282F1A15" w14:textId="77777777" w:rsidR="00246DBA" w:rsidRDefault="00246DBA" w:rsidP="00246DBA">
      <w:pPr>
        <w:pStyle w:val="Heading4"/>
      </w:pPr>
      <w:bookmarkStart w:id="3" w:name="_Hlk81649627"/>
      <w:bookmarkEnd w:id="2"/>
      <w:r>
        <w:t xml:space="preserve">Independently, China uses biotech offensively—uncertainty means you should err negative </w:t>
      </w:r>
    </w:p>
    <w:p w14:paraId="32086D20" w14:textId="77777777" w:rsidR="00246DBA" w:rsidRPr="009D0F99" w:rsidRDefault="00246DBA" w:rsidP="00246DBA">
      <w:r w:rsidRPr="009D0F99">
        <w:rPr>
          <w:rStyle w:val="Style13ptBold"/>
        </w:rPr>
        <w:t xml:space="preserve">Kania and </w:t>
      </w:r>
      <w:proofErr w:type="spellStart"/>
      <w:r w:rsidRPr="009D0F99">
        <w:rPr>
          <w:rStyle w:val="Style13ptBold"/>
        </w:rPr>
        <w:t>Vonrndick</w:t>
      </w:r>
      <w:proofErr w:type="spellEnd"/>
      <w:r w:rsidRPr="009D0F99">
        <w:rPr>
          <w:rStyle w:val="Style13ptBold"/>
        </w:rPr>
        <w:t xml:space="preserve"> 19</w:t>
      </w:r>
      <w:r>
        <w:t xml:space="preserve"> [</w:t>
      </w:r>
      <w:r w:rsidRPr="009D0F99">
        <w:t>Elsa Kania is an Adjunct Senior Fellow with the Technology and National Security Program at the Center for a New American Security. She is also a Ph.D. candidate in Harvard University’s Department of Government. Her views are her own.</w:t>
      </w:r>
      <w:r>
        <w:t xml:space="preserve"> </w:t>
      </w:r>
      <w:r w:rsidRPr="009D0F99">
        <w:t xml:space="preserve">Wilson </w:t>
      </w:r>
      <w:proofErr w:type="spellStart"/>
      <w:r w:rsidRPr="009D0F99">
        <w:t>VornDick</w:t>
      </w:r>
      <w:proofErr w:type="spellEnd"/>
      <w:r w:rsidRPr="009D0F99">
        <w:t xml:space="preserve"> consults on national security, emerging technologies, and China for </w:t>
      </w:r>
      <w:proofErr w:type="spellStart"/>
      <w:r w:rsidRPr="009D0F99">
        <w:t>Duco</w:t>
      </w:r>
      <w:proofErr w:type="spellEnd"/>
      <w:r w:rsidRPr="009D0F99">
        <w:t xml:space="preserve"> and Rane.</w:t>
      </w:r>
      <w:r>
        <w:t>) “</w:t>
      </w:r>
      <w:r w:rsidRPr="009D0F99">
        <w:t xml:space="preserve">Weaponizing Biotech: How China's </w:t>
      </w:r>
      <w:r w:rsidRPr="009D0F99">
        <w:lastRenderedPageBreak/>
        <w:t>Military Is Preparing for a 'New Domain of Warfare'</w:t>
      </w:r>
      <w:r>
        <w:t>” Defense One, Commentary, China, Biowarfare, 8/14/2019] RM</w:t>
      </w:r>
    </w:p>
    <w:p w14:paraId="084F21C5" w14:textId="77777777" w:rsidR="00246DBA" w:rsidRDefault="00246DBA" w:rsidP="00246DBA">
      <w:r>
        <w:t xml:space="preserve">We may be on the verge of a brave new world indeed. </w:t>
      </w:r>
      <w:r w:rsidRPr="009D0F99">
        <w:rPr>
          <w:rStyle w:val="StyleUnderline"/>
        </w:rPr>
        <w:t xml:space="preserve">Today’s </w:t>
      </w:r>
      <w:r w:rsidRPr="00073BD3">
        <w:rPr>
          <w:rStyle w:val="StyleUnderline"/>
        </w:rPr>
        <w:t xml:space="preserve">advances in </w:t>
      </w:r>
      <w:r w:rsidRPr="00390970">
        <w:rPr>
          <w:rStyle w:val="StyleUnderline"/>
          <w:highlight w:val="cyan"/>
        </w:rPr>
        <w:t>biotech</w:t>
      </w:r>
      <w:r w:rsidRPr="00073BD3">
        <w:rPr>
          <w:rStyle w:val="StyleUnderline"/>
        </w:rPr>
        <w:t>nology</w:t>
      </w:r>
      <w:r w:rsidRPr="009D0F99">
        <w:rPr>
          <w:rStyle w:val="StyleUnderline"/>
        </w:rPr>
        <w:t xml:space="preserve"> and genetic engineering </w:t>
      </w:r>
      <w:r w:rsidRPr="00390970">
        <w:rPr>
          <w:rStyle w:val="StyleUnderline"/>
          <w:highlight w:val="cyan"/>
        </w:rPr>
        <w:t>have</w:t>
      </w:r>
      <w:r w:rsidRPr="009D0F99">
        <w:rPr>
          <w:rStyle w:val="StyleUnderline"/>
        </w:rPr>
        <w:t xml:space="preserve"> exciting applications in medicine — yet also </w:t>
      </w:r>
      <w:r w:rsidRPr="00390970">
        <w:rPr>
          <w:rStyle w:val="StyleUnderline"/>
          <w:highlight w:val="cyan"/>
        </w:rPr>
        <w:t>alarming implications</w:t>
      </w:r>
      <w:r w:rsidRPr="009D0F99">
        <w:rPr>
          <w:rStyle w:val="StyleUnderline"/>
        </w:rPr>
        <w:t xml:space="preserve">, including </w:t>
      </w:r>
      <w:r w:rsidRPr="00390970">
        <w:rPr>
          <w:rStyle w:val="StyleUnderline"/>
          <w:highlight w:val="cyan"/>
        </w:rPr>
        <w:t>for</w:t>
      </w:r>
      <w:r w:rsidRPr="009D0F99">
        <w:rPr>
          <w:rStyle w:val="StyleUnderline"/>
        </w:rPr>
        <w:t xml:space="preserve"> </w:t>
      </w:r>
      <w:r w:rsidRPr="00390970">
        <w:rPr>
          <w:rStyle w:val="StyleUnderline"/>
          <w:highlight w:val="cyan"/>
        </w:rPr>
        <w:t>military affair</w:t>
      </w:r>
      <w:r w:rsidRPr="009D0F99">
        <w:rPr>
          <w:rStyle w:val="StyleUnderline"/>
        </w:rPr>
        <w:t>s</w:t>
      </w:r>
      <w:r>
        <w:t xml:space="preserve">. </w:t>
      </w:r>
      <w:r w:rsidRPr="00390970">
        <w:rPr>
          <w:rStyle w:val="Emphasis"/>
          <w:highlight w:val="cyan"/>
        </w:rPr>
        <w:t>China’s national strategy of military-civil fusion</w:t>
      </w:r>
      <w:r>
        <w:t xml:space="preserve"> (</w:t>
      </w:r>
      <w:proofErr w:type="spellStart"/>
      <w:r>
        <w:rPr>
          <w:rFonts w:ascii="Microsoft JhengHei" w:eastAsia="Microsoft JhengHei" w:hAnsi="Microsoft JhengHei" w:cs="Microsoft JhengHei" w:hint="eastAsia"/>
        </w:rPr>
        <w:t>军</w:t>
      </w:r>
      <w:r>
        <w:rPr>
          <w:rFonts w:hint="eastAsia"/>
        </w:rPr>
        <w:t>民融合</w:t>
      </w:r>
      <w:proofErr w:type="spellEnd"/>
      <w:r>
        <w:t xml:space="preserve">) </w:t>
      </w:r>
      <w:r w:rsidRPr="00390970">
        <w:rPr>
          <w:rStyle w:val="Emphasis"/>
          <w:highlight w:val="cyan"/>
        </w:rPr>
        <w:t>has highlighted biology as a priority</w:t>
      </w:r>
      <w:r>
        <w:t xml:space="preserve">, </w:t>
      </w:r>
      <w:r w:rsidRPr="009D0F99">
        <w:rPr>
          <w:rStyle w:val="StyleUnderline"/>
        </w:rPr>
        <w:t>and the People’s Liberation Army could be at the forefront of expanding and exploiting this knowledge.</w:t>
      </w:r>
      <w:r>
        <w:t xml:space="preserve">  </w:t>
      </w:r>
    </w:p>
    <w:p w14:paraId="5ECF3E6F" w14:textId="77777777" w:rsidR="00246DBA" w:rsidRDefault="00246DBA" w:rsidP="00246DBA">
      <w:r>
        <w:t>The PLA’s keen interest is reflected in strategic writings and research that argue that advances in biology are contributing to changing the form or character (</w:t>
      </w:r>
      <w:proofErr w:type="spellStart"/>
      <w:r>
        <w:rPr>
          <w:rFonts w:hint="eastAsia"/>
        </w:rPr>
        <w:t>形</w:t>
      </w:r>
      <w:r>
        <w:rPr>
          <w:rFonts w:ascii="Microsoft JhengHei" w:eastAsia="Microsoft JhengHei" w:hAnsi="Microsoft JhengHei" w:cs="Microsoft JhengHei" w:hint="eastAsia"/>
        </w:rPr>
        <w:t>态</w:t>
      </w:r>
      <w:proofErr w:type="spellEnd"/>
      <w:r>
        <w:t>) of conflict. For example:</w:t>
      </w:r>
    </w:p>
    <w:p w14:paraId="4F9B072F" w14:textId="77777777" w:rsidR="00246DBA" w:rsidRDefault="00246DBA" w:rsidP="00246DBA">
      <w:r>
        <w:t>In 2010’s War for Biological Dominance (</w:t>
      </w:r>
      <w:proofErr w:type="spellStart"/>
      <w:r>
        <w:rPr>
          <w:rFonts w:hint="eastAsia"/>
        </w:rPr>
        <w:t>制生</w:t>
      </w:r>
      <w:r>
        <w:rPr>
          <w:rFonts w:ascii="Yu Gothic" w:eastAsia="Yu Gothic" w:hAnsi="Yu Gothic" w:cs="Yu Gothic" w:hint="eastAsia"/>
        </w:rPr>
        <w:t>权</w:t>
      </w:r>
      <w:r>
        <w:rPr>
          <w:rFonts w:ascii="Microsoft JhengHei" w:eastAsia="Microsoft JhengHei" w:hAnsi="Microsoft JhengHei" w:cs="Microsoft JhengHei" w:hint="eastAsia"/>
        </w:rPr>
        <w:t>战</w:t>
      </w:r>
      <w:r>
        <w:rPr>
          <w:rFonts w:hint="eastAsia"/>
        </w:rPr>
        <w:t>争</w:t>
      </w:r>
      <w:proofErr w:type="spellEnd"/>
      <w:r>
        <w:t xml:space="preserve">), Guo </w:t>
      </w:r>
      <w:proofErr w:type="spellStart"/>
      <w:r>
        <w:t>Jiwei</w:t>
      </w:r>
      <w:proofErr w:type="spellEnd"/>
      <w:r>
        <w:t xml:space="preserve"> (</w:t>
      </w:r>
      <w:proofErr w:type="spellStart"/>
      <w:r>
        <w:rPr>
          <w:rFonts w:hint="eastAsia"/>
        </w:rPr>
        <w:t>郭</w:t>
      </w:r>
      <w:r>
        <w:rPr>
          <w:rFonts w:ascii="Microsoft JhengHei" w:eastAsia="Microsoft JhengHei" w:hAnsi="Microsoft JhengHei" w:cs="Microsoft JhengHei" w:hint="eastAsia"/>
        </w:rPr>
        <w:t>继卫</w:t>
      </w:r>
      <w:proofErr w:type="spellEnd"/>
      <w:r>
        <w:t xml:space="preserve">), a professor with the Third Military Medical University, emphasizes the impact of biology on future warfare.  </w:t>
      </w:r>
    </w:p>
    <w:p w14:paraId="096F6E45" w14:textId="77777777" w:rsidR="00246DBA" w:rsidRDefault="00246DBA" w:rsidP="00246DBA">
      <w:r>
        <w:t>In 2015, then-president of the Academy of Military Medical Sciences He Fuchu (</w:t>
      </w:r>
      <w:proofErr w:type="spellStart"/>
      <w:r>
        <w:rPr>
          <w:rFonts w:ascii="Microsoft JhengHei" w:eastAsia="Microsoft JhengHei" w:hAnsi="Microsoft JhengHei" w:cs="Microsoft JhengHei" w:hint="eastAsia"/>
        </w:rPr>
        <w:t>贺</w:t>
      </w:r>
      <w:r>
        <w:rPr>
          <w:rFonts w:hint="eastAsia"/>
        </w:rPr>
        <w:t>福初</w:t>
      </w:r>
      <w:proofErr w:type="spellEnd"/>
      <w:r>
        <w:t xml:space="preserve">) argued that </w:t>
      </w:r>
      <w:r w:rsidRPr="00390970">
        <w:rPr>
          <w:rStyle w:val="Emphasis"/>
          <w:highlight w:val="cyan"/>
        </w:rPr>
        <w:t>biotechnology will become the new “strategic commanding heights” of national defense</w:t>
      </w:r>
      <w:r w:rsidRPr="009D0F99">
        <w:rPr>
          <w:rStyle w:val="Emphasis"/>
        </w:rPr>
        <w:t xml:space="preserve">, </w:t>
      </w:r>
      <w:r w:rsidRPr="00390970">
        <w:rPr>
          <w:rStyle w:val="Emphasis"/>
          <w:highlight w:val="cyan"/>
        </w:rPr>
        <w:t>from biomaterials to "brain control" weapons</w:t>
      </w:r>
      <w:r>
        <w:t xml:space="preserve">. Maj. Gen. He has since become the vice president of the Academy of Military Sciences, which leads China’s military science enterprise. </w:t>
      </w:r>
    </w:p>
    <w:p w14:paraId="12E5F887" w14:textId="77777777" w:rsidR="00246DBA" w:rsidRDefault="00246DBA" w:rsidP="00246DBA">
      <w:r w:rsidRPr="00390970">
        <w:rPr>
          <w:rStyle w:val="Emphasis"/>
          <w:highlight w:val="cyan"/>
        </w:rPr>
        <w:t>Biology is among seven "new domains of warfare</w:t>
      </w:r>
      <w:r w:rsidRPr="00390970">
        <w:rPr>
          <w:highlight w:val="cyan"/>
        </w:rPr>
        <w:t xml:space="preserve">" </w:t>
      </w:r>
      <w:r w:rsidRPr="00390970">
        <w:t>discussed in a 2017 book by Zhang</w:t>
      </w:r>
      <w:r>
        <w:t xml:space="preserve"> </w:t>
      </w:r>
      <w:proofErr w:type="spellStart"/>
      <w:r>
        <w:t>Shibo</w:t>
      </w:r>
      <w:proofErr w:type="spellEnd"/>
      <w:r>
        <w:t xml:space="preserve"> (</w:t>
      </w:r>
      <w:proofErr w:type="spellStart"/>
      <w:r>
        <w:rPr>
          <w:rFonts w:ascii="Microsoft JhengHei" w:eastAsia="Microsoft JhengHei" w:hAnsi="Microsoft JhengHei" w:cs="Microsoft JhengHei" w:hint="eastAsia"/>
        </w:rPr>
        <w:t>张</w:t>
      </w:r>
      <w:r>
        <w:rPr>
          <w:rFonts w:hint="eastAsia"/>
        </w:rPr>
        <w:t>仕波</w:t>
      </w:r>
      <w:proofErr w:type="spellEnd"/>
      <w:r>
        <w:t>), a retired general and former president of the National Defense University, who concludes: “</w:t>
      </w:r>
      <w:r w:rsidRPr="00390970">
        <w:rPr>
          <w:rStyle w:val="StyleUnderline"/>
          <w:highlight w:val="cyan"/>
        </w:rPr>
        <w:t>Modern biotechnology</w:t>
      </w:r>
      <w:r w:rsidRPr="009D0F99">
        <w:rPr>
          <w:rStyle w:val="StyleUnderline"/>
        </w:rPr>
        <w:t xml:space="preserve"> development </w:t>
      </w:r>
      <w:r w:rsidRPr="00390970">
        <w:rPr>
          <w:rStyle w:val="StyleUnderline"/>
          <w:highlight w:val="cyan"/>
        </w:rPr>
        <w:t>is</w:t>
      </w:r>
      <w:r w:rsidRPr="009D0F99">
        <w:rPr>
          <w:rStyle w:val="StyleUnderline"/>
        </w:rPr>
        <w:t xml:space="preserve"> gradually </w:t>
      </w:r>
      <w:r w:rsidRPr="00390970">
        <w:rPr>
          <w:rStyle w:val="StyleUnderline"/>
          <w:highlight w:val="cyan"/>
        </w:rPr>
        <w:t>showing</w:t>
      </w:r>
      <w:r w:rsidRPr="009D0F99">
        <w:rPr>
          <w:rStyle w:val="StyleUnderline"/>
        </w:rPr>
        <w:t xml:space="preserve"> </w:t>
      </w:r>
      <w:r w:rsidRPr="00390970">
        <w:rPr>
          <w:rStyle w:val="StyleUnderline"/>
          <w:highlight w:val="cyan"/>
        </w:rPr>
        <w:t>strong</w:t>
      </w:r>
      <w:r w:rsidRPr="009D0F99">
        <w:rPr>
          <w:rStyle w:val="StyleUnderline"/>
        </w:rPr>
        <w:t xml:space="preserve"> signs characteristic of an </w:t>
      </w:r>
      <w:r w:rsidRPr="00390970">
        <w:rPr>
          <w:rStyle w:val="StyleUnderline"/>
          <w:highlight w:val="cyan"/>
        </w:rPr>
        <w:t>offensive capability</w:t>
      </w:r>
      <w:r>
        <w:t>,” including the possibility that “specific ethnic genetic attacks” (</w:t>
      </w:r>
      <w:proofErr w:type="spellStart"/>
      <w:r>
        <w:rPr>
          <w:rFonts w:hint="eastAsia"/>
        </w:rPr>
        <w:t>特定种族基因攻</w:t>
      </w:r>
      <w:r>
        <w:rPr>
          <w:rFonts w:ascii="Microsoft JhengHei" w:eastAsia="Microsoft JhengHei" w:hAnsi="Microsoft JhengHei" w:cs="Microsoft JhengHei" w:hint="eastAsia"/>
        </w:rPr>
        <w:t>击</w:t>
      </w:r>
      <w:proofErr w:type="spellEnd"/>
      <w:r>
        <w:t xml:space="preserve">) could be employed. </w:t>
      </w:r>
    </w:p>
    <w:p w14:paraId="1B7C1402" w14:textId="77777777" w:rsidR="00246DBA" w:rsidRDefault="00246DBA" w:rsidP="00246DBA">
      <w:r>
        <w:t>The 2017 edition of Science of Military Strategy (</w:t>
      </w:r>
      <w:proofErr w:type="spellStart"/>
      <w:r>
        <w:rPr>
          <w:rFonts w:ascii="Microsoft JhengHei" w:eastAsia="Microsoft JhengHei" w:hAnsi="Microsoft JhengHei" w:cs="Microsoft JhengHei" w:hint="eastAsia"/>
        </w:rPr>
        <w:t>战</w:t>
      </w:r>
      <w:r>
        <w:rPr>
          <w:rFonts w:hint="eastAsia"/>
        </w:rPr>
        <w:t>略学</w:t>
      </w:r>
      <w:proofErr w:type="spellEnd"/>
      <w:r>
        <w:t xml:space="preserve">), a textbook published by the PLA’s National Defense University that </w:t>
      </w:r>
      <w:proofErr w:type="gramStart"/>
      <w:r>
        <w:t>is considered to be</w:t>
      </w:r>
      <w:proofErr w:type="gramEnd"/>
      <w:r>
        <w:t xml:space="preserve"> relatively authoritative, debuted a section about biology as a domain of military struggle, similarly mentioning the potential for new kinds of biological warfare to include “specific ethnic genetic attacks.” </w:t>
      </w:r>
    </w:p>
    <w:p w14:paraId="021856B7" w14:textId="77777777" w:rsidR="00246DBA" w:rsidRDefault="00246DBA" w:rsidP="00246DBA">
      <w:r>
        <w:t>These are just a few examples of an extensive and evolving literature by Chinese military scholars and scientists who are exploring new directions in military innovation.</w:t>
      </w:r>
    </w:p>
    <w:p w14:paraId="7AC3509E" w14:textId="77777777" w:rsidR="00246DBA" w:rsidRDefault="00246DBA" w:rsidP="00246DBA">
      <w:r>
        <w:t xml:space="preserve">Following these lines of thinking, </w:t>
      </w:r>
      <w:r w:rsidRPr="0013660C">
        <w:rPr>
          <w:rStyle w:val="StyleUnderline"/>
          <w:highlight w:val="cyan"/>
        </w:rPr>
        <w:t>the PLA is pursuing</w:t>
      </w:r>
      <w:r w:rsidRPr="009D0F99">
        <w:rPr>
          <w:rStyle w:val="StyleUnderline"/>
        </w:rPr>
        <w:t xml:space="preserve"> </w:t>
      </w:r>
      <w:r w:rsidRPr="0013660C">
        <w:rPr>
          <w:rStyle w:val="StyleUnderline"/>
          <w:highlight w:val="cyan"/>
        </w:rPr>
        <w:t>military applications for biology</w:t>
      </w:r>
      <w:r w:rsidRPr="009D0F99">
        <w:rPr>
          <w:rStyle w:val="StyleUnderline"/>
        </w:rPr>
        <w:t xml:space="preserve"> </w:t>
      </w:r>
      <w:r w:rsidRPr="0013660C">
        <w:rPr>
          <w:rStyle w:val="StyleUnderline"/>
          <w:highlight w:val="cyan"/>
        </w:rPr>
        <w:t>and looking into</w:t>
      </w:r>
      <w:r w:rsidRPr="009D0F99">
        <w:rPr>
          <w:rStyle w:val="StyleUnderline"/>
        </w:rPr>
        <w:t xml:space="preserve"> promising intersections with other disciplines, including </w:t>
      </w:r>
      <w:r w:rsidRPr="0013660C">
        <w:rPr>
          <w:rStyle w:val="StyleUnderline"/>
          <w:highlight w:val="cyan"/>
        </w:rPr>
        <w:t>brain science</w:t>
      </w:r>
      <w:r w:rsidRPr="009D0F99">
        <w:rPr>
          <w:rStyle w:val="StyleUnderline"/>
        </w:rPr>
        <w:t xml:space="preserve">, </w:t>
      </w:r>
      <w:r w:rsidRPr="0013660C">
        <w:rPr>
          <w:rStyle w:val="StyleUnderline"/>
          <w:highlight w:val="cyan"/>
        </w:rPr>
        <w:t>supercomputing</w:t>
      </w:r>
      <w:r w:rsidRPr="009D0F99">
        <w:rPr>
          <w:rStyle w:val="StyleUnderline"/>
        </w:rPr>
        <w:t xml:space="preserve">, </w:t>
      </w:r>
      <w:r w:rsidRPr="0013660C">
        <w:rPr>
          <w:rStyle w:val="StyleUnderline"/>
          <w:highlight w:val="cyan"/>
        </w:rPr>
        <w:t>and artificial intelligence</w:t>
      </w:r>
      <w:r w:rsidRPr="0013660C">
        <w:rPr>
          <w:highlight w:val="cyan"/>
        </w:rPr>
        <w:t>.</w:t>
      </w:r>
      <w:r>
        <w:t xml:space="preserve"> Since 2016, the Central Military Commission has funded projects on military brain science, advanced biomimetic systems, biological and biomimetic materials, human performance enhancement, and “new concept” biotechnology. </w:t>
      </w:r>
    </w:p>
    <w:p w14:paraId="31F8A8B3" w14:textId="77777777" w:rsidR="00246DBA" w:rsidRDefault="00246DBA" w:rsidP="00246DBA">
      <w:r>
        <w:t>Gene Editing</w:t>
      </w:r>
    </w:p>
    <w:p w14:paraId="2B6CA9C7" w14:textId="77777777" w:rsidR="00246DBA" w:rsidRDefault="00246DBA" w:rsidP="00246DBA">
      <w:r>
        <w:lastRenderedPageBreak/>
        <w:t xml:space="preserve">Meanwhile, China has been leading the world in the number of trials of the CRISPR gene-editing technology in humans. Over a dozen clinical trials are known to have been undertaken, and some of these activities have provoked global controversy. It’s not clear whether Chinese scientist He Jiankui, may have received approval or even funding from the government for editing embryos that became the world’s first genetically modified humans. The news provoked serious concerns and backlash around the world and in China, where new legislation has been introduced to increase oversight over such research. </w:t>
      </w:r>
      <w:r w:rsidRPr="009D0F99">
        <w:t>However</w:t>
      </w:r>
      <w:r w:rsidRPr="009D0F99">
        <w:rPr>
          <w:rStyle w:val="StyleUnderline"/>
        </w:rPr>
        <w:t>, there are reasons to be skeptical that China will overcome its history and track record of activities that are at best ethically questionable</w:t>
      </w:r>
      <w:r>
        <w:t>, or at worst cruel and unusual, in healthcare and medical sciences.</w:t>
      </w:r>
    </w:p>
    <w:p w14:paraId="02BA0D77" w14:textId="77777777" w:rsidR="00246DBA" w:rsidRPr="009D0F99" w:rsidRDefault="00246DBA" w:rsidP="00246DBA">
      <w:pPr>
        <w:rPr>
          <w:u w:val="single"/>
        </w:rPr>
      </w:pPr>
      <w:r>
        <w:t xml:space="preserve">But it is striking how many of China’s CRISPR trials are taking place at the PLA General Hospital, including to fight cancer. Indeed, the PLA’s medical institutions have emerged as major centers for research in gene editing and other new frontiers of military medicine and biotechnology. The PLA’s Academy of Military Medical Sciences, or AMMS, which China touts as its “cradle of training for military medical talent,” was recently placed directly under the purview of the Academy of Military Science, which itself has been transformed to concentrate on scientific and technological innovation. </w:t>
      </w:r>
      <w:r w:rsidRPr="0013660C">
        <w:rPr>
          <w:rStyle w:val="StyleUnderline"/>
          <w:highlight w:val="cyan"/>
        </w:rPr>
        <w:t>This change could indicate</w:t>
      </w:r>
      <w:r w:rsidRPr="009D0F99">
        <w:rPr>
          <w:rStyle w:val="StyleUnderline"/>
        </w:rPr>
        <w:t xml:space="preserve"> a closer </w:t>
      </w:r>
      <w:r w:rsidRPr="0013660C">
        <w:rPr>
          <w:rStyle w:val="StyleUnderline"/>
          <w:highlight w:val="cyan"/>
        </w:rPr>
        <w:t>integration of medical science with military research</w:t>
      </w:r>
      <w:r w:rsidRPr="009D0F99">
        <w:rPr>
          <w:rStyle w:val="StyleUnderline"/>
        </w:rPr>
        <w:t xml:space="preserve">. </w:t>
      </w:r>
    </w:p>
    <w:p w14:paraId="36A33D5C" w14:textId="77777777" w:rsidR="00246DBA" w:rsidRDefault="00246DBA" w:rsidP="00246DBA">
      <w:r>
        <w:t xml:space="preserve">In 2016, an AMMS doctoral researcher published a dissertation, “Research on the Evaluation of Human Performance Enhancement Technology,” which characterized CRISPR-Cas as one of three primary technologies that might boost troops’ combat effectiveness. The supporting research looked at the effectiveness of the drug Modafinil, which has applications in cognitive enhancement; and at transcranial magnetic stimulation, a type of brain stimulation, while also contending that the “great potential” of CRISPR-Cas as a “military deterrence technology in which China should “grasp the initiative” in development. </w:t>
      </w:r>
    </w:p>
    <w:p w14:paraId="2F75D5EE" w14:textId="77777777" w:rsidR="00246DBA" w:rsidRPr="00EF0945" w:rsidRDefault="00246DBA" w:rsidP="00246DBA">
      <w:pPr>
        <w:rPr>
          <w:rStyle w:val="Emphasis"/>
        </w:rPr>
      </w:pPr>
      <w:r w:rsidRPr="00EF0945">
        <w:rPr>
          <w:rStyle w:val="Emphasis"/>
        </w:rPr>
        <w:t>AI + Biotech</w:t>
      </w:r>
    </w:p>
    <w:p w14:paraId="569CDE55" w14:textId="77777777" w:rsidR="00246DBA" w:rsidRDefault="00246DBA" w:rsidP="00246DBA">
      <w:r w:rsidRPr="0013660C">
        <w:rPr>
          <w:rStyle w:val="Emphasis"/>
          <w:highlight w:val="cyan"/>
        </w:rPr>
        <w:t>The intersection of biotechnology and artificial intelligence</w:t>
      </w:r>
      <w:r w:rsidRPr="009D0F99">
        <w:rPr>
          <w:rStyle w:val="Emphasis"/>
        </w:rPr>
        <w:t xml:space="preserve"> promises unique synergies</w:t>
      </w:r>
      <w:r>
        <w:t xml:space="preserve">. </w:t>
      </w:r>
      <w:r w:rsidRPr="00EF0945">
        <w:rPr>
          <w:rStyle w:val="StyleUnderline"/>
        </w:rPr>
        <w:t>The vastness of the human genome — among the biggest of big data — all but requires AI and machine learning to point the way for CRISPR-related advances in therapeutics or enhancement.</w:t>
      </w:r>
      <w:r>
        <w:t xml:space="preserve"> </w:t>
      </w:r>
    </w:p>
    <w:p w14:paraId="5B0A38AC" w14:textId="77777777" w:rsidR="00246DBA" w:rsidRDefault="00246DBA" w:rsidP="00246DBA">
      <w:r>
        <w:t xml:space="preserve">In 2016, the potential strategic value of genetic information led the Chinese government to launch the National </w:t>
      </w:r>
      <w:proofErr w:type="spellStart"/>
      <w:r>
        <w:t>Genebank</w:t>
      </w:r>
      <w:proofErr w:type="spellEnd"/>
      <w:r>
        <w:t xml:space="preserve"> (</w:t>
      </w:r>
      <w:proofErr w:type="spellStart"/>
      <w:r>
        <w:rPr>
          <w:rFonts w:hint="eastAsia"/>
        </w:rPr>
        <w:t>国家基因</w:t>
      </w:r>
      <w:r>
        <w:rPr>
          <w:rFonts w:ascii="Microsoft JhengHei" w:eastAsia="Microsoft JhengHei" w:hAnsi="Microsoft JhengHei" w:cs="Microsoft JhengHei" w:hint="eastAsia"/>
        </w:rPr>
        <w:t>库</w:t>
      </w:r>
      <w:proofErr w:type="spellEnd"/>
      <w:r>
        <w:t>), which intends to become the world’s largest repository of such data</w:t>
      </w:r>
      <w:r w:rsidRPr="009D0F99">
        <w:rPr>
          <w:rStyle w:val="Emphasis"/>
        </w:rPr>
        <w:t xml:space="preserve">. It </w:t>
      </w:r>
      <w:r w:rsidRPr="0013660C">
        <w:rPr>
          <w:rStyle w:val="Emphasis"/>
          <w:highlight w:val="cyan"/>
        </w:rPr>
        <w:t>aims to “develop</w:t>
      </w:r>
      <w:r w:rsidRPr="009D0F99">
        <w:rPr>
          <w:rStyle w:val="Emphasis"/>
        </w:rPr>
        <w:t xml:space="preserve"> and utilize China’s valuable </w:t>
      </w:r>
      <w:r w:rsidRPr="0013660C">
        <w:rPr>
          <w:rStyle w:val="Emphasis"/>
          <w:highlight w:val="cyan"/>
        </w:rPr>
        <w:t xml:space="preserve">genetic </w:t>
      </w:r>
      <w:r w:rsidRPr="0013660C">
        <w:rPr>
          <w:rStyle w:val="Emphasis"/>
          <w:rFonts w:hint="eastAsia"/>
          <w:highlight w:val="cyan"/>
        </w:rPr>
        <w:t>resources</w:t>
      </w:r>
      <w:r w:rsidRPr="009D0F99">
        <w:rPr>
          <w:rStyle w:val="Emphasis"/>
          <w:rFonts w:hint="eastAsia"/>
        </w:rPr>
        <w:t xml:space="preserve">, safeguard national security </w:t>
      </w:r>
      <w:r w:rsidRPr="0013660C">
        <w:rPr>
          <w:rStyle w:val="Emphasis"/>
          <w:rFonts w:hint="eastAsia"/>
          <w:highlight w:val="cyan"/>
        </w:rPr>
        <w:t>in bioinformatics</w:t>
      </w:r>
      <w:r>
        <w:rPr>
          <w:rFonts w:hint="eastAsia"/>
        </w:rPr>
        <w:t xml:space="preserve"> (</w:t>
      </w:r>
      <w:proofErr w:type="spellStart"/>
      <w:r>
        <w:rPr>
          <w:rFonts w:hint="eastAsia"/>
        </w:rPr>
        <w:t>生物信息学</w:t>
      </w:r>
      <w:proofErr w:type="spellEnd"/>
      <w:r>
        <w:rPr>
          <w:rFonts w:hint="eastAsia"/>
        </w:rPr>
        <w:t>), and enhance China</w:t>
      </w:r>
      <w:r>
        <w:t>’</w:t>
      </w:r>
      <w:r>
        <w:rPr>
          <w:rFonts w:hint="eastAsia"/>
        </w:rPr>
        <w:t>s capability to seize the strategic commanding heights</w:t>
      </w:r>
      <w:r>
        <w:rPr>
          <w:rFonts w:hint="eastAsia"/>
        </w:rPr>
        <w:t>”</w:t>
      </w:r>
      <w:r>
        <w:rPr>
          <w:rFonts w:hint="eastAsia"/>
        </w:rPr>
        <w:t xml:space="preserve"> in the domain of biotechnology.</w:t>
      </w:r>
    </w:p>
    <w:p w14:paraId="322CF780" w14:textId="77777777" w:rsidR="00246DBA" w:rsidRDefault="00246DBA" w:rsidP="00246DBA">
      <w:r>
        <w:t xml:space="preserve">The effort is administered by BGI, formerly known as Beijing Genomics Inc., which is Beijing’s de facto national champion in the field. BGI has established an edge in cheap gene sequencing, concentrating on amassing massive amounts of data from a diverse array of sources. </w:t>
      </w:r>
      <w:r w:rsidRPr="00393E60">
        <w:rPr>
          <w:rStyle w:val="StyleUnderline"/>
        </w:rPr>
        <w:t>The company has a global presence, including laboratories in California and Australia.</w:t>
      </w:r>
      <w:r>
        <w:t xml:space="preserve"> </w:t>
      </w:r>
    </w:p>
    <w:p w14:paraId="021FBB40" w14:textId="77777777" w:rsidR="00246DBA" w:rsidRDefault="00246DBA" w:rsidP="00246DBA">
      <w:r w:rsidRPr="00393E60">
        <w:rPr>
          <w:rStyle w:val="Emphasis"/>
        </w:rPr>
        <w:lastRenderedPageBreak/>
        <w:t>U.S. policymakers have been concerned, if not troubled, by the company’s access to the genetic information of Americans</w:t>
      </w:r>
      <w:r>
        <w:t>. BGI has been pursuing a range of partnerships, including with the University of California and with the Children’s Hospital of Philadelphia on human genome sequencing. BGI’s research and partnerships in Xinjiang also raise questions about its linkage to human rights abuses, including the forced collection of genetic information from Uighurs in Xinjiang.</w:t>
      </w:r>
    </w:p>
    <w:p w14:paraId="165F403F" w14:textId="77777777" w:rsidR="00246DBA" w:rsidRDefault="00246DBA" w:rsidP="00246DBA">
      <w:r>
        <w:t xml:space="preserve">There also appear to be links between BGI’s research and military research activities, particularly with the PLA’s National University of Defense Technology. BGI’s bioinformatics research has used Tianhe supercomputers to process genetic information for biomedical applications, while BGI and NUDT researchers have collaborated on several publications, including the design of tools for the use of CRISPR. </w:t>
      </w:r>
    </w:p>
    <w:p w14:paraId="5F307AFE" w14:textId="77777777" w:rsidR="00246DBA" w:rsidRDefault="00246DBA" w:rsidP="00246DBA">
      <w:r>
        <w:t>Biotech’s Expansive Frontier</w:t>
      </w:r>
    </w:p>
    <w:p w14:paraId="61EB4567" w14:textId="77777777" w:rsidR="00246DBA" w:rsidRPr="009D0F99" w:rsidRDefault="00246DBA" w:rsidP="00246DBA">
      <w:r w:rsidRPr="0013660C">
        <w:rPr>
          <w:rStyle w:val="Emphasis"/>
          <w:highlight w:val="cyan"/>
        </w:rPr>
        <w:t>It will be increasingly important to</w:t>
      </w:r>
      <w:r w:rsidRPr="00393E60">
        <w:rPr>
          <w:rStyle w:val="Emphasis"/>
        </w:rPr>
        <w:t xml:space="preserve"> </w:t>
      </w:r>
      <w:r w:rsidRPr="0013660C">
        <w:rPr>
          <w:rStyle w:val="Emphasis"/>
          <w:highlight w:val="cyan"/>
        </w:rPr>
        <w:t>keep tabs on</w:t>
      </w:r>
      <w:r w:rsidRPr="00393E60">
        <w:rPr>
          <w:rStyle w:val="Emphasis"/>
        </w:rPr>
        <w:t xml:space="preserve"> the Chinese military’s interest in </w:t>
      </w:r>
      <w:r w:rsidRPr="0013660C">
        <w:rPr>
          <w:rStyle w:val="Emphasis"/>
          <w:highlight w:val="cyan"/>
        </w:rPr>
        <w:t>biology as an emerging domain of warfare</w:t>
      </w:r>
      <w:r w:rsidRPr="00393E60">
        <w:rPr>
          <w:rStyle w:val="Emphasis"/>
        </w:rPr>
        <w:t xml:space="preserve">, guided by strategists who talk about potential “genetic weapons” and the possibility of a “bloodless victory.” </w:t>
      </w:r>
      <w:r w:rsidRPr="00393E60">
        <w:t>Although the use of</w:t>
      </w:r>
      <w:r>
        <w:t xml:space="preserve"> CRISPR to edit genes remains novel and nascent, these tools and techniques are rapidly advancing, and what is within the realm of the possible for military applications may continue to shift </w:t>
      </w:r>
      <w:r w:rsidRPr="00393E60">
        <w:t>as well</w:t>
      </w:r>
      <w:r w:rsidRPr="00393E60">
        <w:rPr>
          <w:rStyle w:val="Emphasis"/>
        </w:rPr>
        <w:t xml:space="preserve">. In the process, the </w:t>
      </w:r>
      <w:r w:rsidRPr="0013660C">
        <w:rPr>
          <w:rStyle w:val="Emphasis"/>
          <w:highlight w:val="cyan"/>
        </w:rPr>
        <w:t>lack of transparency</w:t>
      </w:r>
      <w:r w:rsidRPr="00393E60">
        <w:rPr>
          <w:rStyle w:val="Emphasis"/>
        </w:rPr>
        <w:t xml:space="preserve"> and uncertainty of ethical considerations in China’s research initiatives </w:t>
      </w:r>
      <w:r w:rsidRPr="0013660C">
        <w:rPr>
          <w:rStyle w:val="Emphasis"/>
          <w:highlight w:val="cyan"/>
        </w:rPr>
        <w:t>raise the risks of technological surprise</w:t>
      </w:r>
      <w:r w:rsidRPr="00393E60">
        <w:rPr>
          <w:rStyle w:val="Emphasis"/>
        </w:rPr>
        <w:t>.</w:t>
      </w:r>
    </w:p>
    <w:bookmarkEnd w:id="3"/>
    <w:p w14:paraId="219DB225" w14:textId="77777777" w:rsidR="00246DBA" w:rsidRPr="00246DBA" w:rsidRDefault="00246DBA" w:rsidP="00246DBA"/>
    <w:p w14:paraId="4A3E98B5" w14:textId="564B3396" w:rsidR="00555AB8" w:rsidRPr="00240CEB" w:rsidRDefault="00246DBA" w:rsidP="00555AB8">
      <w:pPr>
        <w:pStyle w:val="Heading3"/>
      </w:pPr>
      <w:r>
        <w:lastRenderedPageBreak/>
        <w:t>4</w:t>
      </w:r>
    </w:p>
    <w:p w14:paraId="5E7533C4" w14:textId="77777777" w:rsidR="00555AB8" w:rsidRDefault="00555AB8" w:rsidP="00555AB8">
      <w:pPr>
        <w:pStyle w:val="Heading4"/>
      </w:pPr>
      <w:r>
        <w:t xml:space="preserve">Infrastructure will pass now – </w:t>
      </w:r>
      <w:proofErr w:type="spellStart"/>
      <w:r>
        <w:t>dems</w:t>
      </w:r>
      <w:proofErr w:type="spellEnd"/>
      <w:r>
        <w:t xml:space="preserve"> are just touching up details</w:t>
      </w:r>
    </w:p>
    <w:p w14:paraId="514FC224" w14:textId="77777777" w:rsidR="00555AB8" w:rsidRPr="002D0974" w:rsidRDefault="00555AB8" w:rsidP="00555AB8">
      <w:pPr>
        <w:rPr>
          <w:rStyle w:val="Style13ptBold"/>
          <w:rFonts w:ascii="Times New Roman" w:hAnsi="Times New Roman" w:cs="Times New Roman"/>
          <w:b w:val="0"/>
          <w:bCs/>
        </w:rPr>
      </w:pPr>
      <w:proofErr w:type="spellStart"/>
      <w:r>
        <w:rPr>
          <w:rStyle w:val="Style13ptBold"/>
        </w:rPr>
        <w:t>Duehren</w:t>
      </w:r>
      <w:proofErr w:type="spellEnd"/>
      <w:r>
        <w:rPr>
          <w:rStyle w:val="Style13ptBold"/>
        </w:rPr>
        <w:t xml:space="preserve"> 10/29 [</w:t>
      </w:r>
      <w:r>
        <w:t xml:space="preserve">Andrew </w:t>
      </w:r>
      <w:proofErr w:type="spellStart"/>
      <w:r>
        <w:t>Duehren</w:t>
      </w:r>
      <w:proofErr w:type="spellEnd"/>
      <w:r>
        <w:t xml:space="preserve"> covers Congress and U.S. politics from The Wall Street Journal's Washington bureau. October 29, 2021. “Democrats Tackle Final Details of Biden’s $1.85 Trillion Framework” </w:t>
      </w:r>
      <w:hyperlink r:id="rId27" w:history="1">
        <w:r w:rsidRPr="00577842">
          <w:rPr>
            <w:rStyle w:val="Hyperlink"/>
          </w:rPr>
          <w:t>https://www.wsj.com/articles/democrats-tackle-final-details-of-bidens-1-85-trillion-framework-11635536447 Accessed 10/29</w:t>
        </w:r>
      </w:hyperlink>
      <w:r>
        <w:t xml:space="preserve"> //gord0]</w:t>
      </w:r>
    </w:p>
    <w:p w14:paraId="7BD7B40B" w14:textId="77777777" w:rsidR="00555AB8" w:rsidRPr="00672E8C" w:rsidRDefault="00555AB8" w:rsidP="00555AB8">
      <w:pPr>
        <w:rPr>
          <w:rFonts w:ascii="Times New Roman" w:hAnsi="Times New Roman" w:cs="Times New Roman"/>
          <w:u w:val="single"/>
        </w:rPr>
      </w:pPr>
      <w:r>
        <w:t>WASHINGTON—</w:t>
      </w:r>
      <w:r w:rsidRPr="00C73907">
        <w:rPr>
          <w:highlight w:val="green"/>
          <w:u w:val="single"/>
        </w:rPr>
        <w:t>Democrats turn</w:t>
      </w:r>
      <w:r w:rsidRPr="00672E8C">
        <w:rPr>
          <w:u w:val="single"/>
        </w:rPr>
        <w:t xml:space="preserve">ed </w:t>
      </w:r>
      <w:r w:rsidRPr="00C73907">
        <w:rPr>
          <w:highlight w:val="green"/>
          <w:u w:val="single"/>
        </w:rPr>
        <w:t>to finalizing</w:t>
      </w:r>
      <w:r w:rsidRPr="00672E8C">
        <w:rPr>
          <w:u w:val="single"/>
        </w:rPr>
        <w:t xml:space="preserve"> the </w:t>
      </w:r>
      <w:r w:rsidRPr="00C73907">
        <w:rPr>
          <w:highlight w:val="green"/>
          <w:u w:val="single"/>
        </w:rPr>
        <w:t>details of</w:t>
      </w:r>
      <w:r w:rsidRPr="00672E8C">
        <w:rPr>
          <w:u w:val="single"/>
        </w:rPr>
        <w:t xml:space="preserve"> President </w:t>
      </w:r>
      <w:r w:rsidRPr="00C73907">
        <w:rPr>
          <w:highlight w:val="green"/>
          <w:u w:val="single"/>
        </w:rPr>
        <w:t>Biden’s</w:t>
      </w:r>
      <w:r w:rsidRPr="00672E8C">
        <w:rPr>
          <w:u w:val="single"/>
        </w:rPr>
        <w:t xml:space="preserve"> </w:t>
      </w:r>
      <w:hyperlink r:id="rId28" w:tgtFrame="_blank" w:history="1">
        <w:r w:rsidRPr="00672E8C">
          <w:rPr>
            <w:rStyle w:val="Hyperlink"/>
            <w:u w:val="single"/>
          </w:rPr>
          <w:t xml:space="preserve">$1.85 trillion </w:t>
        </w:r>
        <w:r w:rsidRPr="00C73907">
          <w:rPr>
            <w:rStyle w:val="Hyperlink"/>
            <w:highlight w:val="green"/>
            <w:u w:val="single"/>
          </w:rPr>
          <w:t>social-spending and climate framework</w:t>
        </w:r>
      </w:hyperlink>
      <w:r w:rsidRPr="00672E8C">
        <w:rPr>
          <w:u w:val="single"/>
        </w:rPr>
        <w:t xml:space="preserve">, with </w:t>
      </w:r>
      <w:r w:rsidRPr="00C73907">
        <w:rPr>
          <w:highlight w:val="green"/>
          <w:u w:val="single"/>
        </w:rPr>
        <w:t xml:space="preserve">some lawmakers pushing to add </w:t>
      </w:r>
      <w:hyperlink r:id="rId29" w:tgtFrame="_blank" w:history="1">
        <w:r w:rsidRPr="00C73907">
          <w:rPr>
            <w:rStyle w:val="Hyperlink"/>
            <w:highlight w:val="green"/>
            <w:u w:val="single"/>
          </w:rPr>
          <w:t>measures</w:t>
        </w:r>
        <w:r w:rsidRPr="00C73907">
          <w:rPr>
            <w:rStyle w:val="Hyperlink"/>
            <w:u w:val="single"/>
          </w:rPr>
          <w:t xml:space="preserve"> lowering prescription drug prices</w:t>
        </w:r>
      </w:hyperlink>
      <w:r w:rsidRPr="00672E8C">
        <w:rPr>
          <w:u w:val="single"/>
        </w:rPr>
        <w:t xml:space="preserve"> and repealing </w:t>
      </w:r>
      <w:hyperlink r:id="rId30" w:tgtFrame="_blank" w:history="1">
        <w:r w:rsidRPr="00672E8C">
          <w:rPr>
            <w:rStyle w:val="Hyperlink"/>
            <w:u w:val="single"/>
          </w:rPr>
          <w:t>a cap on the state and local tax deduction</w:t>
        </w:r>
      </w:hyperlink>
      <w:r w:rsidRPr="00672E8C">
        <w:rPr>
          <w:u w:val="single"/>
        </w:rPr>
        <w:t>.</w:t>
      </w:r>
    </w:p>
    <w:p w14:paraId="1D230974" w14:textId="77777777" w:rsidR="00555AB8" w:rsidRDefault="00555AB8" w:rsidP="00555AB8">
      <w:r>
        <w:t xml:space="preserve">The White House </w:t>
      </w:r>
      <w:hyperlink r:id="rId31" w:tgtFrame="_blank" w:history="1">
        <w:r w:rsidRPr="00C73907">
          <w:rPr>
            <w:rStyle w:val="Hyperlink"/>
            <w:highlight w:val="green"/>
            <w:u w:val="single"/>
          </w:rPr>
          <w:t xml:space="preserve">released the framework </w:t>
        </w:r>
        <w:r w:rsidRPr="00C73907">
          <w:rPr>
            <w:rStyle w:val="Hyperlink"/>
            <w:u w:val="single"/>
          </w:rPr>
          <w:t xml:space="preserve">on </w:t>
        </w:r>
        <w:r w:rsidRPr="00C73907">
          <w:rPr>
            <w:rStyle w:val="Hyperlink"/>
            <w:highlight w:val="green"/>
            <w:u w:val="single"/>
          </w:rPr>
          <w:t>Thursday</w:t>
        </w:r>
      </w:hyperlink>
      <w:r w:rsidRPr="00672E8C">
        <w:rPr>
          <w:u w:val="single"/>
        </w:rPr>
        <w:t xml:space="preserve"> in a bid </w:t>
      </w:r>
      <w:r w:rsidRPr="00C73907">
        <w:rPr>
          <w:highlight w:val="green"/>
          <w:u w:val="single"/>
        </w:rPr>
        <w:t>to</w:t>
      </w:r>
      <w:r w:rsidRPr="00672E8C">
        <w:rPr>
          <w:u w:val="single"/>
        </w:rPr>
        <w:t xml:space="preserve"> quickly </w:t>
      </w:r>
      <w:r w:rsidRPr="00C73907">
        <w:rPr>
          <w:highlight w:val="green"/>
          <w:u w:val="single"/>
        </w:rPr>
        <w:t>resolve the push-and-pull between</w:t>
      </w:r>
      <w:r w:rsidRPr="00672E8C">
        <w:rPr>
          <w:u w:val="single"/>
        </w:rPr>
        <w:t xml:space="preserve"> the party’s </w:t>
      </w:r>
      <w:r w:rsidRPr="00C73907">
        <w:rPr>
          <w:highlight w:val="green"/>
          <w:u w:val="single"/>
        </w:rPr>
        <w:t>progressive and centrist members</w:t>
      </w:r>
      <w:r w:rsidRPr="00672E8C">
        <w:rPr>
          <w:u w:val="single"/>
        </w:rPr>
        <w:t xml:space="preserve">, hoping to show progress on Mr. Biden’s agenda as he headed overseas for </w:t>
      </w:r>
      <w:hyperlink r:id="rId32" w:tgtFrame="_blank" w:history="1">
        <w:r w:rsidRPr="00672E8C">
          <w:rPr>
            <w:rStyle w:val="Hyperlink"/>
            <w:u w:val="single"/>
          </w:rPr>
          <w:t>a major climate conference</w:t>
        </w:r>
      </w:hyperlink>
      <w:r>
        <w:t>.</w:t>
      </w:r>
    </w:p>
    <w:p w14:paraId="642E5991" w14:textId="77777777" w:rsidR="00555AB8" w:rsidRPr="00672E8C" w:rsidRDefault="00555AB8" w:rsidP="00555AB8">
      <w:pPr>
        <w:rPr>
          <w:u w:val="single"/>
        </w:rPr>
      </w:pPr>
      <w:r>
        <w:t xml:space="preserve">House Speaker </w:t>
      </w:r>
      <w:hyperlink r:id="rId33" w:history="1">
        <w:r>
          <w:rPr>
            <w:rStyle w:val="Hyperlink"/>
          </w:rPr>
          <w:t>Nancy Pelosi</w:t>
        </w:r>
      </w:hyperlink>
      <w:r>
        <w:t xml:space="preserve"> (D., Calif.) used the framework to push for an immediate vote on </w:t>
      </w:r>
      <w:hyperlink r:id="rId34" w:tgtFrame="_blank" w:history="1">
        <w:r>
          <w:rPr>
            <w:rStyle w:val="Hyperlink"/>
          </w:rPr>
          <w:t>a parallel, roughly $1 trillion infrastructure bill</w:t>
        </w:r>
      </w:hyperlink>
      <w:r>
        <w:t xml:space="preserve"> that progressives have held up for months to ensure movement on the social-spending and climate legislation. </w:t>
      </w:r>
      <w:r w:rsidRPr="00C73907">
        <w:rPr>
          <w:highlight w:val="green"/>
          <w:u w:val="single"/>
        </w:rPr>
        <w:t>Progressives endorsed the framework</w:t>
      </w:r>
      <w:r w:rsidRPr="00672E8C">
        <w:rPr>
          <w:u w:val="single"/>
        </w:rPr>
        <w:t xml:space="preserve"> Thursday, </w:t>
      </w:r>
      <w:r w:rsidRPr="00C73907">
        <w:rPr>
          <w:highlight w:val="green"/>
          <w:u w:val="single"/>
        </w:rPr>
        <w:t>but</w:t>
      </w:r>
      <w:r w:rsidRPr="00672E8C">
        <w:rPr>
          <w:u w:val="single"/>
        </w:rPr>
        <w:t xml:space="preserve"> continued to block the infrastructure vote, saying they </w:t>
      </w:r>
      <w:r w:rsidRPr="00C73907">
        <w:rPr>
          <w:highlight w:val="green"/>
          <w:u w:val="single"/>
        </w:rPr>
        <w:t>needed more time to review the proposa</w:t>
      </w:r>
      <w:r w:rsidRPr="00672E8C">
        <w:rPr>
          <w:u w:val="single"/>
        </w:rPr>
        <w:t>l and translate it into legislative text.</w:t>
      </w:r>
    </w:p>
    <w:p w14:paraId="612EF2E1" w14:textId="77777777" w:rsidR="00555AB8" w:rsidRPr="002D0974" w:rsidRDefault="00555AB8" w:rsidP="00555AB8">
      <w:pPr>
        <w:rPr>
          <w:sz w:val="18"/>
          <w:szCs w:val="18"/>
        </w:rPr>
      </w:pPr>
      <w:r w:rsidRPr="002D0974">
        <w:rPr>
          <w:sz w:val="18"/>
          <w:szCs w:val="18"/>
        </w:rPr>
        <w:t>Rep. Pramila Jayapal (D., Wash.), the chairwoman of the Congressional Progressive Caucus, said she thought House Democrats could move forward with a vote on both pieces of legislation next week.</w:t>
      </w:r>
    </w:p>
    <w:p w14:paraId="61288E75" w14:textId="77777777" w:rsidR="00555AB8" w:rsidRPr="002D0974" w:rsidRDefault="00555AB8" w:rsidP="00555AB8">
      <w:pPr>
        <w:rPr>
          <w:sz w:val="18"/>
          <w:szCs w:val="18"/>
        </w:rPr>
      </w:pPr>
      <w:r w:rsidRPr="002D0974">
        <w:rPr>
          <w:sz w:val="18"/>
          <w:szCs w:val="18"/>
        </w:rPr>
        <w:t>“We got to the best possible place we could get to, and now we’re ready to pass both bills through the House,” she told CNN Friday, saying votes could come within days.</w:t>
      </w:r>
    </w:p>
    <w:p w14:paraId="6BEE0DD8" w14:textId="77777777" w:rsidR="00555AB8" w:rsidRPr="002D0974" w:rsidRDefault="00555AB8" w:rsidP="00555AB8">
      <w:pPr>
        <w:rPr>
          <w:sz w:val="18"/>
          <w:szCs w:val="18"/>
        </w:rPr>
      </w:pPr>
      <w:r w:rsidRPr="002D0974">
        <w:rPr>
          <w:sz w:val="18"/>
          <w:szCs w:val="18"/>
        </w:rPr>
        <w:t xml:space="preserve">Ms. Jayapal said that progressives support the legislation as it is laid out in the framework, which calls for funding for universal prekindergarten, child-care subsidies and a series of tax credits incentivizing reduced carbon emissions, among other measures. Democrats dropped several progressive priorities, including </w:t>
      </w:r>
      <w:hyperlink r:id="rId35" w:tgtFrame="_blank" w:history="1">
        <w:r w:rsidRPr="002D0974">
          <w:rPr>
            <w:rStyle w:val="Hyperlink"/>
            <w:sz w:val="18"/>
            <w:szCs w:val="18"/>
          </w:rPr>
          <w:t>a national paid-leave program</w:t>
        </w:r>
      </w:hyperlink>
      <w:r w:rsidRPr="002D0974">
        <w:rPr>
          <w:sz w:val="18"/>
          <w:szCs w:val="18"/>
        </w:rPr>
        <w:t>, during the talks.</w:t>
      </w:r>
    </w:p>
    <w:p w14:paraId="26961487" w14:textId="77777777" w:rsidR="00555AB8" w:rsidRPr="00827C71" w:rsidRDefault="00555AB8" w:rsidP="00555AB8">
      <w:r>
        <w:t xml:space="preserve">“I think </w:t>
      </w:r>
      <w:r w:rsidRPr="00C73907">
        <w:rPr>
          <w:highlight w:val="green"/>
          <w:u w:val="single"/>
        </w:rPr>
        <w:t>we’ve made a lot of progress in a short</w:t>
      </w:r>
      <w:r w:rsidRPr="00672E8C">
        <w:rPr>
          <w:u w:val="single"/>
        </w:rPr>
        <w:t xml:space="preserve"> amount of </w:t>
      </w:r>
      <w:r w:rsidRPr="00C73907">
        <w:rPr>
          <w:highlight w:val="green"/>
          <w:u w:val="single"/>
        </w:rPr>
        <w:t>time</w:t>
      </w:r>
      <w:r w:rsidRPr="00672E8C">
        <w:rPr>
          <w:u w:val="single"/>
        </w:rPr>
        <w:t xml:space="preserve">,” said Rep. Colin Allred (D., Texas) on MSNBC Friday. “The </w:t>
      </w:r>
      <w:r w:rsidRPr="00C73907">
        <w:rPr>
          <w:highlight w:val="green"/>
          <w:u w:val="single"/>
        </w:rPr>
        <w:t>main things</w:t>
      </w:r>
      <w:r w:rsidRPr="00672E8C">
        <w:rPr>
          <w:u w:val="single"/>
        </w:rPr>
        <w:t xml:space="preserve"> have been </w:t>
      </w:r>
      <w:r w:rsidRPr="00C73907">
        <w:rPr>
          <w:highlight w:val="green"/>
          <w:u w:val="single"/>
        </w:rPr>
        <w:t>ironed out</w:t>
      </w:r>
      <w:r w:rsidRPr="00672E8C">
        <w:rPr>
          <w:u w:val="single"/>
        </w:rPr>
        <w:t xml:space="preserve">. And </w:t>
      </w:r>
      <w:r w:rsidRPr="00C73907">
        <w:rPr>
          <w:highlight w:val="green"/>
          <w:u w:val="single"/>
        </w:rPr>
        <w:t>now we just have to</w:t>
      </w:r>
      <w:r w:rsidRPr="00672E8C">
        <w:rPr>
          <w:u w:val="single"/>
        </w:rPr>
        <w:t xml:space="preserve"> have the confidence in each other basically to </w:t>
      </w:r>
      <w:r w:rsidRPr="00C73907">
        <w:rPr>
          <w:highlight w:val="green"/>
          <w:u w:val="single"/>
        </w:rPr>
        <w:t>take the votes</w:t>
      </w:r>
      <w:r w:rsidRPr="00672E8C">
        <w:rPr>
          <w:u w:val="single"/>
        </w:rPr>
        <w:t>.”</w:t>
      </w:r>
      <w:r>
        <w:rPr>
          <w:rStyle w:val="wsj-article-credit"/>
        </w:rPr>
        <w:t xml:space="preserve"> </w:t>
      </w:r>
    </w:p>
    <w:p w14:paraId="669E38A9" w14:textId="77777777" w:rsidR="00555AB8" w:rsidRDefault="00555AB8" w:rsidP="00555AB8">
      <w:pPr>
        <w:pStyle w:val="Heading4"/>
      </w:pPr>
      <w:r>
        <w:t>The plan decks PC that could be used on infrastructure</w:t>
      </w:r>
    </w:p>
    <w:p w14:paraId="5EF09F62" w14:textId="77777777" w:rsidR="00555AB8" w:rsidRDefault="00555AB8" w:rsidP="00555AB8">
      <w:pPr>
        <w:rPr>
          <w:rFonts w:ascii="Times New Roman" w:hAnsi="Times New Roman" w:cs="Times New Roman"/>
        </w:rPr>
      </w:pPr>
      <w:proofErr w:type="spellStart"/>
      <w:r>
        <w:rPr>
          <w:rStyle w:val="Style13ptBold"/>
        </w:rPr>
        <w:t>Bhadrakumar</w:t>
      </w:r>
      <w:proofErr w:type="spellEnd"/>
      <w:r>
        <w:rPr>
          <w:rStyle w:val="Style13ptBold"/>
        </w:rPr>
        <w:t xml:space="preserve"> 5/11 [</w:t>
      </w:r>
      <w:r w:rsidRPr="00B95B6C">
        <w:t xml:space="preserve">M.K. </w:t>
      </w:r>
      <w:proofErr w:type="spellStart"/>
      <w:r w:rsidRPr="00B95B6C">
        <w:t>Bhadrakumar</w:t>
      </w:r>
      <w:proofErr w:type="spellEnd"/>
      <w:r w:rsidRPr="00B95B6C">
        <w:t xml:space="preserve"> is a former Indian diplomat</w:t>
      </w:r>
      <w:r w:rsidRPr="00B95B6C">
        <w:rPr>
          <w:i/>
          <w:iCs/>
        </w:rPr>
        <w:t>.</w:t>
      </w:r>
      <w:r>
        <w:rPr>
          <w:i/>
          <w:iCs/>
        </w:rPr>
        <w:t xml:space="preserve"> </w:t>
      </w:r>
      <w:r>
        <w:t>May 11, 2021. “</w:t>
      </w:r>
      <w:hyperlink r:id="rId36" w:history="1">
        <w:r>
          <w:rPr>
            <w:rStyle w:val="Hyperlink"/>
          </w:rPr>
          <w:t>Why Biden’s Vaccine IP Waiver is Political Theatre</w:t>
        </w:r>
      </w:hyperlink>
      <w:r>
        <w:t xml:space="preserve">” </w:t>
      </w:r>
      <w:hyperlink r:id="rId37" w:history="1">
        <w:r w:rsidRPr="001E452B">
          <w:rPr>
            <w:rStyle w:val="Hyperlink"/>
          </w:rPr>
          <w:t>https://www.counterpunch.org/2021/05/11/why-bidens-vaccine-ip-waiver-is-political-theatre/</w:t>
        </w:r>
      </w:hyperlink>
      <w:r>
        <w:t xml:space="preserve"> Accessed 8/27 //gord0</w:t>
      </w:r>
      <w:r>
        <w:rPr>
          <w:rFonts w:ascii="Times New Roman" w:hAnsi="Times New Roman" w:cs="Times New Roman"/>
        </w:rPr>
        <w:t>]</w:t>
      </w:r>
    </w:p>
    <w:p w14:paraId="501F5355" w14:textId="77777777" w:rsidR="00555AB8" w:rsidRPr="00356BBD" w:rsidRDefault="00555AB8" w:rsidP="00555AB8">
      <w:pPr>
        <w:rPr>
          <w:rFonts w:ascii="Times New Roman" w:hAnsi="Times New Roman" w:cs="Times New Roman"/>
        </w:rPr>
      </w:pPr>
      <w:r w:rsidRPr="00350CB9">
        <w:rPr>
          <w:rFonts w:asciiTheme="minorHAnsi" w:hAnsiTheme="minorHAnsi"/>
          <w:sz w:val="16"/>
          <w:szCs w:val="16"/>
        </w:rPr>
        <w:t xml:space="preserve">India’s Ministry of External Affairs has </w:t>
      </w:r>
      <w:hyperlink r:id="rId38" w:history="1">
        <w:r w:rsidRPr="00350CB9">
          <w:rPr>
            <w:rStyle w:val="Hyperlink"/>
            <w:rFonts w:asciiTheme="minorHAnsi" w:eastAsiaTheme="majorEastAsia" w:hAnsiTheme="minorHAnsi"/>
            <w:sz w:val="16"/>
            <w:szCs w:val="16"/>
          </w:rPr>
          <w:t>welcomed</w:t>
        </w:r>
      </w:hyperlink>
      <w:r w:rsidRPr="00350CB9">
        <w:rPr>
          <w:rFonts w:asciiTheme="minorHAnsi" w:hAnsiTheme="minorHAnsi"/>
          <w:sz w:val="16"/>
          <w:szCs w:val="16"/>
        </w:rPr>
        <w:t xml:space="preserve"> the statement of the US government of 5th May announcing their support for a relaxation in the norms of the agreement on TRIPS, to ensure quick and affordable access to vaccines and medicines for developing countries. Delhi is “hopeful that with a </w:t>
      </w:r>
      <w:proofErr w:type="gramStart"/>
      <w:r w:rsidRPr="00350CB9">
        <w:rPr>
          <w:rFonts w:asciiTheme="minorHAnsi" w:hAnsiTheme="minorHAnsi"/>
          <w:sz w:val="16"/>
          <w:szCs w:val="16"/>
        </w:rPr>
        <w:t>consensus based</w:t>
      </w:r>
      <w:proofErr w:type="gramEnd"/>
      <w:r w:rsidRPr="00350CB9">
        <w:rPr>
          <w:rFonts w:asciiTheme="minorHAnsi" w:hAnsiTheme="minorHAnsi"/>
          <w:sz w:val="16"/>
          <w:szCs w:val="16"/>
        </w:rPr>
        <w:t xml:space="preserve"> approach, the waiver can be approved quickly at the WTO.” But is the optimism warranted?</w:t>
      </w:r>
      <w:r>
        <w:rPr>
          <w:rFonts w:asciiTheme="minorHAnsi" w:hAnsiTheme="minorHAnsi"/>
          <w:sz w:val="16"/>
          <w:szCs w:val="16"/>
        </w:rPr>
        <w:t xml:space="preserve"> </w:t>
      </w:r>
      <w:r w:rsidRPr="00356BBD">
        <w:rPr>
          <w:rFonts w:asciiTheme="minorHAnsi" w:hAnsiTheme="minorHAnsi"/>
          <w:sz w:val="16"/>
          <w:szCs w:val="16"/>
          <w:u w:val="single"/>
        </w:rPr>
        <w:t xml:space="preserve">The </w:t>
      </w:r>
      <w:hyperlink r:id="rId39" w:history="1">
        <w:r w:rsidRPr="00356BBD">
          <w:rPr>
            <w:rStyle w:val="Hyperlink"/>
            <w:rFonts w:asciiTheme="minorHAnsi" w:eastAsiaTheme="majorEastAsia" w:hAnsiTheme="minorHAnsi"/>
            <w:sz w:val="16"/>
            <w:szCs w:val="16"/>
            <w:u w:val="single"/>
          </w:rPr>
          <w:t>US statement</w:t>
        </w:r>
      </w:hyperlink>
      <w:r w:rsidRPr="00356BBD">
        <w:rPr>
          <w:rFonts w:asciiTheme="minorHAnsi" w:hAnsiTheme="minorHAnsi"/>
          <w:sz w:val="16"/>
          <w:szCs w:val="16"/>
          <w:u w:val="single"/>
        </w:rPr>
        <w:t xml:space="preserve"> itself is cautiously worded and is non-committal.</w:t>
      </w:r>
      <w:r w:rsidRPr="00356BBD">
        <w:rPr>
          <w:rFonts w:asciiTheme="minorHAnsi" w:hAnsiTheme="minorHAnsi"/>
          <w:sz w:val="16"/>
          <w:szCs w:val="16"/>
        </w:rPr>
        <w:t xml:space="preserve"> It only says, “We will actively participate in text-based negotiations at the World Trade Organization (WTO) needed to make that happen. Those negotiations will take time given the consensus-based nature of the institution and the complexity of the issues involved.” </w:t>
      </w:r>
      <w:r w:rsidRPr="00D2763B">
        <w:rPr>
          <w:rFonts w:asciiTheme="minorHAnsi" w:hAnsiTheme="minorHAnsi"/>
          <w:u w:val="single"/>
        </w:rPr>
        <w:t xml:space="preserve">The </w:t>
      </w:r>
      <w:r w:rsidRPr="00B226F9">
        <w:rPr>
          <w:rFonts w:asciiTheme="minorHAnsi" w:hAnsiTheme="minorHAnsi"/>
          <w:highlight w:val="green"/>
          <w:u w:val="single"/>
        </w:rPr>
        <w:t>Biden</w:t>
      </w:r>
      <w:r w:rsidRPr="00D2763B">
        <w:rPr>
          <w:rFonts w:asciiTheme="minorHAnsi" w:hAnsiTheme="minorHAnsi"/>
          <w:u w:val="single"/>
        </w:rPr>
        <w:t xml:space="preserve"> administration’s </w:t>
      </w:r>
      <w:r w:rsidRPr="00B226F9">
        <w:rPr>
          <w:rFonts w:asciiTheme="minorHAnsi" w:hAnsiTheme="minorHAnsi"/>
          <w:highlight w:val="green"/>
          <w:u w:val="single"/>
        </w:rPr>
        <w:t>emphasis continues to be on</w:t>
      </w:r>
      <w:r w:rsidRPr="00D2763B">
        <w:rPr>
          <w:rFonts w:asciiTheme="minorHAnsi" w:hAnsiTheme="minorHAnsi"/>
          <w:u w:val="single"/>
        </w:rPr>
        <w:t xml:space="preserve"> “our vaccine supply for </w:t>
      </w:r>
      <w:r w:rsidRPr="00B226F9">
        <w:rPr>
          <w:rFonts w:asciiTheme="minorHAnsi" w:hAnsiTheme="minorHAnsi"/>
          <w:highlight w:val="green"/>
          <w:u w:val="single"/>
        </w:rPr>
        <w:t>the American people</w:t>
      </w:r>
      <w:r w:rsidRPr="00D2763B">
        <w:rPr>
          <w:rFonts w:asciiTheme="minorHAnsi" w:hAnsiTheme="minorHAnsi"/>
          <w:u w:val="single"/>
        </w:rPr>
        <w:t>.” It is an America First strategy.</w:t>
      </w:r>
      <w:r w:rsidRPr="00D2763B">
        <w:rPr>
          <w:rFonts w:asciiTheme="minorHAnsi" w:hAnsiTheme="minorHAnsi"/>
        </w:rPr>
        <w:t xml:space="preserve"> </w:t>
      </w:r>
      <w:r w:rsidRPr="002D0974">
        <w:rPr>
          <w:rFonts w:asciiTheme="minorHAnsi" w:hAnsiTheme="minorHAnsi"/>
          <w:sz w:val="18"/>
          <w:szCs w:val="18"/>
        </w:rPr>
        <w:t xml:space="preserve">President Biden has plans to </w:t>
      </w:r>
      <w:proofErr w:type="gramStart"/>
      <w:r w:rsidRPr="002D0974">
        <w:rPr>
          <w:rFonts w:asciiTheme="minorHAnsi" w:hAnsiTheme="minorHAnsi"/>
          <w:sz w:val="18"/>
          <w:szCs w:val="18"/>
        </w:rPr>
        <w:t>at least partially vaccinate</w:t>
      </w:r>
      <w:proofErr w:type="gramEnd"/>
      <w:r w:rsidRPr="002D0974">
        <w:rPr>
          <w:rFonts w:asciiTheme="minorHAnsi" w:hAnsiTheme="minorHAnsi"/>
          <w:sz w:val="18"/>
          <w:szCs w:val="18"/>
        </w:rPr>
        <w:t xml:space="preserve"> 70% of adults by July 4 so that herd immunity develops that will help the level of new infections to drop</w:t>
      </w:r>
      <w:r w:rsidRPr="00D2763B">
        <w:rPr>
          <w:rFonts w:asciiTheme="minorHAnsi" w:hAnsiTheme="minorHAnsi"/>
        </w:rPr>
        <w:t>.</w:t>
      </w:r>
      <w:r>
        <w:rPr>
          <w:rFonts w:asciiTheme="minorHAnsi" w:hAnsiTheme="minorHAnsi"/>
        </w:rPr>
        <w:t xml:space="preserve"> </w:t>
      </w:r>
      <w:r w:rsidRPr="00002369">
        <w:rPr>
          <w:rFonts w:asciiTheme="minorHAnsi" w:hAnsiTheme="minorHAnsi"/>
          <w:highlight w:val="green"/>
          <w:u w:val="single"/>
        </w:rPr>
        <w:t>Biden’s decision</w:t>
      </w:r>
      <w:r w:rsidRPr="00D2763B">
        <w:rPr>
          <w:rFonts w:asciiTheme="minorHAnsi" w:hAnsiTheme="minorHAnsi"/>
        </w:rPr>
        <w:t xml:space="preserve"> on the TRIPS waiver can only be seen as a political decision. A Reuters </w:t>
      </w:r>
      <w:r w:rsidRPr="00D2763B">
        <w:rPr>
          <w:rFonts w:asciiTheme="minorHAnsi" w:hAnsiTheme="minorHAnsi"/>
        </w:rPr>
        <w:lastRenderedPageBreak/>
        <w:t xml:space="preserve">report says citing informed sources, </w:t>
      </w:r>
      <w:r w:rsidRPr="006512AD">
        <w:rPr>
          <w:rFonts w:asciiTheme="minorHAnsi" w:hAnsiTheme="minorHAnsi"/>
          <w:u w:val="single"/>
        </w:rPr>
        <w:t xml:space="preserve">“Wednesday’s decision </w:t>
      </w:r>
      <w:r w:rsidRPr="00B226F9">
        <w:rPr>
          <w:rFonts w:asciiTheme="minorHAnsi" w:hAnsiTheme="minorHAnsi"/>
          <w:highlight w:val="green"/>
          <w:u w:val="single"/>
        </w:rPr>
        <w:t>allows Washington to be responsive to the</w:t>
      </w:r>
      <w:r w:rsidRPr="006512AD">
        <w:rPr>
          <w:rFonts w:asciiTheme="minorHAnsi" w:hAnsiTheme="minorHAnsi"/>
          <w:u w:val="single"/>
        </w:rPr>
        <w:t xml:space="preserve"> demands of the (</w:t>
      </w:r>
      <w:r w:rsidRPr="00B226F9">
        <w:rPr>
          <w:rFonts w:asciiTheme="minorHAnsi" w:hAnsiTheme="minorHAnsi"/>
          <w:highlight w:val="green"/>
          <w:u w:val="single"/>
        </w:rPr>
        <w:t xml:space="preserve">American) left and developing countries, </w:t>
      </w:r>
      <w:r w:rsidRPr="00B226F9">
        <w:rPr>
          <w:rFonts w:asciiTheme="minorHAnsi" w:hAnsiTheme="minorHAnsi"/>
          <w:u w:val="single"/>
        </w:rPr>
        <w:t>while using</w:t>
      </w:r>
      <w:r w:rsidRPr="006512AD">
        <w:rPr>
          <w:rFonts w:asciiTheme="minorHAnsi" w:hAnsiTheme="minorHAnsi"/>
          <w:u w:val="single"/>
        </w:rPr>
        <w:t xml:space="preserve"> WTO negotiations to narrow the scope of the waiver.</w:t>
      </w:r>
      <w:r w:rsidRPr="00D2763B">
        <w:rPr>
          <w:rFonts w:asciiTheme="minorHAnsi" w:hAnsiTheme="minorHAnsi"/>
        </w:rPr>
        <w:t xml:space="preserve"> Since the negotiations will take time, the decision also buys time to boost vaccine supplies through more conventional means.”</w:t>
      </w:r>
      <w:r>
        <w:rPr>
          <w:rFonts w:asciiTheme="minorHAnsi" w:hAnsiTheme="minorHAnsi"/>
          <w:sz w:val="16"/>
          <w:szCs w:val="16"/>
        </w:rPr>
        <w:t xml:space="preserve"> </w:t>
      </w:r>
      <w:r w:rsidRPr="00350CB9">
        <w:rPr>
          <w:rFonts w:asciiTheme="minorHAnsi" w:hAnsiTheme="minorHAnsi"/>
          <w:sz w:val="16"/>
          <w:szCs w:val="16"/>
        </w:rPr>
        <w:t>In effect, the Biden Administration is juggling several balls in the air. On the one hand, the progressive left in the US politics, including Sen. Bernie Sanders and Rep. Alexandria Ocasio-Cortez in the Democratic Party, has been demanding TRIPS waiver for Covid vaccines; equally, developing countries, supported by the WHO and the UN, are also demanding the waiver; India, a key Indo-Pacific ally of the US, was the initiator of the proposal on TRIPS waiver back in December; and, in principle, Biden Administration is committed to “multilateralism.”</w:t>
      </w:r>
      <w:r>
        <w:rPr>
          <w:rFonts w:asciiTheme="minorHAnsi" w:hAnsiTheme="minorHAnsi"/>
          <w:sz w:val="16"/>
          <w:szCs w:val="16"/>
        </w:rPr>
        <w:t xml:space="preserve"> </w:t>
      </w:r>
      <w:r w:rsidRPr="00350CB9">
        <w:rPr>
          <w:rFonts w:asciiTheme="minorHAnsi" w:hAnsiTheme="minorHAnsi"/>
          <w:sz w:val="16"/>
          <w:szCs w:val="16"/>
        </w:rPr>
        <w:t xml:space="preserve">On the other hand, Biden whose political life of half a century was largely spent in the US Congress, is </w:t>
      </w:r>
      <w:proofErr w:type="gramStart"/>
      <w:r w:rsidRPr="00350CB9">
        <w:rPr>
          <w:rFonts w:asciiTheme="minorHAnsi" w:hAnsiTheme="minorHAnsi"/>
          <w:sz w:val="16"/>
          <w:szCs w:val="16"/>
        </w:rPr>
        <w:t>well aware</w:t>
      </w:r>
      <w:proofErr w:type="gramEnd"/>
      <w:r w:rsidRPr="00350CB9">
        <w:rPr>
          <w:rFonts w:asciiTheme="minorHAnsi" w:hAnsiTheme="minorHAnsi"/>
          <w:sz w:val="16"/>
          <w:szCs w:val="16"/>
        </w:rPr>
        <w:t xml:space="preserve"> of the awesome clout of the pharmaceutical companies in American politics. From that lobby’s perspective, the patent waiver “amounts to the expropriation of the property of the pharmaceutical companies whose innovation and financial investments made the development of Covid-19 vaccines possible in the first place,” as a senior scholar at the Johns Hopkins Center for Health Security puts it.</w:t>
      </w:r>
      <w:r>
        <w:rPr>
          <w:rFonts w:asciiTheme="minorHAnsi" w:hAnsiTheme="minorHAnsi"/>
          <w:sz w:val="16"/>
          <w:szCs w:val="16"/>
        </w:rPr>
        <w:t xml:space="preserve"> </w:t>
      </w:r>
      <w:r w:rsidRPr="00350CB9">
        <w:rPr>
          <w:rFonts w:asciiTheme="minorHAnsi" w:hAnsiTheme="minorHAnsi"/>
          <w:sz w:val="16"/>
          <w:szCs w:val="16"/>
        </w:rPr>
        <w:t xml:space="preserve">The US pharmaceutical industry and congressional Republicans have already </w:t>
      </w:r>
      <w:hyperlink r:id="rId40" w:history="1">
        <w:r w:rsidRPr="00350CB9">
          <w:rPr>
            <w:rStyle w:val="Hyperlink"/>
            <w:rFonts w:asciiTheme="minorHAnsi" w:eastAsiaTheme="majorEastAsia" w:hAnsiTheme="minorHAnsi"/>
            <w:sz w:val="16"/>
            <w:szCs w:val="16"/>
          </w:rPr>
          <w:t>gone on the offensive</w:t>
        </w:r>
      </w:hyperlink>
      <w:r w:rsidRPr="00350CB9">
        <w:rPr>
          <w:rFonts w:asciiTheme="minorHAnsi" w:hAnsiTheme="minorHAnsi"/>
          <w:sz w:val="16"/>
          <w:szCs w:val="16"/>
        </w:rPr>
        <w:t xml:space="preserve"> blasting Biden’s announcement saying it undermines incentives for American innovation. Besides, the argument goes, even with the patent waiver, vaccine manufacturing is a complex process and is not like simply flipping a switch.</w:t>
      </w:r>
      <w:r>
        <w:rPr>
          <w:rFonts w:asciiTheme="minorHAnsi" w:hAnsiTheme="minorHAnsi"/>
          <w:sz w:val="16"/>
          <w:szCs w:val="16"/>
        </w:rPr>
        <w:t xml:space="preserve"> </w:t>
      </w:r>
      <w:r w:rsidRPr="00350CB9">
        <w:rPr>
          <w:rFonts w:asciiTheme="minorHAnsi" w:hAnsiTheme="minorHAnsi"/>
          <w:sz w:val="16"/>
          <w:szCs w:val="16"/>
        </w:rPr>
        <w:t>Sen. Richard Burr, the top Republican on the US Senate Health Committee, has denounced Biden’s decision: “Intellectual property protections are part of the reason we have these life-saving products; stripping these protections only ensures we won’t have the vaccines or treatments we need when the next pandemic occurs.” The Republican senators backed by Republican Study Committee Chairman Jim Banks propose to introduce legislation to block the move.</w:t>
      </w:r>
      <w:r>
        <w:rPr>
          <w:rFonts w:asciiTheme="minorHAnsi" w:hAnsiTheme="minorHAnsi"/>
          <w:sz w:val="16"/>
          <w:szCs w:val="16"/>
        </w:rPr>
        <w:t xml:space="preserve"> </w:t>
      </w:r>
      <w:r w:rsidRPr="00B226F9">
        <w:rPr>
          <w:rFonts w:asciiTheme="minorHAnsi" w:hAnsiTheme="minorHAnsi"/>
          <w:u w:val="single"/>
        </w:rPr>
        <w:t xml:space="preserve">Clearly, </w:t>
      </w:r>
      <w:r w:rsidRPr="00B226F9">
        <w:rPr>
          <w:rFonts w:asciiTheme="minorHAnsi" w:hAnsiTheme="minorHAnsi"/>
          <w:highlight w:val="green"/>
          <w:u w:val="single"/>
        </w:rPr>
        <w:t>Biden would rather spend his political capital on</w:t>
      </w:r>
      <w:r w:rsidRPr="00B226F9">
        <w:rPr>
          <w:rFonts w:asciiTheme="minorHAnsi" w:hAnsiTheme="minorHAnsi"/>
          <w:u w:val="single"/>
        </w:rPr>
        <w:t xml:space="preserve"> </w:t>
      </w:r>
      <w:r w:rsidRPr="00B226F9">
        <w:rPr>
          <w:rFonts w:asciiTheme="minorHAnsi" w:hAnsiTheme="minorHAnsi"/>
          <w:highlight w:val="green"/>
          <w:u w:val="single"/>
        </w:rPr>
        <w:t>getting</w:t>
      </w:r>
      <w:r w:rsidRPr="00B226F9">
        <w:rPr>
          <w:rFonts w:asciiTheme="minorHAnsi" w:hAnsiTheme="minorHAnsi"/>
          <w:u w:val="single"/>
        </w:rPr>
        <w:t xml:space="preserve"> the necessary </w:t>
      </w:r>
      <w:r w:rsidRPr="00B226F9">
        <w:rPr>
          <w:rFonts w:asciiTheme="minorHAnsi" w:hAnsiTheme="minorHAnsi"/>
          <w:highlight w:val="green"/>
          <w:u w:val="single"/>
        </w:rPr>
        <w:t>legislation through</w:t>
      </w:r>
      <w:r w:rsidRPr="00B226F9">
        <w:rPr>
          <w:rFonts w:asciiTheme="minorHAnsi" w:hAnsiTheme="minorHAnsi"/>
          <w:u w:val="single"/>
        </w:rPr>
        <w:t xml:space="preserve"> the </w:t>
      </w:r>
      <w:r w:rsidRPr="00B226F9">
        <w:rPr>
          <w:rFonts w:asciiTheme="minorHAnsi" w:hAnsiTheme="minorHAnsi"/>
          <w:highlight w:val="green"/>
          <w:u w:val="single"/>
        </w:rPr>
        <w:t>Congress to advance his domestic reform agenda</w:t>
      </w:r>
      <w:r w:rsidRPr="00B226F9">
        <w:rPr>
          <w:rFonts w:asciiTheme="minorHAnsi" w:hAnsiTheme="minorHAnsi"/>
          <w:u w:val="single"/>
        </w:rPr>
        <w:t xml:space="preserve"> rather </w:t>
      </w:r>
      <w:r w:rsidRPr="00356BBD">
        <w:rPr>
          <w:rFonts w:asciiTheme="minorHAnsi" w:hAnsiTheme="minorHAnsi"/>
          <w:highlight w:val="green"/>
          <w:u w:val="single"/>
        </w:rPr>
        <w:t>than</w:t>
      </w:r>
      <w:r w:rsidRPr="00B226F9">
        <w:rPr>
          <w:rFonts w:asciiTheme="minorHAnsi" w:hAnsiTheme="minorHAnsi"/>
          <w:u w:val="single"/>
        </w:rPr>
        <w:t xml:space="preserve"> </w:t>
      </w:r>
      <w:r w:rsidRPr="00356BBD">
        <w:rPr>
          <w:rFonts w:asciiTheme="minorHAnsi" w:hAnsiTheme="minorHAnsi"/>
          <w:highlight w:val="green"/>
          <w:u w:val="single"/>
        </w:rPr>
        <w:t>spend time and energy</w:t>
      </w:r>
      <w:r w:rsidRPr="00B226F9">
        <w:rPr>
          <w:rFonts w:asciiTheme="minorHAnsi" w:hAnsiTheme="minorHAnsi"/>
          <w:u w:val="single"/>
        </w:rPr>
        <w:t xml:space="preserve"> to take </w:t>
      </w:r>
      <w:r w:rsidRPr="00356BBD">
        <w:rPr>
          <w:rFonts w:asciiTheme="minorHAnsi" w:hAnsiTheme="minorHAnsi"/>
          <w:highlight w:val="green"/>
          <w:u w:val="single"/>
        </w:rPr>
        <w:t>on the pharma</w:t>
      </w:r>
      <w:r w:rsidRPr="00B226F9">
        <w:rPr>
          <w:rFonts w:asciiTheme="minorHAnsi" w:hAnsiTheme="minorHAnsi"/>
          <w:u w:val="single"/>
        </w:rPr>
        <w:t xml:space="preserve">ceutical </w:t>
      </w:r>
      <w:r w:rsidRPr="00356BBD">
        <w:rPr>
          <w:rFonts w:asciiTheme="minorHAnsi" w:hAnsiTheme="minorHAnsi"/>
          <w:highlight w:val="green"/>
          <w:u w:val="single"/>
        </w:rPr>
        <w:t>industry</w:t>
      </w:r>
      <w:r w:rsidRPr="00B226F9">
        <w:rPr>
          <w:rFonts w:asciiTheme="minorHAnsi" w:hAnsiTheme="minorHAnsi"/>
          <w:u w:val="single"/>
        </w:rPr>
        <w:t xml:space="preserve"> to burnish his image as a good Samaritan on the world stage.</w:t>
      </w:r>
      <w:r>
        <w:rPr>
          <w:rFonts w:asciiTheme="minorHAnsi" w:hAnsiTheme="minorHAnsi"/>
          <w:u w:val="single"/>
        </w:rPr>
        <w:t xml:space="preserve"> </w:t>
      </w:r>
      <w:r w:rsidRPr="002D0974">
        <w:rPr>
          <w:rFonts w:asciiTheme="minorHAnsi" w:hAnsiTheme="minorHAnsi"/>
          <w:sz w:val="18"/>
          <w:szCs w:val="18"/>
        </w:rPr>
        <w:t>Conceivably, Biden could be counting on the “text-based negotiations” at the WTO dragging on for months, if not years, without reaching anywhere</w:t>
      </w:r>
      <w:r w:rsidRPr="00B226F9">
        <w:rPr>
          <w:rFonts w:asciiTheme="minorHAnsi" w:hAnsiTheme="minorHAnsi"/>
          <w:u w:val="single"/>
        </w:rPr>
        <w:t xml:space="preserve">. </w:t>
      </w:r>
      <w:r w:rsidRPr="00B226F9">
        <w:rPr>
          <w:rFonts w:asciiTheme="minorHAnsi" w:hAnsiTheme="minorHAnsi"/>
          <w:highlight w:val="green"/>
          <w:u w:val="single"/>
        </w:rPr>
        <w:t>The US support for the waiver could</w:t>
      </w:r>
      <w:r w:rsidRPr="00B226F9">
        <w:rPr>
          <w:rFonts w:asciiTheme="minorHAnsi" w:hAnsiTheme="minorHAnsi"/>
          <w:u w:val="single"/>
        </w:rPr>
        <w:t xml:space="preserve"> even be a tactic to </w:t>
      </w:r>
      <w:r w:rsidRPr="00B226F9">
        <w:rPr>
          <w:rFonts w:asciiTheme="minorHAnsi" w:hAnsiTheme="minorHAnsi"/>
          <w:highlight w:val="green"/>
          <w:u w:val="single"/>
        </w:rPr>
        <w:t>convince pharmaceutical firms to back less drastic steps like</w:t>
      </w:r>
      <w:r w:rsidRPr="00B226F9">
        <w:rPr>
          <w:rFonts w:asciiTheme="minorHAnsi" w:hAnsiTheme="minorHAnsi"/>
          <w:u w:val="single"/>
        </w:rPr>
        <w:t xml:space="preserve"> </w:t>
      </w:r>
      <w:r w:rsidRPr="00B226F9">
        <w:rPr>
          <w:rFonts w:asciiTheme="minorHAnsi" w:hAnsiTheme="minorHAnsi"/>
          <w:highlight w:val="green"/>
          <w:u w:val="single"/>
        </w:rPr>
        <w:t>sharing tech</w:t>
      </w:r>
      <w:r w:rsidRPr="00B226F9">
        <w:rPr>
          <w:rFonts w:asciiTheme="minorHAnsi" w:hAnsiTheme="minorHAnsi"/>
          <w:u w:val="single"/>
        </w:rPr>
        <w:t xml:space="preserve">nology </w:t>
      </w:r>
      <w:r w:rsidRPr="00B226F9">
        <w:rPr>
          <w:rFonts w:asciiTheme="minorHAnsi" w:hAnsiTheme="minorHAnsi"/>
          <w:highlight w:val="green"/>
          <w:u w:val="single"/>
        </w:rPr>
        <w:t>and expanding</w:t>
      </w:r>
      <w:r w:rsidRPr="00B226F9">
        <w:rPr>
          <w:rFonts w:asciiTheme="minorHAnsi" w:hAnsiTheme="minorHAnsi"/>
          <w:u w:val="single"/>
        </w:rPr>
        <w:t xml:space="preserve"> joint </w:t>
      </w:r>
      <w:r w:rsidRPr="00B226F9">
        <w:rPr>
          <w:rFonts w:asciiTheme="minorHAnsi" w:hAnsiTheme="minorHAnsi"/>
          <w:highlight w:val="green"/>
          <w:u w:val="single"/>
        </w:rPr>
        <w:t>ventures</w:t>
      </w:r>
      <w:r w:rsidRPr="00B226F9">
        <w:rPr>
          <w:rFonts w:asciiTheme="minorHAnsi" w:hAnsiTheme="minorHAnsi"/>
          <w:u w:val="single"/>
        </w:rPr>
        <w:t xml:space="preserve"> to quickly boost global production.</w:t>
      </w:r>
      <w:r w:rsidRPr="00D2763B">
        <w:rPr>
          <w:rFonts w:asciiTheme="minorHAnsi" w:hAnsiTheme="minorHAnsi"/>
        </w:rPr>
        <w:t xml:space="preserve"> </w:t>
      </w:r>
      <w:r w:rsidRPr="00B226F9">
        <w:rPr>
          <w:rFonts w:asciiTheme="minorHAnsi" w:hAnsiTheme="minorHAnsi"/>
          <w:sz w:val="16"/>
          <w:szCs w:val="16"/>
        </w:rPr>
        <w:t>So far Covid-19 vaccines have been distributed primarily to the wealthy countries that developed them, while the pandemic sweeps through poorer ones, such as India and the real goal is, after all, expanded vaccine distribution.</w:t>
      </w:r>
      <w:r>
        <w:rPr>
          <w:rFonts w:asciiTheme="minorHAnsi" w:hAnsiTheme="minorHAnsi"/>
          <w:sz w:val="16"/>
          <w:szCs w:val="16"/>
        </w:rPr>
        <w:t xml:space="preserve"> </w:t>
      </w:r>
      <w:r w:rsidRPr="00B226F9">
        <w:rPr>
          <w:rFonts w:asciiTheme="minorHAnsi" w:hAnsiTheme="minorHAnsi"/>
          <w:sz w:val="16"/>
          <w:szCs w:val="16"/>
        </w:rPr>
        <w:t xml:space="preserve">Biden </w:t>
      </w:r>
      <w:proofErr w:type="gramStart"/>
      <w:r w:rsidRPr="00B226F9">
        <w:rPr>
          <w:rFonts w:asciiTheme="minorHAnsi" w:hAnsiTheme="minorHAnsi"/>
          <w:sz w:val="16"/>
          <w:szCs w:val="16"/>
        </w:rPr>
        <w:t>is well aware that</w:t>
      </w:r>
      <w:proofErr w:type="gramEnd"/>
      <w:r w:rsidRPr="00B226F9">
        <w:rPr>
          <w:rFonts w:asciiTheme="minorHAnsi" w:hAnsiTheme="minorHAnsi"/>
          <w:sz w:val="16"/>
          <w:szCs w:val="16"/>
        </w:rPr>
        <w:t xml:space="preserve"> there will be huge opposition to the TRIPS waiver from the US’ European allies as well. The British press has reported that the UK has been in closed-door talks at the World Trade Organization in recent months along with the likes of Australia, Canada, Japan, Norway, Singapore, the European </w:t>
      </w:r>
      <w:proofErr w:type="gramStart"/>
      <w:r w:rsidRPr="00B226F9">
        <w:rPr>
          <w:rFonts w:asciiTheme="minorHAnsi" w:hAnsiTheme="minorHAnsi"/>
          <w:sz w:val="16"/>
          <w:szCs w:val="16"/>
        </w:rPr>
        <w:t>Union</w:t>
      </w:r>
      <w:proofErr w:type="gramEnd"/>
      <w:r w:rsidRPr="00B226F9">
        <w:rPr>
          <w:rFonts w:asciiTheme="minorHAnsi" w:hAnsiTheme="minorHAnsi"/>
          <w:sz w:val="16"/>
          <w:szCs w:val="16"/>
        </w:rPr>
        <w:t xml:space="preserve"> and the US, who all opposed the idea.</w:t>
      </w:r>
    </w:p>
    <w:p w14:paraId="5CCCD0D3" w14:textId="77777777" w:rsidR="00555AB8" w:rsidRDefault="00555AB8" w:rsidP="00555AB8">
      <w:pPr>
        <w:pStyle w:val="Heading4"/>
      </w:pPr>
      <w:r w:rsidRPr="00E52A1E">
        <w:rPr>
          <w:u w:val="single"/>
        </w:rPr>
        <w:t>Biden</w:t>
      </w:r>
      <w:r>
        <w:rPr>
          <w:u w:val="single"/>
        </w:rPr>
        <w:t>’</w:t>
      </w:r>
      <w:r w:rsidRPr="00E52A1E">
        <w:rPr>
          <w:u w:val="single"/>
        </w:rPr>
        <w:t>s PC</w:t>
      </w:r>
      <w:r>
        <w:t xml:space="preserve"> is what got it through the S</w:t>
      </w:r>
      <w:r w:rsidRPr="00E52A1E">
        <w:t>enate</w:t>
      </w:r>
      <w:r>
        <w:t xml:space="preserve">, and its key </w:t>
      </w:r>
      <w:r w:rsidRPr="00E52A1E">
        <w:rPr>
          <w:u w:val="single"/>
        </w:rPr>
        <w:t>now</w:t>
      </w:r>
      <w:r>
        <w:t>.</w:t>
      </w:r>
    </w:p>
    <w:p w14:paraId="38740C8A" w14:textId="77777777" w:rsidR="00555AB8" w:rsidRPr="00320896" w:rsidRDefault="00555AB8" w:rsidP="00555AB8">
      <w:pPr>
        <w:rPr>
          <w:rStyle w:val="Style13ptBold"/>
          <w:rFonts w:ascii="Times New Roman" w:hAnsi="Times New Roman" w:cs="Times New Roman"/>
          <w:b w:val="0"/>
          <w:bCs/>
        </w:rPr>
      </w:pPr>
      <w:r>
        <w:rPr>
          <w:rStyle w:val="Style13ptBold"/>
        </w:rPr>
        <w:t xml:space="preserve">Smith and Gambino 10/1 </w:t>
      </w:r>
      <w:r>
        <w:t>[David Smith is the Guardian's Washington DC bureau chief.</w:t>
      </w:r>
      <w:r w:rsidRPr="007D5603">
        <w:t xml:space="preserve"> </w:t>
      </w:r>
      <w:r>
        <w:t>Lauren Gambino is political correspondent for Guardian US, based in Washington DC. October 1, 2021. “Biden upbeat on rare Capitol Hill visit but domestic agenda hangs in jeopardy”</w:t>
      </w:r>
      <w:r w:rsidRPr="00320896">
        <w:t xml:space="preserve"> </w:t>
      </w:r>
      <w:hyperlink r:id="rId41" w:history="1">
        <w:r w:rsidRPr="0079015F">
          <w:rPr>
            <w:rStyle w:val="Hyperlink"/>
          </w:rPr>
          <w:t>https://www.theguardian.com/us-news/2021/oct/01/democrats-congress-biden-infrastructure-talks Accessed 10/25</w:t>
        </w:r>
      </w:hyperlink>
      <w:r>
        <w:t xml:space="preserve"> //gord0]</w:t>
      </w:r>
    </w:p>
    <w:p w14:paraId="5711D476" w14:textId="77777777" w:rsidR="00555AB8" w:rsidRPr="0098002B" w:rsidRDefault="00555AB8" w:rsidP="00555AB8">
      <w:pPr>
        <w:rPr>
          <w:rFonts w:ascii="Times New Roman" w:hAnsi="Times New Roman" w:cs="Times New Roman"/>
          <w:u w:val="single"/>
        </w:rPr>
      </w:pPr>
      <w:r w:rsidRPr="00E52A1E">
        <w:rPr>
          <w:highlight w:val="green"/>
          <w:u w:val="single"/>
        </w:rPr>
        <w:t>Democrats returned</w:t>
      </w:r>
      <w:r w:rsidRPr="0098002B">
        <w:rPr>
          <w:u w:val="single"/>
        </w:rPr>
        <w:t xml:space="preserve"> to the Capitol on Friday deeply </w:t>
      </w:r>
      <w:r w:rsidRPr="00E52A1E">
        <w:rPr>
          <w:highlight w:val="green"/>
          <w:u w:val="single"/>
        </w:rPr>
        <w:t>divided but determined to make progress on</w:t>
      </w:r>
      <w:r w:rsidRPr="0098002B">
        <w:rPr>
          <w:u w:val="single"/>
        </w:rPr>
        <w:t xml:space="preserve"> Joe </w:t>
      </w:r>
      <w:r w:rsidRPr="00E52A1E">
        <w:rPr>
          <w:highlight w:val="green"/>
          <w:u w:val="single"/>
        </w:rPr>
        <w:t>Biden’s</w:t>
      </w:r>
      <w:r w:rsidRPr="0098002B">
        <w:rPr>
          <w:u w:val="single"/>
        </w:rPr>
        <w:t xml:space="preserve"> ambitious </w:t>
      </w:r>
      <w:r w:rsidRPr="00E52A1E">
        <w:rPr>
          <w:highlight w:val="green"/>
          <w:u w:val="single"/>
        </w:rPr>
        <w:t>economic vision</w:t>
      </w:r>
      <w:r w:rsidRPr="0098002B">
        <w:rPr>
          <w:u w:val="single"/>
        </w:rPr>
        <w:t xml:space="preserve">, after an embarrassing setback delayed a planned vote on a related $1tn measure </w:t>
      </w:r>
      <w:r w:rsidRPr="00E52A1E">
        <w:rPr>
          <w:highlight w:val="green"/>
          <w:u w:val="single"/>
        </w:rPr>
        <w:t>to improve the nation’s infrastructure.</w:t>
      </w:r>
    </w:p>
    <w:p w14:paraId="621093E6" w14:textId="77777777" w:rsidR="00555AB8" w:rsidRPr="00E52A1E" w:rsidRDefault="00555AB8" w:rsidP="00555AB8">
      <w:pPr>
        <w:rPr>
          <w:sz w:val="16"/>
          <w:szCs w:val="16"/>
        </w:rPr>
      </w:pPr>
      <w:r w:rsidRPr="00E52A1E">
        <w:rPr>
          <w:sz w:val="16"/>
          <w:szCs w:val="16"/>
        </w:rPr>
        <w:t xml:space="preserve">Biden on Friday made a rare visit to Capitol Hill to meet privately with House Democrats amid a stalemate that has put his sprawling domestic agenda in jeopardy. The visit comes after </w:t>
      </w:r>
      <w:proofErr w:type="spellStart"/>
      <w:r w:rsidRPr="00E52A1E">
        <w:rPr>
          <w:sz w:val="16"/>
          <w:szCs w:val="16"/>
        </w:rPr>
        <w:t>after</w:t>
      </w:r>
      <w:proofErr w:type="spellEnd"/>
      <w:r w:rsidRPr="00E52A1E">
        <w:rPr>
          <w:sz w:val="16"/>
          <w:szCs w:val="16"/>
        </w:rPr>
        <w:t xml:space="preserve"> the House speaker, Nancy Pelosi, </w:t>
      </w:r>
      <w:hyperlink r:id="rId42" w:history="1">
        <w:r w:rsidRPr="00E52A1E">
          <w:rPr>
            <w:rStyle w:val="Hyperlink"/>
            <w:sz w:val="16"/>
            <w:szCs w:val="16"/>
          </w:rPr>
          <w:t xml:space="preserve">delayed a vote on part of his economic agenda, </w:t>
        </w:r>
      </w:hyperlink>
      <w:r w:rsidRPr="00E52A1E">
        <w:rPr>
          <w:sz w:val="16"/>
          <w:szCs w:val="16"/>
        </w:rPr>
        <w:t>a bipartisan $1tn public works measure, on Thursday night after a frantic day of negotiations failed to produce a deal.</w:t>
      </w:r>
    </w:p>
    <w:p w14:paraId="3106C103" w14:textId="77777777" w:rsidR="00555AB8" w:rsidRPr="00E52A1E" w:rsidRDefault="00555AB8" w:rsidP="00555AB8">
      <w:pPr>
        <w:rPr>
          <w:sz w:val="16"/>
          <w:szCs w:val="16"/>
        </w:rPr>
      </w:pPr>
      <w:r w:rsidRPr="00E52A1E">
        <w:rPr>
          <w:sz w:val="16"/>
          <w:szCs w:val="16"/>
        </w:rPr>
        <w:t>“We’re going to get this thing done,” Biden said, as he exited the caucus room. “It doesn’t matter when – it doesn’t matter whether it’s in six minutes, six days, or six weeks – we’re going to get it done.”</w:t>
      </w:r>
    </w:p>
    <w:p w14:paraId="6B275D7D" w14:textId="77777777" w:rsidR="00555AB8" w:rsidRPr="00E52A1E" w:rsidRDefault="00555AB8" w:rsidP="00555AB8">
      <w:pPr>
        <w:rPr>
          <w:sz w:val="16"/>
          <w:szCs w:val="16"/>
        </w:rPr>
      </w:pPr>
      <w:r w:rsidRPr="00E52A1E">
        <w:rPr>
          <w:sz w:val="16"/>
          <w:szCs w:val="16"/>
        </w:rPr>
        <w:t xml:space="preserve">Earlier in the day, Pelosi promised that there would be a “vote today” on the measure, an ambitious timeline that would require Democrats first reaching a compromise on the broader piece of Biden’s agenda that virtually every member of the party in both the House and Senate could support. But a resolution before the weekend appeared unlikely as Democrats remained deeply at odds over the scale and structure of a more expansive package containing </w:t>
      </w:r>
      <w:proofErr w:type="spellStart"/>
      <w:r w:rsidRPr="00E52A1E">
        <w:rPr>
          <w:sz w:val="16"/>
          <w:szCs w:val="16"/>
        </w:rPr>
        <w:t>containing</w:t>
      </w:r>
      <w:proofErr w:type="spellEnd"/>
      <w:r w:rsidRPr="00E52A1E">
        <w:rPr>
          <w:sz w:val="16"/>
          <w:szCs w:val="16"/>
        </w:rPr>
        <w:t xml:space="preserve"> a host of </w:t>
      </w:r>
      <w:r w:rsidRPr="00E52A1E">
        <w:rPr>
          <w:sz w:val="16"/>
          <w:szCs w:val="16"/>
        </w:rPr>
        <w:lastRenderedPageBreak/>
        <w:t xml:space="preserve">progressive priorities, provisions to expand health care access, establish paid leave, combat climate </w:t>
      </w:r>
      <w:proofErr w:type="gramStart"/>
      <w:r w:rsidRPr="00E52A1E">
        <w:rPr>
          <w:sz w:val="16"/>
          <w:szCs w:val="16"/>
        </w:rPr>
        <w:t>change</w:t>
      </w:r>
      <w:proofErr w:type="gramEnd"/>
      <w:r w:rsidRPr="00E52A1E">
        <w:rPr>
          <w:sz w:val="16"/>
          <w:szCs w:val="16"/>
        </w:rPr>
        <w:t xml:space="preserve"> and reduce poverty – all underwritten by tax increases on wealthy Americans and corporations.</w:t>
      </w:r>
    </w:p>
    <w:p w14:paraId="603A7699" w14:textId="77777777" w:rsidR="00555AB8" w:rsidRDefault="00555AB8" w:rsidP="00555AB8">
      <w:r>
        <w:t xml:space="preserve">Democrats are trying to score a major legislative victory with razor-thin majorities in both chambers. </w:t>
      </w:r>
      <w:r w:rsidRPr="00E52A1E">
        <w:rPr>
          <w:highlight w:val="green"/>
          <w:u w:val="single"/>
        </w:rPr>
        <w:t>Failure would deny Biden much of his</w:t>
      </w:r>
      <w:r w:rsidRPr="005B612C">
        <w:rPr>
          <w:u w:val="single"/>
        </w:rPr>
        <w:t xml:space="preserve"> domestic </w:t>
      </w:r>
      <w:r w:rsidRPr="00E52A1E">
        <w:rPr>
          <w:highlight w:val="green"/>
          <w:u w:val="single"/>
        </w:rPr>
        <w:t>agenda</w:t>
      </w:r>
      <w:r w:rsidRPr="005B612C">
        <w:rPr>
          <w:u w:val="single"/>
        </w:rPr>
        <w:t xml:space="preserve">, </w:t>
      </w:r>
      <w:r w:rsidRPr="00E52A1E">
        <w:rPr>
          <w:highlight w:val="green"/>
          <w:u w:val="single"/>
        </w:rPr>
        <w:t>leaving the party with little to show</w:t>
      </w:r>
      <w:r w:rsidRPr="005B612C">
        <w:rPr>
          <w:u w:val="single"/>
        </w:rPr>
        <w:t xml:space="preserve"> for their time controlling the White House, the Senate and House</w:t>
      </w:r>
      <w:r>
        <w:t xml:space="preserve"> – a governing trifecta they last enjoyed in 2010.</w:t>
      </w:r>
    </w:p>
    <w:p w14:paraId="3DE4C4E4" w14:textId="77777777" w:rsidR="00555AB8" w:rsidRPr="00320896" w:rsidRDefault="00555AB8" w:rsidP="00555AB8">
      <w:pPr>
        <w:rPr>
          <w:sz w:val="18"/>
          <w:szCs w:val="18"/>
        </w:rPr>
      </w:pPr>
      <w:r w:rsidRPr="00320896">
        <w:rPr>
          <w:sz w:val="18"/>
          <w:szCs w:val="18"/>
        </w:rPr>
        <w:t xml:space="preserve">Senator Joe Manchin of West Virginia has proposed a spending package of about $1.5tn – less than half the size of the proposal put forward by the president and Democratic leaders. Another Democratic centrist, Senator </w:t>
      </w:r>
      <w:proofErr w:type="spellStart"/>
      <w:r w:rsidRPr="00320896">
        <w:rPr>
          <w:sz w:val="18"/>
          <w:szCs w:val="18"/>
        </w:rPr>
        <w:t>Kyrsten</w:t>
      </w:r>
      <w:proofErr w:type="spellEnd"/>
      <w:r w:rsidRPr="00320896">
        <w:rPr>
          <w:sz w:val="18"/>
          <w:szCs w:val="18"/>
        </w:rPr>
        <w:t xml:space="preserve"> </w:t>
      </w:r>
      <w:proofErr w:type="spellStart"/>
      <w:r w:rsidRPr="00320896">
        <w:rPr>
          <w:sz w:val="18"/>
          <w:szCs w:val="18"/>
        </w:rPr>
        <w:t>Sinema</w:t>
      </w:r>
      <w:proofErr w:type="spellEnd"/>
      <w:r w:rsidRPr="00320896">
        <w:rPr>
          <w:sz w:val="18"/>
          <w:szCs w:val="18"/>
        </w:rPr>
        <w:t>, declined to say whether she agreed with Manchin’s proposal.</w:t>
      </w:r>
    </w:p>
    <w:p w14:paraId="0C623B98" w14:textId="77777777" w:rsidR="00555AB8" w:rsidRPr="00320896" w:rsidRDefault="00555AB8" w:rsidP="00555AB8">
      <w:pPr>
        <w:rPr>
          <w:sz w:val="18"/>
          <w:szCs w:val="18"/>
        </w:rPr>
      </w:pPr>
      <w:r w:rsidRPr="00320896">
        <w:rPr>
          <w:sz w:val="18"/>
          <w:szCs w:val="18"/>
        </w:rPr>
        <w:t xml:space="preserve">The wrangling resumed in the House on Friday morning, which, due to a quirk of process, </w:t>
      </w:r>
      <w:hyperlink r:id="rId43" w:history="1">
        <w:r w:rsidRPr="00320896">
          <w:rPr>
            <w:rStyle w:val="Hyperlink"/>
            <w:sz w:val="18"/>
            <w:szCs w:val="18"/>
          </w:rPr>
          <w:t>remained</w:t>
        </w:r>
      </w:hyperlink>
      <w:r w:rsidRPr="00320896">
        <w:rPr>
          <w:sz w:val="18"/>
          <w:szCs w:val="18"/>
        </w:rPr>
        <w:t xml:space="preserve"> in the legislative day of 30 September even as the calendar turned to October.</w:t>
      </w:r>
    </w:p>
    <w:p w14:paraId="2F94E4C0" w14:textId="77777777" w:rsidR="00555AB8" w:rsidRPr="005C3A2A" w:rsidRDefault="00555AB8" w:rsidP="00555AB8">
      <w:pPr>
        <w:rPr>
          <w:u w:val="single"/>
        </w:rPr>
      </w:pPr>
      <w:r>
        <w:t xml:space="preserve">Huddled together in an hours-long caucus meeting, </w:t>
      </w:r>
      <w:r w:rsidRPr="00E52A1E">
        <w:rPr>
          <w:highlight w:val="green"/>
          <w:u w:val="single"/>
        </w:rPr>
        <w:t>Pelosi</w:t>
      </w:r>
      <w:r w:rsidRPr="005C3A2A">
        <w:rPr>
          <w:u w:val="single"/>
        </w:rPr>
        <w:t xml:space="preserve"> tried to </w:t>
      </w:r>
      <w:r w:rsidRPr="00E52A1E">
        <w:rPr>
          <w:highlight w:val="green"/>
          <w:u w:val="single"/>
        </w:rPr>
        <w:t>steer</w:t>
      </w:r>
      <w:r w:rsidRPr="005C3A2A">
        <w:rPr>
          <w:u w:val="single"/>
        </w:rPr>
        <w:t xml:space="preserve"> the </w:t>
      </w:r>
      <w:r w:rsidRPr="00E52A1E">
        <w:rPr>
          <w:highlight w:val="green"/>
          <w:u w:val="single"/>
        </w:rPr>
        <w:t>feuding factions</w:t>
      </w:r>
      <w:r w:rsidRPr="005C3A2A">
        <w:rPr>
          <w:u w:val="single"/>
        </w:rPr>
        <w:t xml:space="preserve"> within her party </w:t>
      </w:r>
      <w:r w:rsidRPr="00E52A1E">
        <w:rPr>
          <w:highlight w:val="green"/>
          <w:u w:val="single"/>
        </w:rPr>
        <w:t>toward common ground</w:t>
      </w:r>
      <w:r w:rsidRPr="005C3A2A">
        <w:rPr>
          <w:u w:val="single"/>
        </w:rPr>
        <w:t xml:space="preserve"> after Thursday’s marathon negotiating session generated deepening acrimony and no deal.</w:t>
      </w:r>
    </w:p>
    <w:p w14:paraId="7E186BDE" w14:textId="77777777" w:rsidR="00555AB8" w:rsidRPr="00E52A1E" w:rsidRDefault="00555AB8" w:rsidP="00555AB8">
      <w:pPr>
        <w:rPr>
          <w:sz w:val="16"/>
          <w:szCs w:val="16"/>
        </w:rPr>
      </w:pPr>
      <w:r w:rsidRPr="00E52A1E">
        <w:rPr>
          <w:sz w:val="16"/>
          <w:szCs w:val="16"/>
        </w:rPr>
        <w:t>Congresswoman Pramila Jayapal, chair of the Congressional Progressive Caucus, emerged from the morning gathering optimistic that Democrats would eventually pass both bills. But she remained firm in her position – and confident in her members – that there the infrastructure bill would not move forward without assurances that the Senate would pass Biden’s larger bill.</w:t>
      </w:r>
    </w:p>
    <w:p w14:paraId="09EF26DA" w14:textId="77777777" w:rsidR="00555AB8" w:rsidRPr="00E52A1E" w:rsidRDefault="00555AB8" w:rsidP="00555AB8">
      <w:pPr>
        <w:rPr>
          <w:sz w:val="16"/>
          <w:szCs w:val="16"/>
        </w:rPr>
      </w:pPr>
      <w:r w:rsidRPr="00E52A1E">
        <w:rPr>
          <w:sz w:val="16"/>
          <w:szCs w:val="16"/>
        </w:rPr>
        <w:t xml:space="preserve">“We’ve seen more progress in the last 48 hours than we’ve seen in a long time on reconciliation,” she said, crediting progressives’ infrastructure revolt for forcing Manchin and </w:t>
      </w:r>
      <w:proofErr w:type="spellStart"/>
      <w:r w:rsidRPr="00E52A1E">
        <w:rPr>
          <w:sz w:val="16"/>
          <w:szCs w:val="16"/>
        </w:rPr>
        <w:t>Sinema</w:t>
      </w:r>
      <w:proofErr w:type="spellEnd"/>
      <w:r w:rsidRPr="00E52A1E">
        <w:rPr>
          <w:sz w:val="16"/>
          <w:szCs w:val="16"/>
        </w:rPr>
        <w:t xml:space="preserve"> to the negotiating table.</w:t>
      </w:r>
    </w:p>
    <w:p w14:paraId="36B22EC5" w14:textId="77777777" w:rsidR="00555AB8" w:rsidRPr="00E52A1E" w:rsidRDefault="00555AB8" w:rsidP="00555AB8">
      <w:pPr>
        <w:rPr>
          <w:sz w:val="16"/>
          <w:szCs w:val="16"/>
        </w:rPr>
      </w:pPr>
      <w:r w:rsidRPr="00E52A1E">
        <w:rPr>
          <w:sz w:val="16"/>
          <w:szCs w:val="16"/>
        </w:rPr>
        <w:t>The decision to postpone the infrastructure vote was seen as a victory for progressives who were unwavering in their resolve to “hold the line” and vote against the bill unless they received “ironclad” commitments that Biden’s proposed $3.5tn social and environmental package would also pass.</w:t>
      </w:r>
    </w:p>
    <w:p w14:paraId="6CB91088" w14:textId="77777777" w:rsidR="00555AB8" w:rsidRPr="00E52A1E" w:rsidRDefault="00555AB8" w:rsidP="00555AB8">
      <w:pPr>
        <w:rPr>
          <w:sz w:val="16"/>
          <w:szCs w:val="16"/>
        </w:rPr>
      </w:pPr>
      <w:r w:rsidRPr="00E52A1E">
        <w:rPr>
          <w:sz w:val="16"/>
          <w:szCs w:val="16"/>
        </w:rPr>
        <w:t>Many progressives also say they will withhold support for the infrastructure bill until the Senate passes the second piece of Biden’s economic agenda, legislation that has yet to be written. Jayapal made clear this was her preference, but later left the door open to the possibility that the party could reach an agreement without a vote.</w:t>
      </w:r>
    </w:p>
    <w:p w14:paraId="12BC30DD" w14:textId="77777777" w:rsidR="00555AB8" w:rsidRPr="00E52A1E" w:rsidRDefault="00555AB8" w:rsidP="00555AB8">
      <w:pPr>
        <w:rPr>
          <w:sz w:val="16"/>
          <w:szCs w:val="16"/>
        </w:rPr>
      </w:pPr>
      <w:r w:rsidRPr="00E52A1E">
        <w:rPr>
          <w:sz w:val="16"/>
          <w:szCs w:val="16"/>
        </w:rPr>
        <w:t>“If there’s something else that’s short of a vote … that gives me those same assurances, I want to listen to that,” she told reporters.</w:t>
      </w:r>
    </w:p>
    <w:p w14:paraId="58AB40B6" w14:textId="77777777" w:rsidR="00555AB8" w:rsidRPr="00E52A1E" w:rsidRDefault="00555AB8" w:rsidP="00555AB8">
      <w:pPr>
        <w:rPr>
          <w:sz w:val="16"/>
          <w:szCs w:val="16"/>
        </w:rPr>
      </w:pPr>
      <w:r w:rsidRPr="00E52A1E">
        <w:rPr>
          <w:sz w:val="16"/>
          <w:szCs w:val="16"/>
        </w:rPr>
        <w:t>The stalemate also laid bare deep ideological fractures within the party. Unlike the debate over Barack Obama’s healthcare legislation a decade ago, progressives appear to be more closely aligned with the president and able to flex their political muscles. On Thursday they were united in making the case that centrists are now in the minority.</w:t>
      </w:r>
    </w:p>
    <w:p w14:paraId="3CDE6953" w14:textId="77777777" w:rsidR="00555AB8" w:rsidRPr="00E52A1E" w:rsidRDefault="00555AB8" w:rsidP="00555AB8">
      <w:pPr>
        <w:rPr>
          <w:sz w:val="16"/>
          <w:szCs w:val="16"/>
        </w:rPr>
      </w:pPr>
      <w:proofErr w:type="spellStart"/>
      <w:r w:rsidRPr="00E52A1E">
        <w:rPr>
          <w:sz w:val="16"/>
          <w:szCs w:val="16"/>
        </w:rPr>
        <w:t>Varshini</w:t>
      </w:r>
      <w:proofErr w:type="spellEnd"/>
      <w:r w:rsidRPr="00E52A1E">
        <w:rPr>
          <w:sz w:val="16"/>
          <w:szCs w:val="16"/>
        </w:rPr>
        <w:t xml:space="preserve"> Prakash, executive director of Sunrise Movement, a youth group fighting the climate crisis, </w:t>
      </w:r>
      <w:hyperlink r:id="rId44" w:history="1">
        <w:r w:rsidRPr="00E52A1E">
          <w:rPr>
            <w:rStyle w:val="Hyperlink"/>
            <w:sz w:val="16"/>
            <w:szCs w:val="16"/>
          </w:rPr>
          <w:t>said:</w:t>
        </w:r>
      </w:hyperlink>
      <w:r w:rsidRPr="00E52A1E">
        <w:rPr>
          <w:sz w:val="16"/>
          <w:szCs w:val="16"/>
        </w:rPr>
        <w:t xml:space="preserve"> “Tonight, we are so proud of progressives for holding the line. But let’s be clear, progressives are not the ones delaying the vote – Joe Manchin and </w:t>
      </w:r>
      <w:proofErr w:type="spellStart"/>
      <w:r w:rsidRPr="00E52A1E">
        <w:rPr>
          <w:sz w:val="16"/>
          <w:szCs w:val="16"/>
        </w:rPr>
        <w:t>Kyrsten</w:t>
      </w:r>
      <w:proofErr w:type="spellEnd"/>
      <w:r w:rsidRPr="00E52A1E">
        <w:rPr>
          <w:sz w:val="16"/>
          <w:szCs w:val="16"/>
        </w:rPr>
        <w:t xml:space="preserve"> </w:t>
      </w:r>
      <w:proofErr w:type="spellStart"/>
      <w:r w:rsidRPr="00E52A1E">
        <w:rPr>
          <w:sz w:val="16"/>
          <w:szCs w:val="16"/>
        </w:rPr>
        <w:t>Sinema</w:t>
      </w:r>
      <w:proofErr w:type="spellEnd"/>
      <w:r w:rsidRPr="00E52A1E">
        <w:rPr>
          <w:sz w:val="16"/>
          <w:szCs w:val="16"/>
        </w:rPr>
        <w:t xml:space="preserve"> are.”</w:t>
      </w:r>
    </w:p>
    <w:p w14:paraId="3B7B5B83" w14:textId="77777777" w:rsidR="00555AB8" w:rsidRPr="00E52A1E" w:rsidRDefault="00555AB8" w:rsidP="00555AB8">
      <w:pPr>
        <w:rPr>
          <w:sz w:val="16"/>
          <w:szCs w:val="16"/>
        </w:rPr>
      </w:pPr>
      <w:r w:rsidRPr="00E52A1E">
        <w:rPr>
          <w:sz w:val="16"/>
          <w:szCs w:val="16"/>
        </w:rPr>
        <w:t>Thursday’s delay could anger moderates and cause further infighting that puts Biden’s agenda at risk. Earlier this week Stephanie Murphy, a congresswoman from Florida, warned: “If the vote were to fail or be delayed, there would be a significant breach of trust.”</w:t>
      </w:r>
    </w:p>
    <w:p w14:paraId="06727993" w14:textId="77777777" w:rsidR="00555AB8" w:rsidRPr="00320896" w:rsidRDefault="00555AB8" w:rsidP="00555AB8">
      <w:pPr>
        <w:rPr>
          <w:sz w:val="18"/>
          <w:szCs w:val="18"/>
        </w:rPr>
      </w:pPr>
      <w:r w:rsidRPr="00E52A1E">
        <w:rPr>
          <w:highlight w:val="green"/>
          <w:u w:val="single"/>
        </w:rPr>
        <w:t>Republicans</w:t>
      </w:r>
      <w:r w:rsidRPr="00031CB6">
        <w:rPr>
          <w:u w:val="single"/>
        </w:rPr>
        <w:t xml:space="preserve"> who had supported the infrastructure bill in the Senate also </w:t>
      </w:r>
      <w:r w:rsidRPr="00E52A1E">
        <w:rPr>
          <w:highlight w:val="green"/>
          <w:u w:val="single"/>
        </w:rPr>
        <w:t>acknowledged the setback</w:t>
      </w:r>
      <w:r>
        <w:t xml:space="preserve">. </w:t>
      </w:r>
      <w:r w:rsidRPr="00320896">
        <w:rPr>
          <w:sz w:val="18"/>
          <w:szCs w:val="18"/>
        </w:rPr>
        <w:t xml:space="preserve">Senators Rob Portman, Bill Cassidy, Susan Collins, Lisa Murkowski and Mitt Romney said in a joint statement: “While we are disappointed the </w:t>
      </w:r>
      <w:hyperlink r:id="rId45" w:history="1">
        <w:r w:rsidRPr="00320896">
          <w:rPr>
            <w:rStyle w:val="Hyperlink"/>
            <w:sz w:val="18"/>
            <w:szCs w:val="18"/>
          </w:rPr>
          <w:t>House of Representatives</w:t>
        </w:r>
      </w:hyperlink>
      <w:r w:rsidRPr="00320896">
        <w:rPr>
          <w:sz w:val="18"/>
          <w:szCs w:val="18"/>
        </w:rPr>
        <w:t xml:space="preserve"> did not meet its deadline to vote on the bipartisan infrastructure bill, we remain hopeful the House will come together in a spirit of bipartisanship just as the Senate did and pass this important piece of legislation.</w:t>
      </w:r>
    </w:p>
    <w:p w14:paraId="70AEACBA" w14:textId="77777777" w:rsidR="00555AB8" w:rsidRDefault="00555AB8" w:rsidP="00555AB8">
      <w:r>
        <w:t>“This bill is critically important to modernizing and upgrading everything from our roads and bridges to broadband and increasing the resiliency of the nation’s electrical grid.”</w:t>
      </w:r>
    </w:p>
    <w:p w14:paraId="782561D7" w14:textId="77777777" w:rsidR="00555AB8" w:rsidRDefault="00555AB8" w:rsidP="00555AB8">
      <w:pPr>
        <w:rPr>
          <w:u w:val="single"/>
        </w:rPr>
      </w:pPr>
      <w:r>
        <w:t xml:space="preserve">Both pieces of legislation are critical to Biden’s economic vision. </w:t>
      </w:r>
      <w:r w:rsidRPr="00E52A1E">
        <w:rPr>
          <w:u w:val="single"/>
        </w:rPr>
        <w:t xml:space="preserve">While </w:t>
      </w:r>
      <w:r w:rsidRPr="00E52A1E">
        <w:rPr>
          <w:highlight w:val="green"/>
          <w:u w:val="single"/>
        </w:rPr>
        <w:t>he</w:t>
      </w:r>
      <w:r w:rsidRPr="00E52A1E">
        <w:rPr>
          <w:u w:val="single"/>
        </w:rPr>
        <w:t xml:space="preserve"> has staked his domestic agenda – and his legacy – on a $3.5tn social policy package, he </w:t>
      </w:r>
      <w:r w:rsidRPr="00E52A1E">
        <w:rPr>
          <w:highlight w:val="green"/>
          <w:u w:val="single"/>
        </w:rPr>
        <w:t>invested precious political capital</w:t>
      </w:r>
      <w:r w:rsidRPr="00E52A1E">
        <w:rPr>
          <w:u w:val="single"/>
        </w:rPr>
        <w:t xml:space="preserve"> in </w:t>
      </w:r>
      <w:r w:rsidRPr="00E52A1E">
        <w:rPr>
          <w:highlight w:val="green"/>
          <w:u w:val="single"/>
        </w:rPr>
        <w:t>courting Republicans to support the</w:t>
      </w:r>
      <w:r w:rsidRPr="00E52A1E">
        <w:rPr>
          <w:u w:val="single"/>
        </w:rPr>
        <w:t xml:space="preserve"> infrastructure </w:t>
      </w:r>
      <w:r w:rsidRPr="00E52A1E">
        <w:rPr>
          <w:highlight w:val="green"/>
          <w:u w:val="single"/>
        </w:rPr>
        <w:t>bill</w:t>
      </w:r>
      <w:r w:rsidRPr="00E52A1E">
        <w:rPr>
          <w:u w:val="single"/>
        </w:rPr>
        <w:t xml:space="preserve">, </w:t>
      </w:r>
      <w:r w:rsidRPr="00E52A1E">
        <w:rPr>
          <w:highlight w:val="green"/>
          <w:u w:val="single"/>
        </w:rPr>
        <w:t xml:space="preserve">part </w:t>
      </w:r>
      <w:r w:rsidRPr="00E52A1E">
        <w:rPr>
          <w:highlight w:val="green"/>
          <w:u w:val="single"/>
        </w:rPr>
        <w:lastRenderedPageBreak/>
        <w:t>of a campaign promise to usher in</w:t>
      </w:r>
      <w:r w:rsidRPr="00E52A1E">
        <w:rPr>
          <w:u w:val="single"/>
        </w:rPr>
        <w:t xml:space="preserve"> a new era of </w:t>
      </w:r>
      <w:r w:rsidRPr="00E52A1E">
        <w:rPr>
          <w:highlight w:val="green"/>
          <w:u w:val="single"/>
        </w:rPr>
        <w:t>bipartisanship in Congress.</w:t>
      </w:r>
      <w:r w:rsidRPr="00E52A1E">
        <w:rPr>
          <w:u w:val="single"/>
        </w:rPr>
        <w:t xml:space="preserve"> The bill passed the Senate in August, with 19 Republican votes and great fanfare.</w:t>
      </w:r>
    </w:p>
    <w:p w14:paraId="4D276220" w14:textId="77777777" w:rsidR="00555AB8" w:rsidRDefault="00555AB8" w:rsidP="00555AB8">
      <w:pPr>
        <w:pStyle w:val="Heading4"/>
      </w:pPr>
      <w:r>
        <w:t xml:space="preserve">Infrastructure reform </w:t>
      </w:r>
      <w:r>
        <w:rPr>
          <w:u w:val="single"/>
        </w:rPr>
        <w:t>solves Existential Climate Change</w:t>
      </w:r>
      <w:r>
        <w:t xml:space="preserve"> – it results in </w:t>
      </w:r>
      <w:r>
        <w:rPr>
          <w:u w:val="single"/>
        </w:rPr>
        <w:t>spill-over</w:t>
      </w:r>
      <w:r>
        <w:t>.</w:t>
      </w:r>
    </w:p>
    <w:p w14:paraId="7AEC4A8D" w14:textId="77777777" w:rsidR="00555AB8" w:rsidRPr="00387727" w:rsidRDefault="00555AB8" w:rsidP="00555AB8">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46" w:history="1">
        <w:r w:rsidRPr="007313BB">
          <w:rPr>
            <w:rStyle w:val="Hyperlink"/>
          </w:rPr>
          <w:t>https://www.usatoday.com/story/opinion/todaysdebate/2021/07/20/climate-change-biden-infrastructure-bill-good-start/7877118002/</w:t>
        </w:r>
      </w:hyperlink>
      <w:r>
        <w:t xml:space="preserve"> //Elmer </w:t>
      </w:r>
    </w:p>
    <w:p w14:paraId="55F4F6C3" w14:textId="77777777" w:rsidR="00555AB8" w:rsidRDefault="00555AB8" w:rsidP="00555AB8">
      <w:r w:rsidRPr="00EB092E">
        <w:rPr>
          <w:b/>
          <w:sz w:val="26"/>
          <w:szCs w:val="26"/>
          <w:highlight w:val="green"/>
          <w:u w:val="single"/>
        </w:rPr>
        <w:t>Not long ago</w:t>
      </w:r>
      <w:r w:rsidRPr="00EB092E">
        <w:rPr>
          <w:sz w:val="26"/>
          <w:szCs w:val="26"/>
          <w:u w:val="single"/>
        </w:rPr>
        <w:t xml:space="preserve">, </w:t>
      </w:r>
      <w:r w:rsidRPr="00EB092E">
        <w:rPr>
          <w:b/>
          <w:sz w:val="26"/>
          <w:szCs w:val="26"/>
          <w:highlight w:val="green"/>
          <w:u w:val="single"/>
        </w:rPr>
        <w:t>climate change</w:t>
      </w:r>
      <w:r w:rsidRPr="00EB092E">
        <w:rPr>
          <w:sz w:val="26"/>
          <w:szCs w:val="26"/>
          <w:highlight w:val="green"/>
          <w:u w:val="single"/>
        </w:rPr>
        <w:t xml:space="preserve"> </w:t>
      </w:r>
      <w:r w:rsidRPr="00EB092E">
        <w:rPr>
          <w:sz w:val="26"/>
          <w:szCs w:val="26"/>
          <w:u w:val="single"/>
        </w:rPr>
        <w:t xml:space="preserve">for many Americans </w:t>
      </w:r>
      <w:r w:rsidRPr="00EB092E">
        <w:rPr>
          <w:b/>
          <w:sz w:val="26"/>
          <w:szCs w:val="26"/>
          <w:highlight w:val="green"/>
          <w:u w:val="single"/>
        </w:rPr>
        <w:t>was</w:t>
      </w:r>
      <w:r w:rsidRPr="00EB092E">
        <w:rPr>
          <w:sz w:val="26"/>
          <w:szCs w:val="26"/>
          <w:highlight w:val="green"/>
          <w:u w:val="single"/>
        </w:rPr>
        <w:t xml:space="preserve"> </w:t>
      </w:r>
      <w:r w:rsidRPr="00EB092E">
        <w:rPr>
          <w:sz w:val="26"/>
          <w:szCs w:val="26"/>
          <w:u w:val="single"/>
        </w:rPr>
        <w:t xml:space="preserve">like </w:t>
      </w:r>
      <w:r w:rsidRPr="00EB092E">
        <w:rPr>
          <w:b/>
          <w:sz w:val="26"/>
          <w:szCs w:val="26"/>
          <w:highlight w:val="green"/>
          <w:u w:val="single"/>
        </w:rPr>
        <w:t>a distant bell</w:t>
      </w:r>
      <w:r w:rsidRPr="00EB092E">
        <w:rPr>
          <w:sz w:val="26"/>
          <w:szCs w:val="26"/>
          <w:u w:val="single"/>
        </w:rPr>
        <w:t>. News of starving polar bears or melting glaciers was tragic and disturbing, but other worldly</w:t>
      </w:r>
      <w:r w:rsidRPr="00EB092E">
        <w:rPr>
          <w:szCs w:val="26"/>
        </w:rPr>
        <w:t xml:space="preserve">. Not </w:t>
      </w:r>
      <w:proofErr w:type="spellStart"/>
      <w:proofErr w:type="gramStart"/>
      <w:r w:rsidRPr="00EB092E">
        <w:rPr>
          <w:szCs w:val="26"/>
        </w:rPr>
        <w:t>any more</w:t>
      </w:r>
      <w:proofErr w:type="spellEnd"/>
      <w:proofErr w:type="gramEnd"/>
      <w:r w:rsidRPr="00EB092E">
        <w:rPr>
          <w:szCs w:val="26"/>
        </w:rPr>
        <w:t xml:space="preserve">. </w:t>
      </w:r>
      <w:r w:rsidRPr="00EB092E">
        <w:rPr>
          <w:b/>
          <w:sz w:val="26"/>
          <w:szCs w:val="26"/>
          <w:highlight w:val="green"/>
          <w:u w:val="single"/>
        </w:rPr>
        <w:t>Top climate scientists</w:t>
      </w:r>
      <w:r w:rsidRPr="00EB092E">
        <w:rPr>
          <w:sz w:val="26"/>
          <w:szCs w:val="26"/>
          <w:highlight w:val="green"/>
          <w:u w:val="single"/>
        </w:rPr>
        <w:t xml:space="preserve"> </w:t>
      </w:r>
      <w:r w:rsidRPr="00EB092E">
        <w:rPr>
          <w:sz w:val="26"/>
          <w:szCs w:val="26"/>
          <w:u w:val="single"/>
        </w:rPr>
        <w:t xml:space="preserve">from around the world </w:t>
      </w:r>
      <w:r w:rsidRPr="00EB092E">
        <w:rPr>
          <w:b/>
          <w:sz w:val="26"/>
          <w:szCs w:val="26"/>
          <w:highlight w:val="green"/>
          <w:u w:val="single"/>
          <w:bdr w:val="single" w:sz="4" w:space="0" w:color="auto"/>
        </w:rPr>
        <w:t>warned of a "code red for humanity</w:t>
      </w:r>
      <w:r w:rsidRPr="00EB092E">
        <w:rPr>
          <w:sz w:val="26"/>
          <w:szCs w:val="26"/>
          <w:u w:val="single"/>
        </w:rPr>
        <w:t>" in a report issued Monday that says severe, human-caused global warming is become unassailable.</w:t>
      </w:r>
      <w:r w:rsidRPr="00EB092E">
        <w:rPr>
          <w:szCs w:val="26"/>
        </w:rPr>
        <w:t xml:space="preserve"> </w:t>
      </w:r>
      <w:r w:rsidRPr="00EB092E">
        <w:rPr>
          <w:sz w:val="26"/>
          <w:szCs w:val="26"/>
          <w:u w:val="single"/>
        </w:rPr>
        <w:t>Proof of the findings by the United Nations' Intergovernmental Panel on Climate Change is a now a factor of daily life.</w:t>
      </w:r>
      <w:r w:rsidRPr="00EB092E">
        <w:rPr>
          <w:szCs w:val="26"/>
        </w:rPr>
        <w:t xml:space="preserve"> Due to </w:t>
      </w:r>
      <w:r w:rsidRPr="00EB092E">
        <w:rPr>
          <w:b/>
          <w:sz w:val="26"/>
          <w:szCs w:val="26"/>
          <w:highlight w:val="green"/>
          <w:u w:val="single"/>
        </w:rPr>
        <w:t>intense heat waves and drought</w:t>
      </w:r>
      <w:r w:rsidRPr="00EB092E">
        <w:rPr>
          <w:szCs w:val="26"/>
        </w:rPr>
        <w:t xml:space="preserve">, 107 wildfires – including the largest ever in California – are now raging across the West, consuming 2.3 million acres. Earlier this summer, hundreds of people died in unprecedented triple-digit heat in Oregon, </w:t>
      </w:r>
      <w:proofErr w:type="gramStart"/>
      <w:r w:rsidRPr="00EB092E">
        <w:rPr>
          <w:szCs w:val="26"/>
        </w:rPr>
        <w:t>Washington</w:t>
      </w:r>
      <w:proofErr w:type="gramEnd"/>
      <w:r w:rsidRPr="00EB092E">
        <w:rPr>
          <w:szCs w:val="26"/>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EB092E">
        <w:rPr>
          <w:sz w:val="26"/>
          <w:szCs w:val="26"/>
          <w:u w:val="single"/>
        </w:rPr>
        <w:t xml:space="preserve">Heat-trapping greenhouse gases Scientists say the event was almost </w:t>
      </w:r>
      <w:r w:rsidRPr="00EB092E">
        <w:rPr>
          <w:b/>
          <w:bCs/>
          <w:sz w:val="26"/>
          <w:szCs w:val="26"/>
          <w:u w:val="single"/>
        </w:rPr>
        <w:t>certainly made worse and more intransigent by human-caused climate change</w:t>
      </w:r>
      <w:r w:rsidRPr="00EB092E">
        <w:rPr>
          <w:szCs w:val="26"/>
        </w:rPr>
        <w:t>. They attribute it to a combination of warming Arctic temperatures and a growing accumulation of heat-trapping greenhouse gases caused by the burning of fossil fuels</w:t>
      </w:r>
      <w:r w:rsidRPr="00EB092E">
        <w:rPr>
          <w:sz w:val="26"/>
          <w:szCs w:val="26"/>
          <w:u w:val="single"/>
        </w:rPr>
        <w:t xml:space="preserve">. The </w:t>
      </w:r>
      <w:r w:rsidRPr="00EB092E">
        <w:rPr>
          <w:b/>
          <w:sz w:val="26"/>
          <w:szCs w:val="26"/>
          <w:highlight w:val="green"/>
          <w:u w:val="single"/>
        </w:rPr>
        <w:t>consequences of</w:t>
      </w:r>
      <w:r w:rsidRPr="00EB092E">
        <w:rPr>
          <w:sz w:val="26"/>
          <w:szCs w:val="26"/>
          <w:highlight w:val="green"/>
          <w:u w:val="single"/>
        </w:rPr>
        <w:t xml:space="preserve"> </w:t>
      </w:r>
      <w:r w:rsidRPr="00EB092E">
        <w:rPr>
          <w:sz w:val="26"/>
          <w:szCs w:val="26"/>
          <w:u w:val="single"/>
        </w:rPr>
        <w:t>what mankind has done to the atmo</w:t>
      </w:r>
      <w:r w:rsidRPr="00EB092E">
        <w:rPr>
          <w:b/>
          <w:sz w:val="26"/>
          <w:szCs w:val="26"/>
          <w:highlight w:val="green"/>
          <w:u w:val="single"/>
        </w:rPr>
        <w:t>sphere are now inescapable</w:t>
      </w:r>
      <w:r w:rsidRPr="00EB092E">
        <w:rPr>
          <w:sz w:val="26"/>
          <w:szCs w:val="26"/>
          <w:u w:val="single"/>
        </w:rPr>
        <w:t xml:space="preserve">. Periods of </w:t>
      </w:r>
      <w:r w:rsidRPr="00EB092E">
        <w:rPr>
          <w:b/>
          <w:sz w:val="26"/>
          <w:szCs w:val="26"/>
          <w:highlight w:val="green"/>
          <w:u w:val="single"/>
        </w:rPr>
        <w:t>extreme heat</w:t>
      </w:r>
      <w:r w:rsidRPr="00EB092E">
        <w:rPr>
          <w:sz w:val="26"/>
          <w:szCs w:val="26"/>
          <w:highlight w:val="green"/>
          <w:u w:val="single"/>
        </w:rPr>
        <w:t xml:space="preserve"> </w:t>
      </w:r>
      <w:r w:rsidRPr="00EB092E">
        <w:rPr>
          <w:sz w:val="26"/>
          <w:szCs w:val="26"/>
          <w:u w:val="single"/>
        </w:rPr>
        <w:t xml:space="preserve">are projected to </w:t>
      </w:r>
      <w:r w:rsidRPr="00EB092E">
        <w:rPr>
          <w:b/>
          <w:sz w:val="26"/>
          <w:szCs w:val="26"/>
          <w:highlight w:val="green"/>
          <w:u w:val="single"/>
          <w:bdr w:val="single" w:sz="4" w:space="0" w:color="auto"/>
        </w:rPr>
        <w:t>double</w:t>
      </w:r>
      <w:r w:rsidRPr="00EB092E">
        <w:rPr>
          <w:sz w:val="26"/>
          <w:szCs w:val="26"/>
          <w:highlight w:val="green"/>
          <w:u w:val="single"/>
        </w:rPr>
        <w:t xml:space="preserve"> </w:t>
      </w:r>
      <w:r w:rsidRPr="00EB092E">
        <w:rPr>
          <w:sz w:val="26"/>
          <w:szCs w:val="26"/>
          <w:u w:val="single"/>
        </w:rPr>
        <w:t xml:space="preserve">in the lower 48 states by 2100. </w:t>
      </w:r>
      <w:r w:rsidRPr="00EB092E">
        <w:rPr>
          <w:b/>
          <w:sz w:val="26"/>
          <w:szCs w:val="26"/>
          <w:highlight w:val="green"/>
          <w:u w:val="single"/>
        </w:rPr>
        <w:t>Heat deaths</w:t>
      </w:r>
      <w:r w:rsidRPr="00EB092E">
        <w:rPr>
          <w:sz w:val="26"/>
          <w:szCs w:val="26"/>
          <w:u w:val="single"/>
        </w:rPr>
        <w:t xml:space="preserve"> are far </w:t>
      </w:r>
      <w:r w:rsidRPr="00EB092E">
        <w:rPr>
          <w:b/>
          <w:sz w:val="26"/>
          <w:szCs w:val="26"/>
          <w:highlight w:val="green"/>
          <w:u w:val="single"/>
          <w:bdr w:val="single" w:sz="4" w:space="0" w:color="auto"/>
        </w:rPr>
        <w:t>outpacing every other form of weather killer</w:t>
      </w:r>
      <w:r w:rsidRPr="00EB092E">
        <w:rPr>
          <w:sz w:val="26"/>
          <w:szCs w:val="26"/>
          <w:highlight w:val="green"/>
          <w:u w:val="single"/>
        </w:rPr>
        <w:t xml:space="preserve"> </w:t>
      </w:r>
      <w:r w:rsidRPr="00EB092E">
        <w:rPr>
          <w:sz w:val="26"/>
          <w:szCs w:val="26"/>
          <w:u w:val="single"/>
        </w:rPr>
        <w:t xml:space="preserve">in a 30-year average. A </w:t>
      </w:r>
      <w:r w:rsidRPr="00EB092E">
        <w:rPr>
          <w:b/>
          <w:sz w:val="26"/>
          <w:szCs w:val="26"/>
          <w:highlight w:val="green"/>
          <w:u w:val="single"/>
        </w:rPr>
        <w:t>persistent megadrought</w:t>
      </w:r>
      <w:r w:rsidRPr="00EB092E">
        <w:rPr>
          <w:sz w:val="26"/>
          <w:szCs w:val="26"/>
          <w:highlight w:val="green"/>
          <w:u w:val="single"/>
        </w:rPr>
        <w:t xml:space="preserve"> </w:t>
      </w:r>
      <w:r w:rsidRPr="00EB092E">
        <w:rPr>
          <w:sz w:val="26"/>
          <w:szCs w:val="26"/>
          <w:u w:val="single"/>
        </w:rPr>
        <w:t>in America's West continues to create tinder-dry conditions that augur another devastating wildfire season.</w:t>
      </w:r>
      <w:r w:rsidRPr="00EB092E">
        <w:rPr>
          <w:szCs w:val="26"/>
        </w:rPr>
        <w:t xml:space="preserve"> And scientists </w:t>
      </w:r>
      <w:r w:rsidRPr="00EB092E">
        <w:rPr>
          <w:sz w:val="26"/>
          <w:szCs w:val="26"/>
          <w:u w:val="single"/>
        </w:rPr>
        <w:t xml:space="preserve">say </w:t>
      </w:r>
      <w:r w:rsidRPr="00EB092E">
        <w:rPr>
          <w:b/>
          <w:sz w:val="26"/>
          <w:szCs w:val="26"/>
          <w:highlight w:val="green"/>
          <w:u w:val="single"/>
        </w:rPr>
        <w:t>warming oceans</w:t>
      </w:r>
      <w:r w:rsidRPr="00EB092E">
        <w:rPr>
          <w:sz w:val="26"/>
          <w:szCs w:val="26"/>
          <w:highlight w:val="green"/>
          <w:u w:val="single"/>
        </w:rPr>
        <w:t xml:space="preserve"> </w:t>
      </w:r>
      <w:r w:rsidRPr="00EB092E">
        <w:rPr>
          <w:sz w:val="26"/>
          <w:szCs w:val="26"/>
          <w:u w:val="single"/>
        </w:rPr>
        <w:t xml:space="preserve">are </w:t>
      </w:r>
      <w:r w:rsidRPr="00EB092E">
        <w:rPr>
          <w:b/>
          <w:sz w:val="26"/>
          <w:szCs w:val="26"/>
          <w:highlight w:val="green"/>
          <w:u w:val="single"/>
        </w:rPr>
        <w:t>fueling</w:t>
      </w:r>
      <w:r w:rsidRPr="00EB092E">
        <w:rPr>
          <w:sz w:val="26"/>
          <w:szCs w:val="26"/>
          <w:highlight w:val="green"/>
          <w:u w:val="single"/>
        </w:rPr>
        <w:t xml:space="preserve"> </w:t>
      </w:r>
      <w:r w:rsidRPr="00EB092E">
        <w:rPr>
          <w:sz w:val="26"/>
          <w:szCs w:val="26"/>
          <w:u w:val="single"/>
        </w:rPr>
        <w:t xml:space="preserve">ever </w:t>
      </w:r>
      <w:r w:rsidRPr="00EB092E">
        <w:rPr>
          <w:b/>
          <w:sz w:val="26"/>
          <w:szCs w:val="26"/>
          <w:highlight w:val="green"/>
          <w:u w:val="single"/>
        </w:rPr>
        <w:t>more powerful storms</w:t>
      </w:r>
      <w:r w:rsidRPr="00EB092E">
        <w:rPr>
          <w:sz w:val="26"/>
          <w:szCs w:val="26"/>
          <w:u w:val="single"/>
        </w:rPr>
        <w:t>, evidenced by Elsa and the early arrival of hurricane season this year</w:t>
      </w:r>
      <w:r w:rsidRPr="00EB092E">
        <w:rPr>
          <w:szCs w:val="2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EB092E">
        <w:rPr>
          <w:szCs w:val="26"/>
        </w:rPr>
        <w:t>Hayhoe</w:t>
      </w:r>
      <w:proofErr w:type="spellEnd"/>
      <w:r w:rsidRPr="00EB092E">
        <w:rPr>
          <w:szCs w:val="26"/>
        </w:rPr>
        <w:t xml:space="preserve">. </w:t>
      </w:r>
      <w:r w:rsidRPr="00EB092E">
        <w:rPr>
          <w:b/>
          <w:sz w:val="26"/>
          <w:szCs w:val="26"/>
          <w:highlight w:val="green"/>
          <w:u w:val="single"/>
        </w:rPr>
        <w:t>Rising seas</w:t>
      </w:r>
      <w:r w:rsidRPr="00EB092E">
        <w:rPr>
          <w:szCs w:val="26"/>
        </w:rPr>
        <w:t xml:space="preserve"> 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w:t>
      </w:r>
      <w:r w:rsidRPr="00EB092E">
        <w:rPr>
          <w:szCs w:val="26"/>
        </w:rPr>
        <w:lastRenderedPageBreak/>
        <w:t xml:space="preserve">concludes some level of severe climate change is now unavoidable, there is still a window of time when far more catastrophic events can be mitigated. But mankind must act soon to curb the release of heat-trapping gases. </w:t>
      </w:r>
      <w:r w:rsidRPr="00EB092E">
        <w:rPr>
          <w:sz w:val="26"/>
          <w:szCs w:val="26"/>
          <w:u w:val="single"/>
        </w:rPr>
        <w:t xml:space="preserve">Global </w:t>
      </w:r>
      <w:r w:rsidRPr="00EB092E">
        <w:rPr>
          <w:b/>
          <w:sz w:val="26"/>
          <w:szCs w:val="26"/>
          <w:highlight w:val="green"/>
          <w:u w:val="single"/>
        </w:rPr>
        <w:t>temperature</w:t>
      </w:r>
      <w:r w:rsidRPr="00EB092E">
        <w:rPr>
          <w:sz w:val="26"/>
          <w:szCs w:val="26"/>
          <w:highlight w:val="green"/>
          <w:u w:val="single"/>
        </w:rPr>
        <w:t xml:space="preserve"> </w:t>
      </w:r>
      <w:r w:rsidRPr="00EB092E">
        <w:rPr>
          <w:sz w:val="26"/>
          <w:szCs w:val="26"/>
          <w:u w:val="single"/>
        </w:rPr>
        <w:t xml:space="preserve">has </w:t>
      </w:r>
      <w:r w:rsidRPr="00EB092E">
        <w:rPr>
          <w:b/>
          <w:sz w:val="26"/>
          <w:szCs w:val="26"/>
          <w:highlight w:val="green"/>
          <w:u w:val="single"/>
        </w:rPr>
        <w:t>risen</w:t>
      </w:r>
      <w:r w:rsidRPr="00EB092E">
        <w:rPr>
          <w:sz w:val="26"/>
          <w:szCs w:val="26"/>
          <w:highlight w:val="green"/>
          <w:u w:val="single"/>
        </w:rPr>
        <w:t xml:space="preserve"> </w:t>
      </w:r>
      <w:r w:rsidRPr="00EB092E">
        <w:rPr>
          <w:sz w:val="26"/>
          <w:szCs w:val="26"/>
          <w:u w:val="single"/>
        </w:rPr>
        <w:t xml:space="preserve">nearly </w:t>
      </w:r>
      <w:r w:rsidRPr="00EB092E">
        <w:rPr>
          <w:b/>
          <w:sz w:val="26"/>
          <w:szCs w:val="26"/>
          <w:highlight w:val="green"/>
          <w:u w:val="single"/>
        </w:rPr>
        <w:t>2 degrees</w:t>
      </w:r>
      <w:r w:rsidRPr="00EB092E">
        <w:rPr>
          <w:sz w:val="26"/>
          <w:szCs w:val="26"/>
          <w:highlight w:val="green"/>
          <w:u w:val="single"/>
        </w:rPr>
        <w:t xml:space="preserve"> </w:t>
      </w:r>
      <w:r w:rsidRPr="00EB092E">
        <w:rPr>
          <w:sz w:val="26"/>
          <w:szCs w:val="26"/>
          <w:u w:val="single"/>
        </w:rPr>
        <w:t xml:space="preserve">Fahrenheit since the pre-industrial era of the late 19th century. Scientists warn that in a decade, it could surpass a </w:t>
      </w:r>
      <w:r w:rsidRPr="00EB092E">
        <w:rPr>
          <w:b/>
          <w:sz w:val="26"/>
          <w:szCs w:val="26"/>
          <w:highlight w:val="green"/>
          <w:u w:val="single"/>
        </w:rPr>
        <w:t>2.7</w:t>
      </w:r>
      <w:r w:rsidRPr="00EB092E">
        <w:rPr>
          <w:sz w:val="26"/>
          <w:szCs w:val="26"/>
          <w:u w:val="single"/>
        </w:rPr>
        <w:t xml:space="preserve">-degree increase. That's </w:t>
      </w:r>
      <w:r w:rsidRPr="00EB092E">
        <w:rPr>
          <w:b/>
          <w:sz w:val="26"/>
          <w:szCs w:val="26"/>
          <w:highlight w:val="green"/>
          <w:u w:val="single"/>
        </w:rPr>
        <w:t>enough</w:t>
      </w:r>
      <w:r w:rsidRPr="00EB092E">
        <w:rPr>
          <w:sz w:val="26"/>
          <w:szCs w:val="26"/>
          <w:highlight w:val="green"/>
          <w:u w:val="single"/>
        </w:rPr>
        <w:t xml:space="preserve"> </w:t>
      </w:r>
      <w:r w:rsidRPr="00EB092E">
        <w:rPr>
          <w:sz w:val="26"/>
          <w:szCs w:val="26"/>
          <w:u w:val="single"/>
        </w:rPr>
        <w:t xml:space="preserve">warming </w:t>
      </w:r>
      <w:r w:rsidRPr="00EB092E">
        <w:rPr>
          <w:b/>
          <w:sz w:val="26"/>
          <w:szCs w:val="26"/>
          <w:highlight w:val="green"/>
          <w:u w:val="single"/>
        </w:rPr>
        <w:t>to cause catastrophic climate changes</w:t>
      </w:r>
      <w:r w:rsidRPr="00EB092E">
        <w:rPr>
          <w:szCs w:val="2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EB092E">
        <w:rPr>
          <w:szCs w:val="26"/>
        </w:rPr>
        <w:t>So</w:t>
      </w:r>
      <w:proofErr w:type="gramEnd"/>
      <w:r w:rsidRPr="00EB092E">
        <w:rPr>
          <w:szCs w:val="26"/>
        </w:rPr>
        <w:t xml:space="preserve"> what's at issue? </w:t>
      </w:r>
      <w:r w:rsidRPr="00EB092E">
        <w:rPr>
          <w:sz w:val="26"/>
          <w:szCs w:val="26"/>
          <w:u w:val="single"/>
        </w:rPr>
        <w:t xml:space="preserve">A </w:t>
      </w:r>
      <w:proofErr w:type="gramStart"/>
      <w:r w:rsidRPr="00EB092E">
        <w:rPr>
          <w:sz w:val="26"/>
          <w:szCs w:val="26"/>
          <w:u w:val="single"/>
        </w:rPr>
        <w:t>trillion dollar</w:t>
      </w:r>
      <w:proofErr w:type="gramEnd"/>
      <w:r w:rsidRPr="00EB092E">
        <w:rPr>
          <w:sz w:val="26"/>
          <w:szCs w:val="26"/>
          <w:u w:val="single"/>
        </w:rPr>
        <w:t xml:space="preserve"> </w:t>
      </w:r>
      <w:r w:rsidRPr="00EB092E">
        <w:rPr>
          <w:b/>
          <w:sz w:val="26"/>
          <w:szCs w:val="26"/>
          <w:highlight w:val="green"/>
          <w:u w:val="single"/>
        </w:rPr>
        <w:t>infrastructure bill</w:t>
      </w:r>
      <w:r w:rsidRPr="00EB092E">
        <w:rPr>
          <w:sz w:val="26"/>
          <w:szCs w:val="26"/>
          <w:highlight w:val="green"/>
          <w:u w:val="single"/>
        </w:rPr>
        <w:t xml:space="preserve"> </w:t>
      </w:r>
      <w:r w:rsidRPr="00EB092E">
        <w:rPr>
          <w:sz w:val="26"/>
          <w:szCs w:val="26"/>
          <w:u w:val="single"/>
        </w:rPr>
        <w:t xml:space="preserve">negotiated between Biden and a group of centrist senators (including 10 Republicans) is a start. In addition to repairing bridges, roads and rails, it would </w:t>
      </w:r>
      <w:r w:rsidRPr="00EB092E">
        <w:rPr>
          <w:b/>
          <w:sz w:val="26"/>
          <w:szCs w:val="26"/>
          <w:highlight w:val="green"/>
          <w:u w:val="single"/>
        </w:rPr>
        <w:t xml:space="preserve">improve access </w:t>
      </w:r>
      <w:r w:rsidRPr="00EB092E">
        <w:rPr>
          <w:sz w:val="26"/>
          <w:szCs w:val="26"/>
          <w:u w:val="single"/>
        </w:rPr>
        <w:t xml:space="preserve">by the nation's power infrastructure </w:t>
      </w:r>
      <w:r w:rsidRPr="00EB092E">
        <w:rPr>
          <w:b/>
          <w:sz w:val="26"/>
          <w:szCs w:val="26"/>
          <w:highlight w:val="green"/>
          <w:u w:val="single"/>
        </w:rPr>
        <w:t>to renewable energy sources,</w:t>
      </w:r>
      <w:r w:rsidRPr="00EB092E">
        <w:rPr>
          <w:sz w:val="26"/>
          <w:szCs w:val="26"/>
          <w:u w:val="single"/>
        </w:rPr>
        <w:t xml:space="preserve"> </w:t>
      </w:r>
      <w:r w:rsidRPr="00EB092E">
        <w:rPr>
          <w:b/>
          <w:sz w:val="26"/>
          <w:szCs w:val="26"/>
          <w:highlight w:val="green"/>
          <w:u w:val="single"/>
        </w:rPr>
        <w:t xml:space="preserve">cap millions of abandoned oil and gas wells spewing greenhouse </w:t>
      </w:r>
      <w:proofErr w:type="gramStart"/>
      <w:r w:rsidRPr="00EB092E">
        <w:rPr>
          <w:b/>
          <w:sz w:val="26"/>
          <w:szCs w:val="26"/>
          <w:highlight w:val="green"/>
          <w:u w:val="single"/>
        </w:rPr>
        <w:t>gases</w:t>
      </w:r>
      <w:r w:rsidRPr="00EB092E">
        <w:rPr>
          <w:sz w:val="26"/>
          <w:szCs w:val="26"/>
          <w:u w:val="single"/>
        </w:rPr>
        <w:t xml:space="preserve">, </w:t>
      </w:r>
      <w:r w:rsidRPr="00EB092E">
        <w:rPr>
          <w:b/>
          <w:sz w:val="26"/>
          <w:szCs w:val="26"/>
          <w:highlight w:val="green"/>
          <w:u w:val="single"/>
        </w:rPr>
        <w:t>and</w:t>
      </w:r>
      <w:proofErr w:type="gramEnd"/>
      <w:r w:rsidRPr="00EB092E">
        <w:rPr>
          <w:b/>
          <w:sz w:val="26"/>
          <w:szCs w:val="26"/>
          <w:highlight w:val="green"/>
          <w:u w:val="single"/>
        </w:rPr>
        <w:t xml:space="preserve"> harden structures against climate change</w:t>
      </w:r>
      <w:r w:rsidRPr="00EB092E">
        <w:rPr>
          <w:sz w:val="26"/>
          <w:szCs w:val="26"/>
          <w:u w:val="single"/>
        </w:rPr>
        <w:t xml:space="preserve">. It also </w:t>
      </w:r>
      <w:r w:rsidRPr="00EB092E">
        <w:rPr>
          <w:b/>
          <w:sz w:val="26"/>
          <w:szCs w:val="26"/>
          <w:highlight w:val="green"/>
          <w:u w:val="single"/>
        </w:rPr>
        <w:t>offers tax credits for</w:t>
      </w:r>
      <w:r w:rsidRPr="00EB092E">
        <w:rPr>
          <w:sz w:val="26"/>
          <w:szCs w:val="26"/>
          <w:highlight w:val="green"/>
          <w:u w:val="single"/>
        </w:rPr>
        <w:t xml:space="preserve"> </w:t>
      </w:r>
      <w:r w:rsidRPr="00EB092E">
        <w:rPr>
          <w:sz w:val="26"/>
          <w:szCs w:val="26"/>
          <w:u w:val="single"/>
        </w:rPr>
        <w:t xml:space="preserve">the </w:t>
      </w:r>
      <w:r w:rsidRPr="00EB092E">
        <w:rPr>
          <w:b/>
          <w:sz w:val="26"/>
          <w:szCs w:val="26"/>
          <w:highlight w:val="green"/>
          <w:u w:val="single"/>
        </w:rPr>
        <w:t>purchase of electric vehicles</w:t>
      </w:r>
      <w:r w:rsidRPr="00EB092E">
        <w:rPr>
          <w:sz w:val="26"/>
          <w:szCs w:val="26"/>
          <w:highlight w:val="green"/>
          <w:u w:val="single"/>
        </w:rPr>
        <w:t xml:space="preserve"> </w:t>
      </w:r>
      <w:r w:rsidRPr="00EB092E">
        <w:rPr>
          <w:sz w:val="26"/>
          <w:szCs w:val="26"/>
          <w:u w:val="single"/>
        </w:rPr>
        <w:t>and funds the construction of charging stations. (</w:t>
      </w:r>
      <w:r w:rsidRPr="00EB092E">
        <w:rPr>
          <w:b/>
          <w:bCs/>
          <w:sz w:val="26"/>
          <w:szCs w:val="26"/>
          <w:u w:val="single"/>
        </w:rPr>
        <w:t>The nation's largest source of climate pollution are gas-powered vehicles</w:t>
      </w:r>
      <w:r w:rsidRPr="00EB092E">
        <w:rPr>
          <w:sz w:val="26"/>
          <w:szCs w:val="26"/>
          <w:u w:val="single"/>
        </w:rPr>
        <w:t>.)</w:t>
      </w:r>
      <w:r w:rsidRPr="00EB092E">
        <w:rPr>
          <w:szCs w:val="26"/>
        </w:rPr>
        <w:t xml:space="preserve"> Senate approval could come very soon. </w:t>
      </w:r>
      <w:r w:rsidRPr="00EB092E">
        <w:rPr>
          <w:sz w:val="26"/>
          <w:szCs w:val="26"/>
          <w:u w:val="single"/>
        </w:rPr>
        <w:t xml:space="preserve">Much </w:t>
      </w:r>
      <w:r w:rsidRPr="00EB092E">
        <w:rPr>
          <w:b/>
          <w:sz w:val="26"/>
          <w:szCs w:val="26"/>
          <w:highlight w:val="green"/>
          <w:u w:val="single"/>
        </w:rPr>
        <w:t>more is needed</w:t>
      </w:r>
      <w:r w:rsidRPr="00EB092E">
        <w:rPr>
          <w:sz w:val="26"/>
          <w:szCs w:val="26"/>
          <w:highlight w:val="green"/>
          <w:u w:val="single"/>
        </w:rPr>
        <w:t xml:space="preserve"> </w:t>
      </w:r>
      <w:r w:rsidRPr="00EB092E">
        <w:rPr>
          <w:sz w:val="26"/>
          <w:szCs w:val="26"/>
          <w:u w:val="single"/>
        </w:rPr>
        <w:t xml:space="preserve">if the nation is going to reach Biden's necessary goal of cutting U.S. climate pollution in half from 2005 levels by 2030. His ideas worth considering include a federal clean electricity standard for utilities, federal </w:t>
      </w:r>
      <w:proofErr w:type="gramStart"/>
      <w:r w:rsidRPr="00EB092E">
        <w:rPr>
          <w:sz w:val="26"/>
          <w:szCs w:val="26"/>
          <w:u w:val="single"/>
        </w:rPr>
        <w:t>investments</w:t>
      </w:r>
      <w:proofErr w:type="gramEnd"/>
      <w:r w:rsidRPr="00EB092E">
        <w:rPr>
          <w:sz w:val="26"/>
          <w:szCs w:val="26"/>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EB092E">
        <w:rPr>
          <w:szCs w:val="26"/>
        </w:rPr>
        <w:t xml:space="preserve">. </w:t>
      </w:r>
      <w:r w:rsidRPr="00EB092E">
        <w:rPr>
          <w:b/>
          <w:sz w:val="26"/>
          <w:szCs w:val="26"/>
          <w:highlight w:val="green"/>
          <w:u w:val="single"/>
        </w:rPr>
        <w:t>The vehicle</w:t>
      </w:r>
      <w:r w:rsidRPr="00EB092E">
        <w:rPr>
          <w:szCs w:val="26"/>
        </w:rPr>
        <w:t xml:space="preserve"> for these additional proposals </w:t>
      </w:r>
      <w:r w:rsidRPr="00EB092E">
        <w:rPr>
          <w:b/>
          <w:sz w:val="26"/>
          <w:szCs w:val="26"/>
          <w:highlight w:val="green"/>
          <w:u w:val="single"/>
          <w:bdr w:val="single" w:sz="4" w:space="0" w:color="auto"/>
        </w:rPr>
        <w:t>would be a second infrastructure bill</w:t>
      </w:r>
      <w:r w:rsidRPr="00EB092E">
        <w:rPr>
          <w:szCs w:val="2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r>
        <w:t xml:space="preserve"> </w:t>
      </w:r>
    </w:p>
    <w:p w14:paraId="4C8F81A5" w14:textId="77777777" w:rsidR="00555AB8" w:rsidRDefault="00555AB8" w:rsidP="00555AB8">
      <w:pPr>
        <w:rPr>
          <w:u w:val="single"/>
        </w:rPr>
      </w:pPr>
      <w:r w:rsidRPr="00CC0EBF">
        <w:t>Reconceiving the structures of production through technology transfer will</w:t>
      </w:r>
      <w:r>
        <w:t xml:space="preserve"> be difficult, both logistically and politically. But, resolving the COVID-19 crisis requires a much greater supply of vaccines and other medicines, and production in and for wealthy countries is not enough to manage COVID-19, nor is it morally justifiable. </w:t>
      </w:r>
      <w:r w:rsidRPr="00B32E9D">
        <w:rPr>
          <w:u w:val="single"/>
        </w:rPr>
        <w:t xml:space="preserve">To democratize vaccine manufacturing and to ensure that progress made in the developed world is not undercut by new variants, we need to rethink how we might build capacity beyond the West. Why do we allow technology to remain as the exclusive domain of a </w:t>
      </w:r>
      <w:r w:rsidRPr="00B32E9D">
        <w:rPr>
          <w:u w:val="single"/>
        </w:rPr>
        <w:lastRenderedPageBreak/>
        <w:t xml:space="preserve">handful of oligopolistic firms, despite public funding and windfall profits, when coronavirus is a global threat?   </w:t>
      </w:r>
    </w:p>
    <w:p w14:paraId="2AA04FD2" w14:textId="1F4F774C" w:rsidR="00555AB8" w:rsidRDefault="00555AB8" w:rsidP="00555AB8">
      <w:pPr>
        <w:pStyle w:val="Heading3"/>
      </w:pPr>
      <w:r>
        <w:lastRenderedPageBreak/>
        <w:t>Case</w:t>
      </w:r>
    </w:p>
    <w:p w14:paraId="46A05EF9" w14:textId="714D29D5" w:rsidR="00555AB8" w:rsidRDefault="00555AB8" w:rsidP="00555AB8">
      <w:r>
        <w:t>Covid doesn’t cause extinction</w:t>
      </w:r>
    </w:p>
    <w:p w14:paraId="3187BB12" w14:textId="1B101A87" w:rsidR="00555AB8" w:rsidRDefault="00555AB8" w:rsidP="00555AB8">
      <w:r>
        <w:t>1] Their evidence is from over 15 months ago—proves there isn’t a risk. Covid has been declining rapidly for the past few months—</w:t>
      </w:r>
      <w:proofErr w:type="spellStart"/>
      <w:r>
        <w:t>nonUQ</w:t>
      </w:r>
      <w:proofErr w:type="spellEnd"/>
      <w:r>
        <w:t>.</w:t>
      </w:r>
    </w:p>
    <w:p w14:paraId="53D668D6" w14:textId="347CB68B" w:rsidR="00555AB8" w:rsidRDefault="00555AB8" w:rsidP="00555AB8">
      <w:r>
        <w:t>2] Companies have reopened which disproves industrial internal link. Use gut check</w:t>
      </w:r>
    </w:p>
    <w:p w14:paraId="2F73C4FE" w14:textId="306016A8" w:rsidR="00555AB8" w:rsidRPr="00555AB8" w:rsidRDefault="00555AB8" w:rsidP="00555AB8">
      <w:r>
        <w:t xml:space="preserve">3] No power war </w:t>
      </w:r>
      <w:proofErr w:type="gramStart"/>
      <w:r w:rsidR="0094679E">
        <w:t>lash</w:t>
      </w:r>
      <w:proofErr w:type="gramEnd"/>
      <w:r w:rsidR="0094679E">
        <w:t xml:space="preserve"> out</w:t>
      </w:r>
      <w:r>
        <w:t>—would’ve happened at peak of Delta variant</w:t>
      </w:r>
      <w:r w:rsidR="0094679E">
        <w:t>—CX proves no escalation or scenario</w:t>
      </w:r>
    </w:p>
    <w:p w14:paraId="6323044D" w14:textId="77777777" w:rsidR="00555AB8" w:rsidRDefault="00555AB8" w:rsidP="00555AB8">
      <w:pPr>
        <w:pStyle w:val="Heading4"/>
      </w:pPr>
      <w:r>
        <w:t xml:space="preserve">Expertise, processes, bio samples, cell lines, distribution, and cost are all alt causes to TRIPs – only IPR can reliably scale </w:t>
      </w:r>
      <w:proofErr w:type="gramStart"/>
      <w:r>
        <w:t>high quality low cost</w:t>
      </w:r>
      <w:proofErr w:type="gramEnd"/>
      <w:r>
        <w:t xml:space="preserve"> medicine </w:t>
      </w:r>
    </w:p>
    <w:p w14:paraId="5168F615" w14:textId="77777777" w:rsidR="00555AB8" w:rsidRPr="001E7A91" w:rsidRDefault="00555AB8" w:rsidP="00555AB8">
      <w:pPr>
        <w:rPr>
          <w:sz w:val="18"/>
          <w:szCs w:val="18"/>
        </w:rPr>
      </w:pPr>
      <w:r>
        <w:rPr>
          <w:rStyle w:val="Style13ptBold"/>
        </w:rPr>
        <w:t xml:space="preserve">Shultz and Stevens 1/14 </w:t>
      </w:r>
      <w:r w:rsidRPr="005777BD">
        <w:rPr>
          <w:sz w:val="18"/>
          <w:szCs w:val="18"/>
        </w:rPr>
        <w:t>Mark Schultz is the Goodyear Endowed Chair in Intellectual Property Law at the University of Akron School of Law, United States. Philip Stevens is Executive Director of Geneva Network.</w:t>
      </w:r>
      <w:r w:rsidRPr="005777BD">
        <w:t xml:space="preserve">, </w:t>
      </w:r>
      <w:r w:rsidRPr="005777BD">
        <w:rPr>
          <w:sz w:val="18"/>
          <w:szCs w:val="18"/>
        </w:rPr>
        <w:t>Geneva Network</w:t>
      </w:r>
      <w:r w:rsidRPr="005777BD">
        <w:t xml:space="preserve">, </w:t>
      </w:r>
      <w:r w:rsidRPr="005777BD">
        <w:rPr>
          <w:sz w:val="18"/>
          <w:szCs w:val="18"/>
        </w:rPr>
        <w:t>"Why intellectual property rights matter for COVID-19 - Geneva Network - Intellectual Property Rights and Covid-19"</w:t>
      </w:r>
      <w:r w:rsidRPr="005777BD">
        <w:t xml:space="preserve">, </w:t>
      </w:r>
      <w:r w:rsidRPr="005777BD">
        <w:rPr>
          <w:sz w:val="18"/>
          <w:szCs w:val="18"/>
        </w:rPr>
        <w:t>January 14th, 2021</w:t>
      </w:r>
      <w:r w:rsidRPr="005777BD">
        <w:t xml:space="preserve">, </w:t>
      </w:r>
      <w:hyperlink w:history="1">
        <w:r w:rsidRPr="005777BD">
          <w:rPr>
            <w:color w:val="0000FF"/>
            <w:sz w:val="18"/>
            <w:szCs w:val="18"/>
            <w:u w:val="single"/>
          </w:rPr>
          <w:t>https://geneva-network.com/research/why-intellectual-property-rights-matter-for-covid-19/</w:t>
        </w:r>
      </w:hyperlink>
      <w:r>
        <w:rPr>
          <w:sz w:val="18"/>
          <w:szCs w:val="18"/>
        </w:rPr>
        <w:t xml:space="preserve"> - BD </w:t>
      </w:r>
    </w:p>
    <w:p w14:paraId="42B563FD" w14:textId="77777777" w:rsidR="00555AB8" w:rsidRDefault="00555AB8" w:rsidP="00555AB8">
      <w:r>
        <w:t>The real challenges</w:t>
      </w:r>
    </w:p>
    <w:p w14:paraId="43C9AB04" w14:textId="77777777" w:rsidR="00555AB8" w:rsidRDefault="00555AB8" w:rsidP="00555AB8">
      <w:r>
        <w:t>IP has underpinned the research and development that has led to the arrival of several game-changing vaccines. But the challenge does not end there. Perhaps the biggest hurdle is manufacturing billions of doses or new antibody treatments while maintaining the highest quality standards.</w:t>
      </w:r>
    </w:p>
    <w:p w14:paraId="2AB28495" w14:textId="77777777" w:rsidR="00555AB8" w:rsidRDefault="00555AB8" w:rsidP="00555AB8">
      <w:r w:rsidRPr="00CE6CAB">
        <w:rPr>
          <w:rStyle w:val="Emphasis"/>
        </w:rPr>
        <w:t>There’s more to it than</w:t>
      </w:r>
      <w:r>
        <w:t xml:space="preserve"> </w:t>
      </w:r>
      <w:r w:rsidRPr="00CE6CAB">
        <w:rPr>
          <w:rStyle w:val="Emphasis"/>
        </w:rPr>
        <w:t>starting a global manufacturing free for all by overriding or ignoring patents</w:t>
      </w:r>
      <w:r>
        <w:t>. A spokesperson for Regeneron, a manufacturer of a novel COVID-19 antibody treatment explained to The Lancet: “</w:t>
      </w:r>
      <w:r w:rsidRPr="009B149B">
        <w:rPr>
          <w:rStyle w:val="StyleUnderline"/>
          <w:highlight w:val="cyan"/>
        </w:rPr>
        <w:t>Manufacturing antibody medicines is incredibly complex</w:t>
      </w:r>
      <w:r w:rsidRPr="00CE6CAB">
        <w:rPr>
          <w:rStyle w:val="StyleUnderline"/>
        </w:rPr>
        <w:t xml:space="preserve"> and transferring the technology takes many months, as well as significant resources and skill</w:t>
      </w:r>
      <w:r>
        <w:t xml:space="preserve">. </w:t>
      </w:r>
      <w:r w:rsidRPr="00CE6CAB">
        <w:rPr>
          <w:rStyle w:val="StyleUnderline"/>
        </w:rPr>
        <w:t xml:space="preserve">Unfortunately, </w:t>
      </w:r>
      <w:r w:rsidRPr="009B149B">
        <w:rPr>
          <w:rStyle w:val="StyleUnderline"/>
          <w:highlight w:val="cyan"/>
        </w:rPr>
        <w:t>it is not</w:t>
      </w:r>
      <w:r w:rsidRPr="009B149B">
        <w:rPr>
          <w:rStyle w:val="StyleUnderline"/>
        </w:rPr>
        <w:t xml:space="preserve"> as simple</w:t>
      </w:r>
      <w:r w:rsidRPr="00CE6CAB">
        <w:rPr>
          <w:rStyle w:val="StyleUnderline"/>
        </w:rPr>
        <w:t xml:space="preserve"> as </w:t>
      </w:r>
      <w:r w:rsidRPr="009B149B">
        <w:rPr>
          <w:rStyle w:val="StyleUnderline"/>
          <w:highlight w:val="cyan"/>
        </w:rPr>
        <w:t>putting a recipe on the internet</w:t>
      </w:r>
      <w:r w:rsidRPr="00CE6CAB">
        <w:rPr>
          <w:rStyle w:val="StyleUnderline"/>
        </w:rPr>
        <w:t xml:space="preserve"> and committing to not sue other companies during the pandemic”.</w:t>
      </w:r>
    </w:p>
    <w:p w14:paraId="1D951096" w14:textId="77777777" w:rsidR="00555AB8" w:rsidRPr="00CE6CAB" w:rsidRDefault="00555AB8" w:rsidP="00555AB8">
      <w:pPr>
        <w:rPr>
          <w:rStyle w:val="Emphasis"/>
        </w:rPr>
      </w:pPr>
      <w:r>
        <w:t xml:space="preserve">John-Arne </w:t>
      </w:r>
      <w:proofErr w:type="spellStart"/>
      <w:r>
        <w:t>Røttingen</w:t>
      </w:r>
      <w:proofErr w:type="spellEnd"/>
      <w:r>
        <w:t xml:space="preserve">, chair of the WHO COVID-19 Solidarity trial, </w:t>
      </w:r>
      <w:r w:rsidRPr="00CE6CAB">
        <w:t>explains that</w:t>
      </w:r>
      <w:r w:rsidRPr="00CE6CAB">
        <w:rPr>
          <w:rStyle w:val="Emphasis"/>
        </w:rPr>
        <w:t xml:space="preserve"> </w:t>
      </w:r>
      <w:r w:rsidRPr="009B149B">
        <w:rPr>
          <w:rStyle w:val="Emphasis"/>
          <w:highlight w:val="cyan"/>
        </w:rPr>
        <w:t>technology transfer will be crucial</w:t>
      </w:r>
      <w:r w:rsidRPr="00CE6CAB">
        <w:rPr>
          <w:rStyle w:val="Emphasis"/>
        </w:rPr>
        <w:t xml:space="preserve"> to scaling up production, but </w:t>
      </w:r>
      <w:r w:rsidRPr="009B149B">
        <w:rPr>
          <w:rStyle w:val="Emphasis"/>
          <w:highlight w:val="cyan"/>
        </w:rPr>
        <w:t>voluntary mechanisms are better</w:t>
      </w:r>
      <w:r w:rsidRPr="00CE6CAB">
        <w:rPr>
          <w:rStyle w:val="Emphasis"/>
        </w:rPr>
        <w:t>:</w:t>
      </w:r>
      <w:r>
        <w:t xml:space="preserve"> “</w:t>
      </w:r>
      <w:r w:rsidRPr="00CE6CAB">
        <w:rPr>
          <w:rStyle w:val="Emphasis"/>
        </w:rPr>
        <w:t xml:space="preserve">If you want to establish a biological production line, </w:t>
      </w:r>
      <w:r w:rsidRPr="009B149B">
        <w:rPr>
          <w:rStyle w:val="Emphasis"/>
          <w:highlight w:val="cyan"/>
        </w:rPr>
        <w:t>you need</w:t>
      </w:r>
      <w:r w:rsidRPr="00CE6CAB">
        <w:rPr>
          <w:rStyle w:val="Emphasis"/>
        </w:rPr>
        <w:t xml:space="preserve"> a lot of additional </w:t>
      </w:r>
      <w:r w:rsidRPr="009B149B">
        <w:rPr>
          <w:rStyle w:val="Emphasis"/>
          <w:highlight w:val="cyan"/>
        </w:rPr>
        <w:t>info</w:t>
      </w:r>
      <w:r w:rsidRPr="00CE6CAB">
        <w:rPr>
          <w:rStyle w:val="Emphasis"/>
        </w:rPr>
        <w:t xml:space="preserve">rmation, </w:t>
      </w:r>
      <w:r w:rsidRPr="009B149B">
        <w:rPr>
          <w:rStyle w:val="Emphasis"/>
          <w:highlight w:val="cyan"/>
        </w:rPr>
        <w:t>expertise</w:t>
      </w:r>
      <w:r w:rsidRPr="00CE6CAB">
        <w:rPr>
          <w:rStyle w:val="Emphasis"/>
        </w:rPr>
        <w:t xml:space="preserve">, processes, and biological </w:t>
      </w:r>
      <w:r w:rsidRPr="009B149B">
        <w:rPr>
          <w:rStyle w:val="Emphasis"/>
          <w:highlight w:val="cyan"/>
        </w:rPr>
        <w:t>samples</w:t>
      </w:r>
      <w:r w:rsidRPr="00CE6CAB">
        <w:rPr>
          <w:rStyle w:val="Emphasis"/>
        </w:rPr>
        <w:t xml:space="preserve">, </w:t>
      </w:r>
      <w:r w:rsidRPr="009B149B">
        <w:rPr>
          <w:rStyle w:val="Emphasis"/>
          <w:highlight w:val="cyan"/>
        </w:rPr>
        <w:t>cell lines</w:t>
      </w:r>
      <w:r w:rsidRPr="00CE6CAB">
        <w:rPr>
          <w:rStyle w:val="Emphasis"/>
        </w:rPr>
        <w:t xml:space="preserve">, or </w:t>
      </w:r>
      <w:r w:rsidRPr="009B149B">
        <w:rPr>
          <w:rStyle w:val="Emphasis"/>
          <w:highlight w:val="cyan"/>
        </w:rPr>
        <w:t>bacteria</w:t>
      </w:r>
      <w:r w:rsidRPr="00CE6CAB">
        <w:rPr>
          <w:rStyle w:val="Emphasis"/>
        </w:rPr>
        <w:t>” to be able to document to regulatory agencies that you have an identical product</w:t>
      </w:r>
      <w:r w:rsidRPr="00CE6CAB">
        <w:rPr>
          <w:rStyle w:val="StyleUnderline"/>
        </w:rPr>
        <w:t xml:space="preserve">, </w:t>
      </w:r>
      <w:r w:rsidRPr="00CE6CAB">
        <w:t>he explains.</w:t>
      </w:r>
    </w:p>
    <w:p w14:paraId="7AAA16C4" w14:textId="77777777" w:rsidR="00555AB8" w:rsidRPr="00CE6CAB" w:rsidRDefault="00555AB8" w:rsidP="00555AB8">
      <w:pPr>
        <w:rPr>
          <w:rStyle w:val="StyleUnderline"/>
        </w:rPr>
      </w:pPr>
      <w:r>
        <w:t>“</w:t>
      </w:r>
      <w:r w:rsidRPr="00CE6CAB">
        <w:rPr>
          <w:rStyle w:val="StyleUnderline"/>
        </w:rPr>
        <w:t xml:space="preserve">Manufacturing antibody medicines is incredibly complex and </w:t>
      </w:r>
      <w:r w:rsidRPr="009B149B">
        <w:rPr>
          <w:rStyle w:val="StyleUnderline"/>
        </w:rPr>
        <w:t>transferring the technology</w:t>
      </w:r>
      <w:r w:rsidRPr="00CE6CAB">
        <w:rPr>
          <w:rStyle w:val="StyleUnderline"/>
        </w:rPr>
        <w:t xml:space="preserve"> takes many months. Unfortunately, it is not as simple as putting a recipe on the internet”</w:t>
      </w:r>
    </w:p>
    <w:p w14:paraId="6A3859F5" w14:textId="77777777" w:rsidR="00555AB8" w:rsidRPr="001E7A91" w:rsidRDefault="00555AB8" w:rsidP="00555AB8">
      <w:pPr>
        <w:rPr>
          <w:u w:val="single"/>
        </w:rPr>
      </w:pPr>
      <w:r w:rsidRPr="00CE6CAB">
        <w:rPr>
          <w:rStyle w:val="Emphasis"/>
        </w:rPr>
        <w:t>The TRIPS waiver, he says, is the “wrong approach”</w:t>
      </w:r>
      <w:r>
        <w:t xml:space="preserve"> </w:t>
      </w:r>
      <w:r w:rsidRPr="00CE6CAB">
        <w:rPr>
          <w:rStyle w:val="Emphasis"/>
        </w:rPr>
        <w:t xml:space="preserve">because COVID-19 therapeutics and vaccines are complex biological products in which the </w:t>
      </w:r>
      <w:r w:rsidRPr="00540E3E">
        <w:rPr>
          <w:rStyle w:val="Emphasis"/>
          <w:highlight w:val="cyan"/>
        </w:rPr>
        <w:t>main barriers are production facilities</w:t>
      </w:r>
      <w:r w:rsidRPr="00CE6CAB">
        <w:rPr>
          <w:rStyle w:val="Emphasis"/>
        </w:rPr>
        <w:t xml:space="preserve">, </w:t>
      </w:r>
      <w:r w:rsidRPr="00540E3E">
        <w:rPr>
          <w:rStyle w:val="Emphasis"/>
          <w:highlight w:val="cyan"/>
        </w:rPr>
        <w:t xml:space="preserve">infrastructure, </w:t>
      </w:r>
      <w:r w:rsidRPr="00540E3E">
        <w:rPr>
          <w:rStyle w:val="Emphasis"/>
        </w:rPr>
        <w:t>and know-how</w:t>
      </w:r>
      <w:r w:rsidRPr="00540E3E">
        <w:rPr>
          <w:highlight w:val="cyan"/>
        </w:rPr>
        <w:t>. “</w:t>
      </w:r>
      <w:r w:rsidRPr="00540E3E">
        <w:rPr>
          <w:rStyle w:val="StyleUnderline"/>
          <w:highlight w:val="cyan"/>
        </w:rPr>
        <w:t>IP is the least of the barriers</w:t>
      </w:r>
      <w:r w:rsidRPr="00CE6CAB">
        <w:rPr>
          <w:rStyle w:val="StyleUnderline"/>
        </w:rPr>
        <w:t xml:space="preserve">”, </w:t>
      </w:r>
      <w:r w:rsidRPr="00CE6CAB">
        <w:t>he says.</w:t>
      </w:r>
    </w:p>
    <w:p w14:paraId="0EDFF67B" w14:textId="77777777" w:rsidR="00555AB8" w:rsidRDefault="00555AB8" w:rsidP="00555AB8">
      <w:r>
        <w:lastRenderedPageBreak/>
        <w:t xml:space="preserve">Then there is the </w:t>
      </w:r>
      <w:r w:rsidRPr="00CE6CAB">
        <w:rPr>
          <w:rStyle w:val="Emphasis"/>
        </w:rPr>
        <w:t>problem of distributing the vaccines</w:t>
      </w:r>
      <w:r>
        <w:t xml:space="preserve"> to billions of people in every country. </w:t>
      </w:r>
      <w:r w:rsidRPr="00CE6CAB">
        <w:rPr>
          <w:rStyle w:val="StyleUnderline"/>
        </w:rPr>
        <w:t xml:space="preserve">Even with plentiful supplies, a range of issues need to be considered such as regulatory bottlenecks; supply chain, </w:t>
      </w:r>
      <w:proofErr w:type="gramStart"/>
      <w:r w:rsidRPr="00CE6CAB">
        <w:rPr>
          <w:rStyle w:val="StyleUnderline"/>
        </w:rPr>
        <w:t>transport</w:t>
      </w:r>
      <w:proofErr w:type="gramEnd"/>
      <w:r w:rsidRPr="00CE6CAB">
        <w:rPr>
          <w:rStyle w:val="StyleUnderline"/>
        </w:rPr>
        <w:t xml:space="preserve"> and storage; maintenance of the cold chain; adequately trained staff; data tracking; and vaccine hesitancy amongst the population</w:t>
      </w:r>
      <w:r>
        <w:t>.</w:t>
      </w:r>
    </w:p>
    <w:p w14:paraId="40FF846E" w14:textId="77777777" w:rsidR="00555AB8" w:rsidRDefault="00555AB8" w:rsidP="00555AB8">
      <w:r w:rsidRPr="00CE6CAB">
        <w:rPr>
          <w:rStyle w:val="Emphasis"/>
        </w:rPr>
        <w:t xml:space="preserve">The </w:t>
      </w:r>
      <w:r w:rsidRPr="00540E3E">
        <w:rPr>
          <w:rStyle w:val="Emphasis"/>
          <w:highlight w:val="cyan"/>
        </w:rPr>
        <w:t>costs</w:t>
      </w:r>
      <w:r w:rsidRPr="00CE6CAB">
        <w:rPr>
          <w:rStyle w:val="Emphasis"/>
        </w:rPr>
        <w:t xml:space="preserve"> of the vaccine itself </w:t>
      </w:r>
      <w:r w:rsidRPr="00540E3E">
        <w:rPr>
          <w:rStyle w:val="Emphasis"/>
          <w:highlight w:val="cyan"/>
        </w:rPr>
        <w:t>is only a small component</w:t>
      </w:r>
      <w:r>
        <w:t xml:space="preserve"> </w:t>
      </w:r>
      <w:r w:rsidRPr="00CE6CAB">
        <w:rPr>
          <w:rStyle w:val="StyleUnderline"/>
        </w:rPr>
        <w:t>of the total cost of delivering doses to millions of people</w:t>
      </w:r>
      <w:r>
        <w:t xml:space="preserve">. The UK, for example, has spent around £2.9bn on procuring vaccines, far less than the official estimate of £8.8bn to be spent on distributing and delivering them. Comparable costs will exist for all other countries, even if they are </w:t>
      </w:r>
      <w:proofErr w:type="spellStart"/>
      <w:r>
        <w:t>subsidised</w:t>
      </w:r>
      <w:proofErr w:type="spellEnd"/>
      <w:r>
        <w:t xml:space="preserve"> by Overseas Development Assistance. Even then, the combined costs of vaccination are </w:t>
      </w:r>
      <w:proofErr w:type="spellStart"/>
      <w:r>
        <w:t>dwarved</w:t>
      </w:r>
      <w:proofErr w:type="spellEnd"/>
      <w:r>
        <w:t xml:space="preserve"> by the other economic costs of the pandemic.</w:t>
      </w:r>
    </w:p>
    <w:p w14:paraId="25884F32" w14:textId="77777777" w:rsidR="00555AB8" w:rsidRDefault="00555AB8" w:rsidP="00555AB8">
      <w:r>
        <w:t>IP is part of the solution</w:t>
      </w:r>
    </w:p>
    <w:p w14:paraId="795305D4" w14:textId="77777777" w:rsidR="00555AB8" w:rsidRPr="00CE6CAB" w:rsidRDefault="00555AB8" w:rsidP="00555AB8">
      <w:pPr>
        <w:rPr>
          <w:rStyle w:val="Emphasis"/>
        </w:rPr>
      </w:pPr>
      <w:r w:rsidRPr="00CE6CAB">
        <w:rPr>
          <w:rStyle w:val="StyleUnderline"/>
        </w:rPr>
        <w:t xml:space="preserve">Far from being a problem, </w:t>
      </w:r>
      <w:r w:rsidRPr="00540E3E">
        <w:rPr>
          <w:rStyle w:val="StyleUnderline"/>
        </w:rPr>
        <w:t>IP</w:t>
      </w:r>
      <w:r w:rsidRPr="00CE6CAB">
        <w:rPr>
          <w:rStyle w:val="StyleUnderline"/>
        </w:rPr>
        <w:t xml:space="preserve"> has repeatedly proven itself to be part of the solution in fighting disease. It </w:t>
      </w:r>
      <w:r w:rsidRPr="00CE6CAB">
        <w:rPr>
          <w:rStyle w:val="Emphasis"/>
        </w:rPr>
        <w:t xml:space="preserve">allows </w:t>
      </w:r>
      <w:r w:rsidRPr="00540E3E">
        <w:rPr>
          <w:rStyle w:val="Emphasis"/>
          <w:highlight w:val="cyan"/>
        </w:rPr>
        <w:t>innovators</w:t>
      </w:r>
      <w:r w:rsidRPr="00CE6CAB">
        <w:rPr>
          <w:rStyle w:val="Emphasis"/>
        </w:rPr>
        <w:t xml:space="preserve"> to manage production </w:t>
      </w:r>
      <w:r w:rsidRPr="00540E3E">
        <w:rPr>
          <w:rStyle w:val="Emphasis"/>
          <w:highlight w:val="cyan"/>
        </w:rPr>
        <w:t>scale-up by selecting</w:t>
      </w:r>
      <w:r w:rsidRPr="00CE6CAB">
        <w:rPr>
          <w:rStyle w:val="Emphasis"/>
        </w:rPr>
        <w:t xml:space="preserve"> and licensing </w:t>
      </w:r>
      <w:r w:rsidRPr="00540E3E">
        <w:rPr>
          <w:rStyle w:val="Emphasis"/>
          <w:highlight w:val="cyan"/>
        </w:rPr>
        <w:t>tech</w:t>
      </w:r>
      <w:r w:rsidRPr="00CE6CAB">
        <w:rPr>
          <w:rStyle w:val="Emphasis"/>
        </w:rPr>
        <w:t xml:space="preserve">nology to partners who have the skills </w:t>
      </w:r>
      <w:r w:rsidRPr="00CE6CAB">
        <w:rPr>
          <w:rStyle w:val="StyleUnderline"/>
        </w:rPr>
        <w:t xml:space="preserve">and capacity </w:t>
      </w:r>
      <w:r w:rsidRPr="00CE6CAB">
        <w:rPr>
          <w:rStyle w:val="Emphasis"/>
        </w:rPr>
        <w:t xml:space="preserve">to </w:t>
      </w:r>
      <w:r w:rsidRPr="00540E3E">
        <w:rPr>
          <w:rStyle w:val="Emphasis"/>
          <w:highlight w:val="cyan"/>
        </w:rPr>
        <w:t>reliably</w:t>
      </w:r>
      <w:r w:rsidRPr="00CE6CAB">
        <w:rPr>
          <w:rStyle w:val="Emphasis"/>
        </w:rPr>
        <w:t xml:space="preserve"> manufacture large quantities</w:t>
      </w:r>
      <w:r w:rsidRPr="00CE6CAB">
        <w:rPr>
          <w:rStyle w:val="StyleUnderline"/>
        </w:rPr>
        <w:t xml:space="preserve"> of high-quality products, which they </w:t>
      </w:r>
      <w:r w:rsidRPr="00CE6CAB">
        <w:rPr>
          <w:rStyle w:val="Emphasis"/>
        </w:rPr>
        <w:t>distribute at scale in low and middle-income countries</w:t>
      </w:r>
      <w:r>
        <w:t xml:space="preserve">. It would </w:t>
      </w:r>
      <w:r w:rsidRPr="00CE6CAB">
        <w:rPr>
          <w:rStyle w:val="Emphasis"/>
        </w:rPr>
        <w:t xml:space="preserve">make no sense for IP owners to use it to withhold </w:t>
      </w:r>
      <w:proofErr w:type="gramStart"/>
      <w:r w:rsidRPr="00CE6CAB">
        <w:rPr>
          <w:rStyle w:val="Emphasis"/>
        </w:rPr>
        <w:t>access</w:t>
      </w:r>
      <w:r>
        <w:t xml:space="preserve">, </w:t>
      </w:r>
      <w:r w:rsidRPr="00CE6CAB">
        <w:rPr>
          <w:rStyle w:val="StyleUnderline"/>
        </w:rPr>
        <w:t>when</w:t>
      </w:r>
      <w:proofErr w:type="gramEnd"/>
      <w:r w:rsidRPr="00CE6CAB">
        <w:rPr>
          <w:rStyle w:val="StyleUnderline"/>
        </w:rPr>
        <w:t xml:space="preserve"> they can profit from supplying all demand. </w:t>
      </w:r>
      <w:r w:rsidRPr="00CE6CAB">
        <w:rPr>
          <w:rStyle w:val="Emphasis"/>
        </w:rPr>
        <w:t>IP licensing is the way this is done.</w:t>
      </w:r>
    </w:p>
    <w:p w14:paraId="01139FF6" w14:textId="77777777" w:rsidR="00555AB8" w:rsidRDefault="00555AB8" w:rsidP="00555AB8">
      <w:r>
        <w:t xml:space="preserve">This is the model unfolding for COVID-19, </w:t>
      </w:r>
      <w:r w:rsidRPr="00CE6CAB">
        <w:rPr>
          <w:rStyle w:val="StyleUnderline"/>
        </w:rPr>
        <w:t xml:space="preserve">with new manufacturing licensing deals such as those between AstraZeneca and the Serum Institute in India (1bn doses), China’s </w:t>
      </w:r>
      <w:proofErr w:type="spellStart"/>
      <w:r w:rsidRPr="00CE6CAB">
        <w:rPr>
          <w:rStyle w:val="StyleUnderline"/>
        </w:rPr>
        <w:t>BioKangtai</w:t>
      </w:r>
      <w:proofErr w:type="spellEnd"/>
      <w:r w:rsidRPr="00CE6CAB">
        <w:rPr>
          <w:rStyle w:val="StyleUnderline"/>
        </w:rPr>
        <w:t xml:space="preserve"> (200m doses), Brazil’s </w:t>
      </w:r>
      <w:proofErr w:type="spellStart"/>
      <w:r w:rsidRPr="00CE6CAB">
        <w:rPr>
          <w:rStyle w:val="StyleUnderline"/>
        </w:rPr>
        <w:t>FioCruz</w:t>
      </w:r>
      <w:proofErr w:type="spellEnd"/>
      <w:r w:rsidRPr="00CE6CAB">
        <w:rPr>
          <w:rStyle w:val="StyleUnderline"/>
        </w:rPr>
        <w:t>, Russia’s R-Pharm and South Korea’s SK Bioscience. Collectively</w:t>
      </w:r>
      <w:r w:rsidRPr="00CE6CAB">
        <w:rPr>
          <w:rStyle w:val="Emphasis"/>
        </w:rPr>
        <w:t xml:space="preserve">, such deals will see the manufacture of 2 billion doses by the end of 2021. </w:t>
      </w:r>
      <w:r w:rsidRPr="00CE6CAB">
        <w:rPr>
          <w:rStyle w:val="StyleUnderline"/>
        </w:rPr>
        <w:t xml:space="preserve">The Serum Institute has also </w:t>
      </w:r>
      <w:proofErr w:type="gramStart"/>
      <w:r w:rsidRPr="00CE6CAB">
        <w:rPr>
          <w:rStyle w:val="StyleUnderline"/>
        </w:rPr>
        <w:t>entered into</w:t>
      </w:r>
      <w:proofErr w:type="gramEnd"/>
      <w:r w:rsidRPr="00CE6CAB">
        <w:rPr>
          <w:rStyle w:val="StyleUnderline"/>
        </w:rPr>
        <w:t xml:space="preserve"> manufacturing licenses</w:t>
      </w:r>
      <w:r>
        <w:t xml:space="preserve"> with a number of developers of yet to be approved COVID-19 vaccines, </w:t>
      </w:r>
      <w:r w:rsidRPr="00CE6CAB">
        <w:rPr>
          <w:rStyle w:val="Emphasis"/>
        </w:rPr>
        <w:t xml:space="preserve">as have several other Indian vaccine manufacturers. </w:t>
      </w:r>
      <w:r>
        <w:t xml:space="preserve">Many of these </w:t>
      </w:r>
      <w:r w:rsidRPr="00CE6CAB">
        <w:rPr>
          <w:rStyle w:val="Emphasis"/>
        </w:rPr>
        <w:t>doses will be procured on a non-profit basis by new collective procurement bodies</w:t>
      </w:r>
      <w:r>
        <w:t xml:space="preserve"> such as COVAX, for distribution to low and middle-income countries.</w:t>
      </w:r>
    </w:p>
    <w:p w14:paraId="68EC6347" w14:textId="77777777" w:rsidR="00555AB8" w:rsidRDefault="00555AB8" w:rsidP="00555AB8">
      <w:r w:rsidRPr="00540E3E">
        <w:rPr>
          <w:rStyle w:val="Emphasis"/>
          <w:highlight w:val="cyan"/>
        </w:rPr>
        <w:t>IP</w:t>
      </w:r>
      <w:r w:rsidRPr="00CE6CAB">
        <w:rPr>
          <w:rStyle w:val="Emphasis"/>
        </w:rPr>
        <w:t xml:space="preserve"> is important because it </w:t>
      </w:r>
      <w:r w:rsidRPr="00540E3E">
        <w:rPr>
          <w:rStyle w:val="Emphasis"/>
          <w:highlight w:val="cyan"/>
        </w:rPr>
        <w:t>allows</w:t>
      </w:r>
      <w:r w:rsidRPr="00CE6CAB">
        <w:rPr>
          <w:rStyle w:val="Emphasis"/>
        </w:rPr>
        <w:t xml:space="preserve"> the </w:t>
      </w:r>
      <w:r w:rsidRPr="00540E3E">
        <w:rPr>
          <w:rStyle w:val="Emphasis"/>
        </w:rPr>
        <w:t>innovator to control</w:t>
      </w:r>
      <w:r w:rsidRPr="00CE6CAB">
        <w:rPr>
          <w:rStyle w:val="Emphasis"/>
        </w:rPr>
        <w:t xml:space="preserve"> which partners manufacture the product</w:t>
      </w:r>
      <w:r>
        <w:t xml:space="preserve">, </w:t>
      </w:r>
      <w:r w:rsidRPr="00CE6CAB">
        <w:rPr>
          <w:rStyle w:val="StyleUnderline"/>
        </w:rPr>
        <w:t xml:space="preserve">ensuring the quality of supplies, </w:t>
      </w:r>
      <w:r>
        <w:t xml:space="preserve">while </w:t>
      </w:r>
      <w:proofErr w:type="spellStart"/>
      <w:r w:rsidRPr="00CE6CAB">
        <w:rPr>
          <w:rStyle w:val="Emphasis"/>
        </w:rPr>
        <w:t>maximising</w:t>
      </w:r>
      <w:proofErr w:type="spellEnd"/>
      <w:r w:rsidRPr="00CE6CAB">
        <w:rPr>
          <w:rStyle w:val="Emphasis"/>
        </w:rPr>
        <w:t xml:space="preserve"> </w:t>
      </w:r>
      <w:r w:rsidRPr="00540E3E">
        <w:rPr>
          <w:rStyle w:val="Emphasis"/>
          <w:highlight w:val="cyan"/>
        </w:rPr>
        <w:t>low-cost access</w:t>
      </w:r>
      <w:r>
        <w:t xml:space="preserve"> for low and middle-income countries. It also </w:t>
      </w:r>
      <w:r w:rsidRPr="00CE6CAB">
        <w:rPr>
          <w:rStyle w:val="Emphasis"/>
        </w:rPr>
        <w:t xml:space="preserve">allows the </w:t>
      </w:r>
      <w:r w:rsidRPr="00540E3E">
        <w:rPr>
          <w:rStyle w:val="Emphasis"/>
          <w:highlight w:val="cyan"/>
        </w:rPr>
        <w:t>innovator</w:t>
      </w:r>
      <w:r w:rsidRPr="00CE6CAB">
        <w:rPr>
          <w:rStyle w:val="Emphasis"/>
        </w:rPr>
        <w:t xml:space="preserve"> to </w:t>
      </w:r>
      <w:r w:rsidRPr="00540E3E">
        <w:rPr>
          <w:rStyle w:val="Emphasis"/>
          <w:highlight w:val="cyan"/>
        </w:rPr>
        <w:t>preserve</w:t>
      </w:r>
      <w:r w:rsidRPr="00CE6CAB">
        <w:rPr>
          <w:rStyle w:val="Emphasis"/>
        </w:rPr>
        <w:t xml:space="preserve"> its </w:t>
      </w:r>
      <w:r w:rsidRPr="00540E3E">
        <w:rPr>
          <w:rStyle w:val="Emphasis"/>
          <w:highlight w:val="cyan"/>
        </w:rPr>
        <w:t>ability to recoup costs</w:t>
      </w:r>
      <w:r w:rsidRPr="00CE6CAB">
        <w:rPr>
          <w:rStyle w:val="Emphasis"/>
        </w:rPr>
        <w:t xml:space="preserve"> from richer markets, </w:t>
      </w:r>
      <w:r>
        <w:t>meaning the preservation of incentives for future R&amp;D investment.</w:t>
      </w:r>
    </w:p>
    <w:p w14:paraId="4FA97C80" w14:textId="77777777" w:rsidR="00555AB8" w:rsidRDefault="00555AB8" w:rsidP="00555AB8">
      <w:r w:rsidRPr="00CE6CAB">
        <w:rPr>
          <w:rStyle w:val="StyleUnderline"/>
        </w:rPr>
        <w:t>Voluntary licensing has worked well in the past</w:t>
      </w:r>
      <w:r>
        <w:t>, particularly for low and middle-income countries. A recent academic analysis of hepatitis C voluntary licenses published by The Lancet Global Health concluded that they have increased access to medicines at a considerably faster pace than alternative access models, by avoiding the need for lengthy patent disputes and bringing to bear inter-company competition and economies of scale.</w:t>
      </w:r>
    </w:p>
    <w:p w14:paraId="341A1A69" w14:textId="77777777" w:rsidR="00555AB8" w:rsidRDefault="00555AB8" w:rsidP="00555AB8">
      <w:r>
        <w:t xml:space="preserve">But again, these licenses model were </w:t>
      </w:r>
      <w:proofErr w:type="spellStart"/>
      <w:r>
        <w:t>criticised</w:t>
      </w:r>
      <w:proofErr w:type="spellEnd"/>
      <w:r>
        <w:t xml:space="preserve"> by public health NGOs and other stakeholders, who called for the confiscation of IP rights via compulsory licensing. Time has shown such calls to be mistaken.</w:t>
      </w:r>
    </w:p>
    <w:p w14:paraId="6873F4CD" w14:textId="77777777" w:rsidR="00555AB8" w:rsidRDefault="00555AB8" w:rsidP="00555AB8">
      <w:r>
        <w:t>Conclusion</w:t>
      </w:r>
    </w:p>
    <w:p w14:paraId="43834154" w14:textId="77777777" w:rsidR="00555AB8" w:rsidRDefault="00555AB8" w:rsidP="00555AB8">
      <w:r w:rsidRPr="00CE6CAB">
        <w:rPr>
          <w:rStyle w:val="StyleUnderline"/>
        </w:rPr>
        <w:lastRenderedPageBreak/>
        <w:t xml:space="preserve">As of January 2021, </w:t>
      </w:r>
      <w:r w:rsidRPr="00CE6CAB">
        <w:rPr>
          <w:rStyle w:val="Emphasis"/>
        </w:rPr>
        <w:t>there are three vaccines approved by stringent regulatory authorities</w:t>
      </w:r>
      <w:r w:rsidRPr="00CE6CAB">
        <w:rPr>
          <w:rStyle w:val="StyleUnderline"/>
        </w:rPr>
        <w:t xml:space="preserve"> with several more likely to follow in the coming months.</w:t>
      </w:r>
      <w:r>
        <w:t xml:space="preserve"> Prices of COVID-19 vaccines vary between more expensive but complex to manufacture, and cheaper ones based on existing technologies. Companies are offering their vaccines at cost, </w:t>
      </w:r>
      <w:r w:rsidRPr="00CE6CAB">
        <w:rPr>
          <w:rStyle w:val="Emphasis"/>
        </w:rPr>
        <w:t xml:space="preserve">with </w:t>
      </w:r>
      <w:r w:rsidRPr="00540E3E">
        <w:rPr>
          <w:rStyle w:val="Emphasis"/>
          <w:highlight w:val="cyan"/>
        </w:rPr>
        <w:t>pooled</w:t>
      </w:r>
      <w:r w:rsidRPr="00CE6CAB">
        <w:rPr>
          <w:rStyle w:val="Emphasis"/>
        </w:rPr>
        <w:t xml:space="preserve"> procurement </w:t>
      </w:r>
      <w:r w:rsidRPr="00540E3E">
        <w:rPr>
          <w:rStyle w:val="Emphasis"/>
          <w:highlight w:val="cyan"/>
        </w:rPr>
        <w:t>mechanisms</w:t>
      </w:r>
      <w:r w:rsidRPr="00CE6CAB">
        <w:rPr>
          <w:rStyle w:val="Emphasis"/>
        </w:rPr>
        <w:t xml:space="preserve"> such as COVAX ready to </w:t>
      </w:r>
      <w:r w:rsidRPr="00540E3E">
        <w:rPr>
          <w:rStyle w:val="Emphasis"/>
          <w:highlight w:val="cyan"/>
        </w:rPr>
        <w:t>leverage</w:t>
      </w:r>
      <w:r w:rsidRPr="00CE6CAB">
        <w:rPr>
          <w:rStyle w:val="Emphasis"/>
        </w:rPr>
        <w:t xml:space="preserve"> their </w:t>
      </w:r>
      <w:r w:rsidRPr="00540E3E">
        <w:rPr>
          <w:rStyle w:val="Emphasis"/>
          <w:highlight w:val="cyan"/>
        </w:rPr>
        <w:t>enormous purchasing power to</w:t>
      </w:r>
      <w:r w:rsidRPr="00CE6CAB">
        <w:rPr>
          <w:rStyle w:val="Emphasis"/>
        </w:rPr>
        <w:t xml:space="preserve"> drive economies of scale and </w:t>
      </w:r>
      <w:r w:rsidRPr="00540E3E">
        <w:rPr>
          <w:rStyle w:val="Emphasis"/>
          <w:highlight w:val="cyan"/>
        </w:rPr>
        <w:t>bring prices down further</w:t>
      </w:r>
      <w:r>
        <w:t xml:space="preserve"> for developing countries, many of which will have the </w:t>
      </w:r>
      <w:r w:rsidRPr="00CE6CAB">
        <w:rPr>
          <w:rStyle w:val="StyleUnderline"/>
        </w:rPr>
        <w:t xml:space="preserve">cost of vaccination </w:t>
      </w:r>
      <w:proofErr w:type="spellStart"/>
      <w:r w:rsidRPr="00CE6CAB">
        <w:rPr>
          <w:rStyle w:val="StyleUnderline"/>
        </w:rPr>
        <w:t>subsidised</w:t>
      </w:r>
      <w:proofErr w:type="spellEnd"/>
      <w:r w:rsidRPr="00CE6CAB">
        <w:rPr>
          <w:rStyle w:val="StyleUnderline"/>
        </w:rPr>
        <w:t xml:space="preserve"> by Overseas Development Assistance.</w:t>
      </w:r>
    </w:p>
    <w:p w14:paraId="1D6DF9BA" w14:textId="77777777" w:rsidR="00555AB8" w:rsidRDefault="00555AB8" w:rsidP="00555AB8">
      <w:r>
        <w:t xml:space="preserve">Meanwhile, the existence of multiple vaccines means </w:t>
      </w:r>
      <w:r w:rsidRPr="00CE6CAB">
        <w:rPr>
          <w:rStyle w:val="Emphasis"/>
        </w:rPr>
        <w:t xml:space="preserve">there is </w:t>
      </w:r>
      <w:r w:rsidRPr="00540E3E">
        <w:rPr>
          <w:rStyle w:val="Emphasis"/>
          <w:highlight w:val="cyan"/>
        </w:rPr>
        <w:t>no</w:t>
      </w:r>
      <w:r w:rsidRPr="00CE6CAB">
        <w:rPr>
          <w:rStyle w:val="Emphasis"/>
        </w:rPr>
        <w:t xml:space="preserve"> COVID-19 </w:t>
      </w:r>
      <w:r w:rsidRPr="00540E3E">
        <w:rPr>
          <w:rStyle w:val="Emphasis"/>
          <w:highlight w:val="cyan"/>
        </w:rPr>
        <w:t>vaccine “monopoly</w:t>
      </w:r>
      <w:r w:rsidRPr="00CE6CAB">
        <w:rPr>
          <w:rStyle w:val="Emphasis"/>
        </w:rPr>
        <w:t>”, and minimal risk of premium pricing.</w:t>
      </w:r>
      <w:r>
        <w:t xml:space="preserve"> In fact, </w:t>
      </w:r>
      <w:r w:rsidRPr="00CE6CAB">
        <w:rPr>
          <w:rStyle w:val="Emphasis"/>
        </w:rPr>
        <w:t xml:space="preserve">there is a </w:t>
      </w:r>
      <w:r w:rsidRPr="00540E3E">
        <w:rPr>
          <w:rStyle w:val="Emphasis"/>
          <w:highlight w:val="cyan"/>
        </w:rPr>
        <w:t>competitive marketplace</w:t>
      </w:r>
      <w:r w:rsidRPr="00CE6CAB">
        <w:rPr>
          <w:rStyle w:val="Emphasis"/>
        </w:rPr>
        <w:t xml:space="preserve"> in which manufacturers are </w:t>
      </w:r>
      <w:proofErr w:type="spellStart"/>
      <w:r w:rsidRPr="00CE6CAB">
        <w:rPr>
          <w:rStyle w:val="Emphasis"/>
        </w:rPr>
        <w:t>incentivised</w:t>
      </w:r>
      <w:proofErr w:type="spellEnd"/>
      <w:r w:rsidRPr="00CE6CAB">
        <w:rPr>
          <w:rStyle w:val="Emphasis"/>
        </w:rPr>
        <w:t xml:space="preserve"> </w:t>
      </w:r>
      <w:r w:rsidRPr="00540E3E">
        <w:rPr>
          <w:rStyle w:val="Emphasis"/>
          <w:highlight w:val="cyan"/>
        </w:rPr>
        <w:t>to refine</w:t>
      </w:r>
      <w:r w:rsidRPr="00CE6CAB">
        <w:rPr>
          <w:rStyle w:val="Emphasis"/>
        </w:rPr>
        <w:t xml:space="preserve"> and improve their </w:t>
      </w:r>
      <w:r w:rsidRPr="00540E3E">
        <w:rPr>
          <w:rStyle w:val="Emphasis"/>
          <w:highlight w:val="cyan"/>
        </w:rPr>
        <w:t>vaccines</w:t>
      </w:r>
      <w:r>
        <w:t xml:space="preserve"> – vital given the new strains of the virus which constantly emerge.</w:t>
      </w:r>
    </w:p>
    <w:p w14:paraId="1F120F9E" w14:textId="77777777" w:rsidR="00555AB8" w:rsidRDefault="00555AB8" w:rsidP="00555AB8">
      <w:r>
        <w:t xml:space="preserve">Providing COVID-19 vaccines rapidly at scale is a pressing challenge for all </w:t>
      </w:r>
      <w:r w:rsidRPr="001E7A91">
        <w:rPr>
          <w:rStyle w:val="Emphasis"/>
        </w:rPr>
        <w:t xml:space="preserve">countries but there is </w:t>
      </w:r>
      <w:r w:rsidRPr="00F9020B">
        <w:rPr>
          <w:rStyle w:val="Emphasis"/>
          <w:highlight w:val="cyan"/>
        </w:rPr>
        <w:t>no</w:t>
      </w:r>
      <w:r w:rsidRPr="001E7A91">
        <w:rPr>
          <w:rStyle w:val="Emphasis"/>
        </w:rPr>
        <w:t xml:space="preserve"> </w:t>
      </w:r>
      <w:r w:rsidRPr="00F9020B">
        <w:rPr>
          <w:rStyle w:val="Emphasis"/>
          <w:highlight w:val="cyan"/>
        </w:rPr>
        <w:t>evidence that overriding i</w:t>
      </w:r>
      <w:r w:rsidRPr="00F9020B">
        <w:rPr>
          <w:rStyle w:val="Emphasis"/>
        </w:rPr>
        <w:t>ntellectual</w:t>
      </w:r>
      <w:r w:rsidRPr="00F9020B">
        <w:rPr>
          <w:rStyle w:val="Emphasis"/>
          <w:highlight w:val="cyan"/>
        </w:rPr>
        <w:t xml:space="preserve"> p</w:t>
      </w:r>
      <w:r w:rsidRPr="00F9020B">
        <w:rPr>
          <w:rStyle w:val="Emphasis"/>
        </w:rPr>
        <w:t>roperty</w:t>
      </w:r>
      <w:r w:rsidRPr="00F9020B">
        <w:rPr>
          <w:rStyle w:val="Emphasis"/>
          <w:highlight w:val="cyan"/>
        </w:rPr>
        <w:t xml:space="preserve"> ri</w:t>
      </w:r>
      <w:r w:rsidRPr="00F9020B">
        <w:rPr>
          <w:rStyle w:val="Emphasis"/>
        </w:rPr>
        <w:t>ghts</w:t>
      </w:r>
      <w:r w:rsidRPr="001E7A91">
        <w:rPr>
          <w:rStyle w:val="Emphasis"/>
        </w:rPr>
        <w:t xml:space="preserve"> </w:t>
      </w:r>
      <w:r w:rsidRPr="00F9020B">
        <w:rPr>
          <w:rStyle w:val="Emphasis"/>
          <w:highlight w:val="cyan"/>
        </w:rPr>
        <w:t>will</w:t>
      </w:r>
      <w:r w:rsidRPr="001E7A91">
        <w:rPr>
          <w:rStyle w:val="Emphasis"/>
        </w:rPr>
        <w:t xml:space="preserve"> </w:t>
      </w:r>
      <w:r w:rsidRPr="00F9020B">
        <w:rPr>
          <w:rStyle w:val="Emphasis"/>
          <w:highlight w:val="cyan"/>
        </w:rPr>
        <w:t>achieve more than</w:t>
      </w:r>
      <w:r w:rsidRPr="001E7A91">
        <w:rPr>
          <w:rStyle w:val="Emphasis"/>
        </w:rPr>
        <w:t xml:space="preserve"> the </w:t>
      </w:r>
      <w:r w:rsidRPr="00F9020B">
        <w:rPr>
          <w:rStyle w:val="Emphasis"/>
          <w:highlight w:val="cyan"/>
        </w:rPr>
        <w:t>licensing</w:t>
      </w:r>
      <w:r w:rsidRPr="001E7A91">
        <w:rPr>
          <w:rStyle w:val="Emphasis"/>
        </w:rPr>
        <w:t xml:space="preserve"> </w:t>
      </w:r>
      <w:r w:rsidRPr="00F9020B">
        <w:rPr>
          <w:rStyle w:val="Emphasis"/>
          <w:highlight w:val="cyan"/>
        </w:rPr>
        <w:t>agreements</w:t>
      </w:r>
      <w:r w:rsidRPr="001E7A91">
        <w:rPr>
          <w:rStyle w:val="Emphasis"/>
        </w:rPr>
        <w:t xml:space="preserve"> currently being </w:t>
      </w:r>
      <w:r w:rsidRPr="00F9020B">
        <w:rPr>
          <w:rStyle w:val="Emphasis"/>
          <w:highlight w:val="cyan"/>
        </w:rPr>
        <w:t>forged between innovators and</w:t>
      </w:r>
      <w:r w:rsidRPr="001E7A91">
        <w:rPr>
          <w:rStyle w:val="Emphasis"/>
        </w:rPr>
        <w:t xml:space="preserve"> reputable vaccine </w:t>
      </w:r>
      <w:r w:rsidRPr="00F9020B">
        <w:rPr>
          <w:rStyle w:val="Emphasis"/>
          <w:highlight w:val="cyan"/>
        </w:rPr>
        <w:t>manufacturers</w:t>
      </w:r>
      <w:r>
        <w:t xml:space="preserve"> in </w:t>
      </w:r>
      <w:r w:rsidRPr="00F9020B">
        <w:t>countries</w:t>
      </w:r>
      <w:r>
        <w:t xml:space="preserve"> like India and Brazil.</w:t>
      </w:r>
    </w:p>
    <w:p w14:paraId="12EDD8F9" w14:textId="77777777" w:rsidR="00555AB8" w:rsidRDefault="00555AB8" w:rsidP="00555AB8">
      <w:r w:rsidRPr="001E7A91">
        <w:rPr>
          <w:rStyle w:val="StyleUnderline"/>
        </w:rPr>
        <w:t xml:space="preserve">Manufacturing of COVID-19 vaccines is continuing at speed, and mechanisms are </w:t>
      </w:r>
      <w:r w:rsidRPr="001E7A91">
        <w:rPr>
          <w:rStyle w:val="Emphasis"/>
        </w:rPr>
        <w:t>gearing up to ensure a rapid global role out</w:t>
      </w:r>
      <w:r w:rsidRPr="001E7A91">
        <w:rPr>
          <w:rStyle w:val="StyleUnderline"/>
        </w:rPr>
        <w:t>.</w:t>
      </w:r>
      <w:r>
        <w:t xml:space="preserve"> </w:t>
      </w:r>
      <w:r w:rsidRPr="001E7A91">
        <w:rPr>
          <w:rStyle w:val="Emphasis"/>
        </w:rPr>
        <w:t>Forceable tech transfer</w:t>
      </w:r>
      <w:r>
        <w:t xml:space="preserve"> and other forms of IP abrogation such as those proposed by India and South Africa at the WTO TRIPS Council </w:t>
      </w:r>
      <w:r w:rsidRPr="001E7A91">
        <w:rPr>
          <w:rStyle w:val="Emphasis"/>
        </w:rPr>
        <w:t xml:space="preserve">would throw manufacturing supply chain planning, </w:t>
      </w:r>
      <w:proofErr w:type="gramStart"/>
      <w:r w:rsidRPr="001E7A91">
        <w:rPr>
          <w:rStyle w:val="Emphasis"/>
        </w:rPr>
        <w:t>financing</w:t>
      </w:r>
      <w:proofErr w:type="gramEnd"/>
      <w:r w:rsidRPr="001E7A91">
        <w:rPr>
          <w:rStyle w:val="Emphasis"/>
        </w:rPr>
        <w:t xml:space="preserve"> and distribution systems into chaos for little upside</w:t>
      </w:r>
      <w:r>
        <w:t>.</w:t>
      </w:r>
    </w:p>
    <w:p w14:paraId="49A98141" w14:textId="77777777" w:rsidR="00555AB8" w:rsidRDefault="00555AB8" w:rsidP="00555AB8">
      <w:r>
        <w:t>Instead of sowing division and creating major distractions at venues such as the WTO, opponents of IP should stop the rhetoric. The IP system has put us in a position to end the pandemic. We should allow it to continue doing its job.</w:t>
      </w:r>
    </w:p>
    <w:p w14:paraId="0E2821E9" w14:textId="77777777" w:rsidR="00555AB8" w:rsidRDefault="00555AB8" w:rsidP="00555AB8">
      <w:pPr>
        <w:pStyle w:val="Heading4"/>
      </w:pPr>
      <w:r>
        <w:t>Data exclusivity is necessary to ensure effective clinical research</w:t>
      </w:r>
    </w:p>
    <w:p w14:paraId="34A9A4F0" w14:textId="77777777" w:rsidR="00555AB8" w:rsidRPr="006D234A" w:rsidRDefault="00555AB8" w:rsidP="00555AB8">
      <w:pPr>
        <w:rPr>
          <w:rStyle w:val="Style13ptBold"/>
        </w:rPr>
      </w:pPr>
      <w:r>
        <w:rPr>
          <w:rStyle w:val="Style13ptBold"/>
        </w:rPr>
        <w:t>Bing 21</w:t>
      </w:r>
    </w:p>
    <w:p w14:paraId="6B2954FD" w14:textId="77777777" w:rsidR="00555AB8" w:rsidRPr="006D234A" w:rsidRDefault="00555AB8" w:rsidP="00555AB8">
      <w:pPr>
        <w:rPr>
          <w:sz w:val="16"/>
        </w:rPr>
      </w:pPr>
      <w:r w:rsidRPr="006D234A">
        <w:rPr>
          <w:sz w:val="16"/>
        </w:rPr>
        <w:t xml:space="preserve">Dr. Han Bing (senior research fellow at the Institute of World Economics and Politics of Chinese Academy of Social Sciences). “TRIPS-plus Rules in International Trade Agreements and Access to Medicines: Chinese Perspectives and Practices.” Global Development Policy Center, Global Economic Governance </w:t>
      </w:r>
      <w:proofErr w:type="spellStart"/>
      <w:r w:rsidRPr="006D234A">
        <w:rPr>
          <w:sz w:val="16"/>
        </w:rPr>
        <w:t>Iniative</w:t>
      </w:r>
      <w:proofErr w:type="spellEnd"/>
      <w:r w:rsidRPr="006D234A">
        <w:rPr>
          <w:sz w:val="16"/>
        </w:rPr>
        <w:t>. GEGI Working Paper 049, April 2021. JDN. https://www.bu.edu/gdp/files/2021/04/GEGI_WP__Bing_FIN.pdf</w:t>
      </w:r>
    </w:p>
    <w:p w14:paraId="2BAE6AE4" w14:textId="77777777" w:rsidR="00555AB8" w:rsidRPr="00797B57" w:rsidRDefault="00555AB8" w:rsidP="00555AB8">
      <w:pPr>
        <w:rPr>
          <w:sz w:val="16"/>
        </w:rPr>
      </w:pPr>
    </w:p>
    <w:p w14:paraId="5D4785C4" w14:textId="77777777" w:rsidR="00555AB8" w:rsidRPr="00E8420B" w:rsidRDefault="00555AB8" w:rsidP="00555AB8">
      <w:pPr>
        <w:rPr>
          <w:sz w:val="16"/>
        </w:rPr>
      </w:pPr>
      <w:r w:rsidRPr="00FC3917">
        <w:rPr>
          <w:sz w:val="16"/>
        </w:rPr>
        <w:t xml:space="preserve">Undisclosed test or other data refer to the data obtained in the entire medicine development process to demonstrate the medicine’s safety, </w:t>
      </w:r>
      <w:proofErr w:type="gramStart"/>
      <w:r w:rsidRPr="00FC3917">
        <w:rPr>
          <w:sz w:val="16"/>
        </w:rPr>
        <w:t>efficacy</w:t>
      </w:r>
      <w:proofErr w:type="gramEnd"/>
      <w:r w:rsidRPr="00FC3917">
        <w:rPr>
          <w:sz w:val="16"/>
        </w:rPr>
        <w:t xml:space="preserve"> and quality. The medicines and healthcare products regulatory agencies in various countries analyze and evaluate whether to approve the marketing of a new medicine based on such data. </w:t>
      </w:r>
      <w:r w:rsidRPr="00DC3A16">
        <w:rPr>
          <w:highlight w:val="yellow"/>
          <w:u w:val="single"/>
        </w:rPr>
        <w:t>Since it is obtained from</w:t>
      </w:r>
      <w:r w:rsidRPr="00E8420B">
        <w:rPr>
          <w:u w:val="single"/>
        </w:rPr>
        <w:t xml:space="preserve"> scientific </w:t>
      </w:r>
      <w:r w:rsidRPr="00DC3A16">
        <w:rPr>
          <w:highlight w:val="yellow"/>
          <w:u w:val="single"/>
        </w:rPr>
        <w:t>studies, undisclosed</w:t>
      </w:r>
      <w:r w:rsidRPr="00E8420B">
        <w:rPr>
          <w:u w:val="single"/>
        </w:rPr>
        <w:t xml:space="preserve"> test or other </w:t>
      </w:r>
      <w:r w:rsidRPr="00DC3A16">
        <w:rPr>
          <w:highlight w:val="yellow"/>
          <w:u w:val="single"/>
        </w:rPr>
        <w:t>data</w:t>
      </w:r>
      <w:r w:rsidRPr="00E8420B">
        <w:rPr>
          <w:u w:val="single"/>
        </w:rPr>
        <w:t xml:space="preserve"> are unable to satisfy the requirements of patent grant and </w:t>
      </w:r>
      <w:r w:rsidRPr="00DC3A16">
        <w:rPr>
          <w:highlight w:val="yellow"/>
          <w:u w:val="single"/>
        </w:rPr>
        <w:t>cannot be protected by patent rights. However, the cost of obtaining</w:t>
      </w:r>
      <w:r w:rsidRPr="00E8420B">
        <w:rPr>
          <w:u w:val="single"/>
        </w:rPr>
        <w:t xml:space="preserve"> marketing </w:t>
      </w:r>
      <w:r w:rsidRPr="00DC3A16">
        <w:rPr>
          <w:highlight w:val="yellow"/>
          <w:u w:val="single"/>
        </w:rPr>
        <w:t>approval is expensive and</w:t>
      </w:r>
      <w:r w:rsidRPr="00E8420B">
        <w:rPr>
          <w:u w:val="single"/>
        </w:rPr>
        <w:t xml:space="preserve"> the first registrant </w:t>
      </w:r>
      <w:r w:rsidRPr="00DC3A16">
        <w:rPr>
          <w:highlight w:val="yellow"/>
          <w:u w:val="single"/>
        </w:rPr>
        <w:t>needs to</w:t>
      </w:r>
      <w:r w:rsidRPr="00E8420B">
        <w:rPr>
          <w:u w:val="single"/>
        </w:rPr>
        <w:t xml:space="preserve"> be significant to </w:t>
      </w:r>
      <w:r w:rsidRPr="00DC3A16">
        <w:rPr>
          <w:highlight w:val="yellow"/>
          <w:u w:val="single"/>
        </w:rPr>
        <w:t>overcome the negative price effects of competition</w:t>
      </w:r>
      <w:r w:rsidRPr="00FC3917">
        <w:rPr>
          <w:u w:val="single"/>
        </w:rPr>
        <w:t xml:space="preserve"> from</w:t>
      </w:r>
      <w:r w:rsidRPr="00E8420B">
        <w:rPr>
          <w:u w:val="single"/>
        </w:rPr>
        <w:t xml:space="preserve"> pharmaceutical manufacturers </w:t>
      </w:r>
      <w:r w:rsidRPr="00DC3A16">
        <w:rPr>
          <w:highlight w:val="yellow"/>
          <w:u w:val="single"/>
        </w:rPr>
        <w:t>that free ride on the initial registrant’s</w:t>
      </w:r>
      <w:r w:rsidRPr="00E8420B">
        <w:rPr>
          <w:u w:val="single"/>
        </w:rPr>
        <w:t xml:space="preserve"> marketing </w:t>
      </w:r>
      <w:r w:rsidRPr="00DC3A16">
        <w:rPr>
          <w:highlight w:val="yellow"/>
          <w:u w:val="single"/>
        </w:rPr>
        <w:t>approval.</w:t>
      </w:r>
      <w:r w:rsidRPr="00E8420B">
        <w:rPr>
          <w:sz w:val="16"/>
        </w:rPr>
        <w:t xml:space="preserve"> Therefore, it is argued that, </w:t>
      </w:r>
      <w:r w:rsidRPr="00DC3A16">
        <w:rPr>
          <w:highlight w:val="yellow"/>
          <w:u w:val="single"/>
        </w:rPr>
        <w:t>without a period of monopoly,</w:t>
      </w:r>
      <w:r w:rsidRPr="00E8420B">
        <w:rPr>
          <w:u w:val="single"/>
        </w:rPr>
        <w:t xml:space="preserve"> the new drug </w:t>
      </w:r>
      <w:r w:rsidRPr="00DC3A16">
        <w:rPr>
          <w:highlight w:val="yellow"/>
          <w:u w:val="single"/>
        </w:rPr>
        <w:t>developers will have no incentive to “conduct the costly</w:t>
      </w:r>
      <w:r w:rsidRPr="00E8420B">
        <w:rPr>
          <w:u w:val="single"/>
        </w:rPr>
        <w:t xml:space="preserve"> clinical research and </w:t>
      </w:r>
      <w:r w:rsidRPr="00DC3A16">
        <w:rPr>
          <w:highlight w:val="yellow"/>
          <w:u w:val="single"/>
        </w:rPr>
        <w:t>trials necessary to obtain</w:t>
      </w:r>
      <w:r w:rsidRPr="00E8420B">
        <w:rPr>
          <w:u w:val="single"/>
        </w:rPr>
        <w:t xml:space="preserve"> marketing </w:t>
      </w:r>
      <w:r w:rsidRPr="00DC3A16">
        <w:rPr>
          <w:highlight w:val="yellow"/>
          <w:u w:val="single"/>
        </w:rPr>
        <w:t>approval”</w:t>
      </w:r>
      <w:r w:rsidRPr="00E8420B">
        <w:rPr>
          <w:sz w:val="16"/>
        </w:rPr>
        <w:t xml:space="preserve"> (Chow and Lee 2018). </w:t>
      </w:r>
      <w:r w:rsidRPr="00E8420B">
        <w:rPr>
          <w:u w:val="single"/>
        </w:rPr>
        <w:t xml:space="preserve">Given its importance to the pharmaceutical industry, the </w:t>
      </w:r>
      <w:r w:rsidRPr="00E8420B">
        <w:rPr>
          <w:u w:val="single"/>
        </w:rPr>
        <w:lastRenderedPageBreak/>
        <w:t>U</w:t>
      </w:r>
      <w:r w:rsidRPr="00E8420B">
        <w:rPr>
          <w:sz w:val="16"/>
        </w:rPr>
        <w:t xml:space="preserve">nited </w:t>
      </w:r>
      <w:r w:rsidRPr="00E8420B">
        <w:rPr>
          <w:u w:val="single"/>
        </w:rPr>
        <w:t>S</w:t>
      </w:r>
      <w:r w:rsidRPr="00E8420B">
        <w:rPr>
          <w:sz w:val="16"/>
        </w:rPr>
        <w:t xml:space="preserve">tates </w:t>
      </w:r>
      <w:r w:rsidRPr="00E8420B">
        <w:rPr>
          <w:u w:val="single"/>
        </w:rPr>
        <w:t>is a strong proponent of adding such a provision in the TRIPS Agreement</w:t>
      </w:r>
      <w:r w:rsidRPr="00E8420B">
        <w:rPr>
          <w:sz w:val="16"/>
        </w:rPr>
        <w:t xml:space="preserve"> (Chow and Lee 2018). </w:t>
      </w:r>
      <w:r w:rsidRPr="00E8420B">
        <w:rPr>
          <w:u w:val="single"/>
        </w:rPr>
        <w:t xml:space="preserve">However, </w:t>
      </w:r>
      <w:r w:rsidRPr="00DC3A16">
        <w:rPr>
          <w:highlight w:val="yellow"/>
          <w:u w:val="single"/>
        </w:rPr>
        <w:t>since</w:t>
      </w:r>
      <w:r w:rsidRPr="00E8420B">
        <w:rPr>
          <w:u w:val="single"/>
        </w:rPr>
        <w:t xml:space="preserve"> the </w:t>
      </w:r>
      <w:r w:rsidRPr="00DC3A16">
        <w:rPr>
          <w:highlight w:val="yellow"/>
          <w:u w:val="single"/>
        </w:rPr>
        <w:t>TRIPS</w:t>
      </w:r>
      <w:r w:rsidRPr="00E8420B">
        <w:rPr>
          <w:u w:val="single"/>
        </w:rPr>
        <w:t xml:space="preserve"> Agreement </w:t>
      </w:r>
      <w:r w:rsidRPr="00DC3A16">
        <w:rPr>
          <w:highlight w:val="yellow"/>
          <w:u w:val="single"/>
        </w:rPr>
        <w:t>was</w:t>
      </w:r>
      <w:r w:rsidRPr="00E8420B">
        <w:rPr>
          <w:u w:val="single"/>
        </w:rPr>
        <w:t xml:space="preserve"> formally implemented </w:t>
      </w:r>
      <w:r w:rsidRPr="00DC3A16">
        <w:rPr>
          <w:highlight w:val="yellow"/>
          <w:u w:val="single"/>
        </w:rPr>
        <w:t>25 years ago, WTO members had not yet unified their opinions on</w:t>
      </w:r>
      <w:r w:rsidRPr="00E8420B">
        <w:rPr>
          <w:u w:val="single"/>
        </w:rPr>
        <w:t xml:space="preserve"> the application of </w:t>
      </w:r>
      <w:r w:rsidRPr="00DC3A16">
        <w:rPr>
          <w:highlight w:val="yellow"/>
          <w:u w:val="single"/>
        </w:rPr>
        <w:t>this provision.</w:t>
      </w:r>
      <w:r w:rsidRPr="00E8420B">
        <w:rPr>
          <w:sz w:val="16"/>
        </w:rPr>
        <w:t xml:space="preserve"> The United States, the European Union, and some members argue that, </w:t>
      </w:r>
      <w:r w:rsidRPr="00E8420B">
        <w:rPr>
          <w:u w:val="single"/>
        </w:rPr>
        <w:t xml:space="preserve">taking into account the considerable </w:t>
      </w:r>
      <w:proofErr w:type="gramStart"/>
      <w:r w:rsidRPr="00E8420B">
        <w:rPr>
          <w:u w:val="single"/>
        </w:rPr>
        <w:t>amount</w:t>
      </w:r>
      <w:proofErr w:type="gramEnd"/>
      <w:r w:rsidRPr="00E8420B">
        <w:rPr>
          <w:u w:val="single"/>
        </w:rPr>
        <w:t xml:space="preserve"> of efforts and costs for generating the necessary data, unless permitted by the originator, </w:t>
      </w:r>
      <w:r w:rsidRPr="00DC3A16">
        <w:rPr>
          <w:highlight w:val="yellow"/>
          <w:u w:val="single"/>
        </w:rPr>
        <w:t>undisclosed</w:t>
      </w:r>
      <w:r w:rsidRPr="00E8420B">
        <w:rPr>
          <w:u w:val="single"/>
        </w:rPr>
        <w:t xml:space="preserve"> test or other </w:t>
      </w:r>
      <w:r w:rsidRPr="00DC3A16">
        <w:rPr>
          <w:highlight w:val="yellow"/>
          <w:u w:val="single"/>
        </w:rPr>
        <w:t>data should be granted exclusive rights against disclosure</w:t>
      </w:r>
      <w:r w:rsidRPr="00E8420B">
        <w:rPr>
          <w:u w:val="single"/>
        </w:rPr>
        <w:t xml:space="preserve"> for a specific period of time</w:t>
      </w:r>
      <w:r w:rsidRPr="00E8420B">
        <w:rPr>
          <w:sz w:val="16"/>
        </w:rPr>
        <w:t xml:space="preserve"> (UNCTAD &amp; ICTSD 2013, 613-615). </w:t>
      </w:r>
      <w:r w:rsidRPr="00E8420B">
        <w:rPr>
          <w:u w:val="single"/>
        </w:rPr>
        <w:t>During the period, government agencies shall not only protect such data against disclosure, but also prevent generic drug manufacturers from relying upon the data to obtain marketing approval.</w:t>
      </w:r>
      <w:r w:rsidRPr="00E8420B">
        <w:rPr>
          <w:sz w:val="16"/>
        </w:rPr>
        <w:t xml:space="preserve"> Developing countries such as Argentina, Brazil, India, and Thailand provide a non-exclusive protection on undisclosed test or other data, that is, such data are protected against unfair commercial use, but not granted exclusive rights, which allows government agencies to rely on such data to approve the marketing of generic medicines (UNCTAD &amp; ICTSD 2013, 615-616). Developing countries believe that if the US and European practices were adopted, the marketing of generic medicines would be delayed, thereby unreasonably restricting the public access to medicines (UNCTAD &amp; ICTSD 2013, 621). Prior to accession to the WTO in 2001, there were no data exclusivity provisions in China. </w:t>
      </w:r>
      <w:r w:rsidRPr="00E8420B">
        <w:rPr>
          <w:u w:val="single"/>
        </w:rPr>
        <w:t xml:space="preserve">After joining the WTO, China has assumed the obligation to protect such data in compliance with the TRIPS Agreement. </w:t>
      </w:r>
      <w:r w:rsidRPr="00DC3A16">
        <w:rPr>
          <w:highlight w:val="yellow"/>
          <w:u w:val="single"/>
        </w:rPr>
        <w:t>Unlike most WTO members</w:t>
      </w:r>
      <w:r w:rsidRPr="00E8420B">
        <w:rPr>
          <w:u w:val="single"/>
        </w:rPr>
        <w:t xml:space="preserve">, as a condition for accession to the WTO, </w:t>
      </w:r>
      <w:r w:rsidRPr="00DC3A16">
        <w:rPr>
          <w:highlight w:val="yellow"/>
          <w:u w:val="single"/>
        </w:rPr>
        <w:t>China agreed to provide data exclusivity</w:t>
      </w:r>
      <w:r w:rsidRPr="00E8420B">
        <w:rPr>
          <w:u w:val="single"/>
        </w:rPr>
        <w:t xml:space="preserve"> protection </w:t>
      </w:r>
      <w:r w:rsidRPr="00DC3A16">
        <w:rPr>
          <w:highlight w:val="yellow"/>
          <w:u w:val="single"/>
        </w:rPr>
        <w:t>for</w:t>
      </w:r>
      <w:r w:rsidRPr="00E8420B">
        <w:rPr>
          <w:u w:val="single"/>
        </w:rPr>
        <w:t xml:space="preserve"> a period of </w:t>
      </w:r>
      <w:r w:rsidRPr="00DC3A16">
        <w:rPr>
          <w:highlight w:val="yellow"/>
          <w:u w:val="single"/>
        </w:rPr>
        <w:t>six years</w:t>
      </w:r>
      <w:r w:rsidRPr="00E8420B">
        <w:rPr>
          <w:sz w:val="16"/>
        </w:rPr>
        <w:t xml:space="preserve"> (Feng 2010). Included in the Part V “Trade-Related Intellectual Property System” of the Report of the Working Party on the Accession of China (World Trade Organization 2001), China reiterated the content of and added what is not stipulated in Article 39(3) of the TRIPS Agreement. That is, during the period of six years, China does not allow approval of marketing for generic medicines, </w:t>
      </w:r>
      <w:proofErr w:type="gramStart"/>
      <w:r w:rsidRPr="00E8420B">
        <w:rPr>
          <w:sz w:val="16"/>
        </w:rPr>
        <w:t>in order to</w:t>
      </w:r>
      <w:proofErr w:type="gramEnd"/>
      <w:r w:rsidRPr="00E8420B">
        <w:rPr>
          <w:sz w:val="16"/>
        </w:rPr>
        <w:t xml:space="preserve"> provide exclusive protection for undisclosed test or other data of new chemical entities (World Trade Organization 2001, 284). Moreover, </w:t>
      </w:r>
      <w:r w:rsidRPr="00E8420B">
        <w:rPr>
          <w:u w:val="single"/>
        </w:rPr>
        <w:t xml:space="preserve">such protection is independent of patent protection, which means such data are protected whether a medicine is granted patent or not. The period of six years exclusive protection for undisclosed test or other data is longer than the period of 5 years of protection in the US and </w:t>
      </w:r>
      <w:proofErr w:type="gramStart"/>
      <w:r w:rsidRPr="00E8420B">
        <w:rPr>
          <w:u w:val="single"/>
        </w:rPr>
        <w:t>a number of</w:t>
      </w:r>
      <w:proofErr w:type="gramEnd"/>
      <w:r w:rsidRPr="00E8420B">
        <w:rPr>
          <w:u w:val="single"/>
        </w:rPr>
        <w:t xml:space="preserve"> bilateral free trade agreements.</w:t>
      </w:r>
    </w:p>
    <w:p w14:paraId="1BE3A159" w14:textId="77777777" w:rsidR="00555AB8" w:rsidRDefault="00555AB8" w:rsidP="00555AB8"/>
    <w:p w14:paraId="06B19174" w14:textId="77777777" w:rsidR="00555AB8" w:rsidRPr="009012C2" w:rsidRDefault="00555AB8" w:rsidP="00555AB8"/>
    <w:p w14:paraId="6B552207" w14:textId="77777777" w:rsidR="00555AB8" w:rsidRDefault="00555AB8" w:rsidP="00555AB8">
      <w:pPr>
        <w:pStyle w:val="Heading4"/>
      </w:pPr>
      <w:r>
        <w:t>Vaccine IP is insufficient for imitation; originators will challenge with intense litigation, and nations don’t have necessary ingredients and materials. Independently, the plan will cause companies to disengage from global efforts.</w:t>
      </w:r>
    </w:p>
    <w:p w14:paraId="3C0749E6" w14:textId="77777777" w:rsidR="00555AB8" w:rsidRPr="00F9523B" w:rsidRDefault="00555AB8" w:rsidP="00555AB8">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47" w:history="1">
        <w:r w:rsidRPr="000168E0">
          <w:rPr>
            <w:rStyle w:val="Hyperlink"/>
          </w:rPr>
          <w:t>https://www.washingtonpost.com/outlook/2021/03/15/vaccine-coronavirus-patents-waive-global-equity/</w:t>
        </w:r>
      </w:hyperlink>
      <w:r>
        <w:t>] RM</w:t>
      </w:r>
    </w:p>
    <w:p w14:paraId="7EAAD0FF" w14:textId="77777777" w:rsidR="00555AB8" w:rsidRPr="00F9523B" w:rsidRDefault="00555AB8" w:rsidP="00555AB8">
      <w:r w:rsidRPr="00F9523B">
        <w:t xml:space="preserve">According to some activists, the solution to this inequity is relatively simple: By suspending protections on covid-19 vaccine patents, the international community “could help break Big Pharma monopolies and increase supplies so there are enough doses for </w:t>
      </w:r>
      <w:r w:rsidRPr="00F9523B">
        <w:lastRenderedPageBreak/>
        <w:t>everyone, everywhere,” </w:t>
      </w:r>
      <w:hyperlink r:id="rId48" w:history="1">
        <w:r w:rsidRPr="00F9523B">
          <w:rPr>
            <w:rStyle w:val="Hyperlink"/>
          </w:rPr>
          <w:t>claims </w:t>
        </w:r>
      </w:hyperlink>
      <w:r w:rsidRPr="00F9523B">
        <w:t>the People’s Vaccine Alliance. Indeed, 58 low- and middle-income countries have mobilized in support of a proposed World Trade Organization </w:t>
      </w:r>
      <w:hyperlink r:id="rId49" w:history="1">
        <w:r w:rsidRPr="00F9523B">
          <w:rPr>
            <w:rStyle w:val="Hyperlink"/>
          </w:rPr>
          <w:t>waiver</w:t>
        </w:r>
      </w:hyperlink>
      <w:r w:rsidRPr="00F9523B">
        <w:t> that would temporarily exempt </w:t>
      </w:r>
      <w:hyperlink r:id="rId50" w:tgtFrame="_blank" w:history="1">
        <w:r w:rsidRPr="00F9523B">
          <w:rPr>
            <w:rStyle w:val="Hyperlink"/>
          </w:rPr>
          <w:t>coronavirus</w:t>
        </w:r>
      </w:hyperlink>
      <w:r w:rsidRPr="00F9523B">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51" w:history="1">
        <w:r w:rsidRPr="00F9523B">
          <w:rPr>
            <w:rStyle w:val="Hyperlink"/>
          </w:rPr>
          <w:t>called upon President Biden</w:t>
        </w:r>
      </w:hyperlink>
      <w:r w:rsidRPr="00F9523B">
        <w:t> to support the IP suspension while slamming “huge, multibillion-dollar pharmaceutical companies [that] continue to prioritize profits by protecting their monopolies.”</w:t>
      </w:r>
    </w:p>
    <w:p w14:paraId="7A20BBAC" w14:textId="77777777" w:rsidR="00555AB8" w:rsidRPr="00F9523B" w:rsidRDefault="00555AB8" w:rsidP="00555AB8">
      <w:r w:rsidRPr="00F9523B">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54CCAB32" w14:textId="77777777" w:rsidR="00555AB8" w:rsidRPr="00E66157" w:rsidRDefault="00555AB8" w:rsidP="00555AB8">
      <w:pPr>
        <w:rPr>
          <w:b/>
          <w:bCs/>
          <w:u w:val="single"/>
        </w:rPr>
      </w:pPr>
      <w:r w:rsidRPr="00E66157">
        <w:rPr>
          <w:u w:val="single"/>
        </w:rPr>
        <w:t>Reality is more complicated, however</w:t>
      </w:r>
      <w:r w:rsidRPr="00F9523B">
        <w:t xml:space="preserve">. </w:t>
      </w:r>
      <w:r w:rsidRPr="008609F1">
        <w:rPr>
          <w:highlight w:val="cyan"/>
          <w:u w:val="single"/>
        </w:rPr>
        <w:t>Because of the technical complexity</w:t>
      </w:r>
      <w:r w:rsidRPr="00E66157">
        <w:rPr>
          <w:u w:val="single"/>
        </w:rPr>
        <w:t xml:space="preserve"> of manufacturing coronavirus vaccines, </w:t>
      </w:r>
      <w:r w:rsidRPr="008609F1">
        <w:rPr>
          <w:highlight w:val="cyan"/>
          <w:u w:val="single"/>
        </w:rPr>
        <w:t>waiving intellectual-property rights</w:t>
      </w:r>
      <w:r w:rsidRPr="00E66157">
        <w:rPr>
          <w:u w:val="single"/>
        </w:rPr>
        <w:t xml:space="preserve">, by itself, </w:t>
      </w:r>
      <w:r w:rsidRPr="008609F1">
        <w:rPr>
          <w:highlight w:val="cyan"/>
          <w:u w:val="single"/>
        </w:rPr>
        <w:t>would have little effect</w:t>
      </w:r>
      <w:r w:rsidRPr="00E66157">
        <w:rPr>
          <w:b/>
          <w:bCs/>
          <w:u w:val="single"/>
        </w:rPr>
        <w:t>.</w:t>
      </w:r>
      <w:r w:rsidRPr="00F9523B">
        <w:t xml:space="preserve"> </w:t>
      </w:r>
      <w:r w:rsidRPr="008609F1">
        <w:rPr>
          <w:b/>
          <w:bCs/>
          <w:highlight w:val="cyan"/>
          <w:u w:val="single"/>
        </w:rPr>
        <w:t>It could even backfire, with companies</w:t>
      </w:r>
      <w:r w:rsidRPr="00E66157">
        <w:rPr>
          <w:b/>
          <w:bCs/>
          <w:u w:val="single"/>
        </w:rPr>
        <w:t xml:space="preserve"> </w:t>
      </w:r>
      <w:r w:rsidRPr="008609F1">
        <w:rPr>
          <w:b/>
          <w:bCs/>
          <w:highlight w:val="cyan"/>
          <w:u w:val="single"/>
        </w:rPr>
        <w:t>using the move</w:t>
      </w:r>
      <w:r w:rsidRPr="00E66157">
        <w:rPr>
          <w:b/>
          <w:bCs/>
          <w:u w:val="single"/>
        </w:rPr>
        <w:t xml:space="preserve"> as an excuse </w:t>
      </w:r>
      <w:r w:rsidRPr="008609F1">
        <w:rPr>
          <w:b/>
          <w:bCs/>
          <w:highlight w:val="cyan"/>
          <w:u w:val="single"/>
        </w:rPr>
        <w:t xml:space="preserve">to disengage from global access </w:t>
      </w:r>
      <w:r w:rsidRPr="008609F1">
        <w:rPr>
          <w:b/>
          <w:bCs/>
          <w:u w:val="single"/>
        </w:rPr>
        <w:t>efforts</w:t>
      </w:r>
      <w:r w:rsidRPr="00F9523B">
        <w:t xml:space="preserve">. </w:t>
      </w:r>
      <w:r w:rsidRPr="00E66157">
        <w:rPr>
          <w:b/>
          <w:bCs/>
          <w:u w:val="single"/>
        </w:rPr>
        <w:t>There are more effective ways to entice — and to pressure — companies to license and share their intellectual property and the associated know-how, without broadly nullifying patents.</w:t>
      </w:r>
    </w:p>
    <w:p w14:paraId="4AD084CA" w14:textId="77777777" w:rsidR="00555AB8" w:rsidRPr="00F9523B" w:rsidRDefault="00555AB8" w:rsidP="00555AB8">
      <w:r w:rsidRPr="00F9523B">
        <w:t xml:space="preserve">The </w:t>
      </w:r>
      <w:proofErr w:type="spellStart"/>
      <w:r w:rsidRPr="00F9523B">
        <w:t>Moderna</w:t>
      </w:r>
      <w:proofErr w:type="spellEnd"/>
      <w:r w:rsidRPr="00F9523B">
        <w:t xml:space="preserve"> vaccine illustrates the limits of freeing up intellectual property. </w:t>
      </w:r>
      <w:proofErr w:type="spellStart"/>
      <w:r w:rsidRPr="00F9523B">
        <w:t>Moderna</w:t>
      </w:r>
      <w:proofErr w:type="spellEnd"/>
      <w:r w:rsidRPr="00F9523B">
        <w:t> </w:t>
      </w:r>
      <w:hyperlink r:id="rId52" w:history="1">
        <w:r w:rsidRPr="00F9523B">
          <w:rPr>
            <w:rStyle w:val="Hyperlink"/>
          </w:rPr>
          <w:t>announced in October</w:t>
        </w:r>
      </w:hyperlink>
      <w:r w:rsidRPr="00F9523B">
        <w:t xml:space="preserve"> that it would not enforce IP rights on its coronavirus vaccine — and yet it has taken no steps to share information about the vaccine’s design or manufacture, citing commercial interests in the underlying technology. Five months later, production of the </w:t>
      </w:r>
      <w:proofErr w:type="spellStart"/>
      <w:r w:rsidRPr="00F9523B">
        <w:t>Moderna</w:t>
      </w:r>
      <w:proofErr w:type="spellEnd"/>
      <w:r w:rsidRPr="00F9523B">
        <w:t xml:space="preserve"> vaccine remains entirely under the company’s direct control within its owned and contracted facilities. Notably, </w:t>
      </w:r>
      <w:proofErr w:type="spellStart"/>
      <w:r w:rsidRPr="00F9523B">
        <w:t>Moderna</w:t>
      </w:r>
      <w:proofErr w:type="spellEnd"/>
      <w:r w:rsidRPr="00F9523B">
        <w:t xml:space="preserve"> is also the only manufacturer of a U.S.- or British-approved vaccine </w:t>
      </w:r>
      <w:hyperlink r:id="rId53" w:history="1">
        <w:r w:rsidRPr="00F9523B">
          <w:rPr>
            <w:rStyle w:val="Hyperlink"/>
          </w:rPr>
          <w:t xml:space="preserve">not yet participating in </w:t>
        </w:r>
        <w:proofErr w:type="spellStart"/>
        <w:r w:rsidRPr="00F9523B">
          <w:rPr>
            <w:rStyle w:val="Hyperlink"/>
          </w:rPr>
          <w:t>Covax</w:t>
        </w:r>
        <w:proofErr w:type="spellEnd"/>
      </w:hyperlink>
      <w:r w:rsidRPr="00F9523B">
        <w:t>, a global-aid-funded effort (including a </w:t>
      </w:r>
      <w:hyperlink r:id="rId54" w:history="1">
        <w:r w:rsidRPr="00F9523B">
          <w:rPr>
            <w:rStyle w:val="Hyperlink"/>
          </w:rPr>
          <w:t>pledged $4 billion from the United States</w:t>
        </w:r>
      </w:hyperlink>
      <w:r w:rsidRPr="00F9523B">
        <w:t>) to purchase vaccines for use in low- and middle-income countries.</w:t>
      </w:r>
    </w:p>
    <w:p w14:paraId="3C831B3D" w14:textId="77777777" w:rsidR="00555AB8" w:rsidRPr="00F9523B" w:rsidRDefault="00555AB8" w:rsidP="00555AB8">
      <w:r w:rsidRPr="00F9523B">
        <w:t xml:space="preserve">It is true, however, that activist pressure — including threats to infringe upon IP rights — can encourage originators to </w:t>
      </w:r>
      <w:proofErr w:type="gramStart"/>
      <w:r w:rsidRPr="00F9523B">
        <w:t>enter into</w:t>
      </w:r>
      <w:proofErr w:type="gramEnd"/>
      <w:r w:rsidRPr="00F9523B">
        <w:t xml:space="preserve"> voluntary licensing arrangements. </w:t>
      </w:r>
      <w:proofErr w:type="gramStart"/>
      <w:r w:rsidRPr="00F9523B">
        <w:t>So</w:t>
      </w:r>
      <w:proofErr w:type="gramEnd"/>
      <w:r w:rsidRPr="00F9523B">
        <w:t xml:space="preserve"> the global movement to liberate the vaccine patents may be useful, even if some advocates make exaggerated claims about the effects of waivers on their own.</w:t>
      </w:r>
    </w:p>
    <w:p w14:paraId="0CB8D58B" w14:textId="77777777" w:rsidR="00555AB8" w:rsidRPr="00E66157" w:rsidRDefault="00555AB8" w:rsidP="00555AB8">
      <w:pPr>
        <w:rPr>
          <w:u w:val="single"/>
        </w:rPr>
      </w:pPr>
      <w:r w:rsidRPr="00E66157">
        <w:rPr>
          <w:u w:val="single"/>
        </w:rPr>
        <w:t xml:space="preserve">One reason patent waivers are unlikely to help much in this case is that </w:t>
      </w:r>
      <w:r w:rsidRPr="008609F1">
        <w:rPr>
          <w:highlight w:val="cyan"/>
          <w:u w:val="single"/>
        </w:rPr>
        <w:t>vaccines are harder to make than ordinary drugs</w:t>
      </w:r>
      <w:r w:rsidRPr="00F9523B">
        <w:t xml:space="preserve">. Because most drugs are simple chemical compounds, and because the composition of the compounds is easily analyzable, competent chemists can usually </w:t>
      </w:r>
      <w:proofErr w:type="gramStart"/>
      <w:r w:rsidRPr="00F9523B">
        <w:t>reverse-engineer</w:t>
      </w:r>
      <w:proofErr w:type="gramEnd"/>
      <w:r w:rsidRPr="00F9523B">
        <w:t xml:space="preserve"> a production process with relative ease. </w:t>
      </w:r>
      <w:r w:rsidRPr="008609F1">
        <w:rPr>
          <w:u w:val="single"/>
        </w:rPr>
        <w:t>When a drug patent expires, therefore — or is waived — generic</w:t>
      </w:r>
      <w:r w:rsidRPr="00E66157">
        <w:rPr>
          <w:u w:val="single"/>
        </w:rPr>
        <w:t xml:space="preserve"> companies can readily enter the market and produce competitive products, </w:t>
      </w:r>
      <w:hyperlink r:id="rId55" w:history="1">
        <w:r w:rsidRPr="00E66157">
          <w:rPr>
            <w:rStyle w:val="Hyperlink"/>
            <w:u w:val="single"/>
          </w:rPr>
          <w:t>lowering prices dramatically</w:t>
        </w:r>
      </w:hyperlink>
      <w:r w:rsidRPr="00E66157">
        <w:rPr>
          <w:u w:val="single"/>
        </w:rPr>
        <w:t>.</w:t>
      </w:r>
    </w:p>
    <w:p w14:paraId="29E4FBEE" w14:textId="77777777" w:rsidR="00555AB8" w:rsidRPr="00C20179" w:rsidRDefault="00555AB8" w:rsidP="00555AB8">
      <w:pPr>
        <w:tabs>
          <w:tab w:val="left" w:pos="3349"/>
        </w:tabs>
        <w:rPr>
          <w:u w:val="single"/>
        </w:rPr>
      </w:pPr>
      <w:r w:rsidRPr="00E66157">
        <w:rPr>
          <w:u w:val="single"/>
        </w:rPr>
        <w:t>Vaccines, in contrast, are complex biological products. Observing their contents is insufficient to allow for imitation</w:t>
      </w:r>
      <w:r>
        <w:t xml:space="preserve">. </w:t>
      </w:r>
      <w:r w:rsidRPr="00E66157">
        <w:rPr>
          <w:b/>
          <w:bCs/>
          <w:u w:val="single"/>
        </w:rPr>
        <w:t xml:space="preserve">Instead, to produce the vaccine, </w:t>
      </w:r>
      <w:r w:rsidRPr="008609F1">
        <w:rPr>
          <w:b/>
          <w:bCs/>
          <w:highlight w:val="cyan"/>
          <w:u w:val="single"/>
        </w:rPr>
        <w:lastRenderedPageBreak/>
        <w:t>manufacturers need access to</w:t>
      </w:r>
      <w:r w:rsidRPr="00E66157">
        <w:rPr>
          <w:b/>
          <w:bCs/>
          <w:u w:val="single"/>
        </w:rPr>
        <w:t xml:space="preserve"> the developer’s “soft” IP — the </w:t>
      </w:r>
      <w:r w:rsidRPr="008609F1">
        <w:rPr>
          <w:b/>
          <w:bCs/>
          <w:highlight w:val="cyan"/>
          <w:u w:val="single"/>
        </w:rPr>
        <w:t>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E66157">
        <w:rPr>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t xml:space="preserve">. </w:t>
      </w:r>
      <w:r w:rsidRPr="00E66157">
        <w:rPr>
          <w:u w:val="single"/>
        </w:rPr>
        <w:t xml:space="preserve">Most likely, </w:t>
      </w:r>
      <w:r w:rsidRPr="008609F1">
        <w:rPr>
          <w:highlight w:val="cyan"/>
          <w:u w:val="single"/>
        </w:rPr>
        <w:t>the effort would end in expensive failure</w:t>
      </w:r>
      <w:r w:rsidRPr="00E66157">
        <w:rPr>
          <w:u w:val="single"/>
        </w:rPr>
        <w:t xml:space="preserve">. </w:t>
      </w:r>
      <w:r w:rsidRPr="008609F1">
        <w:rPr>
          <w:highlight w:val="cyan"/>
          <w:u w:val="single"/>
        </w:rPr>
        <w:t>Manufacturers also need certain raw ingredients and other materials</w:t>
      </w:r>
      <w:r w:rsidRPr="00E66157">
        <w:rPr>
          <w:u w:val="single"/>
        </w:rPr>
        <w:t xml:space="preserve">, like glass vials </w:t>
      </w:r>
      <w:r w:rsidRPr="008609F1">
        <w:rPr>
          <w:u w:val="single"/>
        </w:rPr>
        <w:t>and</w:t>
      </w:r>
      <w:r w:rsidRPr="00E66157">
        <w:rPr>
          <w:u w:val="single"/>
        </w:rPr>
        <w:t xml:space="preserve"> filtration equipment; overwhelming demand, paired with disruptive export restrictions, has constricted the global availability of some of these items.</w:t>
      </w:r>
    </w:p>
    <w:p w14:paraId="50A1A969" w14:textId="77777777" w:rsidR="00555AB8" w:rsidRDefault="00555AB8" w:rsidP="00555AB8">
      <w:pPr>
        <w:pStyle w:val="Heading4"/>
      </w:pPr>
      <w:r>
        <w:t xml:space="preserve">Underinvestment and regulation drive vaccine inefficiency---licenses are already available </w:t>
      </w:r>
    </w:p>
    <w:p w14:paraId="64ECF3B7" w14:textId="77777777" w:rsidR="00555AB8" w:rsidRPr="00752909" w:rsidRDefault="00555AB8" w:rsidP="00555AB8">
      <w:r w:rsidRPr="00752909">
        <w:rPr>
          <w:rStyle w:val="Style13ptBold"/>
        </w:rPr>
        <w:t>Tabarrok 5/6</w:t>
      </w:r>
      <w:r>
        <w:t>/21 [</w:t>
      </w:r>
      <w:r w:rsidRPr="00752909">
        <w:t xml:space="preserve">Alex Tabarrok is Bartley J. Madden Chair in Economics at the </w:t>
      </w:r>
      <w:proofErr w:type="spellStart"/>
      <w:r w:rsidRPr="00752909">
        <w:t>Mercatus</w:t>
      </w:r>
      <w:proofErr w:type="spellEnd"/>
      <w:r w:rsidRPr="00752909">
        <w:t xml:space="preserve"> Center and a professor of economics at George Mason University. Along with Tyler Cowen, he is the co-author of the popular economics blog Marginal Revolution and co-founder of Marginal Revolution University. He is the author of numerous academic papers in the fields of law and economics, criminology, regulatory policy, voting theory and other areas in political economy. He is co-author with Tyler of Modern Principles of Economics, a widely used introductory textbook. He gave a TED talk in 2009. His articles have appeared in the New York Times, the Washington Post, the Wall Street Journal, and many other publications.</w:t>
      </w:r>
      <w:r>
        <w:t xml:space="preserve">) “Patents are not the problem!” Marginal Revolution University, 5/6/21, Current Affairs, Economics, Law, Medicine, </w:t>
      </w:r>
      <w:hyperlink r:id="rId56" w:history="1">
        <w:r w:rsidRPr="000168E0">
          <w:rPr>
            <w:rStyle w:val="Hyperlink"/>
          </w:rPr>
          <w:t>https://marginalrevolution.com/marginalrevolution/2021/05/ip-is-not-the-constraint.html</w:t>
        </w:r>
      </w:hyperlink>
      <w:r>
        <w:t>] RM</w:t>
      </w:r>
    </w:p>
    <w:p w14:paraId="714E93C3" w14:textId="77777777" w:rsidR="00555AB8" w:rsidRDefault="00555AB8" w:rsidP="00555AB8">
      <w:r>
        <w:t xml:space="preserve">For the last year and a </w:t>
      </w:r>
      <w:proofErr w:type="gramStart"/>
      <w:r>
        <w:t>half</w:t>
      </w:r>
      <w:proofErr w:type="gramEnd"/>
      <w:r>
        <w:t xml:space="preserve"> I have been shouting from the rooftops, “</w:t>
      </w:r>
      <w:r w:rsidRPr="00852844">
        <w:rPr>
          <w:u w:val="single"/>
        </w:rPr>
        <w:t>invest in capacity, build more factories, shore up the supply lines, spend billions to save trillions</w:t>
      </w:r>
      <w:r>
        <w:t xml:space="preserve">.” Fortunately, some </w:t>
      </w:r>
      <w:proofErr w:type="spellStart"/>
      <w:r>
        <w:t>boffins</w:t>
      </w:r>
      <w:proofErr w:type="spellEnd"/>
      <w:r>
        <w:t xml:space="preserve"> in the Biden administration have found a better way, “the US supports the waiver of IP protections on COVID-19 vaccines to help end the pandemic.”</w:t>
      </w:r>
    </w:p>
    <w:p w14:paraId="6E878956" w14:textId="77777777" w:rsidR="00555AB8" w:rsidRDefault="00555AB8" w:rsidP="00555AB8">
      <w:r>
        <w:t>Waive IP protections. So simple. Why didn’t I think of that???</w:t>
      </w:r>
    </w:p>
    <w:p w14:paraId="60AC9EDA" w14:textId="77777777" w:rsidR="00555AB8" w:rsidRDefault="00555AB8" w:rsidP="00555AB8">
      <w:r w:rsidRPr="008609F1">
        <w:rPr>
          <w:b/>
          <w:bCs/>
          <w:highlight w:val="cyan"/>
          <w:u w:val="single"/>
        </w:rPr>
        <w:t>Patents are not the problem</w:t>
      </w:r>
      <w:r>
        <w:t>.</w:t>
      </w:r>
      <w:r w:rsidRPr="00852844">
        <w:t xml:space="preserve"> </w:t>
      </w:r>
      <w:proofErr w:type="gramStart"/>
      <w:r w:rsidRPr="00852844">
        <w:t>All of</w:t>
      </w:r>
      <w:proofErr w:type="gramEnd"/>
      <w:r w:rsidRPr="00852844">
        <w:t xml:space="preserve"> the vaccine manufacturers are trying to increase supply as quickly as possible. Billions of doses are being produced–more than ever before in the history of the world. </w:t>
      </w:r>
      <w:r w:rsidRPr="008609F1">
        <w:rPr>
          <w:highlight w:val="cyan"/>
          <w:u w:val="single"/>
        </w:rPr>
        <w:t>Licenses are widely available</w:t>
      </w:r>
      <w:r>
        <w:t xml:space="preserve">. </w:t>
      </w:r>
      <w:r w:rsidRPr="008609F1">
        <w:rPr>
          <w:b/>
          <w:bCs/>
          <w:highlight w:val="cyan"/>
          <w:u w:val="single"/>
        </w:rPr>
        <w:t>AstraZeneca have licensed their vaccine for</w:t>
      </w:r>
      <w:r w:rsidRPr="00852844">
        <w:rPr>
          <w:b/>
          <w:bCs/>
          <w:u w:val="single"/>
        </w:rPr>
        <w:t xml:space="preserve"> production with manufactures around the world, including in </w:t>
      </w:r>
      <w:r w:rsidRPr="008609F1">
        <w:rPr>
          <w:b/>
          <w:bCs/>
          <w:highlight w:val="cyan"/>
          <w:u w:val="single"/>
        </w:rPr>
        <w:t xml:space="preserve">India, Brazil, Mexico, Argentina, </w:t>
      </w:r>
      <w:proofErr w:type="gramStart"/>
      <w:r w:rsidRPr="008609F1">
        <w:rPr>
          <w:b/>
          <w:bCs/>
          <w:highlight w:val="cyan"/>
          <w:u w:val="single"/>
        </w:rPr>
        <w:t>China</w:t>
      </w:r>
      <w:proofErr w:type="gramEnd"/>
      <w:r w:rsidRPr="008609F1">
        <w:rPr>
          <w:b/>
          <w:bCs/>
          <w:highlight w:val="cyan"/>
          <w:u w:val="single"/>
        </w:rPr>
        <w:t xml:space="preserve"> and South Africa</w:t>
      </w:r>
      <w:r w:rsidRPr="008609F1">
        <w:rPr>
          <w:highlight w:val="cyan"/>
        </w:rPr>
        <w:t>. J</w:t>
      </w:r>
      <w:r w:rsidRPr="008609F1">
        <w:rPr>
          <w:highlight w:val="cyan"/>
          <w:u w:val="single"/>
        </w:rPr>
        <w:t>&amp;J’s</w:t>
      </w:r>
      <w:r w:rsidRPr="00852844">
        <w:rPr>
          <w:u w:val="single"/>
        </w:rPr>
        <w:t xml:space="preserve"> </w:t>
      </w:r>
      <w:r w:rsidRPr="008609F1">
        <w:rPr>
          <w:highlight w:val="cyan"/>
          <w:u w:val="single"/>
        </w:rPr>
        <w:t>vaccine has been licensed</w:t>
      </w:r>
      <w:r w:rsidRPr="00852844">
        <w:rPr>
          <w:u w:val="single"/>
        </w:rPr>
        <w:t xml:space="preserve"> for production by multiple firms in the United States as well as with firms in Spain, South </w:t>
      </w:r>
      <w:proofErr w:type="gramStart"/>
      <w:r w:rsidRPr="00852844">
        <w:rPr>
          <w:u w:val="single"/>
        </w:rPr>
        <w:t>Africa</w:t>
      </w:r>
      <w:proofErr w:type="gramEnd"/>
      <w:r w:rsidRPr="00852844">
        <w:rPr>
          <w:u w:val="single"/>
        </w:rPr>
        <w:t xml:space="preserve"> and France. </w:t>
      </w:r>
      <w:r w:rsidRPr="008609F1">
        <w:rPr>
          <w:highlight w:val="cyan"/>
          <w:u w:val="single"/>
        </w:rPr>
        <w:t>Sputnik</w:t>
      </w:r>
      <w:r w:rsidRPr="00852844">
        <w:rPr>
          <w:u w:val="single"/>
        </w:rPr>
        <w:t xml:space="preserve"> has been licensed for production by firms in India, China, South Korea, </w:t>
      </w:r>
      <w:proofErr w:type="gramStart"/>
      <w:r w:rsidRPr="00852844">
        <w:rPr>
          <w:u w:val="single"/>
        </w:rPr>
        <w:t>Brazil</w:t>
      </w:r>
      <w:proofErr w:type="gramEnd"/>
      <w:r w:rsidRPr="00852844">
        <w:rPr>
          <w:u w:val="single"/>
        </w:rPr>
        <w:t xml:space="preserve"> and pending EMA approval with firms in Germany and France. </w:t>
      </w:r>
      <w:proofErr w:type="spellStart"/>
      <w:r w:rsidRPr="008609F1">
        <w:rPr>
          <w:highlight w:val="cyan"/>
          <w:u w:val="single"/>
        </w:rPr>
        <w:t>Sinopharm</w:t>
      </w:r>
      <w:proofErr w:type="spellEnd"/>
      <w:r w:rsidRPr="00852844">
        <w:rPr>
          <w:u w:val="single"/>
        </w:rPr>
        <w:t xml:space="preserve"> has been licensed in the UAE, </w:t>
      </w:r>
      <w:proofErr w:type="gramStart"/>
      <w:r w:rsidRPr="00852844">
        <w:rPr>
          <w:u w:val="single"/>
        </w:rPr>
        <w:t>Egypt</w:t>
      </w:r>
      <w:proofErr w:type="gramEnd"/>
      <w:r w:rsidRPr="00852844">
        <w:rPr>
          <w:u w:val="single"/>
        </w:rPr>
        <w:t xml:space="preserve"> and Bangladesh. </w:t>
      </w:r>
      <w:proofErr w:type="spellStart"/>
      <w:r w:rsidRPr="008609F1">
        <w:rPr>
          <w:highlight w:val="cyan"/>
          <w:u w:val="single"/>
        </w:rPr>
        <w:t>Novavax</w:t>
      </w:r>
      <w:proofErr w:type="spellEnd"/>
      <w:r w:rsidRPr="00852844">
        <w:rPr>
          <w:u w:val="single"/>
        </w:rPr>
        <w:t xml:space="preserve"> has licensed its vaccine for production in South Korea, India, and Japan and it is desperate to find other </w:t>
      </w:r>
      <w:proofErr w:type="gramStart"/>
      <w:r w:rsidRPr="00852844">
        <w:rPr>
          <w:u w:val="single"/>
        </w:rPr>
        <w:t>licensees</w:t>
      </w:r>
      <w:proofErr w:type="gramEnd"/>
      <w:r w:rsidRPr="00852844">
        <w:rPr>
          <w:u w:val="single"/>
        </w:rPr>
        <w:t xml:space="preserve"> </w:t>
      </w:r>
      <w:r w:rsidRPr="008609F1">
        <w:rPr>
          <w:highlight w:val="cyan"/>
          <w:u w:val="single"/>
        </w:rPr>
        <w:t>but t</w:t>
      </w:r>
      <w:r w:rsidRPr="008609F1">
        <w:rPr>
          <w:b/>
          <w:bCs/>
          <w:highlight w:val="cyan"/>
          <w:u w:val="single"/>
        </w:rPr>
        <w:t>echnology transfer isn’t easy and there are limited supplies of raw materials:</w:t>
      </w:r>
    </w:p>
    <w:p w14:paraId="5956FFB7" w14:textId="77777777" w:rsidR="00555AB8" w:rsidRDefault="00555AB8" w:rsidP="00555AB8">
      <w:r>
        <w:t>Virtually overnight, [</w:t>
      </w:r>
      <w:proofErr w:type="spellStart"/>
      <w:r>
        <w:t>Novavax</w:t>
      </w:r>
      <w:proofErr w:type="spellEnd"/>
      <w:r>
        <w:t xml:space="preserve">] set up a network of outside manufacturers more ambitious than one outside executive said he’s ever seen, but </w:t>
      </w:r>
      <w:r w:rsidRPr="00852844">
        <w:rPr>
          <w:u w:val="single"/>
        </w:rPr>
        <w:t xml:space="preserve">they struggled at times to </w:t>
      </w:r>
      <w:r w:rsidRPr="00852844">
        <w:rPr>
          <w:u w:val="single"/>
        </w:rPr>
        <w:lastRenderedPageBreak/>
        <w:t>transfer their technology there amid pandemic travel restrictions</w:t>
      </w:r>
      <w:r>
        <w:t xml:space="preserve">. They were kicked out of one factory by the same government that’s bankrolled their effort. </w:t>
      </w:r>
      <w:r w:rsidRPr="00852844">
        <w:rPr>
          <w:u w:val="single"/>
        </w:rPr>
        <w:t>Competing with larger competitors, they’ve found themselves short on raw materials as diverse as Chilean tree bark and bioreactor bags</w:t>
      </w:r>
      <w:r>
        <w:t>.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14:paraId="799CE63F" w14:textId="77777777" w:rsidR="00555AB8" w:rsidRDefault="00555AB8" w:rsidP="00555AB8">
      <w:r>
        <w:t xml:space="preserve">Plastic bags are a bigger bottleneck than patents. The US embargo on vaccine supplies to India was precisely that the Biden administration used the DPA to prioritize things like bioreactor bags and filters to US suppliers and that meant that India’s Serum Institute was having trouble getting its production lines ready for </w:t>
      </w:r>
      <w:proofErr w:type="spellStart"/>
      <w:r>
        <w:t>Novavax</w:t>
      </w:r>
      <w:proofErr w:type="spellEnd"/>
      <w:r>
        <w:t>. CureVac, another potential mRNA vaccine, is also finding it difficult to find supplies due to US restrictions (which means supplies are short everywhere). As Derek Lowe said:</w:t>
      </w:r>
    </w:p>
    <w:p w14:paraId="1339E5C4" w14:textId="77777777" w:rsidR="00555AB8" w:rsidRPr="00852844" w:rsidRDefault="00555AB8" w:rsidP="00555AB8">
      <w:pPr>
        <w:rPr>
          <w:u w:val="single"/>
        </w:rPr>
      </w:pPr>
      <w:r w:rsidRPr="00852844">
        <w:rPr>
          <w:u w:val="single"/>
        </w:rPr>
        <w:t>Abolishing patents will not provide more shaker bags or more Chilean tree bark, nor provide more of the key filtration materials needed for production. These processes have a lot of potential choke points and rate-limiting steps in them, and there is no wand that will wave that complexity away.</w:t>
      </w:r>
    </w:p>
    <w:p w14:paraId="2F3052D1" w14:textId="77777777" w:rsidR="00555AB8" w:rsidRPr="00852844" w:rsidRDefault="00555AB8" w:rsidP="00555AB8">
      <w:pPr>
        <w:rPr>
          <w:b/>
          <w:bCs/>
          <w:u w:val="single"/>
        </w:rPr>
      </w:pPr>
      <w:r w:rsidRPr="00852844">
        <w:rPr>
          <w:u w:val="single"/>
        </w:rPr>
        <w:t xml:space="preserve">Technology transfer has been difficult for AstraZeneca–which is one reason they have had production difficulties–and their vaccine uses relatively well understood technology. </w:t>
      </w:r>
      <w:r>
        <w:t xml:space="preserve">The mRNA technology is new and has </w:t>
      </w:r>
      <w:proofErr w:type="gramStart"/>
      <w:r>
        <w:t>never before</w:t>
      </w:r>
      <w:proofErr w:type="gramEnd"/>
      <w:r>
        <w:t xml:space="preserve"> been used to produce at scale. Pfizer and </w:t>
      </w:r>
      <w:proofErr w:type="spellStart"/>
      <w:r>
        <w:t>Moderna</w:t>
      </w:r>
      <w:proofErr w:type="spellEnd"/>
      <w:r>
        <w:t xml:space="preserve"> had to build factories and distribution systems from scratch. There are no mRNA factories idling on the sidelines. If there were, </w:t>
      </w:r>
      <w:proofErr w:type="spellStart"/>
      <w:r>
        <w:t>Moderna</w:t>
      </w:r>
      <w:proofErr w:type="spellEnd"/>
      <w:r>
        <w:t xml:space="preserve"> or Pfizer would be happy to license since they are producing in their own factories 24 hours a day, seven days a week (monopolies restrict supply, remember?). </w:t>
      </w:r>
      <w:r w:rsidRPr="00852844">
        <w:rPr>
          <w:b/>
          <w:bCs/>
          <w:u w:val="single"/>
        </w:rPr>
        <w:t>Why do you think China hasn’t yet produced an mRNA vaccine? Hint: it isn’t fear about violating IP</w:t>
      </w:r>
      <w:r>
        <w:t xml:space="preserve">. Moreover, even </w:t>
      </w:r>
      <w:proofErr w:type="spellStart"/>
      <w:r>
        <w:t>Moderna</w:t>
      </w:r>
      <w:proofErr w:type="spellEnd"/>
      <w:r>
        <w:t xml:space="preserve"> and Pfizer don’t yet fully understand their production technology, they are learning by doing every single day. </w:t>
      </w:r>
      <w:proofErr w:type="spellStart"/>
      <w:r w:rsidRPr="008609F1">
        <w:rPr>
          <w:b/>
          <w:bCs/>
          <w:highlight w:val="cyan"/>
          <w:u w:val="single"/>
        </w:rPr>
        <w:t>Moderna</w:t>
      </w:r>
      <w:proofErr w:type="spellEnd"/>
      <w:r w:rsidRPr="00852844">
        <w:rPr>
          <w:b/>
          <w:bCs/>
          <w:u w:val="single"/>
        </w:rPr>
        <w:t xml:space="preserve"> has said that they </w:t>
      </w:r>
      <w:r w:rsidRPr="008609F1">
        <w:rPr>
          <w:b/>
          <w:bCs/>
          <w:highlight w:val="cyan"/>
          <w:u w:val="single"/>
        </w:rPr>
        <w:t>won’t enforce their patents</w:t>
      </w:r>
      <w:r w:rsidRPr="00852844">
        <w:rPr>
          <w:b/>
          <w:bCs/>
          <w:u w:val="single"/>
        </w:rPr>
        <w:t xml:space="preserve"> during the </w:t>
      </w:r>
      <w:proofErr w:type="gramStart"/>
      <w:r w:rsidRPr="00852844">
        <w:rPr>
          <w:b/>
          <w:bCs/>
          <w:u w:val="single"/>
        </w:rPr>
        <w:t>pandemic</w:t>
      </w:r>
      <w:proofErr w:type="gramEnd"/>
      <w:r w:rsidRPr="00852844">
        <w:rPr>
          <w:b/>
          <w:bCs/>
          <w:u w:val="single"/>
        </w:rPr>
        <w:t xml:space="preserve"> </w:t>
      </w:r>
      <w:r w:rsidRPr="008609F1">
        <w:rPr>
          <w:b/>
          <w:bCs/>
          <w:highlight w:val="cyan"/>
          <w:u w:val="single"/>
        </w:rPr>
        <w:t>but no one has stepped up</w:t>
      </w:r>
      <w:r w:rsidRPr="00852844">
        <w:rPr>
          <w:b/>
          <w:bCs/>
          <w:u w:val="single"/>
        </w:rPr>
        <w:t xml:space="preserve"> to produce because no one else can.</w:t>
      </w:r>
    </w:p>
    <w:p w14:paraId="6BE5E1C2" w14:textId="77777777" w:rsidR="00555AB8" w:rsidRDefault="00555AB8" w:rsidP="00555AB8">
      <w:r>
        <w:t>The US trade representative’s announcement is virtue signaling to the anti-market left and will do little to nothing to increase supply.</w:t>
      </w:r>
    </w:p>
    <w:p w14:paraId="6D12B467" w14:textId="77777777" w:rsidR="00555AB8" w:rsidRDefault="00555AB8" w:rsidP="00555AB8">
      <w:r>
        <w:t xml:space="preserve">What can we do to increase supply? Sorry, there is no quick and cheap solution. We must spend. Trump’s Operation Warp Speed spent on the order of $15 billion. If we want more, we need to spend more and on similar scale. The Biden administration paid $269 million to Merck to retool its factories to make the J&amp;J vaccine. That was a good start. </w:t>
      </w:r>
      <w:r w:rsidRPr="00852844">
        <w:rPr>
          <w:u w:val="single"/>
        </w:rPr>
        <w:t xml:space="preserve">We could also offer Pfizer and </w:t>
      </w:r>
      <w:proofErr w:type="spellStart"/>
      <w:r w:rsidRPr="00852844">
        <w:rPr>
          <w:u w:val="single"/>
        </w:rPr>
        <w:t>Moderna</w:t>
      </w:r>
      <w:proofErr w:type="spellEnd"/>
      <w:r w:rsidRPr="00852844">
        <w:rPr>
          <w:u w:val="single"/>
        </w:rPr>
        <w:t xml:space="preserve"> say $100 a dose to produce </w:t>
      </w:r>
      <w:proofErr w:type="gramStart"/>
      <w:r w:rsidRPr="00852844">
        <w:rPr>
          <w:u w:val="single"/>
        </w:rPr>
        <w:t>in excess of</w:t>
      </w:r>
      <w:proofErr w:type="gramEnd"/>
      <w:r w:rsidRPr="00852844">
        <w:rPr>
          <w:u w:val="single"/>
        </w:rPr>
        <w:t xml:space="preserve"> their current production and maybe with those resources there is more they could do.</w:t>
      </w:r>
      <w:r>
        <w:t xml:space="preserve"> </w:t>
      </w:r>
      <w:r w:rsidRPr="00852844">
        <w:rPr>
          <w:u w:val="single"/>
        </w:rPr>
        <w:t>South Africa and India and every other country in the world should offer the same (India hasn’t even approved the Pfizer vaccine and they are complaining about IP!??)</w:t>
      </w:r>
      <w:r>
        <w:t xml:space="preserve"> We should ease up on the DPA and invest more in the supply chain–let’s get CureVac and the Serum Institute what they need. We should work like hell to find a substitute for Chilean tree bark. See my piece in </w:t>
      </w:r>
      <w:proofErr w:type="gramStart"/>
      <w:r>
        <w:t>Science</w:t>
      </w:r>
      <w:proofErr w:type="gramEnd"/>
      <w:r>
        <w:t xml:space="preserve"> co-authored with Michael Kremer et. al. for more ideas. (Note also that these ideas are better at dealing with current supply constraints and they also increase the incentive to produce future vaccines, unlike shortsighted patent abrogation.)</w:t>
      </w:r>
    </w:p>
    <w:p w14:paraId="019FC709" w14:textId="77777777" w:rsidR="00555AB8" w:rsidRDefault="00555AB8" w:rsidP="00555AB8">
      <w:r>
        <w:lastRenderedPageBreak/>
        <w:t xml:space="preserve">Bottom line is that </w:t>
      </w:r>
      <w:r w:rsidRPr="008609F1">
        <w:rPr>
          <w:highlight w:val="cyan"/>
          <w:u w:val="single"/>
        </w:rPr>
        <w:t>producing more takes real resources</w:t>
      </w:r>
      <w:r w:rsidRPr="00852844">
        <w:rPr>
          <w:u w:val="single"/>
        </w:rPr>
        <w:t xml:space="preserve"> not waving magic patent wands.</w:t>
      </w:r>
    </w:p>
    <w:p w14:paraId="69A3623C" w14:textId="77777777" w:rsidR="00555AB8" w:rsidRDefault="00555AB8" w:rsidP="00555AB8">
      <w:r>
        <w:t xml:space="preserve">You may have gathered that I am angry. I am indeed angry that the people in power think they can solve real problems on the cheap and at someone else’s expense. This is not serious. I am also angry that they are sending the wrong message about business, </w:t>
      </w:r>
      <w:proofErr w:type="gramStart"/>
      <w:r>
        <w:t>profits</w:t>
      </w:r>
      <w:proofErr w:type="gramEnd"/>
      <w:r>
        <w:t xml:space="preserve"> and capitalism. So let me end on positive note. Like the Apollo program and Dunkirk, the creation of the mRNA vaccines by Pfizer and </w:t>
      </w:r>
      <w:proofErr w:type="spellStart"/>
      <w:r>
        <w:t>Moderna</w:t>
      </w:r>
      <w:proofErr w:type="spellEnd"/>
      <w:r>
        <w:t xml:space="preserve"> should be lauded with Nobel prizes and major movies. Churchill called the rescue at Dunkirk a “miracle of deliverance,” well the miracle of </w:t>
      </w:r>
      <w:proofErr w:type="spellStart"/>
      <w:r>
        <w:t>Moderna</w:t>
      </w:r>
      <w:proofErr w:type="spellEnd"/>
      <w:r>
        <w:t xml:space="preserve"> will rescue many more. Not only was a vaccine designed in under a year, </w:t>
      </w:r>
      <w:proofErr w:type="gramStart"/>
      <w:r>
        <w:t>an entirely new production process was</w:t>
      </w:r>
      <w:proofErr w:type="gramEnd"/>
      <w:r>
        <w:t xml:space="preserve"> set up to produce billions of doses to rescue the world. The creation of the mRNA vaccines was a triumph of science, logistics, and management and it was done at a speed that I had thought possible only for past generations.</w:t>
      </w:r>
    </w:p>
    <w:p w14:paraId="6615D2A7" w14:textId="77777777" w:rsidR="00555AB8" w:rsidRPr="00A439F6" w:rsidRDefault="00555AB8" w:rsidP="00555AB8">
      <w:pPr>
        <w:pStyle w:val="Heading4"/>
        <w:rPr>
          <w:rFonts w:eastAsia="Times New Roman"/>
        </w:rPr>
      </w:pPr>
      <w:r w:rsidRPr="00A439F6">
        <w:rPr>
          <w:rFonts w:eastAsia="Times New Roman"/>
          <w:u w:val="single"/>
        </w:rPr>
        <w:t>No China war</w:t>
      </w:r>
      <w:r w:rsidRPr="00010166">
        <w:rPr>
          <w:rFonts w:eastAsia="Times New Roman"/>
        </w:rPr>
        <w:t xml:space="preserve"> </w:t>
      </w:r>
      <w:r>
        <w:rPr>
          <w:rFonts w:eastAsia="Times New Roman"/>
        </w:rPr>
        <w:t>– neither side would escalate</w:t>
      </w:r>
    </w:p>
    <w:p w14:paraId="6E3F34D8" w14:textId="77777777" w:rsidR="00555AB8" w:rsidRPr="00010166" w:rsidRDefault="00555AB8" w:rsidP="00555AB8">
      <w:pPr>
        <w:rPr>
          <w:rFonts w:eastAsia="Calibri" w:cs="Times New Roman"/>
        </w:rPr>
      </w:pPr>
      <w:proofErr w:type="spellStart"/>
      <w:r>
        <w:rPr>
          <w:rStyle w:val="Style13ptBold"/>
        </w:rPr>
        <w:t>Nolt</w:t>
      </w:r>
      <w:proofErr w:type="spellEnd"/>
      <w:r>
        <w:rPr>
          <w:rStyle w:val="Style13ptBold"/>
        </w:rPr>
        <w:t xml:space="preserve"> 17</w:t>
      </w:r>
      <w:r w:rsidRPr="00010166">
        <w:rPr>
          <w:rFonts w:eastAsia="Calibri" w:cs="Times New Roman"/>
        </w:rPr>
        <w:t xml:space="preserve"> --- senior fellow at World Policy Institute and an adjunct associate professor at New York University</w:t>
      </w:r>
      <w:r>
        <w:rPr>
          <w:rFonts w:eastAsia="Calibri" w:cs="Times New Roman"/>
        </w:rPr>
        <w:t xml:space="preserve"> </w:t>
      </w:r>
      <w:r w:rsidRPr="00010166">
        <w:rPr>
          <w:rFonts w:eastAsia="Calibri" w:cs="Times New Roman"/>
        </w:rPr>
        <w:t xml:space="preserve">James H. </w:t>
      </w:r>
      <w:proofErr w:type="spellStart"/>
      <w:r w:rsidRPr="00010166">
        <w:rPr>
          <w:rFonts w:eastAsia="Calibri" w:cs="Times New Roman"/>
        </w:rPr>
        <w:t>Nolt</w:t>
      </w:r>
      <w:proofErr w:type="spellEnd"/>
      <w:r w:rsidRPr="00010166">
        <w:rPr>
          <w:rFonts w:eastAsia="Calibri" w:cs="Times New Roman"/>
        </w:rPr>
        <w:t>, “The Unlikely Prospect of War with China”, 2/16/17, World Policy Blog, http://www.worldpolicy.org/blog/2017/02/16/unlikely-prospect-war-china)</w:t>
      </w:r>
    </w:p>
    <w:p w14:paraId="09DB3D0E" w14:textId="77777777" w:rsidR="00555AB8" w:rsidRDefault="00555AB8" w:rsidP="00555AB8">
      <w:pPr>
        <w:rPr>
          <w:rFonts w:eastAsia="Calibri" w:cs="Times New Roman"/>
          <w:sz w:val="16"/>
        </w:rPr>
      </w:pPr>
      <w:r w:rsidRPr="00EC5DBB">
        <w:rPr>
          <w:rStyle w:val="StyleUnderline"/>
        </w:rPr>
        <w:t xml:space="preserve">If war were to start between U.S. and China, </w:t>
      </w:r>
      <w:r w:rsidRPr="00EC5DBB">
        <w:rPr>
          <w:rStyle w:val="StyleUnderline"/>
          <w:highlight w:val="yellow"/>
        </w:rPr>
        <w:t>it</w:t>
      </w:r>
      <w:r w:rsidRPr="00EC5DBB">
        <w:rPr>
          <w:rStyle w:val="StyleUnderline"/>
        </w:rPr>
        <w:t xml:space="preserve"> </w:t>
      </w:r>
      <w:r w:rsidRPr="00EC5DBB">
        <w:rPr>
          <w:rStyle w:val="StyleUnderline"/>
          <w:highlight w:val="yellow"/>
        </w:rPr>
        <w:t>would</w:t>
      </w:r>
      <w:r w:rsidRPr="00EC5DBB">
        <w:rPr>
          <w:rStyle w:val="StyleUnderline"/>
        </w:rPr>
        <w:t xml:space="preserve"> certainly </w:t>
      </w:r>
      <w:r w:rsidRPr="00EC5DBB">
        <w:rPr>
          <w:rStyle w:val="StyleUnderline"/>
          <w:highlight w:val="yellow"/>
        </w:rPr>
        <w:t>not be China that starts it</w:t>
      </w:r>
      <w:r w:rsidRPr="00EC5DBB">
        <w:rPr>
          <w:rFonts w:eastAsia="Calibri" w:cs="Times New Roman"/>
          <w:sz w:val="16"/>
          <w:highlight w:val="yellow"/>
        </w:rPr>
        <w:t>.</w:t>
      </w:r>
      <w:r w:rsidRPr="00EC5DBB">
        <w:rPr>
          <w:rFonts w:eastAsia="Calibri" w:cs="Times New Roman"/>
          <w:sz w:val="16"/>
        </w:rPr>
        <w:t xml:space="preserve"> There are several reasons I am confident about that. </w:t>
      </w:r>
      <w:r w:rsidRPr="00EC5DBB">
        <w:rPr>
          <w:rStyle w:val="StyleUnderline"/>
        </w:rPr>
        <w:t xml:space="preserve">First is that </w:t>
      </w:r>
      <w:r w:rsidRPr="00EC5DBB">
        <w:rPr>
          <w:rStyle w:val="StyleUnderline"/>
          <w:highlight w:val="yellow"/>
        </w:rPr>
        <w:t>China’s</w:t>
      </w:r>
      <w:r w:rsidRPr="00EC5DBB">
        <w:rPr>
          <w:rStyle w:val="StyleUnderline"/>
        </w:rPr>
        <w:t xml:space="preserve"> collective </w:t>
      </w:r>
      <w:r w:rsidRPr="00EC5DBB">
        <w:rPr>
          <w:rStyle w:val="StyleUnderline"/>
          <w:highlight w:val="yellow"/>
        </w:rPr>
        <w:t xml:space="preserve">leadership has a </w:t>
      </w:r>
      <w:r w:rsidRPr="00A439F6">
        <w:rPr>
          <w:rStyle w:val="Emphasis"/>
          <w:highlight w:val="yellow"/>
        </w:rPr>
        <w:t>strong aversion</w:t>
      </w:r>
      <w:r w:rsidRPr="00EC5DBB">
        <w:rPr>
          <w:rStyle w:val="StyleUnderline"/>
          <w:highlight w:val="yellow"/>
        </w:rPr>
        <w:t xml:space="preserve"> to</w:t>
      </w:r>
      <w:r w:rsidRPr="00EC5DBB">
        <w:rPr>
          <w:rStyle w:val="StyleUnderline"/>
        </w:rPr>
        <w:t xml:space="preserve"> chaos and </w:t>
      </w:r>
      <w:r w:rsidRPr="00EC5DBB">
        <w:rPr>
          <w:rStyle w:val="StyleUnderline"/>
          <w:highlight w:val="yellow"/>
        </w:rPr>
        <w:t>instability</w:t>
      </w:r>
      <w:r w:rsidRPr="00EC5DBB">
        <w:rPr>
          <w:rStyle w:val="StyleUnderline"/>
        </w:rPr>
        <w:t xml:space="preserve">. </w:t>
      </w:r>
      <w:r w:rsidRPr="005E4845">
        <w:rPr>
          <w:rStyle w:val="StyleUnderline"/>
          <w:highlight w:val="yellow"/>
        </w:rPr>
        <w:t>Managing China’s</w:t>
      </w:r>
      <w:r w:rsidRPr="00EC5DBB">
        <w:rPr>
          <w:rStyle w:val="StyleUnderline"/>
        </w:rPr>
        <w:t xml:space="preserve"> many </w:t>
      </w:r>
      <w:r w:rsidRPr="005E4845">
        <w:rPr>
          <w:rStyle w:val="StyleUnderline"/>
          <w:highlight w:val="yellow"/>
        </w:rPr>
        <w:t>problems is</w:t>
      </w:r>
      <w:r w:rsidRPr="00EC5DBB">
        <w:rPr>
          <w:rStyle w:val="StyleUnderline"/>
        </w:rPr>
        <w:t xml:space="preserve"> tough </w:t>
      </w:r>
      <w:r w:rsidRPr="005E4845">
        <w:rPr>
          <w:rStyle w:val="StyleUnderline"/>
          <w:highlight w:val="yellow"/>
        </w:rPr>
        <w:t>enough</w:t>
      </w:r>
      <w:r w:rsidRPr="00EC5DBB">
        <w:rPr>
          <w:rStyle w:val="StyleUnderline"/>
        </w:rPr>
        <w:t xml:space="preserve">. </w:t>
      </w:r>
      <w:r w:rsidRPr="00EC5DBB">
        <w:rPr>
          <w:rStyle w:val="StyleUnderline"/>
          <w:highlight w:val="yellow"/>
        </w:rPr>
        <w:t>War would exacerbate</w:t>
      </w:r>
      <w:r w:rsidRPr="00EC5DBB">
        <w:rPr>
          <w:rStyle w:val="StyleUnderline"/>
        </w:rPr>
        <w:t xml:space="preserve"> </w:t>
      </w:r>
      <w:r w:rsidRPr="00EC5DBB">
        <w:rPr>
          <w:rStyle w:val="StyleUnderline"/>
          <w:highlight w:val="yellow"/>
        </w:rPr>
        <w:t>these</w:t>
      </w:r>
      <w:r w:rsidRPr="00EC5DBB">
        <w:rPr>
          <w:rStyle w:val="StyleUnderline"/>
        </w:rPr>
        <w:t xml:space="preserve"> immensely</w:t>
      </w:r>
      <w:r w:rsidRPr="00EC5DBB">
        <w:rPr>
          <w:rFonts w:eastAsia="Calibri" w:cs="Times New Roman"/>
          <w:sz w:val="16"/>
        </w:rPr>
        <w:t xml:space="preserve">, </w:t>
      </w:r>
      <w:r w:rsidRPr="0033616C">
        <w:rPr>
          <w:rStyle w:val="StyleUnderline"/>
          <w:highlight w:val="yellow"/>
        </w:rPr>
        <w:t xml:space="preserve">as China’s </w:t>
      </w:r>
      <w:r w:rsidRPr="0033616C">
        <w:rPr>
          <w:rStyle w:val="Emphasis"/>
          <w:highlight w:val="yellow"/>
        </w:rPr>
        <w:t>long</w:t>
      </w:r>
      <w:r w:rsidRPr="0033616C">
        <w:rPr>
          <w:rStyle w:val="StyleUnderline"/>
          <w:highlight w:val="yellow"/>
        </w:rPr>
        <w:t xml:space="preserve"> and </w:t>
      </w:r>
      <w:r w:rsidRPr="0033616C">
        <w:rPr>
          <w:rStyle w:val="Emphasis"/>
          <w:highlight w:val="yellow"/>
        </w:rPr>
        <w:t>sad</w:t>
      </w:r>
      <w:r w:rsidRPr="0033616C">
        <w:rPr>
          <w:rStyle w:val="StyleUnderline"/>
          <w:highlight w:val="yellow"/>
        </w:rPr>
        <w:t xml:space="preserve"> history of war illustrates</w:t>
      </w:r>
      <w:r w:rsidRPr="00EC5DBB">
        <w:rPr>
          <w:rFonts w:eastAsia="Calibri" w:cs="Times New Roman"/>
          <w:sz w:val="16"/>
        </w:rPr>
        <w:t xml:space="preserve">, especially since 1840. </w:t>
      </w:r>
      <w:r w:rsidRPr="00EC5DBB">
        <w:rPr>
          <w:rStyle w:val="StyleUnderline"/>
        </w:rPr>
        <w:t xml:space="preserve">Second is that </w:t>
      </w:r>
      <w:r w:rsidRPr="00EC5DBB">
        <w:rPr>
          <w:rStyle w:val="StyleUnderline"/>
          <w:highlight w:val="yellow"/>
        </w:rPr>
        <w:t>China’s military</w:t>
      </w:r>
      <w:r w:rsidRPr="00EC5DBB">
        <w:rPr>
          <w:rStyle w:val="StyleUnderline"/>
        </w:rPr>
        <w:t xml:space="preserve"> forces </w:t>
      </w:r>
      <w:r w:rsidRPr="00EC5DBB">
        <w:rPr>
          <w:rStyle w:val="StyleUnderline"/>
          <w:highlight w:val="yellow"/>
        </w:rPr>
        <w:t xml:space="preserve">are </w:t>
      </w:r>
      <w:r w:rsidRPr="00A439F6">
        <w:rPr>
          <w:rStyle w:val="Emphasis"/>
          <w:highlight w:val="yellow"/>
        </w:rPr>
        <w:t>much weaker</w:t>
      </w:r>
      <w:r w:rsidRPr="00EC5DBB">
        <w:rPr>
          <w:rStyle w:val="StyleUnderline"/>
          <w:highlight w:val="yellow"/>
        </w:rPr>
        <w:t xml:space="preserve"> than</w:t>
      </w:r>
      <w:r w:rsidRPr="00EC5DBB">
        <w:rPr>
          <w:rStyle w:val="StyleUnderline"/>
        </w:rPr>
        <w:t xml:space="preserve"> those of </w:t>
      </w:r>
      <w:r w:rsidRPr="00EC5DBB">
        <w:rPr>
          <w:rStyle w:val="StyleUnderline"/>
          <w:highlight w:val="yellow"/>
        </w:rPr>
        <w:t>the U.S</w:t>
      </w:r>
      <w:r w:rsidRPr="00EC5DBB">
        <w:rPr>
          <w:rStyle w:val="StyleUnderline"/>
        </w:rPr>
        <w:t xml:space="preserve">., </w:t>
      </w:r>
      <w:r w:rsidRPr="00EC5DBB">
        <w:rPr>
          <w:rStyle w:val="StyleUnderline"/>
          <w:highlight w:val="yellow"/>
        </w:rPr>
        <w:t>particularly for</w:t>
      </w:r>
      <w:r w:rsidRPr="00EC5DBB">
        <w:rPr>
          <w:rStyle w:val="StyleUnderline"/>
        </w:rPr>
        <w:t xml:space="preserve"> </w:t>
      </w:r>
      <w:r w:rsidRPr="00EC5DBB">
        <w:rPr>
          <w:rFonts w:eastAsia="Calibri" w:cs="Times New Roman"/>
          <w:sz w:val="16"/>
        </w:rPr>
        <w:t xml:space="preserve">any naval and air conflict in </w:t>
      </w:r>
      <w:r w:rsidRPr="005E4845">
        <w:rPr>
          <w:rStyle w:val="StyleUnderline"/>
          <w:highlight w:val="yellow"/>
        </w:rPr>
        <w:t>the</w:t>
      </w:r>
      <w:r w:rsidRPr="005E4845">
        <w:rPr>
          <w:highlight w:val="yellow"/>
        </w:rPr>
        <w:t xml:space="preserve"> </w:t>
      </w:r>
      <w:r w:rsidRPr="005E4845">
        <w:rPr>
          <w:rStyle w:val="StyleUnderline"/>
          <w:highlight w:val="yellow"/>
        </w:rPr>
        <w:t>S</w:t>
      </w:r>
      <w:r w:rsidRPr="00EC5DBB">
        <w:rPr>
          <w:rFonts w:eastAsia="Calibri" w:cs="Times New Roman"/>
          <w:sz w:val="16"/>
        </w:rPr>
        <w:t xml:space="preserve">outh </w:t>
      </w:r>
      <w:r w:rsidRPr="005E4845">
        <w:rPr>
          <w:rStyle w:val="StyleUnderline"/>
          <w:highlight w:val="yellow"/>
        </w:rPr>
        <w:t>or E</w:t>
      </w:r>
      <w:r w:rsidRPr="00EC5DBB">
        <w:rPr>
          <w:rFonts w:eastAsia="Calibri" w:cs="Times New Roman"/>
          <w:sz w:val="16"/>
        </w:rPr>
        <w:t xml:space="preserve">ast </w:t>
      </w:r>
      <w:r w:rsidRPr="005E4845">
        <w:rPr>
          <w:rStyle w:val="StyleUnderline"/>
          <w:highlight w:val="yellow"/>
        </w:rPr>
        <w:t>C</w:t>
      </w:r>
      <w:r w:rsidRPr="00EC5DBB">
        <w:rPr>
          <w:rFonts w:eastAsia="Calibri" w:cs="Times New Roman"/>
          <w:sz w:val="16"/>
        </w:rPr>
        <w:t xml:space="preserve">hina </w:t>
      </w:r>
      <w:r w:rsidRPr="005E4845">
        <w:rPr>
          <w:rStyle w:val="StyleUnderline"/>
          <w:highlight w:val="yellow"/>
        </w:rPr>
        <w:t>S</w:t>
      </w:r>
      <w:r w:rsidRPr="00EC5DBB">
        <w:rPr>
          <w:rFonts w:eastAsia="Calibri" w:cs="Times New Roman"/>
          <w:sz w:val="16"/>
        </w:rPr>
        <w:t xml:space="preserve">eas. </w:t>
      </w:r>
      <w:r w:rsidRPr="00EC5DBB">
        <w:rPr>
          <w:rStyle w:val="StyleUnderline"/>
        </w:rPr>
        <w:t>This is true even without considering China’s lack of</w:t>
      </w:r>
      <w:r w:rsidRPr="00EC5DBB">
        <w:rPr>
          <w:rFonts w:eastAsia="Calibri" w:cs="Times New Roman"/>
          <w:sz w:val="16"/>
        </w:rPr>
        <w:t xml:space="preserve"> reliable </w:t>
      </w:r>
      <w:r w:rsidRPr="00EC5DBB">
        <w:rPr>
          <w:rStyle w:val="StyleUnderline"/>
        </w:rPr>
        <w:t xml:space="preserve">military allies, whereas </w:t>
      </w:r>
      <w:r w:rsidRPr="005E4845">
        <w:rPr>
          <w:rStyle w:val="StyleUnderline"/>
          <w:highlight w:val="yellow"/>
        </w:rPr>
        <w:t xml:space="preserve">the </w:t>
      </w:r>
      <w:r w:rsidRPr="005E4845">
        <w:rPr>
          <w:rStyle w:val="Emphasis"/>
          <w:highlight w:val="yellow"/>
        </w:rPr>
        <w:t>U.S. has numerous powerful military allies</w:t>
      </w:r>
      <w:r w:rsidRPr="00EC5DBB">
        <w:rPr>
          <w:rFonts w:eastAsia="Calibri" w:cs="Times New Roman"/>
          <w:sz w:val="16"/>
        </w:rPr>
        <w:t xml:space="preserve">, including (with the U.S. itself) eight of the top 10 industrial powers on Earth. </w:t>
      </w:r>
      <w:r w:rsidRPr="00EC5DBB">
        <w:rPr>
          <w:rStyle w:val="StyleUnderline"/>
        </w:rPr>
        <w:t xml:space="preserve">Third is that the </w:t>
      </w:r>
      <w:r w:rsidRPr="00A439F6">
        <w:rPr>
          <w:rStyle w:val="Emphasis"/>
          <w:highlight w:val="yellow"/>
        </w:rPr>
        <w:t>economic consequences</w:t>
      </w:r>
      <w:r w:rsidRPr="00EC5DBB">
        <w:rPr>
          <w:rStyle w:val="StyleUnderline"/>
          <w:highlight w:val="yellow"/>
        </w:rPr>
        <w:t xml:space="preserve"> of</w:t>
      </w:r>
      <w:r w:rsidRPr="00EC5DBB">
        <w:rPr>
          <w:rStyle w:val="StyleUnderline"/>
        </w:rPr>
        <w:t xml:space="preserve"> any war with the U.S., </w:t>
      </w:r>
      <w:r w:rsidRPr="00EC5DBB">
        <w:rPr>
          <w:rStyle w:val="StyleUnderline"/>
          <w:highlight w:val="yellow"/>
        </w:rPr>
        <w:t>even a limited war</w:t>
      </w:r>
      <w:r w:rsidRPr="00EC5DBB">
        <w:rPr>
          <w:rStyle w:val="StyleUnderline"/>
        </w:rPr>
        <w:t xml:space="preserve">, </w:t>
      </w:r>
      <w:r w:rsidRPr="00EC5DBB">
        <w:rPr>
          <w:rStyle w:val="StyleUnderline"/>
          <w:highlight w:val="yellow"/>
        </w:rPr>
        <w:t>would be</w:t>
      </w:r>
      <w:r w:rsidRPr="00EC5DBB">
        <w:rPr>
          <w:rStyle w:val="StyleUnderline"/>
        </w:rPr>
        <w:t xml:space="preserve"> </w:t>
      </w:r>
      <w:r w:rsidRPr="00A439F6">
        <w:rPr>
          <w:rStyle w:val="Emphasis"/>
          <w:highlight w:val="yellow"/>
        </w:rPr>
        <w:t>much more severe for China</w:t>
      </w:r>
      <w:r w:rsidRPr="00EC5DBB">
        <w:rPr>
          <w:rStyle w:val="StyleUnderline"/>
        </w:rPr>
        <w:t xml:space="preserve"> than for the U.S.</w:t>
      </w:r>
      <w:r w:rsidRPr="00EC5DBB">
        <w:rPr>
          <w:rFonts w:eastAsia="Calibri" w:cs="Times New Roman"/>
          <w:sz w:val="16"/>
        </w:rPr>
        <w:t xml:space="preserve"> China’s military planners might attempt opportunistically to coerce isolated weaker countries, such as Vietnam, but their posture toward the U.S. and Japan is to deter potential foreign aggression rather than to initiate war. Furthermore, the economic vulnerability of China in event of a war is not sensitive to the lopsided military balance. </w:t>
      </w:r>
      <w:r w:rsidRPr="00A439F6">
        <w:rPr>
          <w:rStyle w:val="StyleUnderline"/>
          <w:highlight w:val="yellow"/>
        </w:rPr>
        <w:t>Even if the U.S. halved its</w:t>
      </w:r>
      <w:r w:rsidRPr="00EC5DBB">
        <w:rPr>
          <w:rStyle w:val="StyleUnderline"/>
        </w:rPr>
        <w:t xml:space="preserve"> current </w:t>
      </w:r>
      <w:r w:rsidRPr="00A439F6">
        <w:rPr>
          <w:rStyle w:val="StyleUnderline"/>
          <w:highlight w:val="yellow"/>
        </w:rPr>
        <w:t>navy</w:t>
      </w:r>
      <w:r w:rsidRPr="00EC5DBB">
        <w:rPr>
          <w:rStyle w:val="StyleUnderline"/>
        </w:rPr>
        <w:t xml:space="preserve"> and </w:t>
      </w:r>
      <w:proofErr w:type="gramStart"/>
      <w:r w:rsidRPr="00EC5DBB">
        <w:rPr>
          <w:rStyle w:val="StyleUnderline"/>
        </w:rPr>
        <w:t>all of</w:t>
      </w:r>
      <w:proofErr w:type="gramEnd"/>
      <w:r w:rsidRPr="00EC5DBB">
        <w:rPr>
          <w:rStyle w:val="StyleUnderline"/>
        </w:rPr>
        <w:t xml:space="preserve"> its numerous military allies stayed neutral, </w:t>
      </w:r>
      <w:r w:rsidRPr="00EC5DBB">
        <w:rPr>
          <w:rStyle w:val="StyleUnderline"/>
          <w:highlight w:val="yellow"/>
        </w:rPr>
        <w:t>China’s overseas trade would cease from the first day of the war</w:t>
      </w:r>
      <w:r w:rsidRPr="00EC5DBB">
        <w:rPr>
          <w:rStyle w:val="StyleUnderline"/>
        </w:rPr>
        <w:t>, much like what happened to Germany in both world wars</w:t>
      </w:r>
      <w:r w:rsidRPr="00EC5DBB">
        <w:rPr>
          <w:rFonts w:eastAsia="Calibri" w:cs="Times New Roman"/>
          <w:sz w:val="16"/>
        </w:rPr>
        <w:t>. Many commentators suggest that China’s new bases in the South China Sea are changing this, but in doing so they fail to see the bigger picture. Little of China’s vital trade terminates in the South China Sea</w:t>
      </w:r>
      <w:r w:rsidRPr="00EC5DBB">
        <w:rPr>
          <w:rStyle w:val="StyleUnderline"/>
        </w:rPr>
        <w:t>. Most of it extends over vast oceans easy for U.S. naval power to interdict with a distant blockade</w:t>
      </w:r>
      <w:r w:rsidRPr="00EC5DBB">
        <w:rPr>
          <w:rFonts w:eastAsia="Calibri" w:cs="Times New Roman"/>
          <w:sz w:val="16"/>
        </w:rPr>
        <w:t xml:space="preserve">, just as the U.K. did to Germany twice in the 20th century. </w:t>
      </w:r>
      <w:r w:rsidRPr="00EC5DBB">
        <w:rPr>
          <w:rStyle w:val="StyleUnderline"/>
          <w:highlight w:val="yellow"/>
        </w:rPr>
        <w:t>China is now</w:t>
      </w:r>
      <w:r w:rsidRPr="00EC5DBB">
        <w:rPr>
          <w:rStyle w:val="StyleUnderline"/>
        </w:rPr>
        <w:t xml:space="preserve"> </w:t>
      </w:r>
      <w:r w:rsidRPr="00A439F6">
        <w:rPr>
          <w:rStyle w:val="Emphasis"/>
          <w:highlight w:val="yellow"/>
        </w:rPr>
        <w:t>vastly more trade</w:t>
      </w:r>
      <w:r w:rsidRPr="00A439F6">
        <w:rPr>
          <w:rStyle w:val="Emphasis"/>
        </w:rPr>
        <w:t xml:space="preserve"> </w:t>
      </w:r>
      <w:r w:rsidRPr="00A439F6">
        <w:rPr>
          <w:rStyle w:val="Emphasis"/>
          <w:highlight w:val="yellow"/>
        </w:rPr>
        <w:t>dependent</w:t>
      </w:r>
      <w:r w:rsidRPr="00EC5DBB">
        <w:rPr>
          <w:rFonts w:eastAsia="Calibri" w:cs="Times New Roman"/>
          <w:sz w:val="16"/>
        </w:rPr>
        <w:t xml:space="preserve"> than it was when President Carter established diplomatic relations in 1979. </w:t>
      </w:r>
      <w:r w:rsidRPr="00EC5DBB">
        <w:rPr>
          <w:rStyle w:val="StyleUnderline"/>
        </w:rPr>
        <w:t>Much of the machinery</w:t>
      </w:r>
      <w:r w:rsidRPr="00010166">
        <w:rPr>
          <w:rFonts w:eastAsia="Calibri" w:cs="Times New Roman"/>
          <w:b/>
          <w:u w:val="single"/>
        </w:rPr>
        <w:t xml:space="preserve"> </w:t>
      </w:r>
      <w:r w:rsidRPr="00EC5DBB">
        <w:rPr>
          <w:rFonts w:eastAsia="Calibri" w:cs="Times New Roman"/>
          <w:sz w:val="16"/>
        </w:rPr>
        <w:t xml:space="preserve">for its factories </w:t>
      </w:r>
      <w:r w:rsidRPr="00EC5DBB">
        <w:rPr>
          <w:rStyle w:val="StyleUnderline"/>
        </w:rPr>
        <w:t>comes from Europe</w:t>
      </w:r>
      <w:r w:rsidRPr="00EC5DBB">
        <w:rPr>
          <w:rFonts w:eastAsia="Calibri" w:cs="Times New Roman"/>
          <w:sz w:val="16"/>
        </w:rPr>
        <w:t xml:space="preserve">, especially Germany. </w:t>
      </w:r>
      <w:r w:rsidRPr="00EC5DBB">
        <w:rPr>
          <w:rStyle w:val="StyleUnderline"/>
        </w:rPr>
        <w:t>Much of its oil</w:t>
      </w:r>
      <w:r w:rsidRPr="00010166">
        <w:rPr>
          <w:rFonts w:eastAsia="Calibri" w:cs="Times New Roman"/>
          <w:b/>
          <w:u w:val="single"/>
        </w:rPr>
        <w:t xml:space="preserve"> </w:t>
      </w:r>
      <w:r w:rsidRPr="00EC5DBB">
        <w:rPr>
          <w:rFonts w:eastAsia="Calibri" w:cs="Times New Roman"/>
          <w:sz w:val="16"/>
        </w:rPr>
        <w:t xml:space="preserve">travels over the long sea route </w:t>
      </w:r>
      <w:r w:rsidRPr="00EC5DBB">
        <w:rPr>
          <w:rStyle w:val="StyleUnderline"/>
        </w:rPr>
        <w:t>from the</w:t>
      </w:r>
      <w:r w:rsidRPr="00010166">
        <w:rPr>
          <w:rFonts w:eastAsia="Calibri" w:cs="Times New Roman"/>
          <w:b/>
          <w:u w:val="single"/>
        </w:rPr>
        <w:t xml:space="preserve"> </w:t>
      </w:r>
      <w:r w:rsidRPr="00EC5DBB">
        <w:rPr>
          <w:rStyle w:val="StyleUnderline"/>
        </w:rPr>
        <w:t>Persian Gulf</w:t>
      </w:r>
      <w:r w:rsidRPr="00EC5DBB">
        <w:rPr>
          <w:rFonts w:eastAsia="Calibri" w:cs="Times New Roman"/>
          <w:sz w:val="16"/>
        </w:rPr>
        <w:t xml:space="preserve">. Much of its metal ores come from South America, Canada, Australia, and India. </w:t>
      </w:r>
      <w:r w:rsidRPr="00EC5DBB">
        <w:rPr>
          <w:rStyle w:val="StyleUnderline"/>
        </w:rPr>
        <w:t>Most of its exports are sold in North America and Europe</w:t>
      </w:r>
      <w:r w:rsidRPr="00EC5DBB">
        <w:rPr>
          <w:rFonts w:eastAsia="Calibri" w:cs="Times New Roman"/>
          <w:sz w:val="16"/>
        </w:rPr>
        <w:t xml:space="preserve">. </w:t>
      </w:r>
      <w:r w:rsidRPr="00EC5DBB">
        <w:rPr>
          <w:rStyle w:val="StyleUnderline"/>
        </w:rPr>
        <w:t>Many of its best naval and air weapons come from Russia</w:t>
      </w:r>
      <w:r w:rsidRPr="00EC5DBB">
        <w:rPr>
          <w:rFonts w:eastAsia="Calibri" w:cs="Times New Roman"/>
          <w:sz w:val="16"/>
        </w:rPr>
        <w:t>. Though some of these could reach China by rail, with most of its overseas trade stopped</w:t>
      </w:r>
      <w:r w:rsidRPr="00EC5DBB">
        <w:rPr>
          <w:rStyle w:val="StyleUnderline"/>
        </w:rPr>
        <w:t>, China would lack the means to pay for significant arms replenishment from Russia.</w:t>
      </w:r>
      <w:r w:rsidRPr="00EC5DBB">
        <w:rPr>
          <w:rFonts w:eastAsia="Calibri" w:cs="Times New Roman"/>
          <w:sz w:val="16"/>
        </w:rPr>
        <w:t xml:space="preserve"> </w:t>
      </w:r>
      <w:r w:rsidRPr="00EC5DBB">
        <w:rPr>
          <w:rStyle w:val="StyleUnderline"/>
        </w:rPr>
        <w:t xml:space="preserve">The </w:t>
      </w:r>
      <w:r w:rsidRPr="00EC5DBB">
        <w:rPr>
          <w:rStyle w:val="StyleUnderline"/>
          <w:highlight w:val="yellow"/>
        </w:rPr>
        <w:t>Chinese</w:t>
      </w:r>
      <w:r w:rsidRPr="00EC5DBB">
        <w:rPr>
          <w:rStyle w:val="StyleUnderline"/>
        </w:rPr>
        <w:t xml:space="preserve"> people’s </w:t>
      </w:r>
      <w:r w:rsidRPr="00EC5DBB">
        <w:rPr>
          <w:rStyle w:val="StyleUnderline"/>
          <w:highlight w:val="yellow"/>
        </w:rPr>
        <w:t>living standard would fall</w:t>
      </w:r>
      <w:r w:rsidRPr="00EC5DBB">
        <w:rPr>
          <w:rStyle w:val="StyleUnderline"/>
        </w:rPr>
        <w:t xml:space="preserve"> drastically as many industries grind to a halt </w:t>
      </w:r>
      <w:r w:rsidRPr="00EC5DBB">
        <w:rPr>
          <w:rStyle w:val="StyleUnderline"/>
          <w:highlight w:val="yellow"/>
        </w:rPr>
        <w:t>from</w:t>
      </w:r>
      <w:r w:rsidRPr="00EC5DBB">
        <w:rPr>
          <w:rFonts w:eastAsia="Calibri" w:cs="Times New Roman"/>
          <w:sz w:val="16"/>
          <w:highlight w:val="yellow"/>
        </w:rPr>
        <w:t xml:space="preserve"> </w:t>
      </w:r>
      <w:r w:rsidRPr="00A439F6">
        <w:rPr>
          <w:rStyle w:val="Emphasis"/>
          <w:highlight w:val="yellow"/>
        </w:rPr>
        <w:t>lack of vital raw materials</w:t>
      </w:r>
      <w:r w:rsidRPr="00EC5DBB">
        <w:rPr>
          <w:rFonts w:eastAsia="Calibri" w:cs="Times New Roman"/>
          <w:sz w:val="16"/>
        </w:rPr>
        <w:t xml:space="preserve"> or overseas markets. </w:t>
      </w:r>
      <w:r w:rsidRPr="00EC5DBB">
        <w:rPr>
          <w:rStyle w:val="StyleUnderline"/>
          <w:highlight w:val="yellow"/>
        </w:rPr>
        <w:t>It is</w:t>
      </w:r>
      <w:r w:rsidRPr="00EC5DBB">
        <w:rPr>
          <w:rStyle w:val="StyleUnderline"/>
        </w:rPr>
        <w:t xml:space="preserve"> </w:t>
      </w:r>
      <w:r w:rsidRPr="00A439F6">
        <w:rPr>
          <w:rStyle w:val="Emphasis"/>
          <w:highlight w:val="yellow"/>
        </w:rPr>
        <w:t>extremely</w:t>
      </w:r>
      <w:r w:rsidRPr="00A439F6">
        <w:rPr>
          <w:rStyle w:val="Emphasis"/>
        </w:rPr>
        <w:t xml:space="preserve"> </w:t>
      </w:r>
      <w:r w:rsidRPr="00A439F6">
        <w:rPr>
          <w:rStyle w:val="Emphasis"/>
          <w:highlight w:val="yellow"/>
        </w:rPr>
        <w:t>unlikely</w:t>
      </w:r>
      <w:r w:rsidRPr="00EC5DBB">
        <w:rPr>
          <w:rStyle w:val="StyleUnderline"/>
        </w:rPr>
        <w:t xml:space="preserve"> that </w:t>
      </w:r>
      <w:r w:rsidRPr="00EC5DBB">
        <w:rPr>
          <w:rStyle w:val="StyleUnderline"/>
          <w:highlight w:val="yellow"/>
        </w:rPr>
        <w:t>China’s leaders would</w:t>
      </w:r>
      <w:r w:rsidRPr="00EC5DBB">
        <w:rPr>
          <w:rStyle w:val="StyleUnderline"/>
        </w:rPr>
        <w:t xml:space="preserve"> willingly </w:t>
      </w:r>
      <w:r w:rsidRPr="00EC5DBB">
        <w:rPr>
          <w:rStyle w:val="StyleUnderline"/>
          <w:highlight w:val="yellow"/>
        </w:rPr>
        <w:t>inflict</w:t>
      </w:r>
      <w:r w:rsidRPr="00EC5DBB">
        <w:rPr>
          <w:rStyle w:val="StyleUnderline"/>
        </w:rPr>
        <w:t xml:space="preserve"> such </w:t>
      </w:r>
      <w:r w:rsidRPr="00EC5DBB">
        <w:rPr>
          <w:rStyle w:val="StyleUnderline"/>
          <w:highlight w:val="yellow"/>
        </w:rPr>
        <w:t>a catastrophe</w:t>
      </w:r>
      <w:r w:rsidRPr="00EC5DBB">
        <w:rPr>
          <w:rStyle w:val="StyleUnderline"/>
        </w:rPr>
        <w:t xml:space="preserve"> </w:t>
      </w:r>
      <w:r w:rsidRPr="00EC5DBB">
        <w:rPr>
          <w:rStyle w:val="StyleUnderline"/>
          <w:highlight w:val="yellow"/>
        </w:rPr>
        <w:t>on themselves</w:t>
      </w:r>
      <w:r w:rsidRPr="00EC5DBB">
        <w:rPr>
          <w:rStyle w:val="StyleUnderline"/>
        </w:rPr>
        <w:t>.</w:t>
      </w:r>
      <w:r w:rsidRPr="00EC5DBB">
        <w:rPr>
          <w:rFonts w:eastAsia="Calibri" w:cs="Times New Roman"/>
          <w:sz w:val="16"/>
        </w:rPr>
        <w:t xml:space="preserve"> This is even before considering the devastation likely inflicted by the fighting itself. </w:t>
      </w:r>
      <w:r>
        <w:rPr>
          <w:rFonts w:eastAsia="Calibri" w:cs="Times New Roman"/>
          <w:sz w:val="16"/>
        </w:rPr>
        <w:t xml:space="preserve">  </w:t>
      </w:r>
    </w:p>
    <w:p w14:paraId="134DBC84" w14:textId="1AA925A4"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137E8B"/>
    <w:multiLevelType w:val="hybridMultilevel"/>
    <w:tmpl w:val="F42E263A"/>
    <w:lvl w:ilvl="0" w:tplc="1E94646C">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93592C"/>
    <w:multiLevelType w:val="hybridMultilevel"/>
    <w:tmpl w:val="BE289922"/>
    <w:lvl w:ilvl="0" w:tplc="F238DC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38324A"/>
    <w:multiLevelType w:val="hybridMultilevel"/>
    <w:tmpl w:val="2B502B90"/>
    <w:lvl w:ilvl="0" w:tplc="A72A8F4E">
      <w:start w:val="1"/>
      <w:numFmt w:val="bullet"/>
      <w:lvlText w:val="-"/>
      <w:lvlJc w:val="left"/>
      <w:pPr>
        <w:ind w:left="440" w:hanging="360"/>
      </w:pPr>
      <w:rPr>
        <w:rFonts w:ascii="Georgia" w:eastAsiaTheme="majorEastAsia" w:hAnsi="Georgia" w:cstheme="majorBidi"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14" w15:restartNumberingAfterBreak="0">
    <w:nsid w:val="726A0ACF"/>
    <w:multiLevelType w:val="hybridMultilevel"/>
    <w:tmpl w:val="82744526"/>
    <w:lvl w:ilvl="0" w:tplc="0054CC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47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DBA"/>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47F0"/>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AB8"/>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79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E88"/>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DBC"/>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7367F4"/>
  <w14:defaultImageDpi w14:val="300"/>
  <w15:docId w15:val="{A6F4BB17-C9B5-9247-897E-15D71B17B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47F0"/>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2F47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47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2F47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2F47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47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47F0"/>
  </w:style>
  <w:style w:type="character" w:customStyle="1" w:styleId="Heading1Char">
    <w:name w:val="Heading 1 Char"/>
    <w:aliases w:val="Pocket Char"/>
    <w:basedOn w:val="DefaultParagraphFont"/>
    <w:link w:val="Heading1"/>
    <w:uiPriority w:val="9"/>
    <w:rsid w:val="002F47F0"/>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F47F0"/>
    <w:rPr>
      <w:rFonts w:ascii="Georgia" w:eastAsiaTheme="majorEastAsia" w:hAnsi="Georgia" w:cstheme="majorBidi"/>
      <w:b/>
      <w:bCs/>
      <w:sz w:val="44"/>
      <w:szCs w:val="44"/>
      <w:u w:val="double"/>
    </w:rPr>
  </w:style>
  <w:style w:type="character" w:customStyle="1" w:styleId="Heading3Char">
    <w:name w:val="Heading 3 Char"/>
    <w:aliases w:val="Block Char,Heading 3 Char Char Char,Char Char,Char1 Char,Heading 3 Char3 Char,Heading 3 Char4 Char Char Char,Heading 3 Char3 Char Char Char Char,Heading 3 Char1 Char Char Char Char Char,Heading 3 Char Char Char Char Char Char Char,n Char"/>
    <w:basedOn w:val="DefaultParagraphFont"/>
    <w:link w:val="Heading3"/>
    <w:uiPriority w:val="9"/>
    <w:rsid w:val="002F47F0"/>
    <w:rPr>
      <w:rFonts w:ascii="Georgia" w:eastAsiaTheme="majorEastAsia" w:hAnsi="Georgia"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2F47F0"/>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F47F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o,8"/>
    <w:basedOn w:val="DefaultParagraphFont"/>
    <w:uiPriority w:val="1"/>
    <w:qFormat/>
    <w:rsid w:val="002F47F0"/>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Emphasis1"/>
    <w:uiPriority w:val="20"/>
    <w:qFormat/>
    <w:rsid w:val="002F47F0"/>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2F47F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C"/>
    <w:basedOn w:val="DefaultParagraphFont"/>
    <w:link w:val="Card"/>
    <w:uiPriority w:val="99"/>
    <w:unhideWhenUsed/>
    <w:rsid w:val="002F47F0"/>
    <w:rPr>
      <w:color w:val="auto"/>
      <w:u w:val="none"/>
    </w:rPr>
  </w:style>
  <w:style w:type="paragraph" w:styleId="DocumentMap">
    <w:name w:val="Document Map"/>
    <w:basedOn w:val="Normal"/>
    <w:link w:val="DocumentMapChar"/>
    <w:uiPriority w:val="99"/>
    <w:semiHidden/>
    <w:unhideWhenUsed/>
    <w:rsid w:val="002F47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47F0"/>
    <w:rPr>
      <w:rFonts w:ascii="Lucida Grande" w:hAnsi="Lucida Grande" w:cs="Lucida Grand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Read stuff"/>
    <w:basedOn w:val="Heading1"/>
    <w:link w:val="Hyperlink"/>
    <w:autoRedefine/>
    <w:uiPriority w:val="99"/>
    <w:qFormat/>
    <w:rsid w:val="00555AB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555AB8"/>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wsj-article-credit">
    <w:name w:val="wsj-article-credit"/>
    <w:basedOn w:val="DefaultParagraphFont"/>
    <w:rsid w:val="00555AB8"/>
  </w:style>
  <w:style w:type="paragraph" w:styleId="NoSpacing">
    <w:name w:val="No Spacing"/>
    <w:aliases w:val="Card Format,Note Level 21,ClearFormatting,Clear,DDI Tag,Tag Title,No Spacing51,No Spacing11211"/>
    <w:basedOn w:val="Heading1"/>
    <w:autoRedefine/>
    <w:uiPriority w:val="99"/>
    <w:qFormat/>
    <w:rsid w:val="00246DB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www.nbcnews.com/politics/national-security/china-has-done-human-testing-create-biologically-enhanced-super-soldiers-n1249914" TargetMode="External"/><Relationship Id="rId39" Type="http://schemas.openxmlformats.org/officeDocument/2006/relationships/hyperlink" Target="https://ustr.gov/about-us/policy-offices/press-office/press-releases/2021/may/statement-ambassador-katherine-tai-covid-19-trips-waiver" TargetMode="External"/><Relationship Id="rId21" Type="http://schemas.openxmlformats.org/officeDocument/2006/relationships/hyperlink" Target="https://www.efpia.eu/media/554521/efpia_pharmafigures_2020_web.pdf" TargetMode="External"/><Relationship Id="rId34" Type="http://schemas.openxmlformats.org/officeDocument/2006/relationships/hyperlink" Target="https://www.wsj.com/articles/infrastructure-bill-2021-what-11627515002?mod=article_inline" TargetMode="External"/><Relationship Id="rId42" Type="http://schemas.openxmlformats.org/officeDocument/2006/relationships/hyperlink" Target="https://www.theguardian.com/us-news/2021/sep/30/biden-nancy-pelosi-infrastructure-bill" TargetMode="External"/><Relationship Id="rId47" Type="http://schemas.openxmlformats.org/officeDocument/2006/relationships/hyperlink" Target="https://www.washingtonpost.com/outlook/2021/03/15/vaccine-coronavirus-patents-waive-global-equity/" TargetMode="External"/><Relationship Id="rId50" Type="http://schemas.openxmlformats.org/officeDocument/2006/relationships/hyperlink" Target="https://www.washingtonpost.com/coronavirus/?itid=lk_inline_manual_4" TargetMode="External"/><Relationship Id="rId55" Type="http://schemas.openxmlformats.org/officeDocument/2006/relationships/hyperlink" Target="https://www.fda.gov/about-fda/center-drug-evaluation-and-research-cder/generic-competition-and-drug-price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9" Type="http://schemas.openxmlformats.org/officeDocument/2006/relationships/hyperlink" Target="https://www.wsj.com/articles/lawmakers-push-to-include-medicare-drug-pricing-provision-in-biden-plan-11635516651?mod=article_inline" TargetMode="External"/><Relationship Id="rId11" Type="http://schemas.openxmlformats.org/officeDocument/2006/relationships/hyperlink" Target="https://plato.stanford.edu/entries/generics/" TargetMode="External"/><Relationship Id="rId24" Type="http://schemas.openxmlformats.org/officeDocument/2006/relationships/hyperlink" Target="https://www.bioworld.com/articles/506978-china-sees-five-year-highs-in-life-sciences-investments-and-partnering" TargetMode="External"/><Relationship Id="rId32" Type="http://schemas.openxmlformats.org/officeDocument/2006/relationships/hyperlink" Target="https://www.wsj.com/articles/cop26-glasgow-2021-un-climate-conference-11611254971?mod=article_inline" TargetMode="External"/><Relationship Id="rId37" Type="http://schemas.openxmlformats.org/officeDocument/2006/relationships/hyperlink" Target="https://www.counterpunch.org/2021/05/11/why-bidens-vaccine-ip-waiver-is-political-theatre/" TargetMode="External"/><Relationship Id="rId40" Type="http://schemas.openxmlformats.org/officeDocument/2006/relationships/hyperlink" Target="https://www.newsweek.com/waiving-intellectual-property-protection-what-could-go-wrong-opinion-1589273" TargetMode="External"/><Relationship Id="rId45" Type="http://schemas.openxmlformats.org/officeDocument/2006/relationships/hyperlink" Target="https://www.theguardian.com/us-news/house-of-representatives" TargetMode="External"/><Relationship Id="rId53" Type="http://schemas.openxmlformats.org/officeDocument/2006/relationships/hyperlink" Target="https://www.washingtonpost.com/world/coronavirus-vaccine-access-poor-countries-moderna/2021/02/12/0586e532-6712-11eb-bf81-c618c88ed605_story.html?itid=lk_inline_manual_9"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psnlab.princeton.edu/"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cbo.gov/publication/57126" TargetMode="External"/><Relationship Id="rId27" Type="http://schemas.openxmlformats.org/officeDocument/2006/relationships/hyperlink" Target="https://www.wsj.com/articles/democrats-tackle-final-details-of-bidens-1-85-trillion-framework-11635536447%20Accessed%2010/29" TargetMode="External"/><Relationship Id="rId30" Type="http://schemas.openxmlformats.org/officeDocument/2006/relationships/hyperlink" Target="https://www.wsj.com/articles/democrats-salt-tax-cap-high-earners-11635460218?mod=article_inline" TargetMode="External"/><Relationship Id="rId35" Type="http://schemas.openxmlformats.org/officeDocument/2006/relationships/hyperlink" Target="https://www.wsj.com/articles/manchin-calls-billionaires-tax-convoluted-as-democrats-seek-deal-11635352886?mod=article_inline" TargetMode="External"/><Relationship Id="rId43" Type="http://schemas.openxmlformats.org/officeDocument/2006/relationships/hyperlink" Target="https://twitter.com/HouseDailyPress/status/1443770307903475712" TargetMode="External"/><Relationship Id="rId48" Type="http://schemas.openxmlformats.org/officeDocument/2006/relationships/hyperlink" Target="https://peoplesvaccine.org/take-action/" TargetMode="External"/><Relationship Id="rId56" Type="http://schemas.openxmlformats.org/officeDocument/2006/relationships/hyperlink" Target="https://marginalrevolution.com/marginalrevolution/2021/05/ip-is-not-the-constraint.html" TargetMode="External"/><Relationship Id="rId8" Type="http://schemas.openxmlformats.org/officeDocument/2006/relationships/webSettings" Target="webSettings.xml"/><Relationship Id="rId51" Type="http://schemas.openxmlformats.org/officeDocument/2006/relationships/hyperlink" Target="https://twitter.com/GlobalJusticeUK/status/1369734275818549252?s=20" TargetMode="Externa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sciencemag.org/news/2019/12/chinese-scientist-who-produced-genetically-altered-babies-sentenced-3-years-jail" TargetMode="External"/><Relationship Id="rId33" Type="http://schemas.openxmlformats.org/officeDocument/2006/relationships/hyperlink" Target="https://www.wsj.com/topics/person/nancy-pelosi" TargetMode="External"/><Relationship Id="rId38" Type="http://schemas.openxmlformats.org/officeDocument/2006/relationships/hyperlink" Target="https://www.mea.gov.in/press-releases.htm?dtl/33848/Statement_on_the_US_support_for_TRIPS_Waiver" TargetMode="External"/><Relationship Id="rId46" Type="http://schemas.openxmlformats.org/officeDocument/2006/relationships/hyperlink" Target="https://www.usatoday.com/story/opinion/todaysdebate/2021/07/20/climate-change-biden-infrastructure-bill-good-start/7877118002/" TargetMode="External"/><Relationship Id="rId20" Type="http://schemas.openxmlformats.org/officeDocument/2006/relationships/hyperlink" Target="https://thehill.com/opinion/healthcare/553368-waiving-patents-isnt-enough-we-need-technology-transfer-to-defeat-covid?rl=1" TargetMode="External"/><Relationship Id="rId41" Type="http://schemas.openxmlformats.org/officeDocument/2006/relationships/hyperlink" Target="https://www.theguardian.com/us-news/2021/oct/01/democrats-congress-biden-infrastructure-talks%20Accessed%2010/25" TargetMode="External"/><Relationship Id="rId54" Type="http://schemas.openxmlformats.org/officeDocument/2006/relationships/hyperlink" Target="https://www.npr.org/2021/02/18/969145224/biden-to-announce-4-billion-for-global-covid-19-vaccine-effort"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lato.stanford.edu/entries/generics/" TargetMode="External"/><Relationship Id="rId23" Type="http://schemas.openxmlformats.org/officeDocument/2006/relationships/hyperlink" Target="https://www.bloomberg.com/news/articles/2021-03-01/xi-mobilizes-china-for-tech-revolution-to-cut-dependence-on-west" TargetMode="External"/><Relationship Id="rId28" Type="http://schemas.openxmlformats.org/officeDocument/2006/relationships/hyperlink" Target="https://www.wsj.com/articles/democrats-budget-plan-what-11626301275?mod=article_inline" TargetMode="External"/><Relationship Id="rId36" Type="http://schemas.openxmlformats.org/officeDocument/2006/relationships/hyperlink" Target="https://www.counterpunch.org/2021/05/11/why-bidens-vaccine-ip-waiver-is-political-theatre/" TargetMode="External"/><Relationship Id="rId49" Type="http://schemas.openxmlformats.org/officeDocument/2006/relationships/hyperlink" Target="https://docs.wto.org/dol2fe/Pages/SS/directdoc.aspx?filename=q:/IP/C/W669.pdf&amp;Open=True" TargetMode="External"/><Relationship Id="rId57" Type="http://schemas.openxmlformats.org/officeDocument/2006/relationships/fontTable" Target="fontTable.xml"/><Relationship Id="rId10" Type="http://schemas.openxmlformats.org/officeDocument/2006/relationships/hyperlink" Target="https://plato.stanford.edu/entries/generics/" TargetMode="External"/><Relationship Id="rId31" Type="http://schemas.openxmlformats.org/officeDocument/2006/relationships/hyperlink" Target="https://www.wsj.com/articles/biden-to-release-new-framework-on-1-75-trillion-social-spending-and-climate-package-11635422127?mod=article_inline" TargetMode="External"/><Relationship Id="rId44" Type="http://schemas.openxmlformats.org/officeDocument/2006/relationships/hyperlink" Target="https://mailchi.mp/sunrisemovement/sunrise-movement-responds-to-delay-of-bif-sinema-and-manchin-are-to-blame?e=18cba0fd52" TargetMode="External"/><Relationship Id="rId52" Type="http://schemas.openxmlformats.org/officeDocument/2006/relationships/hyperlink" Target="https://investors.modernatx.com/news-releases/news-release-details/statement-moderna-intellectual-property-matters-during-covid-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33</Pages>
  <Words>14466</Words>
  <Characters>82461</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4</cp:revision>
  <dcterms:created xsi:type="dcterms:W3CDTF">2021-10-30T20:33:00Z</dcterms:created>
  <dcterms:modified xsi:type="dcterms:W3CDTF">2021-10-30T22:04:00Z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