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C3E7E" w14:textId="06B14061" w:rsidR="005F30E9" w:rsidRDefault="005F30E9" w:rsidP="005F30E9">
      <w:pPr>
        <w:pStyle w:val="Heading2"/>
      </w:pPr>
      <w:r>
        <w:t>1NC R1</w:t>
      </w:r>
    </w:p>
    <w:p w14:paraId="7876853E" w14:textId="68BB6D47" w:rsidR="005F30E9" w:rsidRDefault="005F30E9" w:rsidP="005F30E9">
      <w:pPr>
        <w:pStyle w:val="Heading3"/>
      </w:pPr>
      <w:r>
        <w:lastRenderedPageBreak/>
        <w:t xml:space="preserve">1NC – CP </w:t>
      </w:r>
    </w:p>
    <w:p w14:paraId="75E2985A" w14:textId="77777777" w:rsidR="005F30E9" w:rsidRPr="00A24362" w:rsidRDefault="005F30E9" w:rsidP="005F30E9">
      <w:pPr>
        <w:pStyle w:val="Heading4"/>
        <w:rPr>
          <w:rFonts w:cs="Calibri"/>
        </w:rPr>
      </w:pPr>
      <w:r w:rsidRPr="00A24362">
        <w:rPr>
          <w:rFonts w:cs="Calibri"/>
        </w:rPr>
        <w:t xml:space="preserve">CP: </w:t>
      </w:r>
      <w:r>
        <w:rPr>
          <w:rFonts w:cs="Calibri"/>
        </w:rPr>
        <w:t>“</w:t>
      </w:r>
      <w:r w:rsidRPr="00A24362">
        <w:rPr>
          <w:rFonts w:cs="Calibri"/>
        </w:rPr>
        <w:t xml:space="preserve">Member nations of the WTO” should declare </w:t>
      </w:r>
      <w:r>
        <w:rPr>
          <w:rFonts w:cs="Calibri"/>
        </w:rPr>
        <w:t>medical inequality</w:t>
      </w:r>
      <w:r w:rsidRPr="00A24362">
        <w:rPr>
          <w:rFonts w:cs="Calibri"/>
        </w:rPr>
        <w:t xml:space="preserve"> a national emergency based on </w:t>
      </w:r>
      <w:r>
        <w:rPr>
          <w:rFonts w:cs="Calibri"/>
        </w:rPr>
        <w:t>[</w:t>
      </w:r>
      <w:proofErr w:type="spellStart"/>
      <w:r>
        <w:rPr>
          <w:rFonts w:cs="Calibri"/>
        </w:rPr>
        <w:t>aff</w:t>
      </w:r>
      <w:proofErr w:type="spellEnd"/>
      <w:r>
        <w:rPr>
          <w:rFonts w:cs="Calibri"/>
        </w:rPr>
        <w:t>]</w:t>
      </w:r>
      <w:r w:rsidRPr="00A24362">
        <w:rPr>
          <w:rFonts w:cs="Calibri"/>
        </w:rPr>
        <w:t xml:space="preserve"> and issue compulsory licenses for relevant medicines. Member nations should offer regulatory and legal assistance to nations filing a compulsory license.</w:t>
      </w:r>
    </w:p>
    <w:p w14:paraId="10FBA637" w14:textId="77777777" w:rsidR="005F30E9" w:rsidRPr="00A24362" w:rsidRDefault="005F30E9" w:rsidP="005F30E9">
      <w:pPr>
        <w:pStyle w:val="Heading4"/>
        <w:rPr>
          <w:rFonts w:cs="Calibri"/>
          <w:u w:val="single"/>
        </w:rPr>
      </w:pPr>
      <w:r w:rsidRPr="00A24362">
        <w:rPr>
          <w:rFonts w:cs="Calibri"/>
        </w:rPr>
        <w:t xml:space="preserve">It’s goldilocks - </w:t>
      </w:r>
      <w:r w:rsidRPr="00A24362">
        <w:rPr>
          <w:rFonts w:cs="Calibri"/>
          <w:u w:val="single"/>
        </w:rPr>
        <w:t>protects</w:t>
      </w:r>
      <w:r w:rsidRPr="00A24362">
        <w:rPr>
          <w:rFonts w:cs="Calibri"/>
        </w:rPr>
        <w:t xml:space="preserve"> patents while </w:t>
      </w:r>
      <w:r w:rsidRPr="00A24362">
        <w:rPr>
          <w:rFonts w:cs="Calibri"/>
          <w:u w:val="single"/>
        </w:rPr>
        <w:t>allowing urgent access</w:t>
      </w:r>
      <w:r w:rsidRPr="00A24362">
        <w:rPr>
          <w:rFonts w:cs="Calibri"/>
        </w:rPr>
        <w:t xml:space="preserve"> – the perm or the </w:t>
      </w:r>
      <w:proofErr w:type="spellStart"/>
      <w:r w:rsidRPr="00A24362">
        <w:rPr>
          <w:rFonts w:cs="Calibri"/>
        </w:rPr>
        <w:t>aff</w:t>
      </w:r>
      <w:proofErr w:type="spellEnd"/>
      <w:r w:rsidRPr="00A24362">
        <w:rPr>
          <w:rFonts w:cs="Calibri"/>
        </w:rPr>
        <w:t xml:space="preserve"> shatters </w:t>
      </w:r>
      <w:r w:rsidRPr="00A24362">
        <w:rPr>
          <w:rFonts w:cs="Calibri"/>
          <w:u w:val="single"/>
        </w:rPr>
        <w:t>IP protections</w:t>
      </w:r>
      <w:r w:rsidRPr="00A24362">
        <w:rPr>
          <w:rFonts w:cs="Calibri"/>
        </w:rPr>
        <w:t xml:space="preserve"> while the CP </w:t>
      </w:r>
      <w:r w:rsidRPr="00A24362">
        <w:rPr>
          <w:rFonts w:cs="Calibri"/>
          <w:u w:val="single"/>
        </w:rPr>
        <w:t>strikes</w:t>
      </w:r>
      <w:r w:rsidRPr="00A24362">
        <w:rPr>
          <w:rFonts w:cs="Calibri"/>
        </w:rPr>
        <w:t xml:space="preserve"> an </w:t>
      </w:r>
      <w:r w:rsidRPr="00A24362">
        <w:rPr>
          <w:rFonts w:cs="Calibri"/>
          <w:u w:val="single"/>
        </w:rPr>
        <w:t>accepted balance</w:t>
      </w:r>
    </w:p>
    <w:p w14:paraId="212446A7" w14:textId="77777777" w:rsidR="005F30E9" w:rsidRPr="00A24362" w:rsidRDefault="005F30E9" w:rsidP="005F30E9">
      <w:r w:rsidRPr="00A24362">
        <w:rPr>
          <w:b/>
          <w:bCs/>
          <w:sz w:val="26"/>
          <w:szCs w:val="26"/>
        </w:rPr>
        <w:t>Bacchus 2020</w:t>
      </w:r>
      <w:r w:rsidRPr="00A24362">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A24362">
        <w:rPr>
          <w:i/>
          <w:iCs/>
          <w:sz w:val="18"/>
          <w:szCs w:val="18"/>
        </w:rPr>
        <w:t xml:space="preserve">Cato </w:t>
      </w:r>
      <w:hyperlink r:id="rId9" w:anchor="balancing-ip-rights-access-medicines-not-new-wto" w:history="1">
        <w:r w:rsidRPr="00A24362">
          <w:rPr>
            <w:rStyle w:val="Hyperlink"/>
            <w:sz w:val="18"/>
            <w:szCs w:val="18"/>
          </w:rPr>
          <w:t>https://www.cato.org/free-trade-bulletin/unnecessary-proposal-wto-waiver-intellectual-property-rights-covid-19-vaccines#balancing-ip-rights-access-medicines-not-new-wto</w:t>
        </w:r>
      </w:hyperlink>
      <w:r w:rsidRPr="00A24362">
        <w:rPr>
          <w:sz w:val="18"/>
          <w:szCs w:val="18"/>
        </w:rPr>
        <w:t xml:space="preserve"> December 16, 2020)DR 21</w:t>
      </w:r>
    </w:p>
    <w:p w14:paraId="07B730C4" w14:textId="77777777" w:rsidR="005F30E9" w:rsidRPr="00A24362" w:rsidRDefault="005F30E9" w:rsidP="005F30E9">
      <w:r w:rsidRPr="00A24362">
        <w:t xml:space="preserve">As Jennifer Hillman of the Council on Foreign Relations observed, ordinarily </w:t>
      </w:r>
      <w:r w:rsidRPr="00A24362">
        <w:rPr>
          <w:u w:val="single"/>
        </w:rPr>
        <w:t>the</w:t>
      </w:r>
      <w:r w:rsidRPr="00A24362">
        <w:t xml:space="preserv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10" w:anchor="_ednref7" w:history="1">
        <w:r w:rsidRPr="00A24362">
          <w:rPr>
            <w:rStyle w:val="Hyperlink"/>
          </w:rPr>
          <w:t>7</w:t>
        </w:r>
      </w:hyperlink>
      <w:r w:rsidRPr="00A24362">
        <w:t xml:space="preserve"> But, </w:t>
      </w:r>
      <w:r w:rsidRPr="00A24362">
        <w:rPr>
          <w:rStyle w:val="Emphasis"/>
          <w:highlight w:val="green"/>
        </w:rPr>
        <w:t>in public health emergencies</w:t>
      </w:r>
      <w:r w:rsidRPr="00A24362">
        <w:rPr>
          <w:u w:val="single"/>
        </w:rPr>
        <w:t>, it may be impossible to obtain a license</w:t>
      </w:r>
      <w:r w:rsidRPr="00A24362">
        <w:t xml:space="preserve">. </w:t>
      </w:r>
      <w:r w:rsidRPr="00A24362">
        <w:rPr>
          <w:u w:val="single"/>
        </w:rPr>
        <w:t xml:space="preserve">In such cases, </w:t>
      </w:r>
      <w:r w:rsidRPr="00A24362">
        <w:rPr>
          <w:rStyle w:val="Emphasis"/>
          <w:highlight w:val="green"/>
        </w:rPr>
        <w:t>“compulsory licenses</w:t>
      </w:r>
      <w:r w:rsidRPr="00A24362">
        <w:rPr>
          <w:highlight w:val="green"/>
          <w:u w:val="single"/>
        </w:rPr>
        <w:t>” can be issued</w:t>
      </w:r>
      <w:r w:rsidRPr="00A24362">
        <w:t xml:space="preserve"> to local manufacturers, </w:t>
      </w:r>
      <w:r w:rsidRPr="00A24362">
        <w:rPr>
          <w:u w:val="single"/>
        </w:rPr>
        <w:t>authorizing them to make patented products or use patented processes even though they do not have the permission of the patent holders</w:t>
      </w:r>
      <w:r w:rsidRPr="00A24362">
        <w:t>.</w:t>
      </w:r>
      <w:hyperlink r:id="rId11" w:anchor="_ednref8" w:history="1">
        <w:r w:rsidRPr="00A24362">
          <w:rPr>
            <w:rStyle w:val="Hyperlink"/>
          </w:rPr>
          <w:t>8</w:t>
        </w:r>
      </w:hyperlink>
    </w:p>
    <w:p w14:paraId="19D6763E" w14:textId="77777777" w:rsidR="005F30E9" w:rsidRPr="00A24362" w:rsidRDefault="005F30E9" w:rsidP="005F30E9">
      <w:r w:rsidRPr="00A24362">
        <w:t xml:space="preserve">After years of debate, </w:t>
      </w:r>
      <w:r w:rsidRPr="00A24362">
        <w:rPr>
          <w:u w:val="single"/>
        </w:rPr>
        <w:t xml:space="preserve">WTO members clarified in the Doha Ministerial Declaration in November 2001 that each WTO member “has the right to grant compulsory licenses </w:t>
      </w:r>
      <w:r w:rsidRPr="00A24362">
        <w:t>and the freedom to determine the grounds upon which such licenses are granted.”</w:t>
      </w:r>
      <w:hyperlink r:id="rId12" w:anchor="_ednref9" w:history="1">
        <w:r w:rsidRPr="00A24362">
          <w:rPr>
            <w:rStyle w:val="Hyperlink"/>
          </w:rPr>
          <w:t>9</w:t>
        </w:r>
      </w:hyperlink>
      <w:r w:rsidRPr="00A24362">
        <w:t> I</w:t>
      </w:r>
      <w:r w:rsidRPr="00A24362">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A24362">
        <w:t>.</w:t>
      </w:r>
      <w:hyperlink r:id="rId13" w:anchor="_ednref10" w:history="1">
        <w:r w:rsidRPr="00A24362">
          <w:rPr>
            <w:rStyle w:val="Hyperlink"/>
          </w:rPr>
          <w:t>10</w:t>
        </w:r>
      </w:hyperlink>
      <w:r w:rsidRPr="00A24362">
        <w:t> In such a case, both the importing and exporting countries are excused from what would otherwise be their obligations under the TRIPS Agreement. This waiver was transformed into an amendment in the WTO IP rules in 2017.</w:t>
      </w:r>
      <w:hyperlink r:id="rId14" w:anchor="_ednref11" w:history="1">
        <w:r w:rsidRPr="00A24362">
          <w:rPr>
            <w:rStyle w:val="Hyperlink"/>
          </w:rPr>
          <w:t>11</w:t>
        </w:r>
      </w:hyperlink>
    </w:p>
    <w:p w14:paraId="5382F45A" w14:textId="77777777" w:rsidR="005F30E9" w:rsidRPr="00A24362" w:rsidRDefault="005F30E9" w:rsidP="005F30E9">
      <w:r w:rsidRPr="00A24362">
        <w:rPr>
          <w:u w:val="single"/>
        </w:rPr>
        <w:t xml:space="preserve">Compulsory licensing of medicines is not popular with private drug manufacturers because it is a derogation from the customary workings of market‐​based capitalism. </w:t>
      </w:r>
      <w:r w:rsidRPr="00A24362">
        <w:rPr>
          <w:rStyle w:val="Emphasis"/>
        </w:rPr>
        <w:t>However</w:t>
      </w:r>
      <w:r w:rsidRPr="00A24362">
        <w:rPr>
          <w:u w:val="single"/>
        </w:rPr>
        <w:t xml:space="preserve">, as these actions by WTO members in 2001, 2003, and 2017 illustrate, </w:t>
      </w:r>
      <w:r w:rsidRPr="003E2E93">
        <w:rPr>
          <w:rStyle w:val="Emphasis"/>
        </w:rPr>
        <w:t>compulsory licensing is not a derogation from the balance</w:t>
      </w:r>
      <w:r w:rsidRPr="003E2E93">
        <w:rPr>
          <w:u w:val="single"/>
        </w:rPr>
        <w:t xml:space="preserve"> </w:t>
      </w:r>
      <w:r w:rsidRPr="003E2E93">
        <w:rPr>
          <w:b/>
          <w:bCs/>
          <w:u w:val="single"/>
        </w:rPr>
        <w:t xml:space="preserve">struck by the members of the WTO </w:t>
      </w:r>
      <w:r w:rsidRPr="003E2E93">
        <w:rPr>
          <w:rStyle w:val="Emphasis"/>
        </w:rPr>
        <w:t>between protecting IP</w:t>
      </w:r>
      <w:r w:rsidRPr="00A24362">
        <w:rPr>
          <w:rStyle w:val="Emphasis"/>
        </w:rPr>
        <w:t xml:space="preserve"> rights and ensuring access</w:t>
      </w:r>
      <w:r w:rsidRPr="00A24362">
        <w:rPr>
          <w:u w:val="single"/>
        </w:rPr>
        <w:t xml:space="preserve"> to essential </w:t>
      </w:r>
      <w:r w:rsidRPr="00A24362">
        <w:rPr>
          <w:rStyle w:val="Emphasis"/>
        </w:rPr>
        <w:t>medicines</w:t>
      </w:r>
      <w:r w:rsidRPr="00A24362">
        <w:rPr>
          <w:u w:val="single"/>
        </w:rPr>
        <w:t xml:space="preserve">. </w:t>
      </w:r>
      <w:r w:rsidRPr="00A24362">
        <w:t>Rather,</w:t>
      </w:r>
      <w:r w:rsidRPr="00A24362">
        <w:rPr>
          <w:rStyle w:val="Emphasis"/>
        </w:rPr>
        <w:t xml:space="preserve"> it is a crucial part of that balance.</w:t>
      </w:r>
      <w:r w:rsidRPr="00A24362">
        <w:t xml:space="preserve"> The balance struck in the WTO treaty includes the option of compulsory licensing during health emergencies.</w:t>
      </w:r>
    </w:p>
    <w:p w14:paraId="61E4F3A4" w14:textId="77777777" w:rsidR="005F30E9" w:rsidRPr="00A24362" w:rsidRDefault="005F30E9" w:rsidP="005F30E9">
      <w:pPr>
        <w:rPr>
          <w:sz w:val="12"/>
          <w:szCs w:val="12"/>
        </w:rPr>
      </w:pPr>
      <w:r w:rsidRPr="00A24362">
        <w:rPr>
          <w:sz w:val="12"/>
          <w:szCs w:val="12"/>
        </w:rPr>
        <w:t>Does a Novel Virus Present Novel Issues?</w:t>
      </w:r>
    </w:p>
    <w:p w14:paraId="2763B757" w14:textId="77777777" w:rsidR="005F30E9" w:rsidRPr="00A24362" w:rsidRDefault="005F30E9" w:rsidP="005F30E9">
      <w:pPr>
        <w:rPr>
          <w:sz w:val="12"/>
          <w:szCs w:val="12"/>
        </w:rPr>
      </w:pPr>
      <w:r w:rsidRPr="00A24362">
        <w:rPr>
          <w:sz w:val="12"/>
          <w:szCs w:val="12"/>
        </w:rPr>
        <w:t xml:space="preserve">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w:t>
      </w:r>
      <w:r w:rsidRPr="00A24362">
        <w:rPr>
          <w:sz w:val="12"/>
          <w:szCs w:val="12"/>
        </w:rPr>
        <w:lastRenderedPageBreak/>
        <w:t>the pandemic’s duration. They have warned that allowing their COVID-19 vaccines to be copied without their permission through recourse to compulsory licensing “would undermine innovation and raise the risk of unsafe viruses.”</w:t>
      </w:r>
      <w:hyperlink r:id="rId15" w:anchor="_ednref12" w:history="1">
        <w:r w:rsidRPr="00A24362">
          <w:rPr>
            <w:rStyle w:val="Hyperlink"/>
            <w:sz w:val="12"/>
            <w:szCs w:val="12"/>
          </w:rPr>
          <w:t>12</w:t>
        </w:r>
      </w:hyperlink>
    </w:p>
    <w:p w14:paraId="377D5980" w14:textId="77777777" w:rsidR="005F30E9" w:rsidRPr="00A24362" w:rsidRDefault="005F30E9" w:rsidP="005F30E9">
      <w:pPr>
        <w:rPr>
          <w:sz w:val="12"/>
          <w:szCs w:val="12"/>
        </w:rPr>
      </w:pPr>
      <w:r w:rsidRPr="00A24362">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16" w:anchor="_ednref13" w:history="1">
        <w:r w:rsidRPr="00A24362">
          <w:rPr>
            <w:rStyle w:val="Hyperlink"/>
            <w:sz w:val="12"/>
            <w:szCs w:val="12"/>
          </w:rPr>
          <w:t>13</w:t>
        </w:r>
      </w:hyperlink>
    </w:p>
    <w:p w14:paraId="5EDF559F" w14:textId="77777777" w:rsidR="005F30E9" w:rsidRPr="00A24362" w:rsidRDefault="005F30E9" w:rsidP="005F30E9">
      <w:pPr>
        <w:rPr>
          <w:rStyle w:val="Emphasis"/>
        </w:rPr>
      </w:pPr>
      <w:r w:rsidRPr="00A24362">
        <w:rPr>
          <w:u w:val="single"/>
        </w:rPr>
        <w:t xml:space="preserve">What </w:t>
      </w:r>
      <w:r w:rsidRPr="00A24362">
        <w:rPr>
          <w:rStyle w:val="Emphasis"/>
        </w:rPr>
        <w:t>we have not heard</w:t>
      </w:r>
      <w:r w:rsidRPr="00A24362">
        <w:rPr>
          <w:u w:val="single"/>
        </w:rPr>
        <w:t xml:space="preserve"> in the waiver debate is </w:t>
      </w:r>
      <w:r w:rsidRPr="00A24362">
        <w:rPr>
          <w:rStyle w:val="Emphasis"/>
        </w:rPr>
        <w:t>any clear explanation from waiver advocates</w:t>
      </w:r>
      <w:r w:rsidRPr="00A24362">
        <w:rPr>
          <w:u w:val="single"/>
        </w:rPr>
        <w:t xml:space="preserve"> of </w:t>
      </w:r>
      <w:r w:rsidRPr="00A24362">
        <w:rPr>
          <w:rStyle w:val="Emphasis"/>
        </w:rPr>
        <w:t>why</w:t>
      </w:r>
      <w:r w:rsidRPr="00A24362">
        <w:rPr>
          <w:u w:val="single"/>
        </w:rPr>
        <w:t xml:space="preserve"> they believe that </w:t>
      </w:r>
      <w:r w:rsidRPr="00A24362">
        <w:rPr>
          <w:rStyle w:val="Emphasis"/>
        </w:rPr>
        <w:t>the right to compulsory licensing that they already possess</w:t>
      </w:r>
      <w:r w:rsidRPr="00A24362">
        <w:rPr>
          <w:u w:val="single"/>
        </w:rPr>
        <w:t xml:space="preserve"> </w:t>
      </w:r>
      <w:r w:rsidRPr="00A24362">
        <w:rPr>
          <w:rStyle w:val="Emphasis"/>
        </w:rPr>
        <w:t>will prove insufficient</w:t>
      </w:r>
      <w:r w:rsidRPr="00A24362">
        <w:rPr>
          <w:u w:val="single"/>
        </w:rPr>
        <w:t xml:space="preserve"> to </w:t>
      </w:r>
      <w:r w:rsidRPr="00A24362">
        <w:rPr>
          <w:rStyle w:val="Emphasis"/>
        </w:rPr>
        <w:t>ensuring access</w:t>
      </w:r>
      <w:r w:rsidRPr="00A24362">
        <w:rPr>
          <w:u w:val="single"/>
        </w:rPr>
        <w:t xml:space="preserve"> to </w:t>
      </w:r>
      <w:r w:rsidRPr="00A24362">
        <w:rPr>
          <w:rStyle w:val="Emphasis"/>
        </w:rPr>
        <w:t>COVID-19 vaccines.</w:t>
      </w:r>
    </w:p>
    <w:p w14:paraId="38E49199" w14:textId="77777777" w:rsidR="005F30E9" w:rsidRPr="00A24362" w:rsidRDefault="005F30E9" w:rsidP="005F30E9">
      <w:pPr>
        <w:rPr>
          <w:sz w:val="12"/>
          <w:szCs w:val="12"/>
        </w:rPr>
      </w:pPr>
      <w:r w:rsidRPr="00A24362">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17" w:anchor="_ednref14" w:history="1">
        <w:r w:rsidRPr="00A24362">
          <w:rPr>
            <w:rStyle w:val="Hyperlink"/>
            <w:sz w:val="12"/>
            <w:szCs w:val="12"/>
          </w:rPr>
          <w:t>14</w:t>
        </w:r>
      </w:hyperlink>
    </w:p>
    <w:p w14:paraId="33B27672" w14:textId="77777777" w:rsidR="005F30E9" w:rsidRPr="00A24362" w:rsidRDefault="005F30E9" w:rsidP="005F30E9">
      <w:pPr>
        <w:rPr>
          <w:sz w:val="12"/>
          <w:szCs w:val="12"/>
        </w:rPr>
      </w:pPr>
      <w:r w:rsidRPr="00A24362">
        <w:rPr>
          <w:sz w:val="12"/>
          <w:szCs w:val="12"/>
        </w:rPr>
        <w:t xml:space="preserve">India and South Africa did not offer any further explanation or any evidence to support these assertions. In an effort at an explanation, two Canadian university professors contended, “The TRIPS flexibilities are important </w:t>
      </w:r>
      <w:proofErr w:type="gramStart"/>
      <w:r w:rsidRPr="00A24362">
        <w:rPr>
          <w:sz w:val="12"/>
          <w:szCs w:val="12"/>
        </w:rPr>
        <w:t>policies</w:t>
      </w:r>
      <w:proofErr w:type="gramEnd"/>
      <w:r w:rsidRPr="00A24362">
        <w:rPr>
          <w:sz w:val="12"/>
          <w:szCs w:val="12"/>
        </w:rPr>
        <w:t xml:space="preserve"> but they are not perfect. Rules allowing compulsory licensing </w:t>
      </w:r>
      <w:proofErr w:type="gramStart"/>
      <w:r w:rsidRPr="00A24362">
        <w:rPr>
          <w:sz w:val="12"/>
          <w:szCs w:val="12"/>
        </w:rPr>
        <w:t>apply</w:t>
      </w:r>
      <w:proofErr w:type="gramEnd"/>
      <w:r w:rsidRPr="00A24362">
        <w:rPr>
          <w:sz w:val="12"/>
          <w:szCs w:val="12"/>
        </w:rPr>
        <w:t xml:space="preserve"> only on a case‐​by‐​case and product‐​by‐​product basis. This slows down the ability of countries to scale up production of needed COVID-19 products.”</w:t>
      </w:r>
      <w:hyperlink r:id="rId18" w:anchor="_ednref15" w:history="1">
        <w:r w:rsidRPr="00A24362">
          <w:rPr>
            <w:rStyle w:val="Hyperlink"/>
            <w:sz w:val="12"/>
            <w:szCs w:val="12"/>
          </w:rPr>
          <w:t>15</w:t>
        </w:r>
      </w:hyperlink>
      <w:r w:rsidRPr="00A24362">
        <w:rPr>
          <w:sz w:val="12"/>
          <w:szCs w:val="12"/>
        </w:rPr>
        <w:t> But this is advocacy, not evidence. At the time, this point was purely prospective; it was a prejudgment before any COVID-19 vaccine had been given final approval or reached the market.</w:t>
      </w:r>
    </w:p>
    <w:p w14:paraId="6076C16A" w14:textId="77777777" w:rsidR="005F30E9" w:rsidRPr="00A24362" w:rsidRDefault="005F30E9" w:rsidP="005F30E9">
      <w:r w:rsidRPr="00A24362">
        <w:rPr>
          <w:highlight w:val="green"/>
          <w:u w:val="single"/>
        </w:rPr>
        <w:t>Before</w:t>
      </w:r>
      <w:r w:rsidRPr="00A24362">
        <w:rPr>
          <w:u w:val="single"/>
        </w:rPr>
        <w:t xml:space="preserve"> such </w:t>
      </w:r>
      <w:r w:rsidRPr="00A24362">
        <w:rPr>
          <w:highlight w:val="green"/>
          <w:u w:val="single"/>
        </w:rPr>
        <w:t xml:space="preserve">a sweeping waiver </w:t>
      </w:r>
      <w:r w:rsidRPr="003E2E93">
        <w:rPr>
          <w:u w:val="single"/>
        </w:rPr>
        <w:t>of IP rights</w:t>
      </w:r>
      <w:r w:rsidRPr="00A24362">
        <w:rPr>
          <w:u w:val="single"/>
        </w:rPr>
        <w:t xml:space="preserve"> is taken up, </w:t>
      </w:r>
      <w:r w:rsidRPr="00A24362">
        <w:rPr>
          <w:highlight w:val="green"/>
          <w:u w:val="single"/>
        </w:rPr>
        <w:t>it should</w:t>
      </w:r>
      <w:r w:rsidRPr="00A24362">
        <w:rPr>
          <w:u w:val="single"/>
        </w:rPr>
        <w:t xml:space="preserve"> first </w:t>
      </w:r>
      <w:r w:rsidRPr="00A24362">
        <w:rPr>
          <w:highlight w:val="green"/>
          <w:u w:val="single"/>
        </w:rPr>
        <w:t>be demonstrated tha</w:t>
      </w:r>
      <w:r w:rsidRPr="00A24362">
        <w:rPr>
          <w:u w:val="single"/>
        </w:rPr>
        <w:t xml:space="preserve">t the option of </w:t>
      </w:r>
      <w:r w:rsidRPr="00A24362">
        <w:rPr>
          <w:rStyle w:val="Emphasis"/>
          <w:highlight w:val="green"/>
        </w:rPr>
        <w:t>compulsory licensing</w:t>
      </w:r>
      <w:r w:rsidRPr="00A24362">
        <w:rPr>
          <w:u w:val="single"/>
        </w:rPr>
        <w:t xml:space="preserve"> and other flexibilities </w:t>
      </w:r>
      <w:r w:rsidRPr="00A24362">
        <w:rPr>
          <w:highlight w:val="green"/>
          <w:u w:val="single"/>
        </w:rPr>
        <w:t>under</w:t>
      </w:r>
      <w:r w:rsidRPr="00A24362">
        <w:rPr>
          <w:u w:val="single"/>
        </w:rPr>
        <w:t xml:space="preserve"> the </w:t>
      </w:r>
      <w:r w:rsidRPr="00A24362">
        <w:rPr>
          <w:rStyle w:val="Emphasis"/>
          <w:highlight w:val="green"/>
        </w:rPr>
        <w:t xml:space="preserve">current </w:t>
      </w:r>
      <w:r w:rsidRPr="00A24362">
        <w:rPr>
          <w:rStyle w:val="Emphasis"/>
        </w:rPr>
        <w:t xml:space="preserve">trade </w:t>
      </w:r>
      <w:r w:rsidRPr="00A24362">
        <w:rPr>
          <w:rStyle w:val="Emphasis"/>
          <w:highlight w:val="green"/>
        </w:rPr>
        <w:t>rules</w:t>
      </w:r>
      <w:r w:rsidRPr="00A24362">
        <w:rPr>
          <w:highlight w:val="green"/>
          <w:u w:val="single"/>
        </w:rPr>
        <w:t xml:space="preserve"> will not suffice</w:t>
      </w:r>
      <w:r w:rsidRPr="00A24362">
        <w:rPr>
          <w:u w:val="single"/>
        </w:rPr>
        <w:t xml:space="preserve">. </w:t>
      </w:r>
      <w:r w:rsidRPr="00A24362">
        <w:t xml:space="preserve">At this point, the developed countries that have opposed the waiver are correct. </w:t>
      </w:r>
      <w:r w:rsidRPr="00A24362">
        <w:rPr>
          <w:rStyle w:val="Emphasis"/>
          <w:highlight w:val="green"/>
        </w:rPr>
        <w:t xml:space="preserve">There is no evidence </w:t>
      </w:r>
      <w:r w:rsidRPr="00A24362">
        <w:rPr>
          <w:rStyle w:val="Emphasis"/>
        </w:rPr>
        <w:t>of the need for such a waiver.</w:t>
      </w:r>
      <w:r w:rsidRPr="00A24362">
        <w:t xml:space="preserve"> Action by the WTO should be contemplated only if, and when, the current flexibilities in WTO rules prove to be inadequate. Should that happen, any such action should be no broader than necessary to address the global medical need.</w:t>
      </w:r>
    </w:p>
    <w:p w14:paraId="46E6DCB8" w14:textId="77777777" w:rsidR="005F30E9" w:rsidRPr="00A24362" w:rsidRDefault="005F30E9" w:rsidP="005F30E9">
      <w:r w:rsidRPr="00A24362">
        <w:rPr>
          <w:u w:val="single"/>
        </w:rPr>
        <w:t xml:space="preserve">At the heart of this emerging trade debate is a belief by many people worldwide that all medicines should be “global public goods.” There is little room in such a belief for consideration of any rights to IP. </w:t>
      </w:r>
      <w:r w:rsidRPr="00A24362">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9" w:anchor="_ednref16" w:history="1">
        <w:r w:rsidRPr="00A24362">
          <w:rPr>
            <w:rStyle w:val="Hyperlink"/>
          </w:rPr>
          <w:t>16</w:t>
        </w:r>
      </w:hyperlink>
    </w:p>
    <w:p w14:paraId="21AE5730" w14:textId="77777777" w:rsidR="005F30E9" w:rsidRPr="00A24362" w:rsidRDefault="005F30E9" w:rsidP="005F30E9">
      <w:r w:rsidRPr="00A24362">
        <w:rPr>
          <w:u w:val="single"/>
        </w:rPr>
        <w:t xml:space="preserve">This view is myopic. </w:t>
      </w:r>
      <w:r w:rsidRPr="003E2E93">
        <w:rPr>
          <w:b/>
          <w:bCs/>
          <w:u w:val="single"/>
        </w:rPr>
        <w:t>Subordinating IP rights temporarily</w:t>
      </w:r>
      <w:r w:rsidRPr="003E2E93">
        <w:rPr>
          <w:u w:val="single"/>
        </w:rPr>
        <w:t xml:space="preserve"> to pressing public needs during a pandemic or oth</w:t>
      </w:r>
      <w:r w:rsidRPr="003E2E93">
        <w:rPr>
          <w:highlight w:val="green"/>
          <w:u w:val="single"/>
        </w:rPr>
        <w:t>er</w:t>
      </w:r>
      <w:r w:rsidRPr="003E2E93">
        <w:rPr>
          <w:u w:val="single"/>
        </w:rPr>
        <w:t xml:space="preserve"> global health emergency is one thing</w:t>
      </w:r>
      <w:r w:rsidRPr="00A24362">
        <w:rPr>
          <w:u w:val="single"/>
        </w:rPr>
        <w:t xml:space="preserve">. </w:t>
      </w:r>
      <w:r w:rsidRPr="00A24362">
        <w:rPr>
          <w:rStyle w:val="Emphasis"/>
          <w:highlight w:val="green"/>
        </w:rPr>
        <w:t>Eliminating</w:t>
      </w:r>
      <w:r w:rsidRPr="00A24362">
        <w:rPr>
          <w:rStyle w:val="Emphasis"/>
        </w:rPr>
        <w:t xml:space="preserve"> any consideration of “</w:t>
      </w:r>
      <w:r w:rsidRPr="00A24362">
        <w:rPr>
          <w:rStyle w:val="Emphasis"/>
          <w:highlight w:val="green"/>
        </w:rPr>
        <w:t>profitability</w:t>
      </w:r>
      <w:r w:rsidRPr="00A24362">
        <w:rPr>
          <w:rStyle w:val="Emphasis"/>
        </w:rPr>
        <w:t>”</w:t>
      </w:r>
      <w:r w:rsidRPr="00A24362">
        <w:rPr>
          <w:u w:val="single"/>
        </w:rPr>
        <w:t xml:space="preserve"> in all policymaking </w:t>
      </w:r>
      <w:r w:rsidRPr="00A24362">
        <w:rPr>
          <w:rStyle w:val="Emphasis"/>
          <w:highlight w:val="green"/>
        </w:rPr>
        <w:t>relating to “access</w:t>
      </w:r>
      <w:r w:rsidRPr="00A24362">
        <w:rPr>
          <w:u w:val="single"/>
        </w:rPr>
        <w:t xml:space="preserve"> to vaccines, essential tests and treatments, and all other medical goods, services and supplies” </w:t>
      </w:r>
      <w:r w:rsidRPr="00A24362">
        <w:rPr>
          <w:rStyle w:val="Emphasis"/>
          <w:highlight w:val="green"/>
        </w:rPr>
        <w:t>is</w:t>
      </w:r>
      <w:r w:rsidRPr="00A24362">
        <w:rPr>
          <w:u w:val="single"/>
        </w:rPr>
        <w:t xml:space="preserve"> quite </w:t>
      </w:r>
      <w:r w:rsidRPr="00A24362">
        <w:rPr>
          <w:rStyle w:val="Emphasis"/>
          <w:highlight w:val="green"/>
        </w:rPr>
        <w:t>another</w:t>
      </w:r>
      <w:r w:rsidRPr="00A24362">
        <w:rPr>
          <w:u w:val="single"/>
        </w:rPr>
        <w:t>.</w:t>
      </w:r>
      <w:hyperlink r:id="rId20" w:anchor="_ednref17" w:history="1">
        <w:r w:rsidRPr="00A24362">
          <w:rPr>
            <w:rStyle w:val="Hyperlink"/>
          </w:rPr>
          <w:t>17</w:t>
        </w:r>
      </w:hyperlink>
      <w:r w:rsidRPr="00A24362">
        <w:t> To be sure, there is a superficial moral appeal in such a view. But does this moral appeal hold up if such a “human rights” approach does not result in meeting those urgent public needs?</w:t>
      </w:r>
    </w:p>
    <w:p w14:paraId="385385D5" w14:textId="77777777" w:rsidR="005F30E9" w:rsidRPr="00A24362" w:rsidRDefault="005F30E9" w:rsidP="005F30E9">
      <w:r w:rsidRPr="00A24362">
        <w:rPr>
          <w:u w:val="single"/>
        </w:rPr>
        <w:t>With the belief that medicines should be “public goods,” there is literally no support in some quarters for the application of the WTO TRIPS Agreement to IP rights in medicines.</w:t>
      </w:r>
      <w:r w:rsidRPr="00A24362">
        <w:t xml:space="preserve"> </w:t>
      </w:r>
      <w:r w:rsidRPr="00A24362">
        <w:rPr>
          <w:u w:val="single"/>
        </w:rPr>
        <w:t xml:space="preserve">Any protection of the IP rights in such goods is viewed as a violation of human rights and of the overall public interest. </w:t>
      </w:r>
      <w:r w:rsidRPr="00A24362">
        <w:t xml:space="preserve">This view, though, does not reflect the practical reality of a world in which </w:t>
      </w:r>
      <w:r w:rsidRPr="00A24362">
        <w:rPr>
          <w:rStyle w:val="Emphasis"/>
        </w:rPr>
        <w:t>many medicines would simply not exist if it were not for the existence of IP rights</w:t>
      </w:r>
      <w:r w:rsidRPr="00A24362">
        <w:rPr>
          <w:u w:val="single"/>
        </w:rPr>
        <w:t xml:space="preserve"> and the protections they are afforded.</w:t>
      </w:r>
    </w:p>
    <w:p w14:paraId="77421B76" w14:textId="77777777" w:rsidR="005F30E9" w:rsidRPr="00A24362" w:rsidRDefault="005F30E9" w:rsidP="005F30E9">
      <w:pPr>
        <w:rPr>
          <w:sz w:val="12"/>
          <w:szCs w:val="12"/>
        </w:rPr>
      </w:pPr>
      <w:r w:rsidRPr="00A24362">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3E246AF7" w14:textId="77777777" w:rsidR="005F30E9" w:rsidRPr="00A24362" w:rsidRDefault="005F30E9" w:rsidP="005F30E9">
      <w:pPr>
        <w:rPr>
          <w:u w:val="single"/>
        </w:rPr>
      </w:pPr>
      <w:r w:rsidRPr="00A24362">
        <w:rPr>
          <w:u w:val="single"/>
        </w:rPr>
        <w:lastRenderedPageBreak/>
        <w:t xml:space="preserve">The primary justification for granting and </w:t>
      </w:r>
      <w:r w:rsidRPr="00A24362">
        <w:rPr>
          <w:rStyle w:val="Emphasis"/>
        </w:rPr>
        <w:t xml:space="preserve">protecting </w:t>
      </w:r>
      <w:r w:rsidRPr="00A24362">
        <w:rPr>
          <w:rStyle w:val="Emphasis"/>
          <w:highlight w:val="green"/>
        </w:rPr>
        <w:t>IP rights</w:t>
      </w:r>
      <w:r w:rsidRPr="00A24362">
        <w:rPr>
          <w:u w:val="single"/>
        </w:rPr>
        <w:t xml:space="preserve"> is that they </w:t>
      </w:r>
      <w:r w:rsidRPr="00A24362">
        <w:rPr>
          <w:highlight w:val="green"/>
          <w:u w:val="single"/>
        </w:rPr>
        <w:t>are</w:t>
      </w:r>
      <w:r w:rsidRPr="00A24362">
        <w:rPr>
          <w:u w:val="single"/>
        </w:rPr>
        <w:t xml:space="preserve"> </w:t>
      </w:r>
      <w:r w:rsidRPr="00A24362">
        <w:rPr>
          <w:rStyle w:val="Emphasis"/>
          <w:highlight w:val="green"/>
        </w:rPr>
        <w:t>incentives for innovation</w:t>
      </w:r>
      <w:r w:rsidRPr="00A24362">
        <w:rPr>
          <w:u w:val="single"/>
        </w:rPr>
        <w:t xml:space="preserve">, which is </w:t>
      </w:r>
      <w:r w:rsidRPr="003E2E93">
        <w:rPr>
          <w:u w:val="single"/>
        </w:rPr>
        <w:t>the main source for</w:t>
      </w:r>
      <w:r w:rsidRPr="00A24362">
        <w:rPr>
          <w:highlight w:val="green"/>
          <w:u w:val="single"/>
        </w:rPr>
        <w:t xml:space="preserve"> </w:t>
      </w:r>
      <w:r w:rsidRPr="00A24362">
        <w:rPr>
          <w:rStyle w:val="Emphasis"/>
          <w:highlight w:val="green"/>
        </w:rPr>
        <w:t>long‐​term economic growth</w:t>
      </w:r>
      <w:r w:rsidRPr="00A24362">
        <w:rPr>
          <w:u w:val="single"/>
        </w:rPr>
        <w:t xml:space="preserve"> and enhancements in the quality of human life</w:t>
      </w:r>
      <w:r w:rsidRPr="00A24362">
        <w:t xml:space="preserve">. </w:t>
      </w:r>
      <w:r w:rsidRPr="00A24362">
        <w:rPr>
          <w:rStyle w:val="Emphasis"/>
        </w:rPr>
        <w:t>IP rights spark innovation</w:t>
      </w:r>
      <w:r w:rsidRPr="00A24362">
        <w:rPr>
          <w:u w:val="single"/>
        </w:rPr>
        <w:t xml:space="preserve"> by </w:t>
      </w:r>
      <w:r w:rsidRPr="00A24362">
        <w:rPr>
          <w:rStyle w:val="Emphasis"/>
        </w:rPr>
        <w:t>“</w:t>
      </w:r>
      <w:r w:rsidRPr="00A24362">
        <w:rPr>
          <w:rStyle w:val="Emphasis"/>
          <w:highlight w:val="green"/>
        </w:rPr>
        <w:t>enabl</w:t>
      </w:r>
      <w:r w:rsidRPr="00A24362">
        <w:rPr>
          <w:rStyle w:val="Emphasis"/>
        </w:rPr>
        <w:t xml:space="preserve">ing </w:t>
      </w:r>
      <w:r w:rsidRPr="00A24362">
        <w:rPr>
          <w:rStyle w:val="Emphasis"/>
          <w:highlight w:val="green"/>
        </w:rPr>
        <w:t>innovators to capture enough</w:t>
      </w:r>
      <w:r w:rsidRPr="00A24362">
        <w:rPr>
          <w:u w:val="single"/>
        </w:rPr>
        <w:t xml:space="preserve"> of the </w:t>
      </w:r>
      <w:r w:rsidRPr="00A24362">
        <w:rPr>
          <w:rStyle w:val="Emphasis"/>
          <w:highlight w:val="green"/>
        </w:rPr>
        <w:t>benefits</w:t>
      </w:r>
      <w:r w:rsidRPr="00A24362">
        <w:rPr>
          <w:u w:val="single"/>
        </w:rPr>
        <w:t xml:space="preserve"> of their own innovative activity </w:t>
      </w:r>
      <w:r w:rsidRPr="00A24362">
        <w:rPr>
          <w:rStyle w:val="Emphasis"/>
          <w:highlight w:val="green"/>
        </w:rPr>
        <w:t>to justify taking</w:t>
      </w:r>
      <w:r w:rsidRPr="00A24362">
        <w:rPr>
          <w:rStyle w:val="Emphasis"/>
        </w:rPr>
        <w:t xml:space="preserve"> considerable </w:t>
      </w:r>
      <w:r w:rsidRPr="00A24362">
        <w:rPr>
          <w:rStyle w:val="Emphasis"/>
          <w:highlight w:val="green"/>
        </w:rPr>
        <w:t>risks</w:t>
      </w:r>
      <w:r w:rsidRPr="00A24362">
        <w:rPr>
          <w:rStyle w:val="Emphasis"/>
        </w:rPr>
        <w:t>.</w:t>
      </w:r>
      <w:r w:rsidRPr="00A24362">
        <w:rPr>
          <w:u w:val="single"/>
        </w:rPr>
        <w:t>”</w:t>
      </w:r>
      <w:hyperlink r:id="rId21" w:anchor="_ednref18" w:history="1">
        <w:r w:rsidRPr="00A24362">
          <w:rPr>
            <w:rStyle w:val="Hyperlink"/>
          </w:rPr>
          <w:t>18</w:t>
        </w:r>
      </w:hyperlink>
      <w:r w:rsidRPr="00A24362">
        <w:t> </w:t>
      </w:r>
      <w:r w:rsidRPr="00A24362">
        <w:rPr>
          <w:u w:val="single"/>
        </w:rPr>
        <w:t xml:space="preserve">The knowledge from innovations inspired by IP rights spills over to inspire other innovations. The </w:t>
      </w:r>
      <w:r w:rsidRPr="00A24362">
        <w:rPr>
          <w:highlight w:val="green"/>
          <w:u w:val="single"/>
        </w:rPr>
        <w:t xml:space="preserve">protection of </w:t>
      </w:r>
      <w:r w:rsidRPr="00A24362">
        <w:rPr>
          <w:rStyle w:val="Emphasis"/>
          <w:highlight w:val="green"/>
        </w:rPr>
        <w:t>IP rights promotes</w:t>
      </w:r>
      <w:r w:rsidRPr="00A24362">
        <w:rPr>
          <w:u w:val="single"/>
        </w:rPr>
        <w:t xml:space="preserve"> the </w:t>
      </w:r>
      <w:r w:rsidRPr="00A24362">
        <w:rPr>
          <w:rStyle w:val="Emphasis"/>
          <w:highlight w:val="green"/>
        </w:rPr>
        <w:t>diffusion</w:t>
      </w:r>
      <w:r w:rsidRPr="00A24362">
        <w:rPr>
          <w:u w:val="single"/>
        </w:rPr>
        <w:t xml:space="preserve">, domestically and internationally, </w:t>
      </w:r>
      <w:r w:rsidRPr="00A24362">
        <w:rPr>
          <w:rStyle w:val="Emphasis"/>
          <w:highlight w:val="green"/>
        </w:rPr>
        <w:t>of innovative tech</w:t>
      </w:r>
      <w:r w:rsidRPr="00A24362">
        <w:rPr>
          <w:rStyle w:val="Emphasis"/>
        </w:rPr>
        <w:t>nologies</w:t>
      </w:r>
      <w:r w:rsidRPr="00A24362">
        <w:rPr>
          <w:u w:val="single"/>
        </w:rPr>
        <w:t xml:space="preserve"> and new know‐​how. Historically, the principal factors of production have been land, labor, and capital. In the new pandemic world, perhaps an even more vital factor is the creation of knowledge, which adds enormously to “the wealth of nations.” </w:t>
      </w:r>
      <w:r w:rsidRPr="00A24362">
        <w:rPr>
          <w:rStyle w:val="Emphasis"/>
        </w:rPr>
        <w:t>Digital</w:t>
      </w:r>
      <w:r w:rsidRPr="00A24362">
        <w:rPr>
          <w:u w:val="single"/>
        </w:rPr>
        <w:t xml:space="preserve"> and other </w:t>
      </w:r>
      <w:r w:rsidRPr="00A24362">
        <w:rPr>
          <w:rStyle w:val="Emphasis"/>
        </w:rPr>
        <w:t>economic growth</w:t>
      </w:r>
      <w:r w:rsidRPr="00A24362">
        <w:rPr>
          <w:u w:val="single"/>
        </w:rPr>
        <w:t xml:space="preserve"> </w:t>
      </w:r>
      <w:r w:rsidRPr="00A24362">
        <w:rPr>
          <w:b/>
          <w:bCs/>
          <w:u w:val="single"/>
        </w:rPr>
        <w:t>in the 21st century is increasingly</w:t>
      </w:r>
      <w:r w:rsidRPr="00A24362">
        <w:rPr>
          <w:u w:val="single"/>
        </w:rPr>
        <w:t xml:space="preserve"> </w:t>
      </w:r>
      <w:r w:rsidRPr="00A24362">
        <w:rPr>
          <w:rStyle w:val="Emphasis"/>
        </w:rPr>
        <w:t>ideas‐​based</w:t>
      </w:r>
      <w:r w:rsidRPr="00A24362">
        <w:rPr>
          <w:u w:val="single"/>
        </w:rPr>
        <w:t xml:space="preserve"> and knowledge intensive. </w:t>
      </w:r>
      <w:r w:rsidRPr="00A24362">
        <w:rPr>
          <w:rStyle w:val="Emphasis"/>
        </w:rPr>
        <w:t>Without IP rights as incentives</w:t>
      </w:r>
      <w:r w:rsidRPr="00A24362">
        <w:rPr>
          <w:u w:val="single"/>
        </w:rPr>
        <w:t xml:space="preserve">, there would be </w:t>
      </w:r>
      <w:r w:rsidRPr="00A24362">
        <w:rPr>
          <w:rStyle w:val="Emphasis"/>
        </w:rPr>
        <w:t>less new knowledge</w:t>
      </w:r>
      <w:r w:rsidRPr="00A24362">
        <w:rPr>
          <w:u w:val="single"/>
        </w:rPr>
        <w:t xml:space="preserve"> and thus </w:t>
      </w:r>
      <w:r w:rsidRPr="00A24362">
        <w:rPr>
          <w:rStyle w:val="Emphasis"/>
        </w:rPr>
        <w:t>less innovation.</w:t>
      </w:r>
    </w:p>
    <w:p w14:paraId="16284B31" w14:textId="77777777" w:rsidR="005F30E9" w:rsidRPr="00A24362" w:rsidRDefault="005F30E9" w:rsidP="005F30E9">
      <w:r w:rsidRPr="00A24362">
        <w:rPr>
          <w:u w:val="single"/>
        </w:rPr>
        <w:t xml:space="preserve">In the short term, undermining private IP rights may accelerate distribution of goods and services—where the novel knowledge that went into making them already exists. But in the long term, </w:t>
      </w:r>
      <w:r w:rsidRPr="00A24362">
        <w:rPr>
          <w:rStyle w:val="Emphasis"/>
        </w:rPr>
        <w:t>undermining private IP rights would eliminate the incentives that inspire innovation</w:t>
      </w:r>
      <w:r w:rsidRPr="00A24362">
        <w:rPr>
          <w:u w:val="single"/>
        </w:rPr>
        <w:t xml:space="preserve">, thus </w:t>
      </w:r>
      <w:r w:rsidRPr="00A24362">
        <w:rPr>
          <w:b/>
          <w:bCs/>
          <w:u w:val="single"/>
        </w:rPr>
        <w:t>preventing</w:t>
      </w:r>
      <w:r w:rsidRPr="00A24362">
        <w:rPr>
          <w:u w:val="single"/>
        </w:rPr>
        <w:t xml:space="preserve"> the </w:t>
      </w:r>
      <w:r w:rsidRPr="00A24362">
        <w:rPr>
          <w:rStyle w:val="Emphasis"/>
        </w:rPr>
        <w:t>discovery and development of knowledge for new goods</w:t>
      </w:r>
      <w:r w:rsidRPr="00A24362">
        <w:rPr>
          <w:u w:val="single"/>
        </w:rPr>
        <w:t xml:space="preserve"> and services that the world needs. </w:t>
      </w:r>
      <w:r w:rsidRPr="00A24362">
        <w:t>This widespread dismissal of the link between private IP rights and innovation is perhaps best reflected in the fact that although the United Nations Sustainable Development Goals for 2030 aspire to “foster innovation,” they make no mention of IP rights.</w:t>
      </w:r>
      <w:hyperlink r:id="rId22" w:anchor="_ednref19" w:history="1">
        <w:r w:rsidRPr="00A24362">
          <w:rPr>
            <w:rStyle w:val="Hyperlink"/>
          </w:rPr>
          <w:t>19</w:t>
        </w:r>
      </w:hyperlink>
    </w:p>
    <w:p w14:paraId="22D958E4" w14:textId="77777777" w:rsidR="005F30E9" w:rsidRPr="00A24362" w:rsidRDefault="005F30E9" w:rsidP="005F30E9">
      <w:r w:rsidRPr="00A24362">
        <w:t xml:space="preserve">As Stephen Ezell and Nigel Cory of the Information Technology and Innovation Foundation wrote, </w:t>
      </w:r>
      <w:r w:rsidRPr="00A24362">
        <w:rPr>
          <w:u w:val="single"/>
        </w:rPr>
        <w:t>“A fundamental fault line in the debate over intellectual property pertains to the need to achieve a reasoned balance between access and exclusive rights.</w:t>
      </w:r>
      <w:r w:rsidRPr="00A24362">
        <w:t>”</w:t>
      </w:r>
      <w:hyperlink r:id="rId23" w:anchor="_ednref20" w:history="1">
        <w:r w:rsidRPr="00A24362">
          <w:rPr>
            <w:rStyle w:val="Hyperlink"/>
          </w:rPr>
          <w:t>20</w:t>
        </w:r>
      </w:hyperlink>
      <w:r w:rsidRPr="00A24362">
        <w:t xml:space="preserve"> This fault line is much on display in the </w:t>
      </w:r>
      <w:r w:rsidRPr="00A24362">
        <w:rPr>
          <w:rStyle w:val="Emphasis"/>
        </w:rPr>
        <w:t>WTO rules on IP rights</w:t>
      </w:r>
      <w:r w:rsidRPr="00A24362">
        <w:t xml:space="preserve">. These rules </w:t>
      </w:r>
      <w:r w:rsidRPr="00A24362">
        <w:rPr>
          <w:b/>
          <w:bCs/>
          <w:u w:val="single"/>
        </w:rPr>
        <w:t>recognize that “intellectual property rights are private rights”</w:t>
      </w:r>
      <w:r w:rsidRPr="00A24362">
        <w:rPr>
          <w:u w:val="single"/>
        </w:rPr>
        <w:t xml:space="preserve"> and that rules and disciplines are necessary for “the provision of effective and appropriate means for the enforcement of trade‐​related intellectual property rights.”</w:t>
      </w:r>
      <w:hyperlink r:id="rId24" w:anchor="_ednref21" w:history="1">
        <w:r w:rsidRPr="00A24362">
          <w:rPr>
            <w:rStyle w:val="Hyperlink"/>
            <w:u w:val="single"/>
          </w:rPr>
          <w:t>21</w:t>
        </w:r>
      </w:hyperlink>
      <w:r w:rsidRPr="00A24362">
        <w:rPr>
          <w:u w:val="single"/>
        </w:rPr>
        <w:t> </w:t>
      </w:r>
      <w:r w:rsidRPr="00A24362">
        <w:rPr>
          <w:rStyle w:val="Emphasis"/>
        </w:rPr>
        <w:t>Yet</w:t>
      </w:r>
      <w:r w:rsidRPr="00A24362">
        <w:t xml:space="preserve">, </w:t>
      </w:r>
      <w:r w:rsidRPr="00A24362">
        <w:rPr>
          <w:u w:val="single"/>
        </w:rPr>
        <w:t xml:space="preserve">where social and economic welfare is at stake, </w:t>
      </w:r>
      <w:r w:rsidRPr="00A24362">
        <w:rPr>
          <w:rStyle w:val="Emphasis"/>
        </w:rPr>
        <w:t>WTO members have sought to strike a balance</w:t>
      </w:r>
      <w:r w:rsidRPr="00A24362">
        <w:rPr>
          <w:u w:val="single"/>
        </w:rPr>
        <w:t xml:space="preserve"> in these rules </w:t>
      </w:r>
      <w:r w:rsidRPr="00A24362">
        <w:rPr>
          <w:rStyle w:val="Emphasis"/>
        </w:rPr>
        <w:t>between upholding IP rights and fulfilling immediate</w:t>
      </w:r>
      <w:r w:rsidRPr="00A24362">
        <w:rPr>
          <w:u w:val="single"/>
        </w:rPr>
        <w:t xml:space="preserve"> </w:t>
      </w:r>
      <w:r w:rsidRPr="00A24362">
        <w:t>domestic</w:t>
      </w:r>
      <w:r w:rsidRPr="00A24362">
        <w:rPr>
          <w:u w:val="single"/>
        </w:rPr>
        <w:t xml:space="preserve"> </w:t>
      </w:r>
      <w:r w:rsidRPr="00A24362">
        <w:rPr>
          <w:rStyle w:val="Emphasis"/>
        </w:rPr>
        <w:t>needs</w:t>
      </w:r>
      <w:r w:rsidRPr="00A24362">
        <w:t>.</w:t>
      </w:r>
    </w:p>
    <w:p w14:paraId="0733DE40" w14:textId="77777777" w:rsidR="005F30E9" w:rsidRPr="00A24362" w:rsidRDefault="005F30E9" w:rsidP="005F30E9">
      <w:pPr>
        <w:pStyle w:val="Heading4"/>
        <w:rPr>
          <w:rFonts w:cs="Calibri"/>
          <w:u w:val="single"/>
        </w:rPr>
      </w:pPr>
      <w:r w:rsidRPr="00A24362">
        <w:rPr>
          <w:rFonts w:cs="Calibri"/>
        </w:rPr>
        <w:t xml:space="preserve">Compulsory licensing solves access and spills over to distribution of green tech - </w:t>
      </w:r>
      <w:r w:rsidRPr="00A24362">
        <w:rPr>
          <w:rFonts w:cs="Calibri"/>
          <w:u w:val="single"/>
        </w:rPr>
        <w:t>empirics</w:t>
      </w:r>
      <w:r w:rsidRPr="00A24362">
        <w:rPr>
          <w:rFonts w:cs="Calibri"/>
        </w:rPr>
        <w:t xml:space="preserve"> and past precedent</w:t>
      </w:r>
    </w:p>
    <w:p w14:paraId="6BE1F24C" w14:textId="77777777" w:rsidR="005F30E9" w:rsidRPr="00A24362" w:rsidRDefault="005F30E9" w:rsidP="005F30E9">
      <w:pPr>
        <w:pStyle w:val="ListParagraph"/>
        <w:numPr>
          <w:ilvl w:val="0"/>
          <w:numId w:val="12"/>
        </w:numPr>
      </w:pPr>
      <w:r w:rsidRPr="00A24362">
        <w:t>AT: Can’t manufacture—can import from foreign firms</w:t>
      </w:r>
    </w:p>
    <w:p w14:paraId="56193E86" w14:textId="77777777" w:rsidR="005F30E9" w:rsidRPr="00A24362" w:rsidRDefault="005F30E9" w:rsidP="005F30E9">
      <w:pPr>
        <w:pStyle w:val="ListParagraph"/>
        <w:numPr>
          <w:ilvl w:val="0"/>
          <w:numId w:val="12"/>
        </w:numPr>
      </w:pPr>
      <w:r w:rsidRPr="00A24362">
        <w:t>AT: Prices still high—MNC’s lower price to avoid CL</w:t>
      </w:r>
    </w:p>
    <w:p w14:paraId="218090B2" w14:textId="77777777" w:rsidR="005F30E9" w:rsidRPr="00A24362" w:rsidRDefault="005F30E9" w:rsidP="005F30E9">
      <w:pPr>
        <w:rPr>
          <w:sz w:val="18"/>
          <w:szCs w:val="18"/>
        </w:rPr>
      </w:pPr>
      <w:r w:rsidRPr="00A24362">
        <w:rPr>
          <w:b/>
          <w:bCs/>
          <w:sz w:val="26"/>
          <w:szCs w:val="26"/>
        </w:rPr>
        <w:t>Zhuang 2017</w:t>
      </w:r>
      <w:r w:rsidRPr="00A24362">
        <w:t xml:space="preserve"> </w:t>
      </w:r>
      <w:r w:rsidRPr="00A24362">
        <w:rPr>
          <w:sz w:val="18"/>
          <w:szCs w:val="18"/>
        </w:rPr>
        <w:t>(Wei,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w:t>
      </w:r>
      <w:proofErr w:type="spellStart"/>
      <w:r w:rsidRPr="00A24362">
        <w:rPr>
          <w:sz w:val="18"/>
          <w:szCs w:val="18"/>
        </w:rPr>
        <w:t>Muchuan</w:t>
      </w:r>
      <w:proofErr w:type="spellEnd"/>
      <w:r w:rsidRPr="00A24362">
        <w:rPr>
          <w:sz w:val="18"/>
          <w:szCs w:val="18"/>
        </w:rPr>
        <w:t xml:space="preserve"> Branch) in China. Wei was also a Marie Curie Fellow with the DISSETTLE (Dispute Settlement in Trade: Training in Law and Economics) </w:t>
      </w:r>
      <w:proofErr w:type="spellStart"/>
      <w:r w:rsidRPr="00A24362">
        <w:rPr>
          <w:sz w:val="18"/>
          <w:szCs w:val="18"/>
        </w:rPr>
        <w:t>Programme</w:t>
      </w:r>
      <w:proofErr w:type="spellEnd"/>
      <w:r w:rsidRPr="00A24362">
        <w:rPr>
          <w:sz w:val="18"/>
          <w:szCs w:val="18"/>
        </w:rPr>
        <w:t xml:space="preserve">; a Visiting Fellow at the </w:t>
      </w:r>
      <w:proofErr w:type="spellStart"/>
      <w:r w:rsidRPr="00A24362">
        <w:rPr>
          <w:sz w:val="18"/>
          <w:szCs w:val="18"/>
        </w:rPr>
        <w:t>Lauterpacht</w:t>
      </w:r>
      <w:proofErr w:type="spellEnd"/>
      <w:r w:rsidRPr="00A24362">
        <w:rPr>
          <w:sz w:val="18"/>
          <w:szCs w:val="18"/>
        </w:rPr>
        <w:t xml:space="preserve"> Centre for International Law, University of Cambridge, and a Research Fellow at the Max Planck Institute for IP and Competition Law. Interpreting Patent-Related Flexibilities in the TRIIPS Agreement for Facilitating Innovation and Transfer of ESTs, </w:t>
      </w:r>
      <w:r w:rsidRPr="00A24362">
        <w:rPr>
          <w:sz w:val="18"/>
          <w:szCs w:val="18"/>
        </w:rPr>
        <w:lastRenderedPageBreak/>
        <w:t xml:space="preserve">chapter 6 of </w:t>
      </w:r>
      <w:r w:rsidRPr="00A24362">
        <w:rPr>
          <w:i/>
          <w:iCs/>
          <w:sz w:val="18"/>
          <w:szCs w:val="18"/>
        </w:rPr>
        <w:t xml:space="preserve">Intellectual Property Rights and Climate Change </w:t>
      </w:r>
      <w:r w:rsidRPr="00A24362">
        <w:rPr>
          <w:sz w:val="18"/>
          <w:szCs w:val="18"/>
        </w:rPr>
        <w:t>Cambridge University Press Pg. 298-</w:t>
      </w:r>
      <w:proofErr w:type="gramStart"/>
      <w:r w:rsidRPr="00A24362">
        <w:rPr>
          <w:sz w:val="18"/>
          <w:szCs w:val="18"/>
        </w:rPr>
        <w:t>304)DR</w:t>
      </w:r>
      <w:proofErr w:type="gramEnd"/>
      <w:r w:rsidRPr="00A24362">
        <w:rPr>
          <w:sz w:val="18"/>
          <w:szCs w:val="18"/>
        </w:rPr>
        <w:t xml:space="preserve"> 21</w:t>
      </w:r>
    </w:p>
    <w:p w14:paraId="5C3BB35C" w14:textId="77777777" w:rsidR="005F30E9" w:rsidRPr="00A24362" w:rsidRDefault="005F30E9" w:rsidP="005F30E9">
      <w:pPr>
        <w:rPr>
          <w:sz w:val="18"/>
          <w:szCs w:val="18"/>
        </w:rPr>
      </w:pPr>
      <w:r w:rsidRPr="00A24362">
        <w:rPr>
          <w:sz w:val="18"/>
          <w:szCs w:val="18"/>
        </w:rPr>
        <w:t>***Note: EST= Environmentally Sound Technologies***</w:t>
      </w:r>
    </w:p>
    <w:p w14:paraId="795CC130" w14:textId="77777777" w:rsidR="005F30E9" w:rsidRPr="00A24362" w:rsidRDefault="005F30E9" w:rsidP="005F30E9">
      <w:r w:rsidRPr="00A24362">
        <w:t xml:space="preserve">Even though there are limits to their effectiveness, compulsory </w:t>
      </w:r>
      <w:proofErr w:type="spellStart"/>
      <w:r w:rsidRPr="00A24362">
        <w:t>licences</w:t>
      </w:r>
      <w:proofErr w:type="spellEnd"/>
      <w:r w:rsidRPr="00A24362">
        <w:t xml:space="preserve">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3E2E93">
        <w:rPr>
          <w:u w:val="single"/>
        </w:rPr>
        <w:t>after the adoption of the TRIPS Agreement</w:t>
      </w:r>
      <w:r w:rsidRPr="003E2E93">
        <w:rPr>
          <w:highlight w:val="green"/>
          <w:u w:val="single"/>
        </w:rPr>
        <w:t xml:space="preserve">, </w:t>
      </w:r>
      <w:r w:rsidRPr="003E2E93">
        <w:rPr>
          <w:rStyle w:val="Emphasis"/>
          <w:highlight w:val="green"/>
        </w:rPr>
        <w:t xml:space="preserve">compulsory </w:t>
      </w:r>
      <w:proofErr w:type="spellStart"/>
      <w:r w:rsidRPr="003E2E93">
        <w:rPr>
          <w:rStyle w:val="Emphasis"/>
          <w:highlight w:val="green"/>
        </w:rPr>
        <w:t>licences</w:t>
      </w:r>
      <w:proofErr w:type="spellEnd"/>
      <w:r w:rsidRPr="003E2E93">
        <w:rPr>
          <w:rStyle w:val="Emphasis"/>
          <w:highlight w:val="green"/>
        </w:rPr>
        <w:t xml:space="preserve"> </w:t>
      </w:r>
      <w:r w:rsidRPr="003E2E93">
        <w:rPr>
          <w:rStyle w:val="Emphasis"/>
        </w:rPr>
        <w:t>were</w:t>
      </w:r>
      <w:r w:rsidRPr="003E2E93">
        <w:rPr>
          <w:u w:val="single"/>
        </w:rPr>
        <w:t xml:space="preserve"> initially</w:t>
      </w:r>
      <w:r w:rsidRPr="00A24362">
        <w:rPr>
          <w:u w:val="single"/>
        </w:rPr>
        <w:t xml:space="preserve"> mainly </w:t>
      </w:r>
      <w:r w:rsidRPr="00A24362">
        <w:rPr>
          <w:highlight w:val="green"/>
          <w:u w:val="single"/>
        </w:rPr>
        <w:t>used in Canada</w:t>
      </w:r>
      <w:r w:rsidRPr="00A24362">
        <w:rPr>
          <w:u w:val="single"/>
        </w:rPr>
        <w:t xml:space="preserve">, Japan, the UK </w:t>
      </w:r>
      <w:r w:rsidRPr="00A24362">
        <w:rPr>
          <w:highlight w:val="green"/>
          <w:u w:val="single"/>
        </w:rPr>
        <w:t>and the U</w:t>
      </w:r>
      <w:r w:rsidRPr="00A24362">
        <w:rPr>
          <w:u w:val="single"/>
        </w:rPr>
        <w:t xml:space="preserve">nited </w:t>
      </w:r>
      <w:r w:rsidRPr="00A24362">
        <w:rPr>
          <w:highlight w:val="green"/>
          <w:u w:val="single"/>
        </w:rPr>
        <w:t>S</w:t>
      </w:r>
      <w:r w:rsidRPr="00A24362">
        <w:rPr>
          <w:u w:val="single"/>
        </w:rPr>
        <w:t>tates for products such as pharmaceuticals</w:t>
      </w:r>
      <w:r w:rsidRPr="00A24362">
        <w:t xml:space="preserve"> – particularly as a remedy to address anti-competitive practices and prevent higher prices – </w:t>
      </w:r>
      <w:r w:rsidRPr="00A24362">
        <w:rPr>
          <w:u w:val="single"/>
        </w:rPr>
        <w:t xml:space="preserve">while </w:t>
      </w:r>
      <w:r w:rsidRPr="00A24362">
        <w:rPr>
          <w:rStyle w:val="Emphasis"/>
          <w:highlight w:val="green"/>
        </w:rPr>
        <w:t xml:space="preserve">no </w:t>
      </w:r>
      <w:r w:rsidRPr="003E2E93">
        <w:rPr>
          <w:rStyle w:val="Emphasis"/>
        </w:rPr>
        <w:t xml:space="preserve">compulsory </w:t>
      </w:r>
      <w:proofErr w:type="spellStart"/>
      <w:r w:rsidRPr="00A24362">
        <w:rPr>
          <w:rStyle w:val="Emphasis"/>
          <w:highlight w:val="green"/>
        </w:rPr>
        <w:t>licence</w:t>
      </w:r>
      <w:proofErr w:type="spellEnd"/>
      <w:r w:rsidRPr="00A24362">
        <w:rPr>
          <w:rStyle w:val="Emphasis"/>
          <w:highlight w:val="green"/>
        </w:rPr>
        <w:t xml:space="preserve"> was issued</w:t>
      </w:r>
      <w:r w:rsidRPr="00A24362">
        <w:rPr>
          <w:u w:val="single"/>
        </w:rPr>
        <w:t xml:space="preserve"> then </w:t>
      </w:r>
      <w:r w:rsidRPr="00A24362">
        <w:rPr>
          <w:highlight w:val="green"/>
          <w:u w:val="single"/>
        </w:rPr>
        <w:t xml:space="preserve">in </w:t>
      </w:r>
      <w:r w:rsidRPr="00A24362">
        <w:rPr>
          <w:rStyle w:val="Emphasis"/>
          <w:highlight w:val="green"/>
        </w:rPr>
        <w:t>developing countries</w:t>
      </w:r>
      <w:r w:rsidRPr="00A24362">
        <w:rPr>
          <w:u w:val="single"/>
        </w:rPr>
        <w:t xml:space="preserve"> largely </w:t>
      </w:r>
      <w:r w:rsidRPr="00A24362">
        <w:rPr>
          <w:rStyle w:val="Emphasis"/>
          <w:highlight w:val="green"/>
        </w:rPr>
        <w:t xml:space="preserve">due to pressure </w:t>
      </w:r>
      <w:r w:rsidRPr="003E2E93">
        <w:rPr>
          <w:rStyle w:val="Emphasis"/>
        </w:rPr>
        <w:t>from</w:t>
      </w:r>
      <w:r w:rsidRPr="003E2E93">
        <w:rPr>
          <w:u w:val="single"/>
        </w:rPr>
        <w:t xml:space="preserve"> </w:t>
      </w:r>
      <w:r w:rsidRPr="003E2E93">
        <w:rPr>
          <w:rStyle w:val="Emphasis"/>
        </w:rPr>
        <w:t>Europe</w:t>
      </w:r>
      <w:r w:rsidRPr="003E2E93">
        <w:rPr>
          <w:u w:val="single"/>
        </w:rPr>
        <w:t xml:space="preserve"> and </w:t>
      </w:r>
      <w:r w:rsidRPr="003E2E93">
        <w:rPr>
          <w:rStyle w:val="Emphasis"/>
        </w:rPr>
        <w:t>the United States</w:t>
      </w:r>
      <w:r w:rsidRPr="003E2E93">
        <w:t xml:space="preserve"> and the fear of long and expensive litigation against</w:t>
      </w:r>
      <w:r w:rsidRPr="00A24362">
        <w:t xml:space="preserve"> the pharmaceutical industry.290 As demonstrated in Section 5.4.1.2, in order to address developing countries’ concern, </w:t>
      </w:r>
      <w:r w:rsidRPr="00A24362">
        <w:rPr>
          <w:u w:val="single"/>
        </w:rPr>
        <w:t xml:space="preserve">the 2001 Doha Declaration explicitly reaffirmed the right of countries to issue compulsory </w:t>
      </w:r>
      <w:proofErr w:type="spellStart"/>
      <w:r w:rsidRPr="00A24362">
        <w:rPr>
          <w:u w:val="single"/>
        </w:rPr>
        <w:t>licences</w:t>
      </w:r>
      <w:proofErr w:type="spellEnd"/>
      <w:r w:rsidRPr="00A24362">
        <w:t xml:space="preserve"> where necessary, in the interests of public health.</w:t>
      </w:r>
    </w:p>
    <w:p w14:paraId="766C366F" w14:textId="77777777" w:rsidR="005F30E9" w:rsidRPr="00A24362" w:rsidRDefault="005F30E9" w:rsidP="005F30E9">
      <w:pPr>
        <w:ind w:firstLine="720"/>
      </w:pPr>
      <w:r w:rsidRPr="00A24362">
        <w:rPr>
          <w:u w:val="single"/>
        </w:rPr>
        <w:t>In order to enable countries with insufficient manufacturing capacity</w:t>
      </w:r>
      <w:r w:rsidRPr="00A24362">
        <w:t xml:space="preserve"> in the pharmaceutical sector to benefit from the compulsory licensing system, </w:t>
      </w:r>
      <w:r w:rsidRPr="00A24362">
        <w:rPr>
          <w:u w:val="single"/>
        </w:rPr>
        <w:t xml:space="preserve">the WTO General Council adopted the </w:t>
      </w:r>
      <w:r w:rsidRPr="00A24362">
        <w:t>Decision of 30 August 2003 on the implementation of paragraph 6 of the Doha Declaration on the TRIPS Agreement and public health (the so-called</w:t>
      </w:r>
      <w:r w:rsidRPr="00A24362">
        <w:rPr>
          <w:u w:val="single"/>
        </w:rPr>
        <w:t xml:space="preserve"> paragraph 6 system</w:t>
      </w:r>
      <w:r w:rsidRPr="00A24362">
        <w:t xml:space="preserve">).291 This decision essentially expanded the TRIPS flexibilities, involving two waivers: (1) with respect to the exporting country, a “waiver” of obligations to use the </w:t>
      </w:r>
      <w:proofErr w:type="spellStart"/>
      <w:r w:rsidRPr="00A24362">
        <w:t>authorised</w:t>
      </w:r>
      <w:proofErr w:type="spellEnd"/>
      <w:r w:rsidRPr="00A24362">
        <w:t xml:space="preserve"> compulsory </w:t>
      </w:r>
      <w:proofErr w:type="spellStart"/>
      <w:r w:rsidRPr="00A24362">
        <w:t>licence</w:t>
      </w:r>
      <w:proofErr w:type="spellEnd"/>
      <w:r w:rsidRPr="00A24362">
        <w:t xml:space="preserve"> predominantly for the supply of the domestic market under Article 31(f); and (2) with regard to the importing country, a waiver of the adequate remuneration requirement under Article 31(h) when remuneration is paid in the exporting Member. “Where a compulsory </w:t>
      </w:r>
      <w:proofErr w:type="spellStart"/>
      <w:r w:rsidRPr="00A24362">
        <w:t>licence</w:t>
      </w:r>
      <w:proofErr w:type="spellEnd"/>
      <w:r w:rsidRPr="00A24362">
        <w:t xml:space="preserve"> is granted by an exporting Member under the system set out in this Decision, adequate remuneration pursuant to Article 31(h) of the TRIPS Agreement shall be paid in that Member taking into account the economic value to the importing Member of the use that has been </w:t>
      </w:r>
      <w:proofErr w:type="spellStart"/>
      <w:r w:rsidRPr="00A24362">
        <w:t>authorised</w:t>
      </w:r>
      <w:proofErr w:type="spellEnd"/>
      <w:r w:rsidRPr="00A24362">
        <w:t xml:space="preserve"> in the exporting Member”. 292</w:t>
      </w:r>
    </w:p>
    <w:p w14:paraId="30714506" w14:textId="77777777" w:rsidR="005F30E9" w:rsidRPr="00A24362" w:rsidRDefault="005F30E9" w:rsidP="005F30E9">
      <w:pPr>
        <w:ind w:firstLine="720"/>
      </w:pPr>
      <w:r w:rsidRPr="00A24362">
        <w:rPr>
          <w:u w:val="single"/>
        </w:rPr>
        <w:t>In 2005, WTO Members agreed to make the waivers permanent by amending the TRIPS Agreement.</w:t>
      </w:r>
      <w:r w:rsidRPr="00A24362">
        <w:t xml:space="preserve">293 </w:t>
      </w:r>
      <w:r w:rsidRPr="00A24362">
        <w:rPr>
          <w:u w:val="single"/>
        </w:rPr>
        <w:t>With the approval of two-thirds of the WTO Members, the amendment entered into force on 23 January 2017.</w:t>
      </w:r>
      <w:r w:rsidRPr="00A24362">
        <w:t xml:space="preserve"> As the very first legal amendment to a WTO multilateral agreement, it was said to have shown that “[M]embers are determined to ensure the WTO’s trading system contributes to humanitarian and development goals”. 294 Likewise, </w:t>
      </w:r>
      <w:r w:rsidRPr="00A24362">
        <w:rPr>
          <w:u w:val="single"/>
        </w:rPr>
        <w:t xml:space="preserve">such amendment could be extended to address other global concerns such as climate change in accordance with the WTO’s sustainable development objective </w:t>
      </w:r>
      <w:r w:rsidRPr="00A24362">
        <w:t>and Articles 7 and 8 of the TRIPS Agreement.</w:t>
      </w:r>
    </w:p>
    <w:p w14:paraId="0471C509" w14:textId="77777777" w:rsidR="005F30E9" w:rsidRPr="00A24362" w:rsidRDefault="005F30E9" w:rsidP="005F30E9">
      <w:pPr>
        <w:ind w:firstLine="720"/>
      </w:pPr>
      <w:r w:rsidRPr="00A24362">
        <w:t xml:space="preserve">In effect, </w:t>
      </w:r>
      <w:r w:rsidRPr="00A24362">
        <w:rPr>
          <w:u w:val="single"/>
        </w:rPr>
        <w:t xml:space="preserve">the </w:t>
      </w:r>
      <w:r w:rsidRPr="00A24362">
        <w:rPr>
          <w:rStyle w:val="Emphasis"/>
        </w:rPr>
        <w:t>compulsory licensing system</w:t>
      </w:r>
      <w:r w:rsidRPr="00A24362">
        <w:rPr>
          <w:u w:val="single"/>
        </w:rPr>
        <w:t xml:space="preserve"> established within the WTO framework is not a panacea, but rather a legal guarantee of rights and ability to make effective use of compulsory </w:t>
      </w:r>
      <w:proofErr w:type="spellStart"/>
      <w:r w:rsidRPr="00A24362">
        <w:rPr>
          <w:u w:val="single"/>
        </w:rPr>
        <w:t>licences</w:t>
      </w:r>
      <w:proofErr w:type="spellEnd"/>
      <w:r w:rsidRPr="00A24362">
        <w:rPr>
          <w:u w:val="single"/>
        </w:rPr>
        <w:t xml:space="preserve">. </w:t>
      </w:r>
      <w:r w:rsidRPr="00A24362">
        <w:rPr>
          <w:highlight w:val="green"/>
          <w:u w:val="single"/>
        </w:rPr>
        <w:t>Since</w:t>
      </w:r>
      <w:r w:rsidRPr="00A24362">
        <w:rPr>
          <w:u w:val="single"/>
        </w:rPr>
        <w:t xml:space="preserve"> the adoption of the </w:t>
      </w:r>
      <w:r w:rsidRPr="00A24362">
        <w:rPr>
          <w:rStyle w:val="Emphasis"/>
          <w:highlight w:val="green"/>
        </w:rPr>
        <w:t>Doha</w:t>
      </w:r>
      <w:r w:rsidRPr="00A24362">
        <w:rPr>
          <w:u w:val="single"/>
        </w:rPr>
        <w:t xml:space="preserve"> Declaration, </w:t>
      </w:r>
      <w:r w:rsidRPr="00A24362">
        <w:rPr>
          <w:rStyle w:val="Emphasis"/>
        </w:rPr>
        <w:t xml:space="preserve">a number of </w:t>
      </w:r>
      <w:r w:rsidRPr="00A24362">
        <w:rPr>
          <w:rStyle w:val="Emphasis"/>
          <w:highlight w:val="green"/>
        </w:rPr>
        <w:t>developing countries</w:t>
      </w:r>
      <w:r w:rsidRPr="00A24362">
        <w:rPr>
          <w:u w:val="single"/>
        </w:rPr>
        <w:t xml:space="preserve"> (e.g., </w:t>
      </w:r>
      <w:r w:rsidRPr="00A24362">
        <w:rPr>
          <w:rStyle w:val="Emphasis"/>
        </w:rPr>
        <w:t>Thailand</w:t>
      </w:r>
      <w:r w:rsidRPr="00A24362">
        <w:rPr>
          <w:u w:val="single"/>
        </w:rPr>
        <w:t xml:space="preserve">, </w:t>
      </w:r>
      <w:r w:rsidRPr="00A24362">
        <w:rPr>
          <w:rStyle w:val="Emphasis"/>
        </w:rPr>
        <w:t>Brazil</w:t>
      </w:r>
      <w:r w:rsidRPr="00A24362">
        <w:rPr>
          <w:u w:val="single"/>
        </w:rPr>
        <w:t xml:space="preserve">, </w:t>
      </w:r>
      <w:r w:rsidRPr="00A24362">
        <w:rPr>
          <w:rStyle w:val="Emphasis"/>
        </w:rPr>
        <w:t>Ecuador</w:t>
      </w:r>
      <w:r w:rsidRPr="00A24362">
        <w:rPr>
          <w:u w:val="single"/>
        </w:rPr>
        <w:t xml:space="preserve">, </w:t>
      </w:r>
      <w:r w:rsidRPr="00A24362">
        <w:rPr>
          <w:rStyle w:val="Emphasis"/>
        </w:rPr>
        <w:t>India</w:t>
      </w:r>
      <w:r w:rsidRPr="00A24362">
        <w:rPr>
          <w:u w:val="single"/>
        </w:rPr>
        <w:t xml:space="preserve"> and </w:t>
      </w:r>
      <w:r w:rsidRPr="00A24362">
        <w:rPr>
          <w:rStyle w:val="Emphasis"/>
        </w:rPr>
        <w:t>Indonesia</w:t>
      </w:r>
      <w:r w:rsidRPr="00A24362">
        <w:rPr>
          <w:u w:val="single"/>
        </w:rPr>
        <w:t xml:space="preserve">) have </w:t>
      </w:r>
      <w:r w:rsidRPr="00A24362">
        <w:rPr>
          <w:highlight w:val="green"/>
          <w:u w:val="single"/>
        </w:rPr>
        <w:t xml:space="preserve">issued </w:t>
      </w:r>
      <w:r w:rsidRPr="003E2E93">
        <w:rPr>
          <w:rStyle w:val="Emphasis"/>
        </w:rPr>
        <w:t xml:space="preserve">compulsory </w:t>
      </w:r>
      <w:proofErr w:type="spellStart"/>
      <w:r w:rsidRPr="00A24362">
        <w:rPr>
          <w:rStyle w:val="Emphasis"/>
          <w:highlight w:val="green"/>
        </w:rPr>
        <w:t>licences</w:t>
      </w:r>
      <w:proofErr w:type="spellEnd"/>
      <w:r w:rsidRPr="00A24362">
        <w:rPr>
          <w:rStyle w:val="Emphasis"/>
          <w:highlight w:val="green"/>
        </w:rPr>
        <w:t xml:space="preserve"> to lower the price of</w:t>
      </w:r>
      <w:r w:rsidRPr="00A24362">
        <w:rPr>
          <w:rStyle w:val="Emphasis"/>
        </w:rPr>
        <w:t xml:space="preserve"> patented medicines</w:t>
      </w:r>
      <w:r w:rsidRPr="00A24362">
        <w:rPr>
          <w:u w:val="single"/>
        </w:rPr>
        <w:t xml:space="preserve"> such as </w:t>
      </w:r>
      <w:r w:rsidRPr="00A24362">
        <w:rPr>
          <w:rStyle w:val="Emphasis"/>
          <w:highlight w:val="green"/>
        </w:rPr>
        <w:t>HIV</w:t>
      </w:r>
      <w:r w:rsidRPr="00A24362">
        <w:rPr>
          <w:rStyle w:val="Emphasis"/>
        </w:rPr>
        <w:t xml:space="preserve">/AIDS </w:t>
      </w:r>
      <w:r w:rsidRPr="00A24362">
        <w:rPr>
          <w:rStyle w:val="Emphasis"/>
          <w:highlight w:val="green"/>
        </w:rPr>
        <w:t>drugs</w:t>
      </w:r>
      <w:r w:rsidRPr="00A24362">
        <w:t xml:space="preserve">.295 Additionally, </w:t>
      </w:r>
      <w:r w:rsidRPr="00A24362">
        <w:rPr>
          <w:u w:val="single"/>
        </w:rPr>
        <w:t xml:space="preserve">in 2007, </w:t>
      </w:r>
      <w:r w:rsidRPr="00A24362">
        <w:rPr>
          <w:rStyle w:val="Emphasis"/>
          <w:highlight w:val="green"/>
        </w:rPr>
        <w:t>Rwanda</w:t>
      </w:r>
      <w:r w:rsidRPr="00A24362">
        <w:rPr>
          <w:u w:val="single"/>
        </w:rPr>
        <w:t xml:space="preserve"> became </w:t>
      </w:r>
      <w:r w:rsidRPr="00A24362">
        <w:rPr>
          <w:rStyle w:val="Emphasis"/>
        </w:rPr>
        <w:t xml:space="preserve">the </w:t>
      </w:r>
      <w:r w:rsidRPr="00A24362">
        <w:rPr>
          <w:rStyle w:val="Emphasis"/>
          <w:highlight w:val="green"/>
        </w:rPr>
        <w:t>first country without</w:t>
      </w:r>
      <w:r w:rsidRPr="00A24362">
        <w:rPr>
          <w:rStyle w:val="Emphasis"/>
        </w:rPr>
        <w:t xml:space="preserve"> sufficient </w:t>
      </w:r>
      <w:r w:rsidRPr="00A24362">
        <w:rPr>
          <w:rStyle w:val="Emphasis"/>
          <w:highlight w:val="green"/>
        </w:rPr>
        <w:t>manufacturing</w:t>
      </w:r>
      <w:r w:rsidRPr="00A24362">
        <w:rPr>
          <w:rStyle w:val="Emphasis"/>
        </w:rPr>
        <w:t xml:space="preserve"> capacities</w:t>
      </w:r>
      <w:r w:rsidRPr="00A24362">
        <w:rPr>
          <w:u w:val="single"/>
        </w:rPr>
        <w:t xml:space="preserve"> </w:t>
      </w:r>
      <w:r w:rsidRPr="00A24362">
        <w:rPr>
          <w:highlight w:val="green"/>
          <w:u w:val="single"/>
        </w:rPr>
        <w:t>to</w:t>
      </w:r>
      <w:r w:rsidRPr="00A24362">
        <w:rPr>
          <w:u w:val="single"/>
        </w:rPr>
        <w:t xml:space="preserve"> </w:t>
      </w:r>
      <w:r w:rsidRPr="00A24362">
        <w:rPr>
          <w:highlight w:val="green"/>
          <w:u w:val="single"/>
        </w:rPr>
        <w:t>use</w:t>
      </w:r>
      <w:r w:rsidRPr="00A24362">
        <w:rPr>
          <w:u w:val="single"/>
        </w:rPr>
        <w:t xml:space="preserve"> the WTO </w:t>
      </w:r>
      <w:r w:rsidRPr="00A24362">
        <w:rPr>
          <w:u w:val="single"/>
        </w:rPr>
        <w:lastRenderedPageBreak/>
        <w:t>“</w:t>
      </w:r>
      <w:r w:rsidRPr="00A24362">
        <w:rPr>
          <w:highlight w:val="green"/>
          <w:u w:val="single"/>
        </w:rPr>
        <w:t>paragraph 6</w:t>
      </w:r>
      <w:r w:rsidRPr="00A24362">
        <w:rPr>
          <w:u w:val="single"/>
        </w:rPr>
        <w:t xml:space="preserve"> system” </w:t>
      </w:r>
      <w:r w:rsidRPr="00A24362">
        <w:rPr>
          <w:highlight w:val="green"/>
          <w:u w:val="single"/>
        </w:rPr>
        <w:t xml:space="preserve">to </w:t>
      </w:r>
      <w:r w:rsidRPr="00A24362">
        <w:rPr>
          <w:rStyle w:val="Emphasis"/>
          <w:highlight w:val="green"/>
        </w:rPr>
        <w:t>import</w:t>
      </w:r>
      <w:r w:rsidRPr="00A24362">
        <w:rPr>
          <w:rStyle w:val="Emphasis"/>
        </w:rPr>
        <w:t xml:space="preserve"> Apo-</w:t>
      </w:r>
      <w:proofErr w:type="spellStart"/>
      <w:r w:rsidRPr="00A24362">
        <w:rPr>
          <w:rStyle w:val="Emphasis"/>
        </w:rPr>
        <w:t>TriAvir</w:t>
      </w:r>
      <w:proofErr w:type="spellEnd"/>
      <w:r w:rsidRPr="00A24362">
        <w:rPr>
          <w:u w:val="single"/>
        </w:rPr>
        <w:t xml:space="preserve"> </w:t>
      </w:r>
      <w:r w:rsidRPr="00A24362">
        <w:rPr>
          <w:highlight w:val="green"/>
          <w:u w:val="single"/>
        </w:rPr>
        <w:t>from</w:t>
      </w:r>
      <w:r w:rsidRPr="00A24362">
        <w:rPr>
          <w:u w:val="single"/>
        </w:rPr>
        <w:t xml:space="preserve"> </w:t>
      </w:r>
      <w:proofErr w:type="spellStart"/>
      <w:r w:rsidRPr="00A24362">
        <w:rPr>
          <w:rStyle w:val="Emphasis"/>
        </w:rPr>
        <w:t>Apotex</w:t>
      </w:r>
      <w:proofErr w:type="spellEnd"/>
      <w:r w:rsidRPr="00A24362">
        <w:rPr>
          <w:u w:val="single"/>
        </w:rPr>
        <w:t xml:space="preserve">, </w:t>
      </w:r>
      <w:r w:rsidRPr="00A24362">
        <w:rPr>
          <w:rStyle w:val="Emphasis"/>
          <w:highlight w:val="green"/>
        </w:rPr>
        <w:t>a Canadian firm</w:t>
      </w:r>
      <w:r w:rsidRPr="00A24362">
        <w:t xml:space="preserve">.296 Commentators note that </w:t>
      </w:r>
      <w:r w:rsidRPr="00A24362">
        <w:rPr>
          <w:u w:val="single"/>
        </w:rPr>
        <w:t>since the Doha Declaration was adopted in 2001,</w:t>
      </w:r>
      <w:r w:rsidRPr="00A24362">
        <w:rPr>
          <w:rStyle w:val="Emphasis"/>
        </w:rPr>
        <w:t xml:space="preserve"> the </w:t>
      </w:r>
      <w:r w:rsidRPr="003E2E93">
        <w:rPr>
          <w:rStyle w:val="Emphasis"/>
        </w:rPr>
        <w:t>threat o</w:t>
      </w:r>
      <w:r w:rsidRPr="00A24362">
        <w:rPr>
          <w:rStyle w:val="Emphasis"/>
          <w:highlight w:val="green"/>
        </w:rPr>
        <w:t xml:space="preserve">f compulsory </w:t>
      </w:r>
      <w:proofErr w:type="spellStart"/>
      <w:r w:rsidRPr="00A24362">
        <w:rPr>
          <w:rStyle w:val="Emphasis"/>
          <w:highlight w:val="green"/>
        </w:rPr>
        <w:t>licences</w:t>
      </w:r>
      <w:proofErr w:type="spellEnd"/>
      <w:r w:rsidRPr="00A24362">
        <w:rPr>
          <w:b/>
          <w:bCs/>
          <w:highlight w:val="green"/>
          <w:u w:val="single"/>
        </w:rPr>
        <w:t xml:space="preserve"> </w:t>
      </w:r>
      <w:r w:rsidRPr="00A24362">
        <w:rPr>
          <w:rStyle w:val="Emphasis"/>
        </w:rPr>
        <w:t xml:space="preserve">has </w:t>
      </w:r>
      <w:r w:rsidRPr="00A24362">
        <w:rPr>
          <w:rStyle w:val="Emphasis"/>
          <w:highlight w:val="green"/>
        </w:rPr>
        <w:t>motivated</w:t>
      </w:r>
      <w:r w:rsidRPr="00A24362">
        <w:rPr>
          <w:rStyle w:val="Emphasis"/>
        </w:rPr>
        <w:t xml:space="preserve"> multinational </w:t>
      </w:r>
      <w:r w:rsidRPr="00A24362">
        <w:rPr>
          <w:rStyle w:val="Emphasis"/>
          <w:highlight w:val="green"/>
        </w:rPr>
        <w:t>companies</w:t>
      </w:r>
      <w:r w:rsidRPr="00A24362">
        <w:rPr>
          <w:highlight w:val="green"/>
          <w:u w:val="single"/>
        </w:rPr>
        <w:t xml:space="preserve"> to</w:t>
      </w:r>
      <w:r w:rsidRPr="00A24362">
        <w:rPr>
          <w:u w:val="single"/>
        </w:rPr>
        <w:t xml:space="preserve"> “</w:t>
      </w:r>
      <w:r w:rsidRPr="00A24362">
        <w:rPr>
          <w:rStyle w:val="Emphasis"/>
        </w:rPr>
        <w:t xml:space="preserve">voluntarily </w:t>
      </w:r>
      <w:r w:rsidRPr="003E2E93">
        <w:rPr>
          <w:rStyle w:val="Emphasis"/>
        </w:rPr>
        <w:t>make</w:t>
      </w:r>
      <w:r w:rsidRPr="00A24362">
        <w:rPr>
          <w:u w:val="single"/>
        </w:rPr>
        <w:t xml:space="preserve"> proactive efforts to realistically make </w:t>
      </w:r>
      <w:r w:rsidRPr="003E2E93">
        <w:rPr>
          <w:rStyle w:val="Emphasis"/>
        </w:rPr>
        <w:t>their drugs accessible</w:t>
      </w:r>
      <w:r w:rsidRPr="00A24362">
        <w:rPr>
          <w:b/>
          <w:bCs/>
          <w:u w:val="single"/>
        </w:rPr>
        <w:t xml:space="preserve">” </w:t>
      </w:r>
      <w:r w:rsidRPr="00A24362">
        <w:rPr>
          <w:u w:val="single"/>
        </w:rPr>
        <w:t xml:space="preserve">either through </w:t>
      </w:r>
      <w:r w:rsidRPr="00A24362">
        <w:rPr>
          <w:rStyle w:val="Emphasis"/>
          <w:highlight w:val="green"/>
        </w:rPr>
        <w:t>dramatically low</w:t>
      </w:r>
      <w:r w:rsidRPr="003E2E93">
        <w:rPr>
          <w:rStyle w:val="Emphasis"/>
          <w:highlight w:val="green"/>
        </w:rPr>
        <w:t>er</w:t>
      </w:r>
      <w:r w:rsidRPr="003E2E93">
        <w:rPr>
          <w:rStyle w:val="Emphasis"/>
        </w:rPr>
        <w:t>ing</w:t>
      </w:r>
      <w:r w:rsidRPr="00A24362">
        <w:rPr>
          <w:rStyle w:val="Emphasis"/>
          <w:highlight w:val="green"/>
        </w:rPr>
        <w:t xml:space="preserve"> the price</w:t>
      </w:r>
      <w:r w:rsidRPr="00A24362">
        <w:rPr>
          <w:u w:val="single"/>
        </w:rPr>
        <w:t xml:space="preserve"> or by offering voluntary </w:t>
      </w:r>
      <w:proofErr w:type="spellStart"/>
      <w:r w:rsidRPr="00A24362">
        <w:rPr>
          <w:u w:val="single"/>
        </w:rPr>
        <w:t>licences</w:t>
      </w:r>
      <w:proofErr w:type="spellEnd"/>
      <w:r w:rsidRPr="00A24362">
        <w:rPr>
          <w:u w:val="single"/>
        </w:rPr>
        <w:t xml:space="preserve"> on </w:t>
      </w:r>
      <w:proofErr w:type="spellStart"/>
      <w:r w:rsidRPr="00A24362">
        <w:rPr>
          <w:u w:val="single"/>
        </w:rPr>
        <w:t>favourable</w:t>
      </w:r>
      <w:proofErr w:type="spellEnd"/>
      <w:r w:rsidRPr="00A24362">
        <w:rPr>
          <w:u w:val="single"/>
        </w:rPr>
        <w:t xml:space="preserve"> terms.</w:t>
      </w:r>
      <w:r w:rsidRPr="00A24362">
        <w:t xml:space="preserve">297 Meanwhile, </w:t>
      </w:r>
      <w:r w:rsidRPr="00A24362">
        <w:rPr>
          <w:u w:val="single"/>
        </w:rPr>
        <w:t xml:space="preserve">many </w:t>
      </w:r>
      <w:r w:rsidRPr="00A24362">
        <w:rPr>
          <w:rStyle w:val="Emphasis"/>
        </w:rPr>
        <w:t>countries</w:t>
      </w:r>
      <w:r w:rsidRPr="00A24362">
        <w:rPr>
          <w:u w:val="single"/>
        </w:rPr>
        <w:t xml:space="preserve"> have successfully used</w:t>
      </w:r>
      <w:r w:rsidRPr="00A24362">
        <w:rPr>
          <w:rStyle w:val="Emphasis"/>
        </w:rPr>
        <w:t xml:space="preserve"> the threat of compulsory </w:t>
      </w:r>
      <w:proofErr w:type="spellStart"/>
      <w:r w:rsidRPr="00A24362">
        <w:rPr>
          <w:rStyle w:val="Emphasis"/>
        </w:rPr>
        <w:t>licences</w:t>
      </w:r>
      <w:proofErr w:type="spellEnd"/>
      <w:r w:rsidRPr="00A24362">
        <w:rPr>
          <w:rStyle w:val="Emphasis"/>
        </w:rPr>
        <w:t xml:space="preserve"> as leverage in drug price negotiations</w:t>
      </w:r>
      <w:r w:rsidRPr="00A24362">
        <w:rPr>
          <w:u w:val="single"/>
        </w:rPr>
        <w:t xml:space="preserve"> with pharmaceutical companies.</w:t>
      </w:r>
      <w:r w:rsidRPr="00A24362">
        <w:t>298</w:t>
      </w:r>
    </w:p>
    <w:p w14:paraId="1BA0932F" w14:textId="77777777" w:rsidR="005F30E9" w:rsidRPr="00A24362" w:rsidRDefault="005F30E9" w:rsidP="005F30E9">
      <w:pPr>
        <w:ind w:firstLine="720"/>
      </w:pPr>
      <w:r w:rsidRPr="003E2E93">
        <w:rPr>
          <w:u w:val="single"/>
        </w:rPr>
        <w:t xml:space="preserve">The </w:t>
      </w:r>
      <w:r w:rsidRPr="003E2E93">
        <w:rPr>
          <w:rStyle w:val="Emphasis"/>
        </w:rPr>
        <w:t>positive</w:t>
      </w:r>
      <w:r w:rsidRPr="003E2E93">
        <w:rPr>
          <w:u w:val="single"/>
        </w:rPr>
        <w:t xml:space="preserve"> role of </w:t>
      </w:r>
      <w:r w:rsidRPr="003E2E93">
        <w:rPr>
          <w:rStyle w:val="Emphasis"/>
        </w:rPr>
        <w:t xml:space="preserve">compulsory </w:t>
      </w:r>
      <w:proofErr w:type="spellStart"/>
      <w:r w:rsidRPr="003E2E93">
        <w:rPr>
          <w:rStyle w:val="Emphasis"/>
          <w:highlight w:val="green"/>
        </w:rPr>
        <w:t>licences</w:t>
      </w:r>
      <w:proofErr w:type="spellEnd"/>
      <w:r w:rsidRPr="00A24362">
        <w:rPr>
          <w:rStyle w:val="Emphasis"/>
        </w:rPr>
        <w:t xml:space="preserve"> </w:t>
      </w:r>
      <w:r w:rsidRPr="00A24362">
        <w:t>and the threat thereof</w:t>
      </w:r>
      <w:r w:rsidRPr="00A24362">
        <w:rPr>
          <w:u w:val="single"/>
        </w:rPr>
        <w:t xml:space="preserve"> </w:t>
      </w:r>
      <w:r w:rsidRPr="003E2E93">
        <w:rPr>
          <w:u w:val="single"/>
        </w:rPr>
        <w:t xml:space="preserve">in </w:t>
      </w:r>
      <w:r w:rsidRPr="003E2E93">
        <w:rPr>
          <w:highlight w:val="green"/>
          <w:u w:val="single"/>
        </w:rPr>
        <w:t>promot</w:t>
      </w:r>
      <w:r w:rsidRPr="003E2E93">
        <w:rPr>
          <w:u w:val="single"/>
        </w:rPr>
        <w:t xml:space="preserve">ing </w:t>
      </w:r>
      <w:r w:rsidRPr="00A24362">
        <w:rPr>
          <w:highlight w:val="green"/>
          <w:u w:val="single"/>
        </w:rPr>
        <w:t xml:space="preserve">access to </w:t>
      </w:r>
      <w:r w:rsidRPr="00A24362">
        <w:rPr>
          <w:sz w:val="26"/>
          <w:szCs w:val="26"/>
          <w:highlight w:val="green"/>
          <w:u w:val="single"/>
        </w:rPr>
        <w:t>medicines</w:t>
      </w:r>
      <w:r w:rsidRPr="00A24362">
        <w:rPr>
          <w:highlight w:val="green"/>
          <w:u w:val="single"/>
        </w:rPr>
        <w:t xml:space="preserve"> </w:t>
      </w:r>
      <w:r w:rsidRPr="003E2E93">
        <w:rPr>
          <w:rStyle w:val="Emphasis"/>
          <w:szCs w:val="26"/>
        </w:rPr>
        <w:t xml:space="preserve">could inspire </w:t>
      </w:r>
      <w:r w:rsidRPr="00A24362">
        <w:rPr>
          <w:rStyle w:val="Emphasis"/>
          <w:szCs w:val="26"/>
          <w:highlight w:val="green"/>
        </w:rPr>
        <w:t>WTO Members</w:t>
      </w:r>
      <w:r w:rsidRPr="00A24362">
        <w:rPr>
          <w:rStyle w:val="Emphasis"/>
          <w:highlight w:val="green"/>
        </w:rPr>
        <w:t xml:space="preserve"> </w:t>
      </w:r>
      <w:r w:rsidRPr="003E2E93">
        <w:rPr>
          <w:rStyle w:val="Emphasis"/>
        </w:rPr>
        <w:t xml:space="preserve">to </w:t>
      </w:r>
      <w:r w:rsidRPr="00A24362">
        <w:rPr>
          <w:rStyle w:val="Emphasis"/>
          <w:highlight w:val="green"/>
        </w:rPr>
        <w:t>use</w:t>
      </w:r>
      <w:r w:rsidRPr="00A24362">
        <w:t xml:space="preserve"> </w:t>
      </w:r>
      <w:r w:rsidRPr="00A24362">
        <w:rPr>
          <w:u w:val="single"/>
        </w:rPr>
        <w:t xml:space="preserve">the </w:t>
      </w:r>
      <w:r w:rsidRPr="00A24362">
        <w:rPr>
          <w:rStyle w:val="Emphasis"/>
          <w:highlight w:val="green"/>
        </w:rPr>
        <w:t>compulsory licensing</w:t>
      </w:r>
      <w:r w:rsidRPr="00A24362">
        <w:rPr>
          <w:u w:val="single"/>
        </w:rPr>
        <w:t xml:space="preserve"> instrument </w:t>
      </w:r>
      <w:r w:rsidRPr="00A24362">
        <w:rPr>
          <w:rStyle w:val="Emphasis"/>
          <w:highlight w:val="green"/>
        </w:rPr>
        <w:t>to</w:t>
      </w:r>
      <w:r w:rsidRPr="00A24362">
        <w:rPr>
          <w:rStyle w:val="Emphasis"/>
        </w:rPr>
        <w:t xml:space="preserve"> </w:t>
      </w:r>
      <w:r w:rsidRPr="00A24362">
        <w:rPr>
          <w:rStyle w:val="Emphasis"/>
          <w:highlight w:val="green"/>
        </w:rPr>
        <w:t xml:space="preserve">pursue </w:t>
      </w:r>
      <w:r w:rsidRPr="00A24362">
        <w:rPr>
          <w:rStyle w:val="Emphasis"/>
        </w:rPr>
        <w:t xml:space="preserve">other public </w:t>
      </w:r>
      <w:r w:rsidRPr="00A24362">
        <w:rPr>
          <w:rStyle w:val="Emphasis"/>
          <w:highlight w:val="green"/>
        </w:rPr>
        <w:t>policy objectives</w:t>
      </w:r>
      <w:r w:rsidRPr="00A24362">
        <w:rPr>
          <w:highlight w:val="green"/>
          <w:u w:val="single"/>
        </w:rPr>
        <w:t xml:space="preserve"> such as</w:t>
      </w:r>
      <w:r w:rsidRPr="00A24362">
        <w:rPr>
          <w:u w:val="single"/>
        </w:rPr>
        <w:t xml:space="preserve"> </w:t>
      </w:r>
      <w:r w:rsidRPr="00A24362">
        <w:rPr>
          <w:rStyle w:val="Emphasis"/>
          <w:szCs w:val="26"/>
          <w:highlight w:val="green"/>
        </w:rPr>
        <w:t>mitigating climate change</w:t>
      </w:r>
      <w:r w:rsidRPr="00A24362">
        <w:rPr>
          <w:u w:val="single"/>
        </w:rPr>
        <w:t>.</w:t>
      </w:r>
      <w:r w:rsidRPr="00A24362">
        <w:t xml:space="preserve"> </w:t>
      </w:r>
      <w:r w:rsidRPr="00A24362">
        <w:rPr>
          <w:u w:val="single"/>
        </w:rPr>
        <w:t xml:space="preserve">Despite being public-health-specific, the </w:t>
      </w:r>
      <w:r w:rsidRPr="00A24362">
        <w:rPr>
          <w:rStyle w:val="Emphasis"/>
          <w:highlight w:val="green"/>
        </w:rPr>
        <w:t>Doha</w:t>
      </w:r>
      <w:r w:rsidRPr="00A24362">
        <w:rPr>
          <w:u w:val="single"/>
        </w:rPr>
        <w:t xml:space="preserve"> Declaration</w:t>
      </w:r>
      <w:r w:rsidRPr="00A24362">
        <w:t xml:space="preserve"> and the TRIPS Amendment </w:t>
      </w:r>
      <w:r w:rsidRPr="00A24362">
        <w:rPr>
          <w:highlight w:val="green"/>
          <w:u w:val="single"/>
        </w:rPr>
        <w:t>set a welcome precedent</w:t>
      </w:r>
      <w:r w:rsidRPr="00A24362">
        <w:rPr>
          <w:u w:val="single"/>
        </w:rPr>
        <w:t xml:space="preserve"> in guaranteeing Members’ right and ability to make effective use of the compulsory licensing for the protection of other </w:t>
      </w:r>
      <w:proofErr w:type="gramStart"/>
      <w:r w:rsidRPr="00A24362">
        <w:rPr>
          <w:u w:val="single"/>
        </w:rPr>
        <w:t>general public</w:t>
      </w:r>
      <w:proofErr w:type="gramEnd"/>
      <w:r w:rsidRPr="00A24362">
        <w:rPr>
          <w:u w:val="single"/>
        </w:rPr>
        <w:t xml:space="preserve"> interests such as environmental protection</w:t>
      </w:r>
      <w:r w:rsidRPr="00A24362">
        <w:t xml:space="preserve">. Bearing this in mind, the following sections examine the feasibility, </w:t>
      </w:r>
      <w:proofErr w:type="gramStart"/>
      <w:r w:rsidRPr="00A24362">
        <w:t>opportunities</w:t>
      </w:r>
      <w:proofErr w:type="gramEnd"/>
      <w:r w:rsidRPr="00A24362">
        <w:t xml:space="preserve"> and challenges of compulsory </w:t>
      </w:r>
      <w:proofErr w:type="spellStart"/>
      <w:r w:rsidRPr="00A24362">
        <w:t>licences</w:t>
      </w:r>
      <w:proofErr w:type="spellEnd"/>
      <w:r w:rsidRPr="00A24362">
        <w:t xml:space="preserve"> for EST transfer.</w:t>
      </w:r>
    </w:p>
    <w:p w14:paraId="7A3B2C4A" w14:textId="77777777" w:rsidR="005F30E9" w:rsidRPr="00A24362" w:rsidRDefault="005F30E9" w:rsidP="005F30E9">
      <w:pPr>
        <w:rPr>
          <w:sz w:val="12"/>
          <w:szCs w:val="12"/>
        </w:rPr>
      </w:pPr>
      <w:r w:rsidRPr="00A24362">
        <w:rPr>
          <w:sz w:val="12"/>
          <w:szCs w:val="12"/>
        </w:rPr>
        <w:t xml:space="preserve">6.4.4.2 Compulsory </w:t>
      </w:r>
      <w:proofErr w:type="spellStart"/>
      <w:r w:rsidRPr="00A24362">
        <w:rPr>
          <w:sz w:val="12"/>
          <w:szCs w:val="12"/>
        </w:rPr>
        <w:t>Licences</w:t>
      </w:r>
      <w:proofErr w:type="spellEnd"/>
      <w:r w:rsidRPr="00A24362">
        <w:rPr>
          <w:sz w:val="12"/>
          <w:szCs w:val="12"/>
        </w:rPr>
        <w:t xml:space="preserve"> for Transfer of ESTs: Feasibilities and Opportunities </w:t>
      </w:r>
    </w:p>
    <w:p w14:paraId="4B1F1841" w14:textId="77777777" w:rsidR="005F30E9" w:rsidRPr="00A24362" w:rsidRDefault="005F30E9" w:rsidP="005F30E9">
      <w:pPr>
        <w:ind w:firstLine="720"/>
        <w:rPr>
          <w:sz w:val="14"/>
        </w:rPr>
      </w:pPr>
      <w:r w:rsidRPr="00A24362">
        <w:rPr>
          <w:sz w:val="14"/>
        </w:rPr>
        <w:t xml:space="preserve">The TRIPS Agreement does not contain any explicit limitations on the grounds upon which compulsory </w:t>
      </w:r>
      <w:proofErr w:type="spellStart"/>
      <w:r w:rsidRPr="00A24362">
        <w:rPr>
          <w:sz w:val="14"/>
        </w:rPr>
        <w:t>licences</w:t>
      </w:r>
      <w:proofErr w:type="spellEnd"/>
      <w:r w:rsidRPr="00A24362">
        <w:rPr>
          <w:sz w:val="14"/>
        </w:rPr>
        <w:t xml:space="preserve"> may be granted.299 This is reaffirmed by Paragraph 5(b) of the Doha Declaration, </w:t>
      </w:r>
      <w:proofErr w:type="spellStart"/>
      <w:r w:rsidRPr="00A24362">
        <w:rPr>
          <w:sz w:val="14"/>
        </w:rPr>
        <w:t>emphasising</w:t>
      </w:r>
      <w:proofErr w:type="spellEnd"/>
      <w:r w:rsidRPr="00A24362">
        <w:rPr>
          <w:sz w:val="14"/>
        </w:rPr>
        <w:t xml:space="preserve"> that each Member has the right to grant compulsory </w:t>
      </w:r>
      <w:proofErr w:type="spellStart"/>
      <w:r w:rsidRPr="00A24362">
        <w:rPr>
          <w:sz w:val="14"/>
        </w:rPr>
        <w:t>licences</w:t>
      </w:r>
      <w:proofErr w:type="spellEnd"/>
      <w:r w:rsidRPr="00A24362">
        <w:rPr>
          <w:sz w:val="14"/>
        </w:rPr>
        <w:t xml:space="preserve"> upon the grounds it determines. As discussed in Section 1.1, climate change is “a common concern of mankind” and tackling climate change is clearly in the public interest. Thus, WTO Members have the power to grant compulsory </w:t>
      </w:r>
      <w:proofErr w:type="spellStart"/>
      <w:r w:rsidRPr="00A24362">
        <w:rPr>
          <w:sz w:val="14"/>
        </w:rPr>
        <w:t>licences</w:t>
      </w:r>
      <w:proofErr w:type="spellEnd"/>
      <w:r w:rsidRPr="00A24362">
        <w:rPr>
          <w:sz w:val="14"/>
        </w:rPr>
        <w:t xml:space="preserve"> for patented ESTs on the ground that such ESTs are needed to achieve climate change mitigation. This view has been endorsed by many commentators, considering that </w:t>
      </w:r>
      <w:r w:rsidRPr="00A24362">
        <w:rPr>
          <w:u w:val="single"/>
        </w:rPr>
        <w:t xml:space="preserve">climate change mitigation could provide a valid ground for compulsory </w:t>
      </w:r>
      <w:proofErr w:type="spellStart"/>
      <w:r w:rsidRPr="00A24362">
        <w:rPr>
          <w:u w:val="single"/>
        </w:rPr>
        <w:t>licence</w:t>
      </w:r>
      <w:proofErr w:type="spellEnd"/>
      <w:r w:rsidRPr="00A24362">
        <w:rPr>
          <w:u w:val="single"/>
        </w:rPr>
        <w:t xml:space="preserve"> of ESTs</w:t>
      </w:r>
      <w:r w:rsidRPr="00A24362">
        <w:rPr>
          <w:sz w:val="14"/>
        </w:rPr>
        <w:t>.300</w:t>
      </w:r>
    </w:p>
    <w:p w14:paraId="02F25BBF" w14:textId="77777777" w:rsidR="005F30E9" w:rsidRPr="00A24362" w:rsidRDefault="005F30E9" w:rsidP="005F30E9">
      <w:pPr>
        <w:ind w:firstLine="720"/>
        <w:rPr>
          <w:sz w:val="12"/>
          <w:szCs w:val="12"/>
        </w:rPr>
      </w:pPr>
      <w:r w:rsidRPr="00A24362">
        <w:rPr>
          <w:sz w:val="12"/>
          <w:szCs w:val="12"/>
        </w:rPr>
        <w:t xml:space="preserve">As previously demonstrated, read in accordance with the WTO’s sustainable development objective and Articles 7 and 8 of the TRIPS Agreement, Article 31 provides regulatory space for Members to use compulsory </w:t>
      </w:r>
      <w:proofErr w:type="spellStart"/>
      <w:r w:rsidRPr="00A24362">
        <w:rPr>
          <w:sz w:val="12"/>
          <w:szCs w:val="12"/>
        </w:rPr>
        <w:t>licences</w:t>
      </w:r>
      <w:proofErr w:type="spellEnd"/>
      <w:r w:rsidRPr="00A24362">
        <w:rPr>
          <w:sz w:val="12"/>
          <w:szCs w:val="12"/>
        </w:rPr>
        <w:t xml:space="preserve"> to facilitate the transfer of ESTs. Members’ right and discretion to use compulsory </w:t>
      </w:r>
      <w:proofErr w:type="spellStart"/>
      <w:r w:rsidRPr="00A24362">
        <w:rPr>
          <w:sz w:val="12"/>
          <w:szCs w:val="12"/>
        </w:rPr>
        <w:t>licences</w:t>
      </w:r>
      <w:proofErr w:type="spellEnd"/>
      <w:r w:rsidRPr="00A24362">
        <w:rPr>
          <w:sz w:val="12"/>
          <w:szCs w:val="12"/>
        </w:rPr>
        <w:t xml:space="preserve"> in the context of climate change is further supported by developed countries’ commitments to transfer ESTs under Article 4.5 of the UNFCCC which serve as a contextual element for the interpretation Article 31. Specially speaking, WTO Members not only enjoy great discretion to grant compulsory </w:t>
      </w:r>
      <w:proofErr w:type="spellStart"/>
      <w:r w:rsidRPr="00A24362">
        <w:rPr>
          <w:sz w:val="12"/>
          <w:szCs w:val="12"/>
        </w:rPr>
        <w:t>licences</w:t>
      </w:r>
      <w:proofErr w:type="spellEnd"/>
      <w:r w:rsidRPr="00A24362">
        <w:rPr>
          <w:sz w:val="12"/>
          <w:szCs w:val="12"/>
        </w:rPr>
        <w:t xml:space="preserve"> for EST patents on different grounds but also have certain flexibilities in applying the conditions for the granting of compulsory </w:t>
      </w:r>
      <w:proofErr w:type="spellStart"/>
      <w:r w:rsidRPr="00A24362">
        <w:rPr>
          <w:sz w:val="12"/>
          <w:szCs w:val="12"/>
        </w:rPr>
        <w:t>licences</w:t>
      </w:r>
      <w:proofErr w:type="spellEnd"/>
      <w:r w:rsidRPr="00A24362">
        <w:rPr>
          <w:sz w:val="12"/>
          <w:szCs w:val="12"/>
        </w:rPr>
        <w:t>.</w:t>
      </w:r>
    </w:p>
    <w:p w14:paraId="26B6519B" w14:textId="77777777" w:rsidR="005F30E9" w:rsidRPr="00A24362" w:rsidRDefault="005F30E9" w:rsidP="005F30E9">
      <w:pPr>
        <w:ind w:firstLine="720"/>
        <w:rPr>
          <w:sz w:val="12"/>
          <w:szCs w:val="12"/>
        </w:rPr>
      </w:pPr>
      <w:r w:rsidRPr="00A24362">
        <w:rPr>
          <w:sz w:val="12"/>
          <w:szCs w:val="12"/>
        </w:rPr>
        <w:t xml:space="preserve">As to the grounds for compulsory licensing, first, Members may issue compulsory </w:t>
      </w:r>
      <w:proofErr w:type="spellStart"/>
      <w:r w:rsidRPr="00A24362">
        <w:rPr>
          <w:sz w:val="12"/>
          <w:szCs w:val="12"/>
        </w:rPr>
        <w:t>licences</w:t>
      </w:r>
      <w:proofErr w:type="spellEnd"/>
      <w:r w:rsidRPr="00A24362">
        <w:rPr>
          <w:sz w:val="12"/>
          <w:szCs w:val="12"/>
        </w:rPr>
        <w:t xml:space="preserve"> for the lack of local working of certain EST patents. To the extent that local production of certain patented ESTs is needed to mitigate climate change, such local working requirements constitute a bona fide distinction rather than discrimination as to whether products are imported or locally produced in Article 27.1. As demonstrated in Section 6.4.2.2, some countries, such as Brazil, permit compulsory </w:t>
      </w:r>
      <w:proofErr w:type="spellStart"/>
      <w:r w:rsidRPr="00A24362">
        <w:rPr>
          <w:sz w:val="12"/>
          <w:szCs w:val="12"/>
        </w:rPr>
        <w:t>licences</w:t>
      </w:r>
      <w:proofErr w:type="spellEnd"/>
      <w:r w:rsidRPr="00A24362">
        <w:rPr>
          <w:sz w:val="12"/>
          <w:szCs w:val="12"/>
        </w:rPr>
        <w:t xml:space="preserve"> in cases where the invention is not (sufficiently) exploited locally.301</w:t>
      </w:r>
    </w:p>
    <w:p w14:paraId="3B656906" w14:textId="77777777" w:rsidR="005F30E9" w:rsidRPr="00A24362" w:rsidRDefault="005F30E9" w:rsidP="005F30E9">
      <w:pPr>
        <w:ind w:firstLine="720"/>
        <w:rPr>
          <w:sz w:val="12"/>
          <w:szCs w:val="12"/>
        </w:rPr>
      </w:pPr>
      <w:r w:rsidRPr="00A24362">
        <w:rPr>
          <w:sz w:val="12"/>
          <w:szCs w:val="12"/>
        </w:rPr>
        <w:t xml:space="preserve">Second, Members may issue compulsory </w:t>
      </w:r>
      <w:proofErr w:type="spellStart"/>
      <w:r w:rsidRPr="00A24362">
        <w:rPr>
          <w:sz w:val="12"/>
          <w:szCs w:val="12"/>
        </w:rPr>
        <w:t>licences</w:t>
      </w:r>
      <w:proofErr w:type="spellEnd"/>
      <w:r w:rsidRPr="00A24362">
        <w:rPr>
          <w:sz w:val="12"/>
          <w:szCs w:val="12"/>
        </w:rPr>
        <w:t xml:space="preserve"> to address IP-related abuses and anti-competitive practices in the process of the transfer of ESTs. As pointed out by Reichman et al. (2008), compulsory </w:t>
      </w:r>
      <w:proofErr w:type="spellStart"/>
      <w:r w:rsidRPr="00A24362">
        <w:rPr>
          <w:sz w:val="12"/>
          <w:szCs w:val="12"/>
        </w:rPr>
        <w:t>licences</w:t>
      </w:r>
      <w:proofErr w:type="spellEnd"/>
      <w:r w:rsidRPr="00A24362">
        <w:rPr>
          <w:sz w:val="12"/>
          <w:szCs w:val="12"/>
        </w:rPr>
        <w:t xml:space="preserve"> for anticompetitive practices afford countries another set of options to facilitate the access to patented ESTs, “especially when foreign firms refuse to deal with local firms or refuse to make technologies available at prices that local firms can afford”. 302 In this case, compulsory licensing may proceed without prior negotiation efforts and the licensee may exploit the patent at issue regardless of the location of the predominant market.303</w:t>
      </w:r>
    </w:p>
    <w:p w14:paraId="3C7AE11F" w14:textId="77777777" w:rsidR="005F30E9" w:rsidRPr="00A24362" w:rsidRDefault="005F30E9" w:rsidP="005F30E9">
      <w:pPr>
        <w:ind w:firstLine="720"/>
        <w:rPr>
          <w:u w:val="single"/>
        </w:rPr>
      </w:pPr>
      <w:r w:rsidRPr="00A24362">
        <w:rPr>
          <w:sz w:val="12"/>
        </w:rPr>
        <w:t xml:space="preserve">Third, </w:t>
      </w:r>
      <w:r w:rsidRPr="00A24362">
        <w:rPr>
          <w:u w:val="single"/>
        </w:rPr>
        <w:t>WTO Members may consider climate change</w:t>
      </w:r>
      <w:r w:rsidRPr="00A24362">
        <w:rPr>
          <w:sz w:val="12"/>
        </w:rPr>
        <w:t xml:space="preserve"> as</w:t>
      </w:r>
      <w:r w:rsidRPr="00A24362">
        <w:rPr>
          <w:u w:val="single"/>
        </w:rPr>
        <w:t xml:space="preserve"> a “national emergency</w:t>
      </w:r>
      <w:r w:rsidRPr="00A24362">
        <w:rPr>
          <w:sz w:val="12"/>
        </w:rPr>
        <w:t xml:space="preserve"> or other circumstances of extreme urgency” within the meaning of Article 31(b), thereby permitting compulsory licensing for certain EST-related patents. The TRIPS Agreement neither defines the concept of “national emergency” or “other circumstances of extreme urgency” nor does it provide guidance for what is meant by these concepts. </w:t>
      </w:r>
      <w:proofErr w:type="gramStart"/>
      <w:r w:rsidRPr="00A24362">
        <w:rPr>
          <w:sz w:val="12"/>
        </w:rPr>
        <w:t>Again</w:t>
      </w:r>
      <w:proofErr w:type="gramEnd"/>
      <w:r w:rsidRPr="00A24362">
        <w:rPr>
          <w:sz w:val="12"/>
        </w:rPr>
        <w:t xml:space="preserve"> the Doha Declaration affirms that “[e]ach member has the right to determine what constitutes a national emergency or other circumstances of extreme urgency”, but added that “public health crises, including those relating to HIV/AIDS, tuberculosis, malaria and other epidemics, can represent a national emergency or other circumstances of extreme urgency”. 304 According to Correa (2002), the reference to “HIV/AIDS, tuberculosis, malaria and other epidemics” suggests that an “emergency” may not be restricted to a short-term problem, but can also be a long-lasting situation, and such recognition implies that “specific measures to deal with an emergency may be adopted and maintained as long as the underlying situation persists, without temporal constraints”. 305 The Rio+ 20 Outcome Document (A/RES/66/288) reaffirms that “climate change is one of the greatest challenges of our time” and stresses that combating climate change represents “an immediate and urgent global priority”. 306 The preamble of the 2015 Paris Agreement explicitly </w:t>
      </w:r>
      <w:proofErr w:type="spellStart"/>
      <w:r w:rsidRPr="00A24362">
        <w:rPr>
          <w:sz w:val="12"/>
        </w:rPr>
        <w:t>recognises</w:t>
      </w:r>
      <w:proofErr w:type="spellEnd"/>
      <w:r w:rsidRPr="00A24362">
        <w:rPr>
          <w:sz w:val="12"/>
        </w:rPr>
        <w:t xml:space="preserve"> that climate change poses an “urgent threat”. 307 Accordingly, </w:t>
      </w:r>
      <w:r w:rsidRPr="00A24362">
        <w:rPr>
          <w:rStyle w:val="Emphasis"/>
          <w:highlight w:val="green"/>
        </w:rPr>
        <w:t>WTO Members</w:t>
      </w:r>
      <w:proofErr w:type="gramStart"/>
      <w:r w:rsidRPr="00A24362">
        <w:rPr>
          <w:u w:val="single"/>
        </w:rPr>
        <w:t>, in particular, those</w:t>
      </w:r>
      <w:proofErr w:type="gramEnd"/>
      <w:r w:rsidRPr="00A24362">
        <w:rPr>
          <w:u w:val="single"/>
        </w:rPr>
        <w:t xml:space="preserve"> countries suffering the most from climate change, </w:t>
      </w:r>
      <w:r w:rsidRPr="00A24362">
        <w:rPr>
          <w:highlight w:val="green"/>
          <w:u w:val="single"/>
        </w:rPr>
        <w:t>may</w:t>
      </w:r>
      <w:r w:rsidRPr="00A24362">
        <w:rPr>
          <w:u w:val="single"/>
        </w:rPr>
        <w:t xml:space="preserve"> well </w:t>
      </w:r>
      <w:r w:rsidRPr="00A24362">
        <w:rPr>
          <w:highlight w:val="green"/>
          <w:u w:val="single"/>
        </w:rPr>
        <w:t xml:space="preserve">argue that climate change constitutes </w:t>
      </w:r>
      <w:r w:rsidRPr="00A24362">
        <w:rPr>
          <w:rStyle w:val="Emphasis"/>
          <w:highlight w:val="green"/>
        </w:rPr>
        <w:t>“a national emergency</w:t>
      </w:r>
      <w:r w:rsidRPr="00A24362">
        <w:rPr>
          <w:highlight w:val="green"/>
          <w:u w:val="single"/>
        </w:rPr>
        <w:t>”</w:t>
      </w:r>
      <w:r w:rsidRPr="00A24362">
        <w:rPr>
          <w:sz w:val="12"/>
        </w:rPr>
        <w:t xml:space="preserve"> or another circumstance of “extreme urgency”</w:t>
      </w:r>
      <w:r w:rsidRPr="00A24362">
        <w:rPr>
          <w:rStyle w:val="Emphasis"/>
        </w:rPr>
        <w:t xml:space="preserve"> within the meaning of Article 31(b) of the TRIPS Agreement</w:t>
      </w:r>
      <w:r w:rsidRPr="00A24362">
        <w:rPr>
          <w:u w:val="single"/>
        </w:rPr>
        <w:t xml:space="preserve">, therefore </w:t>
      </w:r>
      <w:r w:rsidRPr="00A24362">
        <w:rPr>
          <w:rStyle w:val="Emphasis"/>
          <w:highlight w:val="green"/>
        </w:rPr>
        <w:t xml:space="preserve">permitting compulsory </w:t>
      </w:r>
      <w:proofErr w:type="spellStart"/>
      <w:r w:rsidRPr="00A24362">
        <w:rPr>
          <w:rStyle w:val="Emphasis"/>
          <w:highlight w:val="green"/>
        </w:rPr>
        <w:t>licences</w:t>
      </w:r>
      <w:proofErr w:type="spellEnd"/>
      <w:r w:rsidRPr="00A24362">
        <w:rPr>
          <w:u w:val="single"/>
        </w:rPr>
        <w:t xml:space="preserve"> </w:t>
      </w:r>
      <w:r w:rsidRPr="00A24362">
        <w:rPr>
          <w:sz w:val="12"/>
        </w:rPr>
        <w:t xml:space="preserve">for certain EST-related patents. </w:t>
      </w:r>
      <w:r w:rsidRPr="00A24362">
        <w:rPr>
          <w:u w:val="single"/>
        </w:rPr>
        <w:t xml:space="preserve">No prior negotiations are needed for such </w:t>
      </w:r>
      <w:proofErr w:type="spellStart"/>
      <w:r w:rsidRPr="00A24362">
        <w:rPr>
          <w:u w:val="single"/>
        </w:rPr>
        <w:t>licences</w:t>
      </w:r>
      <w:proofErr w:type="spellEnd"/>
      <w:r w:rsidRPr="00A24362">
        <w:rPr>
          <w:u w:val="single"/>
        </w:rPr>
        <w:t>, which would therefore promote rapid access to critical ESTs by the countries concerned.</w:t>
      </w:r>
    </w:p>
    <w:p w14:paraId="511B4936" w14:textId="77777777" w:rsidR="005F30E9" w:rsidRPr="00A24362" w:rsidRDefault="005F30E9" w:rsidP="005F30E9">
      <w:pPr>
        <w:ind w:firstLine="720"/>
        <w:rPr>
          <w:sz w:val="12"/>
          <w:szCs w:val="12"/>
        </w:rPr>
      </w:pPr>
      <w:r w:rsidRPr="00A24362">
        <w:rPr>
          <w:sz w:val="12"/>
          <w:szCs w:val="12"/>
        </w:rPr>
        <w:lastRenderedPageBreak/>
        <w:t xml:space="preserve">Turning to the conditions for the granting of compulsory </w:t>
      </w:r>
      <w:proofErr w:type="spellStart"/>
      <w:r w:rsidRPr="00A24362">
        <w:rPr>
          <w:sz w:val="12"/>
          <w:szCs w:val="12"/>
        </w:rPr>
        <w:t>licences</w:t>
      </w:r>
      <w:proofErr w:type="spellEnd"/>
      <w:r w:rsidRPr="00A24362">
        <w:rPr>
          <w:sz w:val="12"/>
          <w:szCs w:val="12"/>
        </w:rPr>
        <w:t xml:space="preserve">, although these conditions are strict, interpreting these clauses in their context in accordance with the WTO’s sustainable development objective and Articles 7 and 8 of the TRIPS Agreement would provide Members some policy space to facilitate the transfer of patented ESTs. As discussed in Section 6.4.3.1.1, the procedural requirement that a </w:t>
      </w:r>
      <w:proofErr w:type="spellStart"/>
      <w:r w:rsidRPr="00A24362">
        <w:rPr>
          <w:sz w:val="12"/>
          <w:szCs w:val="12"/>
        </w:rPr>
        <w:t>licence</w:t>
      </w:r>
      <w:proofErr w:type="spellEnd"/>
      <w:r w:rsidRPr="00A24362">
        <w:rPr>
          <w:sz w:val="12"/>
          <w:szCs w:val="12"/>
        </w:rPr>
        <w:t xml:space="preserve"> must be considered “on its individual merits” (Article 31(a)) does not prevent WTO Members from setting parameters for the granting of compulsory </w:t>
      </w:r>
      <w:proofErr w:type="spellStart"/>
      <w:r w:rsidRPr="00A24362">
        <w:rPr>
          <w:sz w:val="12"/>
          <w:szCs w:val="12"/>
        </w:rPr>
        <w:t>licences</w:t>
      </w:r>
      <w:proofErr w:type="spellEnd"/>
      <w:r w:rsidRPr="00A24362">
        <w:rPr>
          <w:sz w:val="12"/>
          <w:szCs w:val="12"/>
        </w:rPr>
        <w:t xml:space="preserve"> regarding certain categories of technologies that are needed to mitigate climate change. As discussed in Section 6.4.3.2.1, Article 31(h) embodies substantial flexibilities in determining the level of, and the basis upon which, adequate remuneration is paid and</w:t>
      </w:r>
      <w:proofErr w:type="gramStart"/>
      <w:r w:rsidRPr="00A24362">
        <w:rPr>
          <w:sz w:val="12"/>
          <w:szCs w:val="12"/>
        </w:rPr>
        <w:t>, in particular, the</w:t>
      </w:r>
      <w:proofErr w:type="gramEnd"/>
      <w:r w:rsidRPr="00A24362">
        <w:rPr>
          <w:sz w:val="12"/>
          <w:szCs w:val="12"/>
        </w:rPr>
        <w:t xml:space="preserve"> need for the transfer of ESTs could be an important consideration in establishing the level of compensation.</w:t>
      </w:r>
    </w:p>
    <w:p w14:paraId="1ED48C7D" w14:textId="77777777" w:rsidR="005F30E9" w:rsidRPr="00A24362" w:rsidRDefault="005F30E9" w:rsidP="005F30E9">
      <w:pPr>
        <w:ind w:firstLine="720"/>
        <w:rPr>
          <w:sz w:val="12"/>
        </w:rPr>
      </w:pPr>
      <w:r w:rsidRPr="00A24362">
        <w:rPr>
          <w:u w:val="single"/>
        </w:rPr>
        <w:t xml:space="preserve">In general, </w:t>
      </w:r>
      <w:r w:rsidRPr="00A24362">
        <w:rPr>
          <w:rStyle w:val="Emphasis"/>
          <w:highlight w:val="green"/>
        </w:rPr>
        <w:t>compulsory licensing</w:t>
      </w:r>
      <w:r w:rsidRPr="00A24362">
        <w:rPr>
          <w:highlight w:val="green"/>
          <w:u w:val="single"/>
        </w:rPr>
        <w:t xml:space="preserve"> is</w:t>
      </w:r>
      <w:r w:rsidRPr="00A24362">
        <w:rPr>
          <w:u w:val="single"/>
        </w:rPr>
        <w:t xml:space="preserve"> seen as </w:t>
      </w:r>
      <w:r w:rsidRPr="00A24362">
        <w:rPr>
          <w:highlight w:val="green"/>
          <w:u w:val="single"/>
        </w:rPr>
        <w:t xml:space="preserve">a means of ensuring </w:t>
      </w:r>
      <w:r w:rsidRPr="00A24362">
        <w:rPr>
          <w:rStyle w:val="Emphasis"/>
          <w:szCs w:val="26"/>
          <w:highlight w:val="green"/>
        </w:rPr>
        <w:t>easy access</w:t>
      </w:r>
      <w:r w:rsidRPr="00A24362">
        <w:rPr>
          <w:rStyle w:val="Emphasis"/>
          <w:highlight w:val="green"/>
        </w:rPr>
        <w:t xml:space="preserve"> to</w:t>
      </w:r>
      <w:r w:rsidRPr="00A24362">
        <w:rPr>
          <w:highlight w:val="green"/>
          <w:u w:val="single"/>
        </w:rPr>
        <w:t xml:space="preserve">, and </w:t>
      </w:r>
      <w:r w:rsidRPr="00A24362">
        <w:rPr>
          <w:rStyle w:val="Emphasis"/>
          <w:szCs w:val="26"/>
          <w:highlight w:val="green"/>
        </w:rPr>
        <w:t>wide dissemination of</w:t>
      </w:r>
      <w:r w:rsidRPr="00A24362">
        <w:rPr>
          <w:highlight w:val="green"/>
          <w:u w:val="single"/>
        </w:rPr>
        <w:t xml:space="preserve">, </w:t>
      </w:r>
      <w:r w:rsidRPr="00A24362">
        <w:rPr>
          <w:rStyle w:val="Emphasis"/>
          <w:highlight w:val="green"/>
        </w:rPr>
        <w:t>ESTs</w:t>
      </w:r>
      <w:r w:rsidRPr="00A24362">
        <w:rPr>
          <w:highlight w:val="green"/>
          <w:u w:val="single"/>
        </w:rPr>
        <w:t xml:space="preserve"> throughout </w:t>
      </w:r>
      <w:r w:rsidRPr="00A24362">
        <w:rPr>
          <w:rStyle w:val="Emphasis"/>
          <w:highlight w:val="green"/>
        </w:rPr>
        <w:t>the world</w:t>
      </w:r>
      <w:r w:rsidRPr="00A24362">
        <w:rPr>
          <w:u w:val="single"/>
        </w:rPr>
        <w:t>.</w:t>
      </w:r>
      <w:r w:rsidRPr="00A24362">
        <w:rPr>
          <w:sz w:val="12"/>
        </w:rPr>
        <w:t xml:space="preserve">308 The use of compulsory </w:t>
      </w:r>
      <w:proofErr w:type="spellStart"/>
      <w:r w:rsidRPr="00A24362">
        <w:rPr>
          <w:sz w:val="12"/>
        </w:rPr>
        <w:t>licences</w:t>
      </w:r>
      <w:proofErr w:type="spellEnd"/>
      <w:r w:rsidRPr="00A24362">
        <w:rPr>
          <w:sz w:val="12"/>
        </w:rPr>
        <w:t xml:space="preserve"> and the threat thereof to ensure the availability and affordability of essential medicines have provided a powerful precedent supporting that such </w:t>
      </w:r>
      <w:proofErr w:type="spellStart"/>
      <w:r w:rsidRPr="00A24362">
        <w:rPr>
          <w:sz w:val="12"/>
        </w:rPr>
        <w:t>licences</w:t>
      </w:r>
      <w:proofErr w:type="spellEnd"/>
      <w:r w:rsidRPr="00A24362">
        <w:rPr>
          <w:sz w:val="12"/>
        </w:rPr>
        <w:t xml:space="preserve"> could be used to facilitate access to essential ESTs.309 As is the case with essential medicines described above, not only compulsory </w:t>
      </w:r>
      <w:proofErr w:type="spellStart"/>
      <w:r w:rsidRPr="00A24362">
        <w:rPr>
          <w:sz w:val="12"/>
        </w:rPr>
        <w:t>licences</w:t>
      </w:r>
      <w:proofErr w:type="spellEnd"/>
      <w:r w:rsidRPr="00A24362">
        <w:rPr>
          <w:sz w:val="12"/>
        </w:rPr>
        <w:t xml:space="preserve"> are indispensable when an EST-patent holder refuses to transfer the essential technologies at all, but often the mere threat to impose a compulsory </w:t>
      </w:r>
      <w:proofErr w:type="spellStart"/>
      <w:r w:rsidRPr="00A24362">
        <w:rPr>
          <w:sz w:val="12"/>
        </w:rPr>
        <w:t>licence</w:t>
      </w:r>
      <w:proofErr w:type="spellEnd"/>
      <w:r w:rsidRPr="00A24362">
        <w:rPr>
          <w:sz w:val="12"/>
        </w:rPr>
        <w:t xml:space="preserve"> may compel the EST-patent holder to engage in voluntary licensing or lower the price of the patented ESTs.310 As mentioned in Section 6.4.2.1, using compulsory </w:t>
      </w:r>
      <w:proofErr w:type="spellStart"/>
      <w:r w:rsidRPr="00A24362">
        <w:rPr>
          <w:sz w:val="12"/>
        </w:rPr>
        <w:t>licences</w:t>
      </w:r>
      <w:proofErr w:type="spellEnd"/>
      <w:r w:rsidRPr="00A24362">
        <w:rPr>
          <w:sz w:val="12"/>
        </w:rPr>
        <w:t xml:space="preserve"> to facilitate access to ESTs have been recommended by Agenda 21 and incorporated into the US Clear Air Act. Therefore, </w:t>
      </w:r>
      <w:r w:rsidRPr="00A24362">
        <w:rPr>
          <w:u w:val="single"/>
        </w:rPr>
        <w:t>countries</w:t>
      </w:r>
      <w:r w:rsidRPr="00A24362">
        <w:rPr>
          <w:sz w:val="12"/>
        </w:rPr>
        <w:t xml:space="preserve">, at least those with sufficient technological capabilities, </w:t>
      </w:r>
      <w:r w:rsidRPr="00A24362">
        <w:rPr>
          <w:rStyle w:val="Emphasis"/>
        </w:rPr>
        <w:t>can facilitate access</w:t>
      </w:r>
      <w:r w:rsidRPr="00A24362">
        <w:rPr>
          <w:u w:val="single"/>
        </w:rPr>
        <w:t xml:space="preserve"> to patented ESTs </w:t>
      </w:r>
      <w:r w:rsidRPr="00A24362">
        <w:rPr>
          <w:rStyle w:val="Emphasis"/>
        </w:rPr>
        <w:t>by using</w:t>
      </w:r>
      <w:r w:rsidRPr="00A24362">
        <w:rPr>
          <w:sz w:val="12"/>
        </w:rPr>
        <w:t xml:space="preserve"> or threatening to use </w:t>
      </w:r>
      <w:r w:rsidRPr="00A24362">
        <w:rPr>
          <w:rStyle w:val="Emphasis"/>
        </w:rPr>
        <w:t xml:space="preserve">compulsory </w:t>
      </w:r>
      <w:proofErr w:type="spellStart"/>
      <w:r w:rsidRPr="00A24362">
        <w:rPr>
          <w:rStyle w:val="Emphasis"/>
        </w:rPr>
        <w:t>licences</w:t>
      </w:r>
      <w:proofErr w:type="spellEnd"/>
      <w:r w:rsidRPr="00A24362">
        <w:rPr>
          <w:u w:val="single"/>
        </w:rPr>
        <w:t xml:space="preserve"> in accordance with</w:t>
      </w:r>
      <w:r w:rsidRPr="00A24362">
        <w:rPr>
          <w:sz w:val="12"/>
        </w:rPr>
        <w:t xml:space="preserve"> the relevant rules set forth in the </w:t>
      </w:r>
      <w:r w:rsidRPr="00A24362">
        <w:rPr>
          <w:u w:val="single"/>
        </w:rPr>
        <w:t>TRIPS</w:t>
      </w:r>
      <w:r w:rsidRPr="00A24362">
        <w:rPr>
          <w:sz w:val="12"/>
        </w:rPr>
        <w:t xml:space="preserve"> Agreement.311</w:t>
      </w:r>
    </w:p>
    <w:p w14:paraId="5B1E5227" w14:textId="77777777" w:rsidR="005F30E9" w:rsidRPr="00A24362" w:rsidRDefault="005F30E9" w:rsidP="005F30E9">
      <w:pPr>
        <w:pStyle w:val="Heading4"/>
        <w:rPr>
          <w:rFonts w:cs="Calibri"/>
          <w:u w:val="single"/>
        </w:rPr>
      </w:pPr>
      <w:r w:rsidRPr="00A24362">
        <w:rPr>
          <w:rFonts w:cs="Calibri"/>
        </w:rPr>
        <w:t xml:space="preserve">Diffusion occurs and solves </w:t>
      </w:r>
      <w:r w:rsidRPr="00A24362">
        <w:rPr>
          <w:rFonts w:cs="Calibri"/>
          <w:u w:val="single"/>
        </w:rPr>
        <w:t>climate</w:t>
      </w:r>
      <w:r w:rsidRPr="00A24362">
        <w:rPr>
          <w:rFonts w:cs="Calibri"/>
        </w:rPr>
        <w:t xml:space="preserve">. The issue is </w:t>
      </w:r>
      <w:r w:rsidRPr="00A24362">
        <w:rPr>
          <w:rFonts w:cs="Calibri"/>
          <w:u w:val="single"/>
        </w:rPr>
        <w:t xml:space="preserve">inexperience </w:t>
      </w:r>
      <w:r w:rsidRPr="00A24362">
        <w:rPr>
          <w:rFonts w:cs="Calibri"/>
        </w:rPr>
        <w:t xml:space="preserve">and </w:t>
      </w:r>
      <w:r w:rsidRPr="00A24362">
        <w:rPr>
          <w:rFonts w:cs="Calibri"/>
          <w:u w:val="single"/>
        </w:rPr>
        <w:t>lack of political will</w:t>
      </w:r>
    </w:p>
    <w:p w14:paraId="35428B98" w14:textId="77777777" w:rsidR="005F30E9" w:rsidRPr="00A24362" w:rsidRDefault="005F30E9" w:rsidP="005F30E9">
      <w:pPr>
        <w:pStyle w:val="ListParagraph"/>
        <w:numPr>
          <w:ilvl w:val="0"/>
          <w:numId w:val="13"/>
        </w:numPr>
      </w:pPr>
      <w:r w:rsidRPr="00A24362">
        <w:t>At: WTO backlash- CL for climate now, just from U.S.</w:t>
      </w:r>
    </w:p>
    <w:p w14:paraId="54F20F7F" w14:textId="77777777" w:rsidR="005F30E9" w:rsidRPr="00A24362" w:rsidRDefault="005F30E9" w:rsidP="005F30E9">
      <w:pPr>
        <w:pStyle w:val="ListParagraph"/>
        <w:numPr>
          <w:ilvl w:val="0"/>
          <w:numId w:val="13"/>
        </w:numPr>
      </w:pPr>
      <w:r w:rsidRPr="00A24362">
        <w:t>AT: Royalties- cheaper with them than making own</w:t>
      </w:r>
    </w:p>
    <w:p w14:paraId="65496DB3" w14:textId="77777777" w:rsidR="005F30E9" w:rsidRPr="00A24362" w:rsidRDefault="005F30E9" w:rsidP="005F30E9">
      <w:pPr>
        <w:pStyle w:val="ListParagraph"/>
        <w:numPr>
          <w:ilvl w:val="0"/>
          <w:numId w:val="13"/>
        </w:numPr>
      </w:pPr>
      <w:r w:rsidRPr="00A24362">
        <w:t xml:space="preserve">AT: Can’t manufacture- CL lets them buy from foreign firms- Article 31 </w:t>
      </w:r>
    </w:p>
    <w:p w14:paraId="4D0261D0" w14:textId="77777777" w:rsidR="005F30E9" w:rsidRPr="00A24362" w:rsidRDefault="005F30E9" w:rsidP="005F30E9">
      <w:r w:rsidRPr="00A24362">
        <w:rPr>
          <w:b/>
          <w:bCs/>
          <w:sz w:val="26"/>
          <w:szCs w:val="26"/>
        </w:rPr>
        <w:t xml:space="preserve">Nanda 2010 </w:t>
      </w:r>
      <w:r w:rsidRPr="00A24362">
        <w:rPr>
          <w:szCs w:val="16"/>
        </w:rPr>
        <w:t xml:space="preserve">(Nitya, research professional with more than two decades of experience in research, </w:t>
      </w:r>
      <w:proofErr w:type="gramStart"/>
      <w:r w:rsidRPr="00A24362">
        <w:rPr>
          <w:szCs w:val="16"/>
        </w:rPr>
        <w:t>consulting</w:t>
      </w:r>
      <w:proofErr w:type="gramEnd"/>
      <w:r w:rsidRPr="00A24362">
        <w:rPr>
          <w:szCs w:val="16"/>
        </w:rPr>
        <w:t xml:space="preserve"> and teaching. He has been involved with more than 40 research/consulting projects, and in about half of them as the principal investigator. Currently, he is Director at the Council for Social Development, New Delhi – a premier research institute working on issues of social development. Previously, he worked at the National Council of Applied Economic Research (NCAER), CUTS International, and The Energy and Resources Institute (TERI). During his tenure at TERI, he was also an adjunct faculty at the TERI School of Advanced Studies – a deemed university. He has about 120 research publications including in peer-reviewed journals and as book chapters and monographs. He has authored two books and edited four volumes. He has written several articles for various newspapers and magazines as well. Among his books, “Expanding Frontiers of Global Trade Rules: The Political Economic Dynamics of the International Trading System”, Routledge, London &amp; New York, 2008 received wide acclaim. Currently, he is working on a book titled, “India’s Industrial Policy and Performance: Growth, Competition and Competitiveness”. He received his education at the Calcutta University and Jawaharlal Nehru University, New Delhi. “International Trade and Climate Change: Issues for South Asia. VIII+48. Kathmandu: South Asia Watch on Trade, Economics and Environment (SAWTEE). https://www.sawtee.org/publications/Discussion-Paper-13.pdf </w:t>
      </w:r>
      <w:proofErr w:type="gramStart"/>
      <w:r w:rsidRPr="00A24362">
        <w:rPr>
          <w:szCs w:val="16"/>
        </w:rPr>
        <w:t>2010)DR</w:t>
      </w:r>
      <w:proofErr w:type="gramEnd"/>
      <w:r w:rsidRPr="00A24362">
        <w:rPr>
          <w:szCs w:val="16"/>
        </w:rPr>
        <w:t xml:space="preserve"> 21</w:t>
      </w:r>
    </w:p>
    <w:p w14:paraId="6F6F5714" w14:textId="77777777" w:rsidR="005F30E9" w:rsidRPr="00A24362" w:rsidRDefault="005F30E9" w:rsidP="005F30E9">
      <w:pPr>
        <w:rPr>
          <w:rStyle w:val="Emphasis"/>
        </w:rPr>
      </w:pPr>
      <w:r w:rsidRPr="00A24362">
        <w:rPr>
          <w:u w:val="single"/>
        </w:rPr>
        <w:t>Much of the discussion on technology transfer has been concerned with the issue of climate change mitigation.</w:t>
      </w:r>
      <w:r w:rsidRPr="00A24362">
        <w:t xml:space="preserve"> </w:t>
      </w:r>
      <w:r w:rsidRPr="00A24362">
        <w:rPr>
          <w:u w:val="single"/>
        </w:rPr>
        <w:t xml:space="preserve">However, </w:t>
      </w:r>
      <w:r w:rsidRPr="00A24362">
        <w:rPr>
          <w:rStyle w:val="Emphasis"/>
          <w:highlight w:val="green"/>
        </w:rPr>
        <w:t>for developing countries, tech</w:t>
      </w:r>
      <w:r w:rsidRPr="00A24362">
        <w:rPr>
          <w:rStyle w:val="Emphasis"/>
        </w:rPr>
        <w:t xml:space="preserve">nology </w:t>
      </w:r>
      <w:r w:rsidRPr="00A24362">
        <w:rPr>
          <w:rStyle w:val="Emphasis"/>
          <w:highlight w:val="green"/>
        </w:rPr>
        <w:t>would</w:t>
      </w:r>
      <w:r w:rsidRPr="00A24362">
        <w:rPr>
          <w:rStyle w:val="Emphasis"/>
        </w:rPr>
        <w:t xml:space="preserve"> probably </w:t>
      </w:r>
      <w:r w:rsidRPr="00A24362">
        <w:rPr>
          <w:rStyle w:val="Emphasis"/>
          <w:highlight w:val="green"/>
        </w:rPr>
        <w:t xml:space="preserve">be </w:t>
      </w:r>
      <w:r w:rsidRPr="00A24362">
        <w:rPr>
          <w:rStyle w:val="Emphasis"/>
        </w:rPr>
        <w:t xml:space="preserve">more </w:t>
      </w:r>
      <w:r w:rsidRPr="00A24362">
        <w:rPr>
          <w:rStyle w:val="Emphasis"/>
          <w:highlight w:val="green"/>
        </w:rPr>
        <w:t>important</w:t>
      </w:r>
      <w:r w:rsidRPr="00A24362">
        <w:rPr>
          <w:u w:val="single"/>
        </w:rPr>
        <w:t xml:space="preserve"> for adaptation. They will need technology </w:t>
      </w:r>
      <w:r w:rsidRPr="00A24362">
        <w:rPr>
          <w:highlight w:val="green"/>
          <w:u w:val="single"/>
        </w:rPr>
        <w:t xml:space="preserve">in </w:t>
      </w:r>
      <w:r w:rsidRPr="00A24362">
        <w:rPr>
          <w:rStyle w:val="Emphasis"/>
          <w:highlight w:val="green"/>
        </w:rPr>
        <w:t>agriculture</w:t>
      </w:r>
      <w:r w:rsidRPr="00A24362">
        <w:rPr>
          <w:highlight w:val="green"/>
          <w:u w:val="single"/>
        </w:rPr>
        <w:t xml:space="preserve"> so</w:t>
      </w:r>
      <w:r w:rsidRPr="00A24362">
        <w:rPr>
          <w:u w:val="single"/>
        </w:rPr>
        <w:t xml:space="preserve"> that </w:t>
      </w:r>
      <w:r w:rsidRPr="00A24362">
        <w:rPr>
          <w:b/>
          <w:bCs/>
          <w:highlight w:val="green"/>
          <w:u w:val="single"/>
        </w:rPr>
        <w:t>crops can withstand</w:t>
      </w:r>
      <w:r w:rsidRPr="00A24362">
        <w:rPr>
          <w:b/>
          <w:bCs/>
          <w:u w:val="single"/>
        </w:rPr>
        <w:t xml:space="preserve"> the impacts of </w:t>
      </w:r>
      <w:r w:rsidRPr="00A24362">
        <w:rPr>
          <w:b/>
          <w:bCs/>
          <w:highlight w:val="green"/>
          <w:u w:val="single"/>
        </w:rPr>
        <w:t>climate change</w:t>
      </w:r>
      <w:r w:rsidRPr="00A24362">
        <w:rPr>
          <w:u w:val="single"/>
        </w:rPr>
        <w:t xml:space="preserve">. They will need technology to deal with </w:t>
      </w:r>
      <w:r w:rsidRPr="00A24362">
        <w:rPr>
          <w:rStyle w:val="Emphasis"/>
          <w:highlight w:val="green"/>
        </w:rPr>
        <w:t>water stress</w:t>
      </w:r>
      <w:r w:rsidRPr="00A24362">
        <w:rPr>
          <w:u w:val="single"/>
        </w:rPr>
        <w:t xml:space="preserve">, </w:t>
      </w:r>
      <w:r w:rsidRPr="00A24362">
        <w:rPr>
          <w:rStyle w:val="Emphasis"/>
          <w:highlight w:val="green"/>
        </w:rPr>
        <w:t>greater</w:t>
      </w:r>
      <w:r w:rsidRPr="00A24362">
        <w:rPr>
          <w:rStyle w:val="Emphasis"/>
        </w:rPr>
        <w:t xml:space="preserve"> occurrence of </w:t>
      </w:r>
      <w:r w:rsidRPr="00A24362">
        <w:rPr>
          <w:u w:val="single"/>
        </w:rPr>
        <w:t xml:space="preserve">existing </w:t>
      </w:r>
      <w:r w:rsidRPr="00A24362">
        <w:rPr>
          <w:rStyle w:val="Emphasis"/>
        </w:rPr>
        <w:t>diseases</w:t>
      </w:r>
      <w:r w:rsidRPr="00A24362">
        <w:rPr>
          <w:u w:val="single"/>
        </w:rPr>
        <w:t xml:space="preserve">, </w:t>
      </w:r>
      <w:r w:rsidRPr="00A24362">
        <w:rPr>
          <w:highlight w:val="green"/>
          <w:u w:val="single"/>
        </w:rPr>
        <w:t>and</w:t>
      </w:r>
      <w:r w:rsidRPr="00A24362">
        <w:rPr>
          <w:u w:val="single"/>
        </w:rPr>
        <w:t xml:space="preserve"> the arrival of </w:t>
      </w:r>
      <w:r w:rsidRPr="00A24362">
        <w:rPr>
          <w:rStyle w:val="Emphasis"/>
          <w:highlight w:val="green"/>
        </w:rPr>
        <w:t>new diseases.</w:t>
      </w:r>
    </w:p>
    <w:p w14:paraId="1D6C9766" w14:textId="77777777" w:rsidR="005F30E9" w:rsidRPr="00A24362" w:rsidRDefault="005F30E9" w:rsidP="005F30E9">
      <w:pPr>
        <w:rPr>
          <w:u w:val="single"/>
        </w:rPr>
      </w:pPr>
      <w:r w:rsidRPr="00A24362">
        <w:rPr>
          <w:u w:val="single"/>
        </w:rPr>
        <w:t>The</w:t>
      </w:r>
      <w:r w:rsidRPr="00A24362">
        <w:t xml:space="preserve"> Intergovernmental Panel on Climate Change (</w:t>
      </w:r>
      <w:r w:rsidRPr="00A24362">
        <w:rPr>
          <w:u w:val="single"/>
        </w:rPr>
        <w:t>IPCC) has listed the various hurdles to technology transfer</w:t>
      </w:r>
      <w:r w:rsidRPr="00A24362">
        <w:t xml:space="preserve">, including high capital costs, limited access to capital, </w:t>
      </w:r>
      <w:r w:rsidRPr="00A24362">
        <w:rPr>
          <w:u w:val="single"/>
        </w:rPr>
        <w:t xml:space="preserve">poor access to information, institutional and administrative difficulties in developing technology </w:t>
      </w:r>
      <w:r w:rsidRPr="00A24362">
        <w:rPr>
          <w:u w:val="single"/>
        </w:rPr>
        <w:lastRenderedPageBreak/>
        <w:t>transfer contracts</w:t>
      </w:r>
      <w:r w:rsidRPr="00A24362">
        <w:t>, lack of infrastructure to absorb riskier technologies, absence of economic incentives, and IPRs (Metz et al. 2000).</w:t>
      </w:r>
      <w:r w:rsidRPr="00A24362">
        <w:rPr>
          <w:u w:val="single"/>
        </w:rPr>
        <w:t xml:space="preserve"> Sale or </w:t>
      </w:r>
      <w:r w:rsidRPr="00A24362">
        <w:rPr>
          <w:rStyle w:val="Emphasis"/>
          <w:highlight w:val="green"/>
        </w:rPr>
        <w:t>licensing of i</w:t>
      </w:r>
      <w:r w:rsidRPr="00A24362">
        <w:rPr>
          <w:rStyle w:val="Emphasis"/>
        </w:rPr>
        <w:t xml:space="preserve">ntellectual </w:t>
      </w:r>
      <w:r w:rsidRPr="00A24362">
        <w:rPr>
          <w:rStyle w:val="Emphasis"/>
          <w:highlight w:val="green"/>
        </w:rPr>
        <w:t>p</w:t>
      </w:r>
      <w:r w:rsidRPr="00A24362">
        <w:rPr>
          <w:rStyle w:val="Emphasis"/>
        </w:rPr>
        <w:t>roperty</w:t>
      </w:r>
      <w:r w:rsidRPr="00A24362">
        <w:rPr>
          <w:u w:val="single"/>
        </w:rPr>
        <w:t xml:space="preserve"> </w:t>
      </w:r>
      <w:r w:rsidRPr="00A24362">
        <w:rPr>
          <w:highlight w:val="green"/>
          <w:u w:val="single"/>
        </w:rPr>
        <w:t xml:space="preserve">is </w:t>
      </w:r>
      <w:r w:rsidRPr="00A24362">
        <w:rPr>
          <w:rStyle w:val="Emphasis"/>
          <w:highlight w:val="green"/>
        </w:rPr>
        <w:t>an important component of transfer of tech</w:t>
      </w:r>
      <w:r w:rsidRPr="00A24362">
        <w:rPr>
          <w:rStyle w:val="Emphasis"/>
        </w:rPr>
        <w:t xml:space="preserve">nology </w:t>
      </w:r>
      <w:r w:rsidRPr="00A24362">
        <w:rPr>
          <w:u w:val="single"/>
        </w:rPr>
        <w:t>in the international context.</w:t>
      </w:r>
    </w:p>
    <w:p w14:paraId="69F8E4B7" w14:textId="77777777" w:rsidR="005F30E9" w:rsidRPr="00A24362" w:rsidRDefault="005F30E9" w:rsidP="005F30E9">
      <w:r w:rsidRPr="00A24362">
        <w:t xml:space="preserve">Technologies protected by IPRs need to be licensed. The nature of the IPR regime is an issue in so far as it determines the terms of licensing. Therefore, there is a great likelihood of production and usage costs increasing because of payments made to obtain </w:t>
      </w:r>
      <w:proofErr w:type="spellStart"/>
      <w:r w:rsidRPr="00A24362">
        <w:t>licences</w:t>
      </w:r>
      <w:proofErr w:type="spellEnd"/>
      <w:r w:rsidRPr="00A24362">
        <w:t xml:space="preserve">. </w:t>
      </w:r>
      <w:r w:rsidRPr="00A24362">
        <w:rPr>
          <w:u w:val="single"/>
        </w:rPr>
        <w:t xml:space="preserve">In some case, the owner may just refuse to grant a </w:t>
      </w:r>
      <w:proofErr w:type="spellStart"/>
      <w:r w:rsidRPr="00A24362">
        <w:rPr>
          <w:u w:val="single"/>
        </w:rPr>
        <w:t>licence</w:t>
      </w:r>
      <w:proofErr w:type="spellEnd"/>
      <w:r w:rsidRPr="00A24362">
        <w:rPr>
          <w:u w:val="single"/>
        </w:rPr>
        <w:t xml:space="preserve"> altogether as such technologies are used as barriers to entry</w:t>
      </w:r>
      <w:r w:rsidRPr="00A24362">
        <w:t xml:space="preserve"> (Aoki and Small 2004). </w:t>
      </w:r>
      <w:r w:rsidRPr="00A24362">
        <w:rPr>
          <w:rStyle w:val="Emphasis"/>
        </w:rPr>
        <w:t>DuPont</w:t>
      </w:r>
      <w:r w:rsidRPr="00A24362">
        <w:rPr>
          <w:u w:val="single"/>
        </w:rPr>
        <w:t>, for example,</w:t>
      </w:r>
      <w:r w:rsidRPr="00A24362">
        <w:rPr>
          <w:rStyle w:val="Emphasis"/>
        </w:rPr>
        <w:t xml:space="preserve"> refused to grant </w:t>
      </w:r>
      <w:proofErr w:type="spellStart"/>
      <w:r w:rsidRPr="00A24362">
        <w:rPr>
          <w:rStyle w:val="Emphasis"/>
        </w:rPr>
        <w:t>licence</w:t>
      </w:r>
      <w:proofErr w:type="spellEnd"/>
      <w:r w:rsidRPr="00A24362">
        <w:rPr>
          <w:rStyle w:val="Emphasis"/>
        </w:rPr>
        <w:t xml:space="preserve"> </w:t>
      </w:r>
      <w:proofErr w:type="gramStart"/>
      <w:r w:rsidRPr="00A24362">
        <w:rPr>
          <w:rStyle w:val="Emphasis"/>
        </w:rPr>
        <w:t>for the production of</w:t>
      </w:r>
      <w:proofErr w:type="gramEnd"/>
      <w:r w:rsidRPr="00A24362">
        <w:rPr>
          <w:rStyle w:val="Emphasis"/>
        </w:rPr>
        <w:t xml:space="preserve"> chlorofluorocarbon substitutes</w:t>
      </w:r>
      <w:r w:rsidRPr="00A24362">
        <w:rPr>
          <w:u w:val="single"/>
        </w:rPr>
        <w:t xml:space="preserve"> to Korean and Indian firms that sought </w:t>
      </w:r>
      <w:r w:rsidRPr="00A24362">
        <w:rPr>
          <w:b/>
          <w:bCs/>
          <w:u w:val="single"/>
        </w:rPr>
        <w:t xml:space="preserve">to meet the phase-out requirements for ozone-depleting substances </w:t>
      </w:r>
      <w:r w:rsidRPr="00A24362">
        <w:rPr>
          <w:u w:val="single"/>
        </w:rPr>
        <w:t xml:space="preserve">(South Centre 2001). Such </w:t>
      </w:r>
      <w:r w:rsidRPr="00A24362">
        <w:rPr>
          <w:rStyle w:val="Emphasis"/>
        </w:rPr>
        <w:t>refusal</w:t>
      </w:r>
      <w:r w:rsidRPr="00A24362">
        <w:rPr>
          <w:u w:val="single"/>
        </w:rPr>
        <w:t xml:space="preserve"> can further </w:t>
      </w:r>
      <w:r w:rsidRPr="00A24362">
        <w:rPr>
          <w:rStyle w:val="Emphasis"/>
        </w:rPr>
        <w:t>dampen the diffusion of technology</w:t>
      </w:r>
      <w:r w:rsidRPr="00A24362">
        <w:t xml:space="preserve">. </w:t>
      </w:r>
      <w:r w:rsidRPr="003E2E93">
        <w:rPr>
          <w:u w:val="single"/>
        </w:rPr>
        <w:t>Often</w:t>
      </w:r>
      <w:r w:rsidRPr="00A24362">
        <w:rPr>
          <w:highlight w:val="green"/>
        </w:rPr>
        <w:t xml:space="preserve">, </w:t>
      </w:r>
      <w:r w:rsidRPr="00A24362">
        <w:rPr>
          <w:rStyle w:val="Emphasis"/>
          <w:highlight w:val="green"/>
        </w:rPr>
        <w:t>production</w:t>
      </w:r>
      <w:r w:rsidRPr="00A24362">
        <w:rPr>
          <w:highlight w:val="green"/>
          <w:u w:val="single"/>
        </w:rPr>
        <w:t xml:space="preserve"> o</w:t>
      </w:r>
      <w:r w:rsidRPr="00A24362">
        <w:rPr>
          <w:u w:val="single"/>
        </w:rPr>
        <w:t xml:space="preserve">f relevant goods that embody such </w:t>
      </w:r>
      <w:r w:rsidRPr="00A24362">
        <w:rPr>
          <w:highlight w:val="green"/>
          <w:u w:val="single"/>
        </w:rPr>
        <w:t xml:space="preserve">technology </w:t>
      </w:r>
      <w:r w:rsidRPr="00A24362">
        <w:rPr>
          <w:rStyle w:val="Emphasis"/>
          <w:highlight w:val="green"/>
        </w:rPr>
        <w:t>is cheaper in developing countries</w:t>
      </w:r>
      <w:r w:rsidRPr="00A24362">
        <w:rPr>
          <w:rStyle w:val="Emphasis"/>
        </w:rPr>
        <w:t xml:space="preserve"> even after payments</w:t>
      </w:r>
      <w:r w:rsidRPr="00A24362">
        <w:rPr>
          <w:u w:val="single"/>
        </w:rPr>
        <w:t xml:space="preserve"> of </w:t>
      </w:r>
      <w:r w:rsidRPr="00A24362">
        <w:rPr>
          <w:rStyle w:val="Emphasis"/>
        </w:rPr>
        <w:t>royalties</w:t>
      </w:r>
      <w:r w:rsidRPr="00A24362">
        <w:rPr>
          <w:u w:val="single"/>
        </w:rPr>
        <w:t xml:space="preserve">. Given this context, it has been suggested that the </w:t>
      </w:r>
      <w:r w:rsidRPr="00A24362">
        <w:rPr>
          <w:rStyle w:val="Emphasis"/>
          <w:highlight w:val="green"/>
        </w:rPr>
        <w:t xml:space="preserve">issuance of compulsory </w:t>
      </w:r>
      <w:proofErr w:type="spellStart"/>
      <w:r w:rsidRPr="00A24362">
        <w:rPr>
          <w:rStyle w:val="Emphasis"/>
          <w:highlight w:val="green"/>
        </w:rPr>
        <w:t>licences</w:t>
      </w:r>
      <w:proofErr w:type="spellEnd"/>
      <w:r w:rsidRPr="00A24362">
        <w:rPr>
          <w:u w:val="single"/>
        </w:rPr>
        <w:t xml:space="preserve"> </w:t>
      </w:r>
      <w:r w:rsidRPr="003E2E93">
        <w:rPr>
          <w:highlight w:val="green"/>
          <w:u w:val="single"/>
        </w:rPr>
        <w:t>can be</w:t>
      </w:r>
      <w:r w:rsidRPr="003E2E93">
        <w:rPr>
          <w:u w:val="single"/>
        </w:rPr>
        <w:t xml:space="preserve"> </w:t>
      </w:r>
      <w:r w:rsidRPr="003E2E93">
        <w:rPr>
          <w:rStyle w:val="Emphasis"/>
        </w:rPr>
        <w:t xml:space="preserve">a tool for </w:t>
      </w:r>
      <w:r w:rsidRPr="00A24362">
        <w:rPr>
          <w:rStyle w:val="Emphasis"/>
          <w:highlight w:val="green"/>
        </w:rPr>
        <w:t>faster diffusion of climate</w:t>
      </w:r>
      <w:r w:rsidRPr="00A24362">
        <w:rPr>
          <w:rStyle w:val="Emphasis"/>
        </w:rPr>
        <w:t xml:space="preserve">-friendly </w:t>
      </w:r>
      <w:r w:rsidRPr="00A24362">
        <w:rPr>
          <w:rStyle w:val="Emphasis"/>
          <w:highlight w:val="green"/>
        </w:rPr>
        <w:t>tech</w:t>
      </w:r>
      <w:r w:rsidRPr="00A24362">
        <w:rPr>
          <w:rStyle w:val="Emphasis"/>
        </w:rPr>
        <w:t>nologies</w:t>
      </w:r>
      <w:r w:rsidRPr="00A24362">
        <w:t xml:space="preserve"> (Barton 2007; Khor 2008).</w:t>
      </w:r>
    </w:p>
    <w:p w14:paraId="0C6B3752" w14:textId="77777777" w:rsidR="005F30E9" w:rsidRPr="00A24362" w:rsidRDefault="005F30E9" w:rsidP="005F30E9">
      <w:r w:rsidRPr="00A24362">
        <w:t xml:space="preserve">4.3 Compulsory licensing. </w:t>
      </w:r>
      <w:r w:rsidRPr="00A24362">
        <w:rPr>
          <w:rStyle w:val="Emphasis"/>
        </w:rPr>
        <w:t xml:space="preserve">Compulsory </w:t>
      </w:r>
      <w:proofErr w:type="spellStart"/>
      <w:r w:rsidRPr="00A24362">
        <w:rPr>
          <w:rStyle w:val="Emphasis"/>
        </w:rPr>
        <w:t>licence</w:t>
      </w:r>
      <w:proofErr w:type="spellEnd"/>
      <w:r w:rsidRPr="00A24362">
        <w:rPr>
          <w:u w:val="single"/>
        </w:rPr>
        <w:t xml:space="preserve">, a statutorily created </w:t>
      </w:r>
      <w:proofErr w:type="spellStart"/>
      <w:r w:rsidRPr="00A24362">
        <w:rPr>
          <w:u w:val="single"/>
        </w:rPr>
        <w:t>licence</w:t>
      </w:r>
      <w:proofErr w:type="spellEnd"/>
      <w:r w:rsidRPr="00A24362">
        <w:rPr>
          <w:u w:val="single"/>
        </w:rPr>
        <w:t xml:space="preserve"> that allows others to pay a royalty and use an invention without the patentee’s permission, is an important feature of IPR law. It</w:t>
      </w:r>
      <w:r w:rsidRPr="00A24362">
        <w:t xml:space="preserve"> also </w:t>
      </w:r>
      <w:r w:rsidRPr="00A24362">
        <w:rPr>
          <w:u w:val="single"/>
        </w:rPr>
        <w:t xml:space="preserve">includes the government authorizing itself to use an otherwise protected intellectual property without having to obtain the permission or authorization of a patent holder in cases of national emergency or use towards a public good. </w:t>
      </w:r>
      <w:r w:rsidRPr="00A24362">
        <w:t xml:space="preserve">The issue of compulsory licensing becomes a case for consideration when a patent holder is not willing to share the technology with others voluntarily. </w:t>
      </w:r>
      <w:r w:rsidRPr="003E2E93">
        <w:rPr>
          <w:rStyle w:val="Emphasis"/>
        </w:rPr>
        <w:t xml:space="preserve">Compulsory licensing </w:t>
      </w:r>
      <w:r w:rsidRPr="00A24362">
        <w:rPr>
          <w:rStyle w:val="Emphasis"/>
          <w:highlight w:val="green"/>
        </w:rPr>
        <w:t>introduces competition</w:t>
      </w:r>
      <w:r w:rsidRPr="00A24362">
        <w:rPr>
          <w:u w:val="single"/>
        </w:rPr>
        <w:t xml:space="preserve"> in the markets </w:t>
      </w:r>
      <w:r w:rsidRPr="00A24362">
        <w:rPr>
          <w:highlight w:val="green"/>
          <w:u w:val="single"/>
        </w:rPr>
        <w:t>and</w:t>
      </w:r>
      <w:r w:rsidRPr="00A24362">
        <w:rPr>
          <w:u w:val="single"/>
        </w:rPr>
        <w:t xml:space="preserve"> hence </w:t>
      </w:r>
      <w:r w:rsidRPr="00A24362">
        <w:rPr>
          <w:highlight w:val="green"/>
          <w:u w:val="single"/>
        </w:rPr>
        <w:t>makes</w:t>
      </w:r>
      <w:r w:rsidRPr="00A24362">
        <w:rPr>
          <w:u w:val="single"/>
        </w:rPr>
        <w:t xml:space="preserve"> the </w:t>
      </w:r>
      <w:r w:rsidRPr="00A24362">
        <w:rPr>
          <w:rStyle w:val="Emphasis"/>
        </w:rPr>
        <w:t xml:space="preserve">relevant </w:t>
      </w:r>
      <w:r w:rsidRPr="00A24362">
        <w:rPr>
          <w:rStyle w:val="Emphasis"/>
          <w:highlight w:val="green"/>
        </w:rPr>
        <w:t>goods</w:t>
      </w:r>
      <w:r w:rsidRPr="00A24362">
        <w:rPr>
          <w:u w:val="single"/>
        </w:rPr>
        <w:t xml:space="preserve"> and services </w:t>
      </w:r>
      <w:r w:rsidRPr="00A24362">
        <w:rPr>
          <w:rStyle w:val="Emphasis"/>
          <w:highlight w:val="green"/>
        </w:rPr>
        <w:t>cheaper</w:t>
      </w:r>
      <w:r w:rsidRPr="00A24362">
        <w:rPr>
          <w:u w:val="single"/>
        </w:rPr>
        <w:t>.</w:t>
      </w:r>
    </w:p>
    <w:p w14:paraId="0835FB6A" w14:textId="77777777" w:rsidR="005F30E9" w:rsidRPr="00A24362" w:rsidRDefault="005F30E9" w:rsidP="005F30E9">
      <w:pPr>
        <w:rPr>
          <w:sz w:val="12"/>
          <w:szCs w:val="12"/>
        </w:rPr>
      </w:pPr>
      <w:r w:rsidRPr="00A24362">
        <w:rPr>
          <w:sz w:val="12"/>
          <w:szCs w:val="12"/>
        </w:rPr>
        <w:t xml:space="preserve">The term compulsory </w:t>
      </w:r>
      <w:proofErr w:type="spellStart"/>
      <w:r w:rsidRPr="00A24362">
        <w:rPr>
          <w:sz w:val="12"/>
          <w:szCs w:val="12"/>
        </w:rPr>
        <w:t>licence</w:t>
      </w:r>
      <w:proofErr w:type="spellEnd"/>
      <w:r w:rsidRPr="00A24362">
        <w:rPr>
          <w:sz w:val="12"/>
          <w:szCs w:val="12"/>
        </w:rPr>
        <w:t xml:space="preserve"> does not figure as such in the WTO’s Agreement on Trade-Related Aspects of Intellectual Property Rights (TRIPS). However, it can be read into the provision of the Agreement on other use (of the patented subject matter) without authorization of the right holder. Exceptions to the rights of patent holders11 and principles on measures for preventing the abuse of IPRs by right holders or the resort to practices which unreasonably restrain trade or adversely affect the international transfer of technology also provide reasonable flexibility for resorting to the provision of compulsory licensing.12 </w:t>
      </w:r>
    </w:p>
    <w:p w14:paraId="19FAD4F2" w14:textId="77777777" w:rsidR="005F30E9" w:rsidRPr="00A24362" w:rsidRDefault="005F30E9" w:rsidP="005F30E9">
      <w:pPr>
        <w:rPr>
          <w:sz w:val="12"/>
          <w:szCs w:val="12"/>
        </w:rPr>
      </w:pPr>
      <w:r w:rsidRPr="00A24362">
        <w:rPr>
          <w:sz w:val="12"/>
          <w:szCs w:val="12"/>
        </w:rPr>
        <w:t xml:space="preserve">In the US, 28 USC 1498 is the seminal legal provision relating to the government use of patents and copyrights. The process provided under this provision empowers the US government to use and authorize the use of a patent without any requirement to seek a </w:t>
      </w:r>
      <w:proofErr w:type="spellStart"/>
      <w:r w:rsidRPr="00A24362">
        <w:rPr>
          <w:sz w:val="12"/>
          <w:szCs w:val="12"/>
        </w:rPr>
        <w:t>licence</w:t>
      </w:r>
      <w:proofErr w:type="spellEnd"/>
      <w:r w:rsidRPr="00A24362">
        <w:rPr>
          <w:sz w:val="12"/>
          <w:szCs w:val="12"/>
        </w:rPr>
        <w:t xml:space="preserve"> or negotiate the use. It also entitles the patent right owner to compensation by fi ling a suit in the US Court of Federal Claims for recovery of his “reasonable and entire compensation”.</w:t>
      </w:r>
    </w:p>
    <w:p w14:paraId="46C80DAC" w14:textId="77777777" w:rsidR="005F30E9" w:rsidRPr="00A24362" w:rsidRDefault="005F30E9" w:rsidP="005F30E9">
      <w:pPr>
        <w:rPr>
          <w:sz w:val="12"/>
          <w:szCs w:val="12"/>
        </w:rPr>
      </w:pPr>
      <w:r w:rsidRPr="00A24362">
        <w:rPr>
          <w:sz w:val="12"/>
          <w:szCs w:val="12"/>
        </w:rPr>
        <w:t xml:space="preserve">The US has a long history of compulsory licensing, which has been mostly used as an antitrust remedy in cases of patent abuses. In Besser Manufacturing, the court quoted compulsory licensing as “a well-recognized remedy where patent abuses are proved in antitrust actions and it is required for effective relief.”5 Similarly in the Glaxo Group case, the court stated that “mandatory selling on </w:t>
      </w:r>
      <w:proofErr w:type="spellStart"/>
      <w:r w:rsidRPr="00A24362">
        <w:rPr>
          <w:sz w:val="12"/>
          <w:szCs w:val="12"/>
        </w:rPr>
        <w:t>specifi</w:t>
      </w:r>
      <w:proofErr w:type="spellEnd"/>
      <w:r w:rsidRPr="00A24362">
        <w:rPr>
          <w:sz w:val="12"/>
          <w:szCs w:val="12"/>
        </w:rPr>
        <w:t xml:space="preserve"> ed terms and compulsory patent licensing at reasonable charges are recognized antitrust remedies.”6 The General Electric case is an interesting case in which the court required General Electric to issue “free” </w:t>
      </w:r>
      <w:proofErr w:type="spellStart"/>
      <w:r w:rsidRPr="00A24362">
        <w:rPr>
          <w:sz w:val="12"/>
          <w:szCs w:val="12"/>
        </w:rPr>
        <w:t>licences</w:t>
      </w:r>
      <w:proofErr w:type="spellEnd"/>
      <w:r w:rsidRPr="00A24362">
        <w:rPr>
          <w:sz w:val="12"/>
          <w:szCs w:val="12"/>
        </w:rPr>
        <w:t xml:space="preserve"> for light bulb patents to its competitors. 7 In the Microsoft Corporation case the district court endorsed compulsory licensing as “a remedy closely connected with the theory of liability in this case …. To ensure that no practices likely to result in monopolization</w:t>
      </w:r>
      <w:proofErr w:type="gramStart"/>
      <w:r w:rsidRPr="00A24362">
        <w:rPr>
          <w:sz w:val="12"/>
          <w:szCs w:val="12"/>
        </w:rPr>
        <w:t>….provisions</w:t>
      </w:r>
      <w:proofErr w:type="gramEnd"/>
      <w:r w:rsidRPr="00A24362">
        <w:rPr>
          <w:sz w:val="12"/>
          <w:szCs w:val="12"/>
        </w:rPr>
        <w:t xml:space="preserve"> plainly fall within public interest.”</w:t>
      </w:r>
    </w:p>
    <w:p w14:paraId="03C15D73" w14:textId="77777777" w:rsidR="005F30E9" w:rsidRPr="00A24362" w:rsidRDefault="005F30E9" w:rsidP="005F30E9">
      <w:pPr>
        <w:rPr>
          <w:u w:val="single"/>
        </w:rPr>
      </w:pPr>
      <w:r w:rsidRPr="003E2E93">
        <w:rPr>
          <w:u w:val="single"/>
        </w:rPr>
        <w:t>There</w:t>
      </w:r>
      <w:r w:rsidRPr="00A24362">
        <w:t xml:space="preserve"> also </w:t>
      </w:r>
      <w:r w:rsidRPr="003E2E93">
        <w:rPr>
          <w:u w:val="single"/>
        </w:rPr>
        <w:t>exists</w:t>
      </w:r>
      <w:r w:rsidRPr="00A24362">
        <w:rPr>
          <w:u w:val="single"/>
        </w:rPr>
        <w:t xml:space="preserve"> a host of </w:t>
      </w:r>
      <w:r w:rsidRPr="00A24362">
        <w:rPr>
          <w:rStyle w:val="Emphasis"/>
        </w:rPr>
        <w:t xml:space="preserve">specific </w:t>
      </w:r>
      <w:r w:rsidRPr="00A24362">
        <w:rPr>
          <w:rStyle w:val="Emphasis"/>
          <w:highlight w:val="green"/>
        </w:rPr>
        <w:t>environmental</w:t>
      </w:r>
      <w:r w:rsidRPr="00A24362">
        <w:rPr>
          <w:rStyle w:val="Emphasis"/>
        </w:rPr>
        <w:t xml:space="preserve"> and health </w:t>
      </w:r>
      <w:r w:rsidRPr="00A24362">
        <w:rPr>
          <w:rStyle w:val="Emphasis"/>
          <w:highlight w:val="green"/>
        </w:rPr>
        <w:t>legislation</w:t>
      </w:r>
      <w:r w:rsidRPr="00A24362">
        <w:rPr>
          <w:u w:val="single"/>
        </w:rPr>
        <w:t xml:space="preserve"> in the US </w:t>
      </w:r>
      <w:r w:rsidRPr="003E2E93">
        <w:rPr>
          <w:u w:val="single"/>
        </w:rPr>
        <w:t xml:space="preserve">that provide </w:t>
      </w:r>
      <w:r w:rsidRPr="003E2E93">
        <w:rPr>
          <w:highlight w:val="green"/>
          <w:u w:val="single"/>
        </w:rPr>
        <w:t>for</w:t>
      </w:r>
      <w:r w:rsidRPr="00A24362">
        <w:rPr>
          <w:u w:val="single"/>
        </w:rPr>
        <w:t xml:space="preserve"> the </w:t>
      </w:r>
      <w:r w:rsidRPr="00A24362">
        <w:rPr>
          <w:rStyle w:val="Emphasis"/>
          <w:highlight w:val="green"/>
        </w:rPr>
        <w:t>targeted licensing</w:t>
      </w:r>
      <w:r w:rsidRPr="00A24362">
        <w:rPr>
          <w:u w:val="single"/>
        </w:rPr>
        <w:t xml:space="preserve"> of specific technological applications to meet public health needs and specific environmental objectives </w:t>
      </w:r>
      <w:r w:rsidRPr="00A24362">
        <w:rPr>
          <w:highlight w:val="green"/>
          <w:u w:val="single"/>
        </w:rPr>
        <w:t xml:space="preserve">like </w:t>
      </w:r>
      <w:r w:rsidRPr="00A24362">
        <w:rPr>
          <w:rStyle w:val="Emphasis"/>
          <w:highlight w:val="green"/>
        </w:rPr>
        <w:t>air pollution</w:t>
      </w:r>
      <w:r w:rsidRPr="00A24362">
        <w:rPr>
          <w:u w:val="single"/>
        </w:rPr>
        <w:t xml:space="preserve"> control. </w:t>
      </w:r>
      <w:r w:rsidRPr="00A24362">
        <w:t xml:space="preserve">42 </w:t>
      </w:r>
      <w:r w:rsidRPr="00A24362">
        <w:rPr>
          <w:u w:val="single"/>
        </w:rPr>
        <w:t xml:space="preserve">USC Sec 7608 provides for mandatory licensing of air pollution prevention inventions under Title 42 (Public Health and Welfare) under </w:t>
      </w:r>
      <w:r w:rsidRPr="00A24362">
        <w:rPr>
          <w:highlight w:val="green"/>
          <w:u w:val="single"/>
        </w:rPr>
        <w:t xml:space="preserve">the </w:t>
      </w:r>
      <w:r w:rsidRPr="00A24362">
        <w:rPr>
          <w:rStyle w:val="Emphasis"/>
          <w:highlight w:val="green"/>
        </w:rPr>
        <w:t>Clean Air Act</w:t>
      </w:r>
      <w:r w:rsidRPr="00A24362">
        <w:t xml:space="preserve">. </w:t>
      </w:r>
      <w:r w:rsidRPr="00A24362">
        <w:rPr>
          <w:u w:val="single"/>
        </w:rPr>
        <w:t xml:space="preserve">Mandatory patent </w:t>
      </w:r>
      <w:proofErr w:type="spellStart"/>
      <w:r w:rsidRPr="00A24362">
        <w:rPr>
          <w:u w:val="single"/>
        </w:rPr>
        <w:t>licences</w:t>
      </w:r>
      <w:proofErr w:type="spellEnd"/>
      <w:r w:rsidRPr="00A24362">
        <w:rPr>
          <w:u w:val="single"/>
        </w:rPr>
        <w:t xml:space="preserve"> have also been </w:t>
      </w:r>
      <w:r w:rsidRPr="00A24362">
        <w:rPr>
          <w:highlight w:val="green"/>
          <w:u w:val="single"/>
        </w:rPr>
        <w:t>grant</w:t>
      </w:r>
      <w:r w:rsidRPr="00A24362">
        <w:rPr>
          <w:u w:val="single"/>
        </w:rPr>
        <w:t xml:space="preserve">ed under Section 308 of the Clean Air Act.9 The </w:t>
      </w:r>
      <w:proofErr w:type="spellStart"/>
      <w:r w:rsidRPr="00A24362">
        <w:rPr>
          <w:u w:val="single"/>
        </w:rPr>
        <w:t>defence</w:t>
      </w:r>
      <w:proofErr w:type="spellEnd"/>
      <w:r w:rsidRPr="00A24362">
        <w:rPr>
          <w:u w:val="single"/>
        </w:rPr>
        <w:t xml:space="preserve"> sector has been one of the major consumers of </w:t>
      </w:r>
      <w:r w:rsidRPr="00A24362">
        <w:rPr>
          <w:rStyle w:val="Emphasis"/>
        </w:rPr>
        <w:t xml:space="preserve">the </w:t>
      </w:r>
      <w:r w:rsidRPr="00A24362">
        <w:rPr>
          <w:rStyle w:val="Emphasis"/>
          <w:highlight w:val="green"/>
        </w:rPr>
        <w:t>compulsory licenses</w:t>
      </w:r>
      <w:r w:rsidRPr="00A24362">
        <w:rPr>
          <w:u w:val="single"/>
        </w:rPr>
        <w:t xml:space="preserve"> issues by the US government.</w:t>
      </w:r>
    </w:p>
    <w:p w14:paraId="2C2AAFB6" w14:textId="77777777" w:rsidR="005F30E9" w:rsidRPr="00A24362" w:rsidRDefault="005F30E9" w:rsidP="005F30E9">
      <w:pPr>
        <w:rPr>
          <w:sz w:val="12"/>
          <w:szCs w:val="12"/>
        </w:rPr>
      </w:pPr>
      <w:r w:rsidRPr="00A24362">
        <w:rPr>
          <w:sz w:val="12"/>
          <w:szCs w:val="12"/>
        </w:rPr>
        <w:t xml:space="preserve">In Europe, although compulsory licensing has not been as frequent as in the US, the IMS Health case </w:t>
      </w:r>
      <w:proofErr w:type="gramStart"/>
      <w:r w:rsidRPr="00A24362">
        <w:rPr>
          <w:sz w:val="12"/>
          <w:szCs w:val="12"/>
        </w:rPr>
        <w:t>is considered to be</w:t>
      </w:r>
      <w:proofErr w:type="gramEnd"/>
      <w:r w:rsidRPr="00A24362">
        <w:rPr>
          <w:sz w:val="12"/>
          <w:szCs w:val="12"/>
        </w:rPr>
        <w:t xml:space="preserve"> a landmark case in this regard. In this case, the European Court of Justice laid down certain conditions under which a compulsory </w:t>
      </w:r>
      <w:proofErr w:type="spellStart"/>
      <w:r w:rsidRPr="00A24362">
        <w:rPr>
          <w:sz w:val="12"/>
          <w:szCs w:val="12"/>
        </w:rPr>
        <w:t>licence</w:t>
      </w:r>
      <w:proofErr w:type="spellEnd"/>
      <w:r w:rsidRPr="00A24362">
        <w:rPr>
          <w:sz w:val="12"/>
          <w:szCs w:val="12"/>
        </w:rPr>
        <w:t xml:space="preserve"> can be granted.10 In the Regulation (EC) No 816/2006 of the European Parliament and of the Council of 17 May 2006 on compulsory licensing of patents relating to the manufacture of pharmaceutical products for export to countries with public health problems, prior negotiations in circumstances of national emergency and public noncommercial usage have been waived. In such cases, payment for a patent </w:t>
      </w:r>
      <w:proofErr w:type="spellStart"/>
      <w:r w:rsidRPr="00A24362">
        <w:rPr>
          <w:sz w:val="12"/>
          <w:szCs w:val="12"/>
        </w:rPr>
        <w:t>licence</w:t>
      </w:r>
      <w:proofErr w:type="spellEnd"/>
      <w:r w:rsidRPr="00A24362">
        <w:rPr>
          <w:sz w:val="12"/>
          <w:szCs w:val="12"/>
        </w:rPr>
        <w:t xml:space="preserve"> has been fixed at 4 percent of the remuneration given by the importing country.</w:t>
      </w:r>
    </w:p>
    <w:p w14:paraId="7CA3B606" w14:textId="77777777" w:rsidR="005F30E9" w:rsidRPr="00A24362" w:rsidRDefault="005F30E9" w:rsidP="005F30E9">
      <w:pPr>
        <w:rPr>
          <w:sz w:val="12"/>
          <w:szCs w:val="12"/>
        </w:rPr>
      </w:pPr>
      <w:r w:rsidRPr="00A24362">
        <w:rPr>
          <w:sz w:val="12"/>
          <w:szCs w:val="12"/>
        </w:rPr>
        <w:lastRenderedPageBreak/>
        <w:t xml:space="preserve">Some South Asian countries too have legal provisions for compulsory licensing. Sections 84 and 92 of the Indian Patent Act 1970 (along with revisions) relate to the issuance of compulsory </w:t>
      </w:r>
      <w:proofErr w:type="spellStart"/>
      <w:r w:rsidRPr="00A24362">
        <w:rPr>
          <w:sz w:val="12"/>
          <w:szCs w:val="12"/>
        </w:rPr>
        <w:t>licences</w:t>
      </w:r>
      <w:proofErr w:type="spellEnd"/>
      <w:r w:rsidRPr="00A24362">
        <w:rPr>
          <w:sz w:val="12"/>
          <w:szCs w:val="12"/>
        </w:rPr>
        <w:t xml:space="preserve">. The Act states that after three years from the date of sealing of a patent, an interested party may apply to the Controller for the grant of a compulsory license alleging that the reasonable requirements of the public with respect to the invention have not been </w:t>
      </w:r>
      <w:proofErr w:type="spellStart"/>
      <w:r w:rsidRPr="00A24362">
        <w:rPr>
          <w:sz w:val="12"/>
          <w:szCs w:val="12"/>
        </w:rPr>
        <w:t>satisfi</w:t>
      </w:r>
      <w:proofErr w:type="spellEnd"/>
      <w:r w:rsidRPr="00A24362">
        <w:rPr>
          <w:sz w:val="12"/>
          <w:szCs w:val="12"/>
        </w:rPr>
        <w:t xml:space="preserve"> ed or that the invention is not available at a reasonable price (CUTS 2006). Pakistan also has similar provisions. Under Sri Lanka’s Intellectual Property Act No 36 of 2003, compulsory </w:t>
      </w:r>
      <w:proofErr w:type="spellStart"/>
      <w:r w:rsidRPr="00A24362">
        <w:rPr>
          <w:sz w:val="12"/>
          <w:szCs w:val="12"/>
        </w:rPr>
        <w:t>licences</w:t>
      </w:r>
      <w:proofErr w:type="spellEnd"/>
      <w:r w:rsidRPr="00A24362">
        <w:rPr>
          <w:sz w:val="12"/>
          <w:szCs w:val="12"/>
        </w:rPr>
        <w:t xml:space="preserve"> can be issued only in extreme cases. This could be because Sri Lanka signed a bilateral agreement with the US in 1991 limiting the grounds for the use by Sri Lanka of compulsory licensing of patents.</w:t>
      </w:r>
    </w:p>
    <w:p w14:paraId="2F8B0D60" w14:textId="77777777" w:rsidR="005F30E9" w:rsidRPr="00A24362" w:rsidRDefault="005F30E9" w:rsidP="005F30E9">
      <w:pPr>
        <w:rPr>
          <w:sz w:val="12"/>
          <w:szCs w:val="12"/>
        </w:rPr>
      </w:pPr>
      <w:r w:rsidRPr="00A24362">
        <w:rPr>
          <w:sz w:val="12"/>
          <w:szCs w:val="12"/>
        </w:rPr>
        <w:t xml:space="preserve">Article 31 (c) of the TRIPS Agreement also provides that a country can use such a measure “to remedy a practice determined after judicial or administrative process to be anti-competitive”. Hence, countries can invoke their competition law where “abuse of dominance” is included as one of the anti-competitive practices and the source of dominance is an IPR. However, the provision also requires that the possibilities of obtaining a voluntary </w:t>
      </w:r>
      <w:proofErr w:type="spellStart"/>
      <w:r w:rsidRPr="00A24362">
        <w:rPr>
          <w:sz w:val="12"/>
          <w:szCs w:val="12"/>
        </w:rPr>
        <w:t>licence</w:t>
      </w:r>
      <w:proofErr w:type="spellEnd"/>
      <w:r w:rsidRPr="00A24362">
        <w:rPr>
          <w:sz w:val="12"/>
          <w:szCs w:val="12"/>
        </w:rPr>
        <w:t xml:space="preserve"> must be exhausted before a compulsory </w:t>
      </w:r>
      <w:proofErr w:type="spellStart"/>
      <w:r w:rsidRPr="00A24362">
        <w:rPr>
          <w:sz w:val="12"/>
          <w:szCs w:val="12"/>
        </w:rPr>
        <w:t>licence</w:t>
      </w:r>
      <w:proofErr w:type="spellEnd"/>
      <w:r w:rsidRPr="00A24362">
        <w:rPr>
          <w:sz w:val="12"/>
          <w:szCs w:val="12"/>
        </w:rPr>
        <w:t xml:space="preserve"> is sought. Similarly, Article 40 of the TRIPS Agreement dealing with control of anti-competitive practices in contractual </w:t>
      </w:r>
      <w:proofErr w:type="spellStart"/>
      <w:r w:rsidRPr="00A24362">
        <w:rPr>
          <w:sz w:val="12"/>
          <w:szCs w:val="12"/>
        </w:rPr>
        <w:t>licences</w:t>
      </w:r>
      <w:proofErr w:type="spellEnd"/>
      <w:r w:rsidRPr="00A24362">
        <w:rPr>
          <w:sz w:val="12"/>
          <w:szCs w:val="12"/>
        </w:rPr>
        <w:t xml:space="preserve"> provides that: “Nothing in this Agreement shall prevent Members from specifying in their legislation licensing practices or conditions that may in particular cases constitute an abuse of intellectual property rights having an adverse effect on competition in the relevant market.” Hence, refusal to give a </w:t>
      </w:r>
      <w:proofErr w:type="spellStart"/>
      <w:r w:rsidRPr="00A24362">
        <w:rPr>
          <w:sz w:val="12"/>
          <w:szCs w:val="12"/>
        </w:rPr>
        <w:t>licence</w:t>
      </w:r>
      <w:proofErr w:type="spellEnd"/>
      <w:r w:rsidRPr="00A24362">
        <w:rPr>
          <w:sz w:val="12"/>
          <w:szCs w:val="12"/>
        </w:rPr>
        <w:t xml:space="preserve"> along with under-servicing of the market can also be interpreted as an anti-competitive practice. The right of WTO members to make use of compulsory </w:t>
      </w:r>
      <w:proofErr w:type="spellStart"/>
      <w:r w:rsidRPr="00A24362">
        <w:rPr>
          <w:sz w:val="12"/>
          <w:szCs w:val="12"/>
        </w:rPr>
        <w:t>licences</w:t>
      </w:r>
      <w:proofErr w:type="spellEnd"/>
      <w:r w:rsidRPr="00A24362">
        <w:rPr>
          <w:sz w:val="12"/>
          <w:szCs w:val="12"/>
        </w:rPr>
        <w:t xml:space="preserve"> in the interest of public health has been explicitly recognized in the Doha Declaration on Public health and the August 2003 Decision by WTO members. Pursuant to these, the General Council of the WTO amended the TRIPS Agreement on 6 December 2005.13 </w:t>
      </w:r>
    </w:p>
    <w:p w14:paraId="048CE5D5" w14:textId="77777777" w:rsidR="005F30E9" w:rsidRPr="00A24362" w:rsidRDefault="005F30E9" w:rsidP="005F30E9">
      <w:pPr>
        <w:rPr>
          <w:u w:val="single"/>
        </w:rPr>
      </w:pPr>
      <w:r w:rsidRPr="00A24362">
        <w:rPr>
          <w:u w:val="single"/>
        </w:rPr>
        <w:t xml:space="preserve">A compulsory </w:t>
      </w:r>
      <w:proofErr w:type="spellStart"/>
      <w:r w:rsidRPr="00A24362">
        <w:rPr>
          <w:u w:val="single"/>
        </w:rPr>
        <w:t>licence</w:t>
      </w:r>
      <w:proofErr w:type="spellEnd"/>
      <w:r w:rsidRPr="00A24362">
        <w:rPr>
          <w:u w:val="single"/>
        </w:rPr>
        <w:t xml:space="preserve"> can be granted in cases such as </w:t>
      </w:r>
      <w:r w:rsidRPr="00A24362">
        <w:t xml:space="preserve">meeting government requirements, abuse of patent rights, </w:t>
      </w:r>
      <w:r w:rsidRPr="00A24362">
        <w:rPr>
          <w:u w:val="single"/>
        </w:rPr>
        <w:t>national emergency,</w:t>
      </w:r>
      <w:r w:rsidRPr="00A24362">
        <w:t xml:space="preserve"> public non-commercial </w:t>
      </w:r>
      <w:proofErr w:type="gramStart"/>
      <w:r w:rsidRPr="00A24362">
        <w:t>use</w:t>
      </w:r>
      <w:proofErr w:type="gramEnd"/>
      <w:r w:rsidRPr="00A24362">
        <w:t xml:space="preserve"> and technical advance of considerable economic significance over the existing patent. Accordingly, </w:t>
      </w:r>
      <w:r w:rsidRPr="00A24362">
        <w:rPr>
          <w:u w:val="single"/>
        </w:rPr>
        <w:t xml:space="preserve">Thailand issued a compulsory </w:t>
      </w:r>
      <w:proofErr w:type="spellStart"/>
      <w:r w:rsidRPr="00A24362">
        <w:rPr>
          <w:u w:val="single"/>
        </w:rPr>
        <w:t>licence</w:t>
      </w:r>
      <w:proofErr w:type="spellEnd"/>
      <w:r w:rsidRPr="00A24362">
        <w:rPr>
          <w:u w:val="single"/>
        </w:rPr>
        <w:t xml:space="preserve"> in late 2006 for five years on Efavirenz, an AIDS drug patented by Merck. Brazil followed suit in 2007. </w:t>
      </w:r>
    </w:p>
    <w:p w14:paraId="2C59DA92" w14:textId="77777777" w:rsidR="005F30E9" w:rsidRPr="00A24362" w:rsidRDefault="005F30E9" w:rsidP="005F30E9">
      <w:r w:rsidRPr="00A24362">
        <w:rPr>
          <w:u w:val="single"/>
        </w:rPr>
        <w:t xml:space="preserve">The </w:t>
      </w:r>
      <w:r w:rsidRPr="00A24362">
        <w:rPr>
          <w:rStyle w:val="Emphasis"/>
        </w:rPr>
        <w:t>TRIPS</w:t>
      </w:r>
      <w:r w:rsidRPr="00A24362">
        <w:rPr>
          <w:u w:val="single"/>
        </w:rPr>
        <w:t xml:space="preserve"> Agreement recognizes countries’ freedom to determine what constitutes </w:t>
      </w:r>
      <w:r w:rsidRPr="00A24362">
        <w:rPr>
          <w:rStyle w:val="Emphasis"/>
        </w:rPr>
        <w:t>national emergency</w:t>
      </w:r>
      <w:r w:rsidRPr="00A24362">
        <w:t xml:space="preserve"> in their context. While the flexibility rests with countries to determine when and in which cases compulsory </w:t>
      </w:r>
      <w:proofErr w:type="spellStart"/>
      <w:r w:rsidRPr="00A24362">
        <w:t>licences</w:t>
      </w:r>
      <w:proofErr w:type="spellEnd"/>
      <w:r w:rsidRPr="00A24362">
        <w:t xml:space="preserve"> can be used, in the absence of any specifications or directives, there is bound to be some confusion or conflict. To make use of the provisions for compulsory licensing for diffusion of climate-friendly technologies, first and foremost, climate change mitigation </w:t>
      </w:r>
      <w:proofErr w:type="gramStart"/>
      <w:r w:rsidRPr="00A24362">
        <w:t>has to</w:t>
      </w:r>
      <w:proofErr w:type="gramEnd"/>
      <w:r w:rsidRPr="00A24362">
        <w:t xml:space="preserve"> be treated as a public good. It is also important to lay down detailed guidelines and specifications to help a country identify a technology that can be eligible for the issuing of a compulsory </w:t>
      </w:r>
      <w:proofErr w:type="spellStart"/>
      <w:r w:rsidRPr="00A24362">
        <w:t>licence</w:t>
      </w:r>
      <w:proofErr w:type="spellEnd"/>
      <w:r w:rsidRPr="00A24362">
        <w:t xml:space="preserve">. Similarly, eligibility criteria for the countries may be specified. </w:t>
      </w:r>
    </w:p>
    <w:p w14:paraId="0E22E3BD" w14:textId="77777777" w:rsidR="005F30E9" w:rsidRPr="00A24362" w:rsidRDefault="005F30E9" w:rsidP="005F30E9">
      <w:r w:rsidRPr="00A24362">
        <w:t xml:space="preserve">Under the World Intellectual Property Organization’s Development Agenda, some </w:t>
      </w:r>
      <w:r w:rsidRPr="003E2E93">
        <w:rPr>
          <w:rStyle w:val="Emphasis"/>
          <w:highlight w:val="green"/>
        </w:rPr>
        <w:t>developing countries</w:t>
      </w:r>
      <w:r w:rsidRPr="003E2E93">
        <w:rPr>
          <w:highlight w:val="green"/>
          <w:u w:val="single"/>
        </w:rPr>
        <w:t xml:space="preserve"> have talked</w:t>
      </w:r>
      <w:r w:rsidRPr="003E2E93">
        <w:rPr>
          <w:u w:val="single"/>
        </w:rPr>
        <w:t xml:space="preserve"> </w:t>
      </w:r>
      <w:r w:rsidRPr="003E2E93">
        <w:rPr>
          <w:highlight w:val="green"/>
          <w:u w:val="single"/>
        </w:rPr>
        <w:t>about</w:t>
      </w:r>
      <w:r w:rsidRPr="003E2E93">
        <w:rPr>
          <w:u w:val="single"/>
        </w:rPr>
        <w:t xml:space="preserve"> the </w:t>
      </w:r>
      <w:r w:rsidRPr="003E2E93">
        <w:rPr>
          <w:rStyle w:val="Emphasis"/>
        </w:rPr>
        <w:t xml:space="preserve">use of </w:t>
      </w:r>
      <w:r w:rsidRPr="003E2E93">
        <w:rPr>
          <w:rStyle w:val="Emphasis"/>
          <w:highlight w:val="green"/>
        </w:rPr>
        <w:t>compulsory licensing</w:t>
      </w:r>
      <w:r w:rsidRPr="003E2E93">
        <w:rPr>
          <w:highlight w:val="green"/>
          <w:u w:val="single"/>
        </w:rPr>
        <w:t xml:space="preserve"> to</w:t>
      </w:r>
      <w:r w:rsidRPr="003E2E93">
        <w:rPr>
          <w:u w:val="single"/>
        </w:rPr>
        <w:t xml:space="preserve"> </w:t>
      </w:r>
      <w:r w:rsidRPr="003E2E93">
        <w:rPr>
          <w:highlight w:val="green"/>
          <w:u w:val="single"/>
        </w:rPr>
        <w:t>promote</w:t>
      </w:r>
      <w:r w:rsidRPr="003E2E93">
        <w:rPr>
          <w:u w:val="single"/>
        </w:rPr>
        <w:t xml:space="preserve"> greater </w:t>
      </w:r>
      <w:r w:rsidRPr="003E2E93">
        <w:rPr>
          <w:highlight w:val="green"/>
          <w:u w:val="single"/>
        </w:rPr>
        <w:t>access</w:t>
      </w:r>
      <w:r w:rsidRPr="003E2E93">
        <w:rPr>
          <w:u w:val="single"/>
        </w:rPr>
        <w:t xml:space="preserve"> to technologies</w:t>
      </w:r>
      <w:r w:rsidRPr="00A24362">
        <w:rPr>
          <w:u w:val="single"/>
        </w:rPr>
        <w:t>.</w:t>
      </w:r>
      <w:r w:rsidRPr="00A24362">
        <w:t xml:space="preserve"> However, developed countries, particularly, the US and the EU, have argued that compulsory licensing and its effects thereof would also send a strong signal to potential and current investors that their investment is not safe and welcome (WIPO 2005). Interestingly, it is not developing countries who invented the concept of compulsory licensing. As discussed above, it has been used on several occasions in the US and the EU. In particular, the US has been quite an enthusiastic user of it. However, the US and the EU feel that developing countries may not be “responsible” enough in its use.</w:t>
      </w:r>
    </w:p>
    <w:p w14:paraId="6B87952F" w14:textId="77777777" w:rsidR="005F30E9" w:rsidRPr="00A24362" w:rsidRDefault="005F30E9" w:rsidP="005F30E9">
      <w:pPr>
        <w:rPr>
          <w:sz w:val="12"/>
          <w:szCs w:val="12"/>
        </w:rPr>
      </w:pPr>
      <w:r w:rsidRPr="00A24362">
        <w:rPr>
          <w:sz w:val="12"/>
          <w:szCs w:val="12"/>
        </w:rPr>
        <w:t xml:space="preserve">The IPR issue is included in many regional and bilateral trade agreements—mostly of the North-North and North-South variety—as well. However, by and large, such agreements adopt higher standards of IPR protection, meaning that they will make compulsory licensing more difficult. The IPR-related provisions in the North American Free Trade Agreement (NAFTA) are </w:t>
      </w:r>
      <w:proofErr w:type="gramStart"/>
      <w:r w:rsidRPr="00A24362">
        <w:rPr>
          <w:sz w:val="12"/>
          <w:szCs w:val="12"/>
        </w:rPr>
        <w:t>similar to</w:t>
      </w:r>
      <w:proofErr w:type="gramEnd"/>
      <w:r w:rsidRPr="00A24362">
        <w:rPr>
          <w:sz w:val="12"/>
          <w:szCs w:val="12"/>
        </w:rPr>
        <w:t xml:space="preserve"> those of the TRIPS Agreement, which allows the use of compulsory </w:t>
      </w:r>
      <w:proofErr w:type="spellStart"/>
      <w:r w:rsidRPr="00A24362">
        <w:rPr>
          <w:sz w:val="12"/>
          <w:szCs w:val="12"/>
        </w:rPr>
        <w:t>licences</w:t>
      </w:r>
      <w:proofErr w:type="spellEnd"/>
      <w:r w:rsidRPr="00A24362">
        <w:rPr>
          <w:sz w:val="12"/>
          <w:szCs w:val="12"/>
        </w:rPr>
        <w:t xml:space="preserve"> without specifying the grounds for issuing them. </w:t>
      </w:r>
    </w:p>
    <w:p w14:paraId="4B732FDF" w14:textId="77777777" w:rsidR="005F30E9" w:rsidRPr="00A24362" w:rsidRDefault="005F30E9" w:rsidP="005F30E9">
      <w:pPr>
        <w:rPr>
          <w:sz w:val="12"/>
          <w:szCs w:val="12"/>
        </w:rPr>
      </w:pPr>
      <w:r w:rsidRPr="00A24362">
        <w:rPr>
          <w:sz w:val="12"/>
          <w:szCs w:val="12"/>
        </w:rPr>
        <w:t xml:space="preserve">However, NAFTA also provides for detailed provisions on the rights of patent owners in the case of compulsory licensing, and since its coming into force, there has been a significant reduction of compulsory </w:t>
      </w:r>
      <w:proofErr w:type="spellStart"/>
      <w:r w:rsidRPr="00A24362">
        <w:rPr>
          <w:sz w:val="12"/>
          <w:szCs w:val="12"/>
        </w:rPr>
        <w:t>licences</w:t>
      </w:r>
      <w:proofErr w:type="spellEnd"/>
      <w:r w:rsidRPr="00A24362">
        <w:rPr>
          <w:sz w:val="12"/>
          <w:szCs w:val="12"/>
        </w:rPr>
        <w:t xml:space="preserve"> both in the US and Canada (</w:t>
      </w:r>
      <w:proofErr w:type="spellStart"/>
      <w:r w:rsidRPr="00A24362">
        <w:rPr>
          <w:sz w:val="12"/>
          <w:szCs w:val="12"/>
        </w:rPr>
        <w:t>Kommerskollegium</w:t>
      </w:r>
      <w:proofErr w:type="spellEnd"/>
      <w:r w:rsidRPr="00A24362">
        <w:rPr>
          <w:sz w:val="12"/>
          <w:szCs w:val="12"/>
        </w:rPr>
        <w:t xml:space="preserve"> 2008). Some bilateral trade agreements signed by the US have even more restrictive provisions. For example, four such bilateral agreements (US-Vietnam, US-Jordan, US-</w:t>
      </w:r>
      <w:proofErr w:type="gramStart"/>
      <w:r w:rsidRPr="00A24362">
        <w:rPr>
          <w:sz w:val="12"/>
          <w:szCs w:val="12"/>
        </w:rPr>
        <w:t>Singapore</w:t>
      </w:r>
      <w:proofErr w:type="gramEnd"/>
      <w:r w:rsidRPr="00A24362">
        <w:rPr>
          <w:sz w:val="12"/>
          <w:szCs w:val="12"/>
        </w:rPr>
        <w:t xml:space="preserve"> and US-Australia) limit the use of compulsory licensing to emergency situations, anti-trust remedies, and cases of public non-commercial use (Fink and </w:t>
      </w:r>
      <w:proofErr w:type="spellStart"/>
      <w:r w:rsidRPr="00A24362">
        <w:rPr>
          <w:sz w:val="12"/>
          <w:szCs w:val="12"/>
        </w:rPr>
        <w:t>Reichenmiller</w:t>
      </w:r>
      <w:proofErr w:type="spellEnd"/>
      <w:r w:rsidRPr="00A24362">
        <w:rPr>
          <w:sz w:val="12"/>
          <w:szCs w:val="12"/>
        </w:rPr>
        <w:t xml:space="preserve"> 2005). </w:t>
      </w:r>
    </w:p>
    <w:p w14:paraId="1D006B56" w14:textId="77777777" w:rsidR="005F30E9" w:rsidRPr="00A24362" w:rsidRDefault="005F30E9" w:rsidP="005F30E9">
      <w:pPr>
        <w:rPr>
          <w:sz w:val="12"/>
          <w:szCs w:val="12"/>
        </w:rPr>
      </w:pPr>
      <w:r w:rsidRPr="00A24362">
        <w:rPr>
          <w:sz w:val="12"/>
          <w:szCs w:val="12"/>
        </w:rPr>
        <w:t xml:space="preserve">The real effectiveness of compulsory licensing to promote transfer of technology, however, will depend on the market conditions of the relevant products and technologies. It is important that there are capable and willing fi rms to receive a compulsory </w:t>
      </w:r>
      <w:proofErr w:type="spellStart"/>
      <w:r w:rsidRPr="00A24362">
        <w:rPr>
          <w:sz w:val="12"/>
          <w:szCs w:val="12"/>
        </w:rPr>
        <w:t>licence</w:t>
      </w:r>
      <w:proofErr w:type="spellEnd"/>
      <w:r w:rsidRPr="00A24362">
        <w:rPr>
          <w:sz w:val="12"/>
          <w:szCs w:val="12"/>
        </w:rPr>
        <w:t xml:space="preserve">. This will require </w:t>
      </w:r>
      <w:proofErr w:type="gramStart"/>
      <w:r w:rsidRPr="00A24362">
        <w:rPr>
          <w:sz w:val="12"/>
          <w:szCs w:val="12"/>
        </w:rPr>
        <w:t>a sufficient number of</w:t>
      </w:r>
      <w:proofErr w:type="gramEnd"/>
      <w:r w:rsidRPr="00A24362">
        <w:rPr>
          <w:sz w:val="12"/>
          <w:szCs w:val="12"/>
        </w:rPr>
        <w:t xml:space="preserve"> firms producing the same or similar products. Markets for climate-friendly products and technologies are unlikely to meet such conditions as they are highly concentrated. The concentration is even higher </w:t>
      </w:r>
      <w:proofErr w:type="gramStart"/>
      <w:r w:rsidRPr="00A24362">
        <w:rPr>
          <w:sz w:val="12"/>
          <w:szCs w:val="12"/>
        </w:rPr>
        <w:t>in particular segments</w:t>
      </w:r>
      <w:proofErr w:type="gramEnd"/>
      <w:r w:rsidRPr="00A24362">
        <w:rPr>
          <w:sz w:val="12"/>
          <w:szCs w:val="12"/>
        </w:rPr>
        <w:t xml:space="preserve"> of the industry (Sawhney 2006). If a firm remains a virtual monopoly for a sufficiently long period of time, then it becomes extremely difficult for any other firm to enter that industry. If there is no firm with adequate capability to receive a compulsory </w:t>
      </w:r>
      <w:proofErr w:type="spellStart"/>
      <w:r w:rsidRPr="00A24362">
        <w:rPr>
          <w:sz w:val="12"/>
          <w:szCs w:val="12"/>
        </w:rPr>
        <w:t>licence</w:t>
      </w:r>
      <w:proofErr w:type="spellEnd"/>
      <w:r w:rsidRPr="00A24362">
        <w:rPr>
          <w:sz w:val="12"/>
          <w:szCs w:val="12"/>
        </w:rPr>
        <w:t xml:space="preserve"> of some technology and use it, a mere legal provision for compulsory licensing is of little use. </w:t>
      </w:r>
    </w:p>
    <w:p w14:paraId="3422763E" w14:textId="77777777" w:rsidR="005F30E9" w:rsidRPr="00A24362" w:rsidRDefault="005F30E9" w:rsidP="005F30E9">
      <w:r w:rsidRPr="00A24362">
        <w:rPr>
          <w:u w:val="single"/>
        </w:rPr>
        <w:t>The US is the world’s largest producer of environmental technologies and occupies about 33 percent share of the international market.</w:t>
      </w:r>
      <w:r w:rsidRPr="00A24362">
        <w:t xml:space="preserve"> The other major suppliers are the EU (particularly Germany) and Japan. The Office of Environmental Industries of </w:t>
      </w:r>
      <w:r w:rsidRPr="00A24362">
        <w:rPr>
          <w:u w:val="single"/>
        </w:rPr>
        <w:t xml:space="preserve">the US </w:t>
      </w:r>
      <w:r w:rsidRPr="00A24362">
        <w:rPr>
          <w:u w:val="single"/>
        </w:rPr>
        <w:lastRenderedPageBreak/>
        <w:t>proudly claims that developing nations simply do not have the technologies</w:t>
      </w:r>
      <w:r w:rsidRPr="00A24362">
        <w:t xml:space="preserve"> (Nanda 2008a). </w:t>
      </w:r>
      <w:r w:rsidRPr="00A24362">
        <w:rPr>
          <w:u w:val="single"/>
        </w:rPr>
        <w:t xml:space="preserve">It is very likely that the situation would be quite similar in the case of technologies that relate to climate change mitigation. </w:t>
      </w:r>
    </w:p>
    <w:p w14:paraId="291F049D" w14:textId="77777777" w:rsidR="005F30E9" w:rsidRPr="00A24362" w:rsidRDefault="005F30E9" w:rsidP="005F30E9">
      <w:pPr>
        <w:rPr>
          <w:sz w:val="12"/>
          <w:szCs w:val="12"/>
        </w:rPr>
      </w:pPr>
      <w:r w:rsidRPr="00A24362">
        <w:rPr>
          <w:sz w:val="12"/>
          <w:szCs w:val="12"/>
        </w:rPr>
        <w:t xml:space="preserve">In a recent study based on patenting between 1978 and 2003, it was found that innovation in climate change technologies is highly concentrated in three countries, namely Japan, </w:t>
      </w:r>
      <w:proofErr w:type="gramStart"/>
      <w:r w:rsidRPr="00A24362">
        <w:rPr>
          <w:sz w:val="12"/>
          <w:szCs w:val="12"/>
        </w:rPr>
        <w:t>Germany</w:t>
      </w:r>
      <w:proofErr w:type="gramEnd"/>
      <w:r w:rsidRPr="00A24362">
        <w:rPr>
          <w:sz w:val="12"/>
          <w:szCs w:val="12"/>
        </w:rPr>
        <w:t xml:space="preserve"> and the US, which accounts for two thirds of total climate innovations in 13 technologies (</w:t>
      </w:r>
      <w:proofErr w:type="spellStart"/>
      <w:r w:rsidRPr="00A24362">
        <w:rPr>
          <w:sz w:val="12"/>
          <w:szCs w:val="12"/>
        </w:rPr>
        <w:t>Dechezleprêtre</w:t>
      </w:r>
      <w:proofErr w:type="spellEnd"/>
      <w:r w:rsidRPr="00A24362">
        <w:rPr>
          <w:sz w:val="12"/>
          <w:szCs w:val="12"/>
        </w:rPr>
        <w:t xml:space="preserve"> et al. 2008). If developing countries need to make use of compulsory licensing </w:t>
      </w:r>
      <w:proofErr w:type="gramStart"/>
      <w:r w:rsidRPr="00A24362">
        <w:rPr>
          <w:sz w:val="12"/>
          <w:szCs w:val="12"/>
        </w:rPr>
        <w:t>in order to</w:t>
      </w:r>
      <w:proofErr w:type="gramEnd"/>
      <w:r w:rsidRPr="00A24362">
        <w:rPr>
          <w:sz w:val="12"/>
          <w:szCs w:val="12"/>
        </w:rPr>
        <w:t xml:space="preserve"> make these technologies better accessible, they will need domestic companies with manufacturing capabilities. However, they are unlikely to have such capabilities in most of these technologies. </w:t>
      </w:r>
    </w:p>
    <w:p w14:paraId="2600B794" w14:textId="77777777" w:rsidR="005F30E9" w:rsidRPr="00A24362" w:rsidRDefault="005F30E9" w:rsidP="005F30E9">
      <w:pPr>
        <w:rPr>
          <w:sz w:val="12"/>
          <w:szCs w:val="12"/>
        </w:rPr>
      </w:pPr>
      <w:r w:rsidRPr="00A24362">
        <w:rPr>
          <w:sz w:val="12"/>
          <w:szCs w:val="12"/>
        </w:rPr>
        <w:t xml:space="preserve">Developing countries will find it difficult to make compulsory </w:t>
      </w:r>
      <w:proofErr w:type="spellStart"/>
      <w:r w:rsidRPr="00A24362">
        <w:rPr>
          <w:sz w:val="12"/>
          <w:szCs w:val="12"/>
        </w:rPr>
        <w:t>licences</w:t>
      </w:r>
      <w:proofErr w:type="spellEnd"/>
      <w:r w:rsidRPr="00A24362">
        <w:rPr>
          <w:sz w:val="12"/>
          <w:szCs w:val="12"/>
        </w:rPr>
        <w:t xml:space="preserve"> work in climate-friendly products and technologies, as most of them do not have much production capabilities. Indeed, production capacities are limited in developing countries also because they do not have access to the technologies. These products are very different from pharmaceutical products. For example, Bangladesh, an LDC, has capabilities to produce pharmaceutical products, but a relatively advanced developing country like India does not have much capability in climate change mitigation technologies.</w:t>
      </w:r>
    </w:p>
    <w:p w14:paraId="048F799E" w14:textId="77777777" w:rsidR="005F30E9" w:rsidRPr="00A24362" w:rsidRDefault="005F30E9" w:rsidP="005F30E9">
      <w:pPr>
        <w:pStyle w:val="Heading4"/>
        <w:rPr>
          <w:rFonts w:cs="Calibri"/>
        </w:rPr>
      </w:pPr>
      <w:r w:rsidRPr="00A24362">
        <w:rPr>
          <w:rFonts w:cs="Calibri"/>
        </w:rPr>
        <w:t xml:space="preserve">Balancing </w:t>
      </w:r>
      <w:r w:rsidRPr="00A24362">
        <w:rPr>
          <w:rFonts w:cs="Calibri"/>
          <w:u w:val="single"/>
        </w:rPr>
        <w:t>patent protection</w:t>
      </w:r>
      <w:r w:rsidRPr="00A24362">
        <w:rPr>
          <w:rFonts w:cs="Calibri"/>
        </w:rPr>
        <w:t xml:space="preserve"> with </w:t>
      </w:r>
      <w:r w:rsidRPr="00A24362">
        <w:rPr>
          <w:rFonts w:cs="Calibri"/>
          <w:u w:val="single"/>
        </w:rPr>
        <w:t xml:space="preserve">rapid transfer </w:t>
      </w:r>
      <w:r w:rsidRPr="00A24362">
        <w:rPr>
          <w:rFonts w:cs="Calibri"/>
        </w:rPr>
        <w:t>of green tech is the only way to solve climate change</w:t>
      </w:r>
    </w:p>
    <w:p w14:paraId="0F395581" w14:textId="77777777" w:rsidR="005F30E9" w:rsidRPr="00A24362" w:rsidRDefault="005F30E9" w:rsidP="005F30E9">
      <w:r w:rsidRPr="00A24362">
        <w:rPr>
          <w:b/>
          <w:iCs/>
          <w:sz w:val="26"/>
          <w:szCs w:val="26"/>
        </w:rPr>
        <w:t xml:space="preserve">Probst et al. 2021 </w:t>
      </w:r>
      <w:r w:rsidRPr="00A24362">
        <w:rPr>
          <w:bCs/>
          <w:iCs/>
          <w:sz w:val="18"/>
          <w:szCs w:val="18"/>
        </w:rPr>
        <w:t>(</w:t>
      </w:r>
      <w:r w:rsidRPr="00A24362">
        <w:rPr>
          <w:sz w:val="18"/>
          <w:szCs w:val="18"/>
        </w:rPr>
        <w:t xml:space="preserve">Benedict Probst, University of Cambridge. PhD on economics of clean energy transition from the University of Cambridge. Simon </w:t>
      </w:r>
      <w:proofErr w:type="spellStart"/>
      <w:r w:rsidRPr="00A24362">
        <w:rPr>
          <w:sz w:val="18"/>
          <w:szCs w:val="18"/>
        </w:rPr>
        <w:t>Touboul</w:t>
      </w:r>
      <w:proofErr w:type="spellEnd"/>
      <w:r w:rsidRPr="00A24362">
        <w:rPr>
          <w:sz w:val="18"/>
          <w:szCs w:val="18"/>
        </w:rPr>
        <w:t xml:space="preserve">, MINES Paris Tech, PSL University, Matthieu </w:t>
      </w:r>
      <w:proofErr w:type="spellStart"/>
      <w:r w:rsidRPr="00A24362">
        <w:rPr>
          <w:sz w:val="18"/>
          <w:szCs w:val="18"/>
        </w:rPr>
        <w:t>Glachant</w:t>
      </w:r>
      <w:proofErr w:type="spellEnd"/>
      <w:r w:rsidRPr="00A24362">
        <w:rPr>
          <w:sz w:val="18"/>
          <w:szCs w:val="18"/>
        </w:rPr>
        <w:t xml:space="preserve"> MINES </w:t>
      </w:r>
      <w:proofErr w:type="spellStart"/>
      <w:r w:rsidRPr="00A24362">
        <w:rPr>
          <w:sz w:val="18"/>
          <w:szCs w:val="18"/>
        </w:rPr>
        <w:t>ParisTech</w:t>
      </w:r>
      <w:proofErr w:type="spellEnd"/>
      <w:r w:rsidRPr="00A24362">
        <w:rPr>
          <w:sz w:val="18"/>
          <w:szCs w:val="18"/>
        </w:rPr>
        <w:t xml:space="preserve"> and Antoine </w:t>
      </w:r>
      <w:proofErr w:type="spellStart"/>
      <w:r w:rsidRPr="00A24362">
        <w:rPr>
          <w:sz w:val="18"/>
          <w:szCs w:val="18"/>
        </w:rPr>
        <w:t>Dechezleprête</w:t>
      </w:r>
      <w:proofErr w:type="spellEnd"/>
      <w:r w:rsidRPr="00A24362">
        <w:rPr>
          <w:sz w:val="18"/>
          <w:szCs w:val="18"/>
        </w:rPr>
        <w:t xml:space="preserve">, OECD. “Global Trends in the Innovation and Diffusion of Climate Change Mitigation Technologies,” pre-print under review in </w:t>
      </w:r>
      <w:r w:rsidRPr="00A24362">
        <w:rPr>
          <w:i/>
          <w:iCs/>
          <w:sz w:val="18"/>
          <w:szCs w:val="18"/>
        </w:rPr>
        <w:t xml:space="preserve">Nature Portfolio. </w:t>
      </w:r>
      <w:hyperlink r:id="rId25" w:history="1">
        <w:r w:rsidRPr="00A24362">
          <w:rPr>
            <w:rStyle w:val="Hyperlink"/>
            <w:sz w:val="18"/>
            <w:szCs w:val="18"/>
          </w:rPr>
          <w:t>https://www.researchsquare.com/article/rs-266803/v1</w:t>
        </w:r>
      </w:hyperlink>
      <w:r w:rsidRPr="00A24362">
        <w:rPr>
          <w:sz w:val="18"/>
          <w:szCs w:val="18"/>
        </w:rPr>
        <w:t xml:space="preserve"> Last updated Feb. </w:t>
      </w:r>
      <w:proofErr w:type="gramStart"/>
      <w:r w:rsidRPr="00A24362">
        <w:rPr>
          <w:sz w:val="18"/>
          <w:szCs w:val="18"/>
        </w:rPr>
        <w:t>2021)DR</w:t>
      </w:r>
      <w:proofErr w:type="gramEnd"/>
      <w:r w:rsidRPr="00A24362">
        <w:rPr>
          <w:sz w:val="18"/>
          <w:szCs w:val="18"/>
        </w:rPr>
        <w:t xml:space="preserve"> 21</w:t>
      </w:r>
    </w:p>
    <w:p w14:paraId="2591E4B2" w14:textId="77777777" w:rsidR="005F30E9" w:rsidRPr="00A24362" w:rsidRDefault="005F30E9" w:rsidP="005F30E9">
      <w:pPr>
        <w:rPr>
          <w:sz w:val="14"/>
        </w:rPr>
      </w:pPr>
      <w:r w:rsidRPr="00A24362">
        <w:rPr>
          <w:sz w:val="14"/>
        </w:rPr>
        <w:t xml:space="preserve">After almost two decades (1995-2013) of increasing patenting rates in low-carbon technologies, </w:t>
      </w:r>
      <w:r w:rsidRPr="00A24362">
        <w:rPr>
          <w:u w:val="single"/>
        </w:rPr>
        <w:t>our analysis shows an overall decline in CCMT-patenting trends since 2013.</w:t>
      </w:r>
      <w:r w:rsidRPr="00A24362">
        <w:rPr>
          <w:sz w:val="14"/>
        </w:rPr>
        <w:t xml:space="preserve"> Low fossil-fuel and carbon prices, as well as lower private and public funding for low-carbon technologies after the financial crisis, have likely contributed to the decline. This decline is worrisome, particularly </w:t>
      </w:r>
      <w:r w:rsidRPr="003E2E93">
        <w:rPr>
          <w:sz w:val="14"/>
        </w:rPr>
        <w:t xml:space="preserve">because </w:t>
      </w:r>
      <w:r w:rsidRPr="003E2E93">
        <w:rPr>
          <w:u w:val="single"/>
        </w:rPr>
        <w:t>a range of studies shows that</w:t>
      </w:r>
      <w:r w:rsidRPr="00A24362">
        <w:rPr>
          <w:u w:val="single"/>
        </w:rPr>
        <w:t xml:space="preserve"> the </w:t>
      </w:r>
      <w:r w:rsidRPr="00A24362">
        <w:rPr>
          <w:highlight w:val="green"/>
          <w:u w:val="single"/>
        </w:rPr>
        <w:t>availability of low-carbon tech</w:t>
      </w:r>
      <w:r w:rsidRPr="00A24362">
        <w:rPr>
          <w:u w:val="single"/>
        </w:rPr>
        <w:t xml:space="preserve">nologies </w:t>
      </w:r>
      <w:r w:rsidRPr="00A24362">
        <w:rPr>
          <w:highlight w:val="green"/>
          <w:u w:val="single"/>
        </w:rPr>
        <w:t xml:space="preserve">is critical for </w:t>
      </w:r>
      <w:r w:rsidRPr="003E2E93">
        <w:rPr>
          <w:u w:val="single"/>
        </w:rPr>
        <w:t>mitigating</w:t>
      </w:r>
      <w:r w:rsidRPr="00A24362">
        <w:rPr>
          <w:u w:val="single"/>
        </w:rPr>
        <w:t xml:space="preserve"> dangerous </w:t>
      </w:r>
      <w:r w:rsidRPr="00A24362">
        <w:rPr>
          <w:highlight w:val="green"/>
          <w:u w:val="single"/>
        </w:rPr>
        <w:t>climate change</w:t>
      </w:r>
      <w:r w:rsidRPr="00A24362">
        <w:rPr>
          <w:sz w:val="14"/>
        </w:rPr>
        <w:t> 33. While there is an overall decline in patenting, our analysis also shows that the least affected is the ICT-sector.</w:t>
      </w:r>
    </w:p>
    <w:p w14:paraId="68FF484B" w14:textId="77777777" w:rsidR="005F30E9" w:rsidRPr="00A24362" w:rsidRDefault="005F30E9" w:rsidP="005F30E9">
      <w:r w:rsidRPr="00A24362">
        <w:t xml:space="preserve">Over the last decade, </w:t>
      </w:r>
      <w:r w:rsidRPr="00A24362">
        <w:rPr>
          <w:u w:val="single"/>
        </w:rPr>
        <w:t>the concentration of CCMT innovation in few (mostly high-income) countries has remained largely stable</w:t>
      </w:r>
      <w:r w:rsidRPr="00A24362">
        <w:t xml:space="preserve">. </w:t>
      </w:r>
      <w:r w:rsidRPr="00A24362">
        <w:rPr>
          <w:u w:val="single"/>
        </w:rPr>
        <w:t xml:space="preserve">This concentration indicates that </w:t>
      </w:r>
      <w:r w:rsidRPr="00A24362">
        <w:rPr>
          <w:rStyle w:val="Emphasis"/>
          <w:highlight w:val="green"/>
        </w:rPr>
        <w:t xml:space="preserve">existing </w:t>
      </w:r>
      <w:r w:rsidRPr="003E2E93">
        <w:rPr>
          <w:rStyle w:val="Emphasis"/>
        </w:rPr>
        <w:t xml:space="preserve">climate </w:t>
      </w:r>
      <w:r w:rsidRPr="00A24362">
        <w:rPr>
          <w:rStyle w:val="Emphasis"/>
          <w:highlight w:val="green"/>
        </w:rPr>
        <w:t>policies</w:t>
      </w:r>
      <w:r w:rsidRPr="00A24362">
        <w:rPr>
          <w:highlight w:val="green"/>
          <w:u w:val="single"/>
        </w:rPr>
        <w:t xml:space="preserve"> </w:t>
      </w:r>
      <w:r w:rsidRPr="003E2E93">
        <w:rPr>
          <w:u w:val="single"/>
        </w:rPr>
        <w:t xml:space="preserve">and </w:t>
      </w:r>
      <w:r w:rsidRPr="003E2E93">
        <w:rPr>
          <w:rStyle w:val="Emphasis"/>
        </w:rPr>
        <w:t>market forces</w:t>
      </w:r>
      <w:r w:rsidRPr="003E2E93">
        <w:rPr>
          <w:u w:val="single"/>
        </w:rPr>
        <w:t xml:space="preserve"> </w:t>
      </w:r>
      <w:r w:rsidRPr="003E2E93">
        <w:rPr>
          <w:highlight w:val="green"/>
          <w:u w:val="single"/>
        </w:rPr>
        <w:t xml:space="preserve">have </w:t>
      </w:r>
      <w:r w:rsidRPr="003E2E93">
        <w:rPr>
          <w:rStyle w:val="Emphasis"/>
          <w:highlight w:val="green"/>
        </w:rPr>
        <w:t>not</w:t>
      </w:r>
      <w:r w:rsidRPr="003E2E93">
        <w:rPr>
          <w:u w:val="single"/>
        </w:rPr>
        <w:t xml:space="preserve"> led to </w:t>
      </w:r>
      <w:r w:rsidRPr="003E2E93">
        <w:rPr>
          <w:rStyle w:val="Emphasis"/>
        </w:rPr>
        <w:t>a more diverse set</w:t>
      </w:r>
      <w:r w:rsidRPr="00A24362">
        <w:rPr>
          <w:rStyle w:val="Emphasis"/>
        </w:rPr>
        <w:t xml:space="preserve"> of CCMT-inventing countries</w:t>
      </w:r>
      <w:r w:rsidRPr="00A24362">
        <w:rPr>
          <w:u w:val="single"/>
        </w:rPr>
        <w:t>.</w:t>
      </w:r>
      <w:r w:rsidRPr="00A24362">
        <w:t xml:space="preserve"> Nonetheless, both China (ranked 5th in global CCMT inventions) and Taiwan (7th) have caught up substantially over the last decade. China is also the major recipient of CCMT from high-income countries, receiving 72% of transferred technologies from high to middle-income countries from 2013-2017. Yet, overall emerging economies remain less </w:t>
      </w:r>
      <w:proofErr w:type="spellStart"/>
      <w:r w:rsidRPr="00A24362">
        <w:t>specialised</w:t>
      </w:r>
      <w:proofErr w:type="spellEnd"/>
      <w:r w:rsidRPr="00A24362">
        <w:t xml:space="preserve"> in CCMT technologies than the global average. The lack of </w:t>
      </w:r>
      <w:proofErr w:type="spellStart"/>
      <w:r w:rsidRPr="00A24362">
        <w:t>specialisation</w:t>
      </w:r>
      <w:proofErr w:type="spellEnd"/>
      <w:r w:rsidRPr="00A24362">
        <w:t xml:space="preserve"> of emerging economies in CCMT also points towards a more fundamental challenge: many emerging economies may be hesitant to fully engage in a low-carbon transition if there are few jobs in the low-carbon sector of the economy to which existing jobs in high-carbon sectors can be shifted (e.g., coal mining).</w:t>
      </w:r>
    </w:p>
    <w:p w14:paraId="248557F7" w14:textId="77777777" w:rsidR="005F30E9" w:rsidRPr="00A24362" w:rsidRDefault="005F30E9" w:rsidP="005F30E9">
      <w:pPr>
        <w:rPr>
          <w:rStyle w:val="Emphasis"/>
        </w:rPr>
      </w:pPr>
      <w:r w:rsidRPr="00A24362">
        <w:t>Our findings indicate two important lessons: First,</w:t>
      </w:r>
      <w:r w:rsidRPr="00A24362">
        <w:rPr>
          <w:u w:val="single"/>
        </w:rPr>
        <w:t xml:space="preserve"> </w:t>
      </w:r>
      <w:r w:rsidRPr="003E2E93">
        <w:rPr>
          <w:u w:val="single"/>
        </w:rPr>
        <w:t xml:space="preserve">there is </w:t>
      </w:r>
      <w:r w:rsidRPr="003E2E93">
        <w:rPr>
          <w:rStyle w:val="Emphasis"/>
        </w:rPr>
        <w:t xml:space="preserve">a </w:t>
      </w:r>
      <w:r w:rsidRPr="00A24362">
        <w:rPr>
          <w:rStyle w:val="Emphasis"/>
          <w:highlight w:val="green"/>
        </w:rPr>
        <w:t>dangerous downward trend in low-carbon inventions</w:t>
      </w:r>
      <w:r w:rsidRPr="00A24362">
        <w:rPr>
          <w:u w:val="single"/>
        </w:rPr>
        <w:t>.</w:t>
      </w:r>
      <w:r w:rsidRPr="00A24362">
        <w:t xml:space="preserve"> </w:t>
      </w:r>
      <w:r w:rsidRPr="00A24362">
        <w:rPr>
          <w:u w:val="single"/>
        </w:rPr>
        <w:t>It is particularly worrisome that the Paris Agreement does not appear to have reversed the downward trend in low-carbon patenting.</w:t>
      </w:r>
      <w:r w:rsidRPr="00A24362">
        <w:t xml:space="preserve"> </w:t>
      </w:r>
      <w:r w:rsidRPr="00A24362">
        <w:rPr>
          <w:u w:val="single"/>
        </w:rPr>
        <w:t xml:space="preserve">Second, </w:t>
      </w:r>
      <w:r w:rsidRPr="00A24362">
        <w:rPr>
          <w:highlight w:val="green"/>
          <w:u w:val="single"/>
        </w:rPr>
        <w:t xml:space="preserve">our findings underscore the need for more transfers to </w:t>
      </w:r>
      <w:r w:rsidRPr="00A24362">
        <w:rPr>
          <w:rStyle w:val="Emphasis"/>
          <w:highlight w:val="green"/>
        </w:rPr>
        <w:t>developing</w:t>
      </w:r>
      <w:r w:rsidRPr="00A24362">
        <w:rPr>
          <w:u w:val="single"/>
        </w:rPr>
        <w:t xml:space="preserve"> and </w:t>
      </w:r>
      <w:r w:rsidRPr="00A24362">
        <w:rPr>
          <w:rStyle w:val="Emphasis"/>
        </w:rPr>
        <w:t xml:space="preserve">emerging </w:t>
      </w:r>
      <w:r w:rsidRPr="00A24362">
        <w:rPr>
          <w:rStyle w:val="Emphasis"/>
          <w:highlight w:val="green"/>
        </w:rPr>
        <w:t>economies</w:t>
      </w:r>
      <w:r w:rsidRPr="00A24362">
        <w:rPr>
          <w:highlight w:val="green"/>
          <w:u w:val="single"/>
        </w:rPr>
        <w:t xml:space="preserve"> </w:t>
      </w:r>
      <w:r w:rsidRPr="00A24362">
        <w:rPr>
          <w:rStyle w:val="Emphasis"/>
          <w:highlight w:val="green"/>
        </w:rPr>
        <w:t>where most</w:t>
      </w:r>
      <w:r w:rsidRPr="00A24362">
        <w:rPr>
          <w:rStyle w:val="Emphasis"/>
        </w:rPr>
        <w:t xml:space="preserve"> CO2-</w:t>
      </w:r>
      <w:r w:rsidRPr="00A24362">
        <w:rPr>
          <w:rStyle w:val="Emphasis"/>
          <w:highlight w:val="green"/>
        </w:rPr>
        <w:t>emissions increases are set to occur</w:t>
      </w:r>
      <w:r w:rsidRPr="00A24362">
        <w:rPr>
          <w:u w:val="single"/>
        </w:rPr>
        <w:t>.</w:t>
      </w:r>
      <w:r w:rsidRPr="00A24362">
        <w:t xml:space="preserve"> While global transfers do not merely occur between </w:t>
      </w:r>
      <w:proofErr w:type="spellStart"/>
      <w:r w:rsidRPr="00A24362">
        <w:t>industrialised</w:t>
      </w:r>
      <w:proofErr w:type="spellEnd"/>
      <w:r w:rsidRPr="00A24362">
        <w:t xml:space="preserve"> countries, most of the transfers from high-income to middle-income countries go to China. Hence,</w:t>
      </w:r>
      <w:r w:rsidRPr="00A24362">
        <w:rPr>
          <w:u w:val="single"/>
        </w:rPr>
        <w:t xml:space="preserve"> </w:t>
      </w:r>
      <w:r w:rsidRPr="00A24362">
        <w:rPr>
          <w:rStyle w:val="Emphasis"/>
          <w:highlight w:val="green"/>
        </w:rPr>
        <w:t>transferring more tech</w:t>
      </w:r>
      <w:r w:rsidRPr="00A24362">
        <w:rPr>
          <w:rStyle w:val="Emphasis"/>
        </w:rPr>
        <w:t>nologies</w:t>
      </w:r>
      <w:r w:rsidRPr="00A24362">
        <w:rPr>
          <w:u w:val="single"/>
        </w:rPr>
        <w:t xml:space="preserve"> to other </w:t>
      </w:r>
      <w:r w:rsidRPr="00A24362">
        <w:rPr>
          <w:rStyle w:val="Emphasis"/>
        </w:rPr>
        <w:t>emerging economies</w:t>
      </w:r>
      <w:r w:rsidRPr="00A24362">
        <w:rPr>
          <w:u w:val="single"/>
        </w:rPr>
        <w:t xml:space="preserve"> – such as </w:t>
      </w:r>
      <w:r w:rsidRPr="00A24362">
        <w:rPr>
          <w:rStyle w:val="Emphasis"/>
        </w:rPr>
        <w:t>South Africa</w:t>
      </w:r>
      <w:r w:rsidRPr="00A24362">
        <w:rPr>
          <w:u w:val="single"/>
        </w:rPr>
        <w:t xml:space="preserve">, </w:t>
      </w:r>
      <w:r w:rsidRPr="00A24362">
        <w:rPr>
          <w:rStyle w:val="Emphasis"/>
        </w:rPr>
        <w:t>Brazil</w:t>
      </w:r>
      <w:r w:rsidRPr="00A24362">
        <w:rPr>
          <w:u w:val="single"/>
        </w:rPr>
        <w:t xml:space="preserve">, and </w:t>
      </w:r>
      <w:r w:rsidRPr="00A24362">
        <w:rPr>
          <w:rStyle w:val="Emphasis"/>
        </w:rPr>
        <w:t>Russia</w:t>
      </w:r>
      <w:r w:rsidRPr="00A24362">
        <w:rPr>
          <w:u w:val="single"/>
        </w:rPr>
        <w:t xml:space="preserve"> – </w:t>
      </w:r>
      <w:r w:rsidRPr="00A24362">
        <w:rPr>
          <w:highlight w:val="green"/>
          <w:u w:val="single"/>
        </w:rPr>
        <w:t>is</w:t>
      </w:r>
      <w:r w:rsidRPr="00A24362">
        <w:rPr>
          <w:highlight w:val="green"/>
        </w:rPr>
        <w:t xml:space="preserve"> </w:t>
      </w:r>
      <w:r w:rsidRPr="00A24362">
        <w:rPr>
          <w:rStyle w:val="Emphasis"/>
          <w:highlight w:val="green"/>
        </w:rPr>
        <w:t>critical to mitigating climate change.</w:t>
      </w:r>
    </w:p>
    <w:p w14:paraId="2A8C55BB" w14:textId="77777777" w:rsidR="005F30E9" w:rsidRPr="00A24362" w:rsidRDefault="005F30E9" w:rsidP="005F30E9"/>
    <w:p w14:paraId="64C1A6D8" w14:textId="77777777" w:rsidR="005F30E9" w:rsidRPr="00A24362" w:rsidRDefault="005F30E9" w:rsidP="005F30E9">
      <w:pPr>
        <w:pStyle w:val="Heading4"/>
        <w:rPr>
          <w:rFonts w:cs="Calibri"/>
        </w:rPr>
      </w:pPr>
      <w:r w:rsidRPr="00A24362">
        <w:rPr>
          <w:rFonts w:cs="Calibri"/>
        </w:rPr>
        <w:lastRenderedPageBreak/>
        <w:t xml:space="preserve">Short-term action to mitigate climate change solves </w:t>
      </w:r>
      <w:r w:rsidRPr="00A24362">
        <w:rPr>
          <w:rFonts w:cs="Calibri"/>
          <w:u w:val="single"/>
        </w:rPr>
        <w:t>extinction</w:t>
      </w:r>
      <w:r w:rsidRPr="00A24362">
        <w:rPr>
          <w:rFonts w:cs="Calibri"/>
        </w:rPr>
        <w:t xml:space="preserve"> and </w:t>
      </w:r>
      <w:r w:rsidRPr="00A24362">
        <w:rPr>
          <w:rFonts w:cs="Calibri"/>
          <w:u w:val="single"/>
        </w:rPr>
        <w:t xml:space="preserve">nuclear war </w:t>
      </w:r>
    </w:p>
    <w:p w14:paraId="742AAA58" w14:textId="77777777" w:rsidR="005F30E9" w:rsidRPr="00A24362" w:rsidRDefault="005F30E9" w:rsidP="005F30E9">
      <w:r w:rsidRPr="00A24362">
        <w:rPr>
          <w:b/>
          <w:bCs/>
          <w:sz w:val="26"/>
          <w:szCs w:val="26"/>
        </w:rPr>
        <w:t>Pester 8/30/21</w:t>
      </w:r>
      <w:r w:rsidRPr="00A24362">
        <w:t xml:space="preserve"> </w:t>
      </w:r>
      <w:r w:rsidRPr="00A24362">
        <w:rPr>
          <w:szCs w:val="16"/>
        </w:rPr>
        <w:t xml:space="preserve">(Patrick, staff writer for Live Science. His background is in wildlife </w:t>
      </w:r>
      <w:proofErr w:type="gramStart"/>
      <w:r w:rsidRPr="00A24362">
        <w:rPr>
          <w:szCs w:val="16"/>
        </w:rPr>
        <w:t>conservation</w:t>
      </w:r>
      <w:proofErr w:type="gramEnd"/>
      <w:r w:rsidRPr="00A24362">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A24362">
        <w:rPr>
          <w:szCs w:val="16"/>
        </w:rPr>
        <w:t>evolution</w:t>
      </w:r>
      <w:proofErr w:type="gramEnd"/>
      <w:r w:rsidRPr="00A24362">
        <w:rPr>
          <w:szCs w:val="16"/>
        </w:rPr>
        <w:t xml:space="preserve"> and conservation in action at Middlesex University London. Citing </w:t>
      </w:r>
      <w:r w:rsidRPr="00A24362">
        <w:rPr>
          <w:b/>
          <w:bCs/>
          <w:szCs w:val="16"/>
        </w:rPr>
        <w:t>Luke Kemp, a research associate at the Centre for the Study of Existential Risk at the University of Cambridg</w:t>
      </w:r>
      <w:r w:rsidRPr="00A24362">
        <w:rPr>
          <w:szCs w:val="16"/>
        </w:rPr>
        <w:t xml:space="preserve">e in the United Kingdom AND </w:t>
      </w:r>
      <w:r w:rsidRPr="00A24362">
        <w:rPr>
          <w:b/>
          <w:bCs/>
          <w:szCs w:val="16"/>
          <w:u w:val="single"/>
        </w:rPr>
        <w:t xml:space="preserve">Michael Mann, PhD, </w:t>
      </w:r>
      <w:r w:rsidRPr="00A24362">
        <w:rPr>
          <w:b/>
          <w:bCs/>
          <w:szCs w:val="16"/>
        </w:rPr>
        <w:t>distinguished professor of atmospheric science at Penn State</w:t>
      </w:r>
      <w:r w:rsidRPr="00A24362">
        <w:rPr>
          <w:szCs w:val="16"/>
        </w:rPr>
        <w:t xml:space="preserve">. “Could climate change make humans go extinct?” </w:t>
      </w:r>
      <w:hyperlink r:id="rId26" w:history="1">
        <w:r w:rsidRPr="00A24362">
          <w:rPr>
            <w:rStyle w:val="Hyperlink"/>
            <w:szCs w:val="16"/>
          </w:rPr>
          <w:t>https://www.livescience.com/climate-change-humans-extinct.html August 30</w:t>
        </w:r>
      </w:hyperlink>
      <w:r w:rsidRPr="00A24362">
        <w:rPr>
          <w:szCs w:val="16"/>
        </w:rPr>
        <w:t xml:space="preserve">, </w:t>
      </w:r>
      <w:proofErr w:type="gramStart"/>
      <w:r w:rsidRPr="00A24362">
        <w:rPr>
          <w:szCs w:val="16"/>
        </w:rPr>
        <w:t>2021)DR</w:t>
      </w:r>
      <w:proofErr w:type="gramEnd"/>
      <w:r w:rsidRPr="00A24362">
        <w:rPr>
          <w:szCs w:val="16"/>
        </w:rPr>
        <w:t xml:space="preserve"> 21</w:t>
      </w:r>
    </w:p>
    <w:p w14:paraId="23D5F82B" w14:textId="77777777" w:rsidR="005F30E9" w:rsidRPr="00A24362" w:rsidRDefault="005F30E9" w:rsidP="005F30E9">
      <w:pPr>
        <w:rPr>
          <w:u w:val="single"/>
        </w:rPr>
      </w:pPr>
      <w:r w:rsidRPr="00A24362">
        <w:t xml:space="preserve">According to Mann, </w:t>
      </w:r>
      <w:r w:rsidRPr="003E2E93">
        <w:rPr>
          <w:u w:val="single"/>
        </w:rPr>
        <w:t xml:space="preserve">a global temperature </w:t>
      </w:r>
      <w:proofErr w:type="gramStart"/>
      <w:r w:rsidRPr="003E2E93">
        <w:rPr>
          <w:u w:val="single"/>
        </w:rPr>
        <w:t>increase</w:t>
      </w:r>
      <w:proofErr w:type="gramEnd"/>
      <w:r w:rsidRPr="003E2E93">
        <w:rPr>
          <w:u w:val="single"/>
        </w:rPr>
        <w:t xml:space="preserve"> of</w:t>
      </w:r>
      <w:r w:rsidRPr="00A24362">
        <w:t xml:space="preserve"> 5.4 degrees Fahrenheit (</w:t>
      </w:r>
      <w:r w:rsidRPr="00A24362">
        <w:rPr>
          <w:rStyle w:val="Emphasis"/>
          <w:highlight w:val="green"/>
        </w:rPr>
        <w:t>3</w:t>
      </w:r>
      <w:r w:rsidRPr="00A24362">
        <w:t xml:space="preserve"> degrees </w:t>
      </w:r>
      <w:r w:rsidRPr="00A24362">
        <w:rPr>
          <w:rStyle w:val="Emphasis"/>
          <w:highlight w:val="green"/>
        </w:rPr>
        <w:t>C</w:t>
      </w:r>
      <w:r w:rsidRPr="00A24362">
        <w:rPr>
          <w:rStyle w:val="Emphasis"/>
        </w:rPr>
        <w:t>elsius</w:t>
      </w:r>
      <w:r w:rsidRPr="00A24362">
        <w:t xml:space="preserve">) or more </w:t>
      </w:r>
      <w:r w:rsidRPr="00A24362">
        <w:rPr>
          <w:highlight w:val="green"/>
          <w:u w:val="single"/>
        </w:rPr>
        <w:t>could lead to</w:t>
      </w:r>
      <w:r w:rsidRPr="00A24362">
        <w:rPr>
          <w:u w:val="single"/>
        </w:rPr>
        <w:t xml:space="preserve"> </w:t>
      </w:r>
      <w:r w:rsidRPr="00A24362">
        <w:rPr>
          <w:rStyle w:val="Emphasis"/>
        </w:rPr>
        <w:t>a collapse of our societal infrastructure</w:t>
      </w:r>
      <w:r w:rsidRPr="00A24362">
        <w:rPr>
          <w:u w:val="single"/>
        </w:rPr>
        <w:t xml:space="preserve"> and </w:t>
      </w:r>
      <w:r w:rsidRPr="00A24362">
        <w:rPr>
          <w:rStyle w:val="Emphasis"/>
          <w:highlight w:val="green"/>
        </w:rPr>
        <w:t>massive unrest</w:t>
      </w:r>
      <w:r w:rsidRPr="00A24362">
        <w:rPr>
          <w:highlight w:val="green"/>
          <w:u w:val="single"/>
        </w:rPr>
        <w:t xml:space="preserve"> and </w:t>
      </w:r>
      <w:r w:rsidRPr="00A24362">
        <w:rPr>
          <w:rStyle w:val="Emphasis"/>
          <w:highlight w:val="green"/>
        </w:rPr>
        <w:t>conflict</w:t>
      </w:r>
      <w:r w:rsidRPr="00A24362">
        <w:rPr>
          <w:u w:val="single"/>
        </w:rPr>
        <w:t xml:space="preserve">, which, in turn, could lead to </w:t>
      </w:r>
      <w:r w:rsidRPr="003E2E93">
        <w:rPr>
          <w:u w:val="single"/>
        </w:rPr>
        <w:t xml:space="preserve">a future that resembles some Hollywood </w:t>
      </w:r>
      <w:r w:rsidRPr="003E2E93">
        <w:rPr>
          <w:rStyle w:val="Emphasis"/>
        </w:rPr>
        <w:t>dystopian films.</w:t>
      </w:r>
      <w:r w:rsidRPr="00A24362">
        <w:rPr>
          <w:rStyle w:val="Emphasis"/>
        </w:rPr>
        <w:t> </w:t>
      </w:r>
    </w:p>
    <w:p w14:paraId="629E4962" w14:textId="77777777" w:rsidR="005F30E9" w:rsidRPr="00A24362" w:rsidRDefault="005F30E9" w:rsidP="005F30E9">
      <w:r w:rsidRPr="00A24362">
        <w:rPr>
          <w:u w:val="single"/>
        </w:rPr>
        <w:t xml:space="preserve">One way climate change could trigger a societal collapse is by creating </w:t>
      </w:r>
      <w:r w:rsidRPr="00A24362">
        <w:rPr>
          <w:rStyle w:val="Emphasis"/>
          <w:highlight w:val="green"/>
        </w:rPr>
        <w:t>food insecurity</w:t>
      </w:r>
      <w:r w:rsidRPr="00A24362">
        <w:rPr>
          <w:highlight w:val="green"/>
        </w:rPr>
        <w:t>.</w:t>
      </w:r>
      <w:r w:rsidRPr="00A24362">
        <w:t xml:space="preserve"> </w:t>
      </w:r>
      <w:r w:rsidRPr="00A24362">
        <w:rPr>
          <w:u w:val="single"/>
        </w:rPr>
        <w:t>Warming the planet has a range of negative impacts on food production, including increasing the water deficit and thereby reducing food harvests, </w:t>
      </w:r>
      <w:hyperlink r:id="rId27" w:history="1">
        <w:r w:rsidRPr="00A24362">
          <w:rPr>
            <w:rStyle w:val="Hyperlink"/>
          </w:rPr>
          <w:t>Live Science previously reported</w:t>
        </w:r>
      </w:hyperlink>
      <w:r w:rsidRPr="00A24362">
        <w:t xml:space="preserve">. </w:t>
      </w:r>
      <w:r w:rsidRPr="00A24362">
        <w:rPr>
          <w:u w:val="single"/>
        </w:rPr>
        <w:t xml:space="preserve">Food production losses can </w:t>
      </w:r>
      <w:r w:rsidRPr="003E2E93">
        <w:rPr>
          <w:u w:val="single"/>
        </w:rPr>
        <w:t>increase</w:t>
      </w:r>
      <w:r w:rsidRPr="00A24362">
        <w:rPr>
          <w:u w:val="single"/>
        </w:rPr>
        <w:t xml:space="preserve"> </w:t>
      </w:r>
      <w:r w:rsidRPr="00A24362">
        <w:rPr>
          <w:rStyle w:val="Emphasis"/>
        </w:rPr>
        <w:t xml:space="preserve">human </w:t>
      </w:r>
      <w:r w:rsidRPr="00A24362">
        <w:rPr>
          <w:rStyle w:val="Emphasis"/>
          <w:highlight w:val="green"/>
        </w:rPr>
        <w:t>death</w:t>
      </w:r>
      <w:r w:rsidRPr="00A24362">
        <w:rPr>
          <w:rStyle w:val="Emphasis"/>
        </w:rPr>
        <w:t>s</w:t>
      </w:r>
      <w:r w:rsidRPr="00A24362">
        <w:rPr>
          <w:u w:val="single"/>
        </w:rPr>
        <w:t xml:space="preserve"> and </w:t>
      </w:r>
      <w:r w:rsidRPr="00A24362">
        <w:rPr>
          <w:rStyle w:val="Emphasis"/>
          <w:highlight w:val="green"/>
        </w:rPr>
        <w:t>drive economic loss</w:t>
      </w:r>
      <w:r w:rsidRPr="00A24362">
        <w:rPr>
          <w:highlight w:val="green"/>
          <w:u w:val="single"/>
        </w:rPr>
        <w:t xml:space="preserve"> and</w:t>
      </w:r>
      <w:r w:rsidRPr="00A24362">
        <w:rPr>
          <w:u w:val="single"/>
        </w:rPr>
        <w:t xml:space="preserve"> </w:t>
      </w:r>
      <w:r w:rsidRPr="00A24362">
        <w:rPr>
          <w:rStyle w:val="Emphasis"/>
        </w:rPr>
        <w:t>socio-</w:t>
      </w:r>
      <w:r w:rsidRPr="00A24362">
        <w:rPr>
          <w:rStyle w:val="Emphasis"/>
          <w:highlight w:val="green"/>
        </w:rPr>
        <w:t>political instability</w:t>
      </w:r>
      <w:r w:rsidRPr="00A24362">
        <w:rPr>
          <w:u w:val="single"/>
        </w:rPr>
        <w:t>,</w:t>
      </w:r>
      <w:r w:rsidRPr="00A24362">
        <w:t xml:space="preserve"> among other factors, that </w:t>
      </w:r>
      <w:r w:rsidRPr="00A24362">
        <w:rPr>
          <w:u w:val="single"/>
        </w:rPr>
        <w:t xml:space="preserve">may trigger a breakdown of our institutions </w:t>
      </w:r>
      <w:r w:rsidRPr="003E2E93">
        <w:rPr>
          <w:u w:val="single"/>
        </w:rPr>
        <w:t>and</w:t>
      </w:r>
      <w:r w:rsidRPr="00A24362">
        <w:rPr>
          <w:u w:val="single"/>
        </w:rPr>
        <w:t xml:space="preserve"> increase the </w:t>
      </w:r>
      <w:r w:rsidRPr="003E2E93">
        <w:rPr>
          <w:u w:val="single"/>
        </w:rPr>
        <w:t>risk</w:t>
      </w:r>
      <w:r w:rsidRPr="00A24362">
        <w:rPr>
          <w:u w:val="single"/>
        </w:rPr>
        <w:t xml:space="preserve"> of </w:t>
      </w:r>
      <w:r w:rsidRPr="00A24362">
        <w:rPr>
          <w:rStyle w:val="Emphasis"/>
        </w:rPr>
        <w:t xml:space="preserve">a </w:t>
      </w:r>
      <w:r w:rsidRPr="00A24362">
        <w:rPr>
          <w:rStyle w:val="Emphasis"/>
          <w:highlight w:val="green"/>
        </w:rPr>
        <w:t>societal collapse</w:t>
      </w:r>
      <w:r w:rsidRPr="00A24362">
        <w:t>, according to a study published Feb. 21 in the journal </w:t>
      </w:r>
      <w:hyperlink r:id="rId28" w:tgtFrame="_blank" w:history="1">
        <w:r w:rsidRPr="00A24362">
          <w:rPr>
            <w:rStyle w:val="Hyperlink"/>
          </w:rPr>
          <w:t>Climatic Change</w:t>
        </w:r>
      </w:hyperlink>
      <w:r w:rsidRPr="00A24362">
        <w:t>. </w:t>
      </w:r>
    </w:p>
    <w:p w14:paraId="6D72248B" w14:textId="77777777" w:rsidR="005F30E9" w:rsidRPr="00A24362" w:rsidRDefault="005F30E9" w:rsidP="005F30E9">
      <w:pPr>
        <w:rPr>
          <w:sz w:val="12"/>
          <w:szCs w:val="12"/>
        </w:rPr>
      </w:pPr>
      <w:r w:rsidRPr="00A24362">
        <w:rPr>
          <w:sz w:val="12"/>
          <w:szCs w:val="12"/>
        </w:rPr>
        <w:t>Related: </w:t>
      </w:r>
      <w:hyperlink r:id="rId29" w:history="1">
        <w:r w:rsidRPr="00A24362">
          <w:rPr>
            <w:rStyle w:val="Hyperlink"/>
            <w:sz w:val="12"/>
            <w:szCs w:val="12"/>
          </w:rPr>
          <w:t>Has the Earth ever been this hot before?</w:t>
        </w:r>
      </w:hyperlink>
    </w:p>
    <w:p w14:paraId="4EF0D092" w14:textId="77777777" w:rsidR="005F30E9" w:rsidRPr="00A24362" w:rsidRDefault="005F30E9" w:rsidP="005F30E9">
      <w:pPr>
        <w:rPr>
          <w:sz w:val="12"/>
          <w:szCs w:val="12"/>
        </w:rPr>
      </w:pPr>
      <w:r w:rsidRPr="00A24362">
        <w:rPr>
          <w:sz w:val="12"/>
          <w:szCs w:val="12"/>
        </w:rPr>
        <w:t>Past extinctions and collapses </w:t>
      </w:r>
    </w:p>
    <w:p w14:paraId="077E566C" w14:textId="77777777" w:rsidR="005F30E9" w:rsidRPr="00A24362" w:rsidRDefault="005F30E9" w:rsidP="005F30E9">
      <w:r w:rsidRPr="00A24362">
        <w:t xml:space="preserve">Kemp studies previous civilization collapses and the risk of climate change. Extinctions and catastrophes almost always involve multiple factors, he said, but he </w:t>
      </w:r>
      <w:r w:rsidRPr="003E2E93">
        <w:t>thinks</w:t>
      </w:r>
      <w:r w:rsidRPr="003E2E93">
        <w:rPr>
          <w:u w:val="single"/>
        </w:rPr>
        <w:t xml:space="preserve"> </w:t>
      </w:r>
      <w:r w:rsidRPr="003E2E93">
        <w:rPr>
          <w:highlight w:val="green"/>
          <w:u w:val="single"/>
        </w:rPr>
        <w:t>if humans</w:t>
      </w:r>
      <w:r w:rsidRPr="003E2E93">
        <w:rPr>
          <w:u w:val="single"/>
        </w:rPr>
        <w:t xml:space="preserve"> were to </w:t>
      </w:r>
      <w:r w:rsidRPr="003E2E93">
        <w:rPr>
          <w:highlight w:val="green"/>
          <w:u w:val="single"/>
        </w:rPr>
        <w:t xml:space="preserve">go </w:t>
      </w:r>
      <w:r w:rsidRPr="003E2E93">
        <w:rPr>
          <w:rStyle w:val="Emphasis"/>
          <w:highlight w:val="green"/>
        </w:rPr>
        <w:t>extinct</w:t>
      </w:r>
      <w:r w:rsidRPr="003E2E93">
        <w:rPr>
          <w:u w:val="single"/>
        </w:rPr>
        <w:t xml:space="preserve">, </w:t>
      </w:r>
      <w:r w:rsidRPr="003E2E93">
        <w:rPr>
          <w:highlight w:val="green"/>
          <w:u w:val="single"/>
        </w:rPr>
        <w:t>climate change would</w:t>
      </w:r>
      <w:r w:rsidRPr="003E2E93">
        <w:rPr>
          <w:u w:val="single"/>
        </w:rPr>
        <w:t xml:space="preserve"> likely </w:t>
      </w:r>
      <w:r w:rsidRPr="003E2E93">
        <w:rPr>
          <w:rStyle w:val="Emphasis"/>
          <w:highlight w:val="green"/>
        </w:rPr>
        <w:t>be</w:t>
      </w:r>
      <w:r w:rsidRPr="003E2E93">
        <w:rPr>
          <w:rStyle w:val="Emphasis"/>
        </w:rPr>
        <w:t xml:space="preserve"> the main </w:t>
      </w:r>
      <w:r w:rsidRPr="003E2E93">
        <w:rPr>
          <w:rStyle w:val="Emphasis"/>
          <w:highlight w:val="green"/>
        </w:rPr>
        <w:t>culprit</w:t>
      </w:r>
      <w:r w:rsidRPr="003E2E93">
        <w:rPr>
          <w:rStyle w:val="Emphasis"/>
        </w:rPr>
        <w:t>.</w:t>
      </w:r>
      <w:r w:rsidRPr="00A24362">
        <w:rPr>
          <w:u w:val="single"/>
        </w:rPr>
        <w:t> </w:t>
      </w:r>
    </w:p>
    <w:p w14:paraId="14C6177F" w14:textId="77777777" w:rsidR="005F30E9" w:rsidRPr="00A24362" w:rsidRDefault="005F30E9" w:rsidP="005F30E9">
      <w:pPr>
        <w:rPr>
          <w:u w:val="single"/>
        </w:rPr>
      </w:pPr>
      <w:r w:rsidRPr="00A24362">
        <w:rPr>
          <w:u w:val="single"/>
        </w:rPr>
        <w:t>"If I'm to say, what do I think is the biggest contributor to the potential for human extinction going towards the future? Then climate change, no doubt," Kemp told Live Science. </w:t>
      </w:r>
    </w:p>
    <w:p w14:paraId="0E8027B3" w14:textId="77777777" w:rsidR="005F30E9" w:rsidRPr="00A24362" w:rsidRDefault="005F30E9" w:rsidP="005F30E9">
      <w:r w:rsidRPr="00A24362">
        <w:rPr>
          <w:rStyle w:val="Emphasis"/>
          <w:highlight w:val="green"/>
        </w:rPr>
        <w:t>All</w:t>
      </w:r>
      <w:r w:rsidRPr="00A24362">
        <w:rPr>
          <w:u w:val="single"/>
        </w:rPr>
        <w:t xml:space="preserve"> of the major </w:t>
      </w:r>
      <w:hyperlink r:id="rId30" w:history="1">
        <w:r w:rsidRPr="00A24362">
          <w:rPr>
            <w:rStyle w:val="Emphasis"/>
            <w:highlight w:val="green"/>
          </w:rPr>
          <w:t>mass-extinction events</w:t>
        </w:r>
      </w:hyperlink>
      <w:r w:rsidRPr="00A24362">
        <w:rPr>
          <w:rStyle w:val="Emphasis"/>
          <w:highlight w:val="green"/>
        </w:rPr>
        <w:t> in</w:t>
      </w:r>
      <w:r w:rsidRPr="00A24362">
        <w:rPr>
          <w:rStyle w:val="Emphasis"/>
        </w:rPr>
        <w:t xml:space="preserve"> Earth's </w:t>
      </w:r>
      <w:r w:rsidRPr="00A24362">
        <w:rPr>
          <w:rStyle w:val="Emphasis"/>
          <w:highlight w:val="green"/>
        </w:rPr>
        <w:t>history have involved</w:t>
      </w:r>
      <w:r w:rsidRPr="00A24362">
        <w:rPr>
          <w:u w:val="single"/>
        </w:rPr>
        <w:t xml:space="preserve"> some kind of </w:t>
      </w:r>
      <w:r w:rsidRPr="00A24362">
        <w:rPr>
          <w:rStyle w:val="Emphasis"/>
          <w:highlight w:val="green"/>
        </w:rPr>
        <w:t>climatic change</w:t>
      </w:r>
      <w:r w:rsidRPr="00A24362">
        <w:t>, according to Kemp. These events include cooling during the Ordovician-</w:t>
      </w:r>
      <w:hyperlink r:id="rId31" w:history="1">
        <w:r w:rsidRPr="00A24362">
          <w:rPr>
            <w:rStyle w:val="Hyperlink"/>
          </w:rPr>
          <w:t>Silurian</w:t>
        </w:r>
      </w:hyperlink>
      <w:r w:rsidRPr="00A24362">
        <w:t> extinction about 440 million years ago that wiped out 85% of species, and warming during the </w:t>
      </w:r>
      <w:hyperlink r:id="rId32" w:history="1">
        <w:r w:rsidRPr="00A24362">
          <w:rPr>
            <w:rStyle w:val="Hyperlink"/>
          </w:rPr>
          <w:t>Triassic</w:t>
        </w:r>
      </w:hyperlink>
      <w:r w:rsidRPr="00A24362">
        <w:t>-</w:t>
      </w:r>
      <w:hyperlink r:id="rId33" w:history="1">
        <w:r w:rsidRPr="00A24362">
          <w:rPr>
            <w:rStyle w:val="Hyperlink"/>
          </w:rPr>
          <w:t>Jurassic</w:t>
        </w:r>
      </w:hyperlink>
      <w:r w:rsidRPr="00A24362">
        <w:t> extinction about 200 million years ago that killed 80% of species, Live Science previously reported. And more recently, climate change affected the fate of early human relatives. </w:t>
      </w:r>
    </w:p>
    <w:p w14:paraId="657FB938" w14:textId="77777777" w:rsidR="005F30E9" w:rsidRPr="00A24362" w:rsidRDefault="005F30E9" w:rsidP="005F30E9">
      <w:pPr>
        <w:rPr>
          <w:sz w:val="12"/>
          <w:szCs w:val="12"/>
        </w:rPr>
      </w:pPr>
      <w:r w:rsidRPr="00A24362">
        <w:rPr>
          <w:sz w:val="12"/>
          <w:szCs w:val="12"/>
        </w:rPr>
        <w:t>While </w:t>
      </w:r>
      <w:hyperlink r:id="rId34" w:history="1">
        <w:r w:rsidRPr="00A24362">
          <w:rPr>
            <w:rStyle w:val="Hyperlink"/>
            <w:sz w:val="12"/>
            <w:szCs w:val="12"/>
          </w:rPr>
          <w:t>Homo sapiens</w:t>
        </w:r>
      </w:hyperlink>
      <w:r w:rsidRPr="00A24362">
        <w:rPr>
          <w:sz w:val="12"/>
          <w:szCs w:val="12"/>
        </w:rPr>
        <w:t> are obviously not extinct, "we do have a track record of other hominid species going extinct, such as </w:t>
      </w:r>
      <w:hyperlink r:id="rId35" w:history="1">
        <w:r w:rsidRPr="00A24362">
          <w:rPr>
            <w:rStyle w:val="Hyperlink"/>
            <w:sz w:val="12"/>
            <w:szCs w:val="12"/>
          </w:rPr>
          <w:t>Neanderthals</w:t>
        </w:r>
      </w:hyperlink>
      <w:r w:rsidRPr="00A24362">
        <w:rPr>
          <w:sz w:val="12"/>
          <w:szCs w:val="12"/>
        </w:rPr>
        <w:t>," Kemp said. "And in each of these cases, it appears that again, climatic change plays some kind of role." </w:t>
      </w:r>
    </w:p>
    <w:p w14:paraId="6FF18636" w14:textId="77777777" w:rsidR="005F30E9" w:rsidRPr="00A24362" w:rsidRDefault="005F30E9" w:rsidP="005F30E9">
      <w:pPr>
        <w:rPr>
          <w:sz w:val="12"/>
          <w:szCs w:val="12"/>
        </w:rPr>
      </w:pPr>
      <w:r w:rsidRPr="00A24362">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36" w:history="1">
        <w:r w:rsidRPr="00A24362">
          <w:rPr>
            <w:rStyle w:val="Hyperlink"/>
            <w:sz w:val="12"/>
            <w:szCs w:val="12"/>
          </w:rPr>
          <w:t>Natural History Museum</w:t>
        </w:r>
      </w:hyperlink>
      <w:r w:rsidRPr="00A24362">
        <w:rPr>
          <w:sz w:val="12"/>
          <w:szCs w:val="12"/>
        </w:rPr>
        <w:t> in London. Food loss, driven by climate change, may have also led to a tiny drop in Neanderthal fertility rates, contributing to their extinction, </w:t>
      </w:r>
      <w:hyperlink r:id="rId37" w:history="1">
        <w:r w:rsidRPr="00A24362">
          <w:rPr>
            <w:rStyle w:val="Hyperlink"/>
            <w:sz w:val="12"/>
            <w:szCs w:val="12"/>
          </w:rPr>
          <w:t>Live Science previously reported</w:t>
        </w:r>
      </w:hyperlink>
      <w:r w:rsidRPr="00A24362">
        <w:rPr>
          <w:sz w:val="12"/>
          <w:szCs w:val="12"/>
        </w:rPr>
        <w:t>.</w:t>
      </w:r>
    </w:p>
    <w:p w14:paraId="1FB6C2E6" w14:textId="77777777" w:rsidR="005F30E9" w:rsidRPr="00A24362" w:rsidRDefault="005F30E9" w:rsidP="005F30E9">
      <w:pPr>
        <w:rPr>
          <w:sz w:val="12"/>
          <w:szCs w:val="12"/>
        </w:rPr>
      </w:pPr>
      <w:r w:rsidRPr="00A24362">
        <w:rPr>
          <w:sz w:val="12"/>
          <w:szCs w:val="12"/>
        </w:rPr>
        <w:t>Climate change has also played a role in the collapse of past human civilizations. A </w:t>
      </w:r>
      <w:hyperlink r:id="rId38" w:history="1">
        <w:r w:rsidRPr="00A24362">
          <w:rPr>
            <w:rStyle w:val="Hyperlink"/>
            <w:sz w:val="12"/>
            <w:szCs w:val="12"/>
          </w:rPr>
          <w:t>300-year-long drought</w:t>
        </w:r>
      </w:hyperlink>
      <w:r w:rsidRPr="00A24362">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415FC001" w14:textId="77777777" w:rsidR="005F30E9" w:rsidRPr="00A24362" w:rsidRDefault="005F30E9" w:rsidP="005F30E9">
      <w:pPr>
        <w:rPr>
          <w:sz w:val="12"/>
          <w:szCs w:val="12"/>
        </w:rPr>
      </w:pPr>
      <w:r w:rsidRPr="00A24362">
        <w:rPr>
          <w:sz w:val="12"/>
          <w:szCs w:val="12"/>
        </w:rPr>
        <w:lastRenderedPageBreak/>
        <w:t xml:space="preserve">Homo sapiens have proven themselves to be highly adaptable and able to cope with many different climates, be they hot, cold, </w:t>
      </w:r>
      <w:proofErr w:type="gramStart"/>
      <w:r w:rsidRPr="00A24362">
        <w:rPr>
          <w:sz w:val="12"/>
          <w:szCs w:val="12"/>
        </w:rPr>
        <w:t>dry</w:t>
      </w:r>
      <w:proofErr w:type="gramEnd"/>
      <w:r w:rsidRPr="00A24362">
        <w:rPr>
          <w:sz w:val="12"/>
          <w:szCs w:val="12"/>
        </w:rPr>
        <w:t xml:space="preserve"> or wet. We can use resources from many different plants and animals and share those resources, along with information, to help us survive in a changing world, according to the </w:t>
      </w:r>
      <w:hyperlink r:id="rId39" w:history="1">
        <w:r w:rsidRPr="00A24362">
          <w:rPr>
            <w:rStyle w:val="Hyperlink"/>
            <w:sz w:val="12"/>
            <w:szCs w:val="12"/>
          </w:rPr>
          <w:t>Smithsonian’s National Museum of Natural History</w:t>
        </w:r>
      </w:hyperlink>
      <w:r w:rsidRPr="00A24362">
        <w:rPr>
          <w:sz w:val="12"/>
          <w:szCs w:val="12"/>
        </w:rPr>
        <w:t>.</w:t>
      </w:r>
    </w:p>
    <w:p w14:paraId="1155C706" w14:textId="77777777" w:rsidR="005F30E9" w:rsidRPr="00A24362" w:rsidRDefault="005F30E9" w:rsidP="005F30E9">
      <w:pPr>
        <w:rPr>
          <w:sz w:val="12"/>
          <w:szCs w:val="12"/>
        </w:rPr>
      </w:pPr>
      <w:r w:rsidRPr="00A24362">
        <w:rPr>
          <w:sz w:val="12"/>
          <w:szCs w:val="12"/>
        </w:rPr>
        <w:t>Related: </w:t>
      </w:r>
      <w:hyperlink r:id="rId40" w:history="1">
        <w:r w:rsidRPr="00A24362">
          <w:rPr>
            <w:rStyle w:val="Hyperlink"/>
            <w:sz w:val="12"/>
            <w:szCs w:val="12"/>
          </w:rPr>
          <w:t>How would just 2 degrees of warming change the planet?</w:t>
        </w:r>
      </w:hyperlink>
    </w:p>
    <w:p w14:paraId="22C0F0CC" w14:textId="77777777" w:rsidR="005F30E9" w:rsidRPr="00A24362" w:rsidRDefault="005F30E9" w:rsidP="005F30E9">
      <w:pPr>
        <w:rPr>
          <w:sz w:val="12"/>
          <w:szCs w:val="12"/>
        </w:rPr>
      </w:pPr>
      <w:r w:rsidRPr="00A24362">
        <w:rPr>
          <w:sz w:val="12"/>
          <w:szCs w:val="12"/>
        </w:rPr>
        <w:t>Today, we live in a global, interconnected civilization, but there's reason to believe our species could survive its collapse. A study published on July 21 in the journal </w:t>
      </w:r>
      <w:hyperlink r:id="rId41" w:history="1">
        <w:r w:rsidRPr="00A24362">
          <w:rPr>
            <w:rStyle w:val="Hyperlink"/>
            <w:sz w:val="12"/>
            <w:szCs w:val="12"/>
          </w:rPr>
          <w:t>Sustainability</w:t>
        </w:r>
      </w:hyperlink>
      <w:r w:rsidRPr="00A24362">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5EE27DC0" w14:textId="77777777" w:rsidR="005F30E9" w:rsidRPr="00A24362" w:rsidRDefault="005F30E9" w:rsidP="005F30E9">
      <w:pPr>
        <w:rPr>
          <w:sz w:val="12"/>
          <w:szCs w:val="12"/>
        </w:rPr>
      </w:pPr>
      <w:r w:rsidRPr="00A24362">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31FF1F12" w14:textId="77777777" w:rsidR="005F30E9" w:rsidRPr="00A24362" w:rsidRDefault="005F30E9" w:rsidP="005F30E9">
      <w:pPr>
        <w:rPr>
          <w:sz w:val="12"/>
          <w:szCs w:val="12"/>
        </w:rPr>
      </w:pPr>
      <w:r w:rsidRPr="00A24362">
        <w:rPr>
          <w:sz w:val="12"/>
          <w:szCs w:val="12"/>
        </w:rPr>
        <w:t>Turning on ourselves </w:t>
      </w:r>
    </w:p>
    <w:p w14:paraId="2357B3BB" w14:textId="77777777" w:rsidR="005F30E9" w:rsidRPr="00A24362" w:rsidRDefault="005F30E9" w:rsidP="005F30E9">
      <w:r w:rsidRPr="00A24362">
        <w:t xml:space="preserve">The last scenario to consider is </w:t>
      </w:r>
      <w:r w:rsidRPr="00A24362">
        <w:rPr>
          <w:rStyle w:val="Emphasis"/>
        </w:rPr>
        <w:t>climate-driven conflict</w:t>
      </w:r>
      <w:r w:rsidRPr="00A24362">
        <w:t xml:space="preserve">. Kemp explained that in the future, </w:t>
      </w:r>
      <w:r w:rsidRPr="00A24362">
        <w:rPr>
          <w:u w:val="single"/>
        </w:rPr>
        <w:t xml:space="preserve">a scarcity of resources that diminish because of </w:t>
      </w:r>
      <w:r w:rsidRPr="003E2E93">
        <w:rPr>
          <w:b/>
          <w:bCs/>
          <w:u w:val="single"/>
        </w:rPr>
        <w:t>climate change could</w:t>
      </w:r>
      <w:r w:rsidRPr="003E2E93">
        <w:rPr>
          <w:u w:val="single"/>
        </w:rPr>
        <w:t xml:space="preserve"> potentially </w:t>
      </w:r>
      <w:r w:rsidRPr="003E2E93">
        <w:rPr>
          <w:rStyle w:val="Emphasis"/>
        </w:rPr>
        <w:t xml:space="preserve">create </w:t>
      </w:r>
      <w:r w:rsidRPr="00A24362">
        <w:rPr>
          <w:rStyle w:val="Emphasis"/>
          <w:highlight w:val="green"/>
        </w:rPr>
        <w:t>conditions for wars that threaten humanity</w:t>
      </w:r>
      <w:r w:rsidRPr="00A24362">
        <w:rPr>
          <w:u w:val="single"/>
        </w:rPr>
        <w:t xml:space="preserve">. "There's reasons to be concerned that </w:t>
      </w:r>
      <w:r w:rsidRPr="00A24362">
        <w:rPr>
          <w:highlight w:val="green"/>
          <w:u w:val="single"/>
        </w:rPr>
        <w:t xml:space="preserve">as </w:t>
      </w:r>
      <w:r w:rsidRPr="00A24362">
        <w:rPr>
          <w:rStyle w:val="Emphasis"/>
          <w:highlight w:val="green"/>
        </w:rPr>
        <w:t xml:space="preserve">water resources dry </w:t>
      </w:r>
      <w:r w:rsidRPr="003E2E93">
        <w:rPr>
          <w:rStyle w:val="Emphasis"/>
        </w:rPr>
        <w:t>up</w:t>
      </w:r>
      <w:r w:rsidRPr="00A24362">
        <w:rPr>
          <w:u w:val="single"/>
        </w:rPr>
        <w:t xml:space="preserve"> and </w:t>
      </w:r>
      <w:r w:rsidRPr="00A24362">
        <w:rPr>
          <w:rStyle w:val="Emphasis"/>
        </w:rPr>
        <w:t>scarcity becomes worse</w:t>
      </w:r>
      <w:r w:rsidRPr="00A24362">
        <w:rPr>
          <w:u w:val="single"/>
        </w:rPr>
        <w:t xml:space="preserve">, and the general conditions of living today become much, much worse, then suddenly, the </w:t>
      </w:r>
      <w:r w:rsidRPr="00A24362">
        <w:rPr>
          <w:rStyle w:val="Emphasis"/>
          <w:highlight w:val="green"/>
        </w:rPr>
        <w:t xml:space="preserve">threat of </w:t>
      </w:r>
      <w:r w:rsidRPr="003E2E93">
        <w:rPr>
          <w:rStyle w:val="Emphasis"/>
        </w:rPr>
        <w:t xml:space="preserve">potential </w:t>
      </w:r>
      <w:r w:rsidRPr="00A24362">
        <w:rPr>
          <w:rStyle w:val="Emphasis"/>
          <w:highlight w:val="green"/>
        </w:rPr>
        <w:t xml:space="preserve">nuclear war </w:t>
      </w:r>
      <w:r w:rsidRPr="003E2E93">
        <w:rPr>
          <w:rStyle w:val="Emphasis"/>
        </w:rPr>
        <w:t>becomes much higher</w:t>
      </w:r>
      <w:r w:rsidRPr="00A24362">
        <w:rPr>
          <w:highlight w:val="green"/>
          <w:u w:val="single"/>
        </w:rPr>
        <w:t>,</w:t>
      </w:r>
      <w:r w:rsidRPr="00A24362">
        <w:t>" Kemp said. </w:t>
      </w:r>
    </w:p>
    <w:p w14:paraId="7696DDA1" w14:textId="77777777" w:rsidR="005F30E9" w:rsidRPr="00A24362" w:rsidRDefault="005F30E9" w:rsidP="005F30E9">
      <w:pPr>
        <w:rPr>
          <w:u w:val="single"/>
        </w:rPr>
      </w:pPr>
      <w:r w:rsidRPr="00A24362">
        <w:t xml:space="preserve">Put another way, climate change impacts might not directly cause humans to go extinct, but it could lead to events that seriously endanger hundreds of millions, if not billions, of lives. </w:t>
      </w:r>
      <w:r w:rsidRPr="00A24362">
        <w:rPr>
          <w:u w:val="single"/>
        </w:rPr>
        <w:t>A 2019 study published in the journal </w:t>
      </w:r>
      <w:hyperlink r:id="rId42" w:history="1">
        <w:r w:rsidRPr="00A24362">
          <w:rPr>
            <w:rStyle w:val="Hyperlink"/>
            <w:u w:val="single"/>
          </w:rPr>
          <w:t>Science Advances</w:t>
        </w:r>
      </w:hyperlink>
      <w:r w:rsidRPr="00A24362">
        <w:rPr>
          <w:u w:val="single"/>
        </w:rPr>
        <w:t xml:space="preserve"> found that </w:t>
      </w:r>
      <w:r w:rsidRPr="003E2E93">
        <w:rPr>
          <w:rStyle w:val="Emphasis"/>
        </w:rPr>
        <w:t>a nuclear conflict</w:t>
      </w:r>
      <w:r w:rsidRPr="003E2E93">
        <w:t xml:space="preserve"> between just India and Pakistan, </w:t>
      </w:r>
      <w:r w:rsidRPr="003E2E93">
        <w:rPr>
          <w:u w:val="single"/>
        </w:rPr>
        <w:t xml:space="preserve">with a small fraction of the world's nuclear weapons, could kill </w:t>
      </w:r>
      <w:r w:rsidRPr="003E2E93">
        <w:rPr>
          <w:highlight w:val="green"/>
          <w:u w:val="single"/>
        </w:rPr>
        <w:t xml:space="preserve">50 million to </w:t>
      </w:r>
      <w:r w:rsidRPr="003E2E93">
        <w:rPr>
          <w:rStyle w:val="Emphasis"/>
          <w:highlight w:val="green"/>
        </w:rPr>
        <w:t xml:space="preserve">125 million </w:t>
      </w:r>
      <w:r w:rsidRPr="003E2E93">
        <w:rPr>
          <w:rStyle w:val="Emphasis"/>
        </w:rPr>
        <w:t>people</w:t>
      </w:r>
      <w:r w:rsidRPr="003E2E93">
        <w:rPr>
          <w:u w:val="single"/>
        </w:rPr>
        <w:t xml:space="preserve"> </w:t>
      </w:r>
      <w:r w:rsidRPr="003E2E93">
        <w:rPr>
          <w:highlight w:val="green"/>
          <w:u w:val="single"/>
        </w:rPr>
        <w:t>in</w:t>
      </w:r>
      <w:r w:rsidRPr="003E2E93">
        <w:rPr>
          <w:u w:val="single"/>
        </w:rPr>
        <w:t xml:space="preserve"> those </w:t>
      </w:r>
      <w:r w:rsidRPr="003E2E93">
        <w:rPr>
          <w:highlight w:val="green"/>
          <w:u w:val="single"/>
        </w:rPr>
        <w:t>two countries alone</w:t>
      </w:r>
      <w:r w:rsidRPr="003E2E93">
        <w:rPr>
          <w:u w:val="single"/>
        </w:rPr>
        <w:t>. Nuclear war would also change the climate, such as through temperature drops as burnin</w:t>
      </w:r>
      <w:r w:rsidRPr="00A24362">
        <w:rPr>
          <w:u w:val="single"/>
        </w:rPr>
        <w:t xml:space="preserve">g cities fill the atmosphere with smoke, threatening food production worldwide and potentially </w:t>
      </w:r>
      <w:r w:rsidRPr="003E2E93">
        <w:rPr>
          <w:u w:val="single"/>
        </w:rPr>
        <w:t xml:space="preserve">causing </w:t>
      </w:r>
      <w:r w:rsidRPr="00A24362">
        <w:rPr>
          <w:rStyle w:val="Emphasis"/>
          <w:highlight w:val="green"/>
        </w:rPr>
        <w:t>mass starvation</w:t>
      </w:r>
      <w:r w:rsidRPr="00A24362">
        <w:rPr>
          <w:highlight w:val="green"/>
          <w:u w:val="single"/>
        </w:rPr>
        <w:t>.</w:t>
      </w:r>
    </w:p>
    <w:p w14:paraId="14C15B62" w14:textId="77777777" w:rsidR="005F30E9" w:rsidRPr="00A24362" w:rsidRDefault="005F30E9" w:rsidP="005F30E9">
      <w:pPr>
        <w:rPr>
          <w:sz w:val="12"/>
          <w:szCs w:val="12"/>
        </w:rPr>
      </w:pPr>
      <w:r w:rsidRPr="00A24362">
        <w:rPr>
          <w:sz w:val="12"/>
          <w:szCs w:val="12"/>
        </w:rPr>
        <w:t>What's next?  </w:t>
      </w:r>
    </w:p>
    <w:p w14:paraId="58DB75AC" w14:textId="77777777" w:rsidR="005F30E9" w:rsidRPr="00A24362" w:rsidRDefault="005F30E9" w:rsidP="005F30E9">
      <w:pPr>
        <w:rPr>
          <w:u w:val="single"/>
        </w:rPr>
      </w:pPr>
      <w:r w:rsidRPr="00A24362">
        <w:t xml:space="preserve">While avoiding complete extinction doesn't sound like much of a climate change silver lining, there is reason for hope. </w:t>
      </w:r>
      <w:r w:rsidRPr="00A24362">
        <w:rPr>
          <w:u w:val="single"/>
        </w:rPr>
        <w:t xml:space="preserve">Experts say </w:t>
      </w:r>
      <w:r w:rsidRPr="003E2E93">
        <w:rPr>
          <w:rStyle w:val="Emphasis"/>
        </w:rPr>
        <w:t>it isn't too late to avoid the worst-case scenarios</w:t>
      </w:r>
      <w:r w:rsidRPr="00A24362">
        <w:rPr>
          <w:u w:val="single"/>
        </w:rPr>
        <w:t xml:space="preserve"> with significant cuts to greenhouse gas emissions.</w:t>
      </w:r>
    </w:p>
    <w:p w14:paraId="763E34BA" w14:textId="77777777" w:rsidR="005F30E9" w:rsidRPr="00A24362" w:rsidRDefault="005F30E9" w:rsidP="005F30E9">
      <w:pPr>
        <w:rPr>
          <w:u w:val="single"/>
        </w:rPr>
      </w:pPr>
      <w:r w:rsidRPr="00A24362">
        <w:rPr>
          <w:u w:val="single"/>
        </w:rPr>
        <w:t>"It is up to us," Mann said. "</w:t>
      </w:r>
      <w:r w:rsidRPr="00A24362">
        <w:rPr>
          <w:highlight w:val="green"/>
          <w:u w:val="single"/>
        </w:rPr>
        <w:t>If we fail to reduce</w:t>
      </w:r>
      <w:r w:rsidRPr="00A24362">
        <w:rPr>
          <w:u w:val="single"/>
        </w:rPr>
        <w:t xml:space="preserve"> carbon </w:t>
      </w:r>
      <w:r w:rsidRPr="00A24362">
        <w:rPr>
          <w:highlight w:val="green"/>
          <w:u w:val="single"/>
        </w:rPr>
        <w:t xml:space="preserve">emissions substantially </w:t>
      </w:r>
      <w:r w:rsidRPr="00A24362">
        <w:rPr>
          <w:rStyle w:val="Emphasis"/>
          <w:highlight w:val="green"/>
        </w:rPr>
        <w:t>in the decade ahead</w:t>
      </w:r>
      <w:r w:rsidRPr="00A24362">
        <w:rPr>
          <w:u w:val="single"/>
        </w:rPr>
        <w:t xml:space="preserve">, </w:t>
      </w:r>
      <w:r w:rsidRPr="00A24362">
        <w:rPr>
          <w:highlight w:val="green"/>
          <w:u w:val="single"/>
        </w:rPr>
        <w:t>we are likely committed to</w:t>
      </w:r>
      <w:r w:rsidRPr="00A24362">
        <w:rPr>
          <w:u w:val="single"/>
        </w:rPr>
        <w:t xml:space="preserve"> a worsening of already dangerous </w:t>
      </w:r>
      <w:r w:rsidRPr="00A24362">
        <w:rPr>
          <w:rStyle w:val="Emphasis"/>
          <w:highlight w:val="green"/>
        </w:rPr>
        <w:t>extreme weather events</w:t>
      </w:r>
      <w:r w:rsidRPr="00A24362">
        <w:rPr>
          <w:u w:val="single"/>
        </w:rPr>
        <w:t xml:space="preserve">, inundation of coastlines around the world due to melting ice and rising sea level, more pressure on limited resources as a growing global population competes for less food, water and space due to climate change </w:t>
      </w:r>
      <w:r w:rsidRPr="00A24362">
        <w:rPr>
          <w:rStyle w:val="Emphasis"/>
        </w:rPr>
        <w:t>impacts</w:t>
      </w:r>
      <w:r w:rsidRPr="00A24362">
        <w:rPr>
          <w:u w:val="single"/>
        </w:rPr>
        <w:t>. If we act boldly now, we can avoid the worst impacts."</w:t>
      </w:r>
    </w:p>
    <w:p w14:paraId="7ED48C14" w14:textId="77777777" w:rsidR="005F30E9" w:rsidRDefault="005F30E9" w:rsidP="005F30E9">
      <w:pPr>
        <w:pStyle w:val="Heading3"/>
      </w:pPr>
      <w:r>
        <w:lastRenderedPageBreak/>
        <w:t>1NC – DA</w:t>
      </w:r>
    </w:p>
    <w:p w14:paraId="3B0EDCF8" w14:textId="77777777" w:rsidR="005F30E9" w:rsidRDefault="005F30E9" w:rsidP="005F30E9">
      <w:pPr>
        <w:pStyle w:val="Heading4"/>
      </w:pPr>
      <w:r>
        <w:t>Biotech R&amp;D is set for high growth and investment now</w:t>
      </w:r>
    </w:p>
    <w:p w14:paraId="443FD9C1" w14:textId="77777777" w:rsidR="005F30E9" w:rsidRPr="00A55193" w:rsidRDefault="005F30E9" w:rsidP="005F30E9">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43" w:history="1">
        <w:r w:rsidRPr="005F323F">
          <w:rPr>
            <w:rStyle w:val="Hyperlink"/>
          </w:rPr>
          <w:t>https://www.cnbc.com/advertorial/2021/08/09/why-the-nasdaq-biotechnology-index-is-poised-for-a-run-of-sustainable-growth-.html</w:t>
        </w:r>
      </w:hyperlink>
      <w:r>
        <w:t>] RM</w:t>
      </w:r>
    </w:p>
    <w:p w14:paraId="60919BC6" w14:textId="77777777" w:rsidR="005F30E9" w:rsidRDefault="005F30E9" w:rsidP="005F30E9">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4D11F2E4" w14:textId="77777777" w:rsidR="005F30E9" w:rsidRDefault="005F30E9" w:rsidP="005F30E9">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449FE740" w14:textId="77777777" w:rsidR="005F30E9" w:rsidRDefault="005F30E9" w:rsidP="005F30E9">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45775499" w14:textId="77777777" w:rsidR="005F30E9" w:rsidRDefault="005F30E9" w:rsidP="005F30E9">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0DF53CF7" w14:textId="77777777" w:rsidR="005F30E9" w:rsidRDefault="005F30E9" w:rsidP="005F30E9">
      <w:r>
        <w:t>Building the ideal benchmark</w:t>
      </w:r>
    </w:p>
    <w:p w14:paraId="143078DE" w14:textId="77777777" w:rsidR="005F30E9" w:rsidRDefault="005F30E9" w:rsidP="005F30E9">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2299ABC6" w14:textId="77777777" w:rsidR="005F30E9" w:rsidRDefault="005F30E9" w:rsidP="005F30E9">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7C5F9D92" w14:textId="77777777" w:rsidR="005F30E9" w:rsidRDefault="005F30E9" w:rsidP="005F30E9">
      <w:r>
        <w:t xml:space="preserve">This split within a single index provides advantages for investors: </w:t>
      </w:r>
      <w:r w:rsidRPr="00A55193">
        <w:rPr>
          <w:u w:val="single"/>
        </w:rPr>
        <w:t xml:space="preserve">While offering some exposure to more established pharmaceutical companies, it also includes R&amp;D-heavy </w:t>
      </w:r>
      <w:r w:rsidRPr="00A55193">
        <w:rPr>
          <w:u w:val="single"/>
        </w:rPr>
        <w:lastRenderedPageBreak/>
        <w:t>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7B2CF7A6" w14:textId="77777777" w:rsidR="005F30E9" w:rsidRPr="00A55193" w:rsidRDefault="005F30E9" w:rsidP="005F30E9">
      <w:pPr>
        <w:rPr>
          <w:u w:val="single"/>
        </w:rPr>
      </w:pPr>
      <w:r w:rsidRPr="00A55193">
        <w:rPr>
          <w:u w:val="single"/>
        </w:rPr>
        <w:t>Home to world-changing breakthroughs</w:t>
      </w:r>
    </w:p>
    <w:p w14:paraId="0725A733" w14:textId="77777777" w:rsidR="005F30E9" w:rsidRDefault="005F30E9" w:rsidP="005F30E9">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4A8C07CC" w14:textId="77777777" w:rsidR="005F30E9" w:rsidRDefault="005F30E9" w:rsidP="005F30E9">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791406C1" w14:textId="77777777" w:rsidR="005F30E9" w:rsidRDefault="005F30E9" w:rsidP="005F30E9">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10541EAA" w14:textId="77777777" w:rsidR="005F30E9" w:rsidRDefault="005F30E9" w:rsidP="005F30E9">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06291FAD" w14:textId="77777777" w:rsidR="005F30E9" w:rsidRDefault="005F30E9" w:rsidP="005F30E9">
      <w:r>
        <w:t>The possibilities of accelerated R&amp;D</w:t>
      </w:r>
    </w:p>
    <w:p w14:paraId="72B0E0FF" w14:textId="77777777" w:rsidR="005F30E9" w:rsidRDefault="005F30E9" w:rsidP="005F30E9">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06B49CD6" w14:textId="77777777" w:rsidR="005F30E9" w:rsidRDefault="005F30E9" w:rsidP="005F30E9">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59F17D81" w14:textId="77777777" w:rsidR="005F30E9" w:rsidRPr="00A55193" w:rsidRDefault="005F30E9" w:rsidP="005F30E9">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2068ADCF" w14:textId="77777777" w:rsidR="005F30E9" w:rsidRDefault="005F30E9" w:rsidP="005F30E9">
      <w:r>
        <w:lastRenderedPageBreak/>
        <w:t>Even a conservative interpretation of the above numbers would significantly reduce R&amp;D costs and boost the market capitalization of therapeutics companies from the current $2Tn up to $9Tn as soon as 2024, according to estimates from ARK Financial.</w:t>
      </w:r>
    </w:p>
    <w:p w14:paraId="6AE09FE9" w14:textId="77777777" w:rsidR="005F30E9" w:rsidRDefault="005F30E9" w:rsidP="005F30E9">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466392F3" w14:textId="77777777" w:rsidR="005F30E9" w:rsidRDefault="005F30E9" w:rsidP="005F30E9">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75093DEE" w14:textId="77777777" w:rsidR="005F30E9" w:rsidRPr="006F65A7" w:rsidRDefault="005F30E9" w:rsidP="005F30E9">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7E99C280" w14:textId="77777777" w:rsidR="005F30E9" w:rsidRPr="00F90F4A" w:rsidRDefault="005F30E9" w:rsidP="005F30E9">
      <w:pPr>
        <w:pStyle w:val="Heading4"/>
      </w:pPr>
      <w:r>
        <w:t>IPR protections are key to sustain healthcare investments and manufacturing. Independently, it’s key to broader vaccine production.</w:t>
      </w:r>
    </w:p>
    <w:p w14:paraId="6BC7B031" w14:textId="77777777" w:rsidR="005F30E9" w:rsidRPr="00C73B1A" w:rsidRDefault="005F30E9" w:rsidP="005F30E9">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44"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66BF4634" w14:textId="77777777" w:rsidR="005F30E9" w:rsidRPr="00C73B1A" w:rsidRDefault="005F30E9" w:rsidP="005F30E9">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52F52337" w14:textId="77777777" w:rsidR="005F30E9" w:rsidRPr="00C73B1A" w:rsidRDefault="005F30E9" w:rsidP="005F30E9">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2154C528" w14:textId="77777777" w:rsidR="005F30E9" w:rsidRPr="00C73B1A" w:rsidRDefault="005F30E9" w:rsidP="005F30E9">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4C1C50A5" w14:textId="77777777" w:rsidR="005F30E9" w:rsidRPr="00C73B1A" w:rsidRDefault="005F30E9" w:rsidP="005F30E9">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754E9DDC" w14:textId="77777777" w:rsidR="005F30E9" w:rsidRPr="00EE58E5" w:rsidRDefault="005F30E9" w:rsidP="005F30E9">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640AEB8B" w14:textId="77777777" w:rsidR="005F30E9" w:rsidRPr="00EE58E5" w:rsidRDefault="005F30E9" w:rsidP="005F30E9">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xml:space="preserve">) agreement for U.S. vaccines and let foreign </w:t>
      </w:r>
      <w:r w:rsidRPr="00D5152B">
        <w:lastRenderedPageBreak/>
        <w:t>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11FB1F9F" w14:textId="77777777" w:rsidR="005F30E9" w:rsidRPr="00C73B1A" w:rsidRDefault="005F30E9" w:rsidP="005F30E9">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69F8CE5B" w14:textId="77777777" w:rsidR="005F30E9" w:rsidRPr="00C73B1A" w:rsidRDefault="005F30E9" w:rsidP="005F30E9">
      <w:r w:rsidRPr="00C73B1A">
        <w:t>But the Biden policy is bad for many other reasons.</w:t>
      </w:r>
    </w:p>
    <w:p w14:paraId="091170B9" w14:textId="77777777" w:rsidR="005F30E9" w:rsidRPr="00C73B1A" w:rsidRDefault="005F30E9" w:rsidP="005F30E9">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7D1E1FC0" w14:textId="77777777" w:rsidR="005F30E9" w:rsidRPr="00C73B1A" w:rsidRDefault="005F30E9" w:rsidP="005F30E9">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07B511F3" w14:textId="77777777" w:rsidR="005F30E9" w:rsidRPr="00C73B1A" w:rsidRDefault="005F30E9" w:rsidP="005F30E9">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487E3ADE" w14:textId="77777777" w:rsidR="005F30E9" w:rsidRPr="00C73B1A" w:rsidRDefault="005F30E9" w:rsidP="005F30E9">
      <w:r w:rsidRPr="00C73B1A">
        <w:t>Those pushing to break U.S. pharmaceutical patents say they want to do so for altruistic reasons. Consequently, they also insist that the prices for the medications be set far below their actual value.</w:t>
      </w:r>
    </w:p>
    <w:p w14:paraId="2DA53B34" w14:textId="77777777" w:rsidR="005F30E9" w:rsidRPr="00EE58E5" w:rsidRDefault="005F30E9" w:rsidP="005F30E9">
      <w:pPr>
        <w:rPr>
          <w:u w:val="single"/>
        </w:rPr>
      </w:pPr>
      <w:r w:rsidRPr="00C73B1A">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36DD0A97" w14:textId="77777777" w:rsidR="005F30E9" w:rsidRPr="00C73B1A" w:rsidRDefault="005F30E9" w:rsidP="005F30E9">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58EC0E62" w14:textId="77777777" w:rsidR="005F30E9" w:rsidRPr="00C73B1A" w:rsidRDefault="005F30E9" w:rsidP="005F30E9">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72F0A309" w14:textId="77777777" w:rsidR="005F30E9" w:rsidRPr="00EE58E5" w:rsidRDefault="005F30E9" w:rsidP="005F30E9">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14AB7D85" w14:textId="77777777" w:rsidR="005F30E9" w:rsidRPr="00EE58E5" w:rsidRDefault="005F30E9" w:rsidP="005F30E9">
      <w:pPr>
        <w:rPr>
          <w:u w:val="single"/>
        </w:rPr>
      </w:pPr>
      <w:r w:rsidRPr="00C73B1A">
        <w:lastRenderedPageBreak/>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11FB0480" w14:textId="77777777" w:rsidR="005F30E9" w:rsidRPr="00C73B1A" w:rsidRDefault="005F30E9" w:rsidP="005F30E9">
      <w:r w:rsidRPr="00A12174">
        <w:rPr>
          <w:b/>
          <w:bCs/>
          <w:u w:val="single"/>
        </w:rPr>
        <w:t>The best way to prevent and treat those new diseases is to ensure that private American pharmaceutical companies continue their innovative research and vaccine production</w:t>
      </w:r>
      <w:r w:rsidRPr="00A12174">
        <w:t>.</w:t>
      </w:r>
    </w:p>
    <w:p w14:paraId="65E86A48" w14:textId="77777777" w:rsidR="005F30E9" w:rsidRPr="00C73B1A" w:rsidRDefault="005F30E9" w:rsidP="005F30E9">
      <w:r w:rsidRPr="00C73B1A">
        <w:t>That way, U.S.-manufactured vaccines can be made available to all Americans quickly. And governments can subsidize their export and sale to other countries far more effectively and less expensively than through compulsory licensing schemes.</w:t>
      </w:r>
    </w:p>
    <w:p w14:paraId="20422672" w14:textId="77777777" w:rsidR="005F30E9" w:rsidRPr="00C73B1A" w:rsidRDefault="005F30E9" w:rsidP="005F30E9">
      <w:r w:rsidRPr="00C73B1A">
        <w:t>Meanwhile, let’s hope Mr. Biden listens to the more reasonable and less-agenda driven voices in this debate and reverses course on the TRIPS waiver.</w:t>
      </w:r>
    </w:p>
    <w:p w14:paraId="24C9B889" w14:textId="77777777" w:rsidR="005F30E9" w:rsidRDefault="005F30E9" w:rsidP="005F30E9">
      <w:pPr>
        <w:pStyle w:val="Heading4"/>
      </w:pPr>
      <w:r>
        <w:t xml:space="preserve">COVID was a </w:t>
      </w:r>
      <w:r w:rsidRPr="00647B08">
        <w:rPr>
          <w:u w:val="single"/>
        </w:rPr>
        <w:t>precursor</w:t>
      </w:r>
      <w:r>
        <w:t xml:space="preserve"> to deadlier pandemics—vaccine production will determine everything.</w:t>
      </w:r>
    </w:p>
    <w:p w14:paraId="69B9206E" w14:textId="77777777" w:rsidR="005F30E9" w:rsidRPr="00AC1140" w:rsidRDefault="005F30E9" w:rsidP="005F30E9">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7E1E12CB" w14:textId="77777777" w:rsidR="005F30E9" w:rsidRPr="00EE58E5" w:rsidRDefault="005F30E9" w:rsidP="005F30E9">
      <w:hyperlink r:id="rId45"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62C3F918" w14:textId="77777777" w:rsidR="005F30E9" w:rsidRPr="00EE58E5" w:rsidRDefault="005F30E9" w:rsidP="005F30E9">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1337F798" w14:textId="77777777" w:rsidR="005F30E9" w:rsidRPr="00EE58E5" w:rsidRDefault="005F30E9" w:rsidP="005F30E9">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65224EF2" w14:textId="77777777" w:rsidR="005F30E9" w:rsidRPr="00EE58E5" w:rsidRDefault="005F30E9" w:rsidP="005F30E9">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703B73C0" w14:textId="77777777" w:rsidR="005F30E9" w:rsidRPr="00894FED" w:rsidRDefault="005F30E9" w:rsidP="005F30E9">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33D484C9" w14:textId="77777777" w:rsidR="005F30E9" w:rsidRPr="00EE58E5" w:rsidRDefault="005F30E9" w:rsidP="005F30E9">
      <w:r w:rsidRPr="00EE58E5">
        <w:t>Covid-19 has been a catastrophe: The toll in the United States alone is </w:t>
      </w:r>
      <w:hyperlink r:id="rId46" w:tgtFrame="_blank" w:history="1">
        <w:r w:rsidRPr="00EE58E5">
          <w:rPr>
            <w:rStyle w:val="Hyperlink"/>
          </w:rPr>
          <w:t>more than 614,000 lives</w:t>
        </w:r>
      </w:hyperlink>
      <w:r w:rsidRPr="00EE58E5">
        <w:t> and has been estimated to exceed </w:t>
      </w:r>
      <w:hyperlink r:id="rId47" w:history="1">
        <w:r w:rsidRPr="00EE58E5">
          <w:rPr>
            <w:rStyle w:val="Hyperlink"/>
          </w:rPr>
          <w:t>$16 trillion</w:t>
        </w:r>
      </w:hyperlink>
      <w:r w:rsidRPr="00EE58E5">
        <w:t>, with disproportionate impact on vulnerable and marginalized communities.</w:t>
      </w:r>
    </w:p>
    <w:p w14:paraId="7AF6EC8E" w14:textId="77777777" w:rsidR="005F30E9" w:rsidRPr="00EE58E5" w:rsidRDefault="005F30E9" w:rsidP="005F30E9">
      <w:r w:rsidRPr="00EE58E5">
        <w:t>But a future pandemic could be even worse — unless we take steps now.</w:t>
      </w:r>
    </w:p>
    <w:p w14:paraId="6DDE061C" w14:textId="77777777" w:rsidR="005F30E9" w:rsidRPr="00EE58E5" w:rsidRDefault="005F30E9" w:rsidP="005F30E9">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 xml:space="preserve">It was possible to design vaccines within days of knowing the virus’s genetic code because 20 </w:t>
      </w:r>
      <w:r w:rsidRPr="00894FED">
        <w:rPr>
          <w:u w:val="single"/>
        </w:rPr>
        <w:lastRenderedPageBreak/>
        <w:t>years of </w:t>
      </w:r>
      <w:hyperlink r:id="rId48"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799D4A31" w14:textId="77777777" w:rsidR="005F30E9" w:rsidRPr="00EE58E5" w:rsidRDefault="005F30E9" w:rsidP="005F30E9">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22343AE8" w14:textId="77777777" w:rsidR="005F30E9" w:rsidRPr="00EE58E5" w:rsidRDefault="005F30E9" w:rsidP="005F30E9">
      <w:r w:rsidRPr="00EE58E5">
        <w:t>The development of </w:t>
      </w:r>
      <w:hyperlink r:id="rId49"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48C4888F" w14:textId="77777777" w:rsidR="005F30E9" w:rsidRPr="00894FED" w:rsidRDefault="005F30E9" w:rsidP="005F30E9">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36B7AB38" w14:textId="77777777" w:rsidR="005F30E9" w:rsidRPr="00EE58E5" w:rsidRDefault="005F30E9" w:rsidP="005F30E9">
      <w:r w:rsidRPr="00EE58E5">
        <w:t>Fortunately, the scientific community has been developing a bold plan to keep future viruses from becoming pandemics.</w:t>
      </w:r>
    </w:p>
    <w:p w14:paraId="3F3051F2" w14:textId="77777777" w:rsidR="005F30E9" w:rsidRPr="00AB3B2A" w:rsidRDefault="005F30E9" w:rsidP="005F30E9">
      <w:pPr>
        <w:rPr>
          <w:rStyle w:val="Emphasis"/>
        </w:rPr>
      </w:pPr>
      <w:r w:rsidRPr="00EE58E5">
        <w:t xml:space="preserve">Here are a few of the goals </w:t>
      </w:r>
      <w:r w:rsidRPr="00AB3B2A">
        <w:rPr>
          <w:rStyle w:val="Emphasis"/>
        </w:rPr>
        <w:t>we should shoot for:</w:t>
      </w:r>
    </w:p>
    <w:p w14:paraId="3BC47925" w14:textId="77777777" w:rsidR="005F30E9" w:rsidRPr="00EE58E5" w:rsidRDefault="005F30E9" w:rsidP="005F30E9">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7B685E2C" w14:textId="77777777" w:rsidR="005F30E9" w:rsidRPr="00EE58E5" w:rsidRDefault="005F30E9" w:rsidP="005F30E9">
      <w:r w:rsidRPr="00EE58E5">
        <w:t>Diagnostics simple and cheap enough for daily home testing to limit spread and target medical care.</w:t>
      </w:r>
    </w:p>
    <w:p w14:paraId="6DF1C71A" w14:textId="77777777" w:rsidR="005F30E9" w:rsidRPr="00EE58E5" w:rsidRDefault="005F30E9" w:rsidP="005F30E9">
      <w:r w:rsidRPr="00EE58E5">
        <w:t>Early-warning systems to spot new biological threats anywhere in the world soon after they emerge and monitor them thereafter.</w:t>
      </w:r>
    </w:p>
    <w:p w14:paraId="6F7019DE" w14:textId="77777777" w:rsidR="005F30E9" w:rsidRPr="00EE58E5" w:rsidRDefault="005F30E9" w:rsidP="005F30E9">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3A9D495E" w14:textId="77777777" w:rsidR="005F30E9" w:rsidRPr="00EE58E5" w:rsidRDefault="005F30E9" w:rsidP="005F30E9">
      <w:r w:rsidRPr="00EE58E5">
        <w:t xml:space="preserve">And we need to coordinate actions with our international </w:t>
      </w:r>
      <w:proofErr w:type="gramStart"/>
      <w:r w:rsidRPr="00EE58E5">
        <w:t>partners, because</w:t>
      </w:r>
      <w:proofErr w:type="gramEnd"/>
      <w:r w:rsidRPr="00EE58E5">
        <w:t xml:space="preserve"> pandemics know no borders.</w:t>
      </w:r>
    </w:p>
    <w:p w14:paraId="3F146E65" w14:textId="77777777" w:rsidR="005F30E9" w:rsidRPr="00EE58E5" w:rsidRDefault="005F30E9" w:rsidP="005F30E9">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0DDBEAF7" w14:textId="77777777" w:rsidR="005F30E9" w:rsidRPr="00EE58E5" w:rsidRDefault="005F30E9" w:rsidP="005F30E9">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48D1CA24" w14:textId="77777777" w:rsidR="005F30E9" w:rsidRPr="00EE58E5" w:rsidRDefault="005F30E9" w:rsidP="005F30E9">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33449AB3" w14:textId="77777777" w:rsidR="005F30E9" w:rsidRPr="00EE58E5" w:rsidRDefault="005F30E9" w:rsidP="005F30E9">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50" w:history="1">
        <w:r w:rsidRPr="00EE58E5">
          <w:rPr>
            <w:rStyle w:val="Hyperlink"/>
          </w:rPr>
          <w:t>history</w:t>
        </w:r>
      </w:hyperlink>
      <w:r w:rsidRPr="00EE58E5">
        <w:t xml:space="preserve"> and current trends, we </w:t>
      </w:r>
      <w:r w:rsidRPr="00EE58E5">
        <w:lastRenderedPageBreak/>
        <w:t>suffered a pandemic of the current scale every two decades, the annualized cost would exceed $500 billion per year. Investing a much smaller amount to avert this toll is an economic and moral imperative.</w:t>
      </w:r>
    </w:p>
    <w:p w14:paraId="69EF93C6" w14:textId="77777777" w:rsidR="005F30E9" w:rsidRPr="00AB3B2A" w:rsidRDefault="005F30E9" w:rsidP="005F30E9">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27050F76" w14:textId="77777777" w:rsidR="005F30E9" w:rsidRDefault="005F30E9" w:rsidP="005F30E9">
      <w:pPr>
        <w:pStyle w:val="Heading4"/>
      </w:pPr>
      <w:r>
        <w:t>Ecosystem sensitivity from climate change means future pandemics will cause extinction—assumes COVID</w:t>
      </w:r>
    </w:p>
    <w:p w14:paraId="082EF75D" w14:textId="77777777" w:rsidR="005F30E9" w:rsidRPr="00C95710" w:rsidRDefault="005F30E9" w:rsidP="005F30E9">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CD467EE" w14:textId="77777777" w:rsidR="005F30E9" w:rsidRDefault="005F30E9" w:rsidP="005F30E9">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4BA3D154" w14:textId="77777777" w:rsidR="005F30E9" w:rsidRDefault="005F30E9" w:rsidP="005F30E9">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66A2625F" w14:textId="77777777" w:rsidR="005F30E9" w:rsidRDefault="005F30E9" w:rsidP="005F30E9">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EA4D510" w14:textId="77777777" w:rsidR="005F30E9" w:rsidRDefault="005F30E9" w:rsidP="005F30E9">
      <w:r>
        <w:t>Changing our environment</w:t>
      </w:r>
    </w:p>
    <w:p w14:paraId="148EBF00" w14:textId="77777777" w:rsidR="005F30E9" w:rsidRDefault="005F30E9" w:rsidP="005F30E9">
      <w:r>
        <w:t>Everything around us is changing, from living organisms to the climate, water, and soil. Some estimates say about half the organisms that existed 50 years ago have already become extinct, and about 80% of the species may become extinct in the future.</w:t>
      </w:r>
    </w:p>
    <w:p w14:paraId="434223F7" w14:textId="77777777" w:rsidR="005F30E9" w:rsidRDefault="005F30E9" w:rsidP="005F30E9">
      <w:r>
        <w:lastRenderedPageBreak/>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5B6A80B6" w14:textId="77777777" w:rsidR="005F30E9" w:rsidRDefault="005F30E9" w:rsidP="005F30E9">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FD8B8FC" w14:textId="77777777" w:rsidR="005F30E9" w:rsidRDefault="005F30E9" w:rsidP="005F30E9">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583D607B" w14:textId="77777777" w:rsidR="005F30E9" w:rsidRDefault="005F30E9" w:rsidP="005F30E9">
      <w:r>
        <w:t>Emerging pathogens</w:t>
      </w:r>
    </w:p>
    <w:p w14:paraId="45AB2CB8" w14:textId="77777777" w:rsidR="005F30E9" w:rsidRDefault="005F30E9" w:rsidP="005F30E9">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52DF671C" w14:textId="77777777" w:rsidR="005F30E9" w:rsidRDefault="005F30E9" w:rsidP="005F30E9">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5F8375F6" w14:textId="77777777" w:rsidR="005F30E9" w:rsidRDefault="005F30E9" w:rsidP="005F30E9">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51514192" w14:textId="77777777" w:rsidR="005F30E9" w:rsidRDefault="005F30E9" w:rsidP="005F30E9">
      <w:r>
        <w:t>The brain</w:t>
      </w:r>
    </w:p>
    <w:p w14:paraId="354D6AC3" w14:textId="77777777" w:rsidR="005F30E9" w:rsidRDefault="005F30E9" w:rsidP="005F30E9">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760583D1" w14:textId="77777777" w:rsidR="005F30E9" w:rsidRDefault="005F30E9" w:rsidP="005F30E9">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4C9EE5FB" w14:textId="77777777" w:rsidR="005F30E9" w:rsidRDefault="005F30E9" w:rsidP="005F30E9">
      <w:pPr>
        <w:rPr>
          <w:b/>
          <w:bCs/>
          <w:u w:val="single"/>
        </w:rPr>
      </w:pPr>
      <w:r w:rsidRPr="00FC5568">
        <w:rPr>
          <w:highlight w:val="cyan"/>
          <w:u w:val="single"/>
        </w:rPr>
        <w:lastRenderedPageBreak/>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279B1DD3" w14:textId="2DA4F725" w:rsidR="005F30E9" w:rsidRDefault="005F30E9" w:rsidP="005F30E9">
      <w:pPr>
        <w:pStyle w:val="Heading3"/>
      </w:pPr>
      <w:r>
        <w:lastRenderedPageBreak/>
        <w:t>1</w:t>
      </w:r>
      <w:r>
        <w:t>N</w:t>
      </w:r>
      <w:r>
        <w:t xml:space="preserve">C – </w:t>
      </w:r>
      <w:r>
        <w:t>Framing</w:t>
      </w:r>
    </w:p>
    <w:p w14:paraId="04D3F967" w14:textId="77777777" w:rsidR="005F30E9" w:rsidRDefault="005F30E9" w:rsidP="005F30E9">
      <w:pPr>
        <w:pStyle w:val="Heading4"/>
      </w:pPr>
      <w:r>
        <w:t>The standard is maximizing expected well-being</w:t>
      </w:r>
    </w:p>
    <w:p w14:paraId="53139E69" w14:textId="77777777" w:rsidR="005F30E9" w:rsidRPr="00D01C01" w:rsidRDefault="005F30E9" w:rsidP="005F30E9">
      <w:pPr>
        <w:pStyle w:val="Heading4"/>
      </w:pPr>
      <w:r>
        <w:t xml:space="preserve">1) </w:t>
      </w:r>
      <w:r w:rsidRPr="009F62E9">
        <w:rPr>
          <w:u w:val="single"/>
        </w:rPr>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32B1129D" w14:textId="77777777" w:rsidR="005F30E9" w:rsidRDefault="005F30E9" w:rsidP="005F30E9">
      <w:pPr>
        <w:pStyle w:val="Heading4"/>
        <w:rPr>
          <w:rFonts w:cs="Calibri"/>
        </w:rPr>
      </w:pPr>
      <w:r>
        <w:t xml:space="preserve">2) </w:t>
      </w: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proofErr w:type="gramStart"/>
      <w:r w:rsidRPr="008C2485">
        <w:rPr>
          <w:rFonts w:eastAsia="Calibri" w:cs="Calibri"/>
        </w:rPr>
        <w:t>If</w:t>
      </w:r>
      <w:proofErr w:type="gramEnd"/>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4E23DD29" w14:textId="77777777" w:rsidR="005F30E9" w:rsidRPr="009F62E9" w:rsidRDefault="005F30E9" w:rsidP="005F30E9">
      <w:pPr>
        <w:pStyle w:val="Heading4"/>
        <w:rPr>
          <w:rFonts w:cs="Calibri"/>
        </w:rPr>
      </w:pPr>
      <w:r>
        <w:t>3)</w:t>
      </w:r>
      <w:r w:rsidRPr="008A12FD">
        <w:t xml:space="preserve"> 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50E85CB6" w14:textId="77777777" w:rsidR="005F30E9" w:rsidRPr="008C2485" w:rsidRDefault="005F30E9" w:rsidP="005F30E9">
      <w:pPr>
        <w:pStyle w:val="Heading4"/>
        <w:rPr>
          <w:rFonts w:cs="Calibri"/>
        </w:rPr>
      </w:pPr>
      <w:r>
        <w:rPr>
          <w:rFonts w:cs="Calibri"/>
        </w:rPr>
        <w:t xml:space="preserve">4) </w:t>
      </w:r>
      <w:r w:rsidRPr="009F62E9">
        <w:rPr>
          <w:rFonts w:cs="Calibri"/>
          <w:u w:val="single"/>
        </w:rPr>
        <w:t>Phenomenal introspection</w:t>
      </w:r>
      <w:r w:rsidRPr="008C2485">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7D39A4C1" w14:textId="77777777" w:rsidR="005F30E9" w:rsidRPr="009B06CC" w:rsidRDefault="005F30E9" w:rsidP="005F30E9">
      <w:pPr>
        <w:pStyle w:val="Heading4"/>
        <w:spacing w:line="276" w:lineRule="auto"/>
        <w:rPr>
          <w:rFonts w:cs="Calibri"/>
          <w:sz w:val="28"/>
        </w:rPr>
      </w:pPr>
      <w:r>
        <w:t xml:space="preserve">5) </w:t>
      </w: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27727CDF" w14:textId="77777777" w:rsidR="005F30E9" w:rsidRDefault="005F30E9" w:rsidP="005F30E9">
      <w:pPr>
        <w:pStyle w:val="Heading4"/>
      </w:pPr>
      <w:r>
        <w:rPr>
          <w:rFonts w:cs="Calibri"/>
          <w:sz w:val="28"/>
        </w:rPr>
        <w:t xml:space="preserve">6) </w:t>
      </w:r>
      <w:r w:rsidRPr="009F62E9">
        <w:rPr>
          <w:u w:val="single"/>
        </w:rPr>
        <w:t>Reject calc indicts</w:t>
      </w:r>
      <w:r>
        <w:t>:</w:t>
      </w:r>
    </w:p>
    <w:p w14:paraId="6E2D3B1E" w14:textId="77777777" w:rsidR="005F30E9" w:rsidRDefault="005F30E9" w:rsidP="005F30E9">
      <w:pPr>
        <w:pStyle w:val="Heading4"/>
      </w:pPr>
      <w:r>
        <w:t>A] Empirically denied—both individuals and policymakers carry out effective cost-benefit analysis which means even if decisions aren’t always perfect it’s still better than not acting at all</w:t>
      </w:r>
    </w:p>
    <w:p w14:paraId="0A3690C9" w14:textId="5010D387" w:rsidR="005F30E9" w:rsidRDefault="005F30E9" w:rsidP="005F30E9">
      <w:pPr>
        <w:pStyle w:val="Heading4"/>
      </w:pPr>
      <w:r>
        <w:t>7</w:t>
      </w:r>
      <w:r>
        <w:t xml:space="preserve">) </w:t>
      </w:r>
      <w:r w:rsidRPr="00D45197">
        <w:t xml:space="preserve">High magnitude, low probability first </w:t>
      </w:r>
    </w:p>
    <w:p w14:paraId="6A5D2F3B" w14:textId="77777777" w:rsidR="005F30E9" w:rsidRPr="00D45197" w:rsidRDefault="005F30E9" w:rsidP="005F30E9">
      <w:pPr>
        <w:rPr>
          <w:rStyle w:val="Style13ptBold"/>
          <w:b w:val="0"/>
          <w:bCs/>
          <w:sz w:val="16"/>
        </w:rPr>
      </w:pPr>
      <w:r w:rsidRPr="00D45197">
        <w:rPr>
          <w:rStyle w:val="Style13ptBold"/>
        </w:rPr>
        <w:t xml:space="preserve">Bostrom </w:t>
      </w:r>
      <w:proofErr w:type="gramStart"/>
      <w:r w:rsidRPr="00D45197">
        <w:rPr>
          <w:rStyle w:val="Style13ptBold"/>
        </w:rPr>
        <w:t>13</w:t>
      </w:r>
      <w:r w:rsidRPr="00C55DBE">
        <w:t xml:space="preserve"> </w:t>
      </w:r>
      <w:r>
        <w:t xml:space="preserve"> [</w:t>
      </w:r>
      <w:proofErr w:type="gramEnd"/>
      <w:r>
        <w:t>(</w:t>
      </w:r>
      <w:r w:rsidRPr="00D45197">
        <w:t xml:space="preserve">Nick, Philosopher and professor (Oxford), Ph.D. (LSOE), director of The Future of Humanity Institute and the </w:t>
      </w:r>
      <w:proofErr w:type="spellStart"/>
      <w:r w:rsidRPr="00D45197">
        <w:t>Programme</w:t>
      </w:r>
      <w:proofErr w:type="spellEnd"/>
      <w:r w:rsidRPr="00D45197">
        <w:t xml:space="preserve"> on the Impacts of Future Technology</w:t>
      </w:r>
      <w:r>
        <w:t>)</w:t>
      </w:r>
      <w:r w:rsidRPr="00D45197">
        <w:t xml:space="preserve">, “Existential Risk Prevention as Global Priority,” Global Policy, Vol 4, Issue 1, </w:t>
      </w:r>
      <w:r w:rsidRPr="008B1599">
        <w:t>http://www.existential-risk.org/concept.html</w:t>
      </w:r>
      <w:r>
        <w:rPr>
          <w:rStyle w:val="Hyperlink"/>
        </w:rPr>
        <w:t>] TDI</w:t>
      </w:r>
    </w:p>
    <w:p w14:paraId="13E9DDD4" w14:textId="77777777" w:rsidR="005F30E9" w:rsidRPr="00762EB9" w:rsidRDefault="005F30E9" w:rsidP="005F30E9">
      <w:pPr>
        <w:rPr>
          <w:sz w:val="14"/>
        </w:rPr>
      </w:pPr>
      <w:r w:rsidRPr="00C55DBE">
        <w:rPr>
          <w:sz w:val="14"/>
        </w:rPr>
        <w:lastRenderedPageBreak/>
        <w:t xml:space="preserve">The </w:t>
      </w:r>
      <w:proofErr w:type="spellStart"/>
      <w:r w:rsidRPr="00C55DBE">
        <w:rPr>
          <w:sz w:val="14"/>
        </w:rPr>
        <w:t>maxipok</w:t>
      </w:r>
      <w:proofErr w:type="spellEnd"/>
      <w:r w:rsidRPr="00C55DBE">
        <w:rPr>
          <w:sz w:val="14"/>
        </w:rPr>
        <w:t xml:space="preserve"> rule 1.1. Existential risk and uncertainty </w:t>
      </w:r>
      <w:proofErr w:type="gramStart"/>
      <w:r w:rsidRPr="00C55DBE">
        <w:rPr>
          <w:sz w:val="14"/>
        </w:rPr>
        <w:t>An</w:t>
      </w:r>
      <w:proofErr w:type="gramEnd"/>
      <w:r w:rsidRPr="00C55DBE">
        <w:rPr>
          <w:sz w:val="14"/>
        </w:rPr>
        <w:t xml:space="preserve"> </w:t>
      </w:r>
      <w:r w:rsidRPr="009903A8">
        <w:rPr>
          <w:rStyle w:val="StyleUnderline"/>
          <w:highlight w:val="green"/>
        </w:rPr>
        <w:t>existential risk</w:t>
      </w:r>
      <w:r w:rsidRPr="00C55DBE">
        <w:t xml:space="preserve"> </w:t>
      </w:r>
      <w:r w:rsidRPr="00C55DBE">
        <w:rPr>
          <w:sz w:val="14"/>
        </w:rPr>
        <w:t xml:space="preserve">is one that </w:t>
      </w:r>
      <w:r w:rsidRPr="009903A8">
        <w:rPr>
          <w:rStyle w:val="StyleUnderline"/>
          <w:highlight w:val="green"/>
        </w:rPr>
        <w:t>threatens</w:t>
      </w:r>
      <w:r w:rsidRPr="00C55DBE">
        <w:rPr>
          <w:rStyle w:val="StyleUnderline"/>
        </w:rPr>
        <w:t xml:space="preserve"> the </w:t>
      </w:r>
      <w:r w:rsidRPr="009903A8">
        <w:rPr>
          <w:rStyle w:val="StyleUnderline"/>
          <w:highlight w:val="green"/>
        </w:rPr>
        <w:t>premature extinction</w:t>
      </w:r>
      <w:r w:rsidRPr="00C55DBE">
        <w:rPr>
          <w:rStyle w:val="StyleUnderline"/>
        </w:rPr>
        <w:t xml:space="preserve"> of Earth</w:t>
      </w:r>
      <w:r w:rsidRPr="00C55DBE">
        <w:t>-</w:t>
      </w:r>
      <w:r w:rsidRPr="00C55DBE">
        <w:rPr>
          <w:sz w:val="14"/>
        </w:rPr>
        <w:t xml:space="preserve">originating intelligent </w:t>
      </w:r>
      <w:r w:rsidRPr="00C55DBE">
        <w:rPr>
          <w:rStyle w:val="StyleUnderline"/>
        </w:rPr>
        <w:t xml:space="preserve">life or the </w:t>
      </w:r>
      <w:r w:rsidRPr="00623B22">
        <w:rPr>
          <w:rStyle w:val="StyleUnderline"/>
        </w:rPr>
        <w:t xml:space="preserve">permanent and drastic destruction of </w:t>
      </w:r>
      <w:r w:rsidRPr="00623B22">
        <w:rPr>
          <w:rStyle w:val="Emphasis"/>
        </w:rPr>
        <w:t>its potential for desirable future development</w:t>
      </w:r>
      <w:r w:rsidRPr="00623B22">
        <w:rPr>
          <w:sz w:val="14"/>
        </w:rPr>
        <w:t xml:space="preserve"> (Bostrom 2002). </w:t>
      </w:r>
      <w:r w:rsidRPr="00623B22">
        <w:rPr>
          <w:rStyle w:val="StyleUnderline"/>
        </w:rPr>
        <w:t>Although it is</w:t>
      </w:r>
      <w:r w:rsidRPr="00623B22">
        <w:rPr>
          <w:sz w:val="14"/>
        </w:rPr>
        <w:t xml:space="preserve"> often </w:t>
      </w:r>
      <w:r w:rsidRPr="00623B22">
        <w:rPr>
          <w:rStyle w:val="StyleUnderline"/>
        </w:rPr>
        <w:t>difficult to assess the probability of existential risks, there are</w:t>
      </w:r>
      <w:r w:rsidRPr="00623B22">
        <w:rPr>
          <w:sz w:val="14"/>
        </w:rPr>
        <w:t xml:space="preserve"> </w:t>
      </w:r>
      <w:r w:rsidRPr="00623B22">
        <w:rPr>
          <w:rStyle w:val="Emphasis"/>
        </w:rPr>
        <w:t>many</w:t>
      </w:r>
      <w:r w:rsidRPr="00623B22">
        <w:rPr>
          <w:sz w:val="14"/>
        </w:rPr>
        <w:t xml:space="preserve"> </w:t>
      </w:r>
      <w:r w:rsidRPr="00623B22">
        <w:rPr>
          <w:rStyle w:val="StyleUnderline"/>
        </w:rPr>
        <w:t>reasons to suppose that the total such risk</w:t>
      </w:r>
      <w:r w:rsidRPr="00623B22">
        <w:rPr>
          <w:sz w:val="14"/>
        </w:rPr>
        <w:t xml:space="preserve"> confronting humanity over the next few centuries </w:t>
      </w:r>
      <w:r w:rsidRPr="00623B22">
        <w:rPr>
          <w:rStyle w:val="StyleUnderline"/>
        </w:rPr>
        <w:t xml:space="preserve">is </w:t>
      </w:r>
      <w:r w:rsidRPr="00623B22">
        <w:rPr>
          <w:rStyle w:val="Emphasis"/>
        </w:rPr>
        <w:t>significant</w:t>
      </w:r>
      <w:r w:rsidRPr="00623B22">
        <w:rPr>
          <w:sz w:val="14"/>
        </w:rPr>
        <w:t>. Estimates of 10-20% total existential risk in this centu</w:t>
      </w:r>
      <w:r w:rsidRPr="00C55DBE">
        <w:rPr>
          <w:sz w:val="14"/>
        </w:rPr>
        <w:t xml:space="preserve">ry </w:t>
      </w:r>
      <w:proofErr w:type="gramStart"/>
      <w:r w:rsidRPr="00C55DBE">
        <w:rPr>
          <w:sz w:val="14"/>
        </w:rPr>
        <w:t>are</w:t>
      </w:r>
      <w:proofErr w:type="gramEnd"/>
      <w:r w:rsidRPr="00C55DBE">
        <w:rPr>
          <w:sz w:val="14"/>
        </w:rPr>
        <w:t xml:space="preserve"> fairly typical among those who have examined the issue, though inevitably such estimates rely heavily on subjective judgment.1 The most reasonable estimate might be substantially higher or lower. But perhaps </w:t>
      </w:r>
      <w:r w:rsidRPr="00C55DBE">
        <w:rPr>
          <w:rStyle w:val="StyleUnderline"/>
        </w:rPr>
        <w:t>the strongest reason for judging</w:t>
      </w:r>
      <w:r w:rsidRPr="00C55DBE">
        <w:rPr>
          <w:sz w:val="14"/>
        </w:rPr>
        <w:t xml:space="preserve"> the total </w:t>
      </w:r>
      <w:r w:rsidRPr="00C55DBE">
        <w:rPr>
          <w:rStyle w:val="StyleUnderline"/>
        </w:rPr>
        <w:t>existential risk</w:t>
      </w:r>
      <w:r w:rsidRPr="00C55DBE">
        <w:rPr>
          <w:sz w:val="14"/>
        </w:rPr>
        <w:t xml:space="preserve"> within the next few centuries</w:t>
      </w:r>
      <w:r w:rsidRPr="00C55DBE">
        <w:rPr>
          <w:rStyle w:val="StyleUnderline"/>
        </w:rPr>
        <w:t xml:space="preserve"> to be significant is </w:t>
      </w:r>
      <w:r w:rsidRPr="009903A8">
        <w:rPr>
          <w:rStyle w:val="StyleUnderline"/>
          <w:highlight w:val="green"/>
        </w:rPr>
        <w:t xml:space="preserve">the </w:t>
      </w:r>
      <w:r w:rsidRPr="009903A8">
        <w:rPr>
          <w:rStyle w:val="Emphasis"/>
          <w:highlight w:val="green"/>
        </w:rPr>
        <w:t>extreme magnitude of the values</w:t>
      </w:r>
      <w:r w:rsidRPr="00C55DBE">
        <w:rPr>
          <w:rStyle w:val="StyleUnderline"/>
        </w:rPr>
        <w:t xml:space="preserve"> at stake. </w:t>
      </w:r>
      <w:r w:rsidRPr="009903A8">
        <w:rPr>
          <w:rStyle w:val="Emphasis"/>
          <w:highlight w:val="green"/>
        </w:rPr>
        <w:t>Even a small probability</w:t>
      </w:r>
      <w:r w:rsidRPr="00C55DBE">
        <w:rPr>
          <w:rStyle w:val="StyleUnderline"/>
        </w:rPr>
        <w:t xml:space="preserve"> of existential catastrophe </w:t>
      </w:r>
      <w:r w:rsidRPr="009903A8">
        <w:rPr>
          <w:rStyle w:val="Emphasis"/>
          <w:highlight w:val="green"/>
        </w:rPr>
        <w:t xml:space="preserve">could be highly </w:t>
      </w:r>
      <w:r w:rsidRPr="00623B22">
        <w:rPr>
          <w:rStyle w:val="Emphasis"/>
        </w:rPr>
        <w:t xml:space="preserve">practically </w:t>
      </w:r>
      <w:r w:rsidRPr="009903A8">
        <w:rPr>
          <w:rStyle w:val="Emphasis"/>
          <w:highlight w:val="green"/>
        </w:rPr>
        <w:t>significant</w:t>
      </w:r>
      <w:r w:rsidRPr="00C55DBE">
        <w:rPr>
          <w:rStyle w:val="StyleUnderline"/>
        </w:rPr>
        <w:t xml:space="preserve"> </w:t>
      </w:r>
      <w:r w:rsidRPr="00C55DBE">
        <w:rPr>
          <w:sz w:val="14"/>
        </w:rPr>
        <w:t xml:space="preserve">(Bostrom 2003; Matheny 2007; Posner 2004; Weitzman 2009). </w:t>
      </w:r>
      <w:r w:rsidRPr="00C55DBE">
        <w:rPr>
          <w:rStyle w:val="StyleUnderline"/>
        </w:rPr>
        <w:t>Humanity has survived</w:t>
      </w:r>
      <w:r w:rsidRPr="00C55DBE">
        <w:rPr>
          <w:sz w:val="14"/>
        </w:rPr>
        <w:t xml:space="preserve"> what we might call </w:t>
      </w:r>
      <w:r w:rsidRPr="00C55DBE">
        <w:rPr>
          <w:rStyle w:val="StyleUnderline"/>
        </w:rPr>
        <w:t>natural existential risks for hundreds of thousands of years;</w:t>
      </w:r>
      <w:r w:rsidRPr="00C55DBE">
        <w:rPr>
          <w:sz w:val="14"/>
        </w:rPr>
        <w:t xml:space="preserve"> thus it is prima facie unlikely that any of them will do us in within the next hundred.2 This conclusion is buttressed when we analyze specific risks from nature, such as asteroid impacts, </w:t>
      </w:r>
      <w:proofErr w:type="spellStart"/>
      <w:r w:rsidRPr="00C55DBE">
        <w:rPr>
          <w:sz w:val="14"/>
        </w:rPr>
        <w:t>supervolcanic</w:t>
      </w:r>
      <w:proofErr w:type="spellEnd"/>
      <w:r w:rsidRPr="00C55DBE">
        <w:rPr>
          <w:sz w:val="14"/>
        </w:rPr>
        <w:t xml:space="preserve"> eruptions, earthquakes, gamma-ray bursts, and so forth: Empirical impact distributions and scientific models suggest that the likelihood of extinction because of these kinds of risk is extremely small on a time scale of a century or so.3 </w:t>
      </w:r>
      <w:r w:rsidRPr="00C55DBE">
        <w:rPr>
          <w:rStyle w:val="StyleUnderline"/>
        </w:rPr>
        <w:t xml:space="preserve">In contrast, </w:t>
      </w:r>
      <w:r w:rsidRPr="00623B22">
        <w:rPr>
          <w:rStyle w:val="StyleUnderline"/>
        </w:rPr>
        <w:t>our species is introducing</w:t>
      </w:r>
      <w:r w:rsidRPr="00623B22">
        <w:rPr>
          <w:sz w:val="14"/>
        </w:rPr>
        <w:t xml:space="preserve"> </w:t>
      </w:r>
      <w:r w:rsidRPr="00623B22">
        <w:rPr>
          <w:rStyle w:val="Emphasis"/>
        </w:rPr>
        <w:t>entirely new</w:t>
      </w:r>
      <w:r w:rsidRPr="00623B22">
        <w:rPr>
          <w:sz w:val="14"/>
        </w:rPr>
        <w:t xml:space="preserve"> </w:t>
      </w:r>
      <w:r w:rsidRPr="00623B22">
        <w:rPr>
          <w:rStyle w:val="StyleUnderline"/>
        </w:rPr>
        <w:t xml:space="preserve">kinds of existential risk — threats </w:t>
      </w:r>
      <w:r w:rsidRPr="00623B22">
        <w:rPr>
          <w:rStyle w:val="Emphasis"/>
        </w:rPr>
        <w:t>we have no track record of surviving</w:t>
      </w:r>
      <w:r w:rsidRPr="00623B22">
        <w:rPr>
          <w:sz w:val="14"/>
        </w:rPr>
        <w:t xml:space="preserve">. </w:t>
      </w:r>
      <w:r w:rsidRPr="00623B22">
        <w:rPr>
          <w:rStyle w:val="StyleUnderline"/>
        </w:rPr>
        <w:t>Our longevity</w:t>
      </w:r>
      <w:r w:rsidRPr="00623B22">
        <w:rPr>
          <w:sz w:val="14"/>
        </w:rPr>
        <w:t xml:space="preserve"> as a species therefore </w:t>
      </w:r>
      <w:r w:rsidRPr="00623B22">
        <w:rPr>
          <w:rStyle w:val="Emphasis"/>
        </w:rPr>
        <w:t>offers no strong prior grounds</w:t>
      </w:r>
      <w:r w:rsidRPr="00623B22">
        <w:rPr>
          <w:rStyle w:val="StyleUnderline"/>
        </w:rPr>
        <w:t xml:space="preserve"> for confident optimism. Consideration of specific existential-risk scenarios bears out the suspicion that the great bulk of existential risk </w:t>
      </w:r>
      <w:r w:rsidRPr="00623B22">
        <w:rPr>
          <w:sz w:val="14"/>
        </w:rPr>
        <w:t xml:space="preserve">in the foreseeable future </w:t>
      </w:r>
      <w:r w:rsidRPr="00623B22">
        <w:rPr>
          <w:rStyle w:val="StyleUnderline"/>
        </w:rPr>
        <w:t xml:space="preserve">consists of anthropogenic existential risks </w:t>
      </w:r>
      <w:r w:rsidRPr="00623B22">
        <w:rPr>
          <w:sz w:val="14"/>
        </w:rPr>
        <w:t xml:space="preserve">— that is, those arising from human activity. </w:t>
      </w:r>
      <w:proofErr w:type="gramStart"/>
      <w:r w:rsidRPr="00623B22">
        <w:rPr>
          <w:sz w:val="14"/>
        </w:rPr>
        <w:t>In particular, most</w:t>
      </w:r>
      <w:proofErr w:type="gramEnd"/>
      <w:r w:rsidRPr="00623B22">
        <w:rPr>
          <w:sz w:val="14"/>
        </w:rPr>
        <w:t xml:space="preserve"> of the biggest existential risks seem to be linked to potential future technological breakthroughs that may radically expand our ability to manipulate the external world or our own biology. </w:t>
      </w:r>
      <w:r w:rsidRPr="00623B22">
        <w:rPr>
          <w:rStyle w:val="StyleUnderline"/>
        </w:rPr>
        <w:t>As our powers expand, so will the scale of their potential consequences</w:t>
      </w:r>
      <w:r w:rsidRPr="00623B22">
        <w:rPr>
          <w:sz w:val="14"/>
        </w:rPr>
        <w:t xml:space="preserve"> — </w:t>
      </w:r>
      <w:r w:rsidRPr="00623B22">
        <w:rPr>
          <w:rStyle w:val="Emphasis"/>
        </w:rPr>
        <w:t>intended and unintended</w:t>
      </w:r>
      <w:r w:rsidRPr="00623B22">
        <w:rPr>
          <w:sz w:val="14"/>
        </w:rPr>
        <w:t xml:space="preserve">, </w:t>
      </w:r>
      <w:proofErr w:type="gramStart"/>
      <w:r w:rsidRPr="00623B22">
        <w:rPr>
          <w:rStyle w:val="Emphasis"/>
        </w:rPr>
        <w:t>positive</w:t>
      </w:r>
      <w:proofErr w:type="gramEnd"/>
      <w:r w:rsidRPr="00623B22">
        <w:rPr>
          <w:rStyle w:val="Emphasis"/>
        </w:rPr>
        <w:t xml:space="preserve"> and negative</w:t>
      </w:r>
      <w:r w:rsidRPr="00C55DBE">
        <w:rPr>
          <w:sz w:val="14"/>
        </w:rPr>
        <w:t xml:space="preserve">. For example, there appear to be significant existential risks in some of the advanced forms of biotechnology, molecular nanotechnology, and machine intelligence that might be developed in the decades ahead. </w:t>
      </w:r>
      <w:r w:rsidRPr="00C55DBE">
        <w:rPr>
          <w:rStyle w:val="StyleUnderline"/>
        </w:rPr>
        <w:t xml:space="preserve">The bulk of existential risk over the next century may thus reside in </w:t>
      </w:r>
      <w:r w:rsidRPr="00C55DBE">
        <w:rPr>
          <w:rStyle w:val="Emphasis"/>
        </w:rPr>
        <w:t>rather speculative scenarios</w:t>
      </w:r>
      <w:r w:rsidRPr="00C55DBE">
        <w:rPr>
          <w:rStyle w:val="StyleUnderline"/>
        </w:rPr>
        <w:t xml:space="preserve"> to which </w:t>
      </w:r>
      <w:r w:rsidRPr="009903A8">
        <w:rPr>
          <w:rStyle w:val="Emphasis"/>
          <w:highlight w:val="green"/>
        </w:rPr>
        <w:t>we cannot assign precise probabilities</w:t>
      </w:r>
      <w:r w:rsidRPr="00C55DBE">
        <w:rPr>
          <w:sz w:val="14"/>
        </w:rPr>
        <w:t xml:space="preserve"> </w:t>
      </w:r>
      <w:r w:rsidRPr="00C55DBE">
        <w:rPr>
          <w:rStyle w:val="StyleUnderline"/>
        </w:rPr>
        <w:t>through any rigorous statistical or scientific method</w:t>
      </w:r>
      <w:r w:rsidRPr="00C55DBE">
        <w:rPr>
          <w:sz w:val="14"/>
        </w:rPr>
        <w:t xml:space="preserve">. </w:t>
      </w:r>
      <w:r w:rsidRPr="00C55DBE">
        <w:rPr>
          <w:rStyle w:val="StyleUnderline"/>
        </w:rPr>
        <w:t xml:space="preserve">But the fact </w:t>
      </w:r>
      <w:r w:rsidRPr="009903A8">
        <w:rPr>
          <w:rStyle w:val="StyleUnderline"/>
          <w:highlight w:val="green"/>
        </w:rPr>
        <w:t xml:space="preserve">that the probability of some risk is difficult to quantify </w:t>
      </w:r>
      <w:r w:rsidRPr="009903A8">
        <w:rPr>
          <w:rStyle w:val="Emphasis"/>
          <w:highlight w:val="green"/>
        </w:rPr>
        <w:t>does not imply that the risk is negligible</w:t>
      </w:r>
      <w:r w:rsidRPr="00C55DBE">
        <w:rPr>
          <w:rStyle w:val="StyleUnderline"/>
        </w:rPr>
        <w:t xml:space="preserve">. Probability can be understood in </w:t>
      </w:r>
      <w:r w:rsidRPr="00C55DBE">
        <w:rPr>
          <w:rStyle w:val="Emphasis"/>
        </w:rPr>
        <w:t>different senses</w:t>
      </w:r>
      <w:r w:rsidRPr="00C55DBE">
        <w:rPr>
          <w:sz w:val="14"/>
        </w:rPr>
        <w:t xml:space="preserve">. Most relevant </w:t>
      </w:r>
      <w:r w:rsidRPr="00C55DBE">
        <w:rPr>
          <w:rStyle w:val="StyleUnderline"/>
        </w:rPr>
        <w:t>here</w:t>
      </w:r>
      <w:r w:rsidRPr="00C55DBE">
        <w:rPr>
          <w:sz w:val="14"/>
        </w:rPr>
        <w:t xml:space="preserve"> is the epistemic sense in which probability is construed as (something like) the credence that an ideally reasonable observer should assign to the risk's materializing based on currently available evidence.4 </w:t>
      </w:r>
      <w:r w:rsidRPr="00C55DBE">
        <w:rPr>
          <w:rStyle w:val="StyleUnderline"/>
        </w:rPr>
        <w:t>If something cannot presently be known to be objectively safe, it is risky at least in the subjective sense relevant to decision making. An empty cave is unsafe</w:t>
      </w:r>
      <w:r w:rsidRPr="00C55DBE">
        <w:rPr>
          <w:sz w:val="14"/>
        </w:rPr>
        <w:t xml:space="preserve"> in just this sense </w:t>
      </w:r>
      <w:r w:rsidRPr="00C55DBE">
        <w:rPr>
          <w:rStyle w:val="StyleUnderline"/>
        </w:rPr>
        <w:t xml:space="preserve">if you cannot tell </w:t>
      </w:r>
      <w:proofErr w:type="gramStart"/>
      <w:r w:rsidRPr="00C55DBE">
        <w:rPr>
          <w:rStyle w:val="StyleUnderline"/>
        </w:rPr>
        <w:t>whether or not</w:t>
      </w:r>
      <w:proofErr w:type="gramEnd"/>
      <w:r w:rsidRPr="00C55DBE">
        <w:rPr>
          <w:rStyle w:val="StyleUnderline"/>
        </w:rPr>
        <w:t xml:space="preserve"> it is home to a hungry lion. It would be</w:t>
      </w:r>
      <w:r w:rsidRPr="00C55DBE">
        <w:rPr>
          <w:sz w:val="14"/>
        </w:rPr>
        <w:t xml:space="preserve"> </w:t>
      </w:r>
      <w:r w:rsidRPr="00C55DBE">
        <w:rPr>
          <w:rStyle w:val="Emphasis"/>
        </w:rPr>
        <w:t>rational</w:t>
      </w:r>
      <w:r w:rsidRPr="00C55DBE">
        <w:rPr>
          <w:sz w:val="14"/>
        </w:rPr>
        <w:t xml:space="preserve"> for you </w:t>
      </w:r>
      <w:r w:rsidRPr="00C55DBE">
        <w:rPr>
          <w:rStyle w:val="StyleUnderline"/>
        </w:rPr>
        <w:t>to avoid the cave if you reasonably judge</w:t>
      </w:r>
      <w:r w:rsidRPr="00C55DBE">
        <w:rPr>
          <w:sz w:val="14"/>
        </w:rPr>
        <w:t xml:space="preserve"> that </w:t>
      </w:r>
      <w:r w:rsidRPr="00623B22">
        <w:rPr>
          <w:sz w:val="14"/>
        </w:rPr>
        <w:t xml:space="preserve">the </w:t>
      </w:r>
      <w:r w:rsidRPr="00623B22">
        <w:rPr>
          <w:rStyle w:val="StyleUnderline"/>
        </w:rPr>
        <w:t>expected harm</w:t>
      </w:r>
      <w:r w:rsidRPr="00623B22">
        <w:rPr>
          <w:sz w:val="14"/>
        </w:rPr>
        <w:t xml:space="preserve"> of entry </w:t>
      </w:r>
      <w:r w:rsidRPr="00623B22">
        <w:rPr>
          <w:rStyle w:val="Emphasis"/>
        </w:rPr>
        <w:t>outweighs the expected benefit</w:t>
      </w:r>
      <w:r w:rsidRPr="00623B22">
        <w:rPr>
          <w:sz w:val="14"/>
        </w:rPr>
        <w:t xml:space="preserve">. </w:t>
      </w:r>
      <w:r w:rsidRPr="00623B22">
        <w:rPr>
          <w:rStyle w:val="StyleUnderline"/>
        </w:rPr>
        <w:t>The</w:t>
      </w:r>
      <w:r w:rsidRPr="00C55DBE">
        <w:rPr>
          <w:rStyle w:val="StyleUnderline"/>
        </w:rPr>
        <w:t xml:space="preserve"> </w:t>
      </w:r>
      <w:r w:rsidRPr="009903A8">
        <w:rPr>
          <w:rStyle w:val="Emphasis"/>
          <w:highlight w:val="green"/>
        </w:rPr>
        <w:t>uncertainty and error-proneness</w:t>
      </w:r>
      <w:r w:rsidRPr="00C55DBE">
        <w:rPr>
          <w:rStyle w:val="StyleUnderline"/>
        </w:rPr>
        <w:t xml:space="preserve"> of our first-order assessments of risk is</w:t>
      </w:r>
      <w:r w:rsidRPr="00C55DBE">
        <w:rPr>
          <w:sz w:val="14"/>
        </w:rPr>
        <w:t xml:space="preserve"> itself </w:t>
      </w:r>
      <w:r w:rsidRPr="00C55DBE">
        <w:rPr>
          <w:rStyle w:val="StyleUnderline"/>
        </w:rPr>
        <w:t xml:space="preserve">something </w:t>
      </w:r>
      <w:r w:rsidRPr="00C55DBE">
        <w:rPr>
          <w:rStyle w:val="Emphasis"/>
        </w:rPr>
        <w:t>we must factor</w:t>
      </w:r>
      <w:r w:rsidRPr="00C55DBE">
        <w:rPr>
          <w:rStyle w:val="StyleUnderline"/>
        </w:rPr>
        <w:t xml:space="preserve"> into our all-things-considered probability assignments</w:t>
      </w:r>
      <w:r w:rsidRPr="00C55DBE">
        <w:rPr>
          <w:sz w:val="14"/>
        </w:rPr>
        <w:t xml:space="preserve">. </w:t>
      </w:r>
      <w:r w:rsidRPr="009903A8">
        <w:rPr>
          <w:rStyle w:val="StyleUnderline"/>
          <w:highlight w:val="green"/>
        </w:rPr>
        <w:t>This factor</w:t>
      </w:r>
      <w:r w:rsidRPr="00C55DBE">
        <w:rPr>
          <w:sz w:val="14"/>
        </w:rPr>
        <w:t xml:space="preserve"> often </w:t>
      </w:r>
      <w:r w:rsidRPr="009903A8">
        <w:rPr>
          <w:rStyle w:val="Emphasis"/>
          <w:highlight w:val="green"/>
        </w:rPr>
        <w:t>dominates in low-probability</w:t>
      </w:r>
      <w:r w:rsidRPr="00C55DBE">
        <w:rPr>
          <w:rStyle w:val="Emphasis"/>
        </w:rPr>
        <w:t xml:space="preserve">, high-consequence </w:t>
      </w:r>
      <w:r w:rsidRPr="009903A8">
        <w:rPr>
          <w:rStyle w:val="Emphasis"/>
          <w:highlight w:val="green"/>
        </w:rPr>
        <w:t>risks</w:t>
      </w:r>
      <w:r w:rsidRPr="00C55DBE">
        <w:rPr>
          <w:sz w:val="14"/>
        </w:rPr>
        <w:t xml:space="preserve"> — </w:t>
      </w:r>
      <w:r w:rsidRPr="00C55DBE">
        <w:rPr>
          <w:rStyle w:val="StyleUnderline"/>
        </w:rPr>
        <w:t>especially</w:t>
      </w:r>
      <w:r w:rsidRPr="00C55DBE">
        <w:rPr>
          <w:sz w:val="14"/>
        </w:rPr>
        <w:t xml:space="preserve"> those </w:t>
      </w:r>
      <w:r w:rsidRPr="00C55DBE">
        <w:rPr>
          <w:rStyle w:val="StyleUnderline"/>
        </w:rPr>
        <w:t>involving poorly understood natural</w:t>
      </w:r>
      <w:r w:rsidRPr="00C55DBE">
        <w:rPr>
          <w:sz w:val="14"/>
        </w:rPr>
        <w:t xml:space="preserve"> </w:t>
      </w:r>
      <w:r w:rsidRPr="00C55DBE">
        <w:rPr>
          <w:rStyle w:val="StyleUnderline"/>
        </w:rPr>
        <w:t>phenomena, complex social dynamics, or new technology, or that are difficult to assess</w:t>
      </w:r>
      <w:r w:rsidRPr="00C55DBE">
        <w:rPr>
          <w:sz w:val="14"/>
        </w:rPr>
        <w:t xml:space="preserve"> for other </w:t>
      </w:r>
      <w:r w:rsidRPr="00623B22">
        <w:rPr>
          <w:sz w:val="14"/>
        </w:rPr>
        <w:t xml:space="preserve">reasons. </w:t>
      </w:r>
      <w:r w:rsidRPr="00623B22">
        <w:rPr>
          <w:rStyle w:val="StyleUnderline"/>
        </w:rPr>
        <w:t>Suppose</w:t>
      </w:r>
      <w:r w:rsidRPr="00623B22">
        <w:rPr>
          <w:sz w:val="14"/>
        </w:rPr>
        <w:t xml:space="preserve"> that some scientific </w:t>
      </w:r>
      <w:r w:rsidRPr="00623B22">
        <w:rPr>
          <w:rStyle w:val="StyleUnderline"/>
        </w:rPr>
        <w:t>analysis A indicates</w:t>
      </w:r>
      <w:r w:rsidRPr="00623B22">
        <w:rPr>
          <w:sz w:val="14"/>
        </w:rPr>
        <w:t xml:space="preserve"> that some </w:t>
      </w:r>
      <w:r w:rsidRPr="00623B22">
        <w:rPr>
          <w:rStyle w:val="StyleUnderline"/>
        </w:rPr>
        <w:t>catastrophe X has an extremely small probability</w:t>
      </w:r>
      <w:r w:rsidRPr="00623B22">
        <w:rPr>
          <w:sz w:val="14"/>
        </w:rPr>
        <w:t xml:space="preserve"> P(X) of occurring. </w:t>
      </w:r>
      <w:r w:rsidRPr="00623B22">
        <w:rPr>
          <w:rStyle w:val="StyleUnderline"/>
        </w:rPr>
        <w:t>Then the probability</w:t>
      </w:r>
      <w:r w:rsidRPr="00623B22">
        <w:rPr>
          <w:sz w:val="14"/>
        </w:rPr>
        <w:t xml:space="preserve"> that </w:t>
      </w:r>
      <w:r w:rsidRPr="00623B22">
        <w:rPr>
          <w:rStyle w:val="StyleUnderline"/>
        </w:rPr>
        <w:t>A has some hidden crucial flaw may easily be much greater than P(X).</w:t>
      </w:r>
      <w:r w:rsidRPr="00623B22">
        <w:rPr>
          <w:sz w:val="14"/>
        </w:rPr>
        <w:t xml:space="preserve">5 </w:t>
      </w:r>
      <w:r w:rsidRPr="00623B22">
        <w:rPr>
          <w:rStyle w:val="StyleUnderline"/>
        </w:rPr>
        <w:t>Furthermore, the conditional probability of X given that A is crucially flawed</w:t>
      </w:r>
      <w:r w:rsidRPr="00623B22">
        <w:rPr>
          <w:sz w:val="14"/>
        </w:rPr>
        <w:t xml:space="preserve">, P(X|¬A), </w:t>
      </w:r>
      <w:r w:rsidRPr="00623B22">
        <w:rPr>
          <w:rStyle w:val="Emphasis"/>
        </w:rPr>
        <w:t xml:space="preserve">may be </w:t>
      </w:r>
      <w:proofErr w:type="gramStart"/>
      <w:r w:rsidRPr="00623B22">
        <w:rPr>
          <w:rStyle w:val="Emphasis"/>
        </w:rPr>
        <w:t>fairly high</w:t>
      </w:r>
      <w:proofErr w:type="gramEnd"/>
      <w:r w:rsidRPr="00623B22">
        <w:rPr>
          <w:rStyle w:val="StyleUnderline"/>
        </w:rPr>
        <w:t>. We may then find that most of the risk of X resides in the uncertainty of our scientific assessment</w:t>
      </w:r>
      <w:r w:rsidRPr="00623B22">
        <w:rPr>
          <w:sz w:val="14"/>
        </w:rPr>
        <w:t xml:space="preserve"> that P(X) was small (figure 1) (Ord</w:t>
      </w:r>
      <w:r w:rsidRPr="00C55DBE">
        <w:rPr>
          <w:sz w:val="14"/>
        </w:rPr>
        <w:t xml:space="preserve">, </w:t>
      </w:r>
      <w:proofErr w:type="spellStart"/>
      <w:r w:rsidRPr="00C55DBE">
        <w:rPr>
          <w:sz w:val="14"/>
        </w:rPr>
        <w:t>Hillerbrand</w:t>
      </w:r>
      <w:proofErr w:type="spellEnd"/>
      <w:r w:rsidRPr="00C55DBE">
        <w:rPr>
          <w:sz w:val="14"/>
        </w:rPr>
        <w:t xml:space="preserve"> and Sandberg 2010).</w:t>
      </w:r>
      <w:r w:rsidRPr="00D45197">
        <w:rPr>
          <w:sz w:val="14"/>
        </w:rPr>
        <w:t xml:space="preserve"> </w:t>
      </w:r>
    </w:p>
    <w:p w14:paraId="42E7D259" w14:textId="149DA4FC" w:rsidR="005F30E9" w:rsidRDefault="005F30E9" w:rsidP="005F30E9">
      <w:pPr>
        <w:pStyle w:val="Heading4"/>
      </w:pPr>
      <w:r>
        <w:t>8</w:t>
      </w:r>
      <w:r>
        <w:t xml:space="preserve">) Extinction first---ethical obligation to future generations and forecloses infinite potential value. </w:t>
      </w:r>
    </w:p>
    <w:p w14:paraId="527D79CC" w14:textId="77777777" w:rsidR="005F30E9" w:rsidRDefault="005F30E9" w:rsidP="005F30E9">
      <w:r w:rsidRPr="007F44C4">
        <w:rPr>
          <w:rStyle w:val="Style13ptBold"/>
        </w:rPr>
        <w:t>GPP 17</w:t>
      </w:r>
      <w:r>
        <w:t xml:space="preserve"> – [(Global Priorities Project, Future of Humanity Institute at the University of Oxford, Ministry for Foreign Affairs of Finland) "Existential Risk: Diplomacy and </w:t>
      </w:r>
      <w:r>
        <w:lastRenderedPageBreak/>
        <w:t xml:space="preserve">Governance," 2017, Global Priorities Project, </w:t>
      </w:r>
      <w:hyperlink r:id="rId51" w:history="1">
        <w:r w:rsidRPr="0083601B">
          <w:rPr>
            <w:rStyle w:val="Hyperlink"/>
          </w:rPr>
          <w:t>https://www.fhi.ox.ac.uk/wp-content/uploads/Existential-Risks-2017-01-23.pdf</w:t>
        </w:r>
      </w:hyperlink>
      <w:r>
        <w:t>] TDI</w:t>
      </w:r>
    </w:p>
    <w:p w14:paraId="32B65C4E" w14:textId="77777777" w:rsidR="005F30E9" w:rsidRPr="00456D69" w:rsidRDefault="005F30E9" w:rsidP="005F30E9">
      <w:pPr>
        <w:rPr>
          <w:sz w:val="16"/>
        </w:rPr>
      </w:pPr>
      <w:r w:rsidRPr="00456D69">
        <w:rPr>
          <w:sz w:val="16"/>
        </w:rPr>
        <w:t xml:space="preserve">In his book Reasons and Persons, Oxford philosopher Derek </w:t>
      </w:r>
      <w:r w:rsidRPr="00F72920">
        <w:rPr>
          <w:rStyle w:val="StyleUnderline"/>
        </w:rPr>
        <w:t>Parfit advanced an influential argument about the importance of avoiding extinction</w:t>
      </w:r>
      <w:r w:rsidRPr="00456D69">
        <w:rPr>
          <w:sz w:val="16"/>
        </w:rPr>
        <w:t xml:space="preserve">: </w:t>
      </w:r>
    </w:p>
    <w:p w14:paraId="18FFE3F8" w14:textId="77777777" w:rsidR="005F30E9" w:rsidRPr="00456D69" w:rsidRDefault="005F30E9" w:rsidP="005F30E9">
      <w:pPr>
        <w:rPr>
          <w:sz w:val="16"/>
        </w:rPr>
      </w:pPr>
      <w:r w:rsidRPr="00456D69">
        <w:rPr>
          <w:sz w:val="16"/>
        </w:rPr>
        <w:t xml:space="preserve">I believe that if we destroy mankind, as we now can, this outcome will be much worse than most people think. </w:t>
      </w:r>
      <w:r w:rsidRPr="009903A8">
        <w:rPr>
          <w:rStyle w:val="StyleUnderline"/>
          <w:highlight w:val="green"/>
        </w:rPr>
        <w:t>Compare</w:t>
      </w:r>
      <w:r w:rsidRPr="00F72920">
        <w:rPr>
          <w:rStyle w:val="StyleUnderline"/>
        </w:rPr>
        <w:t xml:space="preserve"> three outcomes</w:t>
      </w:r>
      <w:r w:rsidRPr="00456D69">
        <w:rPr>
          <w:sz w:val="16"/>
        </w:rPr>
        <w:t xml:space="preserve">: </w:t>
      </w:r>
    </w:p>
    <w:p w14:paraId="2BD96D72" w14:textId="77777777" w:rsidR="005F30E9" w:rsidRPr="00456D69" w:rsidRDefault="005F30E9" w:rsidP="005F30E9">
      <w:pPr>
        <w:rPr>
          <w:sz w:val="16"/>
        </w:rPr>
      </w:pPr>
      <w:r w:rsidRPr="00456D69">
        <w:rPr>
          <w:sz w:val="16"/>
        </w:rPr>
        <w:t xml:space="preserve">(1) </w:t>
      </w:r>
      <w:r w:rsidRPr="009903A8">
        <w:rPr>
          <w:rStyle w:val="StyleUnderline"/>
          <w:highlight w:val="green"/>
        </w:rPr>
        <w:t>Peace</w:t>
      </w:r>
      <w:r w:rsidRPr="00456D69">
        <w:rPr>
          <w:sz w:val="16"/>
        </w:rPr>
        <w:t xml:space="preserve">. </w:t>
      </w:r>
    </w:p>
    <w:p w14:paraId="4F488BC6" w14:textId="77777777" w:rsidR="005F30E9" w:rsidRPr="00456D69" w:rsidRDefault="005F30E9" w:rsidP="005F30E9">
      <w:pPr>
        <w:rPr>
          <w:sz w:val="16"/>
        </w:rPr>
      </w:pPr>
      <w:r w:rsidRPr="00456D69">
        <w:rPr>
          <w:sz w:val="16"/>
        </w:rPr>
        <w:t>(2</w:t>
      </w:r>
      <w:r w:rsidRPr="009903A8">
        <w:rPr>
          <w:sz w:val="16"/>
          <w:highlight w:val="green"/>
        </w:rPr>
        <w:t>)</w:t>
      </w:r>
      <w:r w:rsidRPr="00456D69">
        <w:rPr>
          <w:sz w:val="16"/>
        </w:rPr>
        <w:t xml:space="preserve"> </w:t>
      </w:r>
      <w:r w:rsidRPr="00F72920">
        <w:rPr>
          <w:rStyle w:val="StyleUnderline"/>
        </w:rPr>
        <w:t xml:space="preserve">A </w:t>
      </w:r>
      <w:r w:rsidRPr="009903A8">
        <w:rPr>
          <w:rStyle w:val="StyleUnderline"/>
          <w:highlight w:val="green"/>
        </w:rPr>
        <w:t>nuclear war that kills 99% of the world’s existing population</w:t>
      </w:r>
      <w:r w:rsidRPr="009903A8">
        <w:rPr>
          <w:sz w:val="16"/>
          <w:highlight w:val="green"/>
        </w:rPr>
        <w:t>.</w:t>
      </w:r>
      <w:r w:rsidRPr="00456D69">
        <w:rPr>
          <w:sz w:val="16"/>
        </w:rPr>
        <w:t xml:space="preserve"> </w:t>
      </w:r>
    </w:p>
    <w:p w14:paraId="2D271135" w14:textId="77777777" w:rsidR="005F30E9" w:rsidRPr="00456D69" w:rsidRDefault="005F30E9" w:rsidP="005F30E9">
      <w:pPr>
        <w:rPr>
          <w:sz w:val="16"/>
        </w:rPr>
      </w:pPr>
      <w:r w:rsidRPr="00456D69">
        <w:rPr>
          <w:sz w:val="16"/>
        </w:rPr>
        <w:t xml:space="preserve">(3) </w:t>
      </w:r>
      <w:r w:rsidRPr="009903A8">
        <w:rPr>
          <w:rStyle w:val="StyleUnderline"/>
          <w:highlight w:val="green"/>
        </w:rPr>
        <w:t>A nuclear war that kills 100%</w:t>
      </w:r>
      <w:r w:rsidRPr="009903A8">
        <w:rPr>
          <w:sz w:val="16"/>
          <w:highlight w:val="green"/>
        </w:rPr>
        <w:t>.</w:t>
      </w:r>
      <w:r w:rsidRPr="00456D69">
        <w:rPr>
          <w:sz w:val="16"/>
        </w:rPr>
        <w:t xml:space="preserve"> </w:t>
      </w:r>
    </w:p>
    <w:p w14:paraId="4ECBF5C5" w14:textId="77777777" w:rsidR="005F30E9" w:rsidRPr="00456D69" w:rsidRDefault="005F30E9" w:rsidP="005F30E9">
      <w:pPr>
        <w:rPr>
          <w:sz w:val="16"/>
        </w:rPr>
      </w:pPr>
      <w:r w:rsidRPr="00456D69">
        <w:rPr>
          <w:sz w:val="16"/>
        </w:rPr>
        <w:t xml:space="preserve">(2) would be worse than (1), and (3) would be worse than (2). Which is the greater of these two differences? Most people believe that the greater difference is between (1) and (2). </w:t>
      </w:r>
      <w:r w:rsidRPr="00F72920">
        <w:rPr>
          <w:rStyle w:val="StyleUnderline"/>
        </w:rPr>
        <w:t xml:space="preserve">I believe that </w:t>
      </w:r>
      <w:r w:rsidRPr="009903A8">
        <w:rPr>
          <w:rStyle w:val="StyleUnderline"/>
          <w:highlight w:val="green"/>
        </w:rPr>
        <w:t>the difference between</w:t>
      </w:r>
      <w:r w:rsidRPr="009903A8">
        <w:rPr>
          <w:sz w:val="16"/>
          <w:highlight w:val="green"/>
        </w:rPr>
        <w:t xml:space="preserve"> (</w:t>
      </w:r>
      <w:r w:rsidRPr="009903A8">
        <w:rPr>
          <w:rStyle w:val="StyleUnderline"/>
          <w:highlight w:val="green"/>
        </w:rPr>
        <w:t>2</w:t>
      </w:r>
      <w:r w:rsidRPr="009903A8">
        <w:rPr>
          <w:sz w:val="16"/>
          <w:highlight w:val="green"/>
        </w:rPr>
        <w:t xml:space="preserve">) </w:t>
      </w:r>
      <w:r w:rsidRPr="009903A8">
        <w:rPr>
          <w:rStyle w:val="StyleUnderline"/>
          <w:highlight w:val="green"/>
        </w:rPr>
        <w:t>and</w:t>
      </w:r>
      <w:r w:rsidRPr="009903A8">
        <w:rPr>
          <w:sz w:val="16"/>
          <w:highlight w:val="green"/>
        </w:rPr>
        <w:t xml:space="preserve"> (</w:t>
      </w:r>
      <w:r w:rsidRPr="009903A8">
        <w:rPr>
          <w:rStyle w:val="StyleUnderline"/>
          <w:highlight w:val="green"/>
        </w:rPr>
        <w:t>3</w:t>
      </w:r>
      <w:r w:rsidRPr="009903A8">
        <w:rPr>
          <w:sz w:val="16"/>
          <w:highlight w:val="green"/>
        </w:rPr>
        <w:t xml:space="preserve">) </w:t>
      </w:r>
      <w:r w:rsidRPr="009903A8">
        <w:rPr>
          <w:rStyle w:val="StyleUnderline"/>
          <w:highlight w:val="green"/>
        </w:rPr>
        <w:t>is</w:t>
      </w:r>
      <w:r w:rsidRPr="00F72920">
        <w:rPr>
          <w:rStyle w:val="StyleUnderline"/>
        </w:rPr>
        <w:t xml:space="preserve"> very much </w:t>
      </w:r>
      <w:r w:rsidRPr="009903A8">
        <w:rPr>
          <w:rStyle w:val="StyleUnderline"/>
          <w:highlight w:val="green"/>
        </w:rPr>
        <w:t>great</w:t>
      </w:r>
      <w:r w:rsidRPr="00F72920">
        <w:rPr>
          <w:rStyle w:val="StyleUnderline"/>
        </w:rPr>
        <w:t>er</w:t>
      </w:r>
      <w:r w:rsidRPr="00456D69">
        <w:rPr>
          <w:sz w:val="16"/>
        </w:rPr>
        <w:t xml:space="preserve">. ... </w:t>
      </w:r>
      <w:r w:rsidRPr="00F72920">
        <w:rPr>
          <w:rStyle w:val="StyleUnderline"/>
        </w:rPr>
        <w:t xml:space="preserve">The </w:t>
      </w:r>
      <w:r w:rsidRPr="009903A8">
        <w:rPr>
          <w:rStyle w:val="StyleUnderline"/>
          <w:highlight w:val="green"/>
        </w:rPr>
        <w:t>Earth will remain habitable for</w:t>
      </w:r>
      <w:r w:rsidRPr="00F72920">
        <w:rPr>
          <w:rStyle w:val="StyleUnderline"/>
        </w:rPr>
        <w:t xml:space="preserve"> at least </w:t>
      </w:r>
      <w:r w:rsidRPr="009903A8">
        <w:rPr>
          <w:rStyle w:val="StyleUnderline"/>
          <w:highlight w:val="green"/>
        </w:rPr>
        <w:t>another billion years</w:t>
      </w:r>
      <w:r w:rsidRPr="00456D69">
        <w:rPr>
          <w:sz w:val="16"/>
        </w:rPr>
        <w:t xml:space="preserve">. Civilization began only a few thousand years ago. </w:t>
      </w:r>
      <w:r w:rsidRPr="00F72920">
        <w:rPr>
          <w:rStyle w:val="StyleUnderline"/>
        </w:rPr>
        <w:t>If we do not destroy mankind</w:t>
      </w:r>
      <w:r w:rsidRPr="00456D69">
        <w:rPr>
          <w:sz w:val="16"/>
        </w:rPr>
        <w:t xml:space="preserve">, </w:t>
      </w:r>
      <w:r w:rsidRPr="009903A8">
        <w:rPr>
          <w:rStyle w:val="StyleUnderline"/>
          <w:highlight w:val="green"/>
        </w:rPr>
        <w:t>these few thousand years may be only a tiny fraction of the whole of civilized human history</w:t>
      </w:r>
      <w:r w:rsidRPr="00456D69">
        <w:rPr>
          <w:sz w:val="16"/>
        </w:rPr>
        <w:t xml:space="preserve">. </w:t>
      </w:r>
      <w:r w:rsidRPr="00456D69">
        <w:rPr>
          <w:rStyle w:val="StyleUnderline"/>
        </w:rPr>
        <w:t>The difference between</w:t>
      </w:r>
      <w:r w:rsidRPr="00456D69">
        <w:rPr>
          <w:sz w:val="16"/>
        </w:rPr>
        <w:t xml:space="preserve"> (</w:t>
      </w:r>
      <w:r w:rsidRPr="00456D69">
        <w:rPr>
          <w:rStyle w:val="StyleUnderline"/>
        </w:rPr>
        <w:t>2</w:t>
      </w:r>
      <w:r w:rsidRPr="00456D69">
        <w:rPr>
          <w:sz w:val="16"/>
        </w:rPr>
        <w:t xml:space="preserve">) </w:t>
      </w:r>
      <w:r w:rsidRPr="00456D69">
        <w:rPr>
          <w:rStyle w:val="StyleUnderline"/>
        </w:rPr>
        <w:t>and</w:t>
      </w:r>
      <w:r w:rsidRPr="00456D69">
        <w:rPr>
          <w:sz w:val="16"/>
        </w:rPr>
        <w:t xml:space="preserve"> (</w:t>
      </w:r>
      <w:r w:rsidRPr="00456D69">
        <w:rPr>
          <w:rStyle w:val="StyleUnderline"/>
        </w:rPr>
        <w:t>3</w:t>
      </w:r>
      <w:r w:rsidRPr="00456D69">
        <w:rPr>
          <w:sz w:val="16"/>
        </w:rPr>
        <w:t xml:space="preserve">) </w:t>
      </w:r>
      <w:r w:rsidRPr="00456D69">
        <w:rPr>
          <w:rStyle w:val="StyleUnderline"/>
        </w:rPr>
        <w:t xml:space="preserve">may thus be the difference </w:t>
      </w:r>
      <w:r w:rsidRPr="00456D69">
        <w:rPr>
          <w:rStyle w:val="Emphasis"/>
        </w:rPr>
        <w:t xml:space="preserve">between this tiny fraction and </w:t>
      </w:r>
      <w:proofErr w:type="gramStart"/>
      <w:r w:rsidRPr="00456D69">
        <w:rPr>
          <w:rStyle w:val="Emphasis"/>
        </w:rPr>
        <w:t>all of</w:t>
      </w:r>
      <w:proofErr w:type="gramEnd"/>
      <w:r w:rsidRPr="00456D69">
        <w:rPr>
          <w:rStyle w:val="Emphasis"/>
        </w:rPr>
        <w:t xml:space="preserve"> the rest of this history</w:t>
      </w:r>
      <w:r w:rsidRPr="00456D69">
        <w:rPr>
          <w:sz w:val="16"/>
        </w:rPr>
        <w:t xml:space="preserve">. If we compare this possible history to a day, what has occurred so far is only a fraction of a second.65 </w:t>
      </w:r>
    </w:p>
    <w:p w14:paraId="01A06667" w14:textId="77777777" w:rsidR="005F30E9" w:rsidRPr="00456D69" w:rsidRDefault="005F30E9" w:rsidP="005F30E9">
      <w:pPr>
        <w:rPr>
          <w:sz w:val="16"/>
        </w:rPr>
      </w:pPr>
      <w:r w:rsidRPr="00456D69">
        <w:rPr>
          <w:sz w:val="16"/>
        </w:rPr>
        <w:t xml:space="preserve">In this argument, it seems that Parfit is assuming that the survivors of a nuclear war that kills 99% of the population would eventually be able to recover </w:t>
      </w:r>
      <w:proofErr w:type="spellStart"/>
      <w:r w:rsidRPr="00456D69">
        <w:rPr>
          <w:sz w:val="16"/>
        </w:rPr>
        <w:t>civilisation</w:t>
      </w:r>
      <w:proofErr w:type="spellEnd"/>
      <w:r w:rsidRPr="00456D69">
        <w:rPr>
          <w:sz w:val="16"/>
        </w:rPr>
        <w:t xml:space="preserve"> without long-term effect. As we have seen, this may not be a safe assumption – but for the purposes of this thought experiment, the point stands. </w:t>
      </w:r>
      <w:r w:rsidRPr="00456D69">
        <w:rPr>
          <w:rStyle w:val="StyleUnderline"/>
        </w:rPr>
        <w:t xml:space="preserve">What makes </w:t>
      </w:r>
      <w:r w:rsidRPr="009903A8">
        <w:rPr>
          <w:rStyle w:val="StyleUnderline"/>
          <w:highlight w:val="green"/>
        </w:rPr>
        <w:t>existential</w:t>
      </w:r>
      <w:r w:rsidRPr="00456D69">
        <w:rPr>
          <w:rStyle w:val="StyleUnderline"/>
        </w:rPr>
        <w:t xml:space="preserve"> </w:t>
      </w:r>
      <w:r w:rsidRPr="009903A8">
        <w:rPr>
          <w:rStyle w:val="StyleUnderline"/>
          <w:highlight w:val="green"/>
        </w:rPr>
        <w:t>catastrophes</w:t>
      </w:r>
      <w:r w:rsidRPr="00456D69">
        <w:rPr>
          <w:rStyle w:val="StyleUnderline"/>
        </w:rPr>
        <w:t xml:space="preserve"> especially bad is that they </w:t>
      </w:r>
      <w:r w:rsidRPr="009903A8">
        <w:rPr>
          <w:rStyle w:val="StyleUnderline"/>
          <w:highlight w:val="green"/>
        </w:rPr>
        <w:t>would</w:t>
      </w:r>
      <w:r w:rsidRPr="009903A8">
        <w:rPr>
          <w:sz w:val="16"/>
          <w:highlight w:val="green"/>
        </w:rPr>
        <w:t xml:space="preserve"> “</w:t>
      </w:r>
      <w:r w:rsidRPr="009903A8">
        <w:rPr>
          <w:rStyle w:val="Emphasis"/>
          <w:highlight w:val="green"/>
        </w:rPr>
        <w:t>destroy the future</w:t>
      </w:r>
      <w:r w:rsidRPr="00456D69">
        <w:rPr>
          <w:sz w:val="16"/>
        </w:rPr>
        <w:t xml:space="preserve">,” as another Oxford philosopher, Nick Bostrom, puts it.66 </w:t>
      </w:r>
      <w:r w:rsidRPr="00456D69">
        <w:rPr>
          <w:rStyle w:val="StyleUnderline"/>
        </w:rPr>
        <w:t xml:space="preserve">This future could </w:t>
      </w:r>
      <w:r w:rsidRPr="009903A8">
        <w:rPr>
          <w:rStyle w:val="StyleUnderline"/>
          <w:highlight w:val="green"/>
        </w:rPr>
        <w:t>potentially</w:t>
      </w:r>
      <w:r w:rsidRPr="00456D69">
        <w:rPr>
          <w:rStyle w:val="StyleUnderline"/>
        </w:rPr>
        <w:t xml:space="preserve"> be extremely </w:t>
      </w:r>
      <w:r w:rsidRPr="009903A8">
        <w:rPr>
          <w:rStyle w:val="StyleUnderline"/>
          <w:highlight w:val="green"/>
        </w:rPr>
        <w:t>long and full of flourishing</w:t>
      </w:r>
      <w:r w:rsidRPr="00456D69">
        <w:rPr>
          <w:sz w:val="16"/>
        </w:rPr>
        <w:t xml:space="preserve">, </w:t>
      </w:r>
      <w:r w:rsidRPr="009903A8">
        <w:rPr>
          <w:rStyle w:val="StyleUnderline"/>
          <w:highlight w:val="green"/>
        </w:rPr>
        <w:t xml:space="preserve">and would </w:t>
      </w:r>
      <w:r w:rsidRPr="009903A8">
        <w:rPr>
          <w:rStyle w:val="Emphasis"/>
          <w:highlight w:val="green"/>
        </w:rPr>
        <w:t>therefore have</w:t>
      </w:r>
      <w:r w:rsidRPr="00456D69">
        <w:rPr>
          <w:rStyle w:val="Emphasis"/>
        </w:rPr>
        <w:t xml:space="preserve"> </w:t>
      </w:r>
      <w:r w:rsidRPr="009903A8">
        <w:rPr>
          <w:rStyle w:val="Emphasis"/>
          <w:highlight w:val="green"/>
        </w:rPr>
        <w:t>extremely large value</w:t>
      </w:r>
      <w:r w:rsidRPr="00456D69">
        <w:rPr>
          <w:sz w:val="16"/>
        </w:rPr>
        <w:t xml:space="preserve">. In standard risk analysis, when working out how to respond to risk, we work out the expected value of risk reduction, by weighing the probability that an action will prevent an adverse event against the severity of the event. </w:t>
      </w:r>
      <w:r w:rsidRPr="00456D69">
        <w:rPr>
          <w:rStyle w:val="StyleUnderline"/>
        </w:rPr>
        <w:t>Because the value of preventing existential catastrophe is so vast</w:t>
      </w:r>
      <w:r w:rsidRPr="00456D69">
        <w:rPr>
          <w:sz w:val="16"/>
        </w:rPr>
        <w:t xml:space="preserve">, </w:t>
      </w:r>
      <w:r w:rsidRPr="009903A8">
        <w:rPr>
          <w:rStyle w:val="Emphasis"/>
          <w:highlight w:val="green"/>
        </w:rPr>
        <w:t xml:space="preserve">even a tiny probability of prevention has </w:t>
      </w:r>
      <w:proofErr w:type="gramStart"/>
      <w:r w:rsidRPr="009903A8">
        <w:rPr>
          <w:rStyle w:val="Emphasis"/>
          <w:highlight w:val="green"/>
        </w:rPr>
        <w:t>huge expected</w:t>
      </w:r>
      <w:proofErr w:type="gramEnd"/>
      <w:r w:rsidRPr="009903A8">
        <w:rPr>
          <w:rStyle w:val="Emphasis"/>
          <w:highlight w:val="green"/>
        </w:rPr>
        <w:t xml:space="preserve"> value</w:t>
      </w:r>
      <w:r w:rsidRPr="00456D69">
        <w:rPr>
          <w:sz w:val="16"/>
        </w:rPr>
        <w:t>.67</w:t>
      </w:r>
    </w:p>
    <w:p w14:paraId="01853D1C" w14:textId="77777777" w:rsidR="005F30E9" w:rsidRPr="00456D69" w:rsidRDefault="005F30E9" w:rsidP="005F30E9">
      <w:pPr>
        <w:rPr>
          <w:sz w:val="16"/>
          <w:szCs w:val="16"/>
        </w:rPr>
      </w:pPr>
      <w:r w:rsidRPr="00456D69">
        <w:rPr>
          <w:sz w:val="16"/>
          <w:szCs w:val="16"/>
        </w:rPr>
        <w:t xml:space="preserve">Of course, there is persisting reasonable disagreement about ethics and there are </w:t>
      </w:r>
      <w:proofErr w:type="gramStart"/>
      <w:r w:rsidRPr="00456D69">
        <w:rPr>
          <w:sz w:val="16"/>
          <w:szCs w:val="16"/>
        </w:rPr>
        <w:t>a number of</w:t>
      </w:r>
      <w:proofErr w:type="gramEnd"/>
      <w:r w:rsidRPr="00456D69">
        <w:rPr>
          <w:sz w:val="16"/>
          <w:szCs w:val="16"/>
        </w:rPr>
        <w:t xml:space="preserve"> ways one might resist this conclusion.68 Therefore, it would be unjustified to be overconfident in Parfit and Bostrom’s argument. </w:t>
      </w:r>
    </w:p>
    <w:p w14:paraId="6F861DC8" w14:textId="77777777" w:rsidR="005F30E9" w:rsidRPr="00456D69" w:rsidRDefault="005F30E9" w:rsidP="005F30E9">
      <w:pPr>
        <w:rPr>
          <w:sz w:val="16"/>
        </w:rPr>
      </w:pPr>
      <w:r w:rsidRPr="00456D69">
        <w:rPr>
          <w:sz w:val="16"/>
        </w:rPr>
        <w:t xml:space="preserve">In some areas, </w:t>
      </w:r>
      <w:r w:rsidRPr="00456D69">
        <w:rPr>
          <w:rStyle w:val="StyleUnderline"/>
        </w:rPr>
        <w:t>government policy does give significant weight to future generations</w:t>
      </w:r>
      <w:r w:rsidRPr="00456D69">
        <w:rPr>
          <w:sz w:val="16"/>
        </w:rPr>
        <w:t xml:space="preserve">. For example, in assessing the risks of nuclear waste storage, governments have considered timeframes of thousands, hundreds of thousands, and even a million years.69 </w:t>
      </w:r>
      <w:r w:rsidRPr="00456D69">
        <w:rPr>
          <w:rStyle w:val="StyleUnderline"/>
        </w:rPr>
        <w:t>Justifications for this policy usually appeal to principles of intergenerational equity according to which future generations ought to get as much protection as current generations</w:t>
      </w:r>
      <w:r w:rsidRPr="00456D69">
        <w:rPr>
          <w:sz w:val="16"/>
        </w:rPr>
        <w:t xml:space="preserve">.70 Similarly, widely accepted norms of sustainable development require development that meets the needs of the current generation without compromising the ability of future generations to meet their own needs.71 </w:t>
      </w:r>
    </w:p>
    <w:p w14:paraId="478C8A81" w14:textId="7ECF1090" w:rsidR="005F30E9" w:rsidRPr="005F30E9" w:rsidRDefault="005F30E9" w:rsidP="005F30E9">
      <w:pPr>
        <w:rPr>
          <w:sz w:val="16"/>
        </w:rPr>
      </w:pPr>
      <w:r w:rsidRPr="00456D69">
        <w:rPr>
          <w:sz w:val="16"/>
        </w:rPr>
        <w:t xml:space="preserve">However, when it comes to existential risk, </w:t>
      </w:r>
      <w:proofErr w:type="gramStart"/>
      <w:r w:rsidRPr="00456D69">
        <w:rPr>
          <w:sz w:val="16"/>
        </w:rPr>
        <w:t>it would seem that we</w:t>
      </w:r>
      <w:proofErr w:type="gramEnd"/>
      <w:r w:rsidRPr="00456D69">
        <w:rPr>
          <w:sz w:val="16"/>
        </w:rPr>
        <w:t xml:space="preserve"> fail to live up to principles of intergenerational equity. </w:t>
      </w:r>
      <w:r w:rsidRPr="009903A8">
        <w:rPr>
          <w:rStyle w:val="StyleUnderline"/>
          <w:highlight w:val="green"/>
        </w:rPr>
        <w:t>Existential catastrophe would</w:t>
      </w:r>
      <w:r w:rsidRPr="00456D69">
        <w:rPr>
          <w:rStyle w:val="StyleUnderline"/>
        </w:rPr>
        <w:t xml:space="preserve"> not only </w:t>
      </w:r>
      <w:r w:rsidRPr="009903A8">
        <w:rPr>
          <w:rStyle w:val="StyleUnderline"/>
          <w:highlight w:val="green"/>
        </w:rPr>
        <w:t>give future generations</w:t>
      </w:r>
      <w:r w:rsidRPr="00456D69">
        <w:rPr>
          <w:rStyle w:val="StyleUnderline"/>
        </w:rPr>
        <w:t xml:space="preserve"> less than the current generations</w:t>
      </w:r>
      <w:r w:rsidRPr="00456D69">
        <w:rPr>
          <w:sz w:val="16"/>
        </w:rPr>
        <w:t xml:space="preserve">; </w:t>
      </w:r>
      <w:r w:rsidRPr="00456D69">
        <w:rPr>
          <w:rStyle w:val="Emphasis"/>
        </w:rPr>
        <w:t xml:space="preserve">it would give them </w:t>
      </w:r>
      <w:r w:rsidRPr="009903A8">
        <w:rPr>
          <w:rStyle w:val="Emphasis"/>
          <w:highlight w:val="green"/>
        </w:rPr>
        <w:t>nothing</w:t>
      </w:r>
      <w:r w:rsidRPr="00456D69">
        <w:rPr>
          <w:sz w:val="16"/>
        </w:rPr>
        <w:t xml:space="preserve">. Indeed, </w:t>
      </w:r>
      <w:r w:rsidRPr="00456D69">
        <w:rPr>
          <w:rStyle w:val="StyleUnderline"/>
        </w:rPr>
        <w:t xml:space="preserve">reducing existential risk </w:t>
      </w:r>
      <w:r w:rsidRPr="009903A8">
        <w:rPr>
          <w:rStyle w:val="StyleUnderline"/>
          <w:highlight w:val="green"/>
        </w:rPr>
        <w:t>plausibly has a quite low cost</w:t>
      </w:r>
      <w:r w:rsidRPr="00456D69">
        <w:rPr>
          <w:rStyle w:val="StyleUnderline"/>
        </w:rPr>
        <w:t xml:space="preserve"> for us </w:t>
      </w:r>
      <w:r w:rsidRPr="009903A8">
        <w:rPr>
          <w:rStyle w:val="StyleUnderline"/>
          <w:highlight w:val="green"/>
        </w:rPr>
        <w:t xml:space="preserve">in comparison with the </w:t>
      </w:r>
      <w:proofErr w:type="gramStart"/>
      <w:r w:rsidRPr="009903A8">
        <w:rPr>
          <w:rStyle w:val="StyleUnderline"/>
          <w:highlight w:val="green"/>
        </w:rPr>
        <w:t>huge expected</w:t>
      </w:r>
      <w:proofErr w:type="gramEnd"/>
      <w:r w:rsidRPr="009903A8">
        <w:rPr>
          <w:rStyle w:val="StyleUnderline"/>
          <w:highlight w:val="green"/>
        </w:rPr>
        <w:t xml:space="preserve"> value</w:t>
      </w:r>
      <w:r w:rsidRPr="00456D69">
        <w:rPr>
          <w:rStyle w:val="StyleUnderline"/>
        </w:rPr>
        <w:t xml:space="preserve"> it has for future generations</w:t>
      </w:r>
      <w:r w:rsidRPr="00456D69">
        <w:rPr>
          <w:sz w:val="16"/>
        </w:rPr>
        <w:t xml:space="preserve">. </w:t>
      </w:r>
      <w:proofErr w:type="gramStart"/>
      <w:r w:rsidRPr="00456D69">
        <w:rPr>
          <w:sz w:val="16"/>
        </w:rPr>
        <w:t>In spite of</w:t>
      </w:r>
      <w:proofErr w:type="gramEnd"/>
      <w:r w:rsidRPr="00456D69">
        <w:rPr>
          <w:sz w:val="16"/>
        </w:rPr>
        <w:t xml:space="preserve"> this, relatively little is done to reduce existential risk. Unless we give up on norms of intergenerational equity, they give us a strong case for significantly increasing our efforts to reduce existential risks.</w:t>
      </w:r>
    </w:p>
    <w:p w14:paraId="64420CC3" w14:textId="32E4EAA2" w:rsidR="00763014" w:rsidRDefault="00763014" w:rsidP="005F30E9">
      <w:pPr>
        <w:pStyle w:val="Heading3"/>
        <w:rPr>
          <w:rFonts w:cs="Tahoma"/>
        </w:rPr>
      </w:pPr>
      <w:r>
        <w:rPr>
          <w:rFonts w:cs="Tahoma"/>
        </w:rPr>
        <w:lastRenderedPageBreak/>
        <w:t>Case</w:t>
      </w:r>
    </w:p>
    <w:p w14:paraId="5472FF5F" w14:textId="77777777" w:rsidR="00763014" w:rsidRDefault="00763014" w:rsidP="00763014">
      <w:pPr>
        <w:pStyle w:val="Heading4"/>
      </w:pPr>
      <w:r>
        <w:t xml:space="preserve">Expertise, processes, bio samples, cell lines, distribution, and cost are all alt causes to TRIPs – only IPR can reliably scale </w:t>
      </w:r>
      <w:proofErr w:type="gramStart"/>
      <w:r>
        <w:t>high quality low cost</w:t>
      </w:r>
      <w:proofErr w:type="gramEnd"/>
      <w:r>
        <w:t xml:space="preserve"> medicine </w:t>
      </w:r>
    </w:p>
    <w:p w14:paraId="5ABBC929" w14:textId="77777777" w:rsidR="00763014" w:rsidRPr="001E7A91" w:rsidRDefault="00763014" w:rsidP="00763014">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71210814" w14:textId="77777777" w:rsidR="00763014" w:rsidRDefault="00763014" w:rsidP="00763014">
      <w:r>
        <w:t>The real challenges</w:t>
      </w:r>
    </w:p>
    <w:p w14:paraId="1B3FCD78" w14:textId="77777777" w:rsidR="00763014" w:rsidRDefault="00763014" w:rsidP="00763014">
      <w:r>
        <w:t>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w:t>
      </w:r>
    </w:p>
    <w:p w14:paraId="79BA4523" w14:textId="77777777" w:rsidR="00763014" w:rsidRDefault="00763014" w:rsidP="00763014">
      <w:r w:rsidRPr="00CE6CAB">
        <w:rPr>
          <w:rStyle w:val="Emphasis"/>
        </w:rPr>
        <w:t>There’s more to it than</w:t>
      </w:r>
      <w:r>
        <w:t xml:space="preserve"> </w:t>
      </w:r>
      <w:r w:rsidRPr="00CE6CAB">
        <w:rPr>
          <w:rStyle w:val="Emphasis"/>
        </w:rPr>
        <w:t>starting a global manufacturing free for all by overriding or ignoring patents</w:t>
      </w:r>
      <w:r>
        <w:t>. A spokesperson for Regeneron, a manufacturer of a novel COVID-19 antibody treatment explained to The Lancet: “</w:t>
      </w:r>
      <w:r w:rsidRPr="009B149B">
        <w:rPr>
          <w:rStyle w:val="StyleUnderline"/>
          <w:highlight w:val="cyan"/>
        </w:rPr>
        <w:t>Manufacturing antibody medicines is incredibly complex</w:t>
      </w:r>
      <w:r w:rsidRPr="00CE6CAB">
        <w:rPr>
          <w:rStyle w:val="StyleUnderline"/>
        </w:rPr>
        <w:t xml:space="preserve"> and transferring the technology takes many months, as well as significant resources and skill</w:t>
      </w:r>
      <w:r>
        <w:t xml:space="preserve">. </w:t>
      </w:r>
      <w:r w:rsidRPr="00CE6CAB">
        <w:rPr>
          <w:rStyle w:val="StyleUnderline"/>
        </w:rPr>
        <w:t xml:space="preserve">Unfortunately, </w:t>
      </w:r>
      <w:r w:rsidRPr="009B149B">
        <w:rPr>
          <w:rStyle w:val="StyleUnderline"/>
          <w:highlight w:val="cyan"/>
        </w:rPr>
        <w:t>it is not</w:t>
      </w:r>
      <w:r w:rsidRPr="009B149B">
        <w:rPr>
          <w:rStyle w:val="StyleUnderline"/>
        </w:rPr>
        <w:t xml:space="preserve"> as simple</w:t>
      </w:r>
      <w:r w:rsidRPr="00CE6CAB">
        <w:rPr>
          <w:rStyle w:val="StyleUnderline"/>
        </w:rPr>
        <w:t xml:space="preserve"> as </w:t>
      </w:r>
      <w:r w:rsidRPr="009B149B">
        <w:rPr>
          <w:rStyle w:val="StyleUnderline"/>
          <w:highlight w:val="cyan"/>
        </w:rPr>
        <w:t>putting a recipe on the internet</w:t>
      </w:r>
      <w:r w:rsidRPr="00CE6CAB">
        <w:rPr>
          <w:rStyle w:val="StyleUnderline"/>
        </w:rPr>
        <w:t xml:space="preserve"> and committing to not sue other companies during the pandemic”.</w:t>
      </w:r>
    </w:p>
    <w:p w14:paraId="79FB5A07" w14:textId="77777777" w:rsidR="00763014" w:rsidRPr="00CE6CAB" w:rsidRDefault="00763014" w:rsidP="00763014">
      <w:pPr>
        <w:rPr>
          <w:rStyle w:val="Emphasis"/>
        </w:rPr>
      </w:pPr>
      <w:r>
        <w:t xml:space="preserve">John-Arne </w:t>
      </w:r>
      <w:proofErr w:type="spellStart"/>
      <w:r>
        <w:t>Røttingen</w:t>
      </w:r>
      <w:proofErr w:type="spellEnd"/>
      <w:r>
        <w:t xml:space="preserve">, chair of the WHO COVID-19 Solidarity trial, </w:t>
      </w:r>
      <w:r w:rsidRPr="00CE6CAB">
        <w:t>explains that</w:t>
      </w:r>
      <w:r w:rsidRPr="00CE6CAB">
        <w:rPr>
          <w:rStyle w:val="Emphasis"/>
        </w:rPr>
        <w:t xml:space="preserve"> </w:t>
      </w:r>
      <w:r w:rsidRPr="009B149B">
        <w:rPr>
          <w:rStyle w:val="Emphasis"/>
          <w:highlight w:val="cyan"/>
        </w:rPr>
        <w:t>technology transfer will be crucial</w:t>
      </w:r>
      <w:r w:rsidRPr="00CE6CAB">
        <w:rPr>
          <w:rStyle w:val="Emphasis"/>
        </w:rPr>
        <w:t xml:space="preserve"> to scaling up production, but </w:t>
      </w:r>
      <w:r w:rsidRPr="009B149B">
        <w:rPr>
          <w:rStyle w:val="Emphasis"/>
          <w:highlight w:val="cyan"/>
        </w:rPr>
        <w:t>voluntary mechanisms are better</w:t>
      </w:r>
      <w:r w:rsidRPr="00CE6CAB">
        <w:rPr>
          <w:rStyle w:val="Emphasis"/>
        </w:rPr>
        <w:t>:</w:t>
      </w:r>
      <w:r>
        <w:t xml:space="preserve"> “</w:t>
      </w:r>
      <w:r w:rsidRPr="00CE6CAB">
        <w:rPr>
          <w:rStyle w:val="Emphasis"/>
        </w:rPr>
        <w:t xml:space="preserve">If you want to establish a biological production line, </w:t>
      </w:r>
      <w:r w:rsidRPr="009B149B">
        <w:rPr>
          <w:rStyle w:val="Emphasis"/>
          <w:highlight w:val="cyan"/>
        </w:rPr>
        <w:t>you need</w:t>
      </w:r>
      <w:r w:rsidRPr="00CE6CAB">
        <w:rPr>
          <w:rStyle w:val="Emphasis"/>
        </w:rPr>
        <w:t xml:space="preserve"> a lot of additional </w:t>
      </w:r>
      <w:r w:rsidRPr="009B149B">
        <w:rPr>
          <w:rStyle w:val="Emphasis"/>
          <w:highlight w:val="cyan"/>
        </w:rPr>
        <w:t>info</w:t>
      </w:r>
      <w:r w:rsidRPr="00CE6CAB">
        <w:rPr>
          <w:rStyle w:val="Emphasis"/>
        </w:rPr>
        <w:t xml:space="preserve">rmation, </w:t>
      </w:r>
      <w:r w:rsidRPr="009B149B">
        <w:rPr>
          <w:rStyle w:val="Emphasis"/>
          <w:highlight w:val="cyan"/>
        </w:rPr>
        <w:t>expertise</w:t>
      </w:r>
      <w:r w:rsidRPr="00CE6CAB">
        <w:rPr>
          <w:rStyle w:val="Emphasis"/>
        </w:rPr>
        <w:t xml:space="preserve">, processes, and biological </w:t>
      </w:r>
      <w:r w:rsidRPr="009B149B">
        <w:rPr>
          <w:rStyle w:val="Emphasis"/>
          <w:highlight w:val="cyan"/>
        </w:rPr>
        <w:t>samples</w:t>
      </w:r>
      <w:r w:rsidRPr="00CE6CAB">
        <w:rPr>
          <w:rStyle w:val="Emphasis"/>
        </w:rPr>
        <w:t xml:space="preserve">, </w:t>
      </w:r>
      <w:r w:rsidRPr="009B149B">
        <w:rPr>
          <w:rStyle w:val="Emphasis"/>
          <w:highlight w:val="cyan"/>
        </w:rPr>
        <w:t>cell lines</w:t>
      </w:r>
      <w:r w:rsidRPr="00CE6CAB">
        <w:rPr>
          <w:rStyle w:val="Emphasis"/>
        </w:rPr>
        <w:t xml:space="preserve">, or </w:t>
      </w:r>
      <w:r w:rsidRPr="009B149B">
        <w:rPr>
          <w:rStyle w:val="Emphasis"/>
          <w:highlight w:val="cyan"/>
        </w:rPr>
        <w:t>bacteria</w:t>
      </w:r>
      <w:r w:rsidRPr="00CE6CAB">
        <w:rPr>
          <w:rStyle w:val="Emphasis"/>
        </w:rPr>
        <w:t>” to be able to document to regulatory agencies that you have an identical product</w:t>
      </w:r>
      <w:r w:rsidRPr="00CE6CAB">
        <w:rPr>
          <w:rStyle w:val="StyleUnderline"/>
        </w:rPr>
        <w:t xml:space="preserve">, </w:t>
      </w:r>
      <w:r w:rsidRPr="00CE6CAB">
        <w:t>he explains.</w:t>
      </w:r>
    </w:p>
    <w:p w14:paraId="3AB9CABC" w14:textId="77777777" w:rsidR="00763014" w:rsidRPr="00CE6CAB" w:rsidRDefault="00763014" w:rsidP="00763014">
      <w:pPr>
        <w:rPr>
          <w:rStyle w:val="StyleUnderline"/>
        </w:rPr>
      </w:pPr>
      <w:r>
        <w:t>“</w:t>
      </w:r>
      <w:r w:rsidRPr="00CE6CAB">
        <w:rPr>
          <w:rStyle w:val="StyleUnderline"/>
        </w:rPr>
        <w:t xml:space="preserve">Manufacturing antibody medicines is incredibly complex and </w:t>
      </w:r>
      <w:r w:rsidRPr="009B149B">
        <w:rPr>
          <w:rStyle w:val="StyleUnderline"/>
        </w:rPr>
        <w:t>transferring the technology</w:t>
      </w:r>
      <w:r w:rsidRPr="00CE6CAB">
        <w:rPr>
          <w:rStyle w:val="StyleUnderline"/>
        </w:rPr>
        <w:t xml:space="preserve"> takes many months. Unfortunately, it is not as simple as putting a recipe on the internet”</w:t>
      </w:r>
    </w:p>
    <w:p w14:paraId="04A36272" w14:textId="77777777" w:rsidR="00763014" w:rsidRPr="001E7A91" w:rsidRDefault="00763014" w:rsidP="00763014">
      <w:pPr>
        <w:rPr>
          <w:u w:val="single"/>
        </w:rPr>
      </w:pPr>
      <w:r w:rsidRPr="00CE6CAB">
        <w:rPr>
          <w:rStyle w:val="Emphasis"/>
        </w:rPr>
        <w:t>The TRIPS waiver, he says, is the “wrong approach”</w:t>
      </w:r>
      <w:r>
        <w:t xml:space="preserve"> </w:t>
      </w:r>
      <w:r w:rsidRPr="00CE6CAB">
        <w:rPr>
          <w:rStyle w:val="Emphasis"/>
        </w:rPr>
        <w:t xml:space="preserve">because COVID-19 therapeutics and vaccines are complex biological products in which the </w:t>
      </w:r>
      <w:r w:rsidRPr="00540E3E">
        <w:rPr>
          <w:rStyle w:val="Emphasis"/>
          <w:highlight w:val="cyan"/>
        </w:rPr>
        <w:t>main barriers are production facilities</w:t>
      </w:r>
      <w:r w:rsidRPr="00CE6CAB">
        <w:rPr>
          <w:rStyle w:val="Emphasis"/>
        </w:rPr>
        <w:t xml:space="preserve">, </w:t>
      </w:r>
      <w:r w:rsidRPr="00540E3E">
        <w:rPr>
          <w:rStyle w:val="Emphasis"/>
          <w:highlight w:val="cyan"/>
        </w:rPr>
        <w:t xml:space="preserve">infrastructure, </w:t>
      </w:r>
      <w:r w:rsidRPr="00540E3E">
        <w:rPr>
          <w:rStyle w:val="Emphasis"/>
        </w:rPr>
        <w:t>and know-how</w:t>
      </w:r>
      <w:r w:rsidRPr="00540E3E">
        <w:rPr>
          <w:highlight w:val="cyan"/>
        </w:rPr>
        <w:t>. “</w:t>
      </w:r>
      <w:r w:rsidRPr="00540E3E">
        <w:rPr>
          <w:rStyle w:val="StyleUnderline"/>
          <w:highlight w:val="cyan"/>
        </w:rPr>
        <w:t>IP is the least of the barriers</w:t>
      </w:r>
      <w:r w:rsidRPr="00CE6CAB">
        <w:rPr>
          <w:rStyle w:val="StyleUnderline"/>
        </w:rPr>
        <w:t xml:space="preserve">”, </w:t>
      </w:r>
      <w:r w:rsidRPr="00CE6CAB">
        <w:t>he says.</w:t>
      </w:r>
    </w:p>
    <w:p w14:paraId="0B046238" w14:textId="77777777" w:rsidR="00763014" w:rsidRDefault="00763014" w:rsidP="00763014">
      <w:r>
        <w:t xml:space="preserve">Then there is the </w:t>
      </w:r>
      <w:r w:rsidRPr="00CE6CAB">
        <w:rPr>
          <w:rStyle w:val="Emphasis"/>
        </w:rPr>
        <w:t>problem of distributing the vaccines</w:t>
      </w:r>
      <w:r>
        <w:t xml:space="preserve"> to billions of people in every country. </w:t>
      </w:r>
      <w:r w:rsidRPr="00CE6CAB">
        <w:rPr>
          <w:rStyle w:val="StyleUnderline"/>
        </w:rPr>
        <w:t xml:space="preserve">Even with plentiful supplies, a range of issues need to be considered such as regulatory bottlenecks; supply chain, </w:t>
      </w:r>
      <w:proofErr w:type="gramStart"/>
      <w:r w:rsidRPr="00CE6CAB">
        <w:rPr>
          <w:rStyle w:val="StyleUnderline"/>
        </w:rPr>
        <w:t>transport</w:t>
      </w:r>
      <w:proofErr w:type="gramEnd"/>
      <w:r w:rsidRPr="00CE6CAB">
        <w:rPr>
          <w:rStyle w:val="StyleUnderline"/>
        </w:rPr>
        <w:t xml:space="preserve"> and storage; maintenance of the cold chain; adequately trained staff; data tracking; and vaccine hesitancy amongst the population</w:t>
      </w:r>
      <w:r>
        <w:t>.</w:t>
      </w:r>
    </w:p>
    <w:p w14:paraId="4238B7AA" w14:textId="77777777" w:rsidR="00763014" w:rsidRDefault="00763014" w:rsidP="00763014">
      <w:r w:rsidRPr="00CE6CAB">
        <w:rPr>
          <w:rStyle w:val="Emphasis"/>
        </w:rPr>
        <w:t xml:space="preserve">The </w:t>
      </w:r>
      <w:r w:rsidRPr="00540E3E">
        <w:rPr>
          <w:rStyle w:val="Emphasis"/>
          <w:highlight w:val="cyan"/>
        </w:rPr>
        <w:t>costs</w:t>
      </w:r>
      <w:r w:rsidRPr="00CE6CAB">
        <w:rPr>
          <w:rStyle w:val="Emphasis"/>
        </w:rPr>
        <w:t xml:space="preserve"> of the vaccine itself </w:t>
      </w:r>
      <w:r w:rsidRPr="00540E3E">
        <w:rPr>
          <w:rStyle w:val="Emphasis"/>
          <w:highlight w:val="cyan"/>
        </w:rPr>
        <w:t>is only a small component</w:t>
      </w:r>
      <w:r>
        <w:t xml:space="preserve"> </w:t>
      </w:r>
      <w:r w:rsidRPr="00CE6CAB">
        <w:rPr>
          <w:rStyle w:val="StyleUnderline"/>
        </w:rPr>
        <w:t>of the total cost of delivering doses to millions of people</w:t>
      </w:r>
      <w:r>
        <w:t xml:space="preserve">. The UK, for example, has spent around £2.9bn on procuring vaccines, far less than the official estimate of £8.8bn to be spent on distributing and delivering them. Comparable costs will exist for all other countries, even </w:t>
      </w:r>
      <w:r>
        <w:lastRenderedPageBreak/>
        <w:t xml:space="preserve">if they are </w:t>
      </w:r>
      <w:proofErr w:type="spellStart"/>
      <w:r>
        <w:t>subsidised</w:t>
      </w:r>
      <w:proofErr w:type="spellEnd"/>
      <w:r>
        <w:t xml:space="preserve"> by Overseas Development Assistance. Even then, the combined costs of vaccination are </w:t>
      </w:r>
      <w:proofErr w:type="spellStart"/>
      <w:r>
        <w:t>dwarved</w:t>
      </w:r>
      <w:proofErr w:type="spellEnd"/>
      <w:r>
        <w:t xml:space="preserve"> by the other economic costs of the pandemic.</w:t>
      </w:r>
    </w:p>
    <w:p w14:paraId="14EACCE0" w14:textId="77777777" w:rsidR="00763014" w:rsidRDefault="00763014" w:rsidP="00763014">
      <w:r>
        <w:t>IP is part of the solution</w:t>
      </w:r>
    </w:p>
    <w:p w14:paraId="0EC2783B" w14:textId="77777777" w:rsidR="00763014" w:rsidRPr="00CE6CAB" w:rsidRDefault="00763014" w:rsidP="00763014">
      <w:pPr>
        <w:rPr>
          <w:rStyle w:val="Emphasis"/>
        </w:rPr>
      </w:pPr>
      <w:r w:rsidRPr="00CE6CAB">
        <w:rPr>
          <w:rStyle w:val="StyleUnderline"/>
        </w:rPr>
        <w:t xml:space="preserve">Far from being a problem, </w:t>
      </w:r>
      <w:r w:rsidRPr="00540E3E">
        <w:rPr>
          <w:rStyle w:val="StyleUnderline"/>
        </w:rPr>
        <w:t>IP</w:t>
      </w:r>
      <w:r w:rsidRPr="00CE6CAB">
        <w:rPr>
          <w:rStyle w:val="StyleUnderline"/>
        </w:rPr>
        <w:t xml:space="preserve"> has repeatedly proven itself to be part of the solution in fighting disease. It </w:t>
      </w:r>
      <w:r w:rsidRPr="00CE6CAB">
        <w:rPr>
          <w:rStyle w:val="Emphasis"/>
        </w:rPr>
        <w:t xml:space="preserve">allows </w:t>
      </w:r>
      <w:r w:rsidRPr="00540E3E">
        <w:rPr>
          <w:rStyle w:val="Emphasis"/>
          <w:highlight w:val="cyan"/>
        </w:rPr>
        <w:t>innovators</w:t>
      </w:r>
      <w:r w:rsidRPr="00CE6CAB">
        <w:rPr>
          <w:rStyle w:val="Emphasis"/>
        </w:rPr>
        <w:t xml:space="preserve"> to manage production </w:t>
      </w:r>
      <w:r w:rsidRPr="00540E3E">
        <w:rPr>
          <w:rStyle w:val="Emphasis"/>
          <w:highlight w:val="cyan"/>
        </w:rPr>
        <w:t>scale-up by selecting</w:t>
      </w:r>
      <w:r w:rsidRPr="00CE6CAB">
        <w:rPr>
          <w:rStyle w:val="Emphasis"/>
        </w:rPr>
        <w:t xml:space="preserve"> and licensing </w:t>
      </w:r>
      <w:r w:rsidRPr="00540E3E">
        <w:rPr>
          <w:rStyle w:val="Emphasis"/>
          <w:highlight w:val="cyan"/>
        </w:rPr>
        <w:t>tech</w:t>
      </w:r>
      <w:r w:rsidRPr="00CE6CAB">
        <w:rPr>
          <w:rStyle w:val="Emphasis"/>
        </w:rPr>
        <w:t xml:space="preserve">nology to partners who have the skills </w:t>
      </w:r>
      <w:r w:rsidRPr="00CE6CAB">
        <w:rPr>
          <w:rStyle w:val="StyleUnderline"/>
        </w:rPr>
        <w:t xml:space="preserve">and capacity </w:t>
      </w:r>
      <w:r w:rsidRPr="00CE6CAB">
        <w:rPr>
          <w:rStyle w:val="Emphasis"/>
        </w:rPr>
        <w:t xml:space="preserve">to </w:t>
      </w:r>
      <w:r w:rsidRPr="00540E3E">
        <w:rPr>
          <w:rStyle w:val="Emphasis"/>
          <w:highlight w:val="cyan"/>
        </w:rPr>
        <w:t>reliably</w:t>
      </w:r>
      <w:r w:rsidRPr="00CE6CAB">
        <w:rPr>
          <w:rStyle w:val="Emphasis"/>
        </w:rPr>
        <w:t xml:space="preserve"> manufacture large quantities</w:t>
      </w:r>
      <w:r w:rsidRPr="00CE6CAB">
        <w:rPr>
          <w:rStyle w:val="StyleUnderline"/>
        </w:rPr>
        <w:t xml:space="preserve"> of high-quality products, which they </w:t>
      </w:r>
      <w:r w:rsidRPr="00CE6CAB">
        <w:rPr>
          <w:rStyle w:val="Emphasis"/>
        </w:rPr>
        <w:t>distribute at scale in low and middle-income countries</w:t>
      </w:r>
      <w:r>
        <w:t xml:space="preserve">. It would </w:t>
      </w:r>
      <w:r w:rsidRPr="00CE6CAB">
        <w:rPr>
          <w:rStyle w:val="Emphasis"/>
        </w:rPr>
        <w:t xml:space="preserve">make no sense for IP owners to use it to withhold </w:t>
      </w:r>
      <w:proofErr w:type="gramStart"/>
      <w:r w:rsidRPr="00CE6CAB">
        <w:rPr>
          <w:rStyle w:val="Emphasis"/>
        </w:rPr>
        <w:t>access</w:t>
      </w:r>
      <w:r>
        <w:t xml:space="preserve">, </w:t>
      </w:r>
      <w:r w:rsidRPr="00CE6CAB">
        <w:rPr>
          <w:rStyle w:val="StyleUnderline"/>
        </w:rPr>
        <w:t>when</w:t>
      </w:r>
      <w:proofErr w:type="gramEnd"/>
      <w:r w:rsidRPr="00CE6CAB">
        <w:rPr>
          <w:rStyle w:val="StyleUnderline"/>
        </w:rPr>
        <w:t xml:space="preserve"> they can profit from supplying all demand. </w:t>
      </w:r>
      <w:r w:rsidRPr="00CE6CAB">
        <w:rPr>
          <w:rStyle w:val="Emphasis"/>
        </w:rPr>
        <w:t>IP licensing is the way this is done.</w:t>
      </w:r>
    </w:p>
    <w:p w14:paraId="558B3484" w14:textId="77777777" w:rsidR="00763014" w:rsidRDefault="00763014" w:rsidP="00763014">
      <w:r>
        <w:t xml:space="preserve">This is the model unfolding for COVID-19, </w:t>
      </w:r>
      <w:r w:rsidRPr="00CE6CAB">
        <w:rPr>
          <w:rStyle w:val="StyleUnderline"/>
        </w:rPr>
        <w:t xml:space="preserve">with new manufacturing licensing deals such as those between AstraZeneca and the Serum Institute in India (1bn doses), China’s </w:t>
      </w:r>
      <w:proofErr w:type="spellStart"/>
      <w:r w:rsidRPr="00CE6CAB">
        <w:rPr>
          <w:rStyle w:val="StyleUnderline"/>
        </w:rPr>
        <w:t>BioKangtai</w:t>
      </w:r>
      <w:proofErr w:type="spellEnd"/>
      <w:r w:rsidRPr="00CE6CAB">
        <w:rPr>
          <w:rStyle w:val="StyleUnderline"/>
        </w:rPr>
        <w:t xml:space="preserve"> (200m doses), Brazil’s </w:t>
      </w:r>
      <w:proofErr w:type="spellStart"/>
      <w:r w:rsidRPr="00CE6CAB">
        <w:rPr>
          <w:rStyle w:val="StyleUnderline"/>
        </w:rPr>
        <w:t>FioCruz</w:t>
      </w:r>
      <w:proofErr w:type="spellEnd"/>
      <w:r w:rsidRPr="00CE6CAB">
        <w:rPr>
          <w:rStyle w:val="StyleUnderline"/>
        </w:rPr>
        <w:t>, Russia’s R-Pharm and South Korea’s SK Bioscience. Collectively</w:t>
      </w:r>
      <w:r w:rsidRPr="00CE6CAB">
        <w:rPr>
          <w:rStyle w:val="Emphasis"/>
        </w:rPr>
        <w:t xml:space="preserve">, such deals will see the manufacture of 2 billion doses by the end of 2021. </w:t>
      </w:r>
      <w:r w:rsidRPr="00CE6CAB">
        <w:rPr>
          <w:rStyle w:val="StyleUnderline"/>
        </w:rPr>
        <w:t xml:space="preserve">The Serum Institute has also </w:t>
      </w:r>
      <w:proofErr w:type="gramStart"/>
      <w:r w:rsidRPr="00CE6CAB">
        <w:rPr>
          <w:rStyle w:val="StyleUnderline"/>
        </w:rPr>
        <w:t>entered into</w:t>
      </w:r>
      <w:proofErr w:type="gramEnd"/>
      <w:r w:rsidRPr="00CE6CAB">
        <w:rPr>
          <w:rStyle w:val="StyleUnderline"/>
        </w:rPr>
        <w:t xml:space="preserve"> manufacturing licenses</w:t>
      </w:r>
      <w:r>
        <w:t xml:space="preserve"> with a number of developers of yet to be approved COVID-19 vaccines, </w:t>
      </w:r>
      <w:r w:rsidRPr="00CE6CAB">
        <w:rPr>
          <w:rStyle w:val="Emphasis"/>
        </w:rPr>
        <w:t xml:space="preserve">as have several other Indian vaccine manufacturers. </w:t>
      </w:r>
      <w:r>
        <w:t xml:space="preserve">Many of these </w:t>
      </w:r>
      <w:r w:rsidRPr="00CE6CAB">
        <w:rPr>
          <w:rStyle w:val="Emphasis"/>
        </w:rPr>
        <w:t>doses will be procured on a non-profit basis by new collective procurement bodies</w:t>
      </w:r>
      <w:r>
        <w:t xml:space="preserve"> such as COVAX, for distribution to low and middle-income countries.</w:t>
      </w:r>
    </w:p>
    <w:p w14:paraId="586A97EC" w14:textId="77777777" w:rsidR="00763014" w:rsidRDefault="00763014" w:rsidP="00763014">
      <w:r w:rsidRPr="00540E3E">
        <w:rPr>
          <w:rStyle w:val="Emphasis"/>
          <w:highlight w:val="cyan"/>
        </w:rPr>
        <w:t>IP</w:t>
      </w:r>
      <w:r w:rsidRPr="00CE6CAB">
        <w:rPr>
          <w:rStyle w:val="Emphasis"/>
        </w:rPr>
        <w:t xml:space="preserve"> is important because it </w:t>
      </w:r>
      <w:r w:rsidRPr="00540E3E">
        <w:rPr>
          <w:rStyle w:val="Emphasis"/>
          <w:highlight w:val="cyan"/>
        </w:rPr>
        <w:t>allows</w:t>
      </w:r>
      <w:r w:rsidRPr="00CE6CAB">
        <w:rPr>
          <w:rStyle w:val="Emphasis"/>
        </w:rPr>
        <w:t xml:space="preserve"> the </w:t>
      </w:r>
      <w:r w:rsidRPr="00540E3E">
        <w:rPr>
          <w:rStyle w:val="Emphasis"/>
        </w:rPr>
        <w:t>innovator to control</w:t>
      </w:r>
      <w:r w:rsidRPr="00CE6CAB">
        <w:rPr>
          <w:rStyle w:val="Emphasis"/>
        </w:rPr>
        <w:t xml:space="preserve"> which partners manufacture the product</w:t>
      </w:r>
      <w:r>
        <w:t xml:space="preserve">, </w:t>
      </w:r>
      <w:r w:rsidRPr="00CE6CAB">
        <w:rPr>
          <w:rStyle w:val="StyleUnderline"/>
        </w:rPr>
        <w:t xml:space="preserve">ensuring the quality of supplies, </w:t>
      </w:r>
      <w:r>
        <w:t xml:space="preserve">while </w:t>
      </w:r>
      <w:proofErr w:type="spellStart"/>
      <w:r w:rsidRPr="00CE6CAB">
        <w:rPr>
          <w:rStyle w:val="Emphasis"/>
        </w:rPr>
        <w:t>maximising</w:t>
      </w:r>
      <w:proofErr w:type="spellEnd"/>
      <w:r w:rsidRPr="00CE6CAB">
        <w:rPr>
          <w:rStyle w:val="Emphasis"/>
        </w:rPr>
        <w:t xml:space="preserve"> </w:t>
      </w:r>
      <w:r w:rsidRPr="00540E3E">
        <w:rPr>
          <w:rStyle w:val="Emphasis"/>
          <w:highlight w:val="cyan"/>
        </w:rPr>
        <w:t>low-cost access</w:t>
      </w:r>
      <w:r>
        <w:t xml:space="preserve"> for low and middle-income countries. It also </w:t>
      </w:r>
      <w:r w:rsidRPr="00CE6CAB">
        <w:rPr>
          <w:rStyle w:val="Emphasis"/>
        </w:rPr>
        <w:t xml:space="preserve">allows the </w:t>
      </w:r>
      <w:r w:rsidRPr="00540E3E">
        <w:rPr>
          <w:rStyle w:val="Emphasis"/>
          <w:highlight w:val="cyan"/>
        </w:rPr>
        <w:t>innovator</w:t>
      </w:r>
      <w:r w:rsidRPr="00CE6CAB">
        <w:rPr>
          <w:rStyle w:val="Emphasis"/>
        </w:rPr>
        <w:t xml:space="preserve"> to </w:t>
      </w:r>
      <w:r w:rsidRPr="00540E3E">
        <w:rPr>
          <w:rStyle w:val="Emphasis"/>
          <w:highlight w:val="cyan"/>
        </w:rPr>
        <w:t>preserve</w:t>
      </w:r>
      <w:r w:rsidRPr="00CE6CAB">
        <w:rPr>
          <w:rStyle w:val="Emphasis"/>
        </w:rPr>
        <w:t xml:space="preserve"> its </w:t>
      </w:r>
      <w:r w:rsidRPr="00540E3E">
        <w:rPr>
          <w:rStyle w:val="Emphasis"/>
          <w:highlight w:val="cyan"/>
        </w:rPr>
        <w:t>ability to recoup costs</w:t>
      </w:r>
      <w:r w:rsidRPr="00CE6CAB">
        <w:rPr>
          <w:rStyle w:val="Emphasis"/>
        </w:rPr>
        <w:t xml:space="preserve"> from richer markets, </w:t>
      </w:r>
      <w:r>
        <w:t>meaning the preservation of incentives for future R&amp;D investment.</w:t>
      </w:r>
    </w:p>
    <w:p w14:paraId="0C532F20" w14:textId="77777777" w:rsidR="00763014" w:rsidRDefault="00763014" w:rsidP="00763014">
      <w:r w:rsidRPr="00CE6CAB">
        <w:rPr>
          <w:rStyle w:val="StyleUnderline"/>
        </w:rPr>
        <w:t>Voluntary licensing has worked well in the past</w:t>
      </w:r>
      <w:r>
        <w: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p>
    <w:p w14:paraId="6E4391CC" w14:textId="77777777" w:rsidR="00763014" w:rsidRDefault="00763014" w:rsidP="00763014">
      <w:r>
        <w:t xml:space="preserve">But again, these licenses model were </w:t>
      </w:r>
      <w:proofErr w:type="spellStart"/>
      <w:r>
        <w:t>criticised</w:t>
      </w:r>
      <w:proofErr w:type="spellEnd"/>
      <w:r>
        <w:t xml:space="preserve"> by public health NGOs and other stakeholders, who called for the confiscation of IP rights via compulsory licensing. Time has shown such calls to be mistaken.</w:t>
      </w:r>
    </w:p>
    <w:p w14:paraId="313D41A3" w14:textId="77777777" w:rsidR="00763014" w:rsidRDefault="00763014" w:rsidP="00763014">
      <w:r>
        <w:t>Conclusion</w:t>
      </w:r>
    </w:p>
    <w:p w14:paraId="160BCDE1" w14:textId="77777777" w:rsidR="00763014" w:rsidRDefault="00763014" w:rsidP="00763014">
      <w:r w:rsidRPr="00CE6CAB">
        <w:rPr>
          <w:rStyle w:val="StyleUnderline"/>
        </w:rPr>
        <w:t xml:space="preserve">As of January 2021, </w:t>
      </w:r>
      <w:r w:rsidRPr="00CE6CAB">
        <w:rPr>
          <w:rStyle w:val="Emphasis"/>
        </w:rPr>
        <w:t>there are three vaccines approved by stringent regulatory authorities</w:t>
      </w:r>
      <w:r w:rsidRPr="00CE6CAB">
        <w:rPr>
          <w:rStyle w:val="StyleUnderline"/>
        </w:rPr>
        <w:t xml:space="preserve"> with several more likely to follow in the coming months.</w:t>
      </w:r>
      <w:r>
        <w:t xml:space="preserve"> Prices of COVID-19 vaccines vary between more expensive but complex to manufacture, and cheaper ones based on existing technologies. Companies are offering their vaccines at cost, </w:t>
      </w:r>
      <w:r w:rsidRPr="00CE6CAB">
        <w:rPr>
          <w:rStyle w:val="Emphasis"/>
        </w:rPr>
        <w:t xml:space="preserve">with </w:t>
      </w:r>
      <w:r w:rsidRPr="00540E3E">
        <w:rPr>
          <w:rStyle w:val="Emphasis"/>
          <w:highlight w:val="cyan"/>
        </w:rPr>
        <w:t>pooled</w:t>
      </w:r>
      <w:r w:rsidRPr="00CE6CAB">
        <w:rPr>
          <w:rStyle w:val="Emphasis"/>
        </w:rPr>
        <w:t xml:space="preserve"> procurement </w:t>
      </w:r>
      <w:r w:rsidRPr="00540E3E">
        <w:rPr>
          <w:rStyle w:val="Emphasis"/>
          <w:highlight w:val="cyan"/>
        </w:rPr>
        <w:t>mechanisms</w:t>
      </w:r>
      <w:r w:rsidRPr="00CE6CAB">
        <w:rPr>
          <w:rStyle w:val="Emphasis"/>
        </w:rPr>
        <w:t xml:space="preserve"> such as COVAX ready to </w:t>
      </w:r>
      <w:r w:rsidRPr="00540E3E">
        <w:rPr>
          <w:rStyle w:val="Emphasis"/>
          <w:highlight w:val="cyan"/>
        </w:rPr>
        <w:t>leverage</w:t>
      </w:r>
      <w:r w:rsidRPr="00CE6CAB">
        <w:rPr>
          <w:rStyle w:val="Emphasis"/>
        </w:rPr>
        <w:t xml:space="preserve"> their </w:t>
      </w:r>
      <w:r w:rsidRPr="00540E3E">
        <w:rPr>
          <w:rStyle w:val="Emphasis"/>
          <w:highlight w:val="cyan"/>
        </w:rPr>
        <w:t>enormous purchasing power to</w:t>
      </w:r>
      <w:r w:rsidRPr="00CE6CAB">
        <w:rPr>
          <w:rStyle w:val="Emphasis"/>
        </w:rPr>
        <w:t xml:space="preserve"> drive economies of scale and </w:t>
      </w:r>
      <w:r w:rsidRPr="00540E3E">
        <w:rPr>
          <w:rStyle w:val="Emphasis"/>
          <w:highlight w:val="cyan"/>
        </w:rPr>
        <w:t>bring prices down further</w:t>
      </w:r>
      <w:r>
        <w:t xml:space="preserve"> for developing countries, many of which will have the </w:t>
      </w:r>
      <w:r w:rsidRPr="00CE6CAB">
        <w:rPr>
          <w:rStyle w:val="StyleUnderline"/>
        </w:rPr>
        <w:t xml:space="preserve">cost of vaccination </w:t>
      </w:r>
      <w:proofErr w:type="spellStart"/>
      <w:r w:rsidRPr="00CE6CAB">
        <w:rPr>
          <w:rStyle w:val="StyleUnderline"/>
        </w:rPr>
        <w:t>subsidised</w:t>
      </w:r>
      <w:proofErr w:type="spellEnd"/>
      <w:r w:rsidRPr="00CE6CAB">
        <w:rPr>
          <w:rStyle w:val="StyleUnderline"/>
        </w:rPr>
        <w:t xml:space="preserve"> by Overseas Development Assistance.</w:t>
      </w:r>
    </w:p>
    <w:p w14:paraId="6F903A84" w14:textId="77777777" w:rsidR="00D06199" w:rsidRDefault="00763014" w:rsidP="00763014">
      <w:r>
        <w:lastRenderedPageBreak/>
        <w:t xml:space="preserve">Meanwhile, the existence of multiple vaccines means </w:t>
      </w:r>
      <w:r w:rsidRPr="00CE6CAB">
        <w:rPr>
          <w:rStyle w:val="Emphasis"/>
        </w:rPr>
        <w:t xml:space="preserve">there is </w:t>
      </w:r>
      <w:r w:rsidRPr="00540E3E">
        <w:rPr>
          <w:rStyle w:val="Emphasis"/>
          <w:highlight w:val="cyan"/>
        </w:rPr>
        <w:t>no</w:t>
      </w:r>
      <w:r w:rsidRPr="00CE6CAB">
        <w:rPr>
          <w:rStyle w:val="Emphasis"/>
        </w:rPr>
        <w:t xml:space="preserve"> COVID-19 </w:t>
      </w:r>
      <w:r w:rsidRPr="00540E3E">
        <w:rPr>
          <w:rStyle w:val="Emphasis"/>
          <w:highlight w:val="cyan"/>
        </w:rPr>
        <w:t>vaccine “monopoly</w:t>
      </w:r>
      <w:r w:rsidRPr="00CE6CAB">
        <w:rPr>
          <w:rStyle w:val="Emphasis"/>
        </w:rPr>
        <w:t>”, and minimal risk of premium pricing.</w:t>
      </w:r>
      <w:r>
        <w:t xml:space="preserve"> In fact, </w:t>
      </w:r>
      <w:r w:rsidRPr="00CE6CAB">
        <w:rPr>
          <w:rStyle w:val="Emphasis"/>
        </w:rPr>
        <w:t xml:space="preserve">there is a </w:t>
      </w:r>
      <w:r w:rsidRPr="00540E3E">
        <w:rPr>
          <w:rStyle w:val="Emphasis"/>
          <w:highlight w:val="cyan"/>
        </w:rPr>
        <w:t>competitive marketplace</w:t>
      </w:r>
      <w:r w:rsidRPr="00CE6CAB">
        <w:rPr>
          <w:rStyle w:val="Emphasis"/>
        </w:rPr>
        <w:t xml:space="preserve"> in which manufacturers are </w:t>
      </w:r>
      <w:proofErr w:type="spellStart"/>
      <w:r w:rsidRPr="00CE6CAB">
        <w:rPr>
          <w:rStyle w:val="Emphasis"/>
        </w:rPr>
        <w:t>incentivised</w:t>
      </w:r>
      <w:proofErr w:type="spellEnd"/>
      <w:r w:rsidRPr="00CE6CAB">
        <w:rPr>
          <w:rStyle w:val="Emphasis"/>
        </w:rPr>
        <w:t xml:space="preserve"> </w:t>
      </w:r>
      <w:r w:rsidRPr="00540E3E">
        <w:rPr>
          <w:rStyle w:val="Emphasis"/>
          <w:highlight w:val="cyan"/>
        </w:rPr>
        <w:t>to refine</w:t>
      </w:r>
      <w:r w:rsidRPr="00CE6CAB">
        <w:rPr>
          <w:rStyle w:val="Emphasis"/>
        </w:rPr>
        <w:t xml:space="preserve"> and improve their </w:t>
      </w:r>
      <w:r w:rsidRPr="00540E3E">
        <w:rPr>
          <w:rStyle w:val="Emphasis"/>
          <w:highlight w:val="cyan"/>
        </w:rPr>
        <w:t>vaccines</w:t>
      </w:r>
      <w:r>
        <w:t xml:space="preserve"> – vital given</w:t>
      </w:r>
    </w:p>
    <w:p w14:paraId="29512998" w14:textId="77777777" w:rsidR="00D06199" w:rsidRDefault="00D06199" w:rsidP="00763014"/>
    <w:p w14:paraId="5DE5E509" w14:textId="0B21C361" w:rsidR="00763014" w:rsidRDefault="00763014" w:rsidP="00763014">
      <w:r>
        <w:t xml:space="preserve"> the new strains of the virus which constantly emerge.</w:t>
      </w:r>
    </w:p>
    <w:p w14:paraId="5790823B" w14:textId="77777777" w:rsidR="00763014" w:rsidRDefault="00763014" w:rsidP="00763014">
      <w:r>
        <w:t xml:space="preserve">Providing COVID-19 vaccines rapidly at scale is a pressing challenge for all </w:t>
      </w:r>
      <w:r w:rsidRPr="001E7A91">
        <w:rPr>
          <w:rStyle w:val="Emphasis"/>
        </w:rPr>
        <w:t xml:space="preserve">countries but there is </w:t>
      </w:r>
      <w:r w:rsidRPr="00F9020B">
        <w:rPr>
          <w:rStyle w:val="Emphasis"/>
          <w:highlight w:val="cyan"/>
        </w:rPr>
        <w:t>no</w:t>
      </w:r>
      <w:r w:rsidRPr="001E7A91">
        <w:rPr>
          <w:rStyle w:val="Emphasis"/>
        </w:rPr>
        <w:t xml:space="preserve"> </w:t>
      </w:r>
      <w:r w:rsidRPr="00F9020B">
        <w:rPr>
          <w:rStyle w:val="Emphasis"/>
          <w:highlight w:val="cyan"/>
        </w:rPr>
        <w:t>evidence that overriding i</w:t>
      </w:r>
      <w:r w:rsidRPr="00F9020B">
        <w:rPr>
          <w:rStyle w:val="Emphasis"/>
        </w:rPr>
        <w:t>ntellectual</w:t>
      </w:r>
      <w:r w:rsidRPr="00F9020B">
        <w:rPr>
          <w:rStyle w:val="Emphasis"/>
          <w:highlight w:val="cyan"/>
        </w:rPr>
        <w:t xml:space="preserve"> p</w:t>
      </w:r>
      <w:r w:rsidRPr="00F9020B">
        <w:rPr>
          <w:rStyle w:val="Emphasis"/>
        </w:rPr>
        <w:t>roperty</w:t>
      </w:r>
      <w:r w:rsidRPr="00F9020B">
        <w:rPr>
          <w:rStyle w:val="Emphasis"/>
          <w:highlight w:val="cyan"/>
        </w:rPr>
        <w:t xml:space="preserve"> ri</w:t>
      </w:r>
      <w:r w:rsidRPr="00F9020B">
        <w:rPr>
          <w:rStyle w:val="Emphasis"/>
        </w:rPr>
        <w:t>ghts</w:t>
      </w:r>
      <w:r w:rsidRPr="001E7A91">
        <w:rPr>
          <w:rStyle w:val="Emphasis"/>
        </w:rPr>
        <w:t xml:space="preserve"> </w:t>
      </w:r>
      <w:r w:rsidRPr="00F9020B">
        <w:rPr>
          <w:rStyle w:val="Emphasis"/>
          <w:highlight w:val="cyan"/>
        </w:rPr>
        <w:t>will</w:t>
      </w:r>
      <w:r w:rsidRPr="001E7A91">
        <w:rPr>
          <w:rStyle w:val="Emphasis"/>
        </w:rPr>
        <w:t xml:space="preserve"> </w:t>
      </w:r>
      <w:r w:rsidRPr="00F9020B">
        <w:rPr>
          <w:rStyle w:val="Emphasis"/>
          <w:highlight w:val="cyan"/>
        </w:rPr>
        <w:t>achieve more than</w:t>
      </w:r>
      <w:r w:rsidRPr="001E7A91">
        <w:rPr>
          <w:rStyle w:val="Emphasis"/>
        </w:rPr>
        <w:t xml:space="preserve"> the </w:t>
      </w:r>
      <w:r w:rsidRPr="00F9020B">
        <w:rPr>
          <w:rStyle w:val="Emphasis"/>
          <w:highlight w:val="cyan"/>
        </w:rPr>
        <w:t>licensing</w:t>
      </w:r>
      <w:r w:rsidRPr="001E7A91">
        <w:rPr>
          <w:rStyle w:val="Emphasis"/>
        </w:rPr>
        <w:t xml:space="preserve"> </w:t>
      </w:r>
      <w:r w:rsidRPr="00F9020B">
        <w:rPr>
          <w:rStyle w:val="Emphasis"/>
          <w:highlight w:val="cyan"/>
        </w:rPr>
        <w:t>agreements</w:t>
      </w:r>
      <w:r w:rsidRPr="001E7A91">
        <w:rPr>
          <w:rStyle w:val="Emphasis"/>
        </w:rPr>
        <w:t xml:space="preserve"> currently being </w:t>
      </w:r>
      <w:r w:rsidRPr="00F9020B">
        <w:rPr>
          <w:rStyle w:val="Emphasis"/>
          <w:highlight w:val="cyan"/>
        </w:rPr>
        <w:t>forged between innovators and</w:t>
      </w:r>
      <w:r w:rsidRPr="001E7A91">
        <w:rPr>
          <w:rStyle w:val="Emphasis"/>
        </w:rPr>
        <w:t xml:space="preserve"> reputable vaccine </w:t>
      </w:r>
      <w:r w:rsidRPr="00F9020B">
        <w:rPr>
          <w:rStyle w:val="Emphasis"/>
          <w:highlight w:val="cyan"/>
        </w:rPr>
        <w:t>manufacturers</w:t>
      </w:r>
      <w:r>
        <w:t xml:space="preserve"> in </w:t>
      </w:r>
      <w:r w:rsidRPr="00F9020B">
        <w:t>countries</w:t>
      </w:r>
      <w:r>
        <w:t xml:space="preserve"> like India and Brazil.</w:t>
      </w:r>
    </w:p>
    <w:p w14:paraId="5DE0E3DA" w14:textId="77777777" w:rsidR="00763014" w:rsidRDefault="00763014" w:rsidP="00763014">
      <w:r w:rsidRPr="001E7A91">
        <w:rPr>
          <w:rStyle w:val="StyleUnderline"/>
        </w:rPr>
        <w:t xml:space="preserve">Manufacturing of COVID-19 vaccines is continuing at speed, and mechanisms are </w:t>
      </w:r>
      <w:r w:rsidRPr="001E7A91">
        <w:rPr>
          <w:rStyle w:val="Emphasis"/>
        </w:rPr>
        <w:t>gearing up to ensure a rapid global role out</w:t>
      </w:r>
      <w:r w:rsidRPr="001E7A91">
        <w:rPr>
          <w:rStyle w:val="StyleUnderline"/>
        </w:rPr>
        <w:t>.</w:t>
      </w:r>
      <w:r>
        <w:t xml:space="preserve"> </w:t>
      </w:r>
      <w:r w:rsidRPr="001E7A91">
        <w:rPr>
          <w:rStyle w:val="Emphasis"/>
        </w:rPr>
        <w:t>Forceable tech transfer</w:t>
      </w:r>
      <w:r>
        <w:t xml:space="preserve"> and other forms of IP abrogation such as those proposed by India and South Africa at the WTO TRIPS Council </w:t>
      </w:r>
      <w:r w:rsidRPr="001E7A91">
        <w:rPr>
          <w:rStyle w:val="Emphasis"/>
        </w:rPr>
        <w:t xml:space="preserve">would throw manufacturing supply chain planning, </w:t>
      </w:r>
      <w:proofErr w:type="gramStart"/>
      <w:r w:rsidRPr="001E7A91">
        <w:rPr>
          <w:rStyle w:val="Emphasis"/>
        </w:rPr>
        <w:t>financing</w:t>
      </w:r>
      <w:proofErr w:type="gramEnd"/>
      <w:r w:rsidRPr="001E7A91">
        <w:rPr>
          <w:rStyle w:val="Emphasis"/>
        </w:rPr>
        <w:t xml:space="preserve"> and distribution systems into chaos for little upside</w:t>
      </w:r>
      <w:r>
        <w:t>.</w:t>
      </w:r>
    </w:p>
    <w:p w14:paraId="17921AE8" w14:textId="77777777" w:rsidR="00763014" w:rsidRDefault="00763014" w:rsidP="00763014">
      <w:r>
        <w:t>Instead of sowing division and creating major distractions at venues such as the WTO, opponents of IP should stop the rhetoric. The IP system has put us in a position to end the pandemic. We should allow it to continue doing its job.</w:t>
      </w:r>
    </w:p>
    <w:p w14:paraId="261D7DE2" w14:textId="29B57F64" w:rsidR="00763014" w:rsidRPr="00763014" w:rsidRDefault="00D06199" w:rsidP="00763014">
      <w:r>
        <w:t>\</w:t>
      </w:r>
    </w:p>
    <w:p w14:paraId="4B79BD54" w14:textId="2DC173F0" w:rsidR="00E42E4C" w:rsidRPr="005F30E9" w:rsidRDefault="00E42E4C" w:rsidP="005F30E9">
      <w:pPr>
        <w:pStyle w:val="Heading4"/>
      </w:pPr>
    </w:p>
    <w:sectPr w:rsidR="00E42E4C" w:rsidRPr="005F30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231387"/>
    <w:multiLevelType w:val="hybridMultilevel"/>
    <w:tmpl w:val="FD5A1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EDA3374">
      <w:start w:val="1"/>
      <w:numFmt w:val="upperLetter"/>
      <w:lvlText w:val="%4."/>
      <w:lvlJc w:val="left"/>
      <w:pPr>
        <w:ind w:left="720" w:hanging="360"/>
      </w:pPr>
      <w:rPr>
        <w:b/>
      </w:rPr>
    </w:lvl>
    <w:lvl w:ilvl="4" w:tplc="04090015">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EC2B75"/>
    <w:multiLevelType w:val="hybridMultilevel"/>
    <w:tmpl w:val="C470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5D6D67"/>
    <w:multiLevelType w:val="hybridMultilevel"/>
    <w:tmpl w:val="6FD22492"/>
    <w:lvl w:ilvl="0" w:tplc="4E78C7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0D61DC"/>
    <w:multiLevelType w:val="hybridMultilevel"/>
    <w:tmpl w:val="09B00C6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74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53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0E9"/>
    <w:rsid w:val="00607D6C"/>
    <w:rsid w:val="0061383D"/>
    <w:rsid w:val="00614D69"/>
    <w:rsid w:val="00617030"/>
    <w:rsid w:val="00621301"/>
    <w:rsid w:val="0062173F"/>
    <w:rsid w:val="006235FB"/>
    <w:rsid w:val="00626A15"/>
    <w:rsid w:val="006379E9"/>
    <w:rsid w:val="006438CB"/>
    <w:rsid w:val="0064745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014"/>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75"/>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6199"/>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5700E"/>
  <w14:defaultImageDpi w14:val="300"/>
  <w15:docId w15:val="{4825462B-B72F-7D4F-9041-36FC8FEE0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7458"/>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6474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74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6474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6474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74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458"/>
  </w:style>
  <w:style w:type="character" w:customStyle="1" w:styleId="Heading1Char">
    <w:name w:val="Heading 1 Char"/>
    <w:aliases w:val="Pocket Char"/>
    <w:basedOn w:val="DefaultParagraphFont"/>
    <w:link w:val="Heading1"/>
    <w:uiPriority w:val="9"/>
    <w:rsid w:val="0064745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47458"/>
    <w:rPr>
      <w:rFonts w:ascii="Georgia" w:eastAsiaTheme="majorEastAsia" w:hAnsi="Georgia"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647458"/>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47458"/>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4745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1"/>
    <w:qFormat/>
    <w:rsid w:val="0064745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647458"/>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647458"/>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647458"/>
    <w:rPr>
      <w:color w:val="auto"/>
      <w:u w:val="none"/>
    </w:rPr>
  </w:style>
  <w:style w:type="paragraph" w:styleId="DocumentMap">
    <w:name w:val="Document Map"/>
    <w:basedOn w:val="Normal"/>
    <w:link w:val="DocumentMapChar"/>
    <w:uiPriority w:val="99"/>
    <w:semiHidden/>
    <w:unhideWhenUsed/>
    <w:rsid w:val="006474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7458"/>
    <w:rPr>
      <w:rFonts w:ascii="Lucida Grande" w:hAnsi="Lucida Grande" w:cs="Lucida Grande"/>
    </w:rPr>
  </w:style>
  <w:style w:type="paragraph" w:styleId="ListParagraph">
    <w:name w:val="List Paragraph"/>
    <w:aliases w:val="6 font"/>
    <w:basedOn w:val="Normal"/>
    <w:uiPriority w:val="34"/>
    <w:qFormat/>
    <w:rsid w:val="005F30E9"/>
    <w:pPr>
      <w:ind w:left="720"/>
      <w:contextualSpacing/>
    </w:p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5F30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F30E9"/>
    <w:pPr>
      <w:ind w:left="720"/>
      <w:jc w:val="both"/>
    </w:pPr>
    <w:rPr>
      <w:b/>
      <w:iCs/>
      <w:u w:val="single"/>
    </w:rPr>
  </w:style>
  <w:style w:type="paragraph" w:customStyle="1" w:styleId="Emphasis1">
    <w:name w:val="Emphasis1"/>
    <w:basedOn w:val="Normal"/>
    <w:autoRedefine/>
    <w:uiPriority w:val="20"/>
    <w:qFormat/>
    <w:rsid w:val="005F30E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Bold">
    <w:name w:val="Underline + Bold"/>
    <w:basedOn w:val="DefaultParagraphFont"/>
    <w:uiPriority w:val="1"/>
    <w:qFormat/>
    <w:rsid w:val="005F30E9"/>
    <w:rPr>
      <w:rFonts w:ascii="Tahoma" w:hAnsi="Tahoma"/>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livescience.com/climate-change-humans-extinct.html%20August%2030" TargetMode="External"/><Relationship Id="rId39" Type="http://schemas.openxmlformats.org/officeDocument/2006/relationships/hyperlink" Target="https://humanorigins.si.edu/research/climate-and-human-evolution/climate-effects-human-evolution"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livescience.com/homo-sapiens.html" TargetMode="External"/><Relationship Id="rId42" Type="http://schemas.openxmlformats.org/officeDocument/2006/relationships/hyperlink" Target="https://advances.sciencemag.org/content/5/10/eaay5478" TargetMode="External"/><Relationship Id="rId47" Type="http://schemas.openxmlformats.org/officeDocument/2006/relationships/hyperlink" Target="https://jamanetwork.com/journals/jama/fullarticle/2771764" TargetMode="External"/><Relationship Id="rId50" Type="http://schemas.openxmlformats.org/officeDocument/2006/relationships/hyperlink" Target="https://www.cfr.org/timeline/major-epidemics-modern-er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www.livescience.com/65927-has-earth-been-this-hot-before.html"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livescience.com/43295-triassic-period.html" TargetMode="External"/><Relationship Id="rId37" Type="http://schemas.openxmlformats.org/officeDocument/2006/relationships/hyperlink" Target="https://www.livescience.com/65594-neanderthal-fertility-led-to-extinction.html" TargetMode="External"/><Relationship Id="rId40" Type="http://schemas.openxmlformats.org/officeDocument/2006/relationships/hyperlink" Target="https://www.livescience.com/58891-why-2-degrees-celsius-increase-matters.html" TargetMode="External"/><Relationship Id="rId45" Type="http://schemas.openxmlformats.org/officeDocument/2006/relationships/hyperlink" Target="https://www.washingtonpost.com/coronavirus/?itid=lk_inline_manual_3"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livescience.com/43514-silurian-period.html" TargetMode="External"/><Relationship Id="rId44" Type="http://schemas.openxmlformats.org/officeDocument/2006/relationships/hyperlink" Target="https://www.heritage.org/index/"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livescience.com/58891-why-2-degrees-celsius-increase-matters.html" TargetMode="External"/><Relationship Id="rId30" Type="http://schemas.openxmlformats.org/officeDocument/2006/relationships/hyperlink" Target="https://www.livescience.com/mass-extinction-events-that-shaped-Earth.html" TargetMode="External"/><Relationship Id="rId35" Type="http://schemas.openxmlformats.org/officeDocument/2006/relationships/hyperlink" Target="https://www.livescience.com/28036-neanderthals-facts-about-our-extinct-human-relatives.html" TargetMode="External"/><Relationship Id="rId43" Type="http://schemas.openxmlformats.org/officeDocument/2006/relationships/hyperlink" Target="https://www.cnbc.com/advertorial/2021/08/09/why-the-nasdaq-biotechnology-index-is-poised-for-a-run-of-sustainable-growth-.html" TargetMode="External"/><Relationship Id="rId48" Type="http://schemas.openxmlformats.org/officeDocument/2006/relationships/hyperlink" Target="https://science.sciencemag.org/content/372/6538/109.full" TargetMode="External"/><Relationship Id="rId8" Type="http://schemas.openxmlformats.org/officeDocument/2006/relationships/webSettings" Target="webSettings.xml"/><Relationship Id="rId51" Type="http://schemas.openxmlformats.org/officeDocument/2006/relationships/hyperlink" Target="https://www.fhi.ox.ac.uk/wp-content/uploads/Existential-Risks-2017-01-23.pdf" TargetMode="External"/><Relationship Id="rId3" Type="http://schemas.openxmlformats.org/officeDocument/2006/relationships/customXml" Target="../customXml/item3.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researchsquare.com/article/rs-266803/v1" TargetMode="External"/><Relationship Id="rId33" Type="http://schemas.openxmlformats.org/officeDocument/2006/relationships/hyperlink" Target="https://www.livescience.com/28739-jurassic-period.html" TargetMode="External"/><Relationship Id="rId38" Type="http://schemas.openxmlformats.org/officeDocument/2006/relationships/hyperlink" Target="https://www.livescience.com/38893-drought-caused-ancient-mediterranean-collapse.html" TargetMode="External"/><Relationship Id="rId46" Type="http://schemas.openxmlformats.org/officeDocument/2006/relationships/hyperlink" Target="https://www.washingtonpost.com/graphics/2020/national/coronavirus-us-cases-deaths/?itid=lk_inline_manual_11" TargetMode="Externa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www.mdpi.com/2071-1050/13/15/8161/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36" Type="http://schemas.openxmlformats.org/officeDocument/2006/relationships/hyperlink" Target="https://www.nhm.ac.uk/discover/who-were-the-neanderthals.html" TargetMode="External"/><Relationship Id="rId49" Type="http://schemas.openxmlformats.org/officeDocument/2006/relationships/hyperlink" Target="https://www.washingtonpost.com/health/2020/12/06/covid-vaccine-messenger-rna/?itid=lk_inline_manual_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27</Pages>
  <Words>14321</Words>
  <Characters>81634</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3</cp:revision>
  <dcterms:created xsi:type="dcterms:W3CDTF">2021-09-18T14:35:00Z</dcterms:created>
  <dcterms:modified xsi:type="dcterms:W3CDTF">2021-09-18T16:09:00Z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