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DE509" w14:textId="77777777" w:rsidR="00324835" w:rsidRDefault="00324835" w:rsidP="00324835">
      <w:pPr>
        <w:pStyle w:val="Heading3"/>
      </w:pPr>
      <w:r>
        <w:t>1NC - T</w:t>
      </w:r>
    </w:p>
    <w:p w14:paraId="40988895" w14:textId="4BE33E7B" w:rsidR="00324835" w:rsidRPr="005566A2" w:rsidRDefault="00324835" w:rsidP="00324835">
      <w:pPr>
        <w:pStyle w:val="Heading4"/>
      </w:pPr>
      <w:r>
        <w:t xml:space="preserve">The </w:t>
      </w:r>
      <w:proofErr w:type="spellStart"/>
      <w:r>
        <w:t>aff</w:t>
      </w:r>
      <w:proofErr w:type="spellEnd"/>
      <w:r>
        <w:t xml:space="preserve"> should be topical.</w:t>
      </w:r>
    </w:p>
    <w:p w14:paraId="36BCA1F5" w14:textId="77777777" w:rsidR="00324835" w:rsidRDefault="00324835" w:rsidP="00324835">
      <w:pPr>
        <w:pStyle w:val="Heading4"/>
      </w:pPr>
      <w:r>
        <w:t xml:space="preserve">“Resolved:” refers to a </w:t>
      </w:r>
      <w:r>
        <w:rPr>
          <w:u w:val="single"/>
        </w:rPr>
        <w:t>legislative debate</w:t>
      </w:r>
      <w:r>
        <w:t>.</w:t>
      </w:r>
    </w:p>
    <w:p w14:paraId="7D9E0812" w14:textId="77777777" w:rsidR="00324835" w:rsidRPr="00087C88" w:rsidRDefault="00324835" w:rsidP="00324835">
      <w:r w:rsidRPr="00087C88">
        <w:rPr>
          <w:rStyle w:val="Style13ptBold"/>
        </w:rPr>
        <w:t>Louisiana State Legislature</w:t>
      </w:r>
      <w:r>
        <w:rPr>
          <w:rStyle w:val="Style13ptBold"/>
        </w:rPr>
        <w:t xml:space="preserve"> 16</w:t>
      </w:r>
      <w:r w:rsidRPr="00EA190E">
        <w:t>, “Glossary of Legislative Terms,” http://www.legis.state.la.us/glossary2.htm</w:t>
      </w:r>
    </w:p>
    <w:p w14:paraId="32A8931A" w14:textId="77777777" w:rsidR="00324835" w:rsidRPr="00C55F5A" w:rsidRDefault="00324835" w:rsidP="00324835">
      <w:pPr>
        <w:rPr>
          <w:sz w:val="12"/>
        </w:rPr>
      </w:pPr>
      <w:r w:rsidRPr="005566A2">
        <w:rPr>
          <w:rStyle w:val="StyleUnderline"/>
          <w:highlight w:val="yellow"/>
        </w:rPr>
        <w:t>Resolution</w:t>
      </w:r>
      <w:r w:rsidRPr="00E92D55">
        <w:rPr>
          <w:rStyle w:val="StyleUnderline"/>
        </w:rPr>
        <w:t xml:space="preserve">: A </w:t>
      </w:r>
      <w:r w:rsidRPr="005566A2">
        <w:rPr>
          <w:rStyle w:val="StyleUnderline"/>
          <w:highlight w:val="yellow"/>
        </w:rPr>
        <w:t>legislative instrument</w:t>
      </w:r>
      <w:r w:rsidRPr="00E92D55">
        <w:rPr>
          <w:rStyle w:val="StyleUnderline"/>
        </w:rPr>
        <w:t xml:space="preserve"> that generally is </w:t>
      </w:r>
      <w:r w:rsidRPr="005566A2">
        <w:rPr>
          <w:rStyle w:val="StyleUnderline"/>
          <w:highlight w:val="yellow"/>
        </w:rPr>
        <w:t>used for</w:t>
      </w:r>
      <w:r w:rsidRPr="00E92D55">
        <w:rPr>
          <w:rStyle w:val="StyleUnderline"/>
        </w:rPr>
        <w:t xml:space="preserve"> making declarations, </w:t>
      </w:r>
      <w:r w:rsidRPr="005566A2">
        <w:rPr>
          <w:rStyle w:val="StyleUnderline"/>
          <w:highlight w:val="yellow"/>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5566A2">
        <w:rPr>
          <w:rStyle w:val="Emphasis"/>
          <w:highlight w:val="yellow"/>
        </w:rPr>
        <w:t>a resolution uses the term "resolved"</w:t>
      </w:r>
      <w:r w:rsidRPr="005566A2">
        <w:rPr>
          <w:sz w:val="12"/>
          <w:highlight w:val="yellow"/>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082009F7" w14:textId="77777777" w:rsidR="00324835" w:rsidRDefault="00324835" w:rsidP="00324835">
      <w:pPr>
        <w:pStyle w:val="Heading4"/>
        <w:rPr>
          <w:lang w:eastAsia="zh-CN"/>
        </w:rPr>
      </w:pPr>
      <w:r>
        <w:rPr>
          <w:lang w:eastAsia="zh-CN"/>
        </w:rPr>
        <w:t>The World Trade Organization is an international body that governs trade.</w:t>
      </w:r>
    </w:p>
    <w:p w14:paraId="502B0113" w14:textId="77777777" w:rsidR="00324835" w:rsidRPr="00C55F5A" w:rsidRDefault="00324835" w:rsidP="00324835">
      <w:pPr>
        <w:rPr>
          <w:lang w:eastAsia="zh-CN"/>
        </w:rPr>
      </w:pPr>
      <w:r w:rsidRPr="00C55F5A">
        <w:rPr>
          <w:rStyle w:val="Style13ptBold"/>
        </w:rPr>
        <w:t>Tarver 21</w:t>
      </w:r>
      <w:r>
        <w:rPr>
          <w:lang w:eastAsia="zh-CN"/>
        </w:rPr>
        <w:t xml:space="preserve"> (</w:t>
      </w:r>
      <w:r w:rsidRPr="00C55F5A">
        <w:t>Evan Tarver has 6+ years of experience in financial analysis and 5+ years as an author, editor, and copywriter</w:t>
      </w:r>
      <w:r>
        <w:t>, “World Trade Organization</w:t>
      </w:r>
      <w:r w:rsidRPr="00C55F5A">
        <w:t>”, Mar 1, 2021</w:t>
      </w:r>
      <w:r>
        <w:t xml:space="preserve">, </w:t>
      </w:r>
      <w:r w:rsidRPr="00C55F5A">
        <w:t>https://www.investopedia.com/terms/w/wto.asp</w:t>
      </w:r>
      <w:r>
        <w:t>)</w:t>
      </w:r>
    </w:p>
    <w:p w14:paraId="1CD52686" w14:textId="77777777" w:rsidR="00324835" w:rsidRDefault="00324835" w:rsidP="00324835">
      <w:r w:rsidRPr="00C55F5A">
        <w:t>Created in 1995</w:t>
      </w:r>
      <w:r w:rsidRPr="00C55F5A">
        <w:rPr>
          <w:rStyle w:val="StyleUnderline"/>
        </w:rPr>
        <w:t>, the World Trade Organization (</w:t>
      </w:r>
      <w:r w:rsidRPr="00C55F5A">
        <w:rPr>
          <w:rStyle w:val="StyleUnderline"/>
          <w:highlight w:val="yellow"/>
        </w:rPr>
        <w:t>WTO</w:t>
      </w:r>
      <w:r w:rsidRPr="00C55F5A">
        <w:rPr>
          <w:rStyle w:val="StyleUnderline"/>
        </w:rPr>
        <w:t xml:space="preserve">) is an </w:t>
      </w:r>
      <w:r w:rsidRPr="00C55F5A">
        <w:rPr>
          <w:rStyle w:val="StyleUnderline"/>
          <w:highlight w:val="yellow"/>
        </w:rPr>
        <w:t>international institution</w:t>
      </w:r>
      <w:r w:rsidRPr="00C55F5A">
        <w:rPr>
          <w:rStyle w:val="StyleUnderline"/>
        </w:rPr>
        <w:t xml:space="preserve"> that </w:t>
      </w:r>
      <w:r w:rsidRPr="00C55F5A">
        <w:rPr>
          <w:rStyle w:val="StyleUnderline"/>
          <w:highlight w:val="yellow"/>
        </w:rPr>
        <w:t>oversees</w:t>
      </w:r>
      <w:r w:rsidRPr="00C55F5A">
        <w:rPr>
          <w:rStyle w:val="StyleUnderline"/>
        </w:rPr>
        <w:t xml:space="preserve"> the </w:t>
      </w:r>
      <w:r w:rsidRPr="00C55F5A">
        <w:rPr>
          <w:rStyle w:val="StyleUnderline"/>
          <w:highlight w:val="yellow"/>
        </w:rPr>
        <w:t>global trade rules</w:t>
      </w:r>
      <w:r w:rsidRPr="00C55F5A">
        <w:rPr>
          <w:rStyle w:val="StyleUnderline"/>
        </w:rPr>
        <w:t> among nations</w:t>
      </w:r>
      <w:r w:rsidRPr="00C55F5A">
        <w:t>. It superseded the 1947 </w:t>
      </w:r>
      <w:hyperlink r:id="rId9" w:history="1">
        <w:r w:rsidRPr="00C55F5A">
          <w:rPr>
            <w:rStyle w:val="Hyperlink"/>
          </w:rPr>
          <w:t>General Agreement on Tariffs and Trade</w:t>
        </w:r>
      </w:hyperlink>
      <w:r w:rsidRPr="00C55F5A">
        <w:t> (GATT) created in the wake of World War II.</w:t>
      </w:r>
    </w:p>
    <w:p w14:paraId="38339662" w14:textId="77777777" w:rsidR="00324835" w:rsidRDefault="00324835" w:rsidP="00324835">
      <w:pPr>
        <w:pStyle w:val="Heading4"/>
      </w:pPr>
      <w:r>
        <w:t>Reduce means to make smaller.</w:t>
      </w:r>
    </w:p>
    <w:p w14:paraId="2E1CEDD1" w14:textId="77777777" w:rsidR="00324835" w:rsidRPr="00C55F5A" w:rsidRDefault="00324835" w:rsidP="00324835">
      <w:r w:rsidRPr="00C55F5A">
        <w:rPr>
          <w:rStyle w:val="Style13ptBold"/>
        </w:rPr>
        <w:t>Cambridge Dictionary ND</w:t>
      </w:r>
      <w:r w:rsidRPr="00C55F5A">
        <w:t xml:space="preserve"> (https://dictionary.cambridge.org/us/dictionary/english/reduce)</w:t>
      </w:r>
    </w:p>
    <w:p w14:paraId="695B5AFD" w14:textId="67E0C6BA" w:rsidR="00324835" w:rsidRDefault="00324835" w:rsidP="00324835">
      <w:r w:rsidRPr="00C55F5A">
        <w:t>to </w:t>
      </w:r>
      <w:hyperlink r:id="rId10" w:tooltip="become" w:history="1">
        <w:r w:rsidRPr="00C55F5A">
          <w:rPr>
            <w:rStyle w:val="Hyperlink"/>
          </w:rPr>
          <w:t>become</w:t>
        </w:r>
      </w:hyperlink>
      <w:r w:rsidRPr="00C55F5A">
        <w:t xml:space="preserve"> or to </w:t>
      </w:r>
      <w:r w:rsidRPr="00C55F5A">
        <w:rPr>
          <w:highlight w:val="yellow"/>
          <w:u w:val="single"/>
        </w:rPr>
        <w:t>make something </w:t>
      </w:r>
      <w:hyperlink r:id="rId11" w:tooltip="become" w:history="1">
        <w:r w:rsidRPr="00C55F5A">
          <w:rPr>
            <w:rStyle w:val="Hyperlink"/>
            <w:highlight w:val="yellow"/>
            <w:u w:val="single"/>
          </w:rPr>
          <w:t>become</w:t>
        </w:r>
      </w:hyperlink>
      <w:r w:rsidRPr="00C55F5A">
        <w:rPr>
          <w:highlight w:val="yellow"/>
          <w:u w:val="single"/>
        </w:rPr>
        <w:t> </w:t>
      </w:r>
      <w:hyperlink r:id="rId12" w:tooltip="smaller" w:history="1">
        <w:r w:rsidRPr="00C55F5A">
          <w:rPr>
            <w:rStyle w:val="Hyperlink"/>
            <w:highlight w:val="yellow"/>
            <w:u w:val="single"/>
          </w:rPr>
          <w:t>smaller</w:t>
        </w:r>
      </w:hyperlink>
      <w:r w:rsidRPr="00C55F5A">
        <w:t> in </w:t>
      </w:r>
      <w:hyperlink r:id="rId13" w:tooltip="size" w:history="1">
        <w:r w:rsidRPr="00C55F5A">
          <w:rPr>
            <w:rStyle w:val="Hyperlink"/>
          </w:rPr>
          <w:t>size</w:t>
        </w:r>
      </w:hyperlink>
      <w:r w:rsidRPr="00C55F5A">
        <w:t>, </w:t>
      </w:r>
      <w:hyperlink r:id="rId14" w:tooltip="amount" w:history="1">
        <w:r w:rsidRPr="00C55F5A">
          <w:rPr>
            <w:rStyle w:val="Hyperlink"/>
          </w:rPr>
          <w:t>amount</w:t>
        </w:r>
      </w:hyperlink>
      <w:r w:rsidRPr="00C55F5A">
        <w:t>, </w:t>
      </w:r>
      <w:hyperlink r:id="rId15" w:tooltip="degree" w:history="1">
        <w:r w:rsidRPr="00C55F5A">
          <w:rPr>
            <w:rStyle w:val="Hyperlink"/>
          </w:rPr>
          <w:t>degree</w:t>
        </w:r>
      </w:hyperlink>
      <w:r w:rsidRPr="00C55F5A">
        <w:t>, </w:t>
      </w:r>
      <w:hyperlink r:id="rId16" w:tooltip="importance" w:history="1">
        <w:r w:rsidRPr="00C55F5A">
          <w:rPr>
            <w:rStyle w:val="Hyperlink"/>
          </w:rPr>
          <w:t>importance</w:t>
        </w:r>
      </w:hyperlink>
      <w:r w:rsidRPr="00C55F5A">
        <w:t xml:space="preserve">, </w:t>
      </w:r>
      <w:proofErr w:type="spellStart"/>
      <w:r w:rsidRPr="00C55F5A">
        <w:t>etc</w:t>
      </w:r>
      <w:proofErr w:type="spellEnd"/>
      <w:r>
        <w:t>…</w:t>
      </w:r>
    </w:p>
    <w:p w14:paraId="57C620C1" w14:textId="3534C9CD" w:rsidR="00324835" w:rsidRPr="00B45876" w:rsidRDefault="00324835" w:rsidP="00324835">
      <w:pPr>
        <w:pStyle w:val="Heading4"/>
      </w:pPr>
      <w:r>
        <w:t xml:space="preserve">Don’t let </w:t>
      </w:r>
      <w:proofErr w:type="spellStart"/>
      <w:r>
        <w:t>cheaty</w:t>
      </w:r>
      <w:proofErr w:type="spellEnd"/>
      <w:r>
        <w:t xml:space="preserve"> I-meets – CX -- at best they’re extra topical </w:t>
      </w:r>
    </w:p>
    <w:p w14:paraId="66E372B0" w14:textId="77777777" w:rsidR="00324835" w:rsidRDefault="00324835" w:rsidP="00324835">
      <w:pPr>
        <w:pStyle w:val="Heading4"/>
      </w:pPr>
      <w:r>
        <w:t>We don’t require defending the state, defending government policies, or saying any institution is normatively good – saying an actor ought to do something doesn’t condone the ethicality of that actor or require roleplaying as that actor.</w:t>
      </w:r>
    </w:p>
    <w:p w14:paraId="3EB3BD54" w14:textId="77777777" w:rsidR="00324835" w:rsidRPr="00823E55" w:rsidRDefault="00324835" w:rsidP="00324835"/>
    <w:p w14:paraId="10730EDE" w14:textId="5897E907" w:rsidR="00324835" w:rsidRDefault="00324835" w:rsidP="00324835">
      <w:pPr>
        <w:pStyle w:val="Heading4"/>
      </w:pPr>
      <w:r>
        <w:t>V</w:t>
      </w:r>
      <w:r>
        <w:t xml:space="preserve">ote neg to preserve substantive engagement -- </w:t>
      </w:r>
    </w:p>
    <w:p w14:paraId="290E1BD6" w14:textId="77777777" w:rsidR="00324835" w:rsidRPr="00823E55" w:rsidRDefault="00324835" w:rsidP="00324835"/>
    <w:p w14:paraId="1D4EBBA2" w14:textId="77777777" w:rsidR="00324835" w:rsidRDefault="00324835" w:rsidP="00324835">
      <w:pPr>
        <w:pStyle w:val="Heading4"/>
      </w:pPr>
      <w:r>
        <w:lastRenderedPageBreak/>
        <w:t xml:space="preserve">1] Preparation- repacking the topic gives the </w:t>
      </w:r>
      <w:proofErr w:type="spellStart"/>
      <w:r>
        <w:t>aff</w:t>
      </w:r>
      <w:proofErr w:type="spellEnd"/>
      <w:r>
        <w:t xml:space="preserve">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who have the </w:t>
      </w:r>
      <w:proofErr w:type="spellStart"/>
      <w:r>
        <w:t>self reflexivity</w:t>
      </w:r>
      <w:proofErr w:type="spellEnd"/>
      <w:r>
        <w:t xml:space="preserve"> to advocate for positive change</w:t>
      </w:r>
    </w:p>
    <w:p w14:paraId="7080F5FD" w14:textId="77777777" w:rsidR="00324835" w:rsidRDefault="00324835" w:rsidP="00324835"/>
    <w:p w14:paraId="1E69D755" w14:textId="77777777" w:rsidR="00324835" w:rsidRDefault="00324835" w:rsidP="00324835">
      <w:pPr>
        <w:pStyle w:val="Heading4"/>
      </w:pPr>
      <w:r>
        <w:t xml:space="preserve">2] Limits- there are a finite </w:t>
      </w:r>
      <w:proofErr w:type="gramStart"/>
      <w:r>
        <w:t>amount</w:t>
      </w:r>
      <w:proofErr w:type="gramEnd"/>
      <w:r>
        <w:t xml:space="preserve"> of standardized tests and universities, but an infinite number of </w:t>
      </w:r>
      <w:proofErr w:type="spellStart"/>
      <w:r>
        <w:t>non topical</w:t>
      </w:r>
      <w:proofErr w:type="spellEnd"/>
      <w:r>
        <w:t xml:space="preserve"> affirmatives. Consider this our “library </w:t>
      </w:r>
      <w:proofErr w:type="spellStart"/>
      <w:r>
        <w:t>disad</w:t>
      </w:r>
      <w:proofErr w:type="spellEnd"/>
      <w:r>
        <w:t xml:space="preserve">”- not debating the topic allows someone to specialize in one area of the library for 4 years giving them a huge edge over people who switch research focus ever 2 months. </w:t>
      </w:r>
    </w:p>
    <w:p w14:paraId="5D76AB6C" w14:textId="77777777" w:rsidR="00324835" w:rsidRPr="00DB4056" w:rsidRDefault="00324835" w:rsidP="00324835"/>
    <w:p w14:paraId="2C9B3C61" w14:textId="77777777" w:rsidR="00324835" w:rsidRDefault="00324835" w:rsidP="00324835">
      <w:pPr>
        <w:pStyle w:val="Heading4"/>
      </w:pPr>
      <w:r>
        <w:t xml:space="preserve">3] Truth testing - you can’t vote on the case outweighs T because lack of preparation prevents rigorous testing of the AC claims. If we win fairness we don’t have to “outweigh” other impacts </w:t>
      </w:r>
    </w:p>
    <w:p w14:paraId="5A682F87" w14:textId="77777777" w:rsidR="00324835" w:rsidRPr="00647E5B" w:rsidRDefault="00324835" w:rsidP="00324835"/>
    <w:p w14:paraId="69F42329" w14:textId="77777777" w:rsidR="00324835" w:rsidRDefault="00324835" w:rsidP="00324835">
      <w:pPr>
        <w:pStyle w:val="Heading4"/>
      </w:pPr>
      <w:r>
        <w:t xml:space="preserve">4] Switch side debate is good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p>
    <w:p w14:paraId="55F5C2EB" w14:textId="77777777" w:rsidR="00324835" w:rsidRPr="00647E5B" w:rsidRDefault="00324835" w:rsidP="00324835"/>
    <w:p w14:paraId="5043A835" w14:textId="77777777" w:rsidR="00324835" w:rsidRDefault="00324835" w:rsidP="00324835">
      <w:pPr>
        <w:pStyle w:val="Heading4"/>
      </w:pPr>
      <w:r>
        <w:t>D] TVA</w:t>
      </w:r>
    </w:p>
    <w:p w14:paraId="4E98D63D" w14:textId="77777777" w:rsidR="00324835" w:rsidRDefault="00324835" w:rsidP="00324835">
      <w:pPr>
        <w:pStyle w:val="Heading4"/>
      </w:pPr>
      <w:r>
        <w:t xml:space="preserve">1] Read a cybernetics </w:t>
      </w:r>
      <w:proofErr w:type="spellStart"/>
      <w:r>
        <w:t>aff</w:t>
      </w:r>
      <w:proofErr w:type="spellEnd"/>
      <w:r>
        <w:t xml:space="preserve"> about the WTO perpetuating cybernetics regime with big pharma perpetuating it </w:t>
      </w:r>
    </w:p>
    <w:p w14:paraId="585FCBF5" w14:textId="77777777" w:rsidR="00324835" w:rsidRPr="00F70937" w:rsidRDefault="00324835" w:rsidP="00324835"/>
    <w:p w14:paraId="6E20621F" w14:textId="77777777" w:rsidR="00324835" w:rsidRDefault="00324835" w:rsidP="00324835">
      <w:pPr>
        <w:pStyle w:val="Heading4"/>
      </w:pPr>
      <w:r>
        <w:t>E] Even if you don’t by our education impacts, fairness is an intrinsic good and the only possible impact to your ballot -- debate is a game: forced winner/loser, competitive norms, and the tournament invite prove. Alternative impacts like activism or education can be pursued in other forums – the ballot can’t change our subjectivities BUT it can rectify in round fairness</w:t>
      </w:r>
    </w:p>
    <w:p w14:paraId="6B614395" w14:textId="77777777" w:rsidR="00324835" w:rsidRPr="004C3557" w:rsidRDefault="00324835" w:rsidP="00324835">
      <w:pPr>
        <w:ind w:left="360"/>
      </w:pPr>
    </w:p>
    <w:p w14:paraId="0D6AA2F1" w14:textId="77777777" w:rsidR="00324835" w:rsidRDefault="00324835" w:rsidP="00324835">
      <w:pPr>
        <w:pStyle w:val="Heading4"/>
      </w:pPr>
      <w:r>
        <w:lastRenderedPageBreak/>
        <w:t>F] Paradigm issues</w:t>
      </w:r>
    </w:p>
    <w:p w14:paraId="4EF9BC1C" w14:textId="77777777" w:rsidR="00324835" w:rsidRDefault="00324835" w:rsidP="00324835">
      <w:pPr>
        <w:pStyle w:val="Heading4"/>
      </w:pPr>
      <w:r>
        <w:t xml:space="preserve">1] TFW </w:t>
      </w:r>
      <w:proofErr w:type="gramStart"/>
      <w:r>
        <w:t>has to</w:t>
      </w:r>
      <w:proofErr w:type="gramEnd"/>
      <w:r>
        <w:t xml:space="preserve"> be drop the debater – it indicts their method of engagement and proves we couldn’t engage fairly with their </w:t>
      </w:r>
      <w:proofErr w:type="spellStart"/>
      <w:r>
        <w:t>aff</w:t>
      </w:r>
      <w:proofErr w:type="spellEnd"/>
      <w:r>
        <w:t xml:space="preserve"> – </w:t>
      </w:r>
      <w:proofErr w:type="spellStart"/>
      <w:r>
        <w:t>crossapply</w:t>
      </w:r>
      <w:proofErr w:type="spellEnd"/>
      <w:r>
        <w:t xml:space="preserve"> truth testing</w:t>
      </w:r>
    </w:p>
    <w:p w14:paraId="5DB25FBA" w14:textId="77777777" w:rsidR="00324835" w:rsidRDefault="00324835" w:rsidP="00324835">
      <w:pPr>
        <w:pStyle w:val="Heading4"/>
      </w:pPr>
      <w:r>
        <w:t xml:space="preserve">2] Competing </w:t>
      </w:r>
      <w:proofErr w:type="spellStart"/>
      <w:r>
        <w:t>interps</w:t>
      </w:r>
      <w:proofErr w:type="spellEnd"/>
      <w:r>
        <w:t xml:space="preserve"> – reasonability is arbitrary, you can’t be </w:t>
      </w:r>
    </w:p>
    <w:p w14:paraId="1F0F4F72" w14:textId="77777777" w:rsidR="00324835" w:rsidRPr="00A03AAB" w:rsidRDefault="00324835" w:rsidP="00324835">
      <w:pPr>
        <w:pStyle w:val="Heading4"/>
        <w:rPr>
          <w:rFonts w:cs="Calibri"/>
        </w:rPr>
      </w:pPr>
      <w:r>
        <w:rPr>
          <w:rFonts w:cs="Calibri"/>
        </w:rPr>
        <w:t xml:space="preserve">4] </w:t>
      </w:r>
      <w:r w:rsidRPr="00F767F1">
        <w:rPr>
          <w:rFonts w:cs="Calibri"/>
        </w:rPr>
        <w:t>No impact turns—exclusions are inevitable because we only have 45 minutes so it’s best to draw those exclusions along reciprocal lines to ensure a role for the negative</w:t>
      </w:r>
    </w:p>
    <w:p w14:paraId="2056BC5A" w14:textId="385E0CD9" w:rsidR="00324835" w:rsidRDefault="00324835" w:rsidP="00324835">
      <w:pPr>
        <w:pStyle w:val="Heading3"/>
      </w:pPr>
      <w:r>
        <w:lastRenderedPageBreak/>
        <w:t>Framing</w:t>
      </w:r>
    </w:p>
    <w:p w14:paraId="0B1FBDBF" w14:textId="670C55A8" w:rsidR="00324835" w:rsidRPr="00324835" w:rsidRDefault="00324835" w:rsidP="00324835">
      <w:r>
        <w:t>The standard is maximizing expected wellbeing</w:t>
      </w:r>
    </w:p>
    <w:p w14:paraId="3A849A11" w14:textId="77777777" w:rsidR="00324835" w:rsidRPr="008E7E71" w:rsidRDefault="00324835" w:rsidP="00324835">
      <w:pPr>
        <w:pStyle w:val="Heading4"/>
      </w:pPr>
      <w:r>
        <w:t xml:space="preserve">1] The role of the judge is to vote for the better debater – anything else is </w:t>
      </w:r>
      <w:proofErr w:type="spellStart"/>
      <w:r>
        <w:t>self serving</w:t>
      </w:r>
      <w:proofErr w:type="spellEnd"/>
      <w:r>
        <w:t xml:space="preserve"> and arbitrary – even then, winning cybernetics is good means the judge has th0ught through VR and concluded it’s good.  </w:t>
      </w:r>
    </w:p>
    <w:p w14:paraId="0C17620F" w14:textId="77777777" w:rsidR="00324835" w:rsidRPr="008A282C" w:rsidRDefault="00324835" w:rsidP="00324835">
      <w:pPr>
        <w:pStyle w:val="Heading4"/>
        <w:rPr>
          <w:rFonts w:cs="Times New Roman"/>
        </w:rPr>
      </w:pPr>
      <w:r>
        <w:rPr>
          <w:rFonts w:cs="Times New Roman"/>
        </w:rPr>
        <w:t>2] E</w:t>
      </w:r>
      <w:r w:rsidRPr="008A282C">
        <w:rPr>
          <w:rFonts w:cs="Times New Roman"/>
        </w:rPr>
        <w:t>xtinction o/</w:t>
      </w:r>
      <w:proofErr w:type="spellStart"/>
      <w:r w:rsidRPr="008A282C">
        <w:rPr>
          <w:rFonts w:cs="Times New Roman"/>
        </w:rPr>
        <w:t>ws</w:t>
      </w:r>
      <w:proofErr w:type="spellEnd"/>
      <w:r w:rsidRPr="008A282C">
        <w:rPr>
          <w:rFonts w:cs="Times New Roman"/>
        </w:rPr>
        <w:t xml:space="preserve"> under any framework- moral uncertainty and future gens</w:t>
      </w:r>
    </w:p>
    <w:p w14:paraId="781991CB" w14:textId="77777777" w:rsidR="00324835" w:rsidRPr="008A282C" w:rsidRDefault="00324835" w:rsidP="00324835">
      <w:proofErr w:type="spellStart"/>
      <w:r w:rsidRPr="008A282C">
        <w:rPr>
          <w:rStyle w:val="Style13ptBold"/>
        </w:rPr>
        <w:t>Pummer</w:t>
      </w:r>
      <w:proofErr w:type="spellEnd"/>
      <w:r w:rsidRPr="008A282C">
        <w:rPr>
          <w:rStyle w:val="Style13ptBold"/>
        </w:rPr>
        <w:t xml:space="preserve"> 15</w:t>
      </w:r>
      <w:r w:rsidRPr="008A282C">
        <w:t xml:space="preserve"> — (Theron </w:t>
      </w:r>
      <w:proofErr w:type="spellStart"/>
      <w:r w:rsidRPr="008A282C">
        <w:t>Pummer</w:t>
      </w:r>
      <w:proofErr w:type="spellEnd"/>
      <w:r w:rsidRPr="008A282C">
        <w:t xml:space="preserve">,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07FB095E" w14:textId="77777777" w:rsidR="00324835" w:rsidRPr="008E7E71" w:rsidRDefault="00324835" w:rsidP="00324835">
      <w:r w:rsidRPr="008A282C">
        <w:rPr>
          <w:rStyle w:val="StyleUnderline"/>
        </w:rPr>
        <w:t>There appears to be lot of disagreement in moral philosophy.</w:t>
      </w:r>
      <w:r w:rsidRPr="008A282C">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 xml:space="preserve">there’s a good chance that many existing people will, with the aid of life-extension technology, live very long and very </w:t>
      </w:r>
      <w:proofErr w:type="gramStart"/>
      <w:r w:rsidRPr="008A282C">
        <w:rPr>
          <w:rStyle w:val="StyleUnderline"/>
        </w:rPr>
        <w:t>high quality</w:t>
      </w:r>
      <w:proofErr w:type="gramEnd"/>
      <w:r w:rsidRPr="008A282C">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 xml:space="preserve">strong reasons to reduce existential </w:t>
      </w:r>
      <w:r w:rsidRPr="00124F26">
        <w:rPr>
          <w:rStyle w:val="StyleUnderline"/>
          <w:highlight w:val="green"/>
        </w:rPr>
        <w:lastRenderedPageBreak/>
        <w:t>risk</w:t>
      </w:r>
      <w:r w:rsidRPr="008A282C">
        <w:rPr>
          <w:rStyle w:val="StyleUnderline"/>
        </w:rPr>
        <w:t xml:space="preserve">, </w:t>
      </w:r>
      <w:r w:rsidRPr="008A282C">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t>consists</w:t>
      </w:r>
      <w:proofErr w:type="gramEnd"/>
      <w:r w:rsidRPr="008A282C">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t>actually desires</w:t>
      </w:r>
      <w:proofErr w:type="gramEnd"/>
      <w:r w:rsidRPr="008A282C">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t>all of</w:t>
      </w:r>
      <w:proofErr w:type="gramEnd"/>
      <w:r w:rsidRPr="008A282C">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 xml:space="preserve">We should also </w:t>
      </w:r>
      <w:proofErr w:type="gramStart"/>
      <w:r w:rsidRPr="008A282C">
        <w:rPr>
          <w:rStyle w:val="StyleUnderline"/>
        </w:rPr>
        <w:t>take into account</w:t>
      </w:r>
      <w:proofErr w:type="gramEnd"/>
      <w:r w:rsidRPr="008A282C">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proofErr w:type="gramStart"/>
      <w:r w:rsidRPr="008A282C">
        <w:rPr>
          <w:rStyle w:val="StyleUnderline"/>
        </w:rPr>
        <w:t>pretty strong</w:t>
      </w:r>
      <w:proofErr w:type="gramEnd"/>
      <w:r w:rsidRPr="008A282C">
        <w:rPr>
          <w:rStyle w:val="StyleUnderline"/>
        </w:rPr>
        <w:t xml:space="preserve">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t xml:space="preserve">. Again, this is largely </w:t>
      </w:r>
      <w:proofErr w:type="gramStart"/>
      <w:r w:rsidRPr="008A282C">
        <w:t>for the reason that</w:t>
      </w:r>
      <w:proofErr w:type="gramEnd"/>
      <w:r w:rsidRPr="008A282C">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w:t>
      </w:r>
      <w:r w:rsidRPr="008A282C">
        <w:lastRenderedPageBreak/>
        <w:t xml:space="preserve">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t>fairly implausible</w:t>
      </w:r>
      <w:proofErr w:type="gramEnd"/>
      <w:r w:rsidRPr="008A282C">
        <w:t xml:space="preserve"> views. And even if things did not go well for our ancestors, I am optimistic that they will overall go fantastically well for our </w:t>
      </w:r>
      <w:proofErr w:type="gramStart"/>
      <w:r w:rsidRPr="008A282C">
        <w:t>descendants, if</w:t>
      </w:r>
      <w:proofErr w:type="gramEnd"/>
      <w:r w:rsidRPr="008A282C">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t>.” (From chapter 36 of On What Matters</w:t>
      </w:r>
    </w:p>
    <w:p w14:paraId="44A30EED" w14:textId="77777777" w:rsidR="00324835" w:rsidRDefault="00324835" w:rsidP="00324835"/>
    <w:p w14:paraId="3E806148" w14:textId="7645810A" w:rsidR="00324835" w:rsidRDefault="00324835" w:rsidP="00324835">
      <w:pPr>
        <w:pStyle w:val="Heading3"/>
      </w:pPr>
      <w:r>
        <w:lastRenderedPageBreak/>
        <w:t>Case</w:t>
      </w:r>
    </w:p>
    <w:p w14:paraId="7E4EBB33" w14:textId="77777777" w:rsidR="00324835" w:rsidRDefault="00324835" w:rsidP="00324835">
      <w:pPr>
        <w:pStyle w:val="Heading4"/>
      </w:pPr>
      <w:r>
        <w:t>Vote negative on presumption:</w:t>
      </w:r>
    </w:p>
    <w:p w14:paraId="2D707FBA" w14:textId="7584D28B" w:rsidR="00324835" w:rsidRDefault="00324835" w:rsidP="00324835">
      <w:pPr>
        <w:pStyle w:val="Heading4"/>
      </w:pPr>
      <w:r>
        <w:t>1—</w:t>
      </w:r>
      <w:r>
        <w:rPr>
          <w:u w:val="single"/>
        </w:rPr>
        <w:t xml:space="preserve">no connection </w:t>
      </w:r>
      <w:r>
        <w:t xml:space="preserve">between affirming </w:t>
      </w:r>
      <w:r w:rsidR="00351D40">
        <w:t>their research model</w:t>
      </w:r>
      <w:r>
        <w:t xml:space="preserve"> and ballots—they can </w:t>
      </w:r>
      <w:r>
        <w:rPr>
          <w:u w:val="single"/>
        </w:rPr>
        <w:t xml:space="preserve">disrupt </w:t>
      </w:r>
      <w:r>
        <w:t xml:space="preserve">debate’s research practices while losing rounds by </w:t>
      </w:r>
      <w:r>
        <w:rPr>
          <w:u w:val="single"/>
        </w:rPr>
        <w:t xml:space="preserve">reading </w:t>
      </w:r>
      <w:proofErr w:type="spellStart"/>
      <w:r>
        <w:rPr>
          <w:u w:val="single"/>
        </w:rPr>
        <w:t>affs</w:t>
      </w:r>
      <w:proofErr w:type="spellEnd"/>
      <w:r>
        <w:rPr>
          <w:u w:val="single"/>
        </w:rPr>
        <w:t xml:space="preserve"> like this</w:t>
      </w:r>
      <w:r>
        <w:t xml:space="preserve">. </w:t>
      </w:r>
    </w:p>
    <w:p w14:paraId="4FE0C123" w14:textId="0724F264" w:rsidR="00324835" w:rsidRPr="009424F6" w:rsidRDefault="00324835" w:rsidP="00324835">
      <w:pPr>
        <w:pStyle w:val="Heading4"/>
      </w:pPr>
      <w:r>
        <w:t xml:space="preserve">2—no spillover— If they can’t </w:t>
      </w:r>
      <w:r>
        <w:rPr>
          <w:u w:val="single"/>
        </w:rPr>
        <w:t xml:space="preserve">clearly illustrate </w:t>
      </w:r>
      <w:r>
        <w:t xml:space="preserve">how </w:t>
      </w:r>
      <w:r>
        <w:rPr>
          <w:u w:val="single"/>
        </w:rPr>
        <w:t xml:space="preserve">disrupting </w:t>
      </w:r>
      <w:r>
        <w:t xml:space="preserve">policy debates about </w:t>
      </w:r>
      <w:r w:rsidR="00351D40">
        <w:t>IPR</w:t>
      </w:r>
      <w:r>
        <w:t xml:space="preserve"> would solve those things, vote </w:t>
      </w:r>
      <w:r>
        <w:rPr>
          <w:u w:val="single"/>
        </w:rPr>
        <w:t>neg</w:t>
      </w:r>
      <w:r>
        <w:t>.</w:t>
      </w:r>
    </w:p>
    <w:p w14:paraId="7C5E28E3" w14:textId="634BBD47" w:rsidR="00324835" w:rsidRDefault="00324835" w:rsidP="00324835">
      <w:pPr>
        <w:pStyle w:val="Heading4"/>
        <w:rPr>
          <w:u w:val="single"/>
        </w:rPr>
      </w:pPr>
      <w:r>
        <w:t xml:space="preserve">3—no solvency advocate in the 1AC defends </w:t>
      </w:r>
      <w:r w:rsidR="00351D40">
        <w:t>affective cybernetic research</w:t>
      </w:r>
      <w:r>
        <w:t>—</w:t>
      </w:r>
      <w:r>
        <w:rPr>
          <w:u w:val="single"/>
        </w:rPr>
        <w:t xml:space="preserve">zero </w:t>
      </w:r>
      <w:r>
        <w:t xml:space="preserve">basis in </w:t>
      </w:r>
      <w:r>
        <w:rPr>
          <w:u w:val="single"/>
        </w:rPr>
        <w:t xml:space="preserve">research </w:t>
      </w:r>
      <w:r>
        <w:t xml:space="preserve">or </w:t>
      </w:r>
      <w:r>
        <w:rPr>
          <w:u w:val="single"/>
        </w:rPr>
        <w:t xml:space="preserve">literature </w:t>
      </w:r>
      <w:r>
        <w:t xml:space="preserve">for the success of their strategy AND proves disconnect between their </w:t>
      </w:r>
      <w:r>
        <w:rPr>
          <w:u w:val="single"/>
        </w:rPr>
        <w:t xml:space="preserve">advocacy </w:t>
      </w:r>
      <w:r>
        <w:t xml:space="preserve">and </w:t>
      </w:r>
      <w:r>
        <w:rPr>
          <w:u w:val="single"/>
        </w:rPr>
        <w:t xml:space="preserve">solvency mechanism </w:t>
      </w:r>
    </w:p>
    <w:p w14:paraId="63744382" w14:textId="77777777" w:rsidR="00324835" w:rsidRPr="00324835" w:rsidRDefault="00324835" w:rsidP="00324835"/>
    <w:p w14:paraId="5E20D00F" w14:textId="77777777" w:rsidR="00324835" w:rsidRDefault="00324835" w:rsidP="00324835">
      <w:pPr>
        <w:pStyle w:val="Heading4"/>
      </w:pPr>
      <w:r>
        <w:t xml:space="preserve">1] Cybernetics solves crisis escalation. </w:t>
      </w:r>
    </w:p>
    <w:p w14:paraId="2BDAC58A" w14:textId="77777777" w:rsidR="00324835" w:rsidRDefault="00324835" w:rsidP="00324835">
      <w:proofErr w:type="spellStart"/>
      <w:r>
        <w:t>Corneliu</w:t>
      </w:r>
      <w:proofErr w:type="spellEnd"/>
      <w:r>
        <w:t xml:space="preserve"> </w:t>
      </w:r>
      <w:proofErr w:type="spellStart"/>
      <w:r w:rsidRPr="00C21F49">
        <w:rPr>
          <w:rStyle w:val="Style13ptBold"/>
        </w:rPr>
        <w:t>Bjola</w:t>
      </w:r>
      <w:proofErr w:type="spellEnd"/>
      <w:r w:rsidRPr="00C21F49">
        <w:rPr>
          <w:rStyle w:val="Style13ptBold"/>
        </w:rPr>
        <w:t xml:space="preserve"> 19</w:t>
      </w:r>
      <w:r>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02D8FCCE" w14:textId="77777777" w:rsidR="00324835" w:rsidRPr="0014110F" w:rsidRDefault="00324835" w:rsidP="00324835">
      <w:pPr>
        <w:rPr>
          <w:szCs w:val="16"/>
        </w:rPr>
      </w:pPr>
      <w:r w:rsidRPr="0014110F">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D43CA7">
        <w:rPr>
          <w:rStyle w:val="Emphasis"/>
        </w:rPr>
        <w:t>Economic disruption</w:t>
      </w:r>
      <w:r w:rsidRPr="0014110F">
        <w:t xml:space="preserve">, </w:t>
      </w:r>
      <w:r w:rsidRPr="00D43CA7">
        <w:rPr>
          <w:rStyle w:val="Emphasis"/>
        </w:rPr>
        <w:t>security</w:t>
      </w:r>
      <w:r w:rsidRPr="0014110F">
        <w:t xml:space="preserve"> </w:t>
      </w:r>
      <w:r w:rsidRPr="00D43CA7">
        <w:rPr>
          <w:rStyle w:val="StyleUnderline"/>
        </w:rPr>
        <w:t>&amp;</w:t>
      </w:r>
      <w:r w:rsidRPr="0014110F">
        <w:t xml:space="preserve"> </w:t>
      </w:r>
      <w:r w:rsidRPr="00E820AB">
        <w:rPr>
          <w:rStyle w:val="Emphasis"/>
          <w:highlight w:val="green"/>
        </w:rPr>
        <w:t>autonomous weapons</w:t>
      </w:r>
      <w:r w:rsidRPr="0014110F">
        <w:t xml:space="preserve">, </w:t>
      </w:r>
      <w:r w:rsidRPr="00E820AB">
        <w:rPr>
          <w:rStyle w:val="StyleUnderline"/>
          <w:highlight w:val="green"/>
        </w:rPr>
        <w:t>and</w:t>
      </w:r>
      <w:r w:rsidRPr="00E820AB">
        <w:rPr>
          <w:highlight w:val="green"/>
        </w:rPr>
        <w:t xml:space="preserve"> </w:t>
      </w:r>
      <w:r w:rsidRPr="00E820AB">
        <w:rPr>
          <w:rStyle w:val="Emphasis"/>
          <w:highlight w:val="green"/>
        </w:rPr>
        <w:t>democracy</w:t>
      </w:r>
      <w:r w:rsidRPr="0014110F">
        <w:t xml:space="preserve"> </w:t>
      </w:r>
      <w:r w:rsidRPr="008D631F">
        <w:rPr>
          <w:rStyle w:val="StyleUnderline"/>
        </w:rPr>
        <w:t>&amp;</w:t>
      </w:r>
      <w:r w:rsidRPr="0014110F">
        <w:t xml:space="preserve"> </w:t>
      </w:r>
      <w:r w:rsidRPr="008D631F">
        <w:rPr>
          <w:rStyle w:val="Emphasis"/>
        </w:rPr>
        <w:t>ethics</w:t>
      </w:r>
      <w:r w:rsidRPr="0014110F">
        <w:t xml:space="preserve"> </w:t>
      </w:r>
      <w:r w:rsidRPr="00E820AB">
        <w:rPr>
          <w:rStyle w:val="StyleUnderline"/>
          <w:highlight w:val="green"/>
        </w:rPr>
        <w:t>are</w:t>
      </w:r>
      <w:r w:rsidRPr="0014110F">
        <w:t xml:space="preserve"> the three </w:t>
      </w:r>
      <w:r w:rsidRPr="00D43CA7">
        <w:rPr>
          <w:rStyle w:val="StyleUnderline"/>
        </w:rPr>
        <w:t xml:space="preserve">areas they identify as </w:t>
      </w:r>
      <w:r w:rsidRPr="00E820AB">
        <w:rPr>
          <w:rStyle w:val="StyleUnderline"/>
          <w:highlight w:val="green"/>
        </w:rPr>
        <w:t>priorities</w:t>
      </w:r>
      <w:r w:rsidRPr="008D631F">
        <w:rPr>
          <w:rStyle w:val="StyleUnderline"/>
        </w:rPr>
        <w:t xml:space="preserve"> at the intersection of AI and foreign policy</w:t>
      </w:r>
      <w:r w:rsidRPr="0014110F">
        <w:t xml:space="preserve">. Although they believe that transformational changes to diplomatic institutions will eventually be needed to meet the challenges ahead, they </w:t>
      </w:r>
      <w:proofErr w:type="spellStart"/>
      <w:r w:rsidRPr="0014110F">
        <w:t>favour</w:t>
      </w:r>
      <w:proofErr w:type="spellEnd"/>
      <w:r w:rsidRPr="0014110F">
        <w:t xml:space="preserve">, in the short term, </w:t>
      </w:r>
      <w:r w:rsidRPr="00E820AB">
        <w:rPr>
          <w:rStyle w:val="StyleUnderline"/>
          <w:highlight w:val="green"/>
        </w:rPr>
        <w:t xml:space="preserve">an </w:t>
      </w:r>
      <w:r w:rsidRPr="00E820AB">
        <w:rPr>
          <w:rStyle w:val="Emphasis"/>
          <w:highlight w:val="green"/>
        </w:rPr>
        <w:t>incremental approach</w:t>
      </w:r>
      <w:r w:rsidRPr="00E820AB">
        <w:rPr>
          <w:highlight w:val="green"/>
        </w:rPr>
        <w:t xml:space="preserve"> </w:t>
      </w:r>
      <w:r w:rsidRPr="00E820AB">
        <w:rPr>
          <w:rStyle w:val="StyleUnderline"/>
          <w:highlight w:val="green"/>
        </w:rPr>
        <w:t>to AI</w:t>
      </w:r>
      <w:r w:rsidRPr="0014110F">
        <w:t xml:space="preserve"> that </w:t>
      </w:r>
      <w:r w:rsidRPr="00E820AB">
        <w:rPr>
          <w:rStyle w:val="StyleUnderline"/>
          <w:highlight w:val="green"/>
        </w:rPr>
        <w:t>builds on the successes</w:t>
      </w:r>
      <w:r w:rsidRPr="0014110F">
        <w:t xml:space="preserve"> (</w:t>
      </w:r>
      <w:r w:rsidRPr="00E820AB">
        <w:rPr>
          <w:rStyle w:val="Emphasis"/>
          <w:highlight w:val="green"/>
        </w:rPr>
        <w:t>and learns from</w:t>
      </w:r>
      <w:r w:rsidRPr="00D43CA7">
        <w:rPr>
          <w:rStyle w:val="Emphasis"/>
        </w:rPr>
        <w:t xml:space="preserve"> the </w:t>
      </w:r>
      <w:r w:rsidRPr="00E820AB">
        <w:rPr>
          <w:rStyle w:val="Emphasis"/>
          <w:highlight w:val="green"/>
        </w:rPr>
        <w:t>failures</w:t>
      </w:r>
      <w:r w:rsidRPr="0014110F">
        <w:t xml:space="preserve">) </w:t>
      </w:r>
      <w:r w:rsidRPr="008D631F">
        <w:rPr>
          <w:rStyle w:val="StyleUnderline"/>
        </w:rPr>
        <w:t>of “cyber-foreign policy”,</w:t>
      </w:r>
      <w:r w:rsidRPr="0014110F">
        <w:t xml:space="preserve"> </w:t>
      </w:r>
      <w:r w:rsidRPr="00D43CA7">
        <w:rPr>
          <w:rStyle w:val="StyleUnderline"/>
        </w:rPr>
        <w:t>which</w:t>
      </w:r>
      <w:r w:rsidRPr="0014110F">
        <w:t xml:space="preserve">, </w:t>
      </w:r>
      <w:r w:rsidRPr="009F32E4">
        <w:rPr>
          <w:rStyle w:val="StyleUnderline"/>
        </w:rPr>
        <w:t>in many countries</w:t>
      </w:r>
      <w:r w:rsidRPr="0014110F">
        <w:t xml:space="preserve">, </w:t>
      </w:r>
      <w:r w:rsidRPr="009F32E4">
        <w:rPr>
          <w:rStyle w:val="StyleUnderline"/>
        </w:rPr>
        <w:t xml:space="preserve">has been </w:t>
      </w:r>
      <w:r w:rsidRPr="009F32E4">
        <w:rPr>
          <w:rStyle w:val="Emphasis"/>
        </w:rPr>
        <w:t xml:space="preserve">already </w:t>
      </w:r>
      <w:proofErr w:type="spellStart"/>
      <w:r w:rsidRPr="009F32E4">
        <w:rPr>
          <w:rStyle w:val="Emphasis"/>
        </w:rPr>
        <w:t>internalised</w:t>
      </w:r>
      <w:proofErr w:type="spellEnd"/>
      <w:r w:rsidRPr="0014110F">
        <w:t xml:space="preserve"> </w:t>
      </w:r>
      <w:r w:rsidRPr="009F32E4">
        <w:rPr>
          <w:rStyle w:val="StyleUnderline"/>
        </w:rPr>
        <w:t>in the culture of the relevant institutions</w:t>
      </w:r>
      <w:r w:rsidRPr="0014110F">
        <w:t xml:space="preserve">, including of the MFAs.13 </w:t>
      </w:r>
      <w:r w:rsidRPr="00AE4B66">
        <w:rPr>
          <w:rStyle w:val="StyleUnderline"/>
        </w:rPr>
        <w:t xml:space="preserve">In the same vein, the authors of a report prepared for the Centre for a New American Security see great potential for AI in national security-related areas, including diplomacy. For example, </w:t>
      </w:r>
      <w:r w:rsidRPr="00E820AB">
        <w:rPr>
          <w:rStyle w:val="StyleUnderline"/>
          <w:highlight w:val="green"/>
        </w:rPr>
        <w:t>AI can</w:t>
      </w:r>
      <w:r w:rsidRPr="00AE4B66">
        <w:rPr>
          <w:rStyle w:val="StyleUnderline"/>
        </w:rPr>
        <w:t xml:space="preserve"> help </w:t>
      </w:r>
      <w:r w:rsidRPr="00E820AB">
        <w:rPr>
          <w:rStyle w:val="Emphasis"/>
          <w:highlight w:val="green"/>
        </w:rPr>
        <w:t>improve communication</w:t>
      </w:r>
      <w:r w:rsidRPr="00AE4B66">
        <w:rPr>
          <w:rStyle w:val="StyleUnderline"/>
        </w:rPr>
        <w:t xml:space="preserve"> between governments and foreign publics by lowering language barriers between countries, enhance the security of diplomatic missions via image recognition and information sorting technologies</w:t>
      </w:r>
      <w:r w:rsidRPr="0014110F">
        <w:t xml:space="preserve">, </w:t>
      </w:r>
      <w:r w:rsidRPr="0014110F">
        <w:rPr>
          <w:szCs w:val="16"/>
        </w:rPr>
        <w:t>and support international humanitarian operations by monitoring elections, assisting in peacekeeping operations, and ensuring that financial aid disbursements are not misused through anomaly detection.14</w:t>
      </w:r>
    </w:p>
    <w:p w14:paraId="59670AC1" w14:textId="77777777" w:rsidR="00324835" w:rsidRPr="0014110F" w:rsidRDefault="00324835" w:rsidP="00324835">
      <w:r w:rsidRPr="0014110F">
        <w:t xml:space="preserve">From an AI perspective, consular services could be a low-hanging fruit for AI integration in diplomacy as decisions are amenable to </w:t>
      </w:r>
      <w:proofErr w:type="spellStart"/>
      <w:r w:rsidRPr="0014110F">
        <w:t>digitisation</w:t>
      </w:r>
      <w:proofErr w:type="spellEnd"/>
      <w:r w:rsidRPr="0014110F">
        <w:t xml:space="preserve">, the analytical contribution is reasonable relevant and the technology </w:t>
      </w:r>
      <w:proofErr w:type="spellStart"/>
      <w:r w:rsidRPr="0014110F">
        <w:t>favours</w:t>
      </w:r>
      <w:proofErr w:type="spellEnd"/>
      <w:r w:rsidRPr="0014110F">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w:t>
      </w:r>
      <w:r w:rsidRPr="0014110F">
        <w:lastRenderedPageBreak/>
        <w:t>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6114767D" w14:textId="77777777" w:rsidR="00324835" w:rsidRPr="0014110F" w:rsidRDefault="00324835" w:rsidP="00324835">
      <w:r w:rsidRPr="0014110F">
        <w:t>Case study #1: AI as Digital Consul Assistant</w:t>
      </w:r>
    </w:p>
    <w:p w14:paraId="69128B39" w14:textId="77777777" w:rsidR="00324835" w:rsidRPr="0014110F" w:rsidRDefault="00324835" w:rsidP="00324835">
      <w:r w:rsidRPr="0014110F">
        <w:t xml:space="preserve">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w:t>
      </w:r>
      <w:proofErr w:type="gramStart"/>
      <w:r w:rsidRPr="0014110F">
        <w:t>May</w:t>
      </w:r>
      <w:proofErr w:type="gramEnd"/>
      <w:r w:rsidRPr="0014110F">
        <w:t xml:space="preserve">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0774068B" w14:textId="77777777" w:rsidR="00324835" w:rsidRPr="0014110F" w:rsidRDefault="00324835" w:rsidP="00324835">
      <w:r w:rsidRPr="00E820AB">
        <w:rPr>
          <w:rStyle w:val="Emphasis"/>
          <w:highlight w:val="green"/>
        </w:rPr>
        <w:t>Digital platforms</w:t>
      </w:r>
      <w:r w:rsidRPr="00E820AB">
        <w:rPr>
          <w:highlight w:val="green"/>
        </w:rPr>
        <w:t xml:space="preserve"> </w:t>
      </w:r>
      <w:r w:rsidRPr="00E820AB">
        <w:rPr>
          <w:rStyle w:val="StyleUnderline"/>
          <w:highlight w:val="green"/>
        </w:rPr>
        <w:t>could</w:t>
      </w:r>
      <w:r w:rsidRPr="0033648C">
        <w:rPr>
          <w:rStyle w:val="StyleUnderline"/>
        </w:rPr>
        <w:t xml:space="preserve"> also </w:t>
      </w:r>
      <w:r w:rsidRPr="00E820AB">
        <w:rPr>
          <w:rStyle w:val="StyleUnderline"/>
          <w:highlight w:val="green"/>
        </w:rPr>
        <w:t xml:space="preserve">emerge as </w:t>
      </w:r>
      <w:r w:rsidRPr="00E820AB">
        <w:rPr>
          <w:rStyle w:val="Emphasis"/>
          <w:highlight w:val="green"/>
        </w:rPr>
        <w:t>indispensable tools</w:t>
      </w:r>
      <w:r w:rsidRPr="00E820AB">
        <w:rPr>
          <w:highlight w:val="green"/>
        </w:rPr>
        <w:t xml:space="preserve"> </w:t>
      </w:r>
      <w:r w:rsidRPr="00E820AB">
        <w:rPr>
          <w:rStyle w:val="StyleUnderline"/>
          <w:highlight w:val="green"/>
        </w:rPr>
        <w:t xml:space="preserve">for </w:t>
      </w:r>
      <w:r w:rsidRPr="00E820AB">
        <w:rPr>
          <w:rStyle w:val="Emphasis"/>
          <w:sz w:val="28"/>
          <w:szCs w:val="28"/>
          <w:highlight w:val="green"/>
        </w:rPr>
        <w:t>managing</w:t>
      </w:r>
      <w:r w:rsidRPr="008D631F">
        <w:rPr>
          <w:rStyle w:val="Emphasis"/>
          <w:sz w:val="28"/>
          <w:szCs w:val="28"/>
        </w:rPr>
        <w:t xml:space="preserve"> diplomatic </w:t>
      </w:r>
      <w:r w:rsidRPr="00E820AB">
        <w:rPr>
          <w:rStyle w:val="Emphasis"/>
          <w:sz w:val="28"/>
          <w:szCs w:val="28"/>
          <w:highlight w:val="green"/>
        </w:rPr>
        <w:t>crises</w:t>
      </w:r>
      <w:r w:rsidRPr="0014110F">
        <w:rPr>
          <w:szCs w:val="28"/>
        </w:rPr>
        <w:t xml:space="preserve"> </w:t>
      </w:r>
      <w:r w:rsidRPr="0033648C">
        <w:rPr>
          <w:rStyle w:val="StyleUnderline"/>
        </w:rPr>
        <w:t>in the digital age and for good reasons</w:t>
      </w:r>
      <w:r w:rsidRPr="0014110F">
        <w:t xml:space="preserve">. </w:t>
      </w:r>
      <w:r w:rsidRPr="00E820AB">
        <w:rPr>
          <w:rStyle w:val="StyleUnderline"/>
          <w:highlight w:val="green"/>
        </w:rPr>
        <w:t>They</w:t>
      </w:r>
      <w:r w:rsidRPr="0033648C">
        <w:rPr>
          <w:rStyle w:val="StyleUnderline"/>
        </w:rPr>
        <w:t xml:space="preserve"> can </w:t>
      </w:r>
      <w:r w:rsidRPr="00E820AB">
        <w:rPr>
          <w:rStyle w:val="StyleUnderline"/>
          <w:highlight w:val="green"/>
        </w:rPr>
        <w:t>help</w:t>
      </w:r>
      <w:r w:rsidRPr="0033648C">
        <w:rPr>
          <w:rStyle w:val="StyleUnderline"/>
        </w:rPr>
        <w:t xml:space="preserve"> embassies</w:t>
      </w:r>
      <w:r w:rsidRPr="0014110F">
        <w:t xml:space="preserve"> </w:t>
      </w:r>
      <w:r w:rsidRPr="0033648C">
        <w:rPr>
          <w:rStyle w:val="StyleUnderline"/>
        </w:rPr>
        <w:t xml:space="preserve">and MFAs </w:t>
      </w:r>
      <w:r w:rsidRPr="00E820AB">
        <w:rPr>
          <w:rStyle w:val="StyleUnderline"/>
          <w:highlight w:val="green"/>
        </w:rPr>
        <w:t>make sense of</w:t>
      </w:r>
      <w:r w:rsidRPr="0033648C">
        <w:rPr>
          <w:rStyle w:val="StyleUnderline"/>
        </w:rPr>
        <w:t xml:space="preserve"> the nature and gravity of the </w:t>
      </w:r>
      <w:r w:rsidRPr="00E820AB">
        <w:rPr>
          <w:rStyle w:val="StyleUnderline"/>
          <w:highlight w:val="green"/>
        </w:rPr>
        <w:t>events in real-time</w:t>
      </w:r>
      <w:r w:rsidRPr="0014110F">
        <w:t xml:space="preserve">, </w:t>
      </w:r>
      <w:r w:rsidRPr="00E820AB">
        <w:rPr>
          <w:rStyle w:val="StyleUnderline"/>
          <w:highlight w:val="green"/>
        </w:rPr>
        <w:t>streamline</w:t>
      </w:r>
      <w:r w:rsidRPr="0033648C">
        <w:rPr>
          <w:rStyle w:val="StyleUnderline"/>
        </w:rPr>
        <w:t xml:space="preserve"> the </w:t>
      </w:r>
      <w:r w:rsidRPr="00E820AB">
        <w:rPr>
          <w:rStyle w:val="StyleUnderline"/>
          <w:highlight w:val="green"/>
        </w:rPr>
        <w:t>decision-making</w:t>
      </w:r>
      <w:r w:rsidRPr="0033648C">
        <w:rPr>
          <w:rStyle w:val="StyleUnderline"/>
        </w:rPr>
        <w:t xml:space="preserve"> process</w:t>
      </w:r>
      <w:r w:rsidRPr="0014110F">
        <w:t xml:space="preserve">, </w:t>
      </w:r>
      <w:r w:rsidRPr="0033648C">
        <w:rPr>
          <w:rStyle w:val="StyleUnderline"/>
        </w:rPr>
        <w:t>manage the public’s expectations</w:t>
      </w:r>
      <w:r w:rsidRPr="0014110F">
        <w:t xml:space="preserve">, </w:t>
      </w:r>
      <w:r w:rsidRPr="00E820AB">
        <w:rPr>
          <w:rStyle w:val="StyleUnderline"/>
          <w:highlight w:val="green"/>
        </w:rPr>
        <w:t xml:space="preserve">and </w:t>
      </w:r>
      <w:r w:rsidRPr="00E820AB">
        <w:rPr>
          <w:rStyle w:val="Emphasis"/>
          <w:highlight w:val="green"/>
        </w:rPr>
        <w:t>facilitate crisis</w:t>
      </w:r>
      <w:r w:rsidRPr="0033648C">
        <w:rPr>
          <w:rStyle w:val="Emphasis"/>
        </w:rPr>
        <w:t xml:space="preserve"> </w:t>
      </w:r>
      <w:r w:rsidRPr="00E820AB">
        <w:rPr>
          <w:rStyle w:val="Emphasis"/>
          <w:highlight w:val="green"/>
        </w:rPr>
        <w:t>termination</w:t>
      </w:r>
      <w:r w:rsidRPr="0014110F">
        <w:t xml:space="preserve">. At the same time, </w:t>
      </w:r>
      <w:r w:rsidRPr="0033648C">
        <w:rPr>
          <w:rStyle w:val="StyleUnderline"/>
        </w:rPr>
        <w:t xml:space="preserve">they need to be used with great care as factual inaccuracies, coordination gaps, mismatched disclosure level, and poor symbolic </w:t>
      </w:r>
      <w:proofErr w:type="spellStart"/>
      <w:r w:rsidRPr="0033648C">
        <w:rPr>
          <w:rStyle w:val="StyleUnderline"/>
        </w:rPr>
        <w:t>signalling</w:t>
      </w:r>
      <w:proofErr w:type="spellEnd"/>
      <w:r w:rsidRPr="0033648C">
        <w:rPr>
          <w:rStyle w:val="StyleUnderline"/>
        </w:rPr>
        <w:t xml:space="preserve"> could easily derail digital efforts of crisis management</w:t>
      </w:r>
      <w:r w:rsidRPr="0014110F">
        <w:t xml:space="preserve">.15 </w:t>
      </w:r>
      <w:r w:rsidRPr="00E820AB">
        <w:rPr>
          <w:rStyle w:val="StyleUnderline"/>
          <w:highlight w:val="green"/>
        </w:rPr>
        <w:t>AI</w:t>
      </w:r>
      <w:r w:rsidRPr="0033648C">
        <w:rPr>
          <w:rStyle w:val="StyleUnderline"/>
        </w:rPr>
        <w:t xml:space="preserve"> systems could </w:t>
      </w:r>
      <w:r w:rsidRPr="00E820AB">
        <w:rPr>
          <w:rStyle w:val="StyleUnderline"/>
          <w:highlight w:val="green"/>
        </w:rPr>
        <w:t>provide</w:t>
      </w:r>
      <w:r w:rsidRPr="0033648C">
        <w:rPr>
          <w:rStyle w:val="StyleUnderline"/>
        </w:rPr>
        <w:t xml:space="preserve"> great </w:t>
      </w:r>
      <w:r w:rsidRPr="00E820AB">
        <w:rPr>
          <w:rStyle w:val="StyleUnderline"/>
          <w:highlight w:val="green"/>
        </w:rPr>
        <w:t>assistance to diplomats</w:t>
      </w:r>
      <w:r w:rsidRPr="0033648C">
        <w:rPr>
          <w:rStyle w:val="StyleUnderline"/>
        </w:rPr>
        <w:t xml:space="preserve"> in times of crisis by helping them make sense of what it is happening</w:t>
      </w:r>
      <w:r w:rsidRPr="0014110F">
        <w:t xml:space="preserve"> (descriptive analytics) </w:t>
      </w:r>
      <w:r w:rsidRPr="0033648C">
        <w:rPr>
          <w:rStyle w:val="StyleUnderline"/>
        </w:rPr>
        <w:t>and identify possible trends</w:t>
      </w:r>
      <w:r w:rsidRPr="0014110F">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E820AB">
        <w:rPr>
          <w:rStyle w:val="StyleUnderline"/>
          <w:highlight w:val="green"/>
        </w:rPr>
        <w:t>Given</w:t>
      </w:r>
      <w:r w:rsidRPr="0014110F">
        <w:t xml:space="preserve"> the high level of uncertainty in which crisis decision-making operates and the </w:t>
      </w:r>
      <w:r w:rsidRPr="00E820AB">
        <w:rPr>
          <w:rStyle w:val="Emphasis"/>
          <w:highlight w:val="green"/>
        </w:rPr>
        <w:t>inevitable</w:t>
      </w:r>
      <w:r w:rsidRPr="0014110F">
        <w:t xml:space="preserve"> scrutiny and </w:t>
      </w:r>
      <w:r w:rsidRPr="00E820AB">
        <w:rPr>
          <w:rStyle w:val="Emphasis"/>
          <w:highlight w:val="green"/>
        </w:rPr>
        <w:t>demand of accountability</w:t>
      </w:r>
      <w:r w:rsidRPr="0014110F">
        <w:t xml:space="preserve"> to occur if something goes wrong, AI integration can work only if </w:t>
      </w:r>
      <w:r w:rsidRPr="00E820AB">
        <w:rPr>
          <w:rStyle w:val="Emphasis"/>
          <w:highlight w:val="green"/>
        </w:rPr>
        <w:t>humans retain control over the process</w:t>
      </w:r>
      <w:r w:rsidRPr="0014110F">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092BA724" w14:textId="3520D8E3" w:rsidR="00324835" w:rsidRDefault="00324835" w:rsidP="00324835">
      <w:pPr>
        <w:pStyle w:val="Heading4"/>
      </w:pPr>
      <w:r>
        <w:lastRenderedPageBreak/>
        <w:t xml:space="preserve">2] Double bind—either the </w:t>
      </w:r>
      <w:proofErr w:type="spellStart"/>
      <w:r>
        <w:t>aff</w:t>
      </w:r>
      <w:proofErr w:type="spellEnd"/>
      <w:r>
        <w:t xml:space="preserve"> </w:t>
      </w:r>
      <w:r>
        <w:rPr>
          <w:u w:val="single"/>
        </w:rPr>
        <w:t xml:space="preserve">can’t solve </w:t>
      </w:r>
      <w:r>
        <w:t xml:space="preserve">because it leaves </w:t>
      </w:r>
      <w:r>
        <w:rPr>
          <w:u w:val="single"/>
        </w:rPr>
        <w:t xml:space="preserve">cybernetic tech </w:t>
      </w:r>
      <w:r>
        <w:t xml:space="preserve">like CCS </w:t>
      </w:r>
      <w:r>
        <w:rPr>
          <w:u w:val="single"/>
        </w:rPr>
        <w:t xml:space="preserve">unchallenged </w:t>
      </w:r>
      <w:r>
        <w:t xml:space="preserve">OR the </w:t>
      </w:r>
      <w:proofErr w:type="spellStart"/>
      <w:r>
        <w:t>aff</w:t>
      </w:r>
      <w:proofErr w:type="spellEnd"/>
      <w:r>
        <w:t xml:space="preserve"> </w:t>
      </w:r>
      <w:r>
        <w:rPr>
          <w:u w:val="single"/>
        </w:rPr>
        <w:t xml:space="preserve">spills up </w:t>
      </w:r>
      <w:r>
        <w:t>to challenge tech more broadly—</w:t>
      </w:r>
      <w:r>
        <w:rPr>
          <w:u w:val="single"/>
        </w:rPr>
        <w:t xml:space="preserve">do not let the 1AR get out of this – their 1AC Hui evidence says they rupture cybernetic </w:t>
      </w:r>
      <w:r w:rsidRPr="000D5578">
        <w:t>futures</w:t>
      </w:r>
      <w:r>
        <w:t xml:space="preserve"> -- </w:t>
      </w:r>
      <w:r w:rsidRPr="000D5578">
        <w:t>that</w:t>
      </w:r>
      <w:r>
        <w:t xml:space="preserve"> means it </w:t>
      </w:r>
      <w:r>
        <w:rPr>
          <w:u w:val="single"/>
        </w:rPr>
        <w:t xml:space="preserve">disrupts </w:t>
      </w:r>
      <w:r>
        <w:t xml:space="preserve">environmental management via </w:t>
      </w:r>
      <w:r>
        <w:rPr>
          <w:u w:val="single"/>
        </w:rPr>
        <w:t>tech</w:t>
      </w:r>
      <w:r>
        <w:t xml:space="preserve"> and </w:t>
      </w:r>
      <w:r>
        <w:rPr>
          <w:u w:val="single"/>
        </w:rPr>
        <w:t>databases</w:t>
      </w:r>
      <w:r>
        <w:t>: That causes extinction</w:t>
      </w:r>
      <w:r w:rsidR="00351D40">
        <w:t xml:space="preserve"> </w:t>
      </w:r>
    </w:p>
    <w:p w14:paraId="6AB7BCBC" w14:textId="77777777" w:rsidR="00324835" w:rsidRPr="00745270" w:rsidRDefault="00324835" w:rsidP="00324835">
      <w:r>
        <w:t xml:space="preserve">David </w:t>
      </w:r>
      <w:r w:rsidRPr="00745270">
        <w:rPr>
          <w:rStyle w:val="Style13ptBold"/>
        </w:rPr>
        <w:t>Victor 19</w:t>
      </w:r>
      <w:r>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25D05C07" w14:textId="77777777" w:rsidR="00324835" w:rsidRPr="0014110F" w:rsidRDefault="00324835" w:rsidP="00324835">
      <w:r w:rsidRPr="0014110F">
        <w:t>HOW AI WILL IMPROVE CLIMATE POLICY</w:t>
      </w:r>
    </w:p>
    <w:p w14:paraId="45674951" w14:textId="77777777" w:rsidR="00324835" w:rsidRPr="0014110F" w:rsidRDefault="00324835" w:rsidP="00324835">
      <w:r w:rsidRPr="0014110F">
        <w:t xml:space="preserve">Since the chief protagonist in the climate change story, </w:t>
      </w:r>
      <w:r w:rsidRPr="00897D7B">
        <w:rPr>
          <w:rStyle w:val="StyleUnderline"/>
        </w:rPr>
        <w:t>CO2, has a long atmospheric lifetime, there is only a sluggish relationship between changes in emissions and the accumulated concentrations</w:t>
      </w:r>
      <w:r w:rsidRPr="0014110F">
        <w:t xml:space="preserve">; in turn, those concentrations have a sluggish impact on the climate. Even if AI were part of some massive transformation in the energy system, the built-in </w:t>
      </w:r>
      <w:r w:rsidRPr="007A1A72">
        <w:rPr>
          <w:rStyle w:val="StyleUnderline"/>
        </w:rPr>
        <w:t>inertia of</w:t>
      </w:r>
      <w:r w:rsidRPr="0014110F">
        <w:t xml:space="preserve"> that energy system, along with the </w:t>
      </w:r>
      <w:r w:rsidRPr="00E820AB">
        <w:rPr>
          <w:rStyle w:val="StyleUnderline"/>
          <w:highlight w:val="green"/>
        </w:rPr>
        <w:t>inertia</w:t>
      </w:r>
      <w:r w:rsidRPr="004E2DC6">
        <w:rPr>
          <w:rStyle w:val="StyleUnderline"/>
        </w:rPr>
        <w:t xml:space="preserve"> in the climate</w:t>
      </w:r>
      <w:r w:rsidRPr="007A1A72">
        <w:rPr>
          <w:rStyle w:val="StyleUnderline"/>
        </w:rPr>
        <w:t xml:space="preserve"> system</w:t>
      </w:r>
      <w:r w:rsidRPr="0014110F">
        <w:t xml:space="preserve">, virtually </w:t>
      </w:r>
      <w:r w:rsidRPr="00E820AB">
        <w:rPr>
          <w:rStyle w:val="Emphasis"/>
          <w:highlight w:val="green"/>
        </w:rPr>
        <w:t>guarantees</w:t>
      </w:r>
      <w:r w:rsidRPr="007A1A72">
        <w:rPr>
          <w:rStyle w:val="StyleUnderline"/>
        </w:rPr>
        <w:t xml:space="preserve"> that the world is in for a lot of </w:t>
      </w:r>
      <w:r w:rsidRPr="00E820AB">
        <w:rPr>
          <w:rStyle w:val="StyleUnderline"/>
          <w:highlight w:val="green"/>
        </w:rPr>
        <w:t>climate change.</w:t>
      </w:r>
      <w:r w:rsidRPr="0014110F">
        <w:t xml:space="preserve"> All this is grim news and means that widely discussed goals, such as </w:t>
      </w:r>
      <w:r w:rsidRPr="00E820AB">
        <w:rPr>
          <w:rStyle w:val="StyleUnderline"/>
          <w:highlight w:val="green"/>
        </w:rPr>
        <w:t>stopping warming</w:t>
      </w:r>
      <w:r w:rsidRPr="004E2DC6">
        <w:rPr>
          <w:rStyle w:val="StyleUnderline"/>
        </w:rPr>
        <w:t xml:space="preserve"> at 1.5 or 2</w:t>
      </w:r>
      <w:r w:rsidRPr="007A1A72">
        <w:rPr>
          <w:rStyle w:val="StyleUnderline"/>
        </w:rPr>
        <w:t xml:space="preserve"> degrees Celsius</w:t>
      </w:r>
      <w:r w:rsidRPr="0014110F">
        <w:t xml:space="preserve"> </w:t>
      </w:r>
      <w:r w:rsidRPr="00E820AB">
        <w:rPr>
          <w:rStyle w:val="Emphasis"/>
          <w:highlight w:val="green"/>
        </w:rPr>
        <w:t>are unlikely</w:t>
      </w:r>
      <w:r w:rsidRPr="0014110F">
        <w:t xml:space="preserve"> </w:t>
      </w:r>
      <w:r w:rsidRPr="007A1A72">
        <w:rPr>
          <w:rStyle w:val="StyleUnderline"/>
        </w:rPr>
        <w:t>to be realized</w:t>
      </w:r>
      <w:r w:rsidRPr="0014110F">
        <w:t>.</w:t>
      </w:r>
    </w:p>
    <w:p w14:paraId="26747AEC" w14:textId="77777777" w:rsidR="00324835" w:rsidRPr="0014110F" w:rsidRDefault="00324835" w:rsidP="00324835">
      <w:r w:rsidRPr="0014110F">
        <w:t xml:space="preserve">These geophysical and infrastructural realities give rise to a new policy reality: </w:t>
      </w:r>
      <w:r w:rsidRPr="00E820AB">
        <w:rPr>
          <w:rStyle w:val="Emphasis"/>
          <w:highlight w:val="green"/>
        </w:rPr>
        <w:t>adaptation is urgent</w:t>
      </w:r>
      <w:r w:rsidRPr="0014110F">
        <w:t>.[7] They also mean that emergency responses to extreme climate impacts—for example, solar geoengineering, might be needed as well.</w:t>
      </w:r>
    </w:p>
    <w:p w14:paraId="5D9C890C" w14:textId="77777777" w:rsidR="00324835" w:rsidRPr="0014110F" w:rsidRDefault="00324835" w:rsidP="00324835">
      <w:r w:rsidRPr="0014110F">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4E2DC6">
        <w:rPr>
          <w:rStyle w:val="StyleUnderline"/>
        </w:rPr>
        <w:t xml:space="preserve">active </w:t>
      </w:r>
      <w:r w:rsidRPr="00E820AB">
        <w:rPr>
          <w:rStyle w:val="StyleUnderline"/>
          <w:highlight w:val="green"/>
        </w:rPr>
        <w:t>adaptation</w:t>
      </w:r>
      <w:r w:rsidRPr="007A1A72">
        <w:rPr>
          <w:rStyle w:val="StyleUnderline"/>
        </w:rPr>
        <w:t xml:space="preserve"> measures can </w:t>
      </w:r>
      <w:r w:rsidRPr="00AC4474">
        <w:rPr>
          <w:rStyle w:val="Emphasis"/>
        </w:rPr>
        <w:t xml:space="preserve">radically </w:t>
      </w:r>
      <w:r w:rsidRPr="00E820AB">
        <w:rPr>
          <w:rStyle w:val="Emphasis"/>
          <w:highlight w:val="green"/>
        </w:rPr>
        <w:t>reduce</w:t>
      </w:r>
      <w:r w:rsidRPr="00E820AB">
        <w:rPr>
          <w:rStyle w:val="StyleUnderline"/>
          <w:highlight w:val="green"/>
        </w:rPr>
        <w:t xml:space="preserve"> losses from</w:t>
      </w:r>
      <w:r w:rsidRPr="007A1A72">
        <w:rPr>
          <w:rStyle w:val="StyleUnderline"/>
        </w:rPr>
        <w:t xml:space="preserve"> some </w:t>
      </w:r>
      <w:r w:rsidRPr="00E820AB">
        <w:rPr>
          <w:rStyle w:val="StyleUnderline"/>
          <w:highlight w:val="green"/>
        </w:rPr>
        <w:t>climate impacts</w:t>
      </w:r>
      <w:r w:rsidRPr="0014110F">
        <w:t>—often with benefits that far exceed the costs.[8] Extreme climate change is going to be ugly and will require hard choices—such as which coastlines to protect or abandon. Without smart adaptation strategies, it will be a lot worse.</w:t>
      </w:r>
    </w:p>
    <w:p w14:paraId="59427EFA" w14:textId="77777777" w:rsidR="00324835" w:rsidRPr="0014110F" w:rsidRDefault="00324835" w:rsidP="00324835">
      <w:r w:rsidRPr="0014110F">
        <w:t xml:space="preserve">One of the central insights from the science of climate impacts is that </w:t>
      </w:r>
      <w:r w:rsidRPr="00025EBE">
        <w:rPr>
          <w:rStyle w:val="StyleUnderline"/>
        </w:rPr>
        <w:t>extreme events will cause most of the damage</w:t>
      </w:r>
      <w:r w:rsidRPr="0014110F">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670E330E" w14:textId="77777777" w:rsidR="00324835" w:rsidRPr="0014110F" w:rsidRDefault="00324835" w:rsidP="00324835">
      <w:r w:rsidRPr="0014110F">
        <w:t xml:space="preserve">Once those systems are purchased, much of the expense is borne and it makes sense to use them all the time. This has been the experience, for example, with the </w:t>
      </w:r>
      <w:proofErr w:type="gramStart"/>
      <w:r w:rsidRPr="0014110F">
        <w:t>Thames river</w:t>
      </w:r>
      <w:proofErr w:type="gramEnd"/>
      <w:r w:rsidRPr="0014110F">
        <w:t xml:space="preserve"> </w:t>
      </w:r>
      <w:r w:rsidRPr="0014110F">
        <w:lastRenderedPageBreak/>
        <w:t>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26C9920E" w14:textId="77777777" w:rsidR="00324835" w:rsidRPr="007A1A72" w:rsidRDefault="00324835" w:rsidP="00324835">
      <w:pPr>
        <w:rPr>
          <w:rStyle w:val="StyleUnderline"/>
        </w:rPr>
      </w:pPr>
      <w:r w:rsidRPr="007A1A72">
        <w:rPr>
          <w:rStyle w:val="StyleUnderline"/>
        </w:rPr>
        <w:t>This logic of extreme events as the main drivers of climate impacts and response strategies has some big implications for how societies will plan for adaptation and how AI can help—possibly in transformative ways.</w:t>
      </w:r>
    </w:p>
    <w:p w14:paraId="1DF4E121" w14:textId="77777777" w:rsidR="00324835" w:rsidRPr="0014110F" w:rsidRDefault="00324835" w:rsidP="00324835">
      <w:r w:rsidRPr="0014110F">
        <w:t xml:space="preserve">First, </w:t>
      </w:r>
      <w:r w:rsidRPr="00E820AB">
        <w:rPr>
          <w:rStyle w:val="Emphasis"/>
          <w:highlight w:val="green"/>
        </w:rPr>
        <w:t>AI</w:t>
      </w:r>
      <w:r w:rsidRPr="00E820AB">
        <w:rPr>
          <w:rStyle w:val="StyleUnderline"/>
          <w:highlight w:val="green"/>
        </w:rPr>
        <w:t xml:space="preserve"> can help</w:t>
      </w:r>
      <w:r w:rsidRPr="007A1A72">
        <w:rPr>
          <w:rStyle w:val="StyleUnderline"/>
        </w:rPr>
        <w:t xml:space="preserve"> </w:t>
      </w:r>
      <w:r w:rsidRPr="00FE498A">
        <w:rPr>
          <w:rStyle w:val="StyleUnderline"/>
        </w:rPr>
        <w:t xml:space="preserve">focus and adjust </w:t>
      </w:r>
      <w:r w:rsidRPr="00E820AB">
        <w:rPr>
          <w:rStyle w:val="StyleUnderline"/>
          <w:highlight w:val="green"/>
        </w:rPr>
        <w:t>adapt</w:t>
      </w:r>
      <w:r w:rsidRPr="00FE498A">
        <w:rPr>
          <w:rStyle w:val="StyleUnderline"/>
        </w:rPr>
        <w:t>ation strategies. Because</w:t>
      </w:r>
      <w:r w:rsidRPr="007A1A72">
        <w:rPr>
          <w:rStyle w:val="StyleUnderline"/>
        </w:rPr>
        <w:t xml:space="preserve"> </w:t>
      </w:r>
      <w:r w:rsidRPr="00E820AB">
        <w:rPr>
          <w:rStyle w:val="Emphasis"/>
          <w:highlight w:val="green"/>
        </w:rPr>
        <w:t>uncertainty is high</w:t>
      </w:r>
      <w:r w:rsidRPr="007A1A72">
        <w:rPr>
          <w:rStyle w:val="StyleUnderline"/>
        </w:rPr>
        <w:t xml:space="preserve"> and extreme events are paramount, </w:t>
      </w:r>
      <w:r w:rsidRPr="00E820AB">
        <w:rPr>
          <w:rStyle w:val="StyleUnderline"/>
          <w:highlight w:val="green"/>
        </w:rPr>
        <w:t>policymakers</w:t>
      </w:r>
      <w:r w:rsidRPr="007A1A72">
        <w:rPr>
          <w:rStyle w:val="StyleUnderline"/>
        </w:rPr>
        <w:t xml:space="preserve">, firms, and households </w:t>
      </w:r>
      <w:r w:rsidRPr="00E820AB">
        <w:rPr>
          <w:rStyle w:val="Emphasis"/>
          <w:highlight w:val="green"/>
        </w:rPr>
        <w:t>will not know where to act</w:t>
      </w:r>
      <w:r w:rsidRPr="007A1A72">
        <w:rPr>
          <w:rStyle w:val="StyleUnderline"/>
        </w:rPr>
        <w:t xml:space="preserve"> nor what expense is merited</w:t>
      </w:r>
      <w:r w:rsidRPr="0014110F">
        <w:t xml:space="preserve">. They will have a large portfolio of responses, each with an option value. </w:t>
      </w:r>
      <w:r w:rsidRPr="00E820AB">
        <w:rPr>
          <w:rStyle w:val="StyleUnderline"/>
          <w:highlight w:val="green"/>
        </w:rPr>
        <w:t>Machine learning</w:t>
      </w:r>
      <w:r w:rsidRPr="007A1A72">
        <w:rPr>
          <w:rStyle w:val="StyleUnderline"/>
        </w:rPr>
        <w:t xml:space="preserve"> can help improve the capacity to </w:t>
      </w:r>
      <w:r w:rsidRPr="00E820AB">
        <w:rPr>
          <w:rStyle w:val="StyleUnderline"/>
          <w:highlight w:val="green"/>
        </w:rPr>
        <w:t>assess</w:t>
      </w:r>
      <w:r w:rsidRPr="007A1A72">
        <w:rPr>
          <w:rStyle w:val="StyleUnderline"/>
        </w:rPr>
        <w:t xml:space="preserve"> those </w:t>
      </w:r>
      <w:r w:rsidRPr="00E820AB">
        <w:rPr>
          <w:rStyle w:val="StyleUnderline"/>
          <w:highlight w:val="green"/>
        </w:rPr>
        <w:t>option</w:t>
      </w:r>
      <w:r w:rsidRPr="007A1A72">
        <w:rPr>
          <w:rStyle w:val="StyleUnderline"/>
        </w:rPr>
        <w:t xml:space="preserve"> values more </w:t>
      </w:r>
      <w:r w:rsidRPr="00E820AB">
        <w:rPr>
          <w:rStyle w:val="StyleUnderline"/>
          <w:highlight w:val="green"/>
        </w:rPr>
        <w:t>rapidly</w:t>
      </w:r>
      <w:r w:rsidRPr="0014110F">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7A1A72">
        <w:rPr>
          <w:rStyle w:val="StyleUnderline"/>
        </w:rPr>
        <w:t xml:space="preserve">High levels of </w:t>
      </w:r>
      <w:r w:rsidRPr="00E820AB">
        <w:rPr>
          <w:rStyle w:val="StyleUnderline"/>
          <w:highlight w:val="green"/>
        </w:rPr>
        <w:t>uncertainty</w:t>
      </w:r>
      <w:r w:rsidRPr="007A1A72">
        <w:rPr>
          <w:rStyle w:val="StyleUnderline"/>
        </w:rPr>
        <w:t xml:space="preserve">, along with acute private incentives that </w:t>
      </w:r>
      <w:r w:rsidRPr="009654B8">
        <w:rPr>
          <w:rStyle w:val="StyleUnderline"/>
        </w:rPr>
        <w:t xml:space="preserve">can </w:t>
      </w:r>
      <w:r w:rsidRPr="00E820AB">
        <w:rPr>
          <w:rStyle w:val="StyleUnderline"/>
          <w:highlight w:val="green"/>
        </w:rPr>
        <w:t>mis-allocate resources</w:t>
      </w:r>
      <w:r w:rsidRPr="007A1A72">
        <w:rPr>
          <w:rStyle w:val="StyleUnderline"/>
        </w:rPr>
        <w:t>—for example</w:t>
      </w:r>
      <w:r w:rsidRPr="0014110F">
        <w:t xml:space="preserve">,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w:t>
      </w:r>
      <w:proofErr w:type="gramStart"/>
      <w:r w:rsidRPr="0014110F">
        <w:t>mis-allocation</w:t>
      </w:r>
      <w:proofErr w:type="gramEnd"/>
      <w:r w:rsidRPr="0014110F">
        <w:t>.</w:t>
      </w:r>
    </w:p>
    <w:p w14:paraId="566D71C0" w14:textId="77777777" w:rsidR="00324835" w:rsidRDefault="00324835" w:rsidP="00324835">
      <w:pPr>
        <w:rPr>
          <w:rStyle w:val="StyleUnderline"/>
        </w:rPr>
      </w:pPr>
      <w:r w:rsidRPr="0014110F">
        <w:t xml:space="preserve">Second, most adaptation efforts are intrinsically local and regional affairs. </w:t>
      </w:r>
      <w:r w:rsidRPr="007A1A72">
        <w:rPr>
          <w:rStyle w:val="StyleUnderline"/>
        </w:rPr>
        <w:t>As a matter of geophysics, climate change harms public welfare when general perturbations in the oceans and atmosphere get translated into specific climatological events that are manifest in specific places</w:t>
      </w:r>
      <w:r w:rsidRPr="0014110F">
        <w:t xml:space="preserve">—specific coastlines, mountainous regions, public lands, and natural ecosystems. As a matter of public policy, the actors whose responses have the biggest leverage on 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E820AB">
        <w:rPr>
          <w:rStyle w:val="StyleUnderline"/>
          <w:highlight w:val="green"/>
        </w:rPr>
        <w:t>A</w:t>
      </w:r>
      <w:r w:rsidRPr="007A1A72">
        <w:rPr>
          <w:rStyle w:val="StyleUnderline"/>
        </w:rPr>
        <w:t xml:space="preserve"> big </w:t>
      </w:r>
      <w:r w:rsidRPr="00E820AB">
        <w:rPr>
          <w:rStyle w:val="StyleUnderline"/>
          <w:highlight w:val="green"/>
        </w:rPr>
        <w:t>challenge in</w:t>
      </w:r>
      <w:r w:rsidRPr="007A1A72">
        <w:rPr>
          <w:rStyle w:val="StyleUnderline"/>
        </w:rPr>
        <w:t xml:space="preserve"> all this local </w:t>
      </w:r>
      <w:r w:rsidRPr="00E820AB">
        <w:rPr>
          <w:rStyle w:val="StyleUnderline"/>
          <w:highlight w:val="green"/>
        </w:rPr>
        <w:t>response</w:t>
      </w:r>
      <w:r w:rsidRPr="007A1A72">
        <w:rPr>
          <w:rStyle w:val="StyleUnderline"/>
        </w:rPr>
        <w:t xml:space="preserve">, however, </w:t>
      </w:r>
      <w:r w:rsidRPr="00E820AB">
        <w:rPr>
          <w:rStyle w:val="StyleUnderline"/>
          <w:highlight w:val="green"/>
        </w:rPr>
        <w:t>is</w:t>
      </w:r>
      <w:r w:rsidRPr="007A1A72">
        <w:rPr>
          <w:rStyle w:val="StyleUnderline"/>
        </w:rPr>
        <w:t xml:space="preserve"> that </w:t>
      </w:r>
      <w:r w:rsidRPr="009654B8">
        <w:rPr>
          <w:rStyle w:val="StyleUnderline"/>
        </w:rPr>
        <w:t xml:space="preserve">local </w:t>
      </w:r>
      <w:r w:rsidRPr="00E820AB">
        <w:rPr>
          <w:rStyle w:val="StyleUnderline"/>
          <w:highlight w:val="green"/>
        </w:rPr>
        <w:t>authorities are</w:t>
      </w:r>
      <w:r w:rsidRPr="007A1A72">
        <w:rPr>
          <w:rStyle w:val="StyleUnderline"/>
        </w:rPr>
        <w:t xml:space="preserve"> intrinsically </w:t>
      </w:r>
      <w:r w:rsidRPr="00E820AB">
        <w:rPr>
          <w:rStyle w:val="Emphasis"/>
          <w:highlight w:val="green"/>
        </w:rPr>
        <w:t>decentralized</w:t>
      </w:r>
      <w:r w:rsidRPr="00E820AB">
        <w:rPr>
          <w:rStyle w:val="StyleUnderline"/>
          <w:highlight w:val="green"/>
        </w:rPr>
        <w:t xml:space="preserve"> and</w:t>
      </w:r>
      <w:r w:rsidRPr="007A1A72">
        <w:rPr>
          <w:rStyle w:val="StyleUnderline"/>
        </w:rPr>
        <w:t xml:space="preserve"> usually </w:t>
      </w:r>
      <w:r w:rsidRPr="00E820AB">
        <w:rPr>
          <w:rStyle w:val="StyleUnderline"/>
          <w:highlight w:val="green"/>
        </w:rPr>
        <w:t>not steeped in</w:t>
      </w:r>
      <w:r w:rsidRPr="007A1A72">
        <w:rPr>
          <w:rStyle w:val="StyleUnderline"/>
        </w:rPr>
        <w:t xml:space="preserve"> technical </w:t>
      </w:r>
      <w:r w:rsidRPr="00E820AB">
        <w:rPr>
          <w:rStyle w:val="StyleUnderline"/>
          <w:highlight w:val="green"/>
        </w:rPr>
        <w:t>expertise. Getting</w:t>
      </w:r>
      <w:r w:rsidRPr="007A1A72">
        <w:rPr>
          <w:rStyle w:val="StyleUnderline"/>
        </w:rPr>
        <w:t xml:space="preserve"> the best </w:t>
      </w:r>
      <w:r w:rsidRPr="00E820AB">
        <w:rPr>
          <w:rStyle w:val="StyleUnderline"/>
          <w:highlight w:val="green"/>
        </w:rPr>
        <w:t>info</w:t>
      </w:r>
      <w:r w:rsidRPr="007A1A72">
        <w:rPr>
          <w:rStyle w:val="StyleUnderline"/>
        </w:rPr>
        <w:t xml:space="preserve">rmation </w:t>
      </w:r>
      <w:r w:rsidRPr="00E820AB">
        <w:rPr>
          <w:rStyle w:val="StyleUnderline"/>
          <w:highlight w:val="green"/>
        </w:rPr>
        <w:t>on</w:t>
      </w:r>
      <w:r w:rsidRPr="007A1A72">
        <w:rPr>
          <w:rStyle w:val="StyleUnderline"/>
        </w:rPr>
        <w:t xml:space="preserve"> climate </w:t>
      </w:r>
      <w:r w:rsidRPr="009654B8">
        <w:rPr>
          <w:rStyle w:val="StyleUnderline"/>
        </w:rPr>
        <w:t xml:space="preserve">impacts and response </w:t>
      </w:r>
      <w:r w:rsidRPr="00E820AB">
        <w:rPr>
          <w:rStyle w:val="StyleUnderline"/>
          <w:highlight w:val="green"/>
        </w:rPr>
        <w:t>strategies</w:t>
      </w:r>
      <w:r w:rsidRPr="007A1A72">
        <w:rPr>
          <w:rStyle w:val="StyleUnderline"/>
        </w:rPr>
        <w:t>—let alone keeping that information aligned with local circumstances and shifting odds for climate impacts—</w:t>
      </w:r>
      <w:r w:rsidRPr="00E820AB">
        <w:rPr>
          <w:rStyle w:val="Emphasis"/>
          <w:highlight w:val="green"/>
        </w:rPr>
        <w:t>is all but impossible.</w:t>
      </w:r>
      <w:r w:rsidRPr="00E820AB">
        <w:rPr>
          <w:rStyle w:val="StyleUnderline"/>
          <w:highlight w:val="green"/>
        </w:rPr>
        <w:t xml:space="preserve"> AI could</w:t>
      </w:r>
      <w:r w:rsidRPr="007A1A72">
        <w:rPr>
          <w:rStyle w:val="StyleUnderline"/>
        </w:rPr>
        <w:t xml:space="preserve"> help </w:t>
      </w:r>
      <w:r w:rsidRPr="00E820AB">
        <w:rPr>
          <w:rStyle w:val="Emphasis"/>
          <w:highlight w:val="green"/>
        </w:rPr>
        <w:t>lower that cost</w:t>
      </w:r>
      <w:r w:rsidRPr="00E820AB">
        <w:rPr>
          <w:rStyle w:val="StyleUnderline"/>
          <w:highlight w:val="green"/>
        </w:rPr>
        <w:t xml:space="preserve"> and</w:t>
      </w:r>
      <w:r w:rsidRPr="00025EBE">
        <w:rPr>
          <w:rStyle w:val="StyleUnderline"/>
        </w:rPr>
        <w:t xml:space="preserve">, </w:t>
      </w:r>
      <w:r w:rsidRPr="00025EBE">
        <w:rPr>
          <w:rStyle w:val="Emphasis"/>
        </w:rPr>
        <w:t>in effect</w:t>
      </w:r>
      <w:r w:rsidRPr="00025EBE">
        <w:rPr>
          <w:rStyle w:val="StyleUnderline"/>
        </w:rPr>
        <w:t xml:space="preserve">, </w:t>
      </w:r>
      <w:r w:rsidRPr="00E820AB">
        <w:rPr>
          <w:rStyle w:val="StyleUnderline"/>
          <w:highlight w:val="green"/>
        </w:rPr>
        <w:t>democratize</w:t>
      </w:r>
      <w:r w:rsidRPr="00025EBE">
        <w:rPr>
          <w:rStyle w:val="StyleUnderline"/>
        </w:rPr>
        <w:t xml:space="preserve"> quality </w:t>
      </w:r>
      <w:r w:rsidRPr="00E820AB">
        <w:rPr>
          <w:rStyle w:val="StyleUnderline"/>
          <w:highlight w:val="green"/>
        </w:rPr>
        <w:t>climate</w:t>
      </w:r>
      <w:r w:rsidRPr="00025EBE">
        <w:rPr>
          <w:rStyle w:val="StyleUnderline"/>
        </w:rPr>
        <w:t xml:space="preserve"> impacts response.</w:t>
      </w:r>
    </w:p>
    <w:p w14:paraId="3FB1A685" w14:textId="77777777" w:rsidR="00324835" w:rsidRPr="00FF7C1E" w:rsidRDefault="00324835" w:rsidP="00324835">
      <w:pPr>
        <w:pStyle w:val="Heading4"/>
        <w:rPr>
          <w:rFonts w:cs="Times New Roman"/>
        </w:rPr>
      </w:pPr>
      <w:r>
        <w:t xml:space="preserve">3] </w:t>
      </w:r>
      <w:r>
        <w:rPr>
          <w:rFonts w:cs="Times New Roman"/>
        </w:rPr>
        <w:t>Warming causes extinction.</w:t>
      </w:r>
    </w:p>
    <w:p w14:paraId="1D4E1901" w14:textId="77777777" w:rsidR="00324835" w:rsidRDefault="00324835" w:rsidP="00324835">
      <w:proofErr w:type="spellStart"/>
      <w:r w:rsidRPr="00FF7C1E">
        <w:rPr>
          <w:rStyle w:val="Style13ptBold"/>
        </w:rPr>
        <w:t>Kareiva</w:t>
      </w:r>
      <w:proofErr w:type="spellEnd"/>
      <w:r w:rsidRPr="00FF7C1E">
        <w:rPr>
          <w:rStyle w:val="Style13ptBold"/>
        </w:rPr>
        <w:t xml:space="preserve"> 18</w:t>
      </w:r>
    </w:p>
    <w:p w14:paraId="5822094A" w14:textId="77777777" w:rsidR="00324835" w:rsidRPr="00FF7C1E" w:rsidRDefault="00324835" w:rsidP="00324835">
      <w:proofErr w:type="spellStart"/>
      <w:proofErr w:type="gramStart"/>
      <w:r w:rsidRPr="00FF7C1E">
        <w:t>Peter</w:t>
      </w:r>
      <w:r>
        <w:t>,</w:t>
      </w:r>
      <w:r w:rsidRPr="00FF7C1E">
        <w:t>Ph.D</w:t>
      </w:r>
      <w:proofErr w:type="spellEnd"/>
      <w:r w:rsidRPr="00FF7C1E">
        <w:t>.</w:t>
      </w:r>
      <w:proofErr w:type="gramEnd"/>
      <w:r w:rsidRPr="00FF7C1E">
        <w:t xml:space="preserve"> in ecology and applied mathematics from Cornell University, director of the Institute of the Environment and Sustainability at UCLA, Pritzker Distinguished </w:t>
      </w:r>
      <w:r w:rsidRPr="00FF7C1E">
        <w:lastRenderedPageBreak/>
        <w:t>Professor in Environment &amp; Sustainability at UCLA, et al., September 2018, “Existential risk due to ecosystem collapse: Nature strikes back,” Futures, Vol. 102, p. 39-50</w:t>
      </w:r>
    </w:p>
    <w:p w14:paraId="2CCB3220" w14:textId="77777777" w:rsidR="00324835" w:rsidRPr="00FF7C1E" w:rsidRDefault="00324835" w:rsidP="00324835">
      <w:pPr>
        <w:rPr>
          <w:rStyle w:val="StyleUnderline"/>
        </w:rPr>
      </w:pPr>
      <w:r w:rsidRPr="00FF7C1E">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736329">
        <w:rPr>
          <w:rStyle w:val="StyleUnderline"/>
          <w:highlight w:val="cyan"/>
        </w:rPr>
        <w:t>climate change</w:t>
      </w:r>
      <w:r w:rsidRPr="00FF7C1E">
        <w:rPr>
          <w:rStyle w:val="StyleUnderline"/>
        </w:rPr>
        <w:t xml:space="preserve">, global freshwater cycle, </w:t>
      </w:r>
      <w:r w:rsidRPr="00736329">
        <w:rPr>
          <w:rStyle w:val="StyleUnderline"/>
          <w:highlight w:val="cyan"/>
        </w:rPr>
        <w:t>and ocean acidification</w:t>
      </w:r>
      <w:r w:rsidRPr="00FF7C1E">
        <w:t xml:space="preserve">) do </w:t>
      </w:r>
      <w:r w:rsidRPr="00736329">
        <w:rPr>
          <w:rStyle w:val="StyleUnderline"/>
          <w:highlight w:val="cyan"/>
        </w:rPr>
        <w:t xml:space="preserve">pose </w:t>
      </w:r>
      <w:r w:rsidRPr="00736329">
        <w:rPr>
          <w:rStyle w:val="Emphasis"/>
          <w:highlight w:val="cyan"/>
        </w:rPr>
        <w:t>existential risks</w:t>
      </w:r>
      <w:r w:rsidRPr="00FF7C1E">
        <w:t xml:space="preserve">. </w:t>
      </w:r>
      <w:r w:rsidRPr="00FF7C1E">
        <w:rPr>
          <w:rStyle w:val="StyleUnderline"/>
        </w:rPr>
        <w:t xml:space="preserve">This is </w:t>
      </w:r>
      <w:r w:rsidRPr="00736329">
        <w:rPr>
          <w:rStyle w:val="StyleUnderline"/>
          <w:highlight w:val="cyan"/>
        </w:rPr>
        <w:t>because of</w:t>
      </w:r>
      <w:r w:rsidRPr="00FF7C1E">
        <w:rPr>
          <w:rStyle w:val="StyleUnderline"/>
        </w:rPr>
        <w:t xml:space="preserve"> intrinsic </w:t>
      </w:r>
      <w:r w:rsidRPr="00FF7C1E">
        <w:rPr>
          <w:rStyle w:val="Emphasis"/>
        </w:rPr>
        <w:t xml:space="preserve">positive </w:t>
      </w:r>
      <w:r w:rsidRPr="00736329">
        <w:rPr>
          <w:rStyle w:val="Emphasis"/>
          <w:highlight w:val="cyan"/>
        </w:rPr>
        <w:t>feedback loops</w:t>
      </w:r>
      <w:r w:rsidRPr="00FF7C1E">
        <w:rPr>
          <w:rStyle w:val="StyleUnderline"/>
        </w:rPr>
        <w:t xml:space="preserve">, substantial </w:t>
      </w:r>
      <w:r w:rsidRPr="00736329">
        <w:rPr>
          <w:rStyle w:val="Emphasis"/>
          <w:highlight w:val="cyan"/>
        </w:rPr>
        <w:t>lag times</w:t>
      </w:r>
      <w:r w:rsidRPr="00FF7C1E">
        <w:t xml:space="preserve"> </w:t>
      </w:r>
      <w:r w:rsidRPr="00FF7C1E">
        <w:rPr>
          <w:rStyle w:val="StyleUnderline"/>
        </w:rPr>
        <w:t xml:space="preserve">between system change and experiencing the consequences of that change, </w:t>
      </w:r>
      <w:r w:rsidRPr="00736329">
        <w:rPr>
          <w:rStyle w:val="StyleUnderline"/>
          <w:highlight w:val="cyan"/>
        </w:rPr>
        <w:t>and</w:t>
      </w:r>
      <w:r w:rsidRPr="00FF7C1E">
        <w:rPr>
          <w:rStyle w:val="StyleUnderline"/>
        </w:rPr>
        <w:t xml:space="preserve"> the fact these different boundaries interact with one another in ways that yield </w:t>
      </w:r>
      <w:r w:rsidRPr="00736329">
        <w:rPr>
          <w:rStyle w:val="Emphasis"/>
          <w:highlight w:val="cyan"/>
        </w:rPr>
        <w:t>surprises</w:t>
      </w:r>
      <w:r w:rsidRPr="00FF7C1E">
        <w:t xml:space="preserve">. In addition, </w:t>
      </w:r>
      <w:r w:rsidRPr="00FF7C1E">
        <w:rPr>
          <w:rStyle w:val="StyleUnderline"/>
        </w:rPr>
        <w:t xml:space="preserve">climate, freshwater, </w:t>
      </w:r>
      <w:r w:rsidRPr="00736329">
        <w:rPr>
          <w:rStyle w:val="StyleUnderline"/>
          <w:highlight w:val="cyan"/>
        </w:rPr>
        <w:t>and</w:t>
      </w:r>
      <w:r w:rsidRPr="00FF7C1E">
        <w:rPr>
          <w:rStyle w:val="StyleUnderline"/>
        </w:rPr>
        <w:t xml:space="preserve"> ocean acidification are all directly </w:t>
      </w:r>
      <w:r w:rsidRPr="00736329">
        <w:rPr>
          <w:rStyle w:val="StyleUnderline"/>
          <w:highlight w:val="cyan"/>
        </w:rPr>
        <w:t>connected to</w:t>
      </w:r>
      <w:r w:rsidRPr="00FF7C1E">
        <w:rPr>
          <w:rStyle w:val="StyleUnderline"/>
        </w:rPr>
        <w:t xml:space="preserve"> the provision of </w:t>
      </w:r>
      <w:r w:rsidRPr="00736329">
        <w:rPr>
          <w:rStyle w:val="Emphasis"/>
          <w:highlight w:val="cyan"/>
        </w:rPr>
        <w:t>food</w:t>
      </w:r>
      <w:r w:rsidRPr="00736329">
        <w:rPr>
          <w:rStyle w:val="StyleUnderline"/>
          <w:highlight w:val="cyan"/>
        </w:rPr>
        <w:t xml:space="preserve"> and </w:t>
      </w:r>
      <w:r w:rsidRPr="00736329">
        <w:rPr>
          <w:rStyle w:val="Emphasis"/>
          <w:highlight w:val="cyan"/>
        </w:rPr>
        <w:t>water</w:t>
      </w:r>
      <w:r w:rsidRPr="00FF7C1E">
        <w:rPr>
          <w:rStyle w:val="StyleUnderline"/>
        </w:rPr>
        <w:t xml:space="preserve">, and </w:t>
      </w:r>
      <w:r w:rsidRPr="00736329">
        <w:rPr>
          <w:rStyle w:val="StyleUnderline"/>
          <w:highlight w:val="cyan"/>
        </w:rPr>
        <w:t>shortages</w:t>
      </w:r>
      <w:r w:rsidRPr="00FF7C1E">
        <w:t xml:space="preserve"> of food and water can </w:t>
      </w:r>
      <w:r w:rsidRPr="00736329">
        <w:rPr>
          <w:rStyle w:val="StyleUnderline"/>
          <w:highlight w:val="cyan"/>
        </w:rPr>
        <w:t xml:space="preserve">create </w:t>
      </w:r>
      <w:r w:rsidRPr="00736329">
        <w:rPr>
          <w:rStyle w:val="Emphasis"/>
          <w:highlight w:val="cyan"/>
        </w:rPr>
        <w:t>conflict</w:t>
      </w:r>
      <w:r w:rsidRPr="00FF7C1E">
        <w:rPr>
          <w:rStyle w:val="StyleUnderline"/>
        </w:rPr>
        <w:t xml:space="preserve"> and social unrest</w:t>
      </w:r>
      <w:r w:rsidRPr="00FF7C1E">
        <w:t>.</w:t>
      </w:r>
      <w:r w:rsidRPr="00FF7C1E">
        <w:rPr>
          <w:sz w:val="12"/>
        </w:rPr>
        <w:t xml:space="preserve"> </w:t>
      </w:r>
      <w:r w:rsidRPr="00FF7C1E">
        <w:rPr>
          <w:rStyle w:val="StyleUnderline"/>
        </w:rPr>
        <w:t xml:space="preserve">Climate change has a long history of </w:t>
      </w:r>
      <w:r w:rsidRPr="00FF7C1E">
        <w:rPr>
          <w:rStyle w:val="Emphasis"/>
        </w:rPr>
        <w:t>disrupting civilizations</w:t>
      </w:r>
      <w:r w:rsidRPr="00FF7C1E">
        <w:t xml:space="preserve"> </w:t>
      </w:r>
      <w:r w:rsidRPr="00FF7C1E">
        <w:rPr>
          <w:rStyle w:val="StyleUnderline"/>
        </w:rPr>
        <w:t xml:space="preserve">and sometimes precipitating the </w:t>
      </w:r>
      <w:r w:rsidRPr="00FF7C1E">
        <w:rPr>
          <w:rStyle w:val="Emphasis"/>
        </w:rPr>
        <w:t>collapse of cultures</w:t>
      </w:r>
      <w:r w:rsidRPr="00FF7C1E">
        <w:t xml:space="preserve"> </w:t>
      </w:r>
      <w:r w:rsidRPr="00FF7C1E">
        <w:rPr>
          <w:rStyle w:val="StyleUnderline"/>
        </w:rPr>
        <w:t>or mass emigrations</w:t>
      </w:r>
      <w:r w:rsidRPr="00FF7C1E">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r w:rsidRPr="00FF7C1E">
        <w:rPr>
          <w:sz w:val="12"/>
        </w:rPr>
        <w:t xml:space="preserve"> </w:t>
      </w:r>
      <w:r w:rsidRPr="00FF7C1E">
        <w:rPr>
          <w:rStyle w:val="StyleUnderline"/>
        </w:rPr>
        <w:t xml:space="preserve">Climate change intersects with freshwater resources because it is expected to </w:t>
      </w:r>
      <w:r w:rsidRPr="00FF7C1E">
        <w:rPr>
          <w:rStyle w:val="Emphasis"/>
        </w:rPr>
        <w:t>exacerbate drought</w:t>
      </w:r>
      <w:r w:rsidRPr="00FF7C1E">
        <w:rPr>
          <w:rStyle w:val="StyleUnderline"/>
        </w:rPr>
        <w:t xml:space="preserve"> and</w:t>
      </w:r>
      <w:r w:rsidRPr="00FF7C1E">
        <w:t xml:space="preserve"> </w:t>
      </w:r>
      <w:r w:rsidRPr="00FF7C1E">
        <w:rPr>
          <w:rStyle w:val="Emphasis"/>
        </w:rPr>
        <w:t>water scarcity</w:t>
      </w:r>
      <w:r w:rsidRPr="00FF7C1E">
        <w:rPr>
          <w:rStyle w:val="StyleUnderline"/>
        </w:rPr>
        <w:t xml:space="preserve">, as well as </w:t>
      </w:r>
      <w:r w:rsidRPr="00736329">
        <w:rPr>
          <w:rStyle w:val="Emphasis"/>
          <w:highlight w:val="cyan"/>
        </w:rPr>
        <w:t>flooding</w:t>
      </w:r>
      <w:r w:rsidRPr="00FF7C1E">
        <w:t xml:space="preserve">. </w:t>
      </w:r>
      <w:r w:rsidRPr="00FF7C1E">
        <w:rPr>
          <w:rStyle w:val="StyleUnderline"/>
        </w:rPr>
        <w:t xml:space="preserve">Climate change </w:t>
      </w:r>
      <w:r w:rsidRPr="00736329">
        <w:rPr>
          <w:rStyle w:val="StyleUnderline"/>
          <w:highlight w:val="cyan"/>
        </w:rPr>
        <w:t>can</w:t>
      </w:r>
      <w:r w:rsidRPr="00FF7C1E">
        <w:rPr>
          <w:rStyle w:val="StyleUnderline"/>
        </w:rPr>
        <w:t xml:space="preserve"> even impair water quality because it is associated with heavy rains that </w:t>
      </w:r>
      <w:r w:rsidRPr="00736329">
        <w:rPr>
          <w:rStyle w:val="StyleUnderline"/>
          <w:highlight w:val="cyan"/>
        </w:rPr>
        <w:t>overwhelm sewage treatment</w:t>
      </w:r>
      <w:r w:rsidRPr="00FF7C1E">
        <w:rPr>
          <w:rStyle w:val="StyleUnderline"/>
        </w:rPr>
        <w:t xml:space="preserve"> facilities, or because it results in higher concentrations of pollutants</w:t>
      </w:r>
      <w:r w:rsidRPr="00FF7C1E">
        <w:t xml:space="preserve"> in groundwater </w:t>
      </w:r>
      <w:proofErr w:type="gramStart"/>
      <w:r w:rsidRPr="00FF7C1E">
        <w:t>as a result of</w:t>
      </w:r>
      <w:proofErr w:type="gramEnd"/>
      <w:r w:rsidRPr="00FF7C1E">
        <w:t xml:space="preserve"> enhanced evaporation and reduced groundwater recharge. </w:t>
      </w:r>
      <w:r w:rsidRPr="00FF7C1E">
        <w:rPr>
          <w:rStyle w:val="StyleUnderline"/>
        </w:rPr>
        <w:t>Ample clean water</w:t>
      </w:r>
      <w:r w:rsidRPr="00FF7C1E">
        <w:t xml:space="preserve"> is not a luxury—it </w:t>
      </w:r>
      <w:r w:rsidRPr="00FF7C1E">
        <w:rPr>
          <w:rStyle w:val="StyleUnderline"/>
        </w:rPr>
        <w:t>is essential for human survival.</w:t>
      </w:r>
      <w:r w:rsidRPr="00FF7C1E">
        <w:t xml:space="preserve"> Consequently, </w:t>
      </w:r>
      <w:r w:rsidRPr="00FF7C1E">
        <w:rPr>
          <w:rStyle w:val="StyleUnderline"/>
        </w:rPr>
        <w:t xml:space="preserve">cities, </w:t>
      </w:r>
      <w:r w:rsidRPr="00DF2441">
        <w:rPr>
          <w:rStyle w:val="StyleUnderline"/>
        </w:rPr>
        <w:t xml:space="preserve">regions and nations that lack clean freshwater are vulnerable to social disruption and </w:t>
      </w:r>
      <w:r w:rsidRPr="00DF2441">
        <w:rPr>
          <w:rStyle w:val="Emphasis"/>
        </w:rPr>
        <w:t>disease</w:t>
      </w:r>
      <w:r w:rsidRPr="00DF2441">
        <w:t>.</w:t>
      </w:r>
      <w:r w:rsidRPr="00DF2441">
        <w:rPr>
          <w:sz w:val="12"/>
        </w:rPr>
        <w:t xml:space="preserve"> </w:t>
      </w:r>
      <w:r w:rsidRPr="00DF2441">
        <w:t xml:space="preserve">Finally, </w:t>
      </w:r>
      <w:r w:rsidRPr="00DF2441">
        <w:rPr>
          <w:rStyle w:val="Emphasis"/>
        </w:rPr>
        <w:t>ocean acidification is linked to climate change because it is driven by CO2 emissions</w:t>
      </w:r>
      <w:r w:rsidRPr="00DF2441">
        <w:rPr>
          <w:rStyle w:val="StyleUnderline"/>
        </w:rPr>
        <w:t xml:space="preserve"> just as global warming is. With close to 20% of</w:t>
      </w:r>
      <w:r w:rsidRPr="00DF2441">
        <w:t xml:space="preserve"> the world’s </w:t>
      </w:r>
      <w:r w:rsidRPr="00DF2441">
        <w:rPr>
          <w:rStyle w:val="StyleUnderline"/>
        </w:rPr>
        <w:t>protein coming from oceans</w:t>
      </w:r>
      <w:r w:rsidRPr="00DF2441">
        <w:t xml:space="preserve"> (FAO, 2016), </w:t>
      </w:r>
      <w:r w:rsidRPr="00DF2441">
        <w:rPr>
          <w:rStyle w:val="StyleUnderline"/>
        </w:rPr>
        <w:t>the potential for severe impacts due to acidification is obvious</w:t>
      </w:r>
      <w:r w:rsidRPr="00DF2441">
        <w:t xml:space="preserve">. Less obvious, but perhaps more insidious, is the interaction between climate change and the loss of oyster and coral reefs due to acidification. </w:t>
      </w:r>
      <w:r w:rsidRPr="00DF2441">
        <w:rPr>
          <w:rStyle w:val="StyleUnderline"/>
        </w:rPr>
        <w:t xml:space="preserve">Acidification is known to interfere with oyster reef building and </w:t>
      </w:r>
      <w:r w:rsidRPr="00DF2441">
        <w:rPr>
          <w:rStyle w:val="Emphasis"/>
        </w:rPr>
        <w:t>coral reefs</w:t>
      </w:r>
      <w:r w:rsidRPr="00DF2441">
        <w:t xml:space="preserve">. </w:t>
      </w:r>
      <w:r w:rsidRPr="00DF2441">
        <w:rPr>
          <w:rStyle w:val="StyleUnderline"/>
        </w:rPr>
        <w:t xml:space="preserve">Climate change also increases </w:t>
      </w:r>
      <w:r w:rsidRPr="00DF2441">
        <w:rPr>
          <w:rStyle w:val="Emphasis"/>
        </w:rPr>
        <w:t>storm frequency</w:t>
      </w:r>
      <w:r w:rsidRPr="00DF2441">
        <w:rPr>
          <w:rStyle w:val="StyleUnderline"/>
        </w:rPr>
        <w:t xml:space="preserve"> and severity. Coral reefs and oyster reefs provide protection from storm surge because they reduce wave energy</w:t>
      </w:r>
      <w:r w:rsidRPr="00DF2441">
        <w:t xml:space="preserve"> (Spalding et al., 2014). </w:t>
      </w:r>
      <w:r w:rsidRPr="00DF2441">
        <w:rPr>
          <w:rStyle w:val="StyleUnderline"/>
        </w:rPr>
        <w:t>If these reefs are lost due to acidification at the same time as storms become more severe and sea level rises</w:t>
      </w:r>
      <w:r w:rsidRPr="00DF2441">
        <w:t xml:space="preserve">, </w:t>
      </w:r>
      <w:r w:rsidRPr="00DF2441">
        <w:rPr>
          <w:rStyle w:val="Emphasis"/>
        </w:rPr>
        <w:t>coastal communities will be exposed to unprecedented storm surge</w:t>
      </w:r>
      <w:r w:rsidRPr="00DF2441">
        <w:t>—</w:t>
      </w:r>
      <w:r w:rsidRPr="00DF2441">
        <w:rPr>
          <w:rStyle w:val="StyleUnderline"/>
        </w:rPr>
        <w:t>and may be ravaged by recurrent storms</w:t>
      </w:r>
      <w:r w:rsidRPr="00DF2441">
        <w:t>.</w:t>
      </w:r>
      <w:r w:rsidRPr="00DF2441">
        <w:rPr>
          <w:sz w:val="12"/>
        </w:rPr>
        <w:t xml:space="preserve"> </w:t>
      </w:r>
      <w:r w:rsidRPr="00DF2441">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F2441">
        <w:t>rarity, but</w:t>
      </w:r>
      <w:proofErr w:type="gramEnd"/>
      <w:r w:rsidRPr="00DF2441">
        <w:t xml:space="preserve"> are exactly the manifestations of climate change that we must get better at anticipating (</w:t>
      </w:r>
      <w:proofErr w:type="spellStart"/>
      <w:r w:rsidRPr="00DF2441">
        <w:t>Diffenbaugh</w:t>
      </w:r>
      <w:proofErr w:type="spellEnd"/>
      <w:r w:rsidRPr="00DF2441">
        <w:t xml:space="preserve"> et al., 2017). </w:t>
      </w:r>
      <w:r w:rsidRPr="00DF2441">
        <w:rPr>
          <w:rStyle w:val="StyleUnderline"/>
        </w:rPr>
        <w:t xml:space="preserve">Society will have a hard time responding to shorter intervals between rare extreme events because in </w:t>
      </w:r>
      <w:r w:rsidRPr="00DF2441">
        <w:rPr>
          <w:rStyle w:val="StyleUnderline"/>
        </w:rPr>
        <w:lastRenderedPageBreak/>
        <w:t xml:space="preserve">the lifespan of an individual human, a person might experience as few as two or three </w:t>
      </w:r>
      <w:r w:rsidRPr="00DF2441">
        <w:rPr>
          <w:rStyle w:val="Emphasis"/>
        </w:rPr>
        <w:t>extreme events</w:t>
      </w:r>
      <w:r w:rsidRPr="00DF2441">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DF2441">
        <w:rPr>
          <w:rStyle w:val="StyleUnderline"/>
        </w:rPr>
        <w:t>The</w:t>
      </w:r>
      <w:r w:rsidRPr="00DF2441">
        <w:t xml:space="preserve"> highly </w:t>
      </w:r>
      <w:r w:rsidRPr="00DF2441">
        <w:rPr>
          <w:rStyle w:val="StyleUnderline"/>
        </w:rPr>
        <w:t>disruptive flooding of New York City associated with Hurricane Sandy represented a flood height that occurred once every 500 years</w:t>
      </w:r>
      <w:r w:rsidRPr="00DF2441">
        <w:t xml:space="preserve"> in the 18th century, </w:t>
      </w:r>
      <w:r w:rsidRPr="00DF2441">
        <w:rPr>
          <w:rStyle w:val="StyleUnderline"/>
        </w:rPr>
        <w:t>and that occurs now once every 25 years, but is expected to occur once every 5 years by 2050</w:t>
      </w:r>
      <w:r w:rsidRPr="00DF2441">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r w:rsidRPr="00DF2441">
        <w:rPr>
          <w:sz w:val="12"/>
        </w:rPr>
        <w:t xml:space="preserve"> </w:t>
      </w:r>
      <w:r w:rsidRPr="00DF2441">
        <w:t>4. The combination of positive feedback loops and societal inertia is fertile ground for global environmental catastrophes</w:t>
      </w:r>
      <w:r w:rsidRPr="00DF2441">
        <w:rPr>
          <w:sz w:val="12"/>
        </w:rPr>
        <w:t xml:space="preserve">. </w:t>
      </w:r>
      <w:r w:rsidRPr="00DF2441">
        <w:rPr>
          <w:rStyle w:val="StyleUnderline"/>
        </w:rPr>
        <w:t xml:space="preserve">Humans are remarkably </w:t>
      </w:r>
      <w:proofErr w:type="gramStart"/>
      <w:r w:rsidRPr="00DF2441">
        <w:rPr>
          <w:rStyle w:val="StyleUnderline"/>
        </w:rPr>
        <w:t>ingenious, and</w:t>
      </w:r>
      <w:proofErr w:type="gramEnd"/>
      <w:r w:rsidRPr="00DF2441">
        <w:rPr>
          <w:rStyle w:val="StyleUnderline"/>
        </w:rPr>
        <w:t xml:space="preserve"> have </w:t>
      </w:r>
      <w:r w:rsidRPr="00DF2441">
        <w:rPr>
          <w:rStyle w:val="Emphasis"/>
        </w:rPr>
        <w:t>adapted</w:t>
      </w:r>
      <w:r w:rsidRPr="00DF2441">
        <w:rPr>
          <w:rStyle w:val="StyleUnderline"/>
        </w:rPr>
        <w:t xml:space="preserve"> to crises throughout their history</w:t>
      </w:r>
      <w:r w:rsidRPr="00DF2441">
        <w:t xml:space="preserve">. Our doom has been repeatedly predicted, only to be averted by innovation (Ridley, 2011). </w:t>
      </w:r>
      <w:r w:rsidRPr="00DF2441">
        <w:rPr>
          <w:rStyle w:val="StyleUnderline"/>
        </w:rPr>
        <w:t>However, the many stories of human ingenuity successfully addressing existential risks</w:t>
      </w:r>
      <w:r w:rsidRPr="00DF2441">
        <w:t xml:space="preserve"> such as global famine or extreme air pollution </w:t>
      </w:r>
      <w:r w:rsidRPr="00DF2441">
        <w:rPr>
          <w:rStyle w:val="StyleUnderline"/>
        </w:rPr>
        <w:t>represent environmental challenges that are largely linear, have immediate consequences, and operate without positive feedbacks.</w:t>
      </w:r>
      <w:r w:rsidRPr="00DF2441">
        <w:t xml:space="preserve"> For example, the fact that food is in short supply does not increase the</w:t>
      </w:r>
      <w:r w:rsidRPr="00FF7C1E">
        <w:t xml:space="preserve"> rate at which humans consume food—thereby increasing the shortage. Similarly, massive air pollution episodes such as the London fog of 1952 that killed 12,000 people did not make future air pollution events more likely. In </w:t>
      </w:r>
      <w:proofErr w:type="gramStart"/>
      <w:r w:rsidRPr="00FF7C1E">
        <w:t>fact</w:t>
      </w:r>
      <w:proofErr w:type="gramEnd"/>
      <w:r w:rsidRPr="00FF7C1E">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F7C1E">
        <w:t>a negative feedback of society</w:t>
      </w:r>
      <w:proofErr w:type="gramEnd"/>
      <w:r w:rsidRPr="00FF7C1E">
        <w:t xml:space="preserve"> seeking to reduce the harm.</w:t>
      </w:r>
      <w:r w:rsidRPr="00FF7C1E">
        <w:rPr>
          <w:sz w:val="12"/>
        </w:rPr>
        <w:t xml:space="preserve"> </w:t>
      </w:r>
      <w:r w:rsidRPr="00FF7C1E">
        <w:rPr>
          <w:rStyle w:val="StyleUnderline"/>
        </w:rPr>
        <w:t xml:space="preserve">In contrast, </w:t>
      </w:r>
      <w:r w:rsidRPr="00736329">
        <w:rPr>
          <w:rStyle w:val="StyleUnderline"/>
          <w:highlight w:val="cyan"/>
        </w:rPr>
        <w:t>today’s</w:t>
      </w:r>
      <w:r w:rsidRPr="00FF7C1E">
        <w:rPr>
          <w:rStyle w:val="StyleUnderline"/>
        </w:rPr>
        <w:t xml:space="preserve"> great environmental </w:t>
      </w:r>
      <w:r w:rsidRPr="00736329">
        <w:rPr>
          <w:rStyle w:val="StyleUnderline"/>
          <w:highlight w:val="cyan"/>
        </w:rPr>
        <w:t>crisis</w:t>
      </w:r>
      <w:r w:rsidRPr="00FF7C1E">
        <w:rPr>
          <w:rStyle w:val="StyleUnderline"/>
        </w:rPr>
        <w:t xml:space="preserve"> of climate change may cause some harm but there </w:t>
      </w:r>
      <w:r w:rsidRPr="00736329">
        <w:rPr>
          <w:rStyle w:val="StyleUnderline"/>
          <w:highlight w:val="cyan"/>
        </w:rPr>
        <w:t>are</w:t>
      </w:r>
      <w:r w:rsidRPr="00FF7C1E">
        <w:rPr>
          <w:rStyle w:val="StyleUnderline"/>
        </w:rPr>
        <w:t xml:space="preserve"> generally </w:t>
      </w:r>
      <w:proofErr w:type="gramStart"/>
      <w:r w:rsidRPr="00736329">
        <w:rPr>
          <w:rStyle w:val="Emphasis"/>
          <w:highlight w:val="cyan"/>
        </w:rPr>
        <w:t>long time</w:t>
      </w:r>
      <w:proofErr w:type="gramEnd"/>
      <w:r w:rsidRPr="00736329">
        <w:rPr>
          <w:rStyle w:val="Emphasis"/>
          <w:highlight w:val="cyan"/>
        </w:rPr>
        <w:t xml:space="preserve"> delays</w:t>
      </w:r>
      <w:r w:rsidRPr="00FF7C1E">
        <w:t xml:space="preserve"> </w:t>
      </w:r>
      <w:r w:rsidRPr="00FF7C1E">
        <w:rPr>
          <w:rStyle w:val="StyleUnderline"/>
        </w:rPr>
        <w:t>between rising CO2 concentrations and damage to humans</w:t>
      </w:r>
      <w:r w:rsidRPr="00FF7C1E">
        <w:t xml:space="preserve">. </w:t>
      </w:r>
      <w:r w:rsidRPr="00736329">
        <w:rPr>
          <w:rStyle w:val="StyleUnderline"/>
          <w:highlight w:val="cyan"/>
        </w:rPr>
        <w:t>The consequence</w:t>
      </w:r>
      <w:r w:rsidRPr="00FF7C1E">
        <w:rPr>
          <w:rStyle w:val="StyleUnderline"/>
        </w:rPr>
        <w:t xml:space="preserve"> of these delays </w:t>
      </w:r>
      <w:proofErr w:type="gramStart"/>
      <w:r w:rsidRPr="00FF7C1E">
        <w:rPr>
          <w:rStyle w:val="StyleUnderline"/>
        </w:rPr>
        <w:t>are</w:t>
      </w:r>
      <w:proofErr w:type="gramEnd"/>
      <w:r w:rsidRPr="00FF7C1E">
        <w:rPr>
          <w:rStyle w:val="StyleUnderline"/>
        </w:rPr>
        <w:t xml:space="preserve"> an </w:t>
      </w:r>
      <w:r w:rsidRPr="00736329">
        <w:rPr>
          <w:rStyle w:val="Emphasis"/>
          <w:highlight w:val="cyan"/>
        </w:rPr>
        <w:t>absence of urgency</w:t>
      </w:r>
      <w:r w:rsidRPr="00FF7C1E">
        <w:t xml:space="preserve">; thus although 70% of Americans believe global warming is happening, only 40% think it will harm them (http://climatecommunication.yale.edu/visualizations-data/ycom-us-2016/). Secondly, </w:t>
      </w:r>
      <w:r w:rsidRPr="00FF7C1E">
        <w:rPr>
          <w:rStyle w:val="StyleUnderline"/>
        </w:rPr>
        <w:t xml:space="preserve">unlike past environmental challenges, </w:t>
      </w:r>
      <w:r w:rsidRPr="00736329">
        <w:rPr>
          <w:rStyle w:val="Emphasis"/>
          <w:highlight w:val="cyan"/>
        </w:rPr>
        <w:t>the</w:t>
      </w:r>
      <w:r w:rsidRPr="00FF7C1E">
        <w:rPr>
          <w:rStyle w:val="Emphasis"/>
        </w:rPr>
        <w:t xml:space="preserve"> Earth’s </w:t>
      </w:r>
      <w:r w:rsidRPr="00736329">
        <w:rPr>
          <w:rStyle w:val="Emphasis"/>
          <w:highlight w:val="cyan"/>
        </w:rPr>
        <w:t>climate system is rife with positive feedback loops</w:t>
      </w:r>
      <w:r w:rsidRPr="00FF7C1E">
        <w:t xml:space="preserve">. </w:t>
      </w:r>
      <w:proofErr w:type="gramStart"/>
      <w:r w:rsidRPr="00FF7C1E">
        <w:rPr>
          <w:rStyle w:val="StyleUnderline"/>
        </w:rPr>
        <w:t>In particular, as</w:t>
      </w:r>
      <w:proofErr w:type="gramEnd"/>
      <w:r w:rsidRPr="00FF7C1E">
        <w:rPr>
          <w:rStyle w:val="StyleUnderline"/>
        </w:rPr>
        <w:t xml:space="preserve"> CO2 increases and the climate warms, that very warming can cause more CO2 release which further increases global warming, and then more CO2, and so on</w:t>
      </w:r>
      <w:r w:rsidRPr="00FF7C1E">
        <w:t xml:space="preserve">. Table 2 summarizes the best documented positive feedback loops for the Earth’s climate system. These </w:t>
      </w:r>
      <w:r w:rsidRPr="00FF7C1E">
        <w:rPr>
          <w:rStyle w:val="StyleUnderline"/>
        </w:rPr>
        <w:t xml:space="preserve">feedbacks can be neatly categorized into </w:t>
      </w:r>
      <w:r w:rsidRPr="00FF7C1E">
        <w:rPr>
          <w:rStyle w:val="Emphasis"/>
        </w:rPr>
        <w:t>carbon cycle</w:t>
      </w:r>
      <w:r w:rsidRPr="00FF7C1E">
        <w:rPr>
          <w:rStyle w:val="StyleUnderline"/>
        </w:rPr>
        <w:t xml:space="preserve">, </w:t>
      </w:r>
      <w:r w:rsidRPr="00FF7C1E">
        <w:rPr>
          <w:rStyle w:val="Emphasis"/>
        </w:rPr>
        <w:t>biogeochemical</w:t>
      </w:r>
      <w:r w:rsidRPr="00FF7C1E">
        <w:rPr>
          <w:rStyle w:val="StyleUnderline"/>
        </w:rPr>
        <w:t xml:space="preserve">, </w:t>
      </w:r>
      <w:proofErr w:type="spellStart"/>
      <w:r w:rsidRPr="00FF7C1E">
        <w:rPr>
          <w:rStyle w:val="Emphasis"/>
        </w:rPr>
        <w:t>biogeophysical</w:t>
      </w:r>
      <w:proofErr w:type="spellEnd"/>
      <w:r w:rsidRPr="00FF7C1E">
        <w:rPr>
          <w:rStyle w:val="StyleUnderline"/>
        </w:rPr>
        <w:t xml:space="preserve">, </w:t>
      </w:r>
      <w:r w:rsidRPr="00FF7C1E">
        <w:rPr>
          <w:rStyle w:val="Emphasis"/>
        </w:rPr>
        <w:t>cloud</w:t>
      </w:r>
      <w:r w:rsidRPr="00FF7C1E">
        <w:rPr>
          <w:rStyle w:val="StyleUnderline"/>
        </w:rPr>
        <w:t xml:space="preserve">, </w:t>
      </w:r>
      <w:r w:rsidRPr="00FF7C1E">
        <w:rPr>
          <w:rStyle w:val="Emphasis"/>
        </w:rPr>
        <w:t>ice-albedo</w:t>
      </w:r>
      <w:r w:rsidRPr="00FF7C1E">
        <w:rPr>
          <w:rStyle w:val="StyleUnderline"/>
        </w:rPr>
        <w:t xml:space="preserve">, and </w:t>
      </w:r>
      <w:r w:rsidRPr="00FF7C1E">
        <w:rPr>
          <w:rStyle w:val="Emphasis"/>
        </w:rPr>
        <w:t>water vapor</w:t>
      </w:r>
      <w:r w:rsidRPr="00FF7C1E">
        <w:rPr>
          <w:rStyle w:val="StyleUnderline"/>
        </w:rPr>
        <w:t xml:space="preserve"> feedbacks</w:t>
      </w:r>
      <w:r w:rsidRPr="00FF7C1E">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F7C1E">
        <w:t>Totterdell</w:t>
      </w:r>
      <w:proofErr w:type="spellEnd"/>
      <w:r w:rsidRPr="00FF7C1E">
        <w:t xml:space="preserve">, 2000; </w:t>
      </w:r>
      <w:proofErr w:type="spellStart"/>
      <w:r w:rsidRPr="00FF7C1E">
        <w:t>Hajima</w:t>
      </w:r>
      <w:proofErr w:type="spellEnd"/>
      <w:r w:rsidRPr="00FF7C1E">
        <w:t xml:space="preserve">, </w:t>
      </w:r>
      <w:proofErr w:type="spellStart"/>
      <w:r w:rsidRPr="00FF7C1E">
        <w:t>Tachiiri</w:t>
      </w:r>
      <w:proofErr w:type="spellEnd"/>
      <w:r w:rsidRPr="00FF7C1E">
        <w:t xml:space="preserve">, Ito, &amp; </w:t>
      </w:r>
      <w:proofErr w:type="spellStart"/>
      <w:r w:rsidRPr="00FF7C1E">
        <w:t>Kawamiya</w:t>
      </w:r>
      <w:proofErr w:type="spellEnd"/>
      <w:r w:rsidRPr="00FF7C1E">
        <w:t xml:space="preserve">, 2014; </w:t>
      </w:r>
      <w:proofErr w:type="spellStart"/>
      <w:r w:rsidRPr="00FF7C1E">
        <w:t>Knutti</w:t>
      </w:r>
      <w:proofErr w:type="spellEnd"/>
      <w:r w:rsidRPr="00FF7C1E">
        <w:t xml:space="preserve"> &amp; </w:t>
      </w:r>
      <w:proofErr w:type="spellStart"/>
      <w:r w:rsidRPr="00FF7C1E">
        <w:t>Rugenstein</w:t>
      </w:r>
      <w:proofErr w:type="spellEnd"/>
      <w:r w:rsidRPr="00FF7C1E">
        <w:t>, 2015; Rosenfeld, Sherwood, Wood, &amp; Donner, 2014). This produces a wide range of future scenarios.</w:t>
      </w:r>
      <w:r w:rsidRPr="00FF7C1E">
        <w:rPr>
          <w:sz w:val="12"/>
        </w:rPr>
        <w:t xml:space="preserve"> </w:t>
      </w:r>
      <w:r w:rsidRPr="00FF7C1E">
        <w:t xml:space="preserve">Positive feedbacks in the carbon cycle involves the enhancement of future carbon contributions to the atmosphere due to some initial increase in atmospheric CO2. This happens because </w:t>
      </w:r>
      <w:r w:rsidRPr="00FF7C1E">
        <w:rPr>
          <w:rStyle w:val="StyleUnderline"/>
        </w:rPr>
        <w:t>as CO2 accumulates, it reduces the efficiency in which oceans and terrestrial ecosystems sequester carbon, which in return feeds back to exacerbate climate change</w:t>
      </w:r>
      <w:r w:rsidRPr="00FF7C1E">
        <w:t xml:space="preserve"> (</w:t>
      </w:r>
      <w:proofErr w:type="spellStart"/>
      <w:r w:rsidRPr="00FF7C1E">
        <w:t>Friedlingstein</w:t>
      </w:r>
      <w:proofErr w:type="spellEnd"/>
      <w:r w:rsidRPr="00FF7C1E">
        <w:t xml:space="preserve"> et al., 2001). Warming can also </w:t>
      </w:r>
      <w:r w:rsidRPr="00FF7C1E">
        <w:lastRenderedPageBreak/>
        <w:t xml:space="preserve">increase the rate at which organic matter decays and carbon is released into the atmosphere, thereby causing more warming (Melillo et al., 2017). Increases in food shortages and lack of water is also of major concern when </w:t>
      </w:r>
      <w:proofErr w:type="spellStart"/>
      <w:r w:rsidRPr="00FF7C1E">
        <w:t>biogeophysical</w:t>
      </w:r>
      <w:proofErr w:type="spellEnd"/>
      <w:r w:rsidRPr="00FF7C1E">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F7C1E">
        <w:t>Chamey</w:t>
      </w:r>
      <w:proofErr w:type="spellEnd"/>
      <w:r w:rsidRPr="00FF7C1E">
        <w:t xml:space="preserve">, Stone, &amp; Quirk, 1975). To top it off, </w:t>
      </w:r>
      <w:r w:rsidRPr="00FF7C1E">
        <w:rPr>
          <w:rStyle w:val="StyleUnderline"/>
        </w:rPr>
        <w:t xml:space="preserve">overgrazing depletes the soil, leading to augmented </w:t>
      </w:r>
      <w:r w:rsidRPr="00FF7C1E">
        <w:rPr>
          <w:rStyle w:val="Emphasis"/>
        </w:rPr>
        <w:t>vegetation loss</w:t>
      </w:r>
      <w:r w:rsidRPr="00FF7C1E">
        <w:t xml:space="preserve"> (</w:t>
      </w:r>
      <w:proofErr w:type="spellStart"/>
      <w:r w:rsidRPr="00FF7C1E">
        <w:t>Anderies</w:t>
      </w:r>
      <w:proofErr w:type="spellEnd"/>
      <w:r w:rsidRPr="00FF7C1E">
        <w:t>, Janssen, &amp; Walker, 2002).</w:t>
      </w:r>
      <w:r w:rsidRPr="00FF7C1E">
        <w:rPr>
          <w:sz w:val="12"/>
        </w:rPr>
        <w:t xml:space="preserve"> </w:t>
      </w:r>
      <w:r w:rsidRPr="00FF7C1E">
        <w:rPr>
          <w:rStyle w:val="StyleUnderline"/>
        </w:rPr>
        <w:t xml:space="preserve">Climate change often also increases the risk of </w:t>
      </w:r>
      <w:r w:rsidRPr="00FF7C1E">
        <w:rPr>
          <w:rStyle w:val="Emphasis"/>
        </w:rPr>
        <w:t>forest fires</w:t>
      </w:r>
      <w:r w:rsidRPr="00FF7C1E">
        <w:t xml:space="preserve">, </w:t>
      </w:r>
      <w:proofErr w:type="gramStart"/>
      <w:r w:rsidRPr="00FF7C1E">
        <w:t>as a result of</w:t>
      </w:r>
      <w:proofErr w:type="gramEnd"/>
      <w:r w:rsidRPr="00FF7C1E">
        <w:t xml:space="preserve"> higher temperatures and persistent drought conditions. </w:t>
      </w:r>
      <w:r w:rsidRPr="00FF7C1E">
        <w:rPr>
          <w:rStyle w:val="StyleUnderline"/>
        </w:rPr>
        <w:t>The expectation is that forest fires will become more frequent and severe with climate warming and drought</w:t>
      </w:r>
      <w:r w:rsidRPr="00FF7C1E">
        <w:t xml:space="preserve"> (</w:t>
      </w:r>
      <w:proofErr w:type="spellStart"/>
      <w:r w:rsidRPr="00FF7C1E">
        <w:t>Scholze</w:t>
      </w:r>
      <w:proofErr w:type="spellEnd"/>
      <w:r w:rsidRPr="00FF7C1E">
        <w:t>, Knorr, Arnell, &amp; Prentice, 2006), a trend for which we have already seen evidence (Allen et al., 2010). Tragically, the increased severity and risk of Southern California wildfires recently predicted by climate scientists (</w:t>
      </w:r>
      <w:proofErr w:type="spellStart"/>
      <w:r w:rsidRPr="00FF7C1E">
        <w:t>Jin</w:t>
      </w:r>
      <w:proofErr w:type="spellEnd"/>
      <w:r w:rsidRPr="00FF7C1E">
        <w:t xml:space="preserve"> et al., 2015), was realized in December 2017, with the largest fire in the history of California (the “Thomas fire” that burned 282,000 acres, https://www.vox.com/2017/12/27/16822180/thomas-fire-california-largest-wildfire). </w:t>
      </w:r>
      <w:r w:rsidRPr="00FF7C1E">
        <w:rPr>
          <w:rStyle w:val="StyleUnderline"/>
        </w:rPr>
        <w:t xml:space="preserve">This catastrophic fire embodies the sorts of positive feedbacks and interacting factors </w:t>
      </w:r>
      <w:r w:rsidRPr="00736329">
        <w:rPr>
          <w:rStyle w:val="StyleUnderline"/>
          <w:highlight w:val="cyan"/>
        </w:rPr>
        <w:t xml:space="preserve">that could </w:t>
      </w:r>
      <w:r w:rsidRPr="00736329">
        <w:rPr>
          <w:rStyle w:val="Emphasis"/>
          <w:highlight w:val="cyan"/>
        </w:rPr>
        <w:t>catch humanity off-guard</w:t>
      </w:r>
      <w:r w:rsidRPr="00736329">
        <w:rPr>
          <w:highlight w:val="cyan"/>
        </w:rPr>
        <w:t xml:space="preserve"> </w:t>
      </w:r>
      <w:r w:rsidRPr="00736329">
        <w:rPr>
          <w:rStyle w:val="StyleUnderline"/>
          <w:highlight w:val="cyan"/>
        </w:rPr>
        <w:t>and produce</w:t>
      </w:r>
      <w:r w:rsidRPr="00FF7C1E">
        <w:rPr>
          <w:rStyle w:val="StyleUnderline"/>
        </w:rPr>
        <w:t xml:space="preserve"> a </w:t>
      </w:r>
      <w:r w:rsidRPr="00672F9F">
        <w:rPr>
          <w:rStyle w:val="StyleUnderline"/>
        </w:rPr>
        <w:t xml:space="preserve">true </w:t>
      </w:r>
      <w:r w:rsidRPr="00736329">
        <w:rPr>
          <w:rStyle w:val="Emphasis"/>
          <w:highlight w:val="cyan"/>
        </w:rPr>
        <w:t>apocalyptic event</w:t>
      </w:r>
      <w:r w:rsidRPr="00FF7C1E">
        <w:t xml:space="preserve">. Record-breaking rains produced an extraordinary flush of new vegetation, that then dried out as record heat waves and dry conditions took hold, coupled with stronger than normal winds, and ignition. </w:t>
      </w:r>
      <w:proofErr w:type="gramStart"/>
      <w:r w:rsidRPr="00FF7C1E">
        <w:t>Of course</w:t>
      </w:r>
      <w:proofErr w:type="gramEnd"/>
      <w:r w:rsidRPr="00FF7C1E">
        <w:t xml:space="preserve"> the record-fire released CO2 into the atmosphere, thereby contributing to future warming.</w:t>
      </w:r>
      <w:r w:rsidRPr="00FF7C1E">
        <w:rPr>
          <w:sz w:val="12"/>
        </w:rPr>
        <w:t xml:space="preserve"> </w:t>
      </w:r>
      <w:r w:rsidRPr="00FF7C1E">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F7C1E">
        <w:t>as a consequence of</w:t>
      </w:r>
      <w:proofErr w:type="gramEnd"/>
      <w:r w:rsidRPr="00FF7C1E">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F7C1E">
        <w:t>Wetherald</w:t>
      </w:r>
      <w:proofErr w:type="spellEnd"/>
      <w:r w:rsidRPr="00FF7C1E">
        <w:t>, 1967).</w:t>
      </w:r>
      <w:r w:rsidRPr="00FF7C1E">
        <w:rPr>
          <w:sz w:val="12"/>
        </w:rPr>
        <w:t xml:space="preserve"> </w:t>
      </w:r>
      <w:r w:rsidRPr="00FF7C1E">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F7C1E">
        <w:t>Lashof</w:t>
      </w:r>
      <w:proofErr w:type="spellEnd"/>
      <w:r w:rsidRPr="00FF7C1E">
        <w:t xml:space="preserve">, DeAngelo, </w:t>
      </w:r>
      <w:proofErr w:type="spellStart"/>
      <w:r w:rsidRPr="00FF7C1E">
        <w:t>Saleska</w:t>
      </w:r>
      <w:proofErr w:type="spellEnd"/>
      <w:r w:rsidRPr="00FF7C1E">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F7C1E">
        <w:t>Burgman</w:t>
      </w:r>
      <w:proofErr w:type="spellEnd"/>
      <w:r w:rsidRPr="00FF7C1E">
        <w:t>, &amp; Norris, 2009).</w:t>
      </w:r>
      <w:r w:rsidRPr="00FF7C1E">
        <w:rPr>
          <w:sz w:val="12"/>
        </w:rPr>
        <w:t xml:space="preserve"> </w:t>
      </w:r>
      <w:r w:rsidRPr="00FF7C1E">
        <w:rPr>
          <w:rStyle w:val="StyleUnderline"/>
        </w:rPr>
        <w:t>The key lesson from the long list of potentially positive feedbacks and their interactions is that</w:t>
      </w:r>
      <w:r w:rsidRPr="00FF7C1E">
        <w:t xml:space="preserve"> </w:t>
      </w:r>
      <w:r w:rsidRPr="00736329">
        <w:rPr>
          <w:rStyle w:val="Emphasis"/>
          <w:highlight w:val="cyan"/>
        </w:rPr>
        <w:t>runaway climate change</w:t>
      </w:r>
      <w:r w:rsidRPr="00FF7C1E">
        <w:rPr>
          <w:rStyle w:val="StyleUnderline"/>
        </w:rPr>
        <w:t xml:space="preserve">, and runaway perturbations </w:t>
      </w:r>
      <w:proofErr w:type="gramStart"/>
      <w:r w:rsidRPr="00FF7C1E">
        <w:rPr>
          <w:rStyle w:val="StyleUnderline"/>
        </w:rPr>
        <w:t>have to</w:t>
      </w:r>
      <w:proofErr w:type="gramEnd"/>
      <w:r w:rsidRPr="00FF7C1E">
        <w:rPr>
          <w:rStyle w:val="StyleUnderline"/>
        </w:rPr>
        <w:t xml:space="preserve"> be </w:t>
      </w:r>
      <w:r w:rsidRPr="00736329">
        <w:rPr>
          <w:rStyle w:val="StyleUnderline"/>
          <w:highlight w:val="cyan"/>
        </w:rPr>
        <w:t>take</w:t>
      </w:r>
      <w:r w:rsidRPr="00672F9F">
        <w:rPr>
          <w:rStyle w:val="StyleUnderline"/>
        </w:rPr>
        <w:t>n</w:t>
      </w:r>
      <w:r w:rsidRPr="00FF7C1E">
        <w:rPr>
          <w:rStyle w:val="StyleUnderline"/>
        </w:rPr>
        <w:t xml:space="preserve"> </w:t>
      </w:r>
      <w:r w:rsidRPr="00736329">
        <w:rPr>
          <w:rStyle w:val="StyleUnderline"/>
          <w:highlight w:val="cyan"/>
        </w:rPr>
        <w:t xml:space="preserve">as a </w:t>
      </w:r>
      <w:r w:rsidRPr="00736329">
        <w:rPr>
          <w:rStyle w:val="StyleUnderline"/>
          <w:highlight w:val="cyan"/>
        </w:rPr>
        <w:lastRenderedPageBreak/>
        <w:t>serious possibility</w:t>
      </w:r>
      <w:r w:rsidRPr="00FF7C1E">
        <w:t xml:space="preserve">. Table 2 is just a snapshot of the type of feedbacks that have been identified (see Supplementary material for a more thorough explanation of positive feedback loops). However, </w:t>
      </w:r>
      <w:r w:rsidRPr="00FF7C1E">
        <w:rPr>
          <w:rStyle w:val="StyleUnderline"/>
        </w:rPr>
        <w:t xml:space="preserve">this list is not </w:t>
      </w:r>
      <w:proofErr w:type="gramStart"/>
      <w:r w:rsidRPr="00FF7C1E">
        <w:rPr>
          <w:rStyle w:val="StyleUnderline"/>
        </w:rPr>
        <w:t>exhaustive</w:t>
      </w:r>
      <w:proofErr w:type="gramEnd"/>
      <w:r w:rsidRPr="00FF7C1E">
        <w:rPr>
          <w:rStyle w:val="StyleUnderline"/>
        </w:rPr>
        <w:t xml:space="preserve"> and the </w:t>
      </w:r>
      <w:r w:rsidRPr="00736329">
        <w:rPr>
          <w:rStyle w:val="StyleUnderline"/>
          <w:highlight w:val="cyan"/>
        </w:rPr>
        <w:t>possibility of undiscovered</w:t>
      </w:r>
      <w:r w:rsidRPr="00FF7C1E">
        <w:rPr>
          <w:rStyle w:val="StyleUnderline"/>
        </w:rPr>
        <w:t xml:space="preserve"> positive </w:t>
      </w:r>
      <w:r w:rsidRPr="00736329">
        <w:rPr>
          <w:rStyle w:val="StyleUnderline"/>
          <w:highlight w:val="cyan"/>
        </w:rPr>
        <w:t xml:space="preserve">feedbacks portends </w:t>
      </w:r>
      <w:r w:rsidRPr="00736329">
        <w:rPr>
          <w:rStyle w:val="Emphasis"/>
          <w:highlight w:val="cyan"/>
        </w:rPr>
        <w:t>even greater existential risks</w:t>
      </w:r>
      <w:r w:rsidRPr="00FF7C1E">
        <w:t xml:space="preserve">. </w:t>
      </w:r>
      <w:r w:rsidRPr="00FF7C1E">
        <w:rPr>
          <w:rStyle w:val="StyleUnderline"/>
        </w:rPr>
        <w:t>The many environmental crises humankind has previously averted</w:t>
      </w:r>
      <w:r w:rsidRPr="00FF7C1E">
        <w:t xml:space="preserve"> (famine, ozone depletion, London fog, water pollution, etc.) </w:t>
      </w:r>
      <w:r w:rsidRPr="00FF7C1E">
        <w:rPr>
          <w:rStyle w:val="StyleUnderline"/>
        </w:rPr>
        <w:t>were averted because of political will based on solid scientific understanding.</w:t>
      </w:r>
      <w:r w:rsidRPr="00FF7C1E">
        <w:t xml:space="preserve"> </w:t>
      </w:r>
      <w:r w:rsidRPr="00FF7C1E">
        <w:rPr>
          <w:rStyle w:val="StyleUnderline"/>
        </w:rPr>
        <w:t>We cannot count on complete scientific understanding when it comes to positive feedback loops and climate change.</w:t>
      </w:r>
    </w:p>
    <w:p w14:paraId="0A4ED217" w14:textId="7FA37816" w:rsidR="00324835" w:rsidRPr="00F52889" w:rsidRDefault="00324835" w:rsidP="00324835">
      <w:pPr>
        <w:pStyle w:val="Heading4"/>
        <w:rPr>
          <w:u w:val="single"/>
        </w:rPr>
      </w:pPr>
      <w:r>
        <w:t xml:space="preserve">4] algorithmic governance enables effective responses to </w:t>
      </w:r>
      <w:r w:rsidRPr="003E29FF">
        <w:rPr>
          <w:u w:val="single"/>
        </w:rPr>
        <w:t>global atrocities</w:t>
      </w:r>
      <w:r w:rsidR="00351D40">
        <w:rPr>
          <w:u w:val="single"/>
        </w:rPr>
        <w:t xml:space="preserve"> – answers </w:t>
      </w:r>
      <w:proofErr w:type="spellStart"/>
      <w:r w:rsidR="00351D40">
        <w:rPr>
          <w:u w:val="single"/>
        </w:rPr>
        <w:t>duffield</w:t>
      </w:r>
      <w:proofErr w:type="spellEnd"/>
    </w:p>
    <w:p w14:paraId="0CDE7561" w14:textId="77777777" w:rsidR="00324835" w:rsidRPr="001A2C05" w:rsidRDefault="00324835" w:rsidP="00324835">
      <w:r>
        <w:t xml:space="preserve">John </w:t>
      </w:r>
      <w:proofErr w:type="spellStart"/>
      <w:r w:rsidRPr="00A21966">
        <w:rPr>
          <w:rStyle w:val="Style13ptBold"/>
        </w:rPr>
        <w:t>Karlsrud</w:t>
      </w:r>
      <w:proofErr w:type="spellEnd"/>
      <w:r w:rsidRPr="00A21966">
        <w:rPr>
          <w:rStyle w:val="Style13ptBold"/>
        </w:rPr>
        <w:t xml:space="preserve"> 14</w:t>
      </w:r>
      <w:r>
        <w:t xml:space="preserve">, Senior Research Fellow and Manager of the Training for Peace </w:t>
      </w:r>
      <w:proofErr w:type="spellStart"/>
      <w:r>
        <w:t>programme</w:t>
      </w:r>
      <w:proofErr w:type="spellEnd"/>
      <w:r>
        <w:t xml:space="preserve"> at NUPI, Peacekeeping 4.0: Harnessing the Potential of Big Data, </w:t>
      </w:r>
      <w:proofErr w:type="gramStart"/>
      <w:r>
        <w:t>Social Media</w:t>
      </w:r>
      <w:proofErr w:type="gramEnd"/>
      <w:r>
        <w:t>, and Cyber Technologies, in “Cyberspace and International Relations: Theory, Prospects and Challenges,” https://www.researchgate.net/profile/Hakan_Mehmetcik/publication/285282612_A_New_Way_of_Conducting_War_Cyberwar_Is_That_Real/links/5c63f67d45851582c3e47db7/A-New-Way-of-Conducting-War-Cyberwar-Is-That-Real.pdf</w:t>
      </w:r>
    </w:p>
    <w:p w14:paraId="4D49C67B" w14:textId="77777777" w:rsidR="00324835" w:rsidRPr="00DF3EA8" w:rsidRDefault="00324835" w:rsidP="00324835">
      <w:r w:rsidRPr="00DF3EA8">
        <w:t xml:space="preserve">Brought together, the </w:t>
      </w:r>
      <w:r w:rsidRPr="00E84256">
        <w:rPr>
          <w:rStyle w:val="StyleUnderline"/>
          <w:highlight w:val="cyan"/>
        </w:rPr>
        <w:t>data can enable</w:t>
      </w:r>
      <w:r w:rsidRPr="00B048CA">
        <w:rPr>
          <w:rStyle w:val="StyleUnderline"/>
        </w:rPr>
        <w:t xml:space="preserve"> international </w:t>
      </w:r>
      <w:r w:rsidRPr="00E84256">
        <w:rPr>
          <w:rStyle w:val="StyleUnderline"/>
          <w:highlight w:val="cyan"/>
        </w:rPr>
        <w:t>organizations to</w:t>
      </w:r>
      <w:r w:rsidRPr="00B048CA">
        <w:rPr>
          <w:rStyle w:val="StyleUnderline"/>
        </w:rPr>
        <w:t xml:space="preserve"> follow and possibly </w:t>
      </w:r>
      <w:r w:rsidRPr="00E84256">
        <w:rPr>
          <w:rStyle w:val="Emphasis"/>
          <w:highlight w:val="cyan"/>
        </w:rPr>
        <w:t>prevent</w:t>
      </w:r>
      <w:r w:rsidRPr="00B048CA">
        <w:rPr>
          <w:rStyle w:val="StyleUnderline"/>
        </w:rPr>
        <w:t xml:space="preserve"> evolving situations and </w:t>
      </w:r>
      <w:r w:rsidRPr="00E84256">
        <w:rPr>
          <w:rStyle w:val="StyleUnderline"/>
          <w:highlight w:val="cyan"/>
        </w:rPr>
        <w:t>crises</w:t>
      </w:r>
      <w:r w:rsidRPr="00DF3EA8">
        <w:t xml:space="preserve">. This potential has been recognized; and, following the financial crisis, the UN Secretary-General created UN Global Pulse to explore opportunities for </w:t>
      </w:r>
      <w:r w:rsidRPr="00E84256">
        <w:rPr>
          <w:rStyle w:val="StyleUnderline"/>
          <w:highlight w:val="cyan"/>
        </w:rPr>
        <w:t xml:space="preserve">using real-time data to gain a </w:t>
      </w:r>
      <w:r w:rsidRPr="00E84256">
        <w:rPr>
          <w:rStyle w:val="Emphasis"/>
          <w:highlight w:val="cyan"/>
        </w:rPr>
        <w:t>more accurate understanding</w:t>
      </w:r>
      <w:r w:rsidRPr="00E84256">
        <w:rPr>
          <w:rStyle w:val="StyleUnderline"/>
          <w:highlight w:val="cyan"/>
        </w:rPr>
        <w:t xml:space="preserve"> of population wellbeing</w:t>
      </w:r>
      <w:r w:rsidRPr="00DF3EA8">
        <w:t xml:space="preserve">, especially related to the impacts of global crises. The availability of real-time data holds great promise for helping us detect the early signs of stress on vulnerable populations. It represents an unprecedented opportunity to track the human impacts of crises as they unfold, </w:t>
      </w:r>
      <w:r w:rsidRPr="00E84256">
        <w:rPr>
          <w:rStyle w:val="StyleUnderline"/>
          <w:highlight w:val="cyan"/>
        </w:rPr>
        <w:t>and to get real-time feedback on how well policy responses are working</w:t>
      </w:r>
      <w:r w:rsidRPr="00DF3EA8">
        <w:t xml:space="preserve"> (UN Global Pulse 2012b). As such, research undertaken by UN Global Pulse, notably though its networks of country-level “Pulse Labs,” may </w:t>
      </w:r>
      <w:r w:rsidRPr="00E84256">
        <w:rPr>
          <w:rStyle w:val="StyleUnderline"/>
          <w:highlight w:val="cyan"/>
        </w:rPr>
        <w:t>give the UN</w:t>
      </w:r>
      <w:r w:rsidRPr="00DF3EA8">
        <w:t xml:space="preserve"> a </w:t>
      </w:r>
      <w:r w:rsidRPr="00E84256">
        <w:rPr>
          <w:rStyle w:val="StyleUnderline"/>
          <w:highlight w:val="cyan"/>
        </w:rPr>
        <w:t>better ability to</w:t>
      </w:r>
      <w:r w:rsidRPr="00DF3EA8">
        <w:t xml:space="preserve"> follow, respond to and </w:t>
      </w:r>
      <w:r w:rsidRPr="00E84256">
        <w:rPr>
          <w:rStyle w:val="StyleUnderline"/>
          <w:highlight w:val="cyan"/>
        </w:rPr>
        <w:t>mitigate the impact of</w:t>
      </w:r>
      <w:r w:rsidRPr="00DF3EA8">
        <w:t xml:space="preserve"> </w:t>
      </w:r>
      <w:r w:rsidRPr="00E84256">
        <w:rPr>
          <w:rStyle w:val="Emphasis"/>
          <w:highlight w:val="cyan"/>
        </w:rPr>
        <w:t>natural disasters</w:t>
      </w:r>
      <w:r w:rsidRPr="00DF3EA8">
        <w:t xml:space="preserve"> </w:t>
      </w:r>
      <w:r w:rsidRPr="00E84256">
        <w:rPr>
          <w:rStyle w:val="StyleUnderline"/>
          <w:highlight w:val="cyan"/>
        </w:rPr>
        <w:t xml:space="preserve">and </w:t>
      </w:r>
      <w:r w:rsidRPr="00E84256">
        <w:rPr>
          <w:rStyle w:val="Emphasis"/>
          <w:highlight w:val="cyan"/>
        </w:rPr>
        <w:t>complex crises</w:t>
      </w:r>
      <w:r w:rsidRPr="00DF3EA8">
        <w:t>.</w:t>
      </w:r>
    </w:p>
    <w:p w14:paraId="22503806" w14:textId="77777777" w:rsidR="00324835" w:rsidRPr="00DF3EA8" w:rsidRDefault="00324835" w:rsidP="00324835">
      <w:r w:rsidRPr="00DF3EA8">
        <w:t xml:space="preserve">However, more than 90 % of the information will be unstructured, potentially rich in useful information. Turning structured and unstructured information into actionable data requires efficient ways of structuring and analyzing the information in real time in a data ecosystem (WEF 2010, p. 4). This process is often called “reality mining” (UN Global Pulse 2012a, p. 18; Eagle and Pentland 2006) or “data mining”—discovering patterns in large data sets (Cheshire 2011; Helbing and </w:t>
      </w:r>
      <w:proofErr w:type="spellStart"/>
      <w:r w:rsidRPr="00DF3EA8">
        <w:t>Balietti</w:t>
      </w:r>
      <w:proofErr w:type="spellEnd"/>
      <w:r w:rsidRPr="00DF3EA8">
        <w:t xml:space="preserve"> 2012). So, how can the UN and other multilateral actors make use of this data? </w:t>
      </w:r>
      <w:r w:rsidRPr="00E84256">
        <w:rPr>
          <w:rStyle w:val="StyleUnderline"/>
          <w:highlight w:val="cyan"/>
        </w:rPr>
        <w:t>Coop</w:t>
      </w:r>
      <w:r w:rsidRPr="00DF3EA8">
        <w:t xml:space="preserve">eration </w:t>
      </w:r>
      <w:r w:rsidRPr="00E84256">
        <w:rPr>
          <w:rStyle w:val="StyleUnderline"/>
          <w:highlight w:val="cyan"/>
        </w:rPr>
        <w:t>has been initiated with Google</w:t>
      </w:r>
      <w:r w:rsidRPr="00DF3EA8">
        <w:t xml:space="preserve"> </w:t>
      </w:r>
      <w:r w:rsidRPr="000B0175">
        <w:rPr>
          <w:rStyle w:val="StyleUnderline"/>
        </w:rPr>
        <w:t>and other large corporations</w:t>
      </w:r>
      <w:r w:rsidRPr="00DF3EA8">
        <w:t xml:space="preserve"> that are at the forefront in harvesting actionable data from the “data deluge” (The Economist 2010b).</w:t>
      </w:r>
    </w:p>
    <w:p w14:paraId="7A8201C3" w14:textId="77777777" w:rsidR="00324835" w:rsidRPr="00DF3EA8" w:rsidRDefault="00324835" w:rsidP="00324835">
      <w:r w:rsidRPr="00DF3EA8">
        <w:t xml:space="preserve">Concurrently with this development, the digital divide is closing at an increasing speed. According to the World Bank, 44.9 out of every 100 people in </w:t>
      </w:r>
      <w:proofErr w:type="spellStart"/>
      <w:r w:rsidRPr="00DF3EA8">
        <w:t>subSaharan</w:t>
      </w:r>
      <w:proofErr w:type="spellEnd"/>
      <w:r w:rsidRPr="00DF3EA8">
        <w:t xml:space="preserve"> Africa had a mobile subscription in 2010 (World Bank 2012a), and by 2016 this figure will reach 91.3 (</w:t>
      </w:r>
      <w:proofErr w:type="spellStart"/>
      <w:r w:rsidRPr="00DF3EA8">
        <w:t>Portio</w:t>
      </w:r>
      <w:proofErr w:type="spellEnd"/>
      <w:r w:rsidRPr="00DF3EA8">
        <w:t xml:space="preserve"> Research 2012), although the high number may mask persons have more than one subscription. The percentage of population with access to internet is also increasing (World Bank 2012b). This means that the amount of both structured and unstructured </w:t>
      </w:r>
      <w:r w:rsidRPr="00E84256">
        <w:rPr>
          <w:rStyle w:val="StyleUnderline"/>
          <w:highlight w:val="cyan"/>
        </w:rPr>
        <w:t>data</w:t>
      </w:r>
      <w:r w:rsidRPr="00DF3EA8">
        <w:t xml:space="preserve"> </w:t>
      </w:r>
      <w:r w:rsidRPr="000B0175">
        <w:rPr>
          <w:rStyle w:val="StyleUnderline"/>
        </w:rPr>
        <w:t>that</w:t>
      </w:r>
      <w:r w:rsidRPr="00DF3EA8">
        <w:t xml:space="preserve"> </w:t>
      </w:r>
      <w:r w:rsidRPr="00E84256">
        <w:rPr>
          <w:rStyle w:val="StyleUnderline"/>
          <w:highlight w:val="cyan"/>
        </w:rPr>
        <w:t>can</w:t>
      </w:r>
      <w:r w:rsidRPr="00DF3EA8">
        <w:t xml:space="preserve"> be analyzed and can </w:t>
      </w:r>
      <w:r w:rsidRPr="00E84256">
        <w:rPr>
          <w:rStyle w:val="Emphasis"/>
          <w:highlight w:val="cyan"/>
        </w:rPr>
        <w:t xml:space="preserve">inform multilateral efforts for conflict </w:t>
      </w:r>
      <w:r w:rsidRPr="00E84256">
        <w:rPr>
          <w:rStyle w:val="Emphasis"/>
          <w:highlight w:val="cyan"/>
        </w:rPr>
        <w:lastRenderedPageBreak/>
        <w:t>prevention</w:t>
      </w:r>
      <w:r w:rsidRPr="00DF3EA8">
        <w:t xml:space="preserve"> and international security is increasing rapidly and can give a more even and realistic picture of the situation in question. However, there is a need to be realistic. There is great variance in the access to data between countries such as Syria and the Democratic Republic of Congo, and many have more than one mobile subscription to strengthen their resilience against patchy networks.</w:t>
      </w:r>
    </w:p>
    <w:p w14:paraId="688A8FE5" w14:textId="77777777" w:rsidR="00324835" w:rsidRPr="00DF3EA8" w:rsidRDefault="00324835" w:rsidP="00324835">
      <w:r w:rsidRPr="00DF3EA8">
        <w:t>Other co-influencing factors are the rapid spread of 3G networks in developing countries and affordable smart phones at prices down to $50 or less (</w:t>
      </w:r>
      <w:proofErr w:type="spellStart"/>
      <w:r w:rsidRPr="00DF3EA8">
        <w:t>Jidenma</w:t>
      </w:r>
      <w:proofErr w:type="spellEnd"/>
      <w:r w:rsidRPr="00DF3EA8">
        <w:t xml:space="preserve"> 2011). There is also a current global mega-trend of access to the internet through mobile devices: “in a world where there are 6.3 bn mobile users and 2.3 bn internet users, the default access mode to broadband services is mobile” (Ulf </w:t>
      </w:r>
      <w:proofErr w:type="spellStart"/>
      <w:r w:rsidRPr="00DF3EA8">
        <w:t>Ewaldsson</w:t>
      </w:r>
      <w:proofErr w:type="spellEnd"/>
      <w:r w:rsidRPr="00DF3EA8">
        <w:t xml:space="preserve">, Ericsson, quoted in ITU 2012a). According to the International Telecommunication Union, “the ubiquitous mobile phone provides an important foundation for the uptake of </w:t>
      </w:r>
      <w:proofErr w:type="spellStart"/>
      <w:r w:rsidRPr="00DF3EA8">
        <w:t>mobilebased</w:t>
      </w:r>
      <w:proofErr w:type="spellEnd"/>
      <w:r w:rsidRPr="00DF3EA8">
        <w:t xml:space="preserve"> Internet [in the developing world]. With </w:t>
      </w:r>
      <w:proofErr w:type="gramStart"/>
      <w:r w:rsidRPr="00DF3EA8">
        <w:t>the majority of</w:t>
      </w:r>
      <w:proofErr w:type="gramEnd"/>
      <w:r w:rsidRPr="00DF3EA8">
        <w:t xml:space="preserve"> countries worldwide having launched 3G mobile-broadband services, the prospects are promising” (ITU 2012b, p. 39, Evans 2012).</w:t>
      </w:r>
    </w:p>
    <w:p w14:paraId="26BF4059" w14:textId="77777777" w:rsidR="00324835" w:rsidRPr="00DF3EA8" w:rsidRDefault="00324835" w:rsidP="00324835">
      <w:r w:rsidRPr="00DF3EA8">
        <w:t xml:space="preserve">In the areas of conflict prevention, humanitarian action, and development, the UN has made some initial steps. But what then is the situation in the areas of peacekeeping and peacebuilding? Unfortunately, little progress has been made so far. Notwithstanding the inclusion of surveillance drones in one peacekeeping mission, the development of Joint Mission Analysis Cells and Joint Operations </w:t>
      </w:r>
      <w:proofErr w:type="spellStart"/>
      <w:r w:rsidRPr="00DF3EA8">
        <w:t>Centres</w:t>
      </w:r>
      <w:proofErr w:type="spellEnd"/>
      <w:r w:rsidRPr="00DF3EA8">
        <w:t xml:space="preserve"> (which I will return to in the next section), the use of mobile phones in community alert networks in eastern Congo, and the heightened focus on the strategic planning and coordination capacity of peacekeeping and peacebuilding operations, much work remains before peacekeeping operations can be said to be tapping the potential of big data, social media, and cyber-technology effectively, entering the age of “Peacekeeping 4.0.”</w:t>
      </w:r>
    </w:p>
    <w:p w14:paraId="12146F5A" w14:textId="77777777" w:rsidR="00324835" w:rsidRPr="00DF3EA8" w:rsidRDefault="00324835" w:rsidP="00324835">
      <w:r w:rsidRPr="00DF3EA8">
        <w:t xml:space="preserve">The good part of this story is that </w:t>
      </w:r>
      <w:r w:rsidRPr="0064422D">
        <w:rPr>
          <w:rStyle w:val="StyleUnderline"/>
        </w:rPr>
        <w:t>much work</w:t>
      </w:r>
      <w:r w:rsidRPr="00DF3EA8">
        <w:t xml:space="preserve"> already </w:t>
      </w:r>
      <w:r w:rsidRPr="0064422D">
        <w:rPr>
          <w:rStyle w:val="StyleUnderline"/>
        </w:rPr>
        <w:t>has been undertaken in</w:t>
      </w:r>
      <w:r w:rsidRPr="00DF3EA8">
        <w:t xml:space="preserve"> the similar and parallel fields of </w:t>
      </w:r>
      <w:r w:rsidRPr="0064422D">
        <w:rPr>
          <w:rStyle w:val="Emphasis"/>
        </w:rPr>
        <w:t>conflict prevention</w:t>
      </w:r>
      <w:r w:rsidRPr="00DF3EA8">
        <w:t xml:space="preserve">, </w:t>
      </w:r>
      <w:r w:rsidRPr="0064422D">
        <w:rPr>
          <w:rStyle w:val="Emphasis"/>
        </w:rPr>
        <w:t>humanitarian action</w:t>
      </w:r>
      <w:r w:rsidRPr="00DF3EA8">
        <w:t xml:space="preserve"> </w:t>
      </w:r>
      <w:r w:rsidRPr="0064422D">
        <w:rPr>
          <w:rStyle w:val="StyleUnderline"/>
        </w:rPr>
        <w:t>and development</w:t>
      </w:r>
      <w:r w:rsidRPr="00DF3EA8">
        <w:t xml:space="preserve">. Many lessons from these fields could easily be imported, while other innovative approaches can be accessed through increased cooperation and coordination. Accomplishing this will require overcoming various bureaucratic hurdles and </w:t>
      </w:r>
      <w:proofErr w:type="spellStart"/>
      <w:r w:rsidRPr="00DF3EA8">
        <w:t>turfism</w:t>
      </w:r>
      <w:proofErr w:type="spellEnd"/>
      <w:r w:rsidRPr="00DF3EA8">
        <w:t xml:space="preserve">, driven by support from engaged member states and the Secretary-General. Finally, the uptake of digital information in the planning of UN peace operations may also have implications for how the interaction between the UN, member states and civil society is theorized. IR theorists have increasingly underscored the importance of civil society actors as potential norm entrepreneurs (Keck and </w:t>
      </w:r>
      <w:proofErr w:type="spellStart"/>
      <w:r w:rsidRPr="00DF3EA8">
        <w:t>Sikkink</w:t>
      </w:r>
      <w:proofErr w:type="spellEnd"/>
      <w:r w:rsidRPr="00DF3EA8">
        <w:t xml:space="preserve"> 1998), and more recent research looking at the relationship between media and international organizations emphasize the potential role civil society and new technology can play in democratizing the access to information, but also the potential for groups spreading disinformation and incite hatred.</w:t>
      </w:r>
    </w:p>
    <w:p w14:paraId="35007B14" w14:textId="77777777" w:rsidR="00324835" w:rsidRPr="00DF3EA8" w:rsidRDefault="00324835" w:rsidP="00324835">
      <w:r w:rsidRPr="00DF3EA8">
        <w:t xml:space="preserve">This chapter will seek to explore what chances the availability of Big Data and new technologies offer for peacekeeping and as well as inherent challenges. The chapter proceeds as follows: First, I narrow in on some key initiatives in the areas of conflict prevention, humanitarian action, and development that can be relevant to peacekeeping. The following section provides a short background on peacekeeping and its evolution from the end of the Cold War until present, noting some of the steps taken to date. </w:t>
      </w:r>
      <w:r w:rsidRPr="00DF3EA8">
        <w:lastRenderedPageBreak/>
        <w:t xml:space="preserve">Thirdly, I discuss some of the challenges and opportunities facing </w:t>
      </w:r>
      <w:proofErr w:type="gramStart"/>
      <w:r w:rsidRPr="00DF3EA8">
        <w:t>policymakers, and</w:t>
      </w:r>
      <w:proofErr w:type="gramEnd"/>
      <w:r w:rsidRPr="00DF3EA8">
        <w:t xml:space="preserve"> relate these to the area of peacekeeping in particular. Finally, the chapter sums up and offers some recommendations for policymakers among member states, in the UN, and among civil society, as well as pointing out areas in need of further research, to enable the UN to enter the era of fourth generation peacekeeping</w:t>
      </w:r>
      <w:proofErr w:type="gramStart"/>
      <w:r w:rsidRPr="00DF3EA8">
        <w:t>—“</w:t>
      </w:r>
      <w:proofErr w:type="gramEnd"/>
      <w:r w:rsidRPr="00DF3EA8">
        <w:t>Peacekeeping 4.0.”</w:t>
      </w:r>
    </w:p>
    <w:p w14:paraId="6E7E8E9F" w14:textId="77777777" w:rsidR="00324835" w:rsidRPr="00DF3EA8" w:rsidRDefault="00324835" w:rsidP="00324835">
      <w:r w:rsidRPr="00DF3EA8">
        <w:t>2 Cyberization of Conflict Prevention, Humanitarian Action, and Development</w:t>
      </w:r>
    </w:p>
    <w:p w14:paraId="08325A3C" w14:textId="77777777" w:rsidR="00324835" w:rsidRPr="00DF3EA8" w:rsidRDefault="00324835" w:rsidP="00324835">
      <w:r w:rsidRPr="00DF3EA8">
        <w:t>The age of Big Data and social media has dawned on the fields of humanitarian activity, social activism, and development. Here the application of big data and social media has advanced a great deal further than in the areas of peacekeeping and peacebuilding, particularly among civil society organizations (CSOs) and other independent actors.</w:t>
      </w:r>
    </w:p>
    <w:p w14:paraId="0EBC55A4" w14:textId="77777777" w:rsidR="00324835" w:rsidRPr="004D17CB" w:rsidRDefault="00324835" w:rsidP="00324835">
      <w:pPr>
        <w:rPr>
          <w:rStyle w:val="StyleUnderline"/>
        </w:rPr>
      </w:pPr>
      <w:r w:rsidRPr="0064422D">
        <w:rPr>
          <w:rStyle w:val="StyleUnderline"/>
        </w:rPr>
        <w:t xml:space="preserve">One of these initiatives is </w:t>
      </w:r>
      <w:r w:rsidRPr="0064422D">
        <w:rPr>
          <w:rStyle w:val="Emphasis"/>
        </w:rPr>
        <w:t>Ushahidi</w:t>
      </w:r>
      <w:r w:rsidRPr="0064422D">
        <w:rPr>
          <w:rStyle w:val="StyleUnderline"/>
        </w:rPr>
        <w:t>. Ushahidi is a “</w:t>
      </w:r>
      <w:proofErr w:type="gramStart"/>
      <w:r w:rsidRPr="0064422D">
        <w:rPr>
          <w:rStyle w:val="StyleUnderline"/>
        </w:rPr>
        <w:t>web based</w:t>
      </w:r>
      <w:proofErr w:type="gramEnd"/>
      <w:r w:rsidRPr="0064422D">
        <w:rPr>
          <w:rStyle w:val="StyleUnderline"/>
        </w:rPr>
        <w:t xml:space="preserve"> reporting system that utilizes crowdsourced data to formulate visual map information of a crisis on a real-time basis” (Ushahidi 2012a). </w:t>
      </w:r>
      <w:r w:rsidRPr="00DF3EA8">
        <w:t xml:space="preserve">Ushahidi, which means “testimony” in Swahili, was originally a website established after the election violence in Kenya in 2008 to map incidents of violence (Ushahidi 2012b). Using crowdsourcing as a method means that everyone with access to common digital communication channels can contribute data.1 The data can be provided via text messages, email, </w:t>
      </w:r>
      <w:proofErr w:type="gramStart"/>
      <w:r w:rsidRPr="00DF3EA8">
        <w:t>twitter</w:t>
      </w:r>
      <w:proofErr w:type="gramEnd"/>
      <w:r w:rsidRPr="00DF3EA8">
        <w:t xml:space="preserve"> and web-forms. One recent example is </w:t>
      </w:r>
      <w:r w:rsidRPr="00E84256">
        <w:rPr>
          <w:rStyle w:val="Emphasis"/>
          <w:highlight w:val="cyan"/>
        </w:rPr>
        <w:t>Syria Tracker</w:t>
      </w:r>
      <w:r w:rsidRPr="004D17CB">
        <w:rPr>
          <w:rStyle w:val="StyleUnderline"/>
        </w:rPr>
        <w:t xml:space="preserve">—a website </w:t>
      </w:r>
      <w:r w:rsidRPr="00E84256">
        <w:rPr>
          <w:rStyle w:val="StyleUnderline"/>
          <w:highlight w:val="cyan"/>
        </w:rPr>
        <w:t>set up to monitor violent incidents involving civilians in Syria</w:t>
      </w:r>
      <w:r w:rsidRPr="004D17CB">
        <w:rPr>
          <w:rStyle w:val="StyleUnderline"/>
        </w:rPr>
        <w:t>: “Syria Tracker is a crowdsourced effort developed by individuals concerned about the harm inflicted upon civilians in Syria” (Syria Tracker 2012). Ushahidi and Syria Tracker are part of a tendency of “how non-state actors are increasingly collaborating online to tackle issues traditionally managed by governments” (</w:t>
      </w:r>
      <w:proofErr w:type="spellStart"/>
      <w:r w:rsidRPr="004D17CB">
        <w:rPr>
          <w:rStyle w:val="StyleUnderline"/>
        </w:rPr>
        <w:t>Leson</w:t>
      </w:r>
      <w:proofErr w:type="spellEnd"/>
      <w:r w:rsidRPr="004D17CB">
        <w:rPr>
          <w:rStyle w:val="StyleUnderline"/>
        </w:rPr>
        <w:t xml:space="preserve"> 2012).</w:t>
      </w:r>
    </w:p>
    <w:p w14:paraId="6A2E1DA3" w14:textId="77777777" w:rsidR="00324835" w:rsidRPr="00DF3EA8" w:rsidRDefault="00324835" w:rsidP="00324835">
      <w:proofErr w:type="gramStart"/>
      <w:r w:rsidRPr="00DF3EA8">
        <w:t>Also</w:t>
      </w:r>
      <w:proofErr w:type="gramEnd"/>
      <w:r w:rsidRPr="00DF3EA8">
        <w:t xml:space="preserve"> in the area of monitoring and evaluation, internet platforms are being established to ease the sharing and coordination of information. One example is the </w:t>
      </w:r>
      <w:proofErr w:type="spellStart"/>
      <w:r w:rsidRPr="00DF3EA8">
        <w:t>ActivityInfo</w:t>
      </w:r>
      <w:proofErr w:type="spellEnd"/>
      <w:r w:rsidRPr="00DF3EA8">
        <w:t xml:space="preserve"> website established by UNICEF, OCHA, and </w:t>
      </w:r>
      <w:proofErr w:type="spellStart"/>
      <w:r w:rsidRPr="00DF3EA8">
        <w:t>bedatadriven</w:t>
      </w:r>
      <w:proofErr w:type="spellEnd"/>
      <w:r w:rsidRPr="00DF3EA8">
        <w:t>; it “that helps humanitarian organizations to collect, manage, map and analyze indicators…and allow for real time monitoring of the humanitarian situation in the eastern part of the Democratic Republic of Congo” (</w:t>
      </w:r>
      <w:proofErr w:type="spellStart"/>
      <w:r w:rsidRPr="00DF3EA8">
        <w:t>ActivityInfo</w:t>
      </w:r>
      <w:proofErr w:type="spellEnd"/>
      <w:r w:rsidRPr="00DF3EA8">
        <w:t xml:space="preserve"> 2012).</w:t>
      </w:r>
    </w:p>
    <w:p w14:paraId="0633E4BD" w14:textId="77777777" w:rsidR="00324835" w:rsidRPr="00DF3EA8" w:rsidRDefault="00324835" w:rsidP="00324835">
      <w:r w:rsidRPr="00DF3EA8">
        <w:t xml:space="preserve">Analyzing the use of Google searches or Twitter messages can give strong indications of evolving situations, or whether an epidemic is spreading. Paul and </w:t>
      </w:r>
      <w:proofErr w:type="spellStart"/>
      <w:r w:rsidRPr="00DF3EA8">
        <w:t>Dredze</w:t>
      </w:r>
      <w:proofErr w:type="spellEnd"/>
      <w:r w:rsidRPr="00DF3EA8">
        <w:t xml:space="preserve"> (2011) found a very strong correlation coefficient (0.958) between tweets and official flu statistics, where the tweets were in real time and the statistics available only afterwards. Analyzing trending topics in Google searches or Facebook and blog posts can also yield significant data (Ginsberg et al. 2009). Google Dengue Trends uses aggregated Google search data to estimate dengue activity (Google 2012a); there is a similar service for influenza (Google 2012b). Following the earthquake in Port-au-Prince, Haiti, researchers from Sweden’s Karolinska </w:t>
      </w:r>
      <w:proofErr w:type="spellStart"/>
      <w:r w:rsidRPr="00DF3EA8">
        <w:t>Institutet</w:t>
      </w:r>
      <w:proofErr w:type="spellEnd"/>
      <w:r w:rsidRPr="00DF3EA8">
        <w:t xml:space="preserve"> and Columbia University in New York used mobile phone data, tracking 1.9 million SIM cards (Bengtsson et al. 2011, p. 2). They were able to follow the population flows and destinations of 648,717 people who had been displaced (ibid.:3). Later that year, the same team followed population movement after a cholera outbreak (Bengtsson et al. 2010, p. 2).</w:t>
      </w:r>
    </w:p>
    <w:p w14:paraId="0FDAD711" w14:textId="77777777" w:rsidR="00324835" w:rsidRPr="00DF3EA8" w:rsidRDefault="00324835" w:rsidP="00324835">
      <w:r w:rsidRPr="00DF3EA8">
        <w:t>Multilateral actors have started to catch on. The UN Secretary-General has created UN Global Pulse; the World Bank has begun discussing how big data can be used for development (World Bank 2012c</w:t>
      </w:r>
      <w:proofErr w:type="gramStart"/>
      <w:r w:rsidRPr="00DF3EA8">
        <w:t>), and</w:t>
      </w:r>
      <w:proofErr w:type="gramEnd"/>
      <w:r w:rsidRPr="00DF3EA8">
        <w:t xml:space="preserve"> has established “Mapping for Results” to visualize </w:t>
      </w:r>
      <w:r w:rsidRPr="00DF3EA8">
        <w:lastRenderedPageBreak/>
        <w:t>and track its programs and projects on the ground (World Bank 2012d). However, much remains to be done. In 2009, the UN Global Pulse Initiative launched the Rapid Impact and Vulnerability Analysis Fund (RIVAF).</w:t>
      </w:r>
    </w:p>
    <w:p w14:paraId="597967B0" w14:textId="77777777" w:rsidR="00324835" w:rsidRPr="00DF3EA8" w:rsidRDefault="00324835" w:rsidP="00324835">
      <w:r w:rsidRPr="00DF3EA8">
        <w:t xml:space="preserve">However, a recent report published by the initiative reveals a focus on the use of traditional indicators, and a lack of focus on conflict and post-conflict countries, even though many of the UN agencies, funds, and programs involved in the RIVAF initiative operate in precisely such locations (UN Global Pulse 2011). Further work is necessary in this area, also to focus the energies of </w:t>
      </w:r>
      <w:proofErr w:type="spellStart"/>
      <w:r w:rsidRPr="00DF3EA8">
        <w:t>developmentoriented</w:t>
      </w:r>
      <w:proofErr w:type="spellEnd"/>
      <w:r w:rsidRPr="00DF3EA8">
        <w:t xml:space="preserve"> organizations to conflict and post-conflict countries and utilize the potential offered by big data, social media, and cyber-technology.</w:t>
      </w:r>
    </w:p>
    <w:p w14:paraId="218BB3D7" w14:textId="77777777" w:rsidR="00324835" w:rsidRPr="00DF3EA8" w:rsidRDefault="00324835" w:rsidP="00324835">
      <w:r w:rsidRPr="00DF3EA8">
        <w:t>The UN has engaged with the Crisis Mappers community since 2010 (UN 2012a, p. 4, Crisis Mappers 2012); among other things, the Standby Task Force has supported OCHA crowdsourcing data for South Sudan, collecting “a total of 1,767 unique rows of data and 15,271 unique pieces of information records” in a mere 3 days (Standby Task Force 2012). At a recent meeting in New York to discuss the status of implementation of the UN’s Crisis Information Strategy, it was agreed that there is a need for Crisis Information Managers, and that the efforts towards convergence in crisis information management could support the “</w:t>
      </w:r>
      <w:proofErr w:type="spellStart"/>
      <w:r w:rsidRPr="00DF3EA8">
        <w:t>endeavours</w:t>
      </w:r>
      <w:proofErr w:type="spellEnd"/>
      <w:r w:rsidRPr="00DF3EA8">
        <w:t xml:space="preserve"> of ‘One UN’ and better coordination within the UN and the international community in general” (Swiss Mission to the United Nations 2012). A Crisis Management Training Course has since been established, with the first course being given in February 2013 at the International Peace Support Training Centre (IPSTC) in Nairobi, Kenya. The course will train civilians, </w:t>
      </w:r>
      <w:proofErr w:type="gramStart"/>
      <w:r w:rsidRPr="00DF3EA8">
        <w:t>military</w:t>
      </w:r>
      <w:proofErr w:type="gramEnd"/>
      <w:r w:rsidRPr="00DF3EA8">
        <w:t xml:space="preserve"> and police “working in multidimensional peace and humanitarian operations … to integrate new information technology into an information management system [and] demonstrate the opportunities and challenges of new ICTs [Information and Communication Technology] and social media tools…” (ICT4Peace 2012a). The challenge now will be to get the UN onboard and send staff to these courses, providing the organization with staff trained personnel that can enable it to make use of Big Data, </w:t>
      </w:r>
      <w:proofErr w:type="gramStart"/>
      <w:r w:rsidRPr="00DF3EA8">
        <w:t>ICTs</w:t>
      </w:r>
      <w:proofErr w:type="gramEnd"/>
      <w:r w:rsidRPr="00DF3EA8">
        <w:t xml:space="preserve"> and social media in its operations. The UN in Sudan has taken one step in this direction. With support of the United Kingdom, UNDP has run a Crisis Recovery and Mapping Analysis project since 2007 (UNDP 2012a), aimed at supporting both the UN country team (UNCT) and national authorities in making their activities more evidence-based and conflict-responsive (see also Bott and Young 2012).2</w:t>
      </w:r>
    </w:p>
    <w:p w14:paraId="077EFDF9" w14:textId="77777777" w:rsidR="00324835" w:rsidRPr="00DF3EA8" w:rsidRDefault="00324835" w:rsidP="00324835">
      <w:r w:rsidRPr="00DF3EA8">
        <w:t xml:space="preserve">In Georgia, the Caucasus Research Resource Centers and </w:t>
      </w:r>
      <w:proofErr w:type="spellStart"/>
      <w:r w:rsidRPr="00DF3EA8">
        <w:t>Saferworld</w:t>
      </w:r>
      <w:proofErr w:type="spellEnd"/>
      <w:r w:rsidRPr="00DF3EA8">
        <w:t xml:space="preserve"> have joined forces with developers to produce Elva, combining “the data-rich mapping of Ushahidi with the meticulous requirements of human-rights researchers” (</w:t>
      </w:r>
      <w:proofErr w:type="spellStart"/>
      <w:r w:rsidRPr="00DF3EA8">
        <w:t>Sifry</w:t>
      </w:r>
      <w:proofErr w:type="spellEnd"/>
      <w:r w:rsidRPr="00DF3EA8">
        <w:t xml:space="preserve"> 2012). The platform is used to create a community safety network where a community representative, using SMS, can report violent or security incidents on a weekly basis. A similar initiative was developed by Columbia University in connection with the </w:t>
      </w:r>
      <w:proofErr w:type="spellStart"/>
      <w:r w:rsidRPr="00DF3EA8">
        <w:t>Voix</w:t>
      </w:r>
      <w:proofErr w:type="spellEnd"/>
      <w:r w:rsidRPr="00DF3EA8">
        <w:t xml:space="preserve"> des </w:t>
      </w:r>
      <w:proofErr w:type="spellStart"/>
      <w:r w:rsidRPr="00DF3EA8">
        <w:t>Kivus</w:t>
      </w:r>
      <w:proofErr w:type="spellEnd"/>
      <w:r w:rsidRPr="00DF3EA8">
        <w:t xml:space="preserve"> program in the Democratic Republic of Congo (DRC) to “overcome the problems associated with the collection of conflict data” (van der Wind and Humphreys 2012). It involved distributing prepaid cellphones, solar chargers, and code sheets to community representatives in 18 villages in Eastern Congo (ibid.). For both projects, protecting the identity of those reporting against possible reprisals became an important concern (ibid., p. 24; see also Puig 2012).</w:t>
      </w:r>
    </w:p>
    <w:p w14:paraId="2DE1FC25" w14:textId="77777777" w:rsidR="00324835" w:rsidRPr="00DF3EA8" w:rsidRDefault="00324835" w:rsidP="00324835">
      <w:r w:rsidRPr="00DF3EA8">
        <w:lastRenderedPageBreak/>
        <w:t xml:space="preserve">Together with the crisis mapping community, </w:t>
      </w:r>
      <w:r w:rsidRPr="00E84256">
        <w:rPr>
          <w:rStyle w:val="StyleUnderline"/>
          <w:highlight w:val="cyan"/>
        </w:rPr>
        <w:t>OCHA is experimenting with</w:t>
      </w:r>
      <w:r w:rsidRPr="00DF3EA8">
        <w:t xml:space="preserve"> developing </w:t>
      </w:r>
      <w:r w:rsidRPr="00E84256">
        <w:rPr>
          <w:rStyle w:val="Emphasis"/>
          <w:highlight w:val="cyan"/>
        </w:rPr>
        <w:t>twitter dashboards for humanitarian crises</w:t>
      </w:r>
      <w:r w:rsidRPr="00DF3EA8">
        <w:t xml:space="preserve">. </w:t>
      </w:r>
      <w:r w:rsidRPr="00E84256">
        <w:rPr>
          <w:rStyle w:val="StyleUnderline"/>
          <w:highlight w:val="cyan"/>
        </w:rPr>
        <w:t>These use “Machine Learning</w:t>
      </w:r>
      <w:r w:rsidRPr="00DF3EA8">
        <w:t xml:space="preserve"> (ML) techniques and social computing methods… </w:t>
      </w:r>
      <w:r w:rsidRPr="00E84256">
        <w:rPr>
          <w:rStyle w:val="StyleUnderline"/>
          <w:highlight w:val="cyan"/>
        </w:rPr>
        <w:t>to extract relevant info</w:t>
      </w:r>
      <w:r w:rsidRPr="00DF3EA8">
        <w:t>rmation from twitter and aggregate this information according to Cluster for analytical purposes” (Meier 2012). A similar dashboard for peacekeeping operations “that looks across social media content and perhaps uses corporate data” could be envisaged (Interview with Meier 2012).</w:t>
      </w:r>
    </w:p>
    <w:p w14:paraId="5192E43E" w14:textId="77777777" w:rsidR="00324835" w:rsidRDefault="00324835" w:rsidP="00324835"/>
    <w:p w14:paraId="0B4AFF56" w14:textId="77777777" w:rsidR="00324835" w:rsidRPr="00F52521" w:rsidRDefault="00324835" w:rsidP="00324835">
      <w:pPr>
        <w:pStyle w:val="Heading4"/>
        <w:rPr>
          <w:rFonts w:cs="Times New Roman"/>
        </w:rPr>
      </w:pPr>
      <w:r>
        <w:t>5</w:t>
      </w:r>
      <w:r w:rsidRPr="009C1C8A">
        <w:rPr>
          <w:rFonts w:cs="Times New Roman"/>
        </w:rPr>
        <w:t xml:space="preserve"> </w:t>
      </w:r>
      <w:r>
        <w:rPr>
          <w:rFonts w:cs="Times New Roman"/>
        </w:rPr>
        <w:t xml:space="preserve">Tech is sustainable and resolves resource strain from urbanization. </w:t>
      </w:r>
    </w:p>
    <w:p w14:paraId="57322D6E" w14:textId="77777777" w:rsidR="00324835" w:rsidRPr="00F52521" w:rsidRDefault="00324835" w:rsidP="00324835">
      <w:r w:rsidRPr="00F52521">
        <w:rPr>
          <w:rStyle w:val="Style13ptBold"/>
        </w:rPr>
        <w:t>Khan 15</w:t>
      </w:r>
      <w:r w:rsidRPr="00F52521">
        <w:t xml:space="preserve"> </w:t>
      </w:r>
      <w:r w:rsidRPr="00F52521">
        <w:rPr>
          <w:szCs w:val="16"/>
        </w:rPr>
        <w:t xml:space="preserve">(Zaheer Khan &amp; Kamran Soomro – Faculty of Environment and Technology, Department of Computer Science and Creative Technologies, University of the West of England. Ashiq Anjum – Faculty of Business, Computing and Law, School of Computing and Mathematics, University of Derby. Muhammad Atif Tahir – School of Computer Science and Digital Technologies, University of </w:t>
      </w:r>
      <w:proofErr w:type="spellStart"/>
      <w:r w:rsidRPr="00F52521">
        <w:rPr>
          <w:szCs w:val="16"/>
        </w:rPr>
        <w:t>Northumbria</w:t>
      </w:r>
      <w:proofErr w:type="spellEnd"/>
      <w:r w:rsidRPr="00F52521">
        <w:rPr>
          <w:szCs w:val="16"/>
        </w:rPr>
        <w:t>. &lt;KEN&gt; “Towards cloud based big data analytics for smart future cities,” Journal of Cloud Computing Vol. 4, No. 2. February 2015. https://journalofcloudcomputing.springeropen.com/articles/10.1186/s13677-015-0026-8#Sec12)</w:t>
      </w:r>
    </w:p>
    <w:p w14:paraId="3B05AEBA" w14:textId="77777777" w:rsidR="00324835" w:rsidRPr="00F52521" w:rsidRDefault="00324835" w:rsidP="00324835">
      <w:r w:rsidRPr="00F52521">
        <w:rPr>
          <w:rStyle w:val="StyleUnderline"/>
        </w:rPr>
        <w:t xml:space="preserve">A large amount of </w:t>
      </w:r>
      <w:r w:rsidRPr="00F52521">
        <w:rPr>
          <w:rStyle w:val="Emphasis"/>
        </w:rPr>
        <w:t>land-use</w:t>
      </w:r>
      <w:r w:rsidRPr="00F52521">
        <w:rPr>
          <w:rStyle w:val="StyleUnderline"/>
        </w:rPr>
        <w:t xml:space="preserve">, </w:t>
      </w:r>
      <w:r w:rsidRPr="00F52521">
        <w:rPr>
          <w:rStyle w:val="Emphasis"/>
        </w:rPr>
        <w:t>environment</w:t>
      </w:r>
      <w:r w:rsidRPr="00F52521">
        <w:t xml:space="preserve">, socio-economic, </w:t>
      </w:r>
      <w:r w:rsidRPr="00F52521">
        <w:rPr>
          <w:rStyle w:val="Emphasis"/>
        </w:rPr>
        <w:t>energy</w:t>
      </w:r>
      <w:r w:rsidRPr="00F52521">
        <w:rPr>
          <w:rStyle w:val="StyleUnderline"/>
        </w:rPr>
        <w:t xml:space="preserve"> and </w:t>
      </w:r>
      <w:r w:rsidRPr="00F52521">
        <w:rPr>
          <w:rStyle w:val="Emphasis"/>
        </w:rPr>
        <w:t>transport data</w:t>
      </w:r>
      <w:r w:rsidRPr="00F52521">
        <w:rPr>
          <w:rStyle w:val="StyleUnderline"/>
        </w:rPr>
        <w:t xml:space="preserve"> </w:t>
      </w:r>
      <w:proofErr w:type="gramStart"/>
      <w:r w:rsidRPr="00F52521">
        <w:rPr>
          <w:rStyle w:val="StyleUnderline"/>
        </w:rPr>
        <w:t>is</w:t>
      </w:r>
      <w:proofErr w:type="gramEnd"/>
      <w:r w:rsidRPr="00F52521">
        <w:rPr>
          <w:rStyle w:val="StyleUnderline"/>
        </w:rPr>
        <w:t xml:space="preserve"> generated </w:t>
      </w:r>
      <w:r w:rsidRPr="00F52521">
        <w:rPr>
          <w:rStyle w:val="Emphasis"/>
        </w:rPr>
        <w:t>in cities</w:t>
      </w:r>
      <w:r w:rsidRPr="00F52521">
        <w:rPr>
          <w:rStyle w:val="StyleUnderline"/>
        </w:rPr>
        <w:t>.</w:t>
      </w:r>
      <w:r w:rsidRPr="00F52521">
        <w:t xml:space="preserve"> An integrated perspective of managing and </w:t>
      </w:r>
      <w:proofErr w:type="spellStart"/>
      <w:r w:rsidRPr="006A3832">
        <w:rPr>
          <w:rStyle w:val="StyleUnderline"/>
          <w:highlight w:val="cyan"/>
        </w:rPr>
        <w:t>analysing</w:t>
      </w:r>
      <w:proofErr w:type="spellEnd"/>
      <w:r w:rsidRPr="00F52521">
        <w:rPr>
          <w:rStyle w:val="StyleUnderline"/>
        </w:rPr>
        <w:t xml:space="preserve"> such </w:t>
      </w:r>
      <w:r w:rsidRPr="006A3832">
        <w:rPr>
          <w:rStyle w:val="Emphasis"/>
          <w:highlight w:val="cyan"/>
        </w:rPr>
        <w:t>big data</w:t>
      </w:r>
      <w:r w:rsidRPr="00F52521">
        <w:t xml:space="preserve"> can answer a number of </w:t>
      </w:r>
      <w:proofErr w:type="gramStart"/>
      <w:r w:rsidRPr="00F52521">
        <w:t>science</w:t>
      </w:r>
      <w:proofErr w:type="gramEnd"/>
      <w:r w:rsidRPr="00F52521">
        <w:t xml:space="preserve">, policy, planning, governance and business questions and </w:t>
      </w:r>
      <w:r w:rsidRPr="006A3832">
        <w:rPr>
          <w:rStyle w:val="StyleUnderline"/>
          <w:highlight w:val="cyan"/>
        </w:rPr>
        <w:t xml:space="preserve">support </w:t>
      </w:r>
      <w:r w:rsidRPr="006A3832">
        <w:rPr>
          <w:rStyle w:val="Emphasis"/>
          <w:highlight w:val="cyan"/>
        </w:rPr>
        <w:t>decision making</w:t>
      </w:r>
      <w:r w:rsidRPr="00F52521">
        <w:t xml:space="preserve"> in enabling a smarter environment. This paper presents a theoretical and experimental perspective on the smart cities focused big data management and analysis by proposing a cloud-based analytics service. A prototype has been designed and developed to demonstrate the effectiveness of the analytics service for big data analysis. The prototype has been implemented using Hadoop and Spark and the results are compared. The service analyses the Bristol Open data by identifying correlations between selected urban environment indicators. Experiments are performed using Hadoop and Spark and results are presented in this paper. The data pertaining to quality of life mainly crime and safety &amp; economy and employment was </w:t>
      </w:r>
      <w:proofErr w:type="spellStart"/>
      <w:r w:rsidRPr="00F52521">
        <w:t>analysed</w:t>
      </w:r>
      <w:proofErr w:type="spellEnd"/>
      <w:r w:rsidRPr="00F52521">
        <w:t xml:space="preserve"> from the data catalogue to measure the indicators spread over years to assess positive and negative trends.</w:t>
      </w:r>
    </w:p>
    <w:p w14:paraId="640CE046" w14:textId="77777777" w:rsidR="00324835" w:rsidRPr="00F52521" w:rsidRDefault="00324835" w:rsidP="00324835">
      <w:r w:rsidRPr="00F52521">
        <w:t>Introduction</w:t>
      </w:r>
    </w:p>
    <w:p w14:paraId="5D04BAF0" w14:textId="77777777" w:rsidR="00324835" w:rsidRPr="00F52521" w:rsidRDefault="00324835" w:rsidP="00324835">
      <w:r w:rsidRPr="00F52521">
        <w:rPr>
          <w:rStyle w:val="StyleUnderline"/>
        </w:rPr>
        <w:t>ICT is</w:t>
      </w:r>
      <w:r w:rsidRPr="00F52521">
        <w:t xml:space="preserve"> becoming increasingly pervasive to urban environments and providing the </w:t>
      </w:r>
      <w:r w:rsidRPr="006A3832">
        <w:rPr>
          <w:rStyle w:val="Emphasis"/>
          <w:highlight w:val="cyan"/>
        </w:rPr>
        <w:t>necessary</w:t>
      </w:r>
      <w:r w:rsidRPr="00F52521">
        <w:t xml:space="preserve"> basis </w:t>
      </w:r>
      <w:r w:rsidRPr="006A3832">
        <w:rPr>
          <w:rStyle w:val="StyleUnderline"/>
          <w:highlight w:val="cyan"/>
        </w:rPr>
        <w:t xml:space="preserve">for </w:t>
      </w:r>
      <w:r w:rsidRPr="006A3832">
        <w:rPr>
          <w:rStyle w:val="Emphasis"/>
          <w:highlight w:val="cyan"/>
        </w:rPr>
        <w:t>sustainability</w:t>
      </w:r>
      <w:r w:rsidRPr="006A3832">
        <w:rPr>
          <w:rStyle w:val="StyleUnderline"/>
          <w:highlight w:val="cyan"/>
        </w:rPr>
        <w:t xml:space="preserve"> and </w:t>
      </w:r>
      <w:r w:rsidRPr="006A3832">
        <w:rPr>
          <w:rStyle w:val="Emphasis"/>
          <w:highlight w:val="cyan"/>
        </w:rPr>
        <w:t>resilience</w:t>
      </w:r>
      <w:r w:rsidRPr="006A3832">
        <w:rPr>
          <w:rStyle w:val="StyleUnderline"/>
          <w:highlight w:val="cyan"/>
        </w:rPr>
        <w:t xml:space="preserve"> of</w:t>
      </w:r>
      <w:r w:rsidRPr="00F52521">
        <w:rPr>
          <w:rStyle w:val="StyleUnderline"/>
        </w:rPr>
        <w:t xml:space="preserve"> </w:t>
      </w:r>
      <w:r w:rsidRPr="00F52521">
        <w:t xml:space="preserve">the </w:t>
      </w:r>
      <w:r w:rsidRPr="006A3832">
        <w:rPr>
          <w:rStyle w:val="Emphasis"/>
          <w:highlight w:val="cyan"/>
        </w:rPr>
        <w:t>smart</w:t>
      </w:r>
      <w:r w:rsidRPr="00F52521">
        <w:t xml:space="preserve"> future </w:t>
      </w:r>
      <w:r w:rsidRPr="006A3832">
        <w:rPr>
          <w:rStyle w:val="Emphasis"/>
          <w:highlight w:val="cyan"/>
        </w:rPr>
        <w:t>cities</w:t>
      </w:r>
      <w:r w:rsidRPr="00F52521">
        <w:rPr>
          <w:rStyle w:val="StyleUnderline"/>
        </w:rPr>
        <w:t>. With the rapid increase in the</w:t>
      </w:r>
      <w:r w:rsidRPr="00F52521">
        <w:t xml:space="preserve"> presence of Internet of Things (</w:t>
      </w:r>
      <w:r w:rsidRPr="00F52521">
        <w:rPr>
          <w:rStyle w:val="Emphasis"/>
        </w:rPr>
        <w:t>IoT</w:t>
      </w:r>
      <w:r w:rsidRPr="00F52521">
        <w:t xml:space="preserve">) and future internet [1,2] technologies </w:t>
      </w:r>
      <w:r w:rsidRPr="00F52521">
        <w:rPr>
          <w:rStyle w:val="StyleUnderline"/>
        </w:rPr>
        <w:t>in</w:t>
      </w:r>
      <w:r w:rsidRPr="00F52521">
        <w:t xml:space="preserve"> the </w:t>
      </w:r>
      <w:r w:rsidRPr="00F52521">
        <w:rPr>
          <w:rStyle w:val="StyleUnderline"/>
        </w:rPr>
        <w:t xml:space="preserve">smart </w:t>
      </w:r>
      <w:proofErr w:type="gramStart"/>
      <w:r w:rsidRPr="00F52521">
        <w:rPr>
          <w:rStyle w:val="StyleUnderline"/>
        </w:rPr>
        <w:t>cities</w:t>
      </w:r>
      <w:proofErr w:type="gramEnd"/>
      <w:r w:rsidRPr="00F52521">
        <w:t xml:space="preserve"> context [3-5], a large amount of data (a.k.a. </w:t>
      </w:r>
      <w:r w:rsidRPr="00F52521">
        <w:rPr>
          <w:rStyle w:val="StyleUnderline"/>
        </w:rPr>
        <w:t>big data</w:t>
      </w:r>
      <w:r w:rsidRPr="00F52521">
        <w:t xml:space="preserve">) is generated, which </w:t>
      </w:r>
      <w:r w:rsidRPr="00F52521">
        <w:rPr>
          <w:rStyle w:val="StyleUnderline"/>
        </w:rPr>
        <w:t>needs to be</w:t>
      </w:r>
      <w:r w:rsidRPr="00F52521">
        <w:t xml:space="preserve"> properly managed and </w:t>
      </w:r>
      <w:proofErr w:type="spellStart"/>
      <w:r w:rsidRPr="00F52521">
        <w:rPr>
          <w:rStyle w:val="StyleUnderline"/>
        </w:rPr>
        <w:t>analysed</w:t>
      </w:r>
      <w:proofErr w:type="spellEnd"/>
      <w:r w:rsidRPr="00F52521">
        <w:t xml:space="preserve"> for various applications using a structured and integrated ICT approach. Often </w:t>
      </w:r>
      <w:r w:rsidRPr="006A3832">
        <w:rPr>
          <w:rStyle w:val="StyleUnderline"/>
          <w:highlight w:val="cyan"/>
        </w:rPr>
        <w:t>ICT</w:t>
      </w:r>
      <w:r w:rsidRPr="00F52521">
        <w:rPr>
          <w:rStyle w:val="StyleUnderline"/>
        </w:rPr>
        <w:t xml:space="preserve"> tools for a smart city deal with </w:t>
      </w:r>
      <w:r w:rsidRPr="00F52521">
        <w:rPr>
          <w:rStyle w:val="Emphasis"/>
        </w:rPr>
        <w:t>different</w:t>
      </w:r>
      <w:r w:rsidRPr="00F52521">
        <w:t xml:space="preserve"> application </w:t>
      </w:r>
      <w:r w:rsidRPr="00F52521">
        <w:rPr>
          <w:rStyle w:val="Emphasis"/>
        </w:rPr>
        <w:t>domains</w:t>
      </w:r>
      <w:r w:rsidRPr="00F52521">
        <w:rPr>
          <w:rStyle w:val="StyleUnderline"/>
        </w:rPr>
        <w:t xml:space="preserve"> such as land use, </w:t>
      </w:r>
      <w:proofErr w:type="gramStart"/>
      <w:r w:rsidRPr="00F52521">
        <w:rPr>
          <w:rStyle w:val="StyleUnderline"/>
        </w:rPr>
        <w:t>transport</w:t>
      </w:r>
      <w:proofErr w:type="gramEnd"/>
      <w:r w:rsidRPr="00F52521">
        <w:rPr>
          <w:rStyle w:val="StyleUnderline"/>
        </w:rPr>
        <w:t xml:space="preserve"> and energy, and </w:t>
      </w:r>
      <w:r w:rsidRPr="006A3832">
        <w:rPr>
          <w:rStyle w:val="Emphasis"/>
          <w:highlight w:val="cyan"/>
        </w:rPr>
        <w:t>rarely</w:t>
      </w:r>
      <w:r w:rsidRPr="006A3832">
        <w:rPr>
          <w:rStyle w:val="StyleUnderline"/>
          <w:highlight w:val="cyan"/>
        </w:rPr>
        <w:t xml:space="preserve"> provide</w:t>
      </w:r>
      <w:r w:rsidRPr="00F52521">
        <w:rPr>
          <w:rStyle w:val="StyleUnderline"/>
        </w:rPr>
        <w:t xml:space="preserve"> an </w:t>
      </w:r>
      <w:r w:rsidRPr="006A3832">
        <w:rPr>
          <w:rStyle w:val="Emphasis"/>
          <w:highlight w:val="cyan"/>
        </w:rPr>
        <w:t>integrated</w:t>
      </w:r>
      <w:r w:rsidRPr="00F52521">
        <w:t xml:space="preserve"> information </w:t>
      </w:r>
      <w:r w:rsidRPr="006A3832">
        <w:rPr>
          <w:rStyle w:val="Emphasis"/>
          <w:highlight w:val="cyan"/>
        </w:rPr>
        <w:t>perspective</w:t>
      </w:r>
      <w:r w:rsidRPr="00F52521">
        <w:rPr>
          <w:rStyle w:val="StyleUnderline"/>
        </w:rPr>
        <w:t xml:space="preserve"> </w:t>
      </w:r>
      <w:r w:rsidRPr="006A3832">
        <w:rPr>
          <w:rStyle w:val="StyleUnderline"/>
          <w:highlight w:val="cyan"/>
        </w:rPr>
        <w:t xml:space="preserve">to deal with </w:t>
      </w:r>
      <w:r w:rsidRPr="006A3832">
        <w:rPr>
          <w:rStyle w:val="Emphasis"/>
          <w:highlight w:val="cyan"/>
        </w:rPr>
        <w:t>sustainability</w:t>
      </w:r>
      <w:r w:rsidRPr="00F52521">
        <w:rPr>
          <w:rStyle w:val="StyleUnderline"/>
        </w:rPr>
        <w:t xml:space="preserve"> </w:t>
      </w:r>
      <w:r w:rsidRPr="00F52521">
        <w:t xml:space="preserve">and socioeconomic growth of the city. </w:t>
      </w:r>
      <w:r w:rsidRPr="00F52521">
        <w:rPr>
          <w:rStyle w:val="StyleUnderline"/>
        </w:rPr>
        <w:t xml:space="preserve">Smart </w:t>
      </w:r>
      <w:r w:rsidRPr="006A3832">
        <w:rPr>
          <w:rStyle w:val="StyleUnderline"/>
          <w:highlight w:val="cyan"/>
        </w:rPr>
        <w:t>cities</w:t>
      </w:r>
      <w:r w:rsidRPr="006A3832">
        <w:rPr>
          <w:highlight w:val="cyan"/>
        </w:rPr>
        <w:t xml:space="preserve"> </w:t>
      </w:r>
      <w:r w:rsidRPr="00F52521">
        <w:t xml:space="preserve">can </w:t>
      </w:r>
      <w:r w:rsidRPr="006A3832">
        <w:rPr>
          <w:rStyle w:val="StyleUnderline"/>
          <w:highlight w:val="cyan"/>
        </w:rPr>
        <w:t>benefit from</w:t>
      </w:r>
      <w:r w:rsidRPr="006A3832">
        <w:rPr>
          <w:highlight w:val="cyan"/>
        </w:rPr>
        <w:t xml:space="preserve"> </w:t>
      </w:r>
      <w:r w:rsidRPr="00F52521">
        <w:t xml:space="preserve">such information using big, and often real-time, </w:t>
      </w:r>
      <w:r w:rsidRPr="00F52521">
        <w:rPr>
          <w:rStyle w:val="Emphasis"/>
        </w:rPr>
        <w:t>cross-thematic data collection</w:t>
      </w:r>
      <w:r w:rsidRPr="00F52521">
        <w:t xml:space="preserve">, processing, </w:t>
      </w:r>
      <w:r w:rsidRPr="00F52521">
        <w:lastRenderedPageBreak/>
        <w:t xml:space="preserve">integration and sharing </w:t>
      </w:r>
      <w:r w:rsidRPr="00F52521">
        <w:rPr>
          <w:rStyle w:val="StyleUnderline"/>
        </w:rPr>
        <w:t xml:space="preserve">through </w:t>
      </w:r>
      <w:r w:rsidRPr="00F52521">
        <w:rPr>
          <w:rStyle w:val="Emphasis"/>
        </w:rPr>
        <w:t>inter-operable</w:t>
      </w:r>
      <w:r w:rsidRPr="00F52521">
        <w:rPr>
          <w:rStyle w:val="StyleUnderline"/>
        </w:rPr>
        <w:t xml:space="preserve"> services deployed in a </w:t>
      </w:r>
      <w:r w:rsidRPr="006A3832">
        <w:rPr>
          <w:rStyle w:val="Emphasis"/>
          <w:highlight w:val="cyan"/>
        </w:rPr>
        <w:t xml:space="preserve">cloud </w:t>
      </w:r>
      <w:r w:rsidRPr="00F52521">
        <w:rPr>
          <w:rStyle w:val="Emphasis"/>
        </w:rPr>
        <w:t>environment</w:t>
      </w:r>
      <w:r w:rsidRPr="00F52521">
        <w:rPr>
          <w:rStyle w:val="StyleUnderline"/>
        </w:rPr>
        <w:t>.</w:t>
      </w:r>
      <w:r w:rsidRPr="00F52521">
        <w:t xml:space="preserve"> However, such information </w:t>
      </w:r>
      <w:proofErr w:type="spellStart"/>
      <w:r w:rsidRPr="00F52521">
        <w:t>utilisation</w:t>
      </w:r>
      <w:proofErr w:type="spellEnd"/>
      <w:r w:rsidRPr="00F52521">
        <w:t xml:space="preserve"> requires appropriate software tools, </w:t>
      </w:r>
      <w:proofErr w:type="gramStart"/>
      <w:r w:rsidRPr="00F52521">
        <w:t>services</w:t>
      </w:r>
      <w:proofErr w:type="gramEnd"/>
      <w:r w:rsidRPr="00F52521">
        <w:t xml:space="preserve"> and technologies to collect, store, </w:t>
      </w:r>
      <w:proofErr w:type="spellStart"/>
      <w:r w:rsidRPr="00F52521">
        <w:t>analyse</w:t>
      </w:r>
      <w:proofErr w:type="spellEnd"/>
      <w:r w:rsidRPr="00F52521">
        <w:t xml:space="preserve"> and </w:t>
      </w:r>
      <w:proofErr w:type="spellStart"/>
      <w:r w:rsidRPr="00F52521">
        <w:t>visualise</w:t>
      </w:r>
      <w:proofErr w:type="spellEnd"/>
      <w:r w:rsidRPr="00F52521">
        <w:t xml:space="preserve"> large amounts of data from the city environment, citizens and various departments and agencies at city scale to generate new knowledge and support decision making.</w:t>
      </w:r>
    </w:p>
    <w:p w14:paraId="19847D67" w14:textId="77777777" w:rsidR="00324835" w:rsidRPr="00F52521" w:rsidRDefault="00324835" w:rsidP="00324835">
      <w:r w:rsidRPr="00F52521">
        <w:rPr>
          <w:rStyle w:val="StyleUnderline"/>
        </w:rPr>
        <w:t xml:space="preserve">The real value of such data is gained by </w:t>
      </w:r>
      <w:r w:rsidRPr="00F52521">
        <w:rPr>
          <w:rStyle w:val="Emphasis"/>
        </w:rPr>
        <w:t>new knowledge</w:t>
      </w:r>
      <w:r w:rsidRPr="00F52521">
        <w:rPr>
          <w:rStyle w:val="StyleUnderline"/>
        </w:rPr>
        <w:t xml:space="preserve"> acquired by</w:t>
      </w:r>
      <w:r w:rsidRPr="00F52521">
        <w:t xml:space="preserve"> performing </w:t>
      </w:r>
      <w:r w:rsidRPr="00F52521">
        <w:rPr>
          <w:rStyle w:val="Emphasis"/>
        </w:rPr>
        <w:t>data analytics</w:t>
      </w:r>
      <w:r w:rsidRPr="00F52521">
        <w:t xml:space="preserve"> using various data mining, machine learning or statistical methods. However, the field of smart </w:t>
      </w:r>
      <w:proofErr w:type="gramStart"/>
      <w:r w:rsidRPr="00F52521">
        <w:t>city based</w:t>
      </w:r>
      <w:proofErr w:type="gramEnd"/>
      <w:r w:rsidRPr="00F52521">
        <w:t xml:space="preserve"> data analytics is quite broad, complex and is rapidly evolving. The complexity in the smart city data analytics manifests due to a variety of issues: </w:t>
      </w:r>
      <w:proofErr w:type="spellStart"/>
      <w:r w:rsidRPr="00F52521">
        <w:t>i</w:t>
      </w:r>
      <w:proofErr w:type="spellEnd"/>
      <w:r w:rsidRPr="00F52521">
        <w:t xml:space="preserve">) Requirements of cross-thematic applications </w:t>
      </w:r>
      <w:proofErr w:type="gramStart"/>
      <w:r w:rsidRPr="00F52521">
        <w:t>e.g.</w:t>
      </w:r>
      <w:proofErr w:type="gramEnd"/>
      <w:r w:rsidRPr="00F52521">
        <w:t xml:space="preserve"> energy, transport, water, urban </w:t>
      </w:r>
      <w:proofErr w:type="spellStart"/>
      <w:r w:rsidRPr="00F52521">
        <w:t>etc</w:t>
      </w:r>
      <w:proofErr w:type="spellEnd"/>
      <w:r w:rsidRPr="00F52521">
        <w:t xml:space="preserve">, and ii) multiple sources of data providing unstructured, semi-structured or structured data, and iii) trustworthiness of data [6,7]. In this regard, this paper provides a </w:t>
      </w:r>
      <w:proofErr w:type="gramStart"/>
      <w:r w:rsidRPr="00F52521">
        <w:t>data oriented</w:t>
      </w:r>
      <w:proofErr w:type="gramEnd"/>
      <w:r w:rsidRPr="00F52521">
        <w:t xml:space="preserve"> overview of smart cities and provides a cloud based analytical service architecture and implementation for the analysis of selected case study data.</w:t>
      </w:r>
    </w:p>
    <w:p w14:paraId="0ACBA7B2" w14:textId="77777777" w:rsidR="00324835" w:rsidRPr="00F52521" w:rsidRDefault="00324835" w:rsidP="00324835">
      <w:r w:rsidRPr="00F52521">
        <w:t xml:space="preserve">Smart cities provide a new application domain for big data analytics and relatively not much work is reported in literature. </w:t>
      </w:r>
      <w:r w:rsidRPr="00F52521">
        <w:rPr>
          <w:rStyle w:val="StyleUnderline"/>
        </w:rPr>
        <w:t xml:space="preserve">A </w:t>
      </w:r>
      <w:r w:rsidRPr="00F52521">
        <w:rPr>
          <w:rStyle w:val="Emphasis"/>
        </w:rPr>
        <w:t>review</w:t>
      </w:r>
      <w:r w:rsidRPr="00F52521">
        <w:rPr>
          <w:rStyle w:val="StyleUnderline"/>
        </w:rPr>
        <w:t xml:space="preserve"> of the state of the art provides very promising insights about </w:t>
      </w:r>
      <w:r w:rsidRPr="006A3832">
        <w:rPr>
          <w:rStyle w:val="StyleUnderline"/>
          <w:highlight w:val="cyan"/>
        </w:rPr>
        <w:t>apply</w:t>
      </w:r>
      <w:r w:rsidRPr="00F52521">
        <w:rPr>
          <w:rStyle w:val="StyleUnderline"/>
        </w:rPr>
        <w:t xml:space="preserve">ing </w:t>
      </w:r>
      <w:r w:rsidRPr="006A3832">
        <w:rPr>
          <w:rStyle w:val="Emphasis"/>
          <w:highlight w:val="cyan"/>
        </w:rPr>
        <w:t xml:space="preserve">cloud </w:t>
      </w:r>
      <w:r w:rsidRPr="00F52521">
        <w:rPr>
          <w:rStyle w:val="Emphasis"/>
        </w:rPr>
        <w:t>computing</w:t>
      </w:r>
      <w:r w:rsidRPr="00F52521">
        <w:rPr>
          <w:rStyle w:val="StyleUnderline"/>
        </w:rPr>
        <w:t xml:space="preserve"> </w:t>
      </w:r>
      <w:r w:rsidRPr="006A3832">
        <w:rPr>
          <w:rStyle w:val="StyleUnderline"/>
          <w:highlight w:val="cyan"/>
        </w:rPr>
        <w:t>resources</w:t>
      </w:r>
      <w:r w:rsidRPr="00F52521">
        <w:rPr>
          <w:rStyle w:val="StyleUnderline"/>
        </w:rPr>
        <w:t xml:space="preserve"> for </w:t>
      </w:r>
      <w:r w:rsidRPr="00F52521">
        <w:rPr>
          <w:rStyle w:val="Emphasis"/>
        </w:rPr>
        <w:t>large scale smart city data analytics</w:t>
      </w:r>
      <w:r w:rsidRPr="00F52521">
        <w:rPr>
          <w:rStyle w:val="StyleUnderline"/>
        </w:rPr>
        <w:t>.</w:t>
      </w:r>
      <w:r w:rsidRPr="00F52521">
        <w:t xml:space="preserve"> For instance, </w:t>
      </w:r>
      <w:r w:rsidRPr="00F52521">
        <w:rPr>
          <w:rStyle w:val="StyleUnderline"/>
        </w:rPr>
        <w:t>Lu et al</w:t>
      </w:r>
      <w:r w:rsidRPr="00F52521">
        <w:t xml:space="preserve">. [8] </w:t>
      </w:r>
      <w:r w:rsidRPr="00F52521">
        <w:rPr>
          <w:rStyle w:val="StyleUnderline"/>
        </w:rPr>
        <w:t xml:space="preserve">focus on using computational resources </w:t>
      </w:r>
      <w:r w:rsidRPr="006A3832">
        <w:rPr>
          <w:rStyle w:val="StyleUnderline"/>
          <w:highlight w:val="cyan"/>
        </w:rPr>
        <w:t xml:space="preserve">for </w:t>
      </w:r>
      <w:r w:rsidRPr="006A3832">
        <w:rPr>
          <w:rStyle w:val="Emphasis"/>
          <w:highlight w:val="cyan"/>
        </w:rPr>
        <w:t>large scale data for climate</w:t>
      </w:r>
      <w:r w:rsidRPr="00F52521">
        <w:t xml:space="preserve"> having complex structure and format. Using a multi scale dataset for climate data, </w:t>
      </w:r>
      <w:r w:rsidRPr="00F52521">
        <w:rPr>
          <w:rStyle w:val="StyleUnderline"/>
        </w:rPr>
        <w:t xml:space="preserve">they demonstrated a cloud based </w:t>
      </w:r>
      <w:r w:rsidRPr="00F52521">
        <w:rPr>
          <w:rStyle w:val="Emphasis"/>
        </w:rPr>
        <w:t>large scale data integration</w:t>
      </w:r>
      <w:r w:rsidRPr="00F52521">
        <w:t xml:space="preserve"> and analytics approach where they made use of tools such as RapidMiner and Hadoop to process the data in a hybrid cloud. Among others, </w:t>
      </w:r>
      <w:r w:rsidRPr="00F52521">
        <w:rPr>
          <w:rStyle w:val="StyleUnderline"/>
        </w:rPr>
        <w:t>the COSMOS project</w:t>
      </w:r>
      <w:r w:rsidRPr="00F52521">
        <w:t xml:space="preserve"> [9] </w:t>
      </w:r>
      <w:r w:rsidRPr="00F52521">
        <w:rPr>
          <w:rStyle w:val="StyleUnderline"/>
        </w:rPr>
        <w:t>provides a distributed</w:t>
      </w:r>
      <w:r w:rsidRPr="00F52521">
        <w:t xml:space="preserve"> on-demand </w:t>
      </w:r>
      <w:r w:rsidRPr="00F52521">
        <w:rPr>
          <w:rStyle w:val="StyleUnderline"/>
        </w:rPr>
        <w:t>cloud infrastructure</w:t>
      </w:r>
      <w:r w:rsidRPr="00F52521">
        <w:t xml:space="preserve"> based on Hadoop for </w:t>
      </w:r>
      <w:proofErr w:type="spellStart"/>
      <w:r w:rsidRPr="00F52521">
        <w:t>analysing</w:t>
      </w:r>
      <w:proofErr w:type="spellEnd"/>
      <w:r w:rsidRPr="00F52521">
        <w:t xml:space="preserve"> Big Data from social media sources. The infrastructure has the capability </w:t>
      </w:r>
      <w:r w:rsidRPr="006A3832">
        <w:rPr>
          <w:rStyle w:val="StyleUnderline"/>
          <w:highlight w:val="cyan"/>
        </w:rPr>
        <w:t xml:space="preserve">to process </w:t>
      </w:r>
      <w:r w:rsidRPr="006A3832">
        <w:rPr>
          <w:rStyle w:val="Emphasis"/>
          <w:highlight w:val="cyan"/>
        </w:rPr>
        <w:t>millions of data-points</w:t>
      </w:r>
      <w:r w:rsidRPr="006A3832">
        <w:rPr>
          <w:rStyle w:val="StyleUnderline"/>
          <w:highlight w:val="cyan"/>
        </w:rPr>
        <w:t xml:space="preserve"> that would </w:t>
      </w:r>
      <w:r w:rsidRPr="006A3832">
        <w:rPr>
          <w:rStyle w:val="Emphasis"/>
          <w:highlight w:val="cyan"/>
        </w:rPr>
        <w:t>take much longer</w:t>
      </w:r>
      <w:r w:rsidRPr="00F52521">
        <w:rPr>
          <w:rStyle w:val="StyleUnderline"/>
        </w:rPr>
        <w:t xml:space="preserve"> on a desktop computer. </w:t>
      </w:r>
      <w:r w:rsidRPr="00F52521">
        <w:t xml:space="preserve">It allows social scientists to integrate and </w:t>
      </w:r>
      <w:proofErr w:type="spellStart"/>
      <w:r w:rsidRPr="00F52521">
        <w:t>analyse</w:t>
      </w:r>
      <w:proofErr w:type="spellEnd"/>
      <w:r w:rsidRPr="00F52521">
        <w:t xml:space="preserve"> data from multiple non-interoperable sources in a transparent fashion. Such a </w:t>
      </w:r>
      <w:r w:rsidRPr="00F52521">
        <w:rPr>
          <w:rStyle w:val="StyleUnderline"/>
        </w:rPr>
        <w:t>Big Data</w:t>
      </w:r>
      <w:r w:rsidRPr="00F52521">
        <w:t xml:space="preserve"> analysis platform can also be useful </w:t>
      </w:r>
      <w:r w:rsidRPr="00F52521">
        <w:rPr>
          <w:rStyle w:val="StyleUnderline"/>
        </w:rPr>
        <w:t>for smart cities</w:t>
      </w:r>
      <w:r w:rsidRPr="00F52521">
        <w:t xml:space="preserve"> as it would </w:t>
      </w:r>
      <w:r w:rsidRPr="00F52521">
        <w:rPr>
          <w:rStyle w:val="StyleUnderline"/>
        </w:rPr>
        <w:t xml:space="preserve">allow decision-makers to collect and </w:t>
      </w:r>
      <w:proofErr w:type="spellStart"/>
      <w:r w:rsidRPr="00F52521">
        <w:rPr>
          <w:rStyle w:val="StyleUnderline"/>
        </w:rPr>
        <w:t>analyse</w:t>
      </w:r>
      <w:proofErr w:type="spellEnd"/>
      <w:r w:rsidRPr="00F52521">
        <w:rPr>
          <w:rStyle w:val="StyleUnderline"/>
        </w:rPr>
        <w:t xml:space="preserve"> data from </w:t>
      </w:r>
      <w:r w:rsidRPr="00F52521">
        <w:rPr>
          <w:rStyle w:val="Emphasis"/>
        </w:rPr>
        <w:t>many sources</w:t>
      </w:r>
      <w:r w:rsidRPr="00F52521">
        <w:rPr>
          <w:rStyle w:val="StyleUnderline"/>
        </w:rPr>
        <w:t xml:space="preserve"> in a </w:t>
      </w:r>
      <w:r w:rsidRPr="00F52521">
        <w:rPr>
          <w:rStyle w:val="Emphasis"/>
        </w:rPr>
        <w:t>timely manner</w:t>
      </w:r>
      <w:r w:rsidRPr="00F52521">
        <w:rPr>
          <w:rStyle w:val="StyleUnderline"/>
        </w:rPr>
        <w:t>.</w:t>
      </w:r>
      <w:r w:rsidRPr="00F52521">
        <w:t xml:space="preserve"> Ahuja and Moore [10] provide a </w:t>
      </w:r>
      <w:proofErr w:type="gramStart"/>
      <w:r w:rsidRPr="00F52521">
        <w:t>state of the art</w:t>
      </w:r>
      <w:proofErr w:type="gramEnd"/>
      <w:r w:rsidRPr="00F52521">
        <w:t xml:space="preserve"> review of the technologies being used for big data storage, transfer and analysis. Qin et al. [11] present challenges of </w:t>
      </w:r>
      <w:proofErr w:type="gramStart"/>
      <w:r w:rsidRPr="00F52521">
        <w:t>Big</w:t>
      </w:r>
      <w:proofErr w:type="gramEnd"/>
      <w:r w:rsidRPr="00F52521">
        <w:t xml:space="preserve"> data analytics and acknowledge the capabilities of MapReduce and RDBMS to solve these challenges. The main contribution of their work is that they have provided a unified MapReduce and RDBMS based analytic ecosystem to avail complementary advantages from both systems. Recently some studies have investigated the usefulness of data mining techniques to combine data from multiple sources such as by </w:t>
      </w:r>
      <w:proofErr w:type="spellStart"/>
      <w:r w:rsidRPr="00F52521">
        <w:t>Moraru</w:t>
      </w:r>
      <w:proofErr w:type="spellEnd"/>
      <w:r w:rsidRPr="00F52521">
        <w:t xml:space="preserve"> and </w:t>
      </w:r>
      <w:proofErr w:type="spellStart"/>
      <w:r w:rsidRPr="00F52521">
        <w:t>Mladenic</w:t>
      </w:r>
      <w:proofErr w:type="spellEnd"/>
      <w:r w:rsidRPr="00F52521">
        <w:t xml:space="preserve"> [12]. They applied </w:t>
      </w:r>
      <w:proofErr w:type="spellStart"/>
      <w:r w:rsidRPr="00F52521">
        <w:t>Apriori</w:t>
      </w:r>
      <w:proofErr w:type="spellEnd"/>
      <w:r w:rsidRPr="00F52521">
        <w:t xml:space="preserve"> technique, which is rule based data mining technique, to learn rules from data. Although they </w:t>
      </w:r>
      <w:proofErr w:type="gramStart"/>
      <w:r w:rsidRPr="00F52521">
        <w:t>are able to</w:t>
      </w:r>
      <w:proofErr w:type="gramEnd"/>
      <w:r w:rsidRPr="00F52521">
        <w:t xml:space="preserve"> extract some rules from small scale but they’re unable to learn much on large scale data due to high volume of the data and the limited memory on a single system.</w:t>
      </w:r>
    </w:p>
    <w:p w14:paraId="41ED11E2" w14:textId="77777777" w:rsidR="00324835" w:rsidRPr="00F52521" w:rsidRDefault="00324835" w:rsidP="00324835">
      <w:pPr>
        <w:rPr>
          <w:szCs w:val="16"/>
        </w:rPr>
      </w:pPr>
      <w:r w:rsidRPr="00F52521">
        <w:rPr>
          <w:szCs w:val="16"/>
        </w:rPr>
        <w:t>We use a similar approach that is based on MapReduce. Our prototype implementation analyses the Bristol open dataset to identify correlations between selected urban environment indicators such as Quality of Life. We have developed two implementations using Hadoop and Spark to compare the suitability of such infrastructures for Bristol open data analysis.</w:t>
      </w:r>
    </w:p>
    <w:p w14:paraId="3ED3EA1C" w14:textId="77777777" w:rsidR="00324835" w:rsidRPr="00F52521" w:rsidRDefault="00324835" w:rsidP="00324835">
      <w:pPr>
        <w:rPr>
          <w:szCs w:val="16"/>
        </w:rPr>
      </w:pPr>
      <w:r w:rsidRPr="00F52521">
        <w:rPr>
          <w:szCs w:val="16"/>
        </w:rPr>
        <w:lastRenderedPageBreak/>
        <w:t>The remainder of this paper is structured as follows: the next section provides background and rationale in the context of smart cities. Section “An abstract architectural design of the cloud-based big data analysis” provides a data analytics service architecture and design for analytical processing of big data for smart cities. After this, a simple use case based on Bristol open data by identifying needs of information processing and knowledge generation for decision making is presented in Section “A use case: analytics using Bristol open data”. In Section “Prototype implementation” we present the applicability of the proposed solution by implementing a MapReduce based prototype for Bristol open data and discuss outcomes. Finally, we conclude our discussion and present future research directions in Section “Conclusions and future directions”.</w:t>
      </w:r>
    </w:p>
    <w:p w14:paraId="62C91A4C" w14:textId="77777777" w:rsidR="00324835" w:rsidRPr="00F52521" w:rsidRDefault="00324835" w:rsidP="00324835">
      <w:r w:rsidRPr="00F52521">
        <w:t>ICT and smart cities</w:t>
      </w:r>
    </w:p>
    <w:p w14:paraId="5802C58D" w14:textId="77777777" w:rsidR="00324835" w:rsidRPr="00F52521" w:rsidRDefault="00324835" w:rsidP="00324835">
      <w:r w:rsidRPr="00F52521">
        <w:t xml:space="preserve">Approximately </w:t>
      </w:r>
      <w:r w:rsidRPr="006A3832">
        <w:rPr>
          <w:rStyle w:val="Emphasis"/>
          <w:highlight w:val="cyan"/>
        </w:rPr>
        <w:t>50% of world’s population</w:t>
      </w:r>
      <w:r w:rsidRPr="006A3832">
        <w:rPr>
          <w:rStyle w:val="StyleUnderline"/>
          <w:highlight w:val="cyan"/>
        </w:rPr>
        <w:t xml:space="preserve"> live in urban areas</w:t>
      </w:r>
      <w:r w:rsidRPr="00F52521">
        <w:rPr>
          <w:rStyle w:val="StyleUnderline"/>
        </w:rPr>
        <w:t xml:space="preserve">, a number which is </w:t>
      </w:r>
      <w:r w:rsidRPr="006A3832">
        <w:rPr>
          <w:rStyle w:val="Emphasis"/>
          <w:highlight w:val="cyan"/>
        </w:rPr>
        <w:t>expected to increase</w:t>
      </w:r>
      <w:r w:rsidRPr="00F52521">
        <w:t xml:space="preserve"> to nearly 60% by 2030 [13]. High levels of </w:t>
      </w:r>
      <w:proofErr w:type="spellStart"/>
      <w:r w:rsidRPr="00F52521">
        <w:t>urbanisation</w:t>
      </w:r>
      <w:proofErr w:type="spellEnd"/>
      <w:r w:rsidRPr="00F52521">
        <w:t xml:space="preserve"> are even more evident in Europe where today over 70% of Europeans live in urban areas, with projections that this will increase to nearly 80% by 2030 [13,14]. </w:t>
      </w:r>
      <w:r w:rsidRPr="00F52521">
        <w:rPr>
          <w:rStyle w:val="StyleUnderline"/>
        </w:rPr>
        <w:t xml:space="preserve">A continuous increase in urban population </w:t>
      </w:r>
      <w:r w:rsidRPr="006A3832">
        <w:rPr>
          <w:rStyle w:val="Emphasis"/>
          <w:highlight w:val="cyan"/>
        </w:rPr>
        <w:t>strains</w:t>
      </w:r>
      <w:r w:rsidRPr="00F52521">
        <w:rPr>
          <w:rStyle w:val="Emphasis"/>
        </w:rPr>
        <w:t xml:space="preserve"> the </w:t>
      </w:r>
      <w:r w:rsidRPr="006A3832">
        <w:rPr>
          <w:rStyle w:val="Emphasis"/>
          <w:highlight w:val="cyan"/>
        </w:rPr>
        <w:t>limited</w:t>
      </w:r>
      <w:r w:rsidRPr="00F52521">
        <w:rPr>
          <w:rStyle w:val="Emphasis"/>
        </w:rPr>
        <w:t xml:space="preserve"> </w:t>
      </w:r>
      <w:r w:rsidRPr="006A3832">
        <w:rPr>
          <w:rStyle w:val="Emphasis"/>
          <w:highlight w:val="cyan"/>
        </w:rPr>
        <w:t>resources</w:t>
      </w:r>
      <w:r w:rsidRPr="00F52521">
        <w:rPr>
          <w:rStyle w:val="Emphasis"/>
        </w:rPr>
        <w:t xml:space="preserve"> of a city</w:t>
      </w:r>
      <w:r w:rsidRPr="00F52521">
        <w:rPr>
          <w:rStyle w:val="StyleUnderline"/>
        </w:rPr>
        <w:t xml:space="preserve">, </w:t>
      </w:r>
      <w:r w:rsidRPr="006A3832">
        <w:rPr>
          <w:rStyle w:val="StyleUnderline"/>
          <w:highlight w:val="cyan"/>
        </w:rPr>
        <w:t>affects</w:t>
      </w:r>
      <w:r w:rsidRPr="00F52521">
        <w:rPr>
          <w:rStyle w:val="StyleUnderline"/>
        </w:rPr>
        <w:t xml:space="preserve"> its resilience to the </w:t>
      </w:r>
      <w:r w:rsidRPr="00F52521">
        <w:rPr>
          <w:rStyle w:val="Emphasis"/>
        </w:rPr>
        <w:t>increasing demands on resources</w:t>
      </w:r>
      <w:r w:rsidRPr="00F52521">
        <w:t xml:space="preserve"> and urban governance faces ever increasing challenges. Furthermore, </w:t>
      </w:r>
      <w:r w:rsidRPr="006A3832">
        <w:rPr>
          <w:rStyle w:val="Emphasis"/>
          <w:highlight w:val="cyan"/>
        </w:rPr>
        <w:t>sustainable</w:t>
      </w:r>
      <w:r w:rsidRPr="00F52521">
        <w:t xml:space="preserve"> urban </w:t>
      </w:r>
      <w:r w:rsidRPr="006A3832">
        <w:rPr>
          <w:rStyle w:val="Emphasis"/>
          <w:highlight w:val="cyan"/>
        </w:rPr>
        <w:t>development</w:t>
      </w:r>
      <w:r w:rsidRPr="00F52521">
        <w:t xml:space="preserve">, economic </w:t>
      </w:r>
      <w:proofErr w:type="gramStart"/>
      <w:r w:rsidRPr="00F52521">
        <w:t>growth</w:t>
      </w:r>
      <w:proofErr w:type="gramEnd"/>
      <w:r w:rsidRPr="00F52521">
        <w:t xml:space="preserve"> </w:t>
      </w:r>
      <w:r w:rsidRPr="00F52521">
        <w:rPr>
          <w:rStyle w:val="StyleUnderline"/>
        </w:rPr>
        <w:t>and management of</w:t>
      </w:r>
      <w:r w:rsidRPr="00F52521">
        <w:t xml:space="preserve"> natural resources such as </w:t>
      </w:r>
      <w:r w:rsidRPr="00F52521">
        <w:rPr>
          <w:rStyle w:val="Emphasis"/>
        </w:rPr>
        <w:t>energy</w:t>
      </w:r>
      <w:r w:rsidRPr="00F52521">
        <w:rPr>
          <w:rStyle w:val="StyleUnderline"/>
        </w:rPr>
        <w:t xml:space="preserve"> and </w:t>
      </w:r>
      <w:r w:rsidRPr="00F52521">
        <w:rPr>
          <w:rStyle w:val="Emphasis"/>
        </w:rPr>
        <w:t>water</w:t>
      </w:r>
      <w:r w:rsidRPr="00F52521">
        <w:rPr>
          <w:rStyle w:val="StyleUnderline"/>
        </w:rPr>
        <w:t xml:space="preserve"> require </w:t>
      </w:r>
      <w:r w:rsidRPr="00F52521">
        <w:rPr>
          <w:rStyle w:val="Emphasis"/>
        </w:rPr>
        <w:t>better planning</w:t>
      </w:r>
      <w:r w:rsidRPr="00F52521">
        <w:t xml:space="preserve"> and collaborative decision making at the local level. In this regard, the </w:t>
      </w:r>
      <w:r w:rsidRPr="00F52521">
        <w:rPr>
          <w:rStyle w:val="StyleUnderline"/>
        </w:rPr>
        <w:t>innovation in ICT</w:t>
      </w:r>
      <w:r w:rsidRPr="00F52521">
        <w:t xml:space="preserve"> can </w:t>
      </w:r>
      <w:r w:rsidRPr="00F52521">
        <w:rPr>
          <w:rStyle w:val="StyleUnderline"/>
        </w:rPr>
        <w:t xml:space="preserve">provide </w:t>
      </w:r>
      <w:r w:rsidRPr="00F52521">
        <w:rPr>
          <w:rStyle w:val="Emphasis"/>
        </w:rPr>
        <w:t>integrated info</w:t>
      </w:r>
      <w:r w:rsidRPr="00F52521">
        <w:t xml:space="preserve">rmation </w:t>
      </w:r>
      <w:r w:rsidRPr="00F52521">
        <w:rPr>
          <w:rStyle w:val="StyleUnderline"/>
        </w:rPr>
        <w:t>intel</w:t>
      </w:r>
      <w:r w:rsidRPr="00F52521">
        <w:t xml:space="preserve">ligence </w:t>
      </w:r>
      <w:r w:rsidRPr="00F52521">
        <w:rPr>
          <w:rStyle w:val="StyleUnderline"/>
        </w:rPr>
        <w:t>for</w:t>
      </w:r>
      <w:r w:rsidRPr="00F52521">
        <w:t xml:space="preserve"> better urban management and governance, </w:t>
      </w:r>
      <w:r w:rsidRPr="00F52521">
        <w:rPr>
          <w:rStyle w:val="Emphasis"/>
        </w:rPr>
        <w:t>sustainable</w:t>
      </w:r>
      <w:r w:rsidRPr="00F52521">
        <w:t xml:space="preserve"> socioeconomic </w:t>
      </w:r>
      <w:r w:rsidRPr="00F52521">
        <w:rPr>
          <w:rStyle w:val="Emphasis"/>
        </w:rPr>
        <w:t>growth</w:t>
      </w:r>
      <w:r w:rsidRPr="00F52521">
        <w:t xml:space="preserve"> and policy development </w:t>
      </w:r>
      <w:r w:rsidRPr="00F52521">
        <w:rPr>
          <w:rStyle w:val="StyleUnderline"/>
        </w:rPr>
        <w:t xml:space="preserve">using </w:t>
      </w:r>
      <w:r w:rsidRPr="00F52521">
        <w:rPr>
          <w:rStyle w:val="Emphasis"/>
        </w:rPr>
        <w:t>participatory processes</w:t>
      </w:r>
      <w:r w:rsidRPr="00F52521">
        <w:t xml:space="preserve"> [15].</w:t>
      </w:r>
    </w:p>
    <w:p w14:paraId="7D619A4B" w14:textId="77777777" w:rsidR="00324835" w:rsidRPr="00F52521" w:rsidRDefault="00324835" w:rsidP="00324835">
      <w:r w:rsidRPr="00F52521">
        <w:rPr>
          <w:rStyle w:val="StyleUnderline"/>
        </w:rPr>
        <w:t>Smart cities</w:t>
      </w:r>
      <w:r w:rsidRPr="00F52521">
        <w:t xml:space="preserve"> [4] </w:t>
      </w:r>
      <w:r w:rsidRPr="00F52521">
        <w:rPr>
          <w:rStyle w:val="StyleUnderline"/>
        </w:rPr>
        <w:t>use</w:t>
      </w:r>
      <w:r w:rsidRPr="00F52521">
        <w:t xml:space="preserve"> a variety of </w:t>
      </w:r>
      <w:r w:rsidRPr="00F52521">
        <w:rPr>
          <w:rStyle w:val="StyleUnderline"/>
        </w:rPr>
        <w:t>ICT</w:t>
      </w:r>
      <w:r w:rsidRPr="00F52521">
        <w:t xml:space="preserve"> solutions </w:t>
      </w:r>
      <w:r w:rsidRPr="00F52521">
        <w:rPr>
          <w:rStyle w:val="StyleUnderline"/>
        </w:rPr>
        <w:t>to deal with</w:t>
      </w:r>
      <w:r w:rsidRPr="00F52521">
        <w:t xml:space="preserve"> real life urban challenges. Some of these challenges include environmental </w:t>
      </w:r>
      <w:r w:rsidRPr="00F52521">
        <w:rPr>
          <w:rStyle w:val="Emphasis"/>
        </w:rPr>
        <w:t>sustainability</w:t>
      </w:r>
      <w:r w:rsidRPr="00F52521">
        <w:t xml:space="preserve">, socioeconomic innovation, </w:t>
      </w:r>
      <w:r w:rsidRPr="00F52521">
        <w:rPr>
          <w:rStyle w:val="Emphasis"/>
        </w:rPr>
        <w:t>participatory governance</w:t>
      </w:r>
      <w:r w:rsidRPr="00F52521">
        <w:t xml:space="preserve">, </w:t>
      </w:r>
      <w:r w:rsidRPr="00F52521">
        <w:rPr>
          <w:rStyle w:val="Emphasis"/>
        </w:rPr>
        <w:t>better public services</w:t>
      </w:r>
      <w:r w:rsidRPr="00F52521">
        <w:t xml:space="preserve">, planning </w:t>
      </w:r>
      <w:r w:rsidRPr="00F52521">
        <w:rPr>
          <w:rStyle w:val="StyleUnderline"/>
        </w:rPr>
        <w:t xml:space="preserve">and </w:t>
      </w:r>
      <w:r w:rsidRPr="00F52521">
        <w:rPr>
          <w:rStyle w:val="Emphasis"/>
        </w:rPr>
        <w:t>collaborative decision-making</w:t>
      </w:r>
      <w:r w:rsidRPr="00F52521">
        <w:rPr>
          <w:rStyle w:val="StyleUnderline"/>
        </w:rPr>
        <w:t>.</w:t>
      </w:r>
      <w:r w:rsidRPr="00F52521">
        <w:t xml:space="preserve"> In addition to creating a sustainable futuristic smart infrastructure, overcoming these challenges can empower the citizens in terms of having a personal stake in the well-being and betterment of their civic life. Consequently, </w:t>
      </w:r>
      <w:r w:rsidRPr="006A3832">
        <w:rPr>
          <w:rStyle w:val="StyleUnderline"/>
          <w:highlight w:val="cyan"/>
        </w:rPr>
        <w:t>city</w:t>
      </w:r>
      <w:r w:rsidRPr="00F52521">
        <w:rPr>
          <w:rStyle w:val="StyleUnderline"/>
        </w:rPr>
        <w:t xml:space="preserve"> </w:t>
      </w:r>
      <w:r w:rsidRPr="006A3832">
        <w:rPr>
          <w:rStyle w:val="StyleUnderline"/>
          <w:highlight w:val="cyan"/>
        </w:rPr>
        <w:t>admin</w:t>
      </w:r>
      <w:r w:rsidRPr="00F52521">
        <w:rPr>
          <w:rStyle w:val="StyleUnderline"/>
        </w:rPr>
        <w:t xml:space="preserve">istrations can </w:t>
      </w:r>
      <w:r w:rsidRPr="006A3832">
        <w:rPr>
          <w:rStyle w:val="StyleUnderline"/>
          <w:highlight w:val="cyan"/>
        </w:rPr>
        <w:t>get</w:t>
      </w:r>
      <w:r w:rsidRPr="00F52521">
        <w:rPr>
          <w:rStyle w:val="StyleUnderline"/>
        </w:rPr>
        <w:t xml:space="preserve"> </w:t>
      </w:r>
      <w:r w:rsidRPr="006A3832">
        <w:rPr>
          <w:rStyle w:val="Emphasis"/>
          <w:highlight w:val="cyan"/>
        </w:rPr>
        <w:t>new</w:t>
      </w:r>
      <w:r w:rsidRPr="00F52521">
        <w:t xml:space="preserve"> information and </w:t>
      </w:r>
      <w:r w:rsidRPr="006A3832">
        <w:rPr>
          <w:rStyle w:val="Emphasis"/>
          <w:highlight w:val="cyan"/>
        </w:rPr>
        <w:t>knowledge</w:t>
      </w:r>
      <w:r w:rsidRPr="00F52521">
        <w:rPr>
          <w:rStyle w:val="StyleUnderline"/>
        </w:rPr>
        <w:t xml:space="preserve"> that is </w:t>
      </w:r>
      <w:r w:rsidRPr="006A3832">
        <w:rPr>
          <w:rStyle w:val="Emphasis"/>
          <w:highlight w:val="cyan"/>
        </w:rPr>
        <w:t>hidden in large-scale data</w:t>
      </w:r>
      <w:r w:rsidRPr="00F52521">
        <w:rPr>
          <w:rStyle w:val="StyleUnderline"/>
        </w:rPr>
        <w:t xml:space="preserve"> to</w:t>
      </w:r>
      <w:r w:rsidRPr="00F52521">
        <w:t xml:space="preserve"> provide better urban governance and management by applying these ICT solutions. Such ICT enabled solutions thus </w:t>
      </w:r>
      <w:r w:rsidRPr="006A3832">
        <w:rPr>
          <w:rStyle w:val="StyleUnderline"/>
          <w:highlight w:val="cyan"/>
        </w:rPr>
        <w:t>enable</w:t>
      </w:r>
      <w:r w:rsidRPr="00F52521">
        <w:rPr>
          <w:rStyle w:val="StyleUnderline"/>
        </w:rPr>
        <w:t xml:space="preserve"> </w:t>
      </w:r>
      <w:r w:rsidRPr="006A3832">
        <w:rPr>
          <w:rStyle w:val="Emphasis"/>
          <w:highlight w:val="cyan"/>
        </w:rPr>
        <w:t>efficient</w:t>
      </w:r>
      <w:r w:rsidRPr="00F52521">
        <w:rPr>
          <w:rStyle w:val="Emphasis"/>
        </w:rPr>
        <w:t xml:space="preserve"> </w:t>
      </w:r>
      <w:r w:rsidRPr="006A3832">
        <w:rPr>
          <w:rStyle w:val="Emphasis"/>
          <w:highlight w:val="cyan"/>
        </w:rPr>
        <w:t>transport</w:t>
      </w:r>
      <w:r w:rsidRPr="00F52521">
        <w:rPr>
          <w:rStyle w:val="Emphasis"/>
        </w:rPr>
        <w:t xml:space="preserve"> </w:t>
      </w:r>
      <w:r w:rsidRPr="006A3832">
        <w:rPr>
          <w:rStyle w:val="Emphasis"/>
          <w:highlight w:val="cyan"/>
        </w:rPr>
        <w:t>planning</w:t>
      </w:r>
      <w:r w:rsidRPr="00F52521">
        <w:t xml:space="preserve">, better </w:t>
      </w:r>
      <w:r w:rsidRPr="006A3832">
        <w:rPr>
          <w:rStyle w:val="Emphasis"/>
          <w:highlight w:val="cyan"/>
        </w:rPr>
        <w:t>water</w:t>
      </w:r>
      <w:r w:rsidRPr="00F52521">
        <w:rPr>
          <w:rStyle w:val="Emphasis"/>
        </w:rPr>
        <w:t xml:space="preserve"> management</w:t>
      </w:r>
      <w:r w:rsidRPr="00F52521">
        <w:t xml:space="preserve">, improved </w:t>
      </w:r>
      <w:r w:rsidRPr="006A3832">
        <w:rPr>
          <w:rStyle w:val="Emphasis"/>
          <w:highlight w:val="cyan"/>
        </w:rPr>
        <w:t>waste</w:t>
      </w:r>
      <w:r w:rsidRPr="00F52521">
        <w:rPr>
          <w:rStyle w:val="Emphasis"/>
        </w:rPr>
        <w:t xml:space="preserve"> </w:t>
      </w:r>
      <w:r w:rsidRPr="006A3832">
        <w:rPr>
          <w:rStyle w:val="Emphasis"/>
          <w:highlight w:val="cyan"/>
        </w:rPr>
        <w:t>management</w:t>
      </w:r>
      <w:r w:rsidRPr="00F52521">
        <w:t xml:space="preserve">, new </w:t>
      </w:r>
      <w:r w:rsidRPr="006A3832">
        <w:rPr>
          <w:rStyle w:val="Emphasis"/>
          <w:highlight w:val="cyan"/>
        </w:rPr>
        <w:t>energy</w:t>
      </w:r>
      <w:r w:rsidRPr="00F52521">
        <w:rPr>
          <w:rStyle w:val="Emphasis"/>
        </w:rPr>
        <w:t xml:space="preserve"> </w:t>
      </w:r>
      <w:r w:rsidRPr="006A3832">
        <w:rPr>
          <w:rStyle w:val="Emphasis"/>
          <w:highlight w:val="cyan"/>
        </w:rPr>
        <w:t>efficiency</w:t>
      </w:r>
      <w:r w:rsidRPr="00F52521">
        <w:t xml:space="preserve"> strategies, new </w:t>
      </w:r>
      <w:proofErr w:type="gramStart"/>
      <w:r w:rsidRPr="00F52521">
        <w:t>constructions</w:t>
      </w:r>
      <w:proofErr w:type="gramEnd"/>
      <w:r w:rsidRPr="00F52521">
        <w:t xml:space="preserve"> and structural methods for health of buildings and effective environment and </w:t>
      </w:r>
      <w:r w:rsidRPr="006A3832">
        <w:rPr>
          <w:rStyle w:val="Emphasis"/>
          <w:highlight w:val="cyan"/>
        </w:rPr>
        <w:t>risk management</w:t>
      </w:r>
      <w:r w:rsidRPr="00F52521">
        <w:t xml:space="preserve"> policies for the citizens. Moreover, other important aspects of the urban life such as public security, air quality and </w:t>
      </w:r>
      <w:r w:rsidRPr="006A3832">
        <w:rPr>
          <w:rStyle w:val="Emphasis"/>
          <w:highlight w:val="cyan"/>
        </w:rPr>
        <w:t>pollution</w:t>
      </w:r>
      <w:r w:rsidRPr="00F52521">
        <w:t xml:space="preserve">, public health, </w:t>
      </w:r>
      <w:r w:rsidRPr="006A3832">
        <w:rPr>
          <w:rStyle w:val="Emphasis"/>
          <w:highlight w:val="cyan"/>
        </w:rPr>
        <w:t xml:space="preserve">urban </w:t>
      </w:r>
      <w:proofErr w:type="gramStart"/>
      <w:r w:rsidRPr="006A3832">
        <w:rPr>
          <w:rStyle w:val="Emphasis"/>
          <w:highlight w:val="cyan"/>
        </w:rPr>
        <w:t>sprawl</w:t>
      </w:r>
      <w:proofErr w:type="gramEnd"/>
      <w:r w:rsidRPr="006A3832">
        <w:rPr>
          <w:rStyle w:val="StyleUnderline"/>
          <w:highlight w:val="cyan"/>
        </w:rPr>
        <w:t xml:space="preserve"> and </w:t>
      </w:r>
      <w:r w:rsidRPr="006A3832">
        <w:rPr>
          <w:rStyle w:val="Emphasis"/>
          <w:highlight w:val="cyan"/>
        </w:rPr>
        <w:t>bio-diversity loss</w:t>
      </w:r>
      <w:r w:rsidRPr="00F52521">
        <w:t xml:space="preserve"> can also benefit from these ICT solutions. ICT as prime enabler for smart cities transforms application specific data into useful information and knowledge that can help in city planning and decision-making. From the ICT perspective, </w:t>
      </w:r>
      <w:r w:rsidRPr="00F52521">
        <w:rPr>
          <w:rStyle w:val="StyleUnderline"/>
        </w:rPr>
        <w:t>the possibility of</w:t>
      </w:r>
      <w:r w:rsidRPr="00F52521">
        <w:t xml:space="preserve"> </w:t>
      </w:r>
      <w:proofErr w:type="spellStart"/>
      <w:r w:rsidRPr="00F52521">
        <w:t>realisation</w:t>
      </w:r>
      <w:proofErr w:type="spellEnd"/>
      <w:r w:rsidRPr="00F52521">
        <w:t xml:space="preserve"> </w:t>
      </w:r>
      <w:r w:rsidRPr="00F52521">
        <w:rPr>
          <w:rStyle w:val="StyleUnderline"/>
        </w:rPr>
        <w:t>of smart cities is</w:t>
      </w:r>
      <w:r w:rsidRPr="00F52521">
        <w:t xml:space="preserve"> being </w:t>
      </w:r>
      <w:r w:rsidRPr="00F52521">
        <w:rPr>
          <w:rStyle w:val="StyleUnderline"/>
        </w:rPr>
        <w:t>enabled by</w:t>
      </w:r>
      <w:r w:rsidRPr="00F52521">
        <w:t xml:space="preserve"> smarter hardware and software </w:t>
      </w:r>
      <w:proofErr w:type="gramStart"/>
      <w:r w:rsidRPr="00F52521">
        <w:t>e.g.</w:t>
      </w:r>
      <w:proofErr w:type="gramEnd"/>
      <w:r w:rsidRPr="00F52521">
        <w:t xml:space="preserve"> IoTs i.e. RFIDs, smart phones, sensor nets, smart household appliances, and </w:t>
      </w:r>
      <w:r w:rsidRPr="00F52521">
        <w:rPr>
          <w:rStyle w:val="StyleUnderline"/>
        </w:rPr>
        <w:t>capacity to</w:t>
      </w:r>
      <w:r w:rsidRPr="00F52521">
        <w:t xml:space="preserve"> manage and </w:t>
      </w:r>
      <w:r w:rsidRPr="00F52521">
        <w:rPr>
          <w:rStyle w:val="StyleUnderline"/>
        </w:rPr>
        <w:t xml:space="preserve">process large scale data using </w:t>
      </w:r>
      <w:r w:rsidRPr="00F52521">
        <w:rPr>
          <w:rStyle w:val="Emphasis"/>
        </w:rPr>
        <w:t>cloud computing</w:t>
      </w:r>
      <w:r w:rsidRPr="00F52521">
        <w:t xml:space="preserve"> without compromising data security and citizens privacy [16]. With the passage of time, </w:t>
      </w:r>
      <w:r w:rsidRPr="00F52521">
        <w:rPr>
          <w:rStyle w:val="StyleUnderline"/>
        </w:rPr>
        <w:t xml:space="preserve">the volume of data generated from these IoTs is bound to </w:t>
      </w:r>
      <w:r w:rsidRPr="00F52521">
        <w:rPr>
          <w:rStyle w:val="Emphasis"/>
        </w:rPr>
        <w:t>increase exponentially</w:t>
      </w:r>
      <w:r w:rsidRPr="00F52521">
        <w:t xml:space="preserve"> and classified as </w:t>
      </w:r>
      <w:proofErr w:type="gramStart"/>
      <w:r w:rsidRPr="00F52521">
        <w:t>Big</w:t>
      </w:r>
      <w:proofErr w:type="gramEnd"/>
      <w:r w:rsidRPr="00F52521">
        <w:t xml:space="preserve"> data [17]. In addition, cities already possess land </w:t>
      </w:r>
      <w:r w:rsidRPr="00F52521">
        <w:lastRenderedPageBreak/>
        <w:t xml:space="preserve">use, transport, census and environmental monitoring </w:t>
      </w:r>
      <w:proofErr w:type="gramStart"/>
      <w:r w:rsidRPr="00F52521">
        <w:t>data</w:t>
      </w:r>
      <w:proofErr w:type="gramEnd"/>
      <w:r w:rsidRPr="00F52521">
        <w:t xml:space="preserve"> which is collected from various local, often not interconnected, sources and used by application specific systems but is rarely used as collective source of information (i.e. system of systems [18]) for urban governance and planning decisions. Many local governments are making such data available for public use as “open data” [19]. Managing such large amount of data and </w:t>
      </w:r>
      <w:proofErr w:type="spellStart"/>
      <w:r w:rsidRPr="00F52521">
        <w:t>analysing</w:t>
      </w:r>
      <w:proofErr w:type="spellEnd"/>
      <w:r w:rsidRPr="00F52521">
        <w:t xml:space="preserve"> for various applications </w:t>
      </w:r>
      <w:proofErr w:type="gramStart"/>
      <w:r w:rsidRPr="00F52521">
        <w:t>e.g.</w:t>
      </w:r>
      <w:proofErr w:type="gramEnd"/>
      <w:r w:rsidRPr="00F52521">
        <w:t xml:space="preserve"> future city models, </w:t>
      </w:r>
      <w:proofErr w:type="spellStart"/>
      <w:r w:rsidRPr="00F52521">
        <w:t>visualisation</w:t>
      </w:r>
      <w:proofErr w:type="spellEnd"/>
      <w:r w:rsidRPr="00F52521">
        <w:t>, simulations, provision of quality public services and information to citizens and decision making becomes challenging without developing and applying appropriate tools and techniques.</w:t>
      </w:r>
    </w:p>
    <w:p w14:paraId="24693AEA" w14:textId="77777777" w:rsidR="00324835" w:rsidRPr="00F52521" w:rsidRDefault="00324835" w:rsidP="00324835">
      <w:r w:rsidRPr="00F52521">
        <w:t xml:space="preserve">In the above context, recent emergence of </w:t>
      </w:r>
      <w:r w:rsidRPr="006A3832">
        <w:rPr>
          <w:rStyle w:val="StyleUnderline"/>
          <w:highlight w:val="cyan"/>
        </w:rPr>
        <w:t xml:space="preserve">Cloud computing </w:t>
      </w:r>
      <w:r w:rsidRPr="006A3832">
        <w:rPr>
          <w:rStyle w:val="Emphasis"/>
          <w:highlight w:val="cyan"/>
        </w:rPr>
        <w:t>promises solutions</w:t>
      </w:r>
      <w:r w:rsidRPr="00F52521">
        <w:t xml:space="preserve"> to such challenges </w:t>
      </w:r>
      <w:r w:rsidRPr="00F52521">
        <w:rPr>
          <w:rStyle w:val="StyleUnderline"/>
        </w:rPr>
        <w:t xml:space="preserve">by </w:t>
      </w:r>
      <w:r w:rsidRPr="006A3832">
        <w:rPr>
          <w:rStyle w:val="StyleUnderline"/>
          <w:highlight w:val="cyan"/>
        </w:rPr>
        <w:t>facilitating</w:t>
      </w:r>
      <w:r w:rsidRPr="00F52521">
        <w:rPr>
          <w:rStyle w:val="StyleUnderline"/>
        </w:rPr>
        <w:t xml:space="preserve"> </w:t>
      </w:r>
      <w:r w:rsidRPr="00F52521">
        <w:rPr>
          <w:rStyle w:val="Emphasis"/>
        </w:rPr>
        <w:t xml:space="preserve">big data </w:t>
      </w:r>
      <w:r w:rsidRPr="006A3832">
        <w:rPr>
          <w:rStyle w:val="Emphasis"/>
          <w:highlight w:val="cyan"/>
        </w:rPr>
        <w:t>storage</w:t>
      </w:r>
      <w:r w:rsidRPr="00F52521">
        <w:t xml:space="preserve"> </w:t>
      </w:r>
      <w:r w:rsidRPr="006A3832">
        <w:rPr>
          <w:rStyle w:val="StyleUnderline"/>
          <w:highlight w:val="cyan"/>
        </w:rPr>
        <w:t>and</w:t>
      </w:r>
      <w:r w:rsidRPr="00F52521">
        <w:rPr>
          <w:rStyle w:val="StyleUnderline"/>
        </w:rPr>
        <w:t xml:space="preserve"> </w:t>
      </w:r>
      <w:r w:rsidRPr="006A3832">
        <w:rPr>
          <w:rStyle w:val="StyleUnderline"/>
          <w:highlight w:val="cyan"/>
        </w:rPr>
        <w:t>delivering t</w:t>
      </w:r>
      <w:r w:rsidRPr="00F52521">
        <w:rPr>
          <w:rStyle w:val="StyleUnderline"/>
        </w:rPr>
        <w:t xml:space="preserve">he </w:t>
      </w:r>
      <w:r w:rsidRPr="006A3832">
        <w:rPr>
          <w:rStyle w:val="StyleUnderline"/>
          <w:highlight w:val="cyan"/>
        </w:rPr>
        <w:t>capacity</w:t>
      </w:r>
      <w:r w:rsidRPr="00F52521">
        <w:rPr>
          <w:rStyle w:val="StyleUnderline"/>
        </w:rPr>
        <w:t xml:space="preserve"> </w:t>
      </w:r>
      <w:r w:rsidRPr="006A3832">
        <w:rPr>
          <w:rStyle w:val="StyleUnderline"/>
          <w:highlight w:val="cyan"/>
        </w:rPr>
        <w:t xml:space="preserve">to </w:t>
      </w:r>
      <w:r w:rsidRPr="006A3832">
        <w:rPr>
          <w:rStyle w:val="Emphasis"/>
          <w:highlight w:val="cyan"/>
        </w:rPr>
        <w:t>process</w:t>
      </w:r>
      <w:r w:rsidRPr="006A3832">
        <w:rPr>
          <w:rStyle w:val="StyleUnderline"/>
          <w:highlight w:val="cyan"/>
        </w:rPr>
        <w:t xml:space="preserve">, </w:t>
      </w:r>
      <w:proofErr w:type="spellStart"/>
      <w:r w:rsidRPr="006A3832">
        <w:rPr>
          <w:rStyle w:val="Emphasis"/>
          <w:highlight w:val="cyan"/>
        </w:rPr>
        <w:t>visualise</w:t>
      </w:r>
      <w:proofErr w:type="spellEnd"/>
      <w:r w:rsidRPr="006A3832">
        <w:rPr>
          <w:rStyle w:val="StyleUnderline"/>
          <w:highlight w:val="cyan"/>
        </w:rPr>
        <w:t xml:space="preserve"> and </w:t>
      </w:r>
      <w:proofErr w:type="spellStart"/>
      <w:r w:rsidRPr="006A3832">
        <w:rPr>
          <w:rStyle w:val="Emphasis"/>
          <w:highlight w:val="cyan"/>
        </w:rPr>
        <w:t>analyse</w:t>
      </w:r>
      <w:proofErr w:type="spellEnd"/>
      <w:r w:rsidRPr="00F52521">
        <w:rPr>
          <w:rStyle w:val="StyleUnderline"/>
        </w:rPr>
        <w:t xml:space="preserve"> city data for</w:t>
      </w:r>
      <w:r w:rsidRPr="00F52521">
        <w:t xml:space="preserve"> information and </w:t>
      </w:r>
      <w:r w:rsidRPr="00F52521">
        <w:rPr>
          <w:rStyle w:val="Emphasis"/>
        </w:rPr>
        <w:t>knowledge generation</w:t>
      </w:r>
      <w:r w:rsidRPr="00F52521">
        <w:t xml:space="preserve">. Such a solution can also facilitate the decision makers in meeting the QoS requirements </w:t>
      </w:r>
      <w:r w:rsidRPr="00F52521">
        <w:rPr>
          <w:rStyle w:val="StyleUnderline"/>
        </w:rPr>
        <w:t>by provid</w:t>
      </w:r>
      <w:r w:rsidRPr="00F52521">
        <w:t xml:space="preserve">ing an </w:t>
      </w:r>
      <w:r w:rsidRPr="00F52521">
        <w:rPr>
          <w:rStyle w:val="Emphasis"/>
        </w:rPr>
        <w:t>integrated</w:t>
      </w:r>
      <w:r w:rsidRPr="00F52521">
        <w:rPr>
          <w:rStyle w:val="StyleUnderline"/>
        </w:rPr>
        <w:t xml:space="preserve"> info</w:t>
      </w:r>
      <w:r w:rsidRPr="00F52521">
        <w:t xml:space="preserve">rmation </w:t>
      </w:r>
      <w:r w:rsidRPr="00F52521">
        <w:rPr>
          <w:rStyle w:val="StyleUnderline"/>
        </w:rPr>
        <w:t>processing</w:t>
      </w:r>
      <w:r w:rsidRPr="00F52521">
        <w:t xml:space="preserve"> and analytic infrastructure </w:t>
      </w:r>
      <w:r w:rsidRPr="00F52521">
        <w:rPr>
          <w:rStyle w:val="StyleUnderline"/>
        </w:rPr>
        <w:t>for</w:t>
      </w:r>
      <w:r w:rsidRPr="00F52521">
        <w:t xml:space="preserve"> variety of </w:t>
      </w:r>
      <w:r w:rsidRPr="00F52521">
        <w:rPr>
          <w:rStyle w:val="StyleUnderline"/>
        </w:rPr>
        <w:t>smart cities applications</w:t>
      </w:r>
      <w:r w:rsidRPr="00F52521">
        <w:t xml:space="preserve"> to support decision-making for urban governance.</w:t>
      </w:r>
    </w:p>
    <w:p w14:paraId="7405ECA9" w14:textId="77777777" w:rsidR="00324835" w:rsidRPr="0059160E" w:rsidRDefault="00324835" w:rsidP="00324835">
      <w:pPr>
        <w:pStyle w:val="Heading4"/>
      </w:pPr>
      <w:r>
        <w:rPr>
          <w:u w:val="single"/>
        </w:rPr>
        <w:t xml:space="preserve">6] </w:t>
      </w:r>
      <w:r w:rsidRPr="0059160E">
        <w:rPr>
          <w:u w:val="single"/>
        </w:rPr>
        <w:t>Unsustainability</w:t>
      </w:r>
      <w:r>
        <w:t xml:space="preserve"> claims are suspect because our brains are </w:t>
      </w:r>
      <w:r w:rsidRPr="0059160E">
        <w:t>wired</w:t>
      </w:r>
      <w:r>
        <w:t xml:space="preserve"> for </w:t>
      </w:r>
      <w:r>
        <w:rPr>
          <w:u w:val="single"/>
        </w:rPr>
        <w:t>techno-pessimism</w:t>
      </w:r>
      <w:r>
        <w:t xml:space="preserve"> – digital synchronicity can </w:t>
      </w:r>
      <w:r>
        <w:rPr>
          <w:u w:val="single"/>
        </w:rPr>
        <w:t>fix</w:t>
      </w:r>
      <w:r>
        <w:t xml:space="preserve"> racism embedded in cybernetics thru </w:t>
      </w:r>
      <w:r>
        <w:rPr>
          <w:u w:val="single"/>
        </w:rPr>
        <w:t>human ingenuity</w:t>
      </w:r>
      <w:r>
        <w:t xml:space="preserve"> and make the world </w:t>
      </w:r>
      <w:r>
        <w:rPr>
          <w:u w:val="single"/>
        </w:rPr>
        <w:t>materially</w:t>
      </w:r>
      <w:r>
        <w:t xml:space="preserve"> better</w:t>
      </w:r>
    </w:p>
    <w:p w14:paraId="2254FE71" w14:textId="77777777" w:rsidR="00324835" w:rsidRDefault="00324835" w:rsidP="00324835">
      <w:r w:rsidRPr="0059160E">
        <w:rPr>
          <w:rStyle w:val="Style13ptBold"/>
        </w:rPr>
        <w:t>Reinhart 18</w:t>
      </w:r>
      <w:r>
        <w:t xml:space="preserve"> </w:t>
      </w:r>
      <w:r w:rsidRPr="0059160E">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59160E">
        <w:rPr>
          <w:szCs w:val="16"/>
        </w:rPr>
        <w:t>TechFreedom</w:t>
      </w:r>
      <w:proofErr w:type="spellEnd"/>
      <w:r w:rsidRPr="0059160E">
        <w:rPr>
          <w:szCs w:val="16"/>
        </w:rPr>
        <w:t xml:space="preserve">, where he was a Research Fellow. He was also previously the Director of Operations at the International Center for Law &amp; Economics.  In Defense of Techno-optimism.  10-10-2018.  </w:t>
      </w:r>
      <w:hyperlink r:id="rId17" w:history="1">
        <w:r w:rsidRPr="0059160E">
          <w:rPr>
            <w:rStyle w:val="Hyperlink"/>
            <w:szCs w:val="16"/>
          </w:rPr>
          <w:t>https://techliberation.com/2018/10/10/in-defense-of-techno-optimism/</w:t>
        </w:r>
      </w:hyperlink>
      <w:r w:rsidRPr="0059160E">
        <w:rPr>
          <w:szCs w:val="16"/>
        </w:rPr>
        <w:t xml:space="preserve"> </w:t>
      </w:r>
      <w:r>
        <w:rPr>
          <w:szCs w:val="16"/>
        </w:rPr>
        <w:t xml:space="preserve"> //</w:t>
      </w:r>
      <w:proofErr w:type="spellStart"/>
      <w:r>
        <w:rPr>
          <w:szCs w:val="16"/>
        </w:rPr>
        <w:t>shree</w:t>
      </w:r>
      <w:proofErr w:type="spellEnd"/>
      <w:r w:rsidRPr="0059160E">
        <w:rPr>
          <w:szCs w:val="16"/>
        </w:rPr>
        <w:t>)</w:t>
      </w:r>
    </w:p>
    <w:p w14:paraId="31B1F005" w14:textId="77777777" w:rsidR="00324835" w:rsidRPr="0059160E" w:rsidRDefault="00324835" w:rsidP="00324835">
      <w:r w:rsidRPr="00E84256">
        <w:rPr>
          <w:rStyle w:val="StyleUnderline"/>
          <w:highlight w:val="cyan"/>
        </w:rPr>
        <w:t>Many are</w:t>
      </w:r>
      <w:r w:rsidRPr="0059160E">
        <w:t xml:space="preserve"> understandably </w:t>
      </w:r>
      <w:r w:rsidRPr="00E84256">
        <w:rPr>
          <w:rStyle w:val="StyleUnderline"/>
          <w:highlight w:val="cyan"/>
        </w:rPr>
        <w:t>pessimistic about</w:t>
      </w:r>
      <w:r w:rsidRPr="0059160E">
        <w:t xml:space="preserve"> platforms and </w:t>
      </w:r>
      <w:r w:rsidRPr="00E84256">
        <w:rPr>
          <w:rStyle w:val="StyleUnderline"/>
          <w:highlight w:val="cyan"/>
        </w:rPr>
        <w:t>tech</w:t>
      </w:r>
      <w:r w:rsidRPr="0059160E">
        <w:rPr>
          <w:rStyle w:val="StyleUnderline"/>
        </w:rPr>
        <w:t>nology</w:t>
      </w:r>
      <w:r w:rsidRPr="0059160E">
        <w:t xml:space="preserve">. This year has been a tough one, </w:t>
      </w:r>
      <w:r w:rsidRPr="0059160E">
        <w:rPr>
          <w:rStyle w:val="StyleUnderline"/>
        </w:rPr>
        <w:t>from Cambridge Analytica and Russian trolls to</w:t>
      </w:r>
      <w:r w:rsidRPr="0059160E">
        <w:t xml:space="preserve"> the implementation of </w:t>
      </w:r>
      <w:r w:rsidRPr="0059160E">
        <w:rPr>
          <w:rStyle w:val="StyleUnderline"/>
        </w:rPr>
        <w:t>GDPR and data breaches</w:t>
      </w:r>
      <w:r w:rsidRPr="0059160E">
        <w:t xml:space="preserve"> galore.</w:t>
      </w:r>
    </w:p>
    <w:p w14:paraId="1251C7C9" w14:textId="77777777" w:rsidR="00324835" w:rsidRPr="0059160E" w:rsidRDefault="00324835" w:rsidP="00324835">
      <w:pPr>
        <w:rPr>
          <w:szCs w:val="16"/>
        </w:rPr>
      </w:pPr>
      <w:r w:rsidRPr="0059160E">
        <w:rPr>
          <w:szCs w:val="16"/>
        </w:rPr>
        <w:t xml:space="preserve">Those who think about the world, about the problems that we see every day, and about their own place in it, will quickly realize the immense frailty of humankind. Fear and worry </w:t>
      </w:r>
      <w:proofErr w:type="gramStart"/>
      <w:r w:rsidRPr="0059160E">
        <w:rPr>
          <w:szCs w:val="16"/>
        </w:rPr>
        <w:t>makes</w:t>
      </w:r>
      <w:proofErr w:type="gramEnd"/>
      <w:r w:rsidRPr="0059160E">
        <w:rPr>
          <w:szCs w:val="16"/>
        </w:rPr>
        <w:t xml:space="preserve"> sense. We are flawed, each one of us. And technology only seems to exacerbate those problems.</w:t>
      </w:r>
    </w:p>
    <w:p w14:paraId="666A26EF" w14:textId="77777777" w:rsidR="00324835" w:rsidRPr="0059160E" w:rsidRDefault="00324835" w:rsidP="00324835">
      <w:pPr>
        <w:rPr>
          <w:rStyle w:val="StyleUnderline"/>
        </w:rPr>
      </w:pPr>
      <w:r w:rsidRPr="00E84256">
        <w:rPr>
          <w:rStyle w:val="StyleUnderline"/>
          <w:highlight w:val="cyan"/>
        </w:rPr>
        <w:t>But life is getting better</w:t>
      </w:r>
      <w:r w:rsidRPr="0059160E">
        <w:t xml:space="preserve">. </w:t>
      </w:r>
      <w:r w:rsidRPr="00E84256">
        <w:rPr>
          <w:rStyle w:val="StyleUnderline"/>
          <w:highlight w:val="cyan"/>
        </w:rPr>
        <w:t>Poverty continues nose-diving</w:t>
      </w:r>
      <w:r w:rsidRPr="0059160E">
        <w:rPr>
          <w:rStyle w:val="StyleUnderline"/>
        </w:rPr>
        <w:t>;</w:t>
      </w:r>
      <w:r w:rsidRPr="0059160E">
        <w:t xml:space="preserve"> adult literacy is at an all-time high; </w:t>
      </w:r>
      <w:r w:rsidRPr="00E84256">
        <w:rPr>
          <w:rStyle w:val="StyleUnderline"/>
          <w:highlight w:val="cyan"/>
        </w:rPr>
        <w:t>people</w:t>
      </w:r>
      <w:r w:rsidRPr="0059160E">
        <w:rPr>
          <w:rStyle w:val="StyleUnderline"/>
        </w:rPr>
        <w:t xml:space="preserve"> around the world </w:t>
      </w:r>
      <w:r w:rsidRPr="00E84256">
        <w:rPr>
          <w:rStyle w:val="StyleUnderline"/>
          <w:highlight w:val="cyan"/>
        </w:rPr>
        <w:t>are living longer</w:t>
      </w:r>
      <w:r w:rsidRPr="0059160E">
        <w:t xml:space="preserve">, living in democracies, and are better educated than at any other time in history. Meanwhile, </w:t>
      </w:r>
      <w:r w:rsidRPr="00E84256">
        <w:rPr>
          <w:rStyle w:val="StyleUnderline"/>
          <w:highlight w:val="cyan"/>
        </w:rPr>
        <w:t>the digital revolution has resulted in</w:t>
      </w:r>
      <w:r w:rsidRPr="0059160E">
        <w:t xml:space="preserve"> a glut of </w:t>
      </w:r>
      <w:r w:rsidRPr="00E84256">
        <w:rPr>
          <w:rStyle w:val="StyleUnderline"/>
          <w:highlight w:val="cyan"/>
        </w:rPr>
        <w:t>informational abundance, helping to correct</w:t>
      </w:r>
      <w:r w:rsidRPr="0059160E">
        <w:rPr>
          <w:rStyle w:val="StyleUnderline"/>
        </w:rPr>
        <w:t xml:space="preserve"> the informational </w:t>
      </w:r>
      <w:r w:rsidRPr="00E84256">
        <w:rPr>
          <w:rStyle w:val="StyleUnderline"/>
          <w:highlight w:val="cyan"/>
        </w:rPr>
        <w:t>asymmetries that</w:t>
      </w:r>
      <w:r w:rsidRPr="0059160E">
        <w:rPr>
          <w:rStyle w:val="StyleUnderline"/>
        </w:rPr>
        <w:t xml:space="preserve"> have long </w:t>
      </w:r>
      <w:r w:rsidRPr="00E84256">
        <w:rPr>
          <w:rStyle w:val="StyleUnderline"/>
          <w:highlight w:val="cyan"/>
        </w:rPr>
        <w:t>plagued humankind</w:t>
      </w:r>
      <w:r w:rsidRPr="0059160E">
        <w:t xml:space="preserve">. The problem we now face is not how to address informational constraints, but how to provide the means for people to sort through and make sense of this abundant trove of data. These macro trends don’t make headlines. </w:t>
      </w:r>
      <w:r w:rsidRPr="00E84256">
        <w:rPr>
          <w:rStyle w:val="StyleUnderline"/>
          <w:highlight w:val="cyan"/>
        </w:rPr>
        <w:t>Psychologists know</w:t>
      </w:r>
      <w:r w:rsidRPr="0059160E">
        <w:rPr>
          <w:rStyle w:val="StyleUnderline"/>
        </w:rPr>
        <w:t xml:space="preserve"> that people love to read negative articles. </w:t>
      </w:r>
      <w:r w:rsidRPr="00E84256">
        <w:rPr>
          <w:rStyle w:val="StyleUnderline"/>
          <w:highlight w:val="cyan"/>
        </w:rPr>
        <w:t>Our brains are wired for pessimism</w:t>
      </w:r>
      <w:r w:rsidRPr="0059160E">
        <w:rPr>
          <w:rStyle w:val="StyleUnderline"/>
        </w:rPr>
        <w:t>.</w:t>
      </w:r>
    </w:p>
    <w:p w14:paraId="11649284" w14:textId="77777777" w:rsidR="00324835" w:rsidRPr="0059160E" w:rsidRDefault="00324835" w:rsidP="00324835">
      <w:pPr>
        <w:rPr>
          <w:szCs w:val="16"/>
        </w:rPr>
      </w:pPr>
      <w:r w:rsidRPr="0059160E">
        <w:rPr>
          <w:szCs w:val="16"/>
        </w:rPr>
        <w:t xml:space="preserve">In the shadow of a year of bad news, it helpful to remember that Facebook and Google and Reddit and Twitter also support humane conversations. Most people aren’t going </w:t>
      </w:r>
      <w:r w:rsidRPr="0059160E">
        <w:rPr>
          <w:szCs w:val="16"/>
        </w:rPr>
        <w:lastRenderedPageBreak/>
        <w:t xml:space="preserve">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t>
      </w:r>
      <w:proofErr w:type="gramStart"/>
      <w:r w:rsidRPr="0059160E">
        <w:rPr>
          <w:szCs w:val="16"/>
        </w:rPr>
        <w:t>weight lifter</w:t>
      </w:r>
      <w:proofErr w:type="gramEnd"/>
      <w:r w:rsidRPr="0059160E">
        <w:rPr>
          <w:szCs w:val="16"/>
        </w:rPr>
        <w:t xml:space="preserve">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w:t>
      </w:r>
    </w:p>
    <w:p w14:paraId="5A5596D0" w14:textId="77777777" w:rsidR="00324835" w:rsidRPr="0059160E" w:rsidRDefault="00324835" w:rsidP="00324835">
      <w:pPr>
        <w:rPr>
          <w:szCs w:val="16"/>
        </w:rPr>
      </w:pPr>
      <w:r w:rsidRPr="0059160E">
        <w:rPr>
          <w:szCs w:val="16"/>
        </w:rPr>
        <w:t xml:space="preserve">Three-fourths of Americans say major technology companies’ products and services have been </w:t>
      </w:r>
      <w:proofErr w:type="gramStart"/>
      <w:r w:rsidRPr="0059160E">
        <w:rPr>
          <w:szCs w:val="16"/>
        </w:rPr>
        <w:t>more good</w:t>
      </w:r>
      <w:proofErr w:type="gramEnd"/>
      <w:r w:rsidRPr="0059160E">
        <w:rPr>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w:t>
      </w:r>
    </w:p>
    <w:p w14:paraId="208780A2" w14:textId="77777777" w:rsidR="00324835" w:rsidRPr="0059160E" w:rsidRDefault="00324835" w:rsidP="00324835">
      <w:pPr>
        <w:rPr>
          <w:szCs w:val="16"/>
        </w:rPr>
      </w:pPr>
      <w:r w:rsidRPr="0059160E">
        <w:rPr>
          <w:szCs w:val="16"/>
        </w:rPr>
        <w:t xml:space="preserve">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59160E">
        <w:rPr>
          <w:szCs w:val="16"/>
        </w:rPr>
        <w:t>Rogowsky</w:t>
      </w:r>
      <w:proofErr w:type="spellEnd"/>
      <w:r w:rsidRPr="0059160E">
        <w:rPr>
          <w:szCs w:val="16"/>
        </w:rPr>
        <w:t>,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kids are going to be alright.</w:t>
      </w:r>
    </w:p>
    <w:p w14:paraId="095E7CE1" w14:textId="77777777" w:rsidR="00324835" w:rsidRPr="0059160E" w:rsidRDefault="00324835" w:rsidP="00324835">
      <w:r w:rsidRPr="0059160E">
        <w:t xml:space="preserve">And </w:t>
      </w:r>
      <w:r w:rsidRPr="0059160E">
        <w:rPr>
          <w:rStyle w:val="StyleUnderline"/>
        </w:rPr>
        <w:t xml:space="preserve">yes, </w:t>
      </w:r>
      <w:r w:rsidRPr="00E84256">
        <w:rPr>
          <w:rStyle w:val="StyleUnderline"/>
          <w:highlight w:val="cyan"/>
        </w:rPr>
        <w:t>there is a lot</w:t>
      </w:r>
      <w:r w:rsidRPr="0059160E">
        <w:rPr>
          <w:rStyle w:val="StyleUnderline"/>
        </w:rPr>
        <w:t xml:space="preserve"> we still need </w:t>
      </w:r>
      <w:r w:rsidRPr="00E84256">
        <w:rPr>
          <w:rStyle w:val="StyleUnderline"/>
          <w:highlight w:val="cyan"/>
        </w:rPr>
        <w:t>to fix. There is</w:t>
      </w:r>
      <w:r w:rsidRPr="0059160E">
        <w:rPr>
          <w:rStyle w:val="StyleUnderline"/>
        </w:rPr>
        <w:t xml:space="preserve"> cruelty, </w:t>
      </w:r>
      <w:r w:rsidRPr="00E84256">
        <w:rPr>
          <w:rStyle w:val="StyleUnderline"/>
          <w:highlight w:val="cyan"/>
        </w:rPr>
        <w:t>racism</w:t>
      </w:r>
      <w:r w:rsidRPr="0059160E">
        <w:rPr>
          <w:rStyle w:val="StyleUnderline"/>
        </w:rPr>
        <w:t xml:space="preserve">, sexism, and poverty of all kinds </w:t>
      </w:r>
      <w:r w:rsidRPr="00E84256">
        <w:rPr>
          <w:rStyle w:val="StyleUnderline"/>
          <w:highlight w:val="cyan"/>
        </w:rPr>
        <w:t>embedded in</w:t>
      </w:r>
      <w:r w:rsidRPr="0059160E">
        <w:rPr>
          <w:rStyle w:val="StyleUnderline"/>
        </w:rPr>
        <w:t xml:space="preserve"> our </w:t>
      </w:r>
      <w:r w:rsidRPr="00E84256">
        <w:rPr>
          <w:rStyle w:val="StyleUnderline"/>
          <w:highlight w:val="cyan"/>
        </w:rPr>
        <w:t>tech</w:t>
      </w:r>
      <w:r w:rsidRPr="0059160E">
        <w:rPr>
          <w:rStyle w:val="StyleUnderline"/>
        </w:rPr>
        <w:t xml:space="preserve">nological </w:t>
      </w:r>
      <w:r w:rsidRPr="00E84256">
        <w:rPr>
          <w:rStyle w:val="StyleUnderline"/>
          <w:highlight w:val="cyan"/>
        </w:rPr>
        <w:t>systems</w:t>
      </w:r>
      <w:r w:rsidRPr="0059160E">
        <w:rPr>
          <w:rStyle w:val="StyleUnderline"/>
        </w:rPr>
        <w:t xml:space="preserve">. But </w:t>
      </w:r>
      <w:r w:rsidRPr="00E84256">
        <w:rPr>
          <w:rStyle w:val="StyleUnderline"/>
          <w:highlight w:val="cyan"/>
        </w:rPr>
        <w:t>the best way to handle</w:t>
      </w:r>
      <w:r w:rsidRPr="0059160E">
        <w:rPr>
          <w:rStyle w:val="StyleUnderline"/>
        </w:rPr>
        <w:t xml:space="preserve"> these </w:t>
      </w:r>
      <w:r w:rsidRPr="00E84256">
        <w:rPr>
          <w:rStyle w:val="StyleUnderline"/>
          <w:highlight w:val="cyan"/>
        </w:rPr>
        <w:t>issues is</w:t>
      </w:r>
      <w:r w:rsidRPr="0059160E">
        <w:rPr>
          <w:rStyle w:val="StyleUnderline"/>
        </w:rPr>
        <w:t xml:space="preserve"> through the application of </w:t>
      </w:r>
      <w:r w:rsidRPr="00E84256">
        <w:rPr>
          <w:rStyle w:val="StyleUnderline"/>
          <w:highlight w:val="cyan"/>
        </w:rPr>
        <w:t>human ingenuity</w:t>
      </w:r>
      <w:r w:rsidRPr="0059160E">
        <w:rPr>
          <w:rStyle w:val="StyleUnderline"/>
        </w:rPr>
        <w:t xml:space="preserve">. Human ingenuity begets technology in </w:t>
      </w:r>
      <w:proofErr w:type="gramStart"/>
      <w:r w:rsidRPr="0059160E">
        <w:rPr>
          <w:rStyle w:val="StyleUnderline"/>
        </w:rPr>
        <w:t>all of</w:t>
      </w:r>
      <w:proofErr w:type="gramEnd"/>
      <w:r w:rsidRPr="0059160E">
        <w:rPr>
          <w:rStyle w:val="StyleUnderline"/>
        </w:rPr>
        <w:t xml:space="preserve"> its varieties</w:t>
      </w:r>
      <w:r w:rsidRPr="0059160E">
        <w:t>.</w:t>
      </w:r>
    </w:p>
    <w:p w14:paraId="08E975CB" w14:textId="77777777" w:rsidR="00324835" w:rsidRPr="0059160E" w:rsidRDefault="00324835" w:rsidP="00324835">
      <w:pPr>
        <w:rPr>
          <w:szCs w:val="16"/>
        </w:rPr>
      </w:pPr>
      <w:r w:rsidRPr="0059160E">
        <w:rPr>
          <w:szCs w:val="16"/>
        </w:rPr>
        <w:t xml:space="preserve">When Scott Alexander over at Star Slate Codex recently looked at 52 </w:t>
      </w:r>
      <w:r w:rsidRPr="00E84256">
        <w:rPr>
          <w:rStyle w:val="StyleUnderline"/>
          <w:highlight w:val="cyan"/>
        </w:rPr>
        <w:t>startups</w:t>
      </w:r>
      <w:r w:rsidRPr="0059160E">
        <w:rPr>
          <w:szCs w:val="16"/>
        </w:rPr>
        <w:t xml:space="preserve"> being groomed by startup incubator Y Combinator, he rightly pointed out that many of them were working for the betterment of all:  </w:t>
      </w:r>
    </w:p>
    <w:p w14:paraId="7F58AD1B" w14:textId="77777777" w:rsidR="00324835" w:rsidRPr="0059160E" w:rsidRDefault="00324835" w:rsidP="00324835">
      <w:r w:rsidRPr="0059160E">
        <w:t xml:space="preserve">Thirteen of them </w:t>
      </w:r>
      <w:r w:rsidRPr="00E84256">
        <w:rPr>
          <w:rStyle w:val="StyleUnderline"/>
          <w:highlight w:val="cyan"/>
        </w:rPr>
        <w:t>had an altruistic</w:t>
      </w:r>
      <w:r w:rsidRPr="0059160E">
        <w:t xml:space="preserve"> or international development </w:t>
      </w:r>
      <w:r w:rsidRPr="00E84256">
        <w:rPr>
          <w:rStyle w:val="StyleUnderline"/>
          <w:highlight w:val="cyan"/>
        </w:rPr>
        <w:t>focus</w:t>
      </w:r>
      <w:r w:rsidRPr="0059160E">
        <w:t xml:space="preserve">, including </w:t>
      </w:r>
      <w:proofErr w:type="spellStart"/>
      <w:r w:rsidRPr="0059160E">
        <w:t>Neema</w:t>
      </w:r>
      <w:proofErr w:type="spellEnd"/>
      <w:r w:rsidRPr="0059160E">
        <w:t xml:space="preserve">, an app to help poor people without access to banks gain financial services; </w:t>
      </w:r>
      <w:proofErr w:type="spellStart"/>
      <w:r w:rsidRPr="0059160E">
        <w:t>Kangpe</w:t>
      </w:r>
      <w:proofErr w:type="spellEnd"/>
      <w:r w:rsidRPr="0059160E">
        <w:t xml:space="preserve">, </w:t>
      </w:r>
      <w:r w:rsidRPr="00E84256">
        <w:rPr>
          <w:rStyle w:val="StyleUnderline"/>
          <w:highlight w:val="cyan"/>
        </w:rPr>
        <w:t>online</w:t>
      </w:r>
      <w:r w:rsidRPr="0059160E">
        <w:rPr>
          <w:rStyle w:val="StyleUnderline"/>
        </w:rPr>
        <w:t xml:space="preserve"> health </w:t>
      </w:r>
      <w:r w:rsidRPr="00E84256">
        <w:rPr>
          <w:rStyle w:val="StyleUnderline"/>
          <w:highlight w:val="cyan"/>
        </w:rPr>
        <w:t>services for people</w:t>
      </w:r>
      <w:r w:rsidRPr="0059160E">
        <w:rPr>
          <w:rStyle w:val="StyleUnderline"/>
        </w:rPr>
        <w:t xml:space="preserve"> in Africa </w:t>
      </w:r>
      <w:r w:rsidRPr="00E84256">
        <w:rPr>
          <w:rStyle w:val="StyleUnderline"/>
          <w:highlight w:val="cyan"/>
        </w:rPr>
        <w:t>without access to doctors</w:t>
      </w:r>
      <w:r w:rsidRPr="0059160E">
        <w:t xml:space="preserve">; </w:t>
      </w:r>
      <w:proofErr w:type="spellStart"/>
      <w:r w:rsidRPr="0059160E">
        <w:t>Credy</w:t>
      </w:r>
      <w:proofErr w:type="spellEnd"/>
      <w:r w:rsidRPr="0059160E">
        <w:t xml:space="preserve">, a peer-to-peer lending service in India; Clear Genetics, </w:t>
      </w:r>
      <w:r w:rsidRPr="00E84256">
        <w:rPr>
          <w:rStyle w:val="StyleUnderline"/>
          <w:highlight w:val="cyan"/>
        </w:rPr>
        <w:t>an automated gene</w:t>
      </w:r>
      <w:r w:rsidRPr="0059160E">
        <w:rPr>
          <w:rStyle w:val="StyleUnderline"/>
        </w:rPr>
        <w:t xml:space="preserve">tic </w:t>
      </w:r>
      <w:r w:rsidRPr="00E84256">
        <w:rPr>
          <w:rStyle w:val="StyleUnderline"/>
          <w:highlight w:val="cyan"/>
        </w:rPr>
        <w:t>counseling tool</w:t>
      </w:r>
      <w:r w:rsidRPr="0059160E">
        <w:rPr>
          <w:rStyle w:val="StyleUnderline"/>
        </w:rPr>
        <w:t xml:space="preserve"> for at-risk parents</w:t>
      </w:r>
      <w:r w:rsidRPr="0059160E">
        <w:t>; and Dost Education, helping to teach literacy skills in India via a $1/month course.</w:t>
      </w:r>
    </w:p>
    <w:p w14:paraId="07F5E623" w14:textId="77777777" w:rsidR="00324835" w:rsidRPr="0059160E" w:rsidRDefault="00324835" w:rsidP="00324835">
      <w:pPr>
        <w:rPr>
          <w:szCs w:val="16"/>
        </w:rPr>
      </w:pPr>
      <w:r w:rsidRPr="0059160E">
        <w:rPr>
          <w:szCs w:val="16"/>
        </w:rPr>
        <w:t xml:space="preserve">Twelve of them seemed like </w:t>
      </w:r>
      <w:proofErr w:type="gramStart"/>
      <w:r w:rsidRPr="0059160E">
        <w:rPr>
          <w:szCs w:val="16"/>
        </w:rPr>
        <w:t>really exciting</w:t>
      </w:r>
      <w:proofErr w:type="gramEnd"/>
      <w:r w:rsidRPr="0059160E">
        <w:rPr>
          <w:szCs w:val="16"/>
        </w:rPr>
        <w:t xml:space="preserve"> cutting-edge technology, including CBAS, which describes itself as “human bionics plug-and-play”; </w:t>
      </w:r>
      <w:proofErr w:type="spellStart"/>
      <w:r w:rsidRPr="0059160E">
        <w:rPr>
          <w:szCs w:val="16"/>
        </w:rPr>
        <w:t>Solugen</w:t>
      </w:r>
      <w:proofErr w:type="spellEnd"/>
      <w:r w:rsidRPr="0059160E">
        <w:rPr>
          <w:szCs w:val="16"/>
        </w:rPr>
        <w:t xml:space="preserve">, which has a way to manufacture hydrogen peroxide from plant sugars; AON3D, which makes 3D printers </w:t>
      </w:r>
      <w:r w:rsidRPr="0059160E">
        <w:rPr>
          <w:szCs w:val="16"/>
        </w:rPr>
        <w:lastRenderedPageBreak/>
        <w:t xml:space="preserve">for industrial uses; </w:t>
      </w:r>
      <w:proofErr w:type="spellStart"/>
      <w:r w:rsidRPr="0059160E">
        <w:rPr>
          <w:szCs w:val="16"/>
        </w:rPr>
        <w:t>Indee</w:t>
      </w:r>
      <w:proofErr w:type="spellEnd"/>
      <w:r w:rsidRPr="0059160E">
        <w:rPr>
          <w:szCs w:val="16"/>
        </w:rPr>
        <w:t xml:space="preserve">, a new genetic engineering system; </w:t>
      </w:r>
      <w:proofErr w:type="spellStart"/>
      <w:r w:rsidRPr="0059160E">
        <w:rPr>
          <w:szCs w:val="16"/>
        </w:rPr>
        <w:t>Alem</w:t>
      </w:r>
      <w:proofErr w:type="spellEnd"/>
      <w:r w:rsidRPr="0059160E">
        <w:rPr>
          <w:szCs w:val="16"/>
        </w:rPr>
        <w:t xml:space="preserve"> Health, applying AI to radiology, and of course the obligatory drone delivery startup.</w:t>
      </w:r>
    </w:p>
    <w:p w14:paraId="7F8A93F8" w14:textId="77777777" w:rsidR="00324835" w:rsidRPr="0059160E" w:rsidRDefault="00324835" w:rsidP="00324835">
      <w:pPr>
        <w:rPr>
          <w:szCs w:val="16"/>
        </w:rPr>
      </w:pPr>
      <w:r w:rsidRPr="0059160E">
        <w:rPr>
          <w:szCs w:val="16"/>
        </w:rPr>
        <w:t xml:space="preserve">Eighteen of them seemed like boring meat-and-potatoes companies aimed at businesses that need enterprise data solution software application package analytics targeting management something </w:t>
      </w:r>
      <w:proofErr w:type="spellStart"/>
      <w:r w:rsidRPr="0059160E">
        <w:rPr>
          <w:szCs w:val="16"/>
        </w:rPr>
        <w:t>something</w:t>
      </w:r>
      <w:proofErr w:type="spellEnd"/>
      <w:r w:rsidRPr="0059160E">
        <w:rPr>
          <w:szCs w:val="16"/>
        </w:rPr>
        <w:t xml:space="preserve"> </w:t>
      </w:r>
      <w:proofErr w:type="spellStart"/>
      <w:r w:rsidRPr="0059160E">
        <w:rPr>
          <w:szCs w:val="16"/>
        </w:rPr>
        <w:t>something</w:t>
      </w:r>
      <w:proofErr w:type="spellEnd"/>
      <w:r w:rsidRPr="0059160E">
        <w:rPr>
          <w:szCs w:val="16"/>
        </w:rPr>
        <w:t xml:space="preserve"> “the cloud”.</w:t>
      </w:r>
    </w:p>
    <w:p w14:paraId="025B8756" w14:textId="77777777" w:rsidR="00324835" w:rsidRPr="0059160E" w:rsidRDefault="00324835" w:rsidP="00324835">
      <w:pPr>
        <w:rPr>
          <w:rStyle w:val="StyleUnderline"/>
        </w:rPr>
      </w:pPr>
      <w:r w:rsidRPr="0059160E">
        <w:t xml:space="preserve">As for the other companies, they were the kind of niche products that Silicon Valley has come to be criticized for supporting. </w:t>
      </w:r>
      <w:r w:rsidRPr="0059160E">
        <w:rPr>
          <w:rStyle w:val="StyleUnderline"/>
        </w:rPr>
        <w:t>Perhaps the Valley deserves some criticism, but perhaps it deserves more credit than it’s been receiving as-of-late.</w:t>
      </w:r>
    </w:p>
    <w:p w14:paraId="0C6393A3" w14:textId="77777777" w:rsidR="00324835" w:rsidRPr="0059160E" w:rsidRDefault="00324835" w:rsidP="00324835">
      <w:r w:rsidRPr="0059160E">
        <w:rPr>
          <w:rStyle w:val="StyleUnderline"/>
        </w:rPr>
        <w:t>Contemporary tech criticism displays a kind of anti-nostalgia</w:t>
      </w:r>
      <w:r w:rsidRPr="0059160E">
        <w:t xml:space="preserve">. Instead of being reverent for the past, anxiety for the future abounds. In these visions, the future is imagined as a strange, foreign land, beset with problems. And yet, to quote that </w:t>
      </w:r>
      <w:proofErr w:type="gramStart"/>
      <w:r w:rsidRPr="0059160E">
        <w:t>old adage</w:t>
      </w:r>
      <w:proofErr w:type="gramEnd"/>
      <w:r w:rsidRPr="0059160E">
        <w:t xml:space="preserve">, tomorrow is the visitor that is always coming but never arrives. The future never arrives because we are assembling it today. We need to work diligently together to piece together a better world. </w:t>
      </w:r>
      <w:r w:rsidRPr="0059160E">
        <w:rPr>
          <w:rStyle w:val="StyleUnderline"/>
        </w:rPr>
        <w:t xml:space="preserve">But </w:t>
      </w:r>
      <w:r w:rsidRPr="00E84256">
        <w:rPr>
          <w:rStyle w:val="StyleUnderline"/>
          <w:highlight w:val="cyan"/>
        </w:rPr>
        <w:t>if we</w:t>
      </w:r>
      <w:r w:rsidRPr="0059160E">
        <w:rPr>
          <w:rStyle w:val="StyleUnderline"/>
        </w:rPr>
        <w:t xml:space="preserve"> constantly </w:t>
      </w:r>
      <w:proofErr w:type="gramStart"/>
      <w:r w:rsidRPr="00E84256">
        <w:rPr>
          <w:rStyle w:val="StyleUnderline"/>
          <w:highlight w:val="cyan"/>
        </w:rPr>
        <w:t>live in</w:t>
      </w:r>
      <w:proofErr w:type="gramEnd"/>
      <w:r w:rsidRPr="00E84256">
        <w:rPr>
          <w:rStyle w:val="StyleUnderline"/>
          <w:highlight w:val="cyan"/>
        </w:rPr>
        <w:t xml:space="preserve"> fear of what comes next</w:t>
      </w:r>
      <w:r w:rsidRPr="0059160E">
        <w:rPr>
          <w:rStyle w:val="StyleUnderline"/>
        </w:rPr>
        <w:t xml:space="preserve">, </w:t>
      </w:r>
      <w:r w:rsidRPr="00E84256">
        <w:rPr>
          <w:rStyle w:val="StyleUnderline"/>
          <w:highlight w:val="cyan"/>
        </w:rPr>
        <w:t>that future won’t be built. Optimism needn’t be pollyannaish</w:t>
      </w:r>
      <w:r w:rsidRPr="0059160E">
        <w:rPr>
          <w:rStyle w:val="StyleUnderline"/>
        </w:rPr>
        <w:t>. It only needs to be hopeful of a better world</w:t>
      </w:r>
      <w:r w:rsidRPr="0059160E">
        <w:t xml:space="preserve">.  </w:t>
      </w:r>
    </w:p>
    <w:p w14:paraId="632379D4" w14:textId="77777777" w:rsidR="00324835" w:rsidRPr="0014110F" w:rsidRDefault="00324835" w:rsidP="00324835">
      <w:pPr>
        <w:pStyle w:val="Heading4"/>
      </w:pPr>
      <w:r>
        <w:t xml:space="preserve">7] It </w:t>
      </w:r>
      <w:r>
        <w:rPr>
          <w:u w:val="single"/>
        </w:rPr>
        <w:t>prevents</w:t>
      </w:r>
      <w:r>
        <w:t xml:space="preserve">, rather than </w:t>
      </w:r>
      <w:r>
        <w:rPr>
          <w:u w:val="single"/>
        </w:rPr>
        <w:t>causing</w:t>
      </w:r>
      <w:r>
        <w:t xml:space="preserve">, endless warfare. </w:t>
      </w:r>
    </w:p>
    <w:p w14:paraId="6305B1E4" w14:textId="77777777" w:rsidR="00324835" w:rsidRPr="00296CC9" w:rsidRDefault="00324835" w:rsidP="00324835">
      <w:r>
        <w:t xml:space="preserve">James Andrew </w:t>
      </w:r>
      <w:r w:rsidRPr="00882A57">
        <w:rPr>
          <w:rStyle w:val="Style13ptBold"/>
        </w:rPr>
        <w:t>Lewis 18</w:t>
      </w:r>
      <w:r>
        <w:t xml:space="preserve">, senior vice president at the Center for Strategic and International Studies, Ph.D. from the University of Chicago, January 2018, “Rethinking Cybersecurity: Strategy, Mass Effect, and States,” </w:t>
      </w:r>
      <w:r w:rsidRPr="004A6987">
        <w:t>https://espas.secure.europarl.europa.eu/orbis/sites/default/files/generated/document/en/180108_Lewis_ReconsideringCybersecurity_Web.pdf</w:t>
      </w:r>
      <w:r>
        <w:t>, p. 16-17</w:t>
      </w:r>
    </w:p>
    <w:p w14:paraId="6C865A5B" w14:textId="77777777" w:rsidR="00324835" w:rsidRPr="0014110F" w:rsidRDefault="00324835" w:rsidP="00324835">
      <w:r w:rsidRPr="0014110F">
        <w:t xml:space="preserve">Cyber Operations and Interstate Conflict </w:t>
      </w:r>
    </w:p>
    <w:p w14:paraId="79454FCA" w14:textId="77777777" w:rsidR="00324835" w:rsidRPr="0014110F" w:rsidRDefault="00324835" w:rsidP="00324835">
      <w:r w:rsidRPr="0014110F">
        <w:t xml:space="preserve">International relations are being reshaped by the confluence of several powerful trends, some created by new technologies, some by the powerful reaction to American hegemony, and some from the fraying of the international order created after 1945. In contrast to sunny millennial optimism, efforts to improve cybersecurity must be designed for a period where, for an unknown duration, there will be increased conflict as states challenge the liberal postwar order. We are at the end of a sustained period of strategic stability17 and conflict, albeit at low levels, will be the norm. </w:t>
      </w:r>
      <w:r w:rsidRPr="00E820AB">
        <w:rPr>
          <w:rStyle w:val="StyleUnderline"/>
          <w:highlight w:val="green"/>
        </w:rPr>
        <w:t>Conflict</w:t>
      </w:r>
      <w:r w:rsidRPr="00F23A2B">
        <w:rPr>
          <w:rStyle w:val="StyleUnderline"/>
        </w:rPr>
        <w:t xml:space="preserve"> between states </w:t>
      </w:r>
      <w:r w:rsidRPr="00E820AB">
        <w:rPr>
          <w:rStyle w:val="StyleUnderline"/>
          <w:highlight w:val="green"/>
        </w:rPr>
        <w:t>will take new forms and cyber</w:t>
      </w:r>
      <w:r w:rsidRPr="00F23A2B">
        <w:rPr>
          <w:rStyle w:val="StyleUnderline"/>
        </w:rPr>
        <w:t xml:space="preserve"> operations </w:t>
      </w:r>
      <w:r w:rsidRPr="00E820AB">
        <w:rPr>
          <w:rStyle w:val="StyleUnderline"/>
          <w:highlight w:val="green"/>
        </w:rPr>
        <w:t>will be</w:t>
      </w:r>
      <w:r w:rsidRPr="00F23A2B">
        <w:rPr>
          <w:rStyle w:val="StyleUnderline"/>
        </w:rPr>
        <w:t xml:space="preserve"> an </w:t>
      </w:r>
      <w:r w:rsidRPr="00E820AB">
        <w:rPr>
          <w:rStyle w:val="StyleUnderline"/>
          <w:highlight w:val="green"/>
        </w:rPr>
        <w:t>important</w:t>
      </w:r>
      <w:r w:rsidRPr="00F23A2B">
        <w:rPr>
          <w:rStyle w:val="StyleUnderline"/>
        </w:rPr>
        <w:t xml:space="preserve"> part</w:t>
      </w:r>
      <w:r w:rsidRPr="0014110F">
        <w:t xml:space="preserve"> of this. They are ideal for the new strategic environment, given their opacity, the lack of clear norms, and inadequate defenses. </w:t>
      </w:r>
    </w:p>
    <w:p w14:paraId="7312E699" w14:textId="77777777" w:rsidR="00324835" w:rsidRPr="0014110F" w:rsidRDefault="00324835" w:rsidP="00324835">
      <w:r w:rsidRPr="00F23A2B">
        <w:rPr>
          <w:rStyle w:val="StyleUnderline"/>
        </w:rPr>
        <w:t xml:space="preserve">Opponent </w:t>
      </w:r>
      <w:r w:rsidRPr="00E820AB">
        <w:rPr>
          <w:rStyle w:val="StyleUnderline"/>
          <w:highlight w:val="green"/>
        </w:rPr>
        <w:t>actions</w:t>
      </w:r>
      <w:r w:rsidRPr="00F23A2B">
        <w:rPr>
          <w:rStyle w:val="StyleUnderline"/>
        </w:rPr>
        <w:t xml:space="preserve"> that </w:t>
      </w:r>
      <w:r w:rsidRPr="00E820AB">
        <w:rPr>
          <w:rStyle w:val="StyleUnderline"/>
          <w:highlight w:val="green"/>
        </w:rPr>
        <w:t>stay below</w:t>
      </w:r>
      <w:r w:rsidRPr="00F23A2B">
        <w:rPr>
          <w:rStyle w:val="StyleUnderline"/>
        </w:rPr>
        <w:t xml:space="preserve"> this threshold inhabit </w:t>
      </w:r>
      <w:r w:rsidRPr="00E820AB">
        <w:rPr>
          <w:rStyle w:val="StyleUnderline"/>
          <w:highlight w:val="green"/>
        </w:rPr>
        <w:t>a "gray area,"</w:t>
      </w:r>
      <w:r w:rsidRPr="00F23A2B">
        <w:rPr>
          <w:rStyle w:val="StyleUnderline"/>
        </w:rPr>
        <w:t xml:space="preserve"> that is neither peace nor war, </w:t>
      </w:r>
      <w:r w:rsidRPr="00E820AB">
        <w:rPr>
          <w:rStyle w:val="StyleUnderline"/>
          <w:highlight w:val="green"/>
        </w:rPr>
        <w:t xml:space="preserve">where the </w:t>
      </w:r>
      <w:r w:rsidRPr="00E820AB">
        <w:rPr>
          <w:rStyle w:val="Emphasis"/>
          <w:highlight w:val="green"/>
        </w:rPr>
        <w:t>U</w:t>
      </w:r>
      <w:r w:rsidRPr="00F23A2B">
        <w:rPr>
          <w:rStyle w:val="StyleUnderline"/>
        </w:rPr>
        <w:t xml:space="preserve">nited </w:t>
      </w:r>
      <w:r w:rsidRPr="00E820AB">
        <w:rPr>
          <w:rStyle w:val="Emphasis"/>
          <w:highlight w:val="green"/>
        </w:rPr>
        <w:t>S</w:t>
      </w:r>
      <w:r w:rsidRPr="00F23A2B">
        <w:rPr>
          <w:rStyle w:val="StyleUnderline"/>
        </w:rPr>
        <w:t xml:space="preserve">tates </w:t>
      </w:r>
      <w:r w:rsidRPr="00E820AB">
        <w:rPr>
          <w:rStyle w:val="StyleUnderline"/>
          <w:highlight w:val="green"/>
        </w:rPr>
        <w:t>and</w:t>
      </w:r>
      <w:r w:rsidRPr="00F23A2B">
        <w:rPr>
          <w:rStyle w:val="StyleUnderline"/>
        </w:rPr>
        <w:t xml:space="preserve"> its </w:t>
      </w:r>
      <w:r w:rsidRPr="00E820AB">
        <w:rPr>
          <w:rStyle w:val="StyleUnderline"/>
          <w:highlight w:val="green"/>
        </w:rPr>
        <w:t xml:space="preserve">allies, </w:t>
      </w:r>
      <w:r w:rsidRPr="00E820AB">
        <w:rPr>
          <w:rStyle w:val="Emphasis"/>
          <w:highlight w:val="green"/>
        </w:rPr>
        <w:t>unable</w:t>
      </w:r>
      <w:r w:rsidRPr="00E820AB">
        <w:rPr>
          <w:rStyle w:val="StyleUnderline"/>
          <w:highlight w:val="green"/>
        </w:rPr>
        <w:t xml:space="preserve"> to use </w:t>
      </w:r>
      <w:r w:rsidRPr="00E820AB">
        <w:rPr>
          <w:rStyle w:val="Emphasis"/>
          <w:highlight w:val="green"/>
        </w:rPr>
        <w:t>military force</w:t>
      </w:r>
      <w:r w:rsidRPr="00E820AB">
        <w:rPr>
          <w:rStyle w:val="StyleUnderline"/>
          <w:highlight w:val="green"/>
        </w:rPr>
        <w:t xml:space="preserve"> in response, have</w:t>
      </w:r>
      <w:r w:rsidRPr="00F23A2B">
        <w:rPr>
          <w:rStyle w:val="StyleUnderline"/>
        </w:rPr>
        <w:t xml:space="preserve"> so far </w:t>
      </w:r>
      <w:r w:rsidRPr="00E820AB">
        <w:rPr>
          <w:rStyle w:val="StyleUnderline"/>
          <w:highlight w:val="green"/>
        </w:rPr>
        <w:t>been stymied</w:t>
      </w:r>
      <w:r w:rsidRPr="00F23A2B">
        <w:rPr>
          <w:rStyle w:val="StyleUnderline"/>
        </w:rPr>
        <w:t xml:space="preserve"> in designing and articulated an effective reply.</w:t>
      </w:r>
      <w:r w:rsidRPr="0014110F">
        <w:t xml:space="preserve"> </w:t>
      </w:r>
      <w:r w:rsidRPr="00E820AB">
        <w:rPr>
          <w:rStyle w:val="StyleUnderline"/>
          <w:highlight w:val="green"/>
        </w:rPr>
        <w:t>Opponents</w:t>
      </w:r>
      <w:r w:rsidRPr="00AC4474">
        <w:rPr>
          <w:rStyle w:val="StyleUnderline"/>
        </w:rPr>
        <w:t xml:space="preserve"> will </w:t>
      </w:r>
      <w:r w:rsidRPr="00E820AB">
        <w:rPr>
          <w:rStyle w:val="StyleUnderline"/>
          <w:highlight w:val="green"/>
        </w:rPr>
        <w:t>exploit gray areas</w:t>
      </w:r>
      <w:r w:rsidRPr="00F23A2B">
        <w:rPr>
          <w:rStyle w:val="StyleUnderline"/>
        </w:rPr>
        <w:t xml:space="preserve"> in </w:t>
      </w:r>
      <w:r w:rsidRPr="00F23A2B">
        <w:rPr>
          <w:rStyle w:val="Emphasis"/>
        </w:rPr>
        <w:t>i</w:t>
      </w:r>
      <w:r w:rsidRPr="00F23A2B">
        <w:rPr>
          <w:rStyle w:val="StyleUnderline"/>
        </w:rPr>
        <w:t xml:space="preserve">nternational </w:t>
      </w:r>
      <w:r w:rsidRPr="00F23A2B">
        <w:rPr>
          <w:rStyle w:val="Emphasis"/>
        </w:rPr>
        <w:t>law</w:t>
      </w:r>
      <w:r w:rsidRPr="0014110F">
        <w:t xml:space="preserve"> </w:t>
      </w:r>
      <w:r w:rsidRPr="00F23A2B">
        <w:rPr>
          <w:rStyle w:val="StyleUnderline"/>
        </w:rPr>
        <w:t xml:space="preserve">to coerce </w:t>
      </w:r>
      <w:r w:rsidRPr="00E820AB">
        <w:rPr>
          <w:rStyle w:val="Emphasis"/>
          <w:highlight w:val="green"/>
        </w:rPr>
        <w:t>without triggering</w:t>
      </w:r>
      <w:r w:rsidRPr="00E820AB">
        <w:rPr>
          <w:rStyle w:val="Emphasis"/>
        </w:rPr>
        <w:t xml:space="preserve"> armed </w:t>
      </w:r>
      <w:r w:rsidRPr="00E820AB">
        <w:rPr>
          <w:rStyle w:val="Emphasis"/>
          <w:highlight w:val="green"/>
        </w:rPr>
        <w:t>conflict</w:t>
      </w:r>
      <w:r w:rsidRPr="0014110F">
        <w:t xml:space="preserve">. Deterrence will be more difficult in this opaque environment, and we will see increased use by our opponents of coercive acts that fall below thresholds for the use of force or armed attack. </w:t>
      </w:r>
    </w:p>
    <w:p w14:paraId="37258347" w14:textId="77777777" w:rsidR="00324835" w:rsidRDefault="00324835" w:rsidP="00324835">
      <w:pPr>
        <w:rPr>
          <w:rStyle w:val="StyleUnderline"/>
        </w:rPr>
      </w:pPr>
      <w:r w:rsidRPr="00E820AB">
        <w:rPr>
          <w:rStyle w:val="StyleUnderline"/>
          <w:highlight w:val="green"/>
        </w:rPr>
        <w:t>The future of</w:t>
      </w:r>
      <w:r w:rsidRPr="00F23A2B">
        <w:rPr>
          <w:rStyle w:val="StyleUnderline"/>
        </w:rPr>
        <w:t xml:space="preserve"> armed </w:t>
      </w:r>
      <w:r w:rsidRPr="00E820AB">
        <w:rPr>
          <w:rStyle w:val="StyleUnderline"/>
          <w:highlight w:val="green"/>
        </w:rPr>
        <w:t xml:space="preserve">conflict is that </w:t>
      </w:r>
      <w:r w:rsidRPr="00E820AB">
        <w:rPr>
          <w:rStyle w:val="Emphasis"/>
          <w:highlight w:val="green"/>
        </w:rPr>
        <w:t>major powers will try to avoid</w:t>
      </w:r>
      <w:r w:rsidRPr="00F23A2B">
        <w:rPr>
          <w:rStyle w:val="Emphasis"/>
        </w:rPr>
        <w:t xml:space="preserve"> armed </w:t>
      </w:r>
      <w:r w:rsidRPr="00E820AB">
        <w:rPr>
          <w:rStyle w:val="Emphasis"/>
          <w:highlight w:val="green"/>
        </w:rPr>
        <w:t>confrontation</w:t>
      </w:r>
      <w:r w:rsidRPr="00F23A2B">
        <w:rPr>
          <w:rStyle w:val="StyleUnderline"/>
        </w:rPr>
        <w:t>.</w:t>
      </w:r>
      <w:r w:rsidRPr="0014110F">
        <w:t xml:space="preserve"> </w:t>
      </w:r>
      <w:r w:rsidRPr="00E820AB">
        <w:rPr>
          <w:rStyle w:val="StyleUnderline"/>
          <w:highlight w:val="green"/>
        </w:rPr>
        <w:t>Wars</w:t>
      </w:r>
      <w:r w:rsidRPr="00F23A2B">
        <w:rPr>
          <w:rStyle w:val="StyleUnderline"/>
        </w:rPr>
        <w:t xml:space="preserve"> between big, heavily armed states </w:t>
      </w:r>
      <w:r w:rsidRPr="00E820AB">
        <w:rPr>
          <w:rStyle w:val="StyleUnderline"/>
          <w:highlight w:val="green"/>
        </w:rPr>
        <w:t>are expensive and risky</w:t>
      </w:r>
      <w:r w:rsidRPr="00F23A2B">
        <w:rPr>
          <w:rStyle w:val="StyleUnderline"/>
        </w:rPr>
        <w:t>, particularly if they have nuclear weapons.</w:t>
      </w:r>
      <w:r w:rsidRPr="0014110F">
        <w:t xml:space="preserve"> The major powers will not renounce the use of force and coercion—</w:t>
      </w:r>
      <w:r w:rsidRPr="00E820AB">
        <w:rPr>
          <w:rStyle w:val="StyleUnderline"/>
          <w:highlight w:val="green"/>
        </w:rPr>
        <w:t xml:space="preserve">Russia, the </w:t>
      </w:r>
      <w:r w:rsidRPr="00E820AB">
        <w:rPr>
          <w:rStyle w:val="Emphasis"/>
          <w:highlight w:val="green"/>
        </w:rPr>
        <w:t>U</w:t>
      </w:r>
      <w:r w:rsidRPr="00F23A2B">
        <w:rPr>
          <w:rStyle w:val="StyleUnderline"/>
        </w:rPr>
        <w:t xml:space="preserve">nited </w:t>
      </w:r>
      <w:r w:rsidRPr="00E820AB">
        <w:rPr>
          <w:rStyle w:val="Emphasis"/>
          <w:highlight w:val="green"/>
        </w:rPr>
        <w:t>S</w:t>
      </w:r>
      <w:r w:rsidRPr="00F23A2B">
        <w:rPr>
          <w:rStyle w:val="StyleUnderline"/>
        </w:rPr>
        <w:t xml:space="preserve">tates, </w:t>
      </w:r>
      <w:r w:rsidRPr="00E820AB">
        <w:rPr>
          <w:rStyle w:val="StyleUnderline"/>
          <w:highlight w:val="green"/>
        </w:rPr>
        <w:t xml:space="preserve">China, Iran, </w:t>
      </w:r>
      <w:r w:rsidRPr="00E820AB">
        <w:rPr>
          <w:rStyle w:val="Emphasis"/>
          <w:highlight w:val="green"/>
        </w:rPr>
        <w:t>No</w:t>
      </w:r>
      <w:r w:rsidRPr="00F23A2B">
        <w:rPr>
          <w:rStyle w:val="StyleUnderline"/>
        </w:rPr>
        <w:t xml:space="preserve">rth </w:t>
      </w:r>
      <w:r w:rsidRPr="00E820AB">
        <w:rPr>
          <w:rStyle w:val="Emphasis"/>
          <w:highlight w:val="green"/>
        </w:rPr>
        <w:t>Ko</w:t>
      </w:r>
      <w:r w:rsidRPr="00F23A2B">
        <w:rPr>
          <w:rStyle w:val="StyleUnderline"/>
        </w:rPr>
        <w:t xml:space="preserve">rea, and others </w:t>
      </w:r>
      <w:r w:rsidRPr="00E820AB">
        <w:rPr>
          <w:rStyle w:val="StyleUnderline"/>
          <w:highlight w:val="green"/>
        </w:rPr>
        <w:t>use</w:t>
      </w:r>
      <w:r w:rsidRPr="00F23A2B">
        <w:rPr>
          <w:rStyle w:val="StyleUnderline"/>
        </w:rPr>
        <w:t xml:space="preserve"> </w:t>
      </w:r>
      <w:r w:rsidRPr="00F23A2B">
        <w:rPr>
          <w:rStyle w:val="StyleUnderline"/>
        </w:rPr>
        <w:lastRenderedPageBreak/>
        <w:t xml:space="preserve">force or </w:t>
      </w:r>
      <w:r w:rsidRPr="00E820AB">
        <w:rPr>
          <w:rStyle w:val="StyleUnderline"/>
          <w:highlight w:val="green"/>
        </w:rPr>
        <w:t xml:space="preserve">the </w:t>
      </w:r>
      <w:r w:rsidRPr="00E820AB">
        <w:rPr>
          <w:rStyle w:val="Emphasis"/>
          <w:highlight w:val="green"/>
        </w:rPr>
        <w:t>threat</w:t>
      </w:r>
      <w:r w:rsidRPr="00E820AB">
        <w:rPr>
          <w:rStyle w:val="Emphasis"/>
        </w:rPr>
        <w:t xml:space="preserve"> of force</w:t>
      </w:r>
      <w:r w:rsidRPr="00E820AB">
        <w:rPr>
          <w:rStyle w:val="StyleUnderline"/>
        </w:rPr>
        <w:t xml:space="preserve"> all the time</w:t>
      </w:r>
      <w:r w:rsidRPr="0014110F">
        <w:t xml:space="preserve">— </w:t>
      </w:r>
      <w:r w:rsidRPr="00E820AB">
        <w:rPr>
          <w:rStyle w:val="StyleUnderline"/>
          <w:highlight w:val="green"/>
        </w:rPr>
        <w:t>but</w:t>
      </w:r>
      <w:r w:rsidRPr="00F23A2B">
        <w:rPr>
          <w:rStyle w:val="StyleUnderline"/>
        </w:rPr>
        <w:t xml:space="preserve"> they </w:t>
      </w:r>
      <w:r w:rsidRPr="00E820AB">
        <w:rPr>
          <w:rStyle w:val="StyleUnderline"/>
        </w:rPr>
        <w:t xml:space="preserve">will </w:t>
      </w:r>
      <w:r w:rsidRPr="00E820AB">
        <w:rPr>
          <w:rStyle w:val="Emphasis"/>
        </w:rPr>
        <w:t xml:space="preserve">try to </w:t>
      </w:r>
      <w:r w:rsidRPr="00E820AB">
        <w:rPr>
          <w:rStyle w:val="Emphasis"/>
          <w:highlight w:val="green"/>
        </w:rPr>
        <w:t>avoid war</w:t>
      </w:r>
      <w:r w:rsidRPr="0014110F">
        <w:t xml:space="preserve"> </w:t>
      </w:r>
      <w:r w:rsidRPr="00F23A2B">
        <w:rPr>
          <w:rStyle w:val="StyleUnderline"/>
        </w:rPr>
        <w:t>with each other.</w:t>
      </w:r>
      <w:r w:rsidRPr="0014110F">
        <w:t xml:space="preserve"> If major powers do stumble into conventional war, </w:t>
      </w:r>
      <w:proofErr w:type="spellStart"/>
      <w:r w:rsidRPr="00F23A2B">
        <w:rPr>
          <w:rStyle w:val="StyleUnderline"/>
        </w:rPr>
        <w:t>cyber attacks</w:t>
      </w:r>
      <w:proofErr w:type="spellEnd"/>
      <w:r w:rsidRPr="00F23A2B">
        <w:rPr>
          <w:rStyle w:val="StyleUnderline"/>
        </w:rPr>
        <w:t xml:space="preserve"> will be a part of the fighting, but the real nature of </w:t>
      </w:r>
      <w:r w:rsidRPr="00E820AB">
        <w:rPr>
          <w:rStyle w:val="StyleUnderline"/>
          <w:highlight w:val="green"/>
        </w:rPr>
        <w:t>cyber</w:t>
      </w:r>
      <w:r w:rsidRPr="00F23A2B">
        <w:rPr>
          <w:rStyle w:val="StyleUnderline"/>
        </w:rPr>
        <w:t xml:space="preserve"> conflict </w:t>
      </w:r>
      <w:r w:rsidRPr="00E820AB">
        <w:rPr>
          <w:rStyle w:val="StyleUnderline"/>
          <w:highlight w:val="green"/>
        </w:rPr>
        <w:t xml:space="preserve">involves something </w:t>
      </w:r>
      <w:r w:rsidRPr="00E820AB">
        <w:rPr>
          <w:rStyle w:val="Emphasis"/>
          <w:highlight w:val="green"/>
        </w:rPr>
        <w:t>other than warfare</w:t>
      </w:r>
      <w:r w:rsidRPr="00E820AB">
        <w:rPr>
          <w:rStyle w:val="StyleUnderline"/>
        </w:rPr>
        <w:t xml:space="preserve"> and lacks the sharp discontinuity between war and peace</w:t>
      </w:r>
      <w:r w:rsidRPr="00E820AB">
        <w:t>. The</w:t>
      </w:r>
      <w:r w:rsidRPr="0014110F">
        <w:t xml:space="preserve"> experience of the last decade suggests that </w:t>
      </w:r>
      <w:r w:rsidRPr="00F23A2B">
        <w:rPr>
          <w:rStyle w:val="StyleUnderline"/>
        </w:rPr>
        <w:t xml:space="preserve">the norm for interstate conflict will be increasingly continuous and not kinetic. </w:t>
      </w:r>
    </w:p>
    <w:p w14:paraId="352A12D6" w14:textId="77777777" w:rsidR="00324835" w:rsidRPr="00012560" w:rsidRDefault="00324835" w:rsidP="00324835"/>
    <w:p w14:paraId="2A215FA1" w14:textId="77777777" w:rsidR="00324835" w:rsidRPr="00016372" w:rsidRDefault="00324835" w:rsidP="00324835">
      <w:pPr>
        <w:pStyle w:val="Heading4"/>
      </w:pPr>
      <w:r>
        <w:t>8] Tech makes a US-led LIO sustainable.</w:t>
      </w:r>
    </w:p>
    <w:p w14:paraId="5D5E6CB1" w14:textId="77777777" w:rsidR="00324835" w:rsidRPr="00394BD3" w:rsidRDefault="00324835" w:rsidP="00324835">
      <w:r w:rsidRPr="00394BD3">
        <w:rPr>
          <w:rStyle w:val="Style13ptBold"/>
        </w:rPr>
        <w:t>Allen 3-1</w:t>
      </w:r>
      <w:r w:rsidRPr="00394BD3">
        <w:t xml:space="preserve">-2021, analyst @ The Hill (John, “To outpace China on technology, the US needs a 'full-stack' strategy,” </w:t>
      </w:r>
      <w:hyperlink r:id="rId18" w:history="1">
        <w:r w:rsidRPr="00394BD3">
          <w:rPr>
            <w:rStyle w:val="Hyperlink"/>
          </w:rPr>
          <w:t>https://thehill.com/opinion/technology/540808-to-outpace-china-on-technology-the-us-needs-a-full-stack-strategy?rl=1</w:t>
        </w:r>
      </w:hyperlink>
      <w:r w:rsidRPr="00394BD3">
        <w:t>)</w:t>
      </w:r>
    </w:p>
    <w:p w14:paraId="0A7CADE7" w14:textId="77777777" w:rsidR="00324835" w:rsidRPr="00394BD3" w:rsidRDefault="00324835" w:rsidP="00324835"/>
    <w:p w14:paraId="6C282419" w14:textId="77777777" w:rsidR="00324835" w:rsidRPr="00394BD3" w:rsidRDefault="00324835" w:rsidP="00324835">
      <w:r w:rsidRPr="00394BD3">
        <w:t xml:space="preserve">From the COVID-19 pandemic and a deeply struggling economy to the critical need for racial justice and immediate action on climate change, President </w:t>
      </w:r>
      <w:r w:rsidRPr="00CE40B3">
        <w:rPr>
          <w:rStyle w:val="StyleUnderline"/>
          <w:highlight w:val="cyan"/>
        </w:rPr>
        <w:t>Biden</w:t>
      </w:r>
      <w:r w:rsidRPr="00394BD3">
        <w:rPr>
          <w:rStyle w:val="StyleUnderline"/>
        </w:rPr>
        <w:t xml:space="preserve"> now </w:t>
      </w:r>
      <w:r w:rsidRPr="00CE40B3">
        <w:rPr>
          <w:rStyle w:val="StyleUnderline"/>
          <w:highlight w:val="cyan"/>
        </w:rPr>
        <w:t>confronts one of the most daunting inheritances</w:t>
      </w:r>
      <w:r w:rsidRPr="00394BD3">
        <w:rPr>
          <w:rStyle w:val="StyleUnderline"/>
        </w:rPr>
        <w:t xml:space="preserve"> of any U.S. president</w:t>
      </w:r>
      <w:r w:rsidRPr="00394BD3">
        <w:t xml:space="preserve"> in at least a century. His administration also faces a looming strategic challenge: whether the United States and its allies and partners will be able to find common cause in </w:t>
      </w:r>
      <w:r w:rsidRPr="00CE40B3">
        <w:rPr>
          <w:rStyle w:val="StyleUnderline"/>
          <w:highlight w:val="cyan"/>
        </w:rPr>
        <w:t xml:space="preserve">accelerating </w:t>
      </w:r>
      <w:r w:rsidRPr="00394BD3">
        <w:rPr>
          <w:rStyle w:val="StyleUnderline"/>
        </w:rPr>
        <w:t xml:space="preserve">the development of </w:t>
      </w:r>
      <w:r w:rsidRPr="00CE40B3">
        <w:rPr>
          <w:rStyle w:val="StyleUnderline"/>
          <w:highlight w:val="cyan"/>
        </w:rPr>
        <w:t>next-generation tech</w:t>
      </w:r>
      <w:r w:rsidRPr="00394BD3">
        <w:rPr>
          <w:rStyle w:val="StyleUnderline"/>
        </w:rPr>
        <w:t>nologies</w:t>
      </w:r>
      <w:r w:rsidRPr="00394BD3">
        <w:t xml:space="preserve">. </w:t>
      </w:r>
      <w:r w:rsidRPr="00CE40B3">
        <w:rPr>
          <w:rStyle w:val="StyleUnderline"/>
          <w:highlight w:val="cyan"/>
        </w:rPr>
        <w:t>If the U</w:t>
      </w:r>
      <w:r w:rsidRPr="00394BD3">
        <w:rPr>
          <w:rStyle w:val="StyleUnderline"/>
        </w:rPr>
        <w:t xml:space="preserve">nited </w:t>
      </w:r>
      <w:r w:rsidRPr="00CE40B3">
        <w:rPr>
          <w:rStyle w:val="StyleUnderline"/>
          <w:highlight w:val="cyan"/>
        </w:rPr>
        <w:t>S</w:t>
      </w:r>
      <w:r w:rsidRPr="00394BD3">
        <w:rPr>
          <w:rStyle w:val="StyleUnderline"/>
        </w:rPr>
        <w:t>tates</w:t>
      </w:r>
      <w:r w:rsidRPr="00394BD3">
        <w:t xml:space="preserve"> and its democratic partners </w:t>
      </w:r>
      <w:r w:rsidRPr="00CE40B3">
        <w:rPr>
          <w:rStyle w:val="StyleUnderline"/>
          <w:highlight w:val="cyan"/>
        </w:rPr>
        <w:t>develop</w:t>
      </w:r>
      <w:r w:rsidRPr="00394BD3">
        <w:rPr>
          <w:rStyle w:val="StyleUnderline"/>
        </w:rPr>
        <w:t xml:space="preserve"> and deploy next wave </w:t>
      </w:r>
      <w:r w:rsidRPr="00CE40B3">
        <w:rPr>
          <w:rStyle w:val="StyleUnderline"/>
          <w:highlight w:val="cyan"/>
        </w:rPr>
        <w:t>tech</w:t>
      </w:r>
      <w:r w:rsidRPr="00394BD3">
        <w:rPr>
          <w:rStyle w:val="StyleUnderline"/>
        </w:rPr>
        <w:t xml:space="preserve">nologies </w:t>
      </w:r>
      <w:r w:rsidRPr="00CE40B3">
        <w:rPr>
          <w:rStyle w:val="StyleUnderline"/>
          <w:highlight w:val="cyan"/>
        </w:rPr>
        <w:t>first</w:t>
      </w:r>
      <w:r w:rsidRPr="00394BD3">
        <w:t xml:space="preserve">, </w:t>
      </w:r>
      <w:r w:rsidRPr="00CE40B3">
        <w:rPr>
          <w:rStyle w:val="StyleUnderline"/>
          <w:highlight w:val="cyan"/>
        </w:rPr>
        <w:t xml:space="preserve">they will generate </w:t>
      </w:r>
      <w:r w:rsidRPr="00CE40B3">
        <w:rPr>
          <w:rStyle w:val="Emphasis"/>
          <w:highlight w:val="cyan"/>
        </w:rPr>
        <w:t>significant strategic advantages</w:t>
      </w:r>
      <w:r w:rsidRPr="00394BD3">
        <w:rPr>
          <w:rStyle w:val="StyleUnderline"/>
        </w:rPr>
        <w:t xml:space="preserve"> </w:t>
      </w:r>
      <w:r w:rsidRPr="00CE40B3">
        <w:rPr>
          <w:rStyle w:val="StyleUnderline"/>
          <w:highlight w:val="cyan"/>
        </w:rPr>
        <w:t>and strengthen</w:t>
      </w:r>
      <w:r w:rsidRPr="00394BD3">
        <w:rPr>
          <w:rStyle w:val="StyleUnderline"/>
        </w:rPr>
        <w:t xml:space="preserve"> </w:t>
      </w:r>
      <w:r w:rsidRPr="00CE40B3">
        <w:rPr>
          <w:rStyle w:val="StyleUnderline"/>
          <w:highlight w:val="cyan"/>
        </w:rPr>
        <w:t xml:space="preserve">their position in </w:t>
      </w:r>
      <w:r w:rsidRPr="00CE40B3">
        <w:rPr>
          <w:rStyle w:val="Emphasis"/>
          <w:highlight w:val="cyan"/>
        </w:rPr>
        <w:t>rule-setting forums</w:t>
      </w:r>
      <w:r w:rsidRPr="00394BD3">
        <w:t xml:space="preserve">. In turn, this </w:t>
      </w:r>
      <w:r w:rsidRPr="00CE40B3">
        <w:rPr>
          <w:rStyle w:val="StyleUnderline"/>
          <w:highlight w:val="cyan"/>
        </w:rPr>
        <w:t>will enable them to help craft norms</w:t>
      </w:r>
      <w:r w:rsidRPr="00394BD3">
        <w:rPr>
          <w:rStyle w:val="StyleUnderline"/>
        </w:rPr>
        <w:t xml:space="preserve"> and regulations for emerging technologies that are reflective of democratic values</w:t>
      </w:r>
      <w:r w:rsidRPr="00394BD3">
        <w:t xml:space="preserve">. Simply put, </w:t>
      </w:r>
      <w:r w:rsidRPr="00CE40B3">
        <w:rPr>
          <w:rStyle w:val="Emphasis"/>
          <w:highlight w:val="cyan"/>
        </w:rPr>
        <w:t>tech</w:t>
      </w:r>
      <w:r w:rsidRPr="00394BD3">
        <w:t xml:space="preserve">nological </w:t>
      </w:r>
      <w:r w:rsidRPr="00CE40B3">
        <w:rPr>
          <w:rStyle w:val="StyleUnderline"/>
          <w:highlight w:val="cyan"/>
        </w:rPr>
        <w:t>competition sits at the core of great power competition</w:t>
      </w:r>
      <w:r w:rsidRPr="00394BD3">
        <w:rPr>
          <w:rStyle w:val="StyleUnderline"/>
        </w:rPr>
        <w:t xml:space="preserve"> and ideological rivalry</w:t>
      </w:r>
      <w:r w:rsidRPr="00394BD3">
        <w:t xml:space="preserve"> for the 21st century and beyond. </w:t>
      </w:r>
      <w:r w:rsidRPr="00394BD3">
        <w:rPr>
          <w:rStyle w:val="StyleUnderline"/>
        </w:rPr>
        <w:t xml:space="preserve">And </w:t>
      </w:r>
      <w:r w:rsidRPr="00CE40B3">
        <w:rPr>
          <w:rStyle w:val="StyleUnderline"/>
          <w:highlight w:val="cyan"/>
        </w:rPr>
        <w:t>with the U.S</w:t>
      </w:r>
      <w:r w:rsidRPr="00394BD3">
        <w:rPr>
          <w:rStyle w:val="StyleUnderline"/>
        </w:rPr>
        <w:t xml:space="preserve">. </w:t>
      </w:r>
      <w:r w:rsidRPr="00394BD3">
        <w:t xml:space="preserve">and its democratic allies </w:t>
      </w:r>
      <w:r w:rsidRPr="00CE40B3">
        <w:rPr>
          <w:rStyle w:val="StyleUnderline"/>
          <w:highlight w:val="cyan"/>
        </w:rPr>
        <w:t>seeking to outpace authoritarian regimes</w:t>
      </w:r>
      <w:r w:rsidRPr="00394BD3">
        <w:rPr>
          <w:rStyle w:val="StyleUnderline"/>
        </w:rPr>
        <w:t xml:space="preserve"> such as those in Beijing and Moscow, </w:t>
      </w:r>
      <w:r w:rsidRPr="00CE40B3">
        <w:rPr>
          <w:rStyle w:val="Emphasis"/>
          <w:highlight w:val="cyan"/>
        </w:rPr>
        <w:t>tech innovation</w:t>
      </w:r>
      <w:r w:rsidRPr="00CE40B3">
        <w:rPr>
          <w:rStyle w:val="StyleUnderline"/>
          <w:highlight w:val="cyan"/>
        </w:rPr>
        <w:t xml:space="preserve"> will be a </w:t>
      </w:r>
      <w:r w:rsidRPr="00CE40B3">
        <w:rPr>
          <w:rStyle w:val="Emphasis"/>
          <w:highlight w:val="cyan"/>
        </w:rPr>
        <w:t>critical determinant</w:t>
      </w:r>
      <w:r w:rsidRPr="00CE40B3">
        <w:rPr>
          <w:rStyle w:val="StyleUnderline"/>
          <w:highlight w:val="cyan"/>
        </w:rPr>
        <w:t xml:space="preserve"> of the continued</w:t>
      </w:r>
      <w:r w:rsidRPr="00394BD3">
        <w:rPr>
          <w:rStyle w:val="StyleUnderline"/>
        </w:rPr>
        <w:t xml:space="preserve"> </w:t>
      </w:r>
      <w:r w:rsidRPr="00394BD3">
        <w:rPr>
          <w:rStyle w:val="Emphasis"/>
        </w:rPr>
        <w:t xml:space="preserve">strength and </w:t>
      </w:r>
      <w:r w:rsidRPr="00CE40B3">
        <w:rPr>
          <w:rStyle w:val="Emphasis"/>
          <w:highlight w:val="cyan"/>
        </w:rPr>
        <w:t>resilience of the l</w:t>
      </w:r>
      <w:r w:rsidRPr="00394BD3">
        <w:rPr>
          <w:rStyle w:val="Emphasis"/>
        </w:rPr>
        <w:t xml:space="preserve">iberal </w:t>
      </w:r>
      <w:r w:rsidRPr="00CE40B3">
        <w:rPr>
          <w:rStyle w:val="Emphasis"/>
          <w:highlight w:val="cyan"/>
        </w:rPr>
        <w:t>i</w:t>
      </w:r>
      <w:r w:rsidRPr="00394BD3">
        <w:rPr>
          <w:rStyle w:val="Emphasis"/>
        </w:rPr>
        <w:t xml:space="preserve">nternational </w:t>
      </w:r>
      <w:r w:rsidRPr="00CE40B3">
        <w:rPr>
          <w:rStyle w:val="Emphasis"/>
          <w:highlight w:val="cyan"/>
        </w:rPr>
        <w:t>o</w:t>
      </w:r>
      <w:r w:rsidRPr="00394BD3">
        <w:rPr>
          <w:rStyle w:val="Emphasis"/>
        </w:rPr>
        <w:t>rder</w:t>
      </w:r>
      <w:r w:rsidRPr="00394BD3">
        <w:t>.</w:t>
      </w:r>
    </w:p>
    <w:p w14:paraId="5AFDC13A" w14:textId="77777777" w:rsidR="00324835" w:rsidRDefault="00324835" w:rsidP="00324835">
      <w:pPr>
        <w:pStyle w:val="Heading4"/>
      </w:pPr>
      <w:r>
        <w:t xml:space="preserve">9] the alternative is </w:t>
      </w:r>
      <w:r>
        <w:rPr>
          <w:u w:val="single"/>
        </w:rPr>
        <w:t>spheres of influence</w:t>
      </w:r>
      <w:r>
        <w:t xml:space="preserve">—that </w:t>
      </w:r>
      <w:r>
        <w:rPr>
          <w:u w:val="single"/>
        </w:rPr>
        <w:t xml:space="preserve">collapses </w:t>
      </w:r>
      <w:r>
        <w:t xml:space="preserve">into </w:t>
      </w:r>
      <w:r>
        <w:rPr>
          <w:u w:val="single"/>
        </w:rPr>
        <w:t>nuclear war</w:t>
      </w:r>
      <w:r>
        <w:t>.</w:t>
      </w:r>
    </w:p>
    <w:p w14:paraId="53EAA882" w14:textId="77777777" w:rsidR="00324835" w:rsidRPr="00394BD3" w:rsidRDefault="00324835" w:rsidP="00324835">
      <w:pPr>
        <w:rPr>
          <w:szCs w:val="16"/>
        </w:rPr>
      </w:pPr>
      <w:r w:rsidRPr="00394BD3">
        <w:rPr>
          <w:rStyle w:val="Style13ptBold"/>
        </w:rPr>
        <w:t>Twining 17</w:t>
      </w:r>
      <w:r w:rsidRPr="00394BD3">
        <w:t>, Counselor &amp; Asia Director, the German Marshall Fund of the United States</w:t>
      </w:r>
      <w:r w:rsidRPr="00394BD3">
        <w:rPr>
          <w:szCs w:val="16"/>
        </w:rPr>
        <w:t xml:space="preserve">(Daniel, Abandoning the Liberal International Order for a Spheres-of-Influence World is a Trap for America…," Medium, </w:t>
      </w:r>
      <w:hyperlink r:id="rId19" w:history="1">
        <w:r w:rsidRPr="00394BD3">
          <w:rPr>
            <w:rStyle w:val="Hyperlink"/>
            <w:szCs w:val="16"/>
          </w:rPr>
          <w:t>https://medium.com/out-of-order/abandoning-the-liberal-international-order-for-a-spheres-of-influence-world-is-a-trap-for-america-7bfcdbb83df4</w:t>
        </w:r>
      </w:hyperlink>
      <w:r w:rsidRPr="00394BD3">
        <w:rPr>
          <w:szCs w:val="16"/>
        </w:rPr>
        <w:t>)</w:t>
      </w:r>
    </w:p>
    <w:p w14:paraId="6C4F6648" w14:textId="77777777" w:rsidR="00324835" w:rsidRPr="00394BD3" w:rsidRDefault="00324835" w:rsidP="00324835">
      <w:pPr>
        <w:rPr>
          <w:szCs w:val="16"/>
        </w:rPr>
      </w:pPr>
    </w:p>
    <w:p w14:paraId="3D13B6F1" w14:textId="53345904" w:rsidR="00324835" w:rsidRDefault="00324835" w:rsidP="00324835">
      <w:r w:rsidRPr="00394BD3">
        <w:t xml:space="preserve">The liberal world order is under assault. Polls suggest an American ambivalence about upholding the rules-based global system. Populists are besieging governing elites in the West while Russia works strategically to destabilize European and American governments through propaganda and proxies. </w:t>
      </w:r>
      <w:r w:rsidRPr="00394BD3">
        <w:rPr>
          <w:rStyle w:val="StyleUnderline"/>
        </w:rPr>
        <w:t xml:space="preserve">A rising </w:t>
      </w:r>
      <w:r w:rsidRPr="00CE40B3">
        <w:rPr>
          <w:rStyle w:val="StyleUnderline"/>
          <w:highlight w:val="cyan"/>
        </w:rPr>
        <w:t>China wants</w:t>
      </w:r>
      <w:r w:rsidRPr="00394BD3">
        <w:rPr>
          <w:rStyle w:val="StyleUnderline"/>
        </w:rPr>
        <w:t xml:space="preserve"> to create </w:t>
      </w:r>
      <w:r w:rsidRPr="00CE40B3">
        <w:rPr>
          <w:rStyle w:val="StyleUnderline"/>
          <w:highlight w:val="cyan"/>
        </w:rPr>
        <w:t>a</w:t>
      </w:r>
      <w:r w:rsidRPr="00394BD3">
        <w:rPr>
          <w:rStyle w:val="StyleUnderline"/>
        </w:rPr>
        <w:t xml:space="preserve"> global </w:t>
      </w:r>
      <w:r w:rsidRPr="00CE40B3">
        <w:rPr>
          <w:rStyle w:val="StyleUnderline"/>
          <w:highlight w:val="cyan"/>
        </w:rPr>
        <w:t>system</w:t>
      </w:r>
      <w:r w:rsidRPr="00394BD3">
        <w:rPr>
          <w:rStyle w:val="StyleUnderline"/>
        </w:rPr>
        <w:t xml:space="preserve"> that is not U.S.-centric, one in </w:t>
      </w:r>
      <w:r w:rsidRPr="00CE40B3">
        <w:rPr>
          <w:rStyle w:val="StyleUnderline"/>
          <w:highlight w:val="cyan"/>
        </w:rPr>
        <w:t>which smaller powers defer to bigger</w:t>
      </w:r>
      <w:r w:rsidRPr="00394BD3">
        <w:rPr>
          <w:rStyle w:val="StyleUnderline"/>
        </w:rPr>
        <w:t xml:space="preserve"> ones </w:t>
      </w:r>
      <w:r w:rsidRPr="00CE40B3">
        <w:rPr>
          <w:rStyle w:val="StyleUnderline"/>
          <w:highlight w:val="cyan"/>
        </w:rPr>
        <w:t>and</w:t>
      </w:r>
      <w:r w:rsidRPr="00394BD3">
        <w:rPr>
          <w:rStyle w:val="StyleUnderline"/>
        </w:rPr>
        <w:t xml:space="preserve"> </w:t>
      </w:r>
      <w:r w:rsidRPr="00394BD3">
        <w:rPr>
          <w:rStyle w:val="Emphasis"/>
        </w:rPr>
        <w:t xml:space="preserve">norms of </w:t>
      </w:r>
      <w:r w:rsidRPr="00CE40B3">
        <w:rPr>
          <w:rStyle w:val="Emphasis"/>
          <w:highlight w:val="cyan"/>
        </w:rPr>
        <w:t>democracy and</w:t>
      </w:r>
      <w:r w:rsidRPr="00394BD3">
        <w:rPr>
          <w:rStyle w:val="Emphasis"/>
        </w:rPr>
        <w:t xml:space="preserve"> rule of </w:t>
      </w:r>
      <w:r w:rsidRPr="00CE40B3">
        <w:rPr>
          <w:rStyle w:val="Emphasis"/>
          <w:highlight w:val="cyan"/>
        </w:rPr>
        <w:t>law do not prevail</w:t>
      </w:r>
      <w:r w:rsidRPr="00394BD3">
        <w:t>. Meanwhile</w:t>
      </w:r>
      <w:r w:rsidRPr="00394BD3">
        <w:rPr>
          <w:rStyle w:val="StyleUnderline"/>
        </w:rPr>
        <w:t xml:space="preserve">, the U.S. alliance system looks adrift while competitors in </w:t>
      </w:r>
      <w:r w:rsidRPr="00394BD3">
        <w:rPr>
          <w:rStyle w:val="Emphasis"/>
        </w:rPr>
        <w:t>China and Russia appear to be on the march</w:t>
      </w:r>
      <w:r w:rsidRPr="00394BD3">
        <w:rPr>
          <w:rStyle w:val="StyleUnderline"/>
        </w:rPr>
        <w:t xml:space="preserve">. </w:t>
      </w:r>
      <w:r w:rsidRPr="00394BD3">
        <w:t xml:space="preserve">If it holds, </w:t>
      </w:r>
      <w:r w:rsidRPr="00CE40B3">
        <w:rPr>
          <w:rStyle w:val="StyleUnderline"/>
          <w:highlight w:val="cyan"/>
        </w:rPr>
        <w:t>this</w:t>
      </w:r>
      <w:r w:rsidRPr="00394BD3">
        <w:rPr>
          <w:rStyle w:val="StyleUnderline"/>
        </w:rPr>
        <w:t xml:space="preserve"> trend </w:t>
      </w:r>
      <w:r w:rsidRPr="00CE40B3">
        <w:rPr>
          <w:rStyle w:val="StyleUnderline"/>
          <w:highlight w:val="cyan"/>
        </w:rPr>
        <w:t>could produce</w:t>
      </w:r>
      <w:r w:rsidRPr="00394BD3">
        <w:rPr>
          <w:rStyle w:val="StyleUnderline"/>
        </w:rPr>
        <w:t xml:space="preserve"> a </w:t>
      </w:r>
      <w:r w:rsidRPr="00CE40B3">
        <w:rPr>
          <w:rStyle w:val="StyleUnderline"/>
          <w:highlight w:val="cyan"/>
        </w:rPr>
        <w:t>spheres-of-influence</w:t>
      </w:r>
      <w:r w:rsidRPr="00394BD3">
        <w:rPr>
          <w:rStyle w:val="StyleUnderline"/>
        </w:rPr>
        <w:t xml:space="preserve"> world</w:t>
      </w:r>
      <w:r w:rsidRPr="00394BD3">
        <w:rPr>
          <w:rFonts w:ascii="Times New Roman" w:hAnsi="Times New Roman" w:cs="Times New Roman"/>
        </w:rPr>
        <w:t> </w:t>
      </w:r>
      <w:r w:rsidRPr="00394BD3">
        <w:t>—</w:t>
      </w:r>
      <w:r w:rsidRPr="00394BD3">
        <w:rPr>
          <w:rFonts w:ascii="Times New Roman" w:hAnsi="Times New Roman" w:cs="Times New Roman"/>
        </w:rPr>
        <w:t> </w:t>
      </w:r>
      <w:r w:rsidRPr="00394BD3">
        <w:t xml:space="preserve">which many, including the current presidents of the United States, China, and Russia, find intuitively </w:t>
      </w:r>
      <w:r w:rsidRPr="00394BD3">
        <w:lastRenderedPageBreak/>
        <w:t xml:space="preserve">attractive. But </w:t>
      </w:r>
      <w:r w:rsidRPr="00394BD3">
        <w:rPr>
          <w:rStyle w:val="StyleUnderline"/>
        </w:rPr>
        <w:t xml:space="preserve">were such an order to replace one based on global integration and American leadership in the geopolitical cockpits of Europe </w:t>
      </w:r>
      <w:r w:rsidRPr="00CE40B3">
        <w:rPr>
          <w:rStyle w:val="StyleUnderline"/>
          <w:highlight w:val="cyan"/>
        </w:rPr>
        <w:t>and</w:t>
      </w:r>
      <w:r w:rsidRPr="00394BD3">
        <w:rPr>
          <w:rStyle w:val="StyleUnderline"/>
        </w:rPr>
        <w:t xml:space="preserve"> Asia, it </w:t>
      </w:r>
      <w:r w:rsidRPr="00394BD3">
        <w:rPr>
          <w:rStyle w:val="Emphasis"/>
        </w:rPr>
        <w:t xml:space="preserve">would only engender insecurity and </w:t>
      </w:r>
      <w:r w:rsidRPr="00CE40B3">
        <w:rPr>
          <w:rStyle w:val="Emphasis"/>
          <w:highlight w:val="cyan"/>
        </w:rPr>
        <w:t>conflict</w:t>
      </w:r>
      <w:r w:rsidRPr="00394BD3">
        <w:rPr>
          <w:rStyle w:val="Emphasis"/>
        </w:rPr>
        <w:t xml:space="preserve">. </w:t>
      </w:r>
      <w:r w:rsidRPr="00394BD3">
        <w:rPr>
          <w:rStyle w:val="StyleUnderline"/>
        </w:rPr>
        <w:t>In a spheres-of-influence world, great powers order their regions. The United States would go back to a “Monroe Doctrine” version of grand strategy; Russia would dominate the former Soviet space; China would govern East Asia, and India South Asia. The problem with this kind of order, however, is several-fold.</w:t>
      </w:r>
      <w:r w:rsidRPr="00394BD3">
        <w:t xml:space="preserve"> </w:t>
      </w:r>
      <w:r w:rsidRPr="00394BD3">
        <w:rPr>
          <w:rStyle w:val="Emphasis"/>
        </w:rPr>
        <w:t xml:space="preserve">Too many spheres </w:t>
      </w:r>
      <w:r w:rsidRPr="00CE40B3">
        <w:rPr>
          <w:rStyle w:val="Emphasis"/>
          <w:highlight w:val="cyan"/>
        </w:rPr>
        <w:t>overlap</w:t>
      </w:r>
      <w:r w:rsidRPr="00394BD3">
        <w:rPr>
          <w:rStyle w:val="Emphasis"/>
        </w:rPr>
        <w:t xml:space="preserve"> in ways that </w:t>
      </w:r>
      <w:r w:rsidRPr="00CE40B3">
        <w:rPr>
          <w:rStyle w:val="Emphasis"/>
          <w:highlight w:val="cyan"/>
        </w:rPr>
        <w:t>would generate conflict</w:t>
      </w:r>
      <w:r w:rsidRPr="00394BD3">
        <w:t xml:space="preserve"> </w:t>
      </w:r>
      <w:r w:rsidRPr="00394BD3">
        <w:rPr>
          <w:rStyle w:val="StyleUnderline"/>
        </w:rPr>
        <w:t>rather than clean lines of responsibility</w:t>
      </w:r>
      <w:r w:rsidRPr="00394BD3">
        <w:t xml:space="preserve">. Japan would oppose Chinese suzerainty in East Asia, including by developing nuclear weapons; India and China would compete vigorously in Southeast Asia; </w:t>
      </w:r>
      <w:r w:rsidRPr="00CE40B3">
        <w:rPr>
          <w:rStyle w:val="StyleUnderline"/>
          <w:highlight w:val="cyan"/>
        </w:rPr>
        <w:t>Russia and China would contest</w:t>
      </w:r>
      <w:r w:rsidRPr="00394BD3">
        <w:rPr>
          <w:rStyle w:val="StyleUnderline"/>
        </w:rPr>
        <w:t xml:space="preserve"> the </w:t>
      </w:r>
      <w:r w:rsidRPr="00CE40B3">
        <w:rPr>
          <w:rStyle w:val="StyleUnderline"/>
          <w:highlight w:val="cyan"/>
        </w:rPr>
        <w:t>resources and loyalties</w:t>
      </w:r>
      <w:r w:rsidRPr="00394BD3">
        <w:rPr>
          <w:rStyle w:val="StyleUnderline"/>
        </w:rPr>
        <w:t xml:space="preserve"> of Central</w:t>
      </w:r>
      <w:r w:rsidRPr="00394BD3">
        <w:t xml:space="preserve"> Asia; Europe and Russia would clash over primacy of Central and Eastern Europe. </w:t>
      </w:r>
      <w:r w:rsidRPr="00CE40B3">
        <w:rPr>
          <w:rStyle w:val="StyleUnderline"/>
          <w:highlight w:val="cyan"/>
        </w:rPr>
        <w:t>The Middle East would be</w:t>
      </w:r>
      <w:r w:rsidRPr="00394BD3">
        <w:rPr>
          <w:rStyle w:val="StyleUnderline"/>
        </w:rPr>
        <w:t xml:space="preserve"> </w:t>
      </w:r>
      <w:r w:rsidRPr="00CE40B3">
        <w:rPr>
          <w:rStyle w:val="StyleUnderline"/>
          <w:highlight w:val="cyan"/>
        </w:rPr>
        <w:t>an</w:t>
      </w:r>
      <w:r w:rsidRPr="00394BD3">
        <w:rPr>
          <w:rStyle w:val="StyleUnderline"/>
        </w:rPr>
        <w:t xml:space="preserve"> </w:t>
      </w:r>
      <w:r w:rsidRPr="00394BD3">
        <w:rPr>
          <w:rStyle w:val="Emphasis"/>
        </w:rPr>
        <w:t xml:space="preserve">even more likely </w:t>
      </w:r>
      <w:r w:rsidRPr="00CE40B3">
        <w:rPr>
          <w:rStyle w:val="Emphasis"/>
          <w:highlight w:val="cyan"/>
        </w:rPr>
        <w:t>arena for</w:t>
      </w:r>
      <w:r w:rsidRPr="00394BD3">
        <w:rPr>
          <w:rStyle w:val="Emphasis"/>
        </w:rPr>
        <w:t xml:space="preserve"> hot </w:t>
      </w:r>
      <w:r w:rsidRPr="00CE40B3">
        <w:rPr>
          <w:rStyle w:val="Emphasis"/>
          <w:highlight w:val="cyan"/>
        </w:rPr>
        <w:t>war</w:t>
      </w:r>
      <w:r w:rsidRPr="00394BD3">
        <w:rPr>
          <w:rStyle w:val="StyleUnderline"/>
        </w:rPr>
        <w:t xml:space="preserve"> between Saudi Arabia and Iran, and Turkey would contest regions also claimed by Russia, Europe, and possibly China</w:t>
      </w:r>
      <w:r w:rsidRPr="00394BD3">
        <w:t xml:space="preserve">. Russia, like the Soviet Empire before it, would keep pushing west until it met enough hard power to stop it. </w:t>
      </w:r>
      <w:r w:rsidRPr="00394BD3">
        <w:rPr>
          <w:rStyle w:val="StyleUnderline"/>
        </w:rPr>
        <w:t xml:space="preserve">A </w:t>
      </w:r>
      <w:r w:rsidRPr="00CE40B3">
        <w:rPr>
          <w:rStyle w:val="StyleUnderline"/>
          <w:highlight w:val="cyan"/>
        </w:rPr>
        <w:t>spheres</w:t>
      </w:r>
      <w:r w:rsidRPr="00394BD3">
        <w:rPr>
          <w:rStyle w:val="StyleUnderline"/>
        </w:rPr>
        <w:t xml:space="preserve"> of influence world </w:t>
      </w:r>
      <w:r w:rsidRPr="00CE40B3">
        <w:rPr>
          <w:rStyle w:val="StyleUnderline"/>
          <w:highlight w:val="cyan"/>
        </w:rPr>
        <w:t>would</w:t>
      </w:r>
      <w:r w:rsidRPr="00394BD3">
        <w:rPr>
          <w:rStyle w:val="StyleUnderline"/>
        </w:rPr>
        <w:t xml:space="preserve"> also </w:t>
      </w:r>
      <w:r w:rsidRPr="00CE40B3">
        <w:rPr>
          <w:rStyle w:val="StyleUnderline"/>
          <w:highlight w:val="cyan"/>
        </w:rPr>
        <w:t>sharpen</w:t>
      </w:r>
      <w:r w:rsidRPr="00394BD3">
        <w:rPr>
          <w:rStyle w:val="StyleUnderline"/>
        </w:rPr>
        <w:t xml:space="preserve"> great power </w:t>
      </w:r>
      <w:r w:rsidRPr="00CE40B3">
        <w:rPr>
          <w:rStyle w:val="StyleUnderline"/>
          <w:highlight w:val="cyan"/>
        </w:rPr>
        <w:t>competition outside</w:t>
      </w:r>
      <w:r w:rsidRPr="00394BD3">
        <w:rPr>
          <w:rStyle w:val="StyleUnderline"/>
        </w:rPr>
        <w:t xml:space="preserve"> of each region. </w:t>
      </w:r>
      <w:r w:rsidRPr="00CE40B3">
        <w:rPr>
          <w:rStyle w:val="StyleUnderline"/>
          <w:highlight w:val="cyan"/>
        </w:rPr>
        <w:t>Regional hegemony is a springboard for global contestation</w:t>
      </w:r>
      <w:r w:rsidRPr="00CE40B3">
        <w:rPr>
          <w:highlight w:val="cyan"/>
        </w:rPr>
        <w:t xml:space="preserve">. </w:t>
      </w:r>
      <w:r w:rsidRPr="00CE40B3">
        <w:rPr>
          <w:rStyle w:val="Emphasis"/>
          <w:highlight w:val="cyan"/>
        </w:rPr>
        <w:t>China</w:t>
      </w:r>
      <w:r w:rsidRPr="00394BD3">
        <w:rPr>
          <w:rStyle w:val="Emphasis"/>
        </w:rPr>
        <w:t xml:space="preserve"> would be more likely to </w:t>
      </w:r>
      <w:r w:rsidRPr="00CE40B3">
        <w:rPr>
          <w:rStyle w:val="Emphasis"/>
          <w:highlight w:val="cyan"/>
        </w:rPr>
        <w:t>challenge the U</w:t>
      </w:r>
      <w:r w:rsidRPr="00394BD3">
        <w:rPr>
          <w:rStyle w:val="Emphasis"/>
        </w:rPr>
        <w:t xml:space="preserve">nited </w:t>
      </w:r>
      <w:r w:rsidRPr="00CE40B3">
        <w:rPr>
          <w:rStyle w:val="Emphasis"/>
          <w:highlight w:val="cyan"/>
        </w:rPr>
        <w:t>S</w:t>
      </w:r>
      <w:r w:rsidRPr="00394BD3">
        <w:rPr>
          <w:rStyle w:val="Emphasis"/>
        </w:rPr>
        <w:t>tates out-of-area if it had subdued strategic competition in its own region</w:t>
      </w:r>
      <w:r w:rsidRPr="00394BD3">
        <w:t xml:space="preserve">. </w:t>
      </w:r>
      <w:r w:rsidRPr="00394BD3">
        <w:rPr>
          <w:rStyle w:val="StyleUnderline"/>
        </w:rPr>
        <w:t>Russia, like the Soviet Empire before it, would keep pushing west until it met enough hard power to stop i</w:t>
      </w:r>
      <w:r w:rsidRPr="00394BD3">
        <w:t>t. (The fact that Russian troops marched through Paris during the Napoleonic Wars demonstrates that the limits of Russian power need not be confined to the former Warsaw Pact). American leaders have long understood that a “Fortress America” approach is a source of national insecurity. Franklin Roosevelt made this case in a series of “fireside chats” in the run-up to America’s participation in World War II</w:t>
      </w:r>
      <w:r w:rsidRPr="00394BD3">
        <w:rPr>
          <w:rFonts w:ascii="Times New Roman" w:hAnsi="Times New Roman" w:cs="Times New Roman"/>
        </w:rPr>
        <w:t> </w:t>
      </w:r>
      <w:r w:rsidRPr="00394BD3">
        <w:t>—</w:t>
      </w:r>
      <w:r w:rsidRPr="00394BD3">
        <w:rPr>
          <w:rFonts w:ascii="Times New Roman" w:hAnsi="Times New Roman" w:cs="Times New Roman"/>
        </w:rPr>
        <w:t> </w:t>
      </w:r>
      <w:r w:rsidRPr="00394BD3">
        <w:t xml:space="preserve">even before the advent of the far more sophisticated power-projection technologies that exist today. Roosevelt and his generals well understood that the United States could not be safe if hostile </w:t>
      </w:r>
      <w:proofErr w:type="gramStart"/>
      <w:r w:rsidRPr="00394BD3">
        <w:t>powers controlled</w:t>
      </w:r>
      <w:proofErr w:type="gramEnd"/>
      <w:r w:rsidRPr="00394BD3">
        <w:t xml:space="preserve"> Europe and Asia, despite the wide oceans separating North America from both theaters. </w:t>
      </w:r>
      <w:r w:rsidRPr="00394BD3">
        <w:rPr>
          <w:rStyle w:val="StyleUnderline"/>
        </w:rPr>
        <w:t xml:space="preserve">A </w:t>
      </w:r>
      <w:r w:rsidRPr="00CE40B3">
        <w:rPr>
          <w:rStyle w:val="StyleUnderline"/>
          <w:highlight w:val="cyan"/>
        </w:rPr>
        <w:t>spheres</w:t>
      </w:r>
      <w:r w:rsidRPr="00394BD3">
        <w:rPr>
          <w:rStyle w:val="StyleUnderline"/>
        </w:rPr>
        <w:t xml:space="preserve">-of-influence world </w:t>
      </w:r>
      <w:r w:rsidRPr="00CE40B3">
        <w:rPr>
          <w:rStyle w:val="StyleUnderline"/>
          <w:highlight w:val="cyan"/>
        </w:rPr>
        <w:t>would</w:t>
      </w:r>
      <w:r w:rsidRPr="00394BD3">
        <w:t xml:space="preserve"> also </w:t>
      </w:r>
      <w:r w:rsidRPr="00CE40B3">
        <w:rPr>
          <w:rStyle w:val="StyleUnderline"/>
          <w:highlight w:val="cyan"/>
        </w:rPr>
        <w:t>crack up the</w:t>
      </w:r>
      <w:r w:rsidRPr="00394BD3">
        <w:rPr>
          <w:rStyle w:val="StyleUnderline"/>
        </w:rPr>
        <w:t xml:space="preserve"> integrated </w:t>
      </w:r>
      <w:r w:rsidRPr="00CE40B3">
        <w:rPr>
          <w:rStyle w:val="StyleUnderline"/>
          <w:highlight w:val="cyan"/>
        </w:rPr>
        <w:t>global economy that underlies</w:t>
      </w:r>
      <w:r w:rsidRPr="00394BD3">
        <w:rPr>
          <w:rStyle w:val="StyleUnderline"/>
        </w:rPr>
        <w:t xml:space="preserve"> the miracle in </w:t>
      </w:r>
      <w:r w:rsidRPr="00CE40B3">
        <w:rPr>
          <w:rStyle w:val="StyleUnderline"/>
          <w:highlight w:val="cyan"/>
        </w:rPr>
        <w:t>human welfare that</w:t>
      </w:r>
      <w:r w:rsidRPr="00394BD3">
        <w:rPr>
          <w:rStyle w:val="StyleUnderline"/>
        </w:rPr>
        <w:t xml:space="preserve"> has lifted billions out of poverty in past decades.</w:t>
      </w:r>
      <w:r w:rsidRPr="00394BD3">
        <w:t xml:space="preserve"> </w:t>
      </w:r>
      <w:r w:rsidRPr="00394BD3">
        <w:rPr>
          <w:rStyle w:val="StyleUnderline"/>
        </w:rPr>
        <w:t xml:space="preserve">It </w:t>
      </w:r>
      <w:r w:rsidRPr="00CE40B3">
        <w:rPr>
          <w:rStyle w:val="StyleUnderline"/>
          <w:highlight w:val="cyan"/>
        </w:rPr>
        <w:t>would replicate</w:t>
      </w:r>
      <w:r w:rsidRPr="00394BD3">
        <w:t xml:space="preserve"> the exclusive </w:t>
      </w:r>
      <w:r w:rsidRPr="00394BD3">
        <w:rPr>
          <w:rStyle w:val="StyleUnderline"/>
        </w:rPr>
        <w:t xml:space="preserve">economic blocs of </w:t>
      </w:r>
      <w:r w:rsidRPr="00CE40B3">
        <w:rPr>
          <w:rStyle w:val="StyleUnderline"/>
          <w:highlight w:val="cyan"/>
        </w:rPr>
        <w:t>the 1930s</w:t>
      </w:r>
      <w:r w:rsidRPr="00394BD3">
        <w:rPr>
          <w:rStyle w:val="StyleUnderline"/>
        </w:rPr>
        <w:t>, including an East Asia “co-prosperity sphere,” seeding conflict and undercutting prosperity. A</w:t>
      </w:r>
      <w:r w:rsidRPr="00394BD3">
        <w:t xml:space="preserve"> real-world and real-time </w:t>
      </w:r>
      <w:r w:rsidRPr="00394BD3">
        <w:rPr>
          <w:rStyle w:val="StyleUnderline"/>
        </w:rPr>
        <w:t xml:space="preserve">example of what happens when American power retreats </w:t>
      </w:r>
      <w:proofErr w:type="gramStart"/>
      <w:r w:rsidRPr="00394BD3">
        <w:rPr>
          <w:rStyle w:val="StyleUnderline"/>
        </w:rPr>
        <w:t>in an effort to</w:t>
      </w:r>
      <w:proofErr w:type="gramEnd"/>
      <w:r w:rsidRPr="00394BD3">
        <w:rPr>
          <w:rStyle w:val="StyleUnderline"/>
        </w:rPr>
        <w:t xml:space="preserve"> encourage regional powers to solve their own problems is the mess in Syria.</w:t>
      </w:r>
      <w:r w:rsidRPr="00394BD3">
        <w:t xml:space="preserve"> </w:t>
      </w:r>
      <w:r w:rsidRPr="00394BD3">
        <w:rPr>
          <w:rStyle w:val="StyleUnderline"/>
        </w:rPr>
        <w:t>It has produced the greatest refugee crisis since 1945</w:t>
      </w:r>
      <w:r w:rsidRPr="00394BD3">
        <w:rPr>
          <w:rFonts w:ascii="Times New Roman" w:hAnsi="Times New Roman" w:cs="Times New Roman"/>
        </w:rPr>
        <w:t> </w:t>
      </w:r>
      <w:r w:rsidRPr="00394BD3">
        <w:t>—</w:t>
      </w:r>
      <w:r w:rsidRPr="00394BD3">
        <w:rPr>
          <w:rFonts w:ascii="Times New Roman" w:hAnsi="Times New Roman" w:cs="Times New Roman"/>
        </w:rPr>
        <w:t> </w:t>
      </w:r>
      <w:r w:rsidRPr="00394BD3">
        <w:rPr>
          <w:rStyle w:val="StyleUnderline"/>
        </w:rPr>
        <w:t>a stain on the consciousness of human civilization</w:t>
      </w:r>
      <w:r w:rsidRPr="00394BD3">
        <w:rPr>
          <w:rFonts w:ascii="Times New Roman" w:hAnsi="Times New Roman" w:cs="Times New Roman"/>
        </w:rPr>
        <w:t> </w:t>
      </w:r>
      <w:r w:rsidRPr="00394BD3">
        <w:t>—</w:t>
      </w:r>
      <w:r w:rsidRPr="00394BD3">
        <w:rPr>
          <w:rFonts w:ascii="Times New Roman" w:hAnsi="Times New Roman" w:cs="Times New Roman"/>
        </w:rPr>
        <w:t> </w:t>
      </w:r>
      <w:r w:rsidRPr="00394BD3">
        <w:t xml:space="preserve">and has led many to conclude that the Middle Eastern order of states dating to the end of World War 1 is collapsing. President Obama pursued an express policy of </w:t>
      </w:r>
      <w:r w:rsidRPr="00394BD3">
        <w:rPr>
          <w:rStyle w:val="StyleUnderline"/>
        </w:rPr>
        <w:t>retracting</w:t>
      </w:r>
      <w:r w:rsidRPr="00394BD3">
        <w:t xml:space="preserve"> American military </w:t>
      </w:r>
      <w:r w:rsidRPr="00394BD3">
        <w:rPr>
          <w:rStyle w:val="StyleUnderline"/>
        </w:rPr>
        <w:t>power</w:t>
      </w:r>
      <w:r w:rsidRPr="00394BD3">
        <w:t xml:space="preserve"> from the Middle East, </w:t>
      </w:r>
      <w:r w:rsidRPr="00394BD3">
        <w:rPr>
          <w:rStyle w:val="StyleUnderline"/>
        </w:rPr>
        <w:t>including withdrawing</w:t>
      </w:r>
      <w:r w:rsidRPr="00394BD3">
        <w:t xml:space="preserve"> all </w:t>
      </w:r>
      <w:r w:rsidRPr="00394BD3">
        <w:rPr>
          <w:rStyle w:val="StyleUnderline"/>
        </w:rPr>
        <w:t>troops</w:t>
      </w:r>
      <w:r w:rsidRPr="00394BD3">
        <w:t xml:space="preserve"> from Iraq </w:t>
      </w:r>
      <w:r w:rsidRPr="00394BD3">
        <w:rPr>
          <w:rStyle w:val="StyleUnderline"/>
        </w:rPr>
        <w:t>and refusing to intervene militarily</w:t>
      </w:r>
      <w:r w:rsidRPr="00394BD3">
        <w:t xml:space="preserve"> when President Assad used chemical weapons against his own people, despite a red-line injunction from the United States not to do so. Obama and his White House political advisors believed that American withdrawal from the Arab Middle East (if not from the ironclad U.S. commitment to Israel) would lead a new balance of power to form, one policed by regional powers rather than by America. This flawed, amoral, and un-strategic approach </w:t>
      </w:r>
      <w:r w:rsidRPr="00394BD3">
        <w:rPr>
          <w:rStyle w:val="Emphasis"/>
        </w:rPr>
        <w:t>has led to a series of hot wars</w:t>
      </w:r>
      <w:r w:rsidRPr="00394BD3">
        <w:rPr>
          <w:rFonts w:ascii="Times New Roman" w:hAnsi="Times New Roman" w:cs="Times New Roman"/>
        </w:rPr>
        <w:t> </w:t>
      </w:r>
      <w:r w:rsidRPr="00394BD3">
        <w:t>—</w:t>
      </w:r>
      <w:r w:rsidRPr="00394BD3">
        <w:rPr>
          <w:rFonts w:ascii="Times New Roman" w:hAnsi="Times New Roman" w:cs="Times New Roman"/>
        </w:rPr>
        <w:t> </w:t>
      </w:r>
      <w:r w:rsidRPr="00394BD3">
        <w:t>in Syria, Iraq, and Yemen</w:t>
      </w:r>
      <w:r w:rsidRPr="00394BD3">
        <w:rPr>
          <w:rFonts w:ascii="Times New Roman" w:hAnsi="Times New Roman" w:cs="Times New Roman"/>
        </w:rPr>
        <w:t> </w:t>
      </w:r>
      <w:r w:rsidRPr="00394BD3">
        <w:t>—</w:t>
      </w:r>
      <w:r w:rsidRPr="00394BD3">
        <w:rPr>
          <w:rFonts w:ascii="Times New Roman" w:hAnsi="Times New Roman" w:cs="Times New Roman"/>
        </w:rPr>
        <w:t> </w:t>
      </w:r>
      <w:r w:rsidRPr="00394BD3">
        <w:t xml:space="preserve">the collapse of Arab allies’ confidence in the United States as an ally, as well as an intensified cold war with Iran. Despite the international agreement freezing Iran’s nuclear program, Iran’s support for terrorism and hostile insurgencies targeting American allies across its region </w:t>
      </w:r>
      <w:proofErr w:type="gramStart"/>
      <w:r w:rsidRPr="00394BD3">
        <w:t>actually intensified</w:t>
      </w:r>
      <w:proofErr w:type="gramEnd"/>
      <w:r w:rsidRPr="00394BD3">
        <w:t xml:space="preserve"> during this period. </w:t>
      </w:r>
      <w:r w:rsidRPr="00394BD3">
        <w:rPr>
          <w:rStyle w:val="StyleUnderline"/>
        </w:rPr>
        <w:t>A spheres-of-</w:t>
      </w:r>
      <w:r w:rsidRPr="00394BD3">
        <w:rPr>
          <w:rStyle w:val="StyleUnderline"/>
        </w:rPr>
        <w:lastRenderedPageBreak/>
        <w:t xml:space="preserve">influence world </w:t>
      </w:r>
      <w:r w:rsidRPr="00394BD3">
        <w:rPr>
          <w:rStyle w:val="Emphasis"/>
        </w:rPr>
        <w:t xml:space="preserve">leaves </w:t>
      </w:r>
      <w:r w:rsidRPr="00CE40B3">
        <w:rPr>
          <w:rStyle w:val="Emphasis"/>
          <w:highlight w:val="cyan"/>
        </w:rPr>
        <w:t>weaker states to become</w:t>
      </w:r>
      <w:r w:rsidRPr="00394BD3">
        <w:rPr>
          <w:rStyle w:val="Emphasis"/>
        </w:rPr>
        <w:t xml:space="preserve"> the </w:t>
      </w:r>
      <w:r w:rsidRPr="00CE40B3">
        <w:rPr>
          <w:rStyle w:val="Emphasis"/>
          <w:highlight w:val="cyan"/>
        </w:rPr>
        <w:t>victims</w:t>
      </w:r>
      <w:r w:rsidRPr="00394BD3">
        <w:rPr>
          <w:rStyle w:val="Emphasis"/>
        </w:rPr>
        <w:t xml:space="preserve"> of stronger or more aggressive ones</w:t>
      </w:r>
      <w:r w:rsidRPr="00394BD3">
        <w:t xml:space="preserve">, </w:t>
      </w:r>
      <w:r w:rsidRPr="00394BD3">
        <w:rPr>
          <w:rStyle w:val="StyleUnderline"/>
        </w:rPr>
        <w:t xml:space="preserve">and it seeds insecurity by removing the reassuring variable of American military guarantees and presence </w:t>
      </w:r>
      <w:r w:rsidRPr="00394BD3">
        <w:t xml:space="preserve">This experience underlines a core problem with a spheres-of-influence world. It leaves weaker states to become the victims of stronger or more aggressive ones, and it seeds insecurity by removing the reassuring variable of American military guarantees and presence. </w:t>
      </w:r>
      <w:r w:rsidRPr="00394BD3">
        <w:rPr>
          <w:rStyle w:val="StyleUnderline"/>
        </w:rPr>
        <w:t xml:space="preserve">It emboldens American adversaries and leads American allies to take self-help measures that themselves may undercut American security interests. A </w:t>
      </w:r>
      <w:r w:rsidRPr="00CE40B3">
        <w:rPr>
          <w:rStyle w:val="StyleUnderline"/>
          <w:highlight w:val="cyan"/>
        </w:rPr>
        <w:t>spheres</w:t>
      </w:r>
      <w:r w:rsidRPr="00394BD3">
        <w:rPr>
          <w:rStyle w:val="StyleUnderline"/>
        </w:rPr>
        <w:t xml:space="preserve">-of-influence world </w:t>
      </w:r>
      <w:r w:rsidRPr="00CE40B3">
        <w:rPr>
          <w:rStyle w:val="StyleUnderline"/>
          <w:highlight w:val="cyan"/>
        </w:rPr>
        <w:t>would</w:t>
      </w:r>
      <w:r w:rsidRPr="00394BD3">
        <w:rPr>
          <w:rStyle w:val="StyleUnderline"/>
        </w:rPr>
        <w:t xml:space="preserve"> also </w:t>
      </w:r>
      <w:r w:rsidRPr="00CE40B3">
        <w:rPr>
          <w:rStyle w:val="StyleUnderline"/>
          <w:highlight w:val="cyan"/>
        </w:rPr>
        <w:t>produce contestation of the</w:t>
      </w:r>
      <w:r w:rsidRPr="00394BD3">
        <w:rPr>
          <w:rStyle w:val="StyleUnderline"/>
        </w:rPr>
        <w:t xml:space="preserve"> open </w:t>
      </w:r>
      <w:r w:rsidRPr="00CE40B3">
        <w:rPr>
          <w:rStyle w:val="StyleUnderline"/>
          <w:highlight w:val="cyan"/>
        </w:rPr>
        <w:t>global commons</w:t>
      </w:r>
      <w:r w:rsidRPr="00394BD3">
        <w:rPr>
          <w:rStyle w:val="StyleUnderline"/>
        </w:rPr>
        <w:t xml:space="preserve"> that are the basis for the unprecedented prosperity produced by the liberal international economic order.</w:t>
      </w:r>
      <w:r w:rsidRPr="00394BD3">
        <w:t xml:space="preserve"> </w:t>
      </w:r>
      <w:r w:rsidRPr="00394BD3">
        <w:rPr>
          <w:rStyle w:val="StyleUnderline"/>
        </w:rPr>
        <w:t>Should the Indian and Pacific Oceans, or the Arctic and Mediterranean Seas, become arenas of great-power conflict</w:t>
      </w:r>
      <w:r w:rsidRPr="00394BD3">
        <w:t xml:space="preserve"> (like the South China Sea already has thanks to China’s militarization and unilateral assertion of sovereignty over it) </w:t>
      </w:r>
      <w:r w:rsidRPr="00394BD3">
        <w:rPr>
          <w:rStyle w:val="StyleUnderline"/>
        </w:rPr>
        <w:t xml:space="preserve">as leading states seek to incorporate them into their privileged zones of control, economic globalization would collapse, </w:t>
      </w:r>
      <w:r w:rsidRPr="00CE40B3">
        <w:rPr>
          <w:rStyle w:val="StyleUnderline"/>
          <w:highlight w:val="cyan"/>
        </w:rPr>
        <w:t>harming</w:t>
      </w:r>
      <w:r w:rsidRPr="00394BD3">
        <w:rPr>
          <w:rStyle w:val="StyleUnderline"/>
        </w:rPr>
        <w:t xml:space="preserve"> the economies of </w:t>
      </w:r>
      <w:r w:rsidRPr="00CE40B3">
        <w:rPr>
          <w:rStyle w:val="StyleUnderline"/>
          <w:highlight w:val="cyan"/>
        </w:rPr>
        <w:t>every</w:t>
      </w:r>
      <w:r w:rsidRPr="00394BD3">
        <w:rPr>
          <w:rStyle w:val="StyleUnderline"/>
        </w:rPr>
        <w:t xml:space="preserve"> major </w:t>
      </w:r>
      <w:r w:rsidRPr="00CE40B3">
        <w:rPr>
          <w:rStyle w:val="StyleUnderline"/>
          <w:highlight w:val="cyan"/>
        </w:rPr>
        <w:t>power</w:t>
      </w:r>
      <w:r w:rsidRPr="00394BD3">
        <w:rPr>
          <w:rStyle w:val="StyleUnderline"/>
        </w:rPr>
        <w:t>. The U</w:t>
      </w:r>
      <w:r w:rsidRPr="00394BD3">
        <w:t xml:space="preserve">nited </w:t>
      </w:r>
      <w:r w:rsidRPr="00394BD3">
        <w:rPr>
          <w:rStyle w:val="StyleUnderline"/>
        </w:rPr>
        <w:t>S</w:t>
      </w:r>
      <w:r w:rsidRPr="00394BD3">
        <w:t xml:space="preserve">tates, because of its sheer power and resource base as well as its relative geographical isolation, </w:t>
      </w:r>
      <w:r w:rsidRPr="00394BD3">
        <w:rPr>
          <w:rStyle w:val="StyleUnderline"/>
        </w:rPr>
        <w:t>might do OK in a spheres-of-influence world. Most of America’s friends and allies would not.</w:t>
      </w:r>
      <w:r w:rsidRPr="00394BD3">
        <w:t xml:space="preserve"> Their weakening and insecurity would in turn render the United States weaker and more insecure</w:t>
      </w:r>
      <w:r w:rsidRPr="00394BD3">
        <w:rPr>
          <w:rFonts w:ascii="Times New Roman" w:hAnsi="Times New Roman" w:cs="Times New Roman"/>
        </w:rPr>
        <w:t> </w:t>
      </w:r>
      <w:r w:rsidRPr="00394BD3">
        <w:t>—</w:t>
      </w:r>
      <w:r w:rsidRPr="00394BD3">
        <w:rPr>
          <w:rFonts w:ascii="Times New Roman" w:hAnsi="Times New Roman" w:cs="Times New Roman"/>
        </w:rPr>
        <w:t> </w:t>
      </w:r>
      <w:r w:rsidRPr="00394BD3">
        <w:t xml:space="preserve">since U.S. allies are force-multipliers for American hard and soft power, and since norms like freedom of the global commons are in fact underwritten by that power. More broadly, </w:t>
      </w:r>
      <w:r w:rsidRPr="00394BD3">
        <w:rPr>
          <w:rStyle w:val="StyleUnderline"/>
        </w:rPr>
        <w:t xml:space="preserve">such </w:t>
      </w:r>
      <w:r w:rsidRPr="00CE40B3">
        <w:rPr>
          <w:rStyle w:val="StyleUnderline"/>
          <w:highlight w:val="cyan"/>
        </w:rPr>
        <w:t>a transition would</w:t>
      </w:r>
      <w:r w:rsidRPr="00394BD3">
        <w:rPr>
          <w:rStyle w:val="StyleUnderline"/>
        </w:rPr>
        <w:t xml:space="preserve"> also likely </w:t>
      </w:r>
      <w:r w:rsidRPr="00CE40B3">
        <w:rPr>
          <w:rStyle w:val="StyleUnderline"/>
          <w:highlight w:val="cyan"/>
        </w:rPr>
        <w:t>lead to</w:t>
      </w:r>
      <w:r w:rsidRPr="00394BD3">
        <w:rPr>
          <w:rStyle w:val="StyleUnderline"/>
        </w:rPr>
        <w:t xml:space="preserve"> the kind of </w:t>
      </w:r>
      <w:r w:rsidRPr="00394BD3">
        <w:rPr>
          <w:rStyle w:val="Emphasis"/>
        </w:rPr>
        <w:t xml:space="preserve">hot </w:t>
      </w:r>
      <w:r w:rsidRPr="00CE40B3">
        <w:rPr>
          <w:rStyle w:val="Emphasis"/>
          <w:highlight w:val="cyan"/>
        </w:rPr>
        <w:t xml:space="preserve">wars that reorder </w:t>
      </w:r>
      <w:r w:rsidRPr="00394BD3">
        <w:rPr>
          <w:rStyle w:val="Emphasis"/>
        </w:rPr>
        <w:t xml:space="preserve">the international balance of </w:t>
      </w:r>
      <w:r w:rsidRPr="00CE40B3">
        <w:rPr>
          <w:rStyle w:val="Emphasis"/>
          <w:highlight w:val="cyan"/>
        </w:rPr>
        <w:t>power</w:t>
      </w:r>
      <w:r w:rsidRPr="00394BD3">
        <w:t xml:space="preserve">, </w:t>
      </w:r>
      <w:r w:rsidRPr="00394BD3">
        <w:rPr>
          <w:rStyle w:val="StyleUnderline"/>
        </w:rPr>
        <w:t>including by incentivizing aggressive states to</w:t>
      </w:r>
      <w:r w:rsidRPr="00394BD3">
        <w:t xml:space="preserve"> push out and </w:t>
      </w:r>
      <w:r w:rsidRPr="00394BD3">
        <w:rPr>
          <w:rStyle w:val="StyleUnderline"/>
        </w:rPr>
        <w:t xml:space="preserve">assert regional dominion, </w:t>
      </w:r>
      <w:r w:rsidRPr="00394BD3">
        <w:rPr>
          <w:rStyle w:val="Emphasis"/>
        </w:rPr>
        <w:t>knowing that America does not have the will or interest to oppose them</w:t>
      </w:r>
      <w:r w:rsidRPr="00394BD3">
        <w:rPr>
          <w:rStyle w:val="StyleUnderline"/>
        </w:rPr>
        <w:t>. The fact that U.S. competitors such as Russia, China, and Iran</w:t>
      </w:r>
      <w:r w:rsidRPr="00394BD3">
        <w:rPr>
          <w:rFonts w:ascii="Times New Roman" w:hAnsi="Times New Roman" w:cs="Times New Roman"/>
        </w:rPr>
        <w:t> </w:t>
      </w:r>
      <w:r w:rsidRPr="00394BD3">
        <w:t>—</w:t>
      </w:r>
      <w:r w:rsidRPr="00394BD3">
        <w:rPr>
          <w:rFonts w:ascii="Times New Roman" w:hAnsi="Times New Roman" w:cs="Times New Roman"/>
        </w:rPr>
        <w:t> </w:t>
      </w:r>
      <w:r w:rsidRPr="00394BD3">
        <w:t>all of whom want to weaken the American-led world order</w:t>
      </w:r>
      <w:r w:rsidRPr="00394BD3">
        <w:rPr>
          <w:rFonts w:ascii="Times New Roman" w:hAnsi="Times New Roman" w:cs="Times New Roman"/>
        </w:rPr>
        <w:t> </w:t>
      </w:r>
      <w:r w:rsidRPr="00394BD3">
        <w:t>—</w:t>
      </w:r>
      <w:r w:rsidRPr="00394BD3">
        <w:rPr>
          <w:rFonts w:ascii="Times New Roman" w:hAnsi="Times New Roman" w:cs="Times New Roman"/>
        </w:rPr>
        <w:t> </w:t>
      </w:r>
      <w:r w:rsidRPr="00394BD3">
        <w:rPr>
          <w:rStyle w:val="StyleUnderline"/>
        </w:rPr>
        <w:t>would welcome a spheres-of-influence world is another reason for Americans to oppose it.</w:t>
      </w:r>
      <w:r w:rsidRPr="00394BD3">
        <w:t xml:space="preserve"> It would also be ironic if the United States were to back away from its historic commitment to shaping a world that is an idealized vision of America itself</w:t>
      </w:r>
      <w:r w:rsidRPr="00394BD3">
        <w:rPr>
          <w:rFonts w:ascii="Times New Roman" w:hAnsi="Times New Roman" w:cs="Times New Roman"/>
        </w:rPr>
        <w:t> </w:t>
      </w:r>
      <w:r w:rsidRPr="00394BD3">
        <w:t>—</w:t>
      </w:r>
      <w:r w:rsidRPr="00394BD3">
        <w:rPr>
          <w:rFonts w:ascii="Times New Roman" w:hAnsi="Times New Roman" w:cs="Times New Roman"/>
        </w:rPr>
        <w:t> </w:t>
      </w:r>
      <w:r w:rsidRPr="00394BD3">
        <w:t>one ruled by laws, norms, institutions, markets, and peaceful settlement of disputes.</w:t>
      </w:r>
    </w:p>
    <w:p w14:paraId="4F689095" w14:textId="77777777" w:rsidR="00731B8B" w:rsidRPr="009D2745" w:rsidRDefault="00731B8B" w:rsidP="00731B8B">
      <w:pPr>
        <w:pStyle w:val="Heading4"/>
      </w:pPr>
      <w:r w:rsidRPr="009D2745">
        <w:t xml:space="preserve">Unipolarity is </w:t>
      </w:r>
      <w:r w:rsidRPr="009D2745">
        <w:rPr>
          <w:u w:val="single"/>
        </w:rPr>
        <w:t>sustainable</w:t>
      </w:r>
      <w:r w:rsidRPr="009D2745">
        <w:t xml:space="preserve"> </w:t>
      </w:r>
      <w:r>
        <w:t xml:space="preserve">– the </w:t>
      </w:r>
      <w:proofErr w:type="spellStart"/>
      <w:r>
        <w:t>aff’s</w:t>
      </w:r>
      <w:proofErr w:type="spellEnd"/>
      <w:r>
        <w:t xml:space="preserve"> turn away from “mastery” and control trades off with trades-off with it, that </w:t>
      </w:r>
      <w:r w:rsidRPr="009D2745">
        <w:t xml:space="preserve">creates great power war and escalation – power vacuums cause </w:t>
      </w:r>
      <w:r w:rsidRPr="009D2745">
        <w:rPr>
          <w:u w:val="single"/>
        </w:rPr>
        <w:t xml:space="preserve">cascade </w:t>
      </w:r>
      <w:proofErr w:type="spellStart"/>
      <w:r w:rsidRPr="009D2745">
        <w:rPr>
          <w:u w:val="single"/>
        </w:rPr>
        <w:t>prolif</w:t>
      </w:r>
      <w:proofErr w:type="spellEnd"/>
      <w:r w:rsidRPr="009D2745">
        <w:t xml:space="preserve"> and </w:t>
      </w:r>
      <w:r w:rsidRPr="009D2745">
        <w:rPr>
          <w:u w:val="single"/>
        </w:rPr>
        <w:t>extinction</w:t>
      </w:r>
    </w:p>
    <w:p w14:paraId="797F7366" w14:textId="77777777" w:rsidR="00731B8B" w:rsidRPr="009D2745" w:rsidRDefault="00731B8B" w:rsidP="00731B8B">
      <w:r w:rsidRPr="009D2745">
        <w:t xml:space="preserve">Hal </w:t>
      </w:r>
      <w:r w:rsidRPr="009D2745">
        <w:rPr>
          <w:b/>
        </w:rPr>
        <w:t>Brands 15</w:t>
      </w:r>
      <w:r w:rsidRPr="009D2745">
        <w:t xml:space="preserve">. On the faculty at the Sanford School of Public Policy at Duke University </w:t>
      </w:r>
      <w:proofErr w:type="gramStart"/>
      <w:r w:rsidRPr="009D2745">
        <w:t>The</w:t>
      </w:r>
      <w:proofErr w:type="gramEnd"/>
      <w:r w:rsidRPr="009D2745">
        <w:t xml:space="preserve"> Elliott School of International Affairs The Washington Quarterly Summer 2015 38:2 pp. 7–28</w:t>
      </w:r>
    </w:p>
    <w:p w14:paraId="297B1701" w14:textId="77777777" w:rsidR="00731B8B" w:rsidRPr="00F6771E" w:rsidRDefault="00731B8B" w:rsidP="00731B8B">
      <w:pPr>
        <w:rPr>
          <w:sz w:val="14"/>
        </w:rPr>
      </w:pPr>
      <w:r w:rsidRPr="009D2745">
        <w:rPr>
          <w:sz w:val="14"/>
        </w:rPr>
        <w:t xml:space="preserve">The fundamental reason is that </w:t>
      </w:r>
      <w:r w:rsidRPr="009D2745">
        <w:rPr>
          <w:rStyle w:val="StyleUnderline"/>
        </w:rPr>
        <w:t xml:space="preserve">both U.S. </w:t>
      </w:r>
      <w:r w:rsidRPr="00E84256">
        <w:rPr>
          <w:rStyle w:val="StyleUnderline"/>
          <w:highlight w:val="cyan"/>
        </w:rPr>
        <w:t xml:space="preserve">influence and international stability are </w:t>
      </w:r>
      <w:r w:rsidRPr="00E84256">
        <w:rPr>
          <w:rStyle w:val="Emphasis"/>
          <w:highlight w:val="cyan"/>
        </w:rPr>
        <w:t>thoroughly interwoven with a robust U.S. forward presence</w:t>
      </w:r>
      <w:r w:rsidRPr="009D2745">
        <w:rPr>
          <w:rStyle w:val="Emphasis"/>
        </w:rPr>
        <w:t>.</w:t>
      </w:r>
      <w:r w:rsidRPr="009D2745">
        <w:rPr>
          <w:sz w:val="14"/>
        </w:rPr>
        <w:t xml:space="preserve"> Regarding influence, </w:t>
      </w:r>
      <w:r w:rsidRPr="009D2745">
        <w:rPr>
          <w:rStyle w:val="StyleUnderline"/>
        </w:rPr>
        <w:t>the protection that Washington has afforded its allies has equally afforded the United States great sway over those allies’ policies</w:t>
      </w:r>
      <w:r w:rsidRPr="009D2745">
        <w:rPr>
          <w:sz w:val="14"/>
        </w:rPr>
        <w:t xml:space="preserve">.43 </w:t>
      </w:r>
      <w:r w:rsidRPr="009D2745">
        <w:rPr>
          <w:rStyle w:val="StyleUnderline"/>
        </w:rPr>
        <w:t>During the Cold War and after</w:t>
      </w:r>
      <w:r w:rsidRPr="009D2745">
        <w:rPr>
          <w:sz w:val="14"/>
        </w:rPr>
        <w:t xml:space="preserve">, for instance, </w:t>
      </w:r>
      <w:r w:rsidRPr="009D2745">
        <w:rPr>
          <w:rStyle w:val="StyleUnderline"/>
        </w:rPr>
        <w:t>the</w:t>
      </w:r>
      <w:r w:rsidRPr="009D2745">
        <w:rPr>
          <w:sz w:val="14"/>
        </w:rPr>
        <w:t xml:space="preserve"> </w:t>
      </w:r>
      <w:r w:rsidRPr="009D2745">
        <w:rPr>
          <w:rStyle w:val="Emphasis"/>
        </w:rPr>
        <w:t>U</w:t>
      </w:r>
      <w:r w:rsidRPr="009D2745">
        <w:rPr>
          <w:sz w:val="14"/>
        </w:rPr>
        <w:t xml:space="preserve">nited </w:t>
      </w:r>
      <w:r w:rsidRPr="009D2745">
        <w:rPr>
          <w:rStyle w:val="Emphasis"/>
        </w:rPr>
        <w:t>S</w:t>
      </w:r>
      <w:r w:rsidRPr="009D2745">
        <w:rPr>
          <w:sz w:val="14"/>
        </w:rPr>
        <w:t xml:space="preserve">tates </w:t>
      </w:r>
      <w:r w:rsidRPr="009D2745">
        <w:rPr>
          <w:rStyle w:val="StyleUnderline"/>
        </w:rPr>
        <w:t xml:space="preserve">has used the influence provided by its security posture to veto allies’ </w:t>
      </w:r>
      <w:r w:rsidRPr="009D2745">
        <w:rPr>
          <w:rStyle w:val="Emphasis"/>
        </w:rPr>
        <w:t>pursuit of nuclear weapons</w:t>
      </w:r>
      <w:r w:rsidRPr="009D2745">
        <w:rPr>
          <w:sz w:val="14"/>
        </w:rPr>
        <w:t xml:space="preserve">, </w:t>
      </w:r>
      <w:r w:rsidRPr="009D2745">
        <w:rPr>
          <w:rStyle w:val="StyleUnderline"/>
        </w:rPr>
        <w:t xml:space="preserve">to obtain more advantageous </w:t>
      </w:r>
      <w:r w:rsidRPr="009D2745">
        <w:rPr>
          <w:rStyle w:val="Emphasis"/>
        </w:rPr>
        <w:t>terms in financial and trade agreements</w:t>
      </w:r>
      <w:r w:rsidRPr="009D2745">
        <w:rPr>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9D2745">
        <w:rPr>
          <w:rStyle w:val="Emphasis"/>
        </w:rPr>
        <w:t xml:space="preserve">One can tell a similar story about </w:t>
      </w:r>
      <w:r w:rsidRPr="00E84256">
        <w:rPr>
          <w:rStyle w:val="Emphasis"/>
          <w:highlight w:val="cyan"/>
        </w:rPr>
        <w:t>the</w:t>
      </w:r>
      <w:r w:rsidRPr="009D2745">
        <w:rPr>
          <w:rStyle w:val="Emphasis"/>
        </w:rPr>
        <w:t xml:space="preserve"> relative </w:t>
      </w:r>
      <w:r w:rsidRPr="00E84256">
        <w:rPr>
          <w:rStyle w:val="Emphasis"/>
          <w:highlight w:val="cyan"/>
        </w:rPr>
        <w:t>stability of the post-war order</w:t>
      </w:r>
      <w:r w:rsidRPr="009D2745">
        <w:rPr>
          <w:sz w:val="14"/>
        </w:rPr>
        <w:t xml:space="preserve">. As even some leading offshore balancers have </w:t>
      </w:r>
      <w:r w:rsidRPr="009D2745">
        <w:rPr>
          <w:sz w:val="14"/>
        </w:rPr>
        <w:lastRenderedPageBreak/>
        <w:t>acknowledged</w:t>
      </w:r>
      <w:r w:rsidRPr="009D2745">
        <w:rPr>
          <w:rStyle w:val="StyleUnderline"/>
        </w:rPr>
        <w:t xml:space="preserve">, the </w:t>
      </w:r>
      <w:r w:rsidRPr="00E84256">
        <w:rPr>
          <w:rStyle w:val="StyleUnderline"/>
          <w:highlight w:val="cyan"/>
        </w:rPr>
        <w:t>lack of</w:t>
      </w:r>
      <w:r w:rsidRPr="009D2745">
        <w:rPr>
          <w:rStyle w:val="StyleUnderline"/>
        </w:rPr>
        <w:t xml:space="preserve"> </w:t>
      </w:r>
      <w:r w:rsidRPr="00E84256">
        <w:rPr>
          <w:rStyle w:val="StyleUnderline"/>
          <w:highlight w:val="cyan"/>
        </w:rPr>
        <w:t>conflict</w:t>
      </w:r>
      <w:r w:rsidRPr="009D2745">
        <w:rPr>
          <w:rStyle w:val="StyleUnderline"/>
        </w:rPr>
        <w:t xml:space="preserve"> in regions like Europe in recent decades </w:t>
      </w:r>
      <w:r w:rsidRPr="00E84256">
        <w:rPr>
          <w:rStyle w:val="Emphasis"/>
          <w:highlight w:val="cyan"/>
        </w:rPr>
        <w:t>is not something that has occurred naturally</w:t>
      </w:r>
      <w:r w:rsidRPr="009D2745">
        <w:rPr>
          <w:sz w:val="14"/>
        </w:rPr>
        <w:t xml:space="preserve">. </w:t>
      </w:r>
      <w:r w:rsidRPr="00E84256">
        <w:rPr>
          <w:rStyle w:val="StyleUnderline"/>
          <w:highlight w:val="cyan"/>
        </w:rPr>
        <w:t xml:space="preserve">It has occurred </w:t>
      </w:r>
      <w:r w:rsidRPr="00E84256">
        <w:rPr>
          <w:rStyle w:val="Emphasis"/>
          <w:highlight w:val="cyan"/>
        </w:rPr>
        <w:t>because the “American pacifier” has suppressed</w:t>
      </w:r>
      <w:r w:rsidRPr="009D2745">
        <w:rPr>
          <w:rStyle w:val="Emphasis"/>
        </w:rPr>
        <w:t xml:space="preserve"> precisely the </w:t>
      </w:r>
      <w:r w:rsidRPr="00E84256">
        <w:rPr>
          <w:rStyle w:val="Emphasis"/>
          <w:highlight w:val="cyan"/>
        </w:rPr>
        <w:t>dynamics that previously fostered geopolitical turmoil</w:t>
      </w:r>
      <w:r w:rsidRPr="00E84256">
        <w:rPr>
          <w:sz w:val="14"/>
          <w:highlight w:val="cyan"/>
        </w:rPr>
        <w:t xml:space="preserve">. </w:t>
      </w:r>
      <w:r w:rsidRPr="00E84256">
        <w:rPr>
          <w:rStyle w:val="StyleUnderline"/>
          <w:highlight w:val="cyan"/>
        </w:rPr>
        <w:t xml:space="preserve">That pacifier has </w:t>
      </w:r>
      <w:r w:rsidRPr="00E84256">
        <w:rPr>
          <w:rStyle w:val="Emphasis"/>
          <w:highlight w:val="cyan"/>
        </w:rPr>
        <w:t>limited arms races and security competitions</w:t>
      </w:r>
      <w:r w:rsidRPr="009D2745">
        <w:rPr>
          <w:rStyle w:val="Emphasis"/>
        </w:rPr>
        <w:t xml:space="preserve"> by providing the protection that allows other countries to under-build their militaries</w:t>
      </w:r>
      <w:r w:rsidRPr="009D2745">
        <w:rPr>
          <w:rStyle w:val="StyleUnderline"/>
        </w:rPr>
        <w:t xml:space="preserve">. It has soothed historical rivalries by affording a climate of security in which powerful countries like Germany and Japan could be revived economically and </w:t>
      </w:r>
      <w:r w:rsidRPr="009D2745">
        <w:rPr>
          <w:rStyle w:val="Emphasis"/>
        </w:rPr>
        <w:t>reintegrated into</w:t>
      </w:r>
      <w:r w:rsidRPr="009D2745">
        <w:rPr>
          <w:rStyle w:val="StyleUnderline"/>
        </w:rPr>
        <w:t xml:space="preserve"> thriving and </w:t>
      </w:r>
      <w:proofErr w:type="gramStart"/>
      <w:r w:rsidRPr="009D2745">
        <w:rPr>
          <w:rStyle w:val="StyleUnderline"/>
        </w:rPr>
        <w:t>fairly cooperative</w:t>
      </w:r>
      <w:proofErr w:type="gramEnd"/>
      <w:r w:rsidRPr="009D2745">
        <w:rPr>
          <w:rStyle w:val="StyleUnderline"/>
        </w:rPr>
        <w:t xml:space="preserve"> </w:t>
      </w:r>
      <w:r w:rsidRPr="009D2745">
        <w:rPr>
          <w:rStyle w:val="Emphasis"/>
        </w:rPr>
        <w:t>regional orders</w:t>
      </w:r>
      <w:r w:rsidRPr="009D2745">
        <w:rPr>
          <w:rStyle w:val="StyleUnderline"/>
        </w:rPr>
        <w:t>.</w:t>
      </w:r>
      <w:r w:rsidRPr="009D2745">
        <w:rPr>
          <w:sz w:val="14"/>
        </w:rPr>
        <w:t xml:space="preserve"> </w:t>
      </w:r>
      <w:r w:rsidRPr="009D2745">
        <w:rPr>
          <w:rStyle w:val="StyleUnderline"/>
        </w:rPr>
        <w:t xml:space="preserve">It has </w:t>
      </w:r>
      <w:r w:rsidRPr="00E84256">
        <w:rPr>
          <w:rStyle w:val="StyleUnderline"/>
          <w:highlight w:val="cyan"/>
        </w:rPr>
        <w:t xml:space="preserve">induced caution in the behavior of </w:t>
      </w:r>
      <w:r w:rsidRPr="00E84256">
        <w:rPr>
          <w:rStyle w:val="Emphasis"/>
          <w:highlight w:val="cyan"/>
        </w:rPr>
        <w:t xml:space="preserve">allies and adversaries </w:t>
      </w:r>
      <w:r w:rsidRPr="009D2745">
        <w:rPr>
          <w:rStyle w:val="Emphasis"/>
        </w:rPr>
        <w:t>alike</w:t>
      </w:r>
      <w:r w:rsidRPr="009D2745">
        <w:rPr>
          <w:rStyle w:val="StyleUnderline"/>
        </w:rPr>
        <w:t xml:space="preserve">, </w:t>
      </w:r>
      <w:r w:rsidRPr="00E84256">
        <w:rPr>
          <w:rStyle w:val="Emphasis"/>
          <w:highlight w:val="cyan"/>
        </w:rPr>
        <w:t xml:space="preserve">deterring aggression and dissuading </w:t>
      </w:r>
      <w:r w:rsidRPr="009D2745">
        <w:rPr>
          <w:rStyle w:val="Emphasis"/>
        </w:rPr>
        <w:t xml:space="preserve">other </w:t>
      </w:r>
      <w:r w:rsidRPr="00E84256">
        <w:rPr>
          <w:rStyle w:val="Emphasis"/>
          <w:highlight w:val="cyan"/>
        </w:rPr>
        <w:t>destabilizing behavior</w:t>
      </w:r>
      <w:r w:rsidRPr="009D2745">
        <w:rPr>
          <w:sz w:val="14"/>
        </w:rPr>
        <w:t xml:space="preserve">. As John Mearsheimer has noted, the United States “effectively acts as a night watchman,” lending order to an otherwise disorderly and anarchical environment.45 </w:t>
      </w:r>
      <w:r w:rsidRPr="009D2745">
        <w:rPr>
          <w:rStyle w:val="StyleUnderline"/>
        </w:rPr>
        <w:t xml:space="preserve">What would happen </w:t>
      </w:r>
      <w:r w:rsidRPr="00E84256">
        <w:rPr>
          <w:rStyle w:val="StyleUnderline"/>
          <w:highlight w:val="cyan"/>
        </w:rPr>
        <w:t xml:space="preserve">if Washington backed away </w:t>
      </w:r>
      <w:r w:rsidRPr="009D2745">
        <w:rPr>
          <w:rStyle w:val="StyleUnderline"/>
        </w:rPr>
        <w:t>from this role</w:t>
      </w:r>
      <w:r w:rsidRPr="009D2745">
        <w:t xml:space="preserve">? The most logical answer is that </w:t>
      </w:r>
      <w:r w:rsidRPr="009D2745">
        <w:rPr>
          <w:rStyle w:val="Emphasis"/>
        </w:rPr>
        <w:t xml:space="preserve">both U.S. influence and </w:t>
      </w:r>
      <w:r w:rsidRPr="00E84256">
        <w:rPr>
          <w:rStyle w:val="Emphasis"/>
          <w:highlight w:val="cyan"/>
        </w:rPr>
        <w:t>global stability would suffer</w:t>
      </w:r>
      <w:r w:rsidRPr="009D2745">
        <w:t xml:space="preserve">. </w:t>
      </w:r>
      <w:r w:rsidRPr="009D2745">
        <w:rPr>
          <w:rStyle w:val="StyleUnderline"/>
        </w:rPr>
        <w:t>With respect to influence,</w:t>
      </w:r>
      <w:r w:rsidRPr="009D2745">
        <w:t xml:space="preserve"> </w:t>
      </w:r>
      <w:r w:rsidRPr="009D2745">
        <w:rPr>
          <w:rStyle w:val="StyleUnderline"/>
        </w:rPr>
        <w:t>the</w:t>
      </w:r>
      <w:r w:rsidRPr="009D2745">
        <w:t xml:space="preserve"> </w:t>
      </w:r>
      <w:r w:rsidRPr="009D2745">
        <w:rPr>
          <w:rStyle w:val="Emphasis"/>
        </w:rPr>
        <w:t>U</w:t>
      </w:r>
      <w:r w:rsidRPr="009D2745">
        <w:t xml:space="preserve">nited </w:t>
      </w:r>
      <w:r w:rsidRPr="009D2745">
        <w:rPr>
          <w:rStyle w:val="Emphasis"/>
        </w:rPr>
        <w:t>S</w:t>
      </w:r>
      <w:r w:rsidRPr="009D2745">
        <w:t xml:space="preserve">tates </w:t>
      </w:r>
      <w:r w:rsidRPr="009D2745">
        <w:rPr>
          <w:rStyle w:val="StyleUnderline"/>
        </w:rPr>
        <w:t>would</w:t>
      </w:r>
      <w:r w:rsidRPr="009D2745">
        <w:t xml:space="preserve"> effectively </w:t>
      </w:r>
      <w:r w:rsidRPr="009D2745">
        <w:rPr>
          <w:rStyle w:val="StyleUnderline"/>
        </w:rPr>
        <w:t xml:space="preserve">be </w:t>
      </w:r>
      <w:r w:rsidRPr="00E84256">
        <w:rPr>
          <w:rStyle w:val="Emphasis"/>
          <w:highlight w:val="cyan"/>
        </w:rPr>
        <w:t>surrendering the most powerful bargaining chip</w:t>
      </w:r>
      <w:r w:rsidRPr="009D2745">
        <w:rPr>
          <w:rStyle w:val="StyleUnderline"/>
        </w:rPr>
        <w:t xml:space="preserve"> it has traditionally wielded in dealing with friends and </w:t>
      </w:r>
      <w:proofErr w:type="gramStart"/>
      <w:r w:rsidRPr="009D2745">
        <w:rPr>
          <w:rStyle w:val="StyleUnderline"/>
        </w:rPr>
        <w:t>allies,</w:t>
      </w:r>
      <w:r w:rsidRPr="009D2745">
        <w:t xml:space="preserve"> </w:t>
      </w:r>
      <w:r w:rsidRPr="009D2745">
        <w:rPr>
          <w:rStyle w:val="StyleUnderline"/>
        </w:rPr>
        <w:t>and</w:t>
      </w:r>
      <w:proofErr w:type="gramEnd"/>
      <w:r w:rsidRPr="009D2745">
        <w:rPr>
          <w:rStyle w:val="StyleUnderline"/>
        </w:rPr>
        <w:t xml:space="preserve"> jeopardizing the position of leadership it has used to shape bilateral and regional </w:t>
      </w:r>
      <w:r w:rsidRPr="009D2745">
        <w:rPr>
          <w:rStyle w:val="Emphasis"/>
        </w:rPr>
        <w:t>agendas for decades</w:t>
      </w:r>
      <w:r w:rsidRPr="009D2745">
        <w:t xml:space="preserve">. </w:t>
      </w:r>
      <w:r w:rsidRPr="009D2745">
        <w:rPr>
          <w:rStyle w:val="Emphasis"/>
        </w:rPr>
        <w:t>The consequences would seem no less damaging where stability is concerned</w:t>
      </w:r>
      <w:r w:rsidRPr="009D2745">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9D2745">
        <w:rPr>
          <w:rStyle w:val="StyleUnderline"/>
        </w:rPr>
        <w:t xml:space="preserve">removing the American pacifier would </w:t>
      </w:r>
      <w:r w:rsidRPr="009D2745">
        <w:rPr>
          <w:rStyle w:val="Emphasis"/>
        </w:rPr>
        <w:t>liberate the more destabilizing influences that U.S. policy had previously stifled</w:t>
      </w:r>
      <w:r w:rsidRPr="009D2745">
        <w:t xml:space="preserve">. </w:t>
      </w:r>
      <w:r w:rsidRPr="009D2745">
        <w:rPr>
          <w:rStyle w:val="StyleUnderline"/>
        </w:rPr>
        <w:t xml:space="preserve">Long-dormant </w:t>
      </w:r>
      <w:r w:rsidRPr="00E84256">
        <w:rPr>
          <w:rStyle w:val="Emphasis"/>
          <w:highlight w:val="cyan"/>
        </w:rPr>
        <w:t xml:space="preserve">security competitions </w:t>
      </w:r>
      <w:r w:rsidRPr="009D2745">
        <w:rPr>
          <w:rStyle w:val="Emphasis"/>
        </w:rPr>
        <w:t xml:space="preserve">might </w:t>
      </w:r>
      <w:r w:rsidRPr="00E84256">
        <w:rPr>
          <w:rStyle w:val="Emphasis"/>
          <w:highlight w:val="cyan"/>
        </w:rPr>
        <w:t>reawaken as countries armed themselves</w:t>
      </w:r>
      <w:r w:rsidRPr="009D2745">
        <w:rPr>
          <w:rStyle w:val="StyleUnderline"/>
        </w:rPr>
        <w:t xml:space="preserve"> more vigorously</w:t>
      </w:r>
      <w:r w:rsidRPr="009D2745">
        <w:t xml:space="preserve">; </w:t>
      </w:r>
      <w:r w:rsidRPr="009D2745">
        <w:rPr>
          <w:rStyle w:val="Emphasis"/>
        </w:rPr>
        <w:t xml:space="preserve">historical </w:t>
      </w:r>
      <w:r w:rsidRPr="00E84256">
        <w:rPr>
          <w:rStyle w:val="Emphasis"/>
          <w:highlight w:val="cyan"/>
        </w:rPr>
        <w:t>antagonisms</w:t>
      </w:r>
      <w:r w:rsidRPr="009D2745">
        <w:t xml:space="preserve"> </w:t>
      </w:r>
      <w:r w:rsidRPr="009D2745">
        <w:rPr>
          <w:rStyle w:val="StyleUnderline"/>
        </w:rPr>
        <w:t xml:space="preserve">between old rivals might </w:t>
      </w:r>
      <w:r w:rsidRPr="00E84256">
        <w:rPr>
          <w:rStyle w:val="Emphasis"/>
          <w:highlight w:val="cyan"/>
        </w:rPr>
        <w:t xml:space="preserve">reemerge in the absence of </w:t>
      </w:r>
      <w:r w:rsidRPr="009D2745">
        <w:rPr>
          <w:rStyle w:val="Emphasis"/>
        </w:rPr>
        <w:t>a</w:t>
      </w:r>
      <w:r w:rsidRPr="00E84256">
        <w:rPr>
          <w:rStyle w:val="Emphasis"/>
          <w:highlight w:val="cyan"/>
        </w:rPr>
        <w:t xml:space="preserve"> robust</w:t>
      </w:r>
      <w:r w:rsidRPr="009D2745">
        <w:rPr>
          <w:rStyle w:val="Emphasis"/>
        </w:rPr>
        <w:t xml:space="preserve"> U.S. </w:t>
      </w:r>
      <w:r w:rsidRPr="00E84256">
        <w:rPr>
          <w:rStyle w:val="Emphasis"/>
          <w:highlight w:val="cyan"/>
        </w:rPr>
        <w:t>presence</w:t>
      </w:r>
      <w:r w:rsidRPr="009D2745">
        <w:rPr>
          <w:rStyle w:val="StyleUnderline"/>
        </w:rPr>
        <w:t xml:space="preserve"> and the reassurance it provides</w:t>
      </w:r>
      <w:r w:rsidRPr="009D2745">
        <w:t xml:space="preserve">. Moreover, </w:t>
      </w:r>
      <w:r w:rsidRPr="00E84256">
        <w:rPr>
          <w:rStyle w:val="StyleUnderline"/>
          <w:highlight w:val="cyan"/>
        </w:rPr>
        <w:t xml:space="preserve">countries that seek to revise existing regional orders </w:t>
      </w:r>
      <w:r w:rsidRPr="009D2745">
        <w:rPr>
          <w:rStyle w:val="StyleUnderline"/>
        </w:rPr>
        <w:t>in their favor</w:t>
      </w:r>
      <w:r w:rsidRPr="009D2745">
        <w:t xml:space="preserve">—think </w:t>
      </w:r>
      <w:r w:rsidRPr="00E84256">
        <w:rPr>
          <w:rStyle w:val="Emphasis"/>
          <w:highlight w:val="cyan"/>
        </w:rPr>
        <w:t>Russia</w:t>
      </w:r>
      <w:r w:rsidRPr="009D2745">
        <w:t xml:space="preserve"> in </w:t>
      </w:r>
      <w:r w:rsidRPr="00E84256">
        <w:rPr>
          <w:rStyle w:val="Emphasis"/>
          <w:highlight w:val="cyan"/>
        </w:rPr>
        <w:t>Europe</w:t>
      </w:r>
      <w:r w:rsidRPr="009D2745">
        <w:t xml:space="preserve">, or </w:t>
      </w:r>
      <w:r w:rsidRPr="00E84256">
        <w:rPr>
          <w:rStyle w:val="Emphasis"/>
          <w:highlight w:val="cyan"/>
        </w:rPr>
        <w:t>China</w:t>
      </w:r>
      <w:r w:rsidRPr="009D2745">
        <w:t xml:space="preserve"> in Asia—might indeed applaud U.S. retrenchment, but </w:t>
      </w:r>
      <w:r w:rsidRPr="009D2745">
        <w:rPr>
          <w:rStyle w:val="StyleUnderline"/>
        </w:rPr>
        <w:t xml:space="preserve">they might just as plausibly feel empowered to </w:t>
      </w:r>
      <w:proofErr w:type="gramStart"/>
      <w:r w:rsidRPr="009D2745">
        <w:rPr>
          <w:rStyle w:val="StyleUnderline"/>
        </w:rPr>
        <w:t>more assertively press their interests</w:t>
      </w:r>
      <w:proofErr w:type="gramEnd"/>
      <w:r w:rsidRPr="009D2745">
        <w:t>. If the United States has been a kind of Leviathan in key regions, Mearsheimer acknowledges, then “</w:t>
      </w:r>
      <w:r w:rsidRPr="009D2745">
        <w:rPr>
          <w:rStyle w:val="Emphasis"/>
        </w:rPr>
        <w:t>take away that Leviathan and there is likely to be big trouble</w:t>
      </w:r>
      <w:r w:rsidRPr="009D2745">
        <w:t xml:space="preserve">.”46 Scanning the global horizon today, </w:t>
      </w:r>
      <w:r w:rsidRPr="009D2745">
        <w:rPr>
          <w:rStyle w:val="Emphasis"/>
        </w:rPr>
        <w:t>one can easily see where such trouble might arise</w:t>
      </w:r>
      <w:r w:rsidRPr="009D2745">
        <w:t xml:space="preserve">. </w:t>
      </w:r>
      <w:r w:rsidRPr="009D2745">
        <w:rPr>
          <w:rStyle w:val="StyleUnderline"/>
        </w:rPr>
        <w:t>In Europe,</w:t>
      </w:r>
      <w:r w:rsidRPr="009D2745">
        <w:t xml:space="preserve"> </w:t>
      </w:r>
      <w:r w:rsidRPr="009D2745">
        <w:rPr>
          <w:rStyle w:val="StyleUnderline"/>
        </w:rPr>
        <w:t>a revisionist Russia is already destabilizing its neighbors and contesting the post-Cold War settlement in the region.</w:t>
      </w:r>
      <w:r w:rsidRPr="009D2745">
        <w:t xml:space="preserve"> </w:t>
      </w:r>
      <w:r w:rsidRPr="009D2745">
        <w:rPr>
          <w:rStyle w:val="StyleUnderline"/>
        </w:rPr>
        <w:t xml:space="preserve">In the Gulf and broader Middle East, the threat of Iranian ascendancy has stoked region-wide tensions manifesting in </w:t>
      </w:r>
      <w:r w:rsidRPr="009D2745">
        <w:rPr>
          <w:rStyle w:val="Emphasis"/>
        </w:rPr>
        <w:t>proxy wars</w:t>
      </w:r>
      <w:r w:rsidRPr="009D2745">
        <w:rPr>
          <w:rStyle w:val="StyleUnderline"/>
        </w:rPr>
        <w:t xml:space="preserve"> and hints of an </w:t>
      </w:r>
      <w:r w:rsidRPr="009D2745">
        <w:rPr>
          <w:rStyle w:val="Emphasis"/>
        </w:rPr>
        <w:t>incipient arms race</w:t>
      </w:r>
      <w:r w:rsidRPr="009D2745">
        <w:rPr>
          <w:rStyle w:val="StyleUnderline"/>
        </w:rPr>
        <w:t xml:space="preserve">, even as that region also contends with a severe threat to its stability in the form of the Islamic State. In East Asia, </w:t>
      </w:r>
      <w:r w:rsidRPr="009D2745">
        <w:rPr>
          <w:rStyle w:val="Emphasis"/>
        </w:rPr>
        <w:t>a rising China is challenging the regional status quo</w:t>
      </w:r>
      <w:r w:rsidRPr="009D2745">
        <w:rPr>
          <w:rStyle w:val="StyleUnderline"/>
        </w:rPr>
        <w:t xml:space="preserve"> in numerous ways, sounding alarms among its neighbors—many of whom also have historical grievances against each other. </w:t>
      </w:r>
      <w:r w:rsidRPr="009D2745">
        <w:t xml:space="preserve">In these circumstances, </w:t>
      </w:r>
      <w:r w:rsidRPr="00E84256">
        <w:rPr>
          <w:rStyle w:val="Emphasis"/>
          <w:highlight w:val="cyan"/>
        </w:rPr>
        <w:t xml:space="preserve">removing the </w:t>
      </w:r>
      <w:r w:rsidRPr="009D2745">
        <w:rPr>
          <w:rStyle w:val="Emphasis"/>
        </w:rPr>
        <w:t>American</w:t>
      </w:r>
      <w:r w:rsidRPr="00E84256">
        <w:rPr>
          <w:rStyle w:val="Emphasis"/>
          <w:highlight w:val="cyan"/>
        </w:rPr>
        <w:t xml:space="preserve"> pacifier would </w:t>
      </w:r>
      <w:r w:rsidRPr="009D2745">
        <w:rPr>
          <w:rStyle w:val="Emphasis"/>
        </w:rPr>
        <w:t xml:space="preserve">likely </w:t>
      </w:r>
      <w:r w:rsidRPr="00E84256">
        <w:rPr>
          <w:rStyle w:val="Emphasis"/>
          <w:highlight w:val="cyan"/>
        </w:rPr>
        <w:t>yield</w:t>
      </w:r>
      <w:r w:rsidRPr="009D2745">
        <w:rPr>
          <w:rStyle w:val="Emphasis"/>
        </w:rPr>
        <w:t xml:space="preserve"> not low-cost stability, but </w:t>
      </w:r>
      <w:r w:rsidRPr="00E84256">
        <w:rPr>
          <w:rStyle w:val="Emphasis"/>
          <w:highlight w:val="cyan"/>
        </w:rPr>
        <w:t xml:space="preserve">increased conflict and upheaval. </w:t>
      </w:r>
      <w:r w:rsidRPr="009D2745">
        <w:rPr>
          <w:rStyle w:val="StyleUnderline"/>
        </w:rPr>
        <w:t>That conflict and upheaval</w:t>
      </w:r>
      <w:r w:rsidRPr="009D2745">
        <w:t xml:space="preserve">, in turn, </w:t>
      </w:r>
      <w:r w:rsidRPr="009D2745">
        <w:rPr>
          <w:rStyle w:val="Emphasis"/>
        </w:rPr>
        <w:t>would be quite damaging to U.S. interests</w:t>
      </w:r>
      <w:r w:rsidRPr="009D2745">
        <w:t xml:space="preserve"> even if it did not result in the nightmare scenario of a hostile power dominating a key region. </w:t>
      </w:r>
      <w:r w:rsidRPr="009D2745">
        <w:rPr>
          <w:rStyle w:val="Emphasis"/>
        </w:rPr>
        <w:t>It is hard to imagine</w:t>
      </w:r>
      <w:r w:rsidRPr="009D2745">
        <w:t xml:space="preserve">, for instance, </w:t>
      </w:r>
      <w:r w:rsidRPr="009D2745">
        <w:rPr>
          <w:rStyle w:val="Emphasis"/>
        </w:rPr>
        <w:t>that increased instability and acrimony would produce the robust multilateral cooperation necessary to deal with transnational threats from pandemics to piracy</w:t>
      </w:r>
      <w:r w:rsidRPr="009D2745">
        <w:t xml:space="preserve">. </w:t>
      </w:r>
      <w:r w:rsidRPr="009D2745">
        <w:rPr>
          <w:rStyle w:val="Emphasis"/>
        </w:rPr>
        <w:t>More problematic still might be the economic consequences.</w:t>
      </w:r>
      <w:r w:rsidRPr="009D2745">
        <w:t xml:space="preserve"> As scholars like Michael Mandelbaum have argued, </w:t>
      </w:r>
      <w:r w:rsidRPr="009D2745">
        <w:rPr>
          <w:rStyle w:val="StyleUnderline"/>
        </w:rPr>
        <w:t>the enormous progress toward global prosperity and integration that has occurred since World War II</w:t>
      </w:r>
      <w:r w:rsidRPr="009D2745">
        <w:t xml:space="preserve"> (and now the Cold War) </w:t>
      </w:r>
      <w:r w:rsidRPr="009D2745">
        <w:rPr>
          <w:rStyle w:val="StyleUnderline"/>
        </w:rPr>
        <w:t xml:space="preserve">has come in the climate of relative stability and security provided largely by the </w:t>
      </w:r>
      <w:r w:rsidRPr="009D2745">
        <w:rPr>
          <w:rStyle w:val="Emphasis"/>
        </w:rPr>
        <w:t>U</w:t>
      </w:r>
      <w:r w:rsidRPr="009D2745">
        <w:t xml:space="preserve">nited </w:t>
      </w:r>
      <w:r w:rsidRPr="009D2745">
        <w:rPr>
          <w:rStyle w:val="Emphasis"/>
        </w:rPr>
        <w:lastRenderedPageBreak/>
        <w:t>S</w:t>
      </w:r>
      <w:r w:rsidRPr="009D2745">
        <w:t xml:space="preserve">tates.47 </w:t>
      </w:r>
      <w:r w:rsidRPr="009D2745">
        <w:rPr>
          <w:rStyle w:val="StyleUnderline"/>
        </w:rPr>
        <w:t xml:space="preserve">One simply cannot confidently predict that this </w:t>
      </w:r>
      <w:r w:rsidRPr="009D2745">
        <w:rPr>
          <w:rStyle w:val="Emphasis"/>
        </w:rPr>
        <w:t xml:space="preserve">progress would endure amid </w:t>
      </w:r>
      <w:r w:rsidRPr="00E84256">
        <w:rPr>
          <w:rStyle w:val="Emphasis"/>
          <w:highlight w:val="cyan"/>
        </w:rPr>
        <w:t xml:space="preserve">escalating geopolitical competition </w:t>
      </w:r>
      <w:r w:rsidRPr="009D2745">
        <w:rPr>
          <w:rStyle w:val="Emphasis"/>
        </w:rPr>
        <w:t xml:space="preserve">in regions of enormous importance to the world economy. </w:t>
      </w:r>
      <w:r w:rsidRPr="009D2745">
        <w:t xml:space="preserve">Perhaps </w:t>
      </w:r>
      <w:r w:rsidRPr="009D2745">
        <w:rPr>
          <w:rStyle w:val="StyleUnderline"/>
        </w:rPr>
        <w:t>the greatest risk that a strategy of offshore balancing would run</w:t>
      </w:r>
      <w:r w:rsidRPr="009D2745">
        <w:t xml:space="preserve">, of course, </w:t>
      </w:r>
      <w:r w:rsidRPr="009D2745">
        <w:rPr>
          <w:rStyle w:val="Emphasis"/>
        </w:rPr>
        <w:t>is that a key region might not be able to maintain its own balance following U.S. retrenchment</w:t>
      </w:r>
      <w:r w:rsidRPr="009D2745">
        <w:t xml:space="preserve">. That prospect might have seemed far-fetched in the early post-Cold War era, and it remains unlikely in the immediate future. But </w:t>
      </w:r>
      <w:r w:rsidRPr="009D2745">
        <w:rPr>
          <w:rStyle w:val="Emphasis"/>
        </w:rPr>
        <w:t xml:space="preserve">in East Asia particularly, </w:t>
      </w:r>
      <w:r w:rsidRPr="00E84256">
        <w:rPr>
          <w:rStyle w:val="StyleUnderline"/>
          <w:highlight w:val="cyan"/>
        </w:rPr>
        <w:t>the rise</w:t>
      </w:r>
      <w:r w:rsidRPr="009D2745">
        <w:rPr>
          <w:rStyle w:val="StyleUnderline"/>
        </w:rPr>
        <w:t xml:space="preserve"> and growing assertiveness </w:t>
      </w:r>
      <w:r w:rsidRPr="00E84256">
        <w:rPr>
          <w:rStyle w:val="StyleUnderline"/>
          <w:highlight w:val="cyan"/>
        </w:rPr>
        <w:t>of China</w:t>
      </w:r>
      <w:r w:rsidRPr="009D2745">
        <w:rPr>
          <w:rStyle w:val="StyleUnderline"/>
        </w:rPr>
        <w:t xml:space="preserve"> has highlighted the medium- to long-term danger that a hostile power could in fact</w:t>
      </w:r>
      <w:r w:rsidRPr="009D2745">
        <w:rPr>
          <w:rStyle w:val="Emphasis"/>
        </w:rPr>
        <w:t xml:space="preserve"> gain regional primacy</w:t>
      </w:r>
      <w:r w:rsidRPr="009D2745">
        <w:t xml:space="preserve">. </w:t>
      </w:r>
      <w:r w:rsidRPr="009D2745">
        <w:rPr>
          <w:rStyle w:val="StyleUnderline"/>
        </w:rPr>
        <w:t>If China’s economy continues to grow rapidly</w:t>
      </w:r>
      <w:r w:rsidRPr="009D2745">
        <w:t xml:space="preserve">, and if Beijing continues to increase military spending by 10 percent or more each year, </w:t>
      </w:r>
      <w:r w:rsidRPr="009D2745">
        <w:rPr>
          <w:rStyle w:val="StyleUnderline"/>
        </w:rPr>
        <w:t xml:space="preserve">then its neighbors will ultimately face grave challenges in containing Chinese power </w:t>
      </w:r>
      <w:r w:rsidRPr="009D2745">
        <w:rPr>
          <w:rStyle w:val="Emphasis"/>
        </w:rPr>
        <w:t>even if they join forces in that endeavor</w:t>
      </w:r>
      <w:r w:rsidRPr="009D2745">
        <w:t xml:space="preserve">. This possibility, ironically, is one to which leading advocates of retrenchment have been attuned. “The United States will have to play a key role in countering China,” </w:t>
      </w:r>
      <w:proofErr w:type="spellStart"/>
      <w:r w:rsidRPr="009D2745">
        <w:t>Mearshimer</w:t>
      </w:r>
      <w:proofErr w:type="spellEnd"/>
      <w:r w:rsidRPr="009D2745">
        <w:t xml:space="preserve"> writes, “because its Asian neighbors are not strong enough to do it by themselves.”48 </w:t>
      </w:r>
      <w:r w:rsidRPr="009D2745">
        <w:rPr>
          <w:sz w:val="14"/>
        </w:rPr>
        <w:t xml:space="preserve">If this is true, however, then </w:t>
      </w:r>
      <w:r w:rsidRPr="009D2745">
        <w:rPr>
          <w:rStyle w:val="Emphasis"/>
        </w:rPr>
        <w:t>offshore balancing becomes a dangerous and potentially self-defeating strategy</w:t>
      </w:r>
      <w:r w:rsidRPr="009D2745">
        <w:rPr>
          <w:sz w:val="14"/>
        </w:rPr>
        <w:t xml:space="preserve">. As mentioned above, </w:t>
      </w:r>
      <w:r w:rsidRPr="009D2745">
        <w:rPr>
          <w:rStyle w:val="StyleUnderline"/>
        </w:rPr>
        <w:t xml:space="preserve">it </w:t>
      </w:r>
      <w:r w:rsidRPr="00E84256">
        <w:rPr>
          <w:rStyle w:val="StyleUnderline"/>
          <w:highlight w:val="cyan"/>
        </w:rPr>
        <w:t>could lead</w:t>
      </w:r>
      <w:r w:rsidRPr="009D2745">
        <w:rPr>
          <w:rStyle w:val="StyleUnderline"/>
        </w:rPr>
        <w:t xml:space="preserve"> countries like </w:t>
      </w:r>
      <w:r w:rsidRPr="00E84256">
        <w:rPr>
          <w:rStyle w:val="StyleUnderline"/>
          <w:highlight w:val="cyan"/>
        </w:rPr>
        <w:t xml:space="preserve">Japan and </w:t>
      </w:r>
      <w:r w:rsidRPr="009D2745">
        <w:rPr>
          <w:rStyle w:val="StyleUnderline"/>
        </w:rPr>
        <w:t xml:space="preserve">South </w:t>
      </w:r>
      <w:r w:rsidRPr="00E84256">
        <w:rPr>
          <w:rStyle w:val="StyleUnderline"/>
          <w:highlight w:val="cyan"/>
        </w:rPr>
        <w:t xml:space="preserve">Korea to </w:t>
      </w:r>
      <w:r w:rsidRPr="00E84256">
        <w:rPr>
          <w:rStyle w:val="Emphasis"/>
          <w:highlight w:val="cyan"/>
        </w:rPr>
        <w:t>seek nuclear weapons</w:t>
      </w:r>
      <w:r w:rsidRPr="009D2745">
        <w:rPr>
          <w:sz w:val="14"/>
        </w:rPr>
        <w:t xml:space="preserve">, thereby </w:t>
      </w:r>
      <w:r w:rsidRPr="00E84256">
        <w:rPr>
          <w:rStyle w:val="StyleUnderline"/>
          <w:highlight w:val="cyan"/>
        </w:rPr>
        <w:t>stoking arms races</w:t>
      </w:r>
      <w:r w:rsidRPr="009D2745">
        <w:rPr>
          <w:rStyle w:val="StyleUnderline"/>
        </w:rPr>
        <w:t xml:space="preserve"> and elevating regional tensions</w:t>
      </w:r>
      <w:r w:rsidRPr="009D2745">
        <w:rPr>
          <w:sz w:val="14"/>
        </w:rPr>
        <w:t xml:space="preserve">. Alternatively, and perhaps more worryingly, </w:t>
      </w:r>
      <w:r w:rsidRPr="009D2745">
        <w:rPr>
          <w:rStyle w:val="StyleUnderline"/>
        </w:rPr>
        <w:t xml:space="preserve">it might encourage the scenario that offshore balancers seek to avoid, by easing China’s </w:t>
      </w:r>
      <w:r w:rsidRPr="009D2745">
        <w:rPr>
          <w:rStyle w:val="Emphasis"/>
        </w:rPr>
        <w:t>ascent to regional hegemony.</w:t>
      </w:r>
      <w:r w:rsidRPr="009D2745">
        <w:rPr>
          <w:sz w:val="14"/>
        </w:rPr>
        <w:t xml:space="preserve"> As Robert Gilpin has written, “</w:t>
      </w:r>
      <w:r w:rsidRPr="00E84256">
        <w:rPr>
          <w:rStyle w:val="StyleUnderline"/>
          <w:highlight w:val="cyan"/>
        </w:rPr>
        <w:t xml:space="preserve">Retrenchment </w:t>
      </w:r>
      <w:r w:rsidRPr="009D2745">
        <w:rPr>
          <w:rStyle w:val="StyleUnderline"/>
        </w:rPr>
        <w:t xml:space="preserve">by its very nature </w:t>
      </w:r>
      <w:r w:rsidRPr="00E84256">
        <w:rPr>
          <w:rStyle w:val="StyleUnderline"/>
          <w:highlight w:val="cyan"/>
        </w:rPr>
        <w:t xml:space="preserve">is </w:t>
      </w:r>
      <w:r w:rsidRPr="00E84256">
        <w:rPr>
          <w:rStyle w:val="Emphasis"/>
          <w:highlight w:val="cyan"/>
        </w:rPr>
        <w:t>an indication of relative weakness</w:t>
      </w:r>
      <w:r w:rsidRPr="00E84256">
        <w:rPr>
          <w:rStyle w:val="StyleUnderline"/>
          <w:highlight w:val="cyan"/>
        </w:rPr>
        <w:t xml:space="preserve"> and </w:t>
      </w:r>
      <w:r w:rsidRPr="00E84256">
        <w:rPr>
          <w:rStyle w:val="Emphasis"/>
          <w:highlight w:val="cyan"/>
        </w:rPr>
        <w:t>declining power</w:t>
      </w:r>
      <w:r w:rsidRPr="009D2745">
        <w:rPr>
          <w:rStyle w:val="StyleUnderline"/>
        </w:rPr>
        <w:t xml:space="preserve">, </w:t>
      </w:r>
      <w:r w:rsidRPr="00E84256">
        <w:rPr>
          <w:rStyle w:val="StyleUnderline"/>
          <w:highlight w:val="cyan"/>
        </w:rPr>
        <w:t xml:space="preserve">and thus retrenchment can have a </w:t>
      </w:r>
      <w:r w:rsidRPr="00E84256">
        <w:rPr>
          <w:rStyle w:val="Emphasis"/>
          <w:highlight w:val="cyan"/>
        </w:rPr>
        <w:t xml:space="preserve">deteriorating effect on relations </w:t>
      </w:r>
      <w:r w:rsidRPr="009D2745">
        <w:rPr>
          <w:rStyle w:val="Emphasis"/>
        </w:rPr>
        <w:t>with allies and rivals</w:t>
      </w:r>
      <w:r w:rsidRPr="009D2745">
        <w:rPr>
          <w:sz w:val="14"/>
        </w:rPr>
        <w:t>.”</w:t>
      </w:r>
      <w:r w:rsidRPr="009D2745">
        <w:rPr>
          <w:rStyle w:val="StyleUnderline"/>
        </w:rPr>
        <w:t xml:space="preserve">49 In East Asia today, U.S. allies rely on U.S. reassurance to navigate increasingly fraught relationships with a more assertive China precisely </w:t>
      </w:r>
      <w:r w:rsidRPr="009D2745">
        <w:rPr>
          <w:rStyle w:val="Emphasis"/>
        </w:rPr>
        <w:t>because they understand that they will have great trouble balancing Beijing on their own</w:t>
      </w:r>
      <w:r w:rsidRPr="009D2745">
        <w:rPr>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722E3A15" w14:textId="77777777" w:rsidR="00731B8B" w:rsidRPr="003E6DC2" w:rsidRDefault="00731B8B" w:rsidP="00731B8B">
      <w:pPr>
        <w:pStyle w:val="Heading4"/>
      </w:pPr>
      <w:r>
        <w:t xml:space="preserve">They surrender the </w:t>
      </w:r>
      <w:r>
        <w:rPr>
          <w:u w:val="single"/>
        </w:rPr>
        <w:t>geopolitical benefits</w:t>
      </w:r>
      <w:r>
        <w:t xml:space="preserve"> of space dominance as a novel military technology---unconstrained freedom of action in space enables </w:t>
      </w:r>
      <w:r>
        <w:rPr>
          <w:u w:val="single"/>
        </w:rPr>
        <w:t>crisis management</w:t>
      </w:r>
      <w:r>
        <w:t xml:space="preserve"> and </w:t>
      </w:r>
      <w:r>
        <w:rPr>
          <w:u w:val="single"/>
        </w:rPr>
        <w:t>bargaining</w:t>
      </w:r>
      <w:r>
        <w:t xml:space="preserve"> that prevents large-scale war and threats to international order </w:t>
      </w:r>
    </w:p>
    <w:p w14:paraId="727724B9" w14:textId="77777777" w:rsidR="00731B8B" w:rsidRDefault="00731B8B" w:rsidP="00731B8B">
      <w:r>
        <w:t xml:space="preserve">Jeremy </w:t>
      </w:r>
      <w:proofErr w:type="spellStart"/>
      <w:r w:rsidRPr="005A7D3A">
        <w:rPr>
          <w:rStyle w:val="Style13ptBold"/>
        </w:rPr>
        <w:t>Rabkin</w:t>
      </w:r>
      <w:proofErr w:type="spellEnd"/>
      <w:r w:rsidRPr="005A7D3A">
        <w:rPr>
          <w:rStyle w:val="Style13ptBold"/>
        </w:rPr>
        <w:t xml:space="preserve"> 17</w:t>
      </w:r>
      <w:r>
        <w:t xml:space="preserve">, Professor of Law at George Mason University; and John </w:t>
      </w:r>
      <w:proofErr w:type="spellStart"/>
      <w:r>
        <w:t>Yoo</w:t>
      </w:r>
      <w:proofErr w:type="spellEnd"/>
      <w:r>
        <w:t>, Professor of Law at the University of California-Berkeley, 2017, Striking Power: How Cyber, Robots, and Space Weapons Change the Rules of War, p. 195-196</w:t>
      </w:r>
    </w:p>
    <w:p w14:paraId="5FC8B907" w14:textId="77777777" w:rsidR="00731B8B" w:rsidRPr="00646C49" w:rsidRDefault="00731B8B" w:rsidP="00731B8B">
      <w:pPr>
        <w:rPr>
          <w:sz w:val="16"/>
        </w:rPr>
      </w:pPr>
      <w:r w:rsidRPr="008A154F">
        <w:rPr>
          <w:sz w:val="16"/>
        </w:rPr>
        <w:t xml:space="preserve">The </w:t>
      </w:r>
      <w:r w:rsidRPr="008A154F">
        <w:rPr>
          <w:rStyle w:val="StyleUnderline"/>
        </w:rPr>
        <w:t>potential for space warfare has led to calls to ban the “militarization” of space</w:t>
      </w:r>
      <w:r w:rsidRPr="008A154F">
        <w:rPr>
          <w:sz w:val="16"/>
        </w:rPr>
        <w:t>. Such efforts began as early as the Outer Space Treaty of 1967, which declares its purpose “to promote international co-operation in the</w:t>
      </w:r>
      <w:r w:rsidRPr="00646C49">
        <w:rPr>
          <w:sz w:val="16"/>
        </w:rPr>
        <w:t xml:space="preserve"> peaceful exploration and use of outer space.”5 The Treaty forbids the stationing of nuclear weapons (and other WMD) in orbit and bans military’ installations or operations on the moon and other celestial bodies.6 The Treaty also forbids any nation from claiming sovereignty over the moon and planets or even the space above their territory (unlike airspace, for example). Ever since, some have argued that space must be an arms- free zone, and any use of space for military’ purposes, even non- aggressive ones, violates international law.7 The United Nations General Assembly has repeatedly passed resolutions “to prevent an arms race in outer space.”8 </w:t>
      </w:r>
      <w:r w:rsidRPr="00126A0E">
        <w:rPr>
          <w:rStyle w:val="StyleUnderline"/>
        </w:rPr>
        <w:t xml:space="preserve">Some </w:t>
      </w:r>
      <w:r w:rsidRPr="00E84256">
        <w:rPr>
          <w:rStyle w:val="StyleUnderline"/>
          <w:highlight w:val="cyan"/>
        </w:rPr>
        <w:t>scholars argue</w:t>
      </w:r>
      <w:r w:rsidRPr="00646C49">
        <w:rPr>
          <w:sz w:val="16"/>
        </w:rPr>
        <w:t xml:space="preserve"> that </w:t>
      </w:r>
      <w:r w:rsidRPr="00126A0E">
        <w:rPr>
          <w:rStyle w:val="StyleUnderline"/>
        </w:rPr>
        <w:t>the U.N. Charter’s ban on the use of force, except for self-defense or Security Council authorization, must also apply to outer space</w:t>
      </w:r>
      <w:r w:rsidRPr="00646C49">
        <w:rPr>
          <w:sz w:val="16"/>
        </w:rPr>
        <w:t xml:space="preserve">.9 </w:t>
      </w:r>
      <w:r w:rsidRPr="00126A0E">
        <w:rPr>
          <w:rStyle w:val="StyleUnderline"/>
        </w:rPr>
        <w:t>They hope</w:t>
      </w:r>
      <w:r w:rsidRPr="00646C49">
        <w:rPr>
          <w:sz w:val="16"/>
        </w:rPr>
        <w:t xml:space="preserve"> that </w:t>
      </w:r>
      <w:r w:rsidRPr="00E84256">
        <w:rPr>
          <w:rStyle w:val="StyleUnderline"/>
          <w:highlight w:val="cyan"/>
        </w:rPr>
        <w:t xml:space="preserve">international agreements and </w:t>
      </w:r>
      <w:r w:rsidRPr="00E84256">
        <w:rPr>
          <w:rStyle w:val="Emphasis"/>
          <w:highlight w:val="cyan"/>
        </w:rPr>
        <w:t>coop</w:t>
      </w:r>
      <w:r w:rsidRPr="00126A0E">
        <w:rPr>
          <w:rStyle w:val="StyleUnderline"/>
        </w:rPr>
        <w:t xml:space="preserve">eration </w:t>
      </w:r>
      <w:r w:rsidRPr="00E84256">
        <w:rPr>
          <w:rStyle w:val="StyleUnderline"/>
          <w:highlight w:val="cyan"/>
        </w:rPr>
        <w:t>can head off the U.S. and</w:t>
      </w:r>
      <w:r w:rsidRPr="00126A0E">
        <w:rPr>
          <w:rStyle w:val="StyleUnderline"/>
        </w:rPr>
        <w:t xml:space="preserve"> other </w:t>
      </w:r>
      <w:r w:rsidRPr="00E84256">
        <w:rPr>
          <w:rStyle w:val="StyleUnderline"/>
          <w:highlight w:val="cyan"/>
        </w:rPr>
        <w:t>great powers from</w:t>
      </w:r>
      <w:r w:rsidRPr="00126A0E">
        <w:rPr>
          <w:rStyle w:val="StyleUnderline"/>
        </w:rPr>
        <w:t xml:space="preserve"> their </w:t>
      </w:r>
      <w:r w:rsidRPr="00E84256">
        <w:rPr>
          <w:rStyle w:val="StyleUnderline"/>
          <w:highlight w:val="cyan"/>
        </w:rPr>
        <w:t xml:space="preserve">quests for </w:t>
      </w:r>
      <w:r w:rsidRPr="00E84256">
        <w:rPr>
          <w:rStyle w:val="StyleUnderline"/>
          <w:highlight w:val="cyan"/>
        </w:rPr>
        <w:lastRenderedPageBreak/>
        <w:t>military supremacy in space</w:t>
      </w:r>
      <w:r w:rsidRPr="00646C49">
        <w:rPr>
          <w:sz w:val="16"/>
        </w:rPr>
        <w:t>. “The United States has by choice and by overconfidence bordering on folly embarked upon a course that relies primarily on technology, including space weapons, to protects its space assets, rather than diplomacy and cooperation, which had been the cornerstones of U.S. policy until the Reagan administration.”10</w:t>
      </w:r>
    </w:p>
    <w:p w14:paraId="326F2A12" w14:textId="77777777" w:rsidR="00731B8B" w:rsidRDefault="00731B8B" w:rsidP="00731B8B">
      <w:pPr>
        <w:rPr>
          <w:sz w:val="16"/>
        </w:rPr>
      </w:pPr>
      <w:r w:rsidRPr="00646C49">
        <w:rPr>
          <w:sz w:val="16"/>
        </w:rPr>
        <w:t xml:space="preserve">In this chapter, </w:t>
      </w:r>
      <w:r w:rsidRPr="00E84256">
        <w:rPr>
          <w:rStyle w:val="StyleUnderline"/>
          <w:highlight w:val="cyan"/>
        </w:rPr>
        <w:t>we argue against</w:t>
      </w:r>
      <w:r w:rsidRPr="00126A0E">
        <w:rPr>
          <w:rStyle w:val="StyleUnderline"/>
        </w:rPr>
        <w:t xml:space="preserve"> adopting </w:t>
      </w:r>
      <w:r w:rsidRPr="00E84256">
        <w:rPr>
          <w:rStyle w:val="StyleUnderline"/>
          <w:highlight w:val="cyan"/>
        </w:rPr>
        <w:t>any</w:t>
      </w:r>
      <w:r w:rsidRPr="00126A0E">
        <w:rPr>
          <w:rStyle w:val="StyleUnderline"/>
        </w:rPr>
        <w:t xml:space="preserve"> broad </w:t>
      </w:r>
      <w:r w:rsidRPr="00E84256">
        <w:rPr>
          <w:rStyle w:val="StyleUnderline"/>
          <w:highlight w:val="cyan"/>
        </w:rPr>
        <w:t>prohibition on</w:t>
      </w:r>
      <w:r w:rsidRPr="00126A0E">
        <w:rPr>
          <w:rStyle w:val="StyleUnderline"/>
        </w:rPr>
        <w:t xml:space="preserve"> the </w:t>
      </w:r>
      <w:r w:rsidRPr="00E84256">
        <w:rPr>
          <w:rStyle w:val="StyleUnderline"/>
          <w:highlight w:val="cyan"/>
        </w:rPr>
        <w:t>use of force in space</w:t>
      </w:r>
      <w:r w:rsidRPr="00F71B35">
        <w:rPr>
          <w:rStyle w:val="StyleUnderline"/>
        </w:rPr>
        <w:t xml:space="preserve">. At the level of legal doctrine, the </w:t>
      </w:r>
      <w:r w:rsidRPr="00E84256">
        <w:rPr>
          <w:rStyle w:val="StyleUnderline"/>
          <w:highlight w:val="cyan"/>
        </w:rPr>
        <w:t>great powers</w:t>
      </w:r>
      <w:r w:rsidRPr="00646C49">
        <w:rPr>
          <w:sz w:val="16"/>
        </w:rPr>
        <w:t xml:space="preserve"> have </w:t>
      </w:r>
      <w:r w:rsidRPr="00E84256">
        <w:rPr>
          <w:rStyle w:val="StyleUnderline"/>
          <w:highlight w:val="cyan"/>
        </w:rPr>
        <w:t>already</w:t>
      </w:r>
      <w:r w:rsidRPr="00F71B35">
        <w:rPr>
          <w:rStyle w:val="StyleUnderline"/>
        </w:rPr>
        <w:t xml:space="preserve"> carefully </w:t>
      </w:r>
      <w:r w:rsidRPr="00E84256">
        <w:rPr>
          <w:rStyle w:val="StyleUnderline"/>
          <w:highlight w:val="cyan"/>
        </w:rPr>
        <w:t>crafted treaties to limit a nuclear arms race in</w:t>
      </w:r>
      <w:r w:rsidRPr="00646C49">
        <w:rPr>
          <w:sz w:val="16"/>
        </w:rPr>
        <w:t xml:space="preserve"> outer </w:t>
      </w:r>
      <w:r w:rsidRPr="00E84256">
        <w:rPr>
          <w:rStyle w:val="StyleUnderline"/>
          <w:highlight w:val="cyan"/>
        </w:rPr>
        <w:t>space</w:t>
      </w:r>
      <w:r w:rsidRPr="00646C49">
        <w:rPr>
          <w:sz w:val="16"/>
        </w:rPr>
        <w:t xml:space="preserve">. </w:t>
      </w:r>
      <w:r w:rsidRPr="00E84256">
        <w:rPr>
          <w:rStyle w:val="StyleUnderline"/>
          <w:highlight w:val="cyan"/>
        </w:rPr>
        <w:t>But</w:t>
      </w:r>
      <w:r w:rsidRPr="00646C49">
        <w:rPr>
          <w:sz w:val="16"/>
        </w:rPr>
        <w:t xml:space="preserve"> </w:t>
      </w:r>
      <w:r w:rsidRPr="00F71B35">
        <w:rPr>
          <w:rStyle w:val="StyleUnderline"/>
        </w:rPr>
        <w:t xml:space="preserve">at the same </w:t>
      </w:r>
      <w:proofErr w:type="gramStart"/>
      <w:r w:rsidRPr="00F71B35">
        <w:rPr>
          <w:rStyle w:val="StyleUnderline"/>
        </w:rPr>
        <w:t>time</w:t>
      </w:r>
      <w:proofErr w:type="gramEnd"/>
      <w:r w:rsidRPr="00F71B35">
        <w:rPr>
          <w:rStyle w:val="StyleUnderline"/>
        </w:rPr>
        <w:t xml:space="preserve"> they</w:t>
      </w:r>
      <w:r w:rsidRPr="00646C49">
        <w:rPr>
          <w:sz w:val="16"/>
        </w:rPr>
        <w:t xml:space="preserve"> have </w:t>
      </w:r>
      <w:r w:rsidRPr="00E84256">
        <w:rPr>
          <w:rStyle w:val="StyleUnderline"/>
          <w:highlight w:val="cyan"/>
        </w:rPr>
        <w:t>left open</w:t>
      </w:r>
      <w:r w:rsidRPr="00F71B35">
        <w:rPr>
          <w:rStyle w:val="StyleUnderline"/>
        </w:rPr>
        <w:t xml:space="preserve"> significant routes for </w:t>
      </w:r>
      <w:r w:rsidRPr="00E84256">
        <w:rPr>
          <w:rStyle w:val="StyleUnderline"/>
          <w:highlight w:val="cyan"/>
        </w:rPr>
        <w:t>other military uses</w:t>
      </w:r>
      <w:r w:rsidRPr="00F71B35">
        <w:rPr>
          <w:rStyle w:val="StyleUnderline"/>
        </w:rPr>
        <w:t xml:space="preserve"> of space. </w:t>
      </w:r>
      <w:r w:rsidRPr="00E84256">
        <w:rPr>
          <w:rStyle w:val="StyleUnderline"/>
          <w:highlight w:val="cyan"/>
        </w:rPr>
        <w:t>Current law</w:t>
      </w:r>
      <w:r w:rsidRPr="00646C49">
        <w:rPr>
          <w:sz w:val="16"/>
        </w:rPr>
        <w:t xml:space="preserve">, for example, </w:t>
      </w:r>
      <w:r w:rsidRPr="00E84256">
        <w:rPr>
          <w:rStyle w:val="StyleUnderline"/>
          <w:highlight w:val="cyan"/>
        </w:rPr>
        <w:t>does not prohibit</w:t>
      </w:r>
      <w:r w:rsidRPr="00646C49">
        <w:rPr>
          <w:sz w:val="16"/>
        </w:rPr>
        <w:t xml:space="preserve"> the </w:t>
      </w:r>
      <w:r w:rsidRPr="00E84256">
        <w:rPr>
          <w:rStyle w:val="StyleUnderline"/>
          <w:highlight w:val="cyan"/>
        </w:rPr>
        <w:t>passage of weapons through space</w:t>
      </w:r>
      <w:r w:rsidRPr="00646C49">
        <w:rPr>
          <w:sz w:val="16"/>
        </w:rPr>
        <w:t xml:space="preserve">, such as ballistic missiles, the stationing of reconnaissance satellites, </w:t>
      </w:r>
      <w:r w:rsidRPr="00E84256">
        <w:rPr>
          <w:rStyle w:val="StyleUnderline"/>
          <w:highlight w:val="cyan"/>
        </w:rPr>
        <w:t>or</w:t>
      </w:r>
      <w:r w:rsidRPr="00646C49">
        <w:rPr>
          <w:sz w:val="16"/>
        </w:rPr>
        <w:t xml:space="preserve"> the </w:t>
      </w:r>
      <w:r w:rsidRPr="00E84256">
        <w:rPr>
          <w:rStyle w:val="StyleUnderline"/>
          <w:highlight w:val="cyan"/>
        </w:rPr>
        <w:t>basing</w:t>
      </w:r>
      <w:r w:rsidRPr="00646C49">
        <w:rPr>
          <w:sz w:val="16"/>
        </w:rPr>
        <w:t xml:space="preserve"> of </w:t>
      </w:r>
      <w:r w:rsidRPr="00E84256">
        <w:rPr>
          <w:rStyle w:val="StyleUnderline"/>
          <w:highlight w:val="cyan"/>
        </w:rPr>
        <w:t>conventional weapons in orbit</w:t>
      </w:r>
      <w:r w:rsidRPr="00646C49">
        <w:rPr>
          <w:sz w:val="16"/>
        </w:rPr>
        <w:t xml:space="preserve">. We </w:t>
      </w:r>
      <w:r w:rsidRPr="00B86044">
        <w:rPr>
          <w:rStyle w:val="StyleUnderline"/>
        </w:rPr>
        <w:t xml:space="preserve">believe that </w:t>
      </w:r>
      <w:r w:rsidRPr="00E84256">
        <w:rPr>
          <w:rStyle w:val="StyleUnderline"/>
          <w:highlight w:val="cyan"/>
        </w:rPr>
        <w:t>states can use force in these ways to achieve</w:t>
      </w:r>
      <w:r w:rsidRPr="00646C49">
        <w:rPr>
          <w:sz w:val="16"/>
        </w:rPr>
        <w:t xml:space="preserve"> the same </w:t>
      </w:r>
      <w:r w:rsidRPr="00E84256">
        <w:rPr>
          <w:rStyle w:val="StyleUnderline"/>
          <w:highlight w:val="cyan"/>
        </w:rPr>
        <w:t>goals</w:t>
      </w:r>
      <w:r w:rsidRPr="00646C49">
        <w:rPr>
          <w:sz w:val="16"/>
        </w:rPr>
        <w:t xml:space="preserve"> s</w:t>
      </w:r>
    </w:p>
    <w:p w14:paraId="6DADB6EC" w14:textId="77777777" w:rsidR="00731B8B" w:rsidRDefault="00731B8B" w:rsidP="00731B8B">
      <w:pPr>
        <w:rPr>
          <w:sz w:val="16"/>
        </w:rPr>
      </w:pPr>
    </w:p>
    <w:p w14:paraId="3C4F7964" w14:textId="77777777" w:rsidR="00731B8B" w:rsidRDefault="00731B8B" w:rsidP="00731B8B">
      <w:pPr>
        <w:rPr>
          <w:sz w:val="16"/>
        </w:rPr>
      </w:pPr>
    </w:p>
    <w:p w14:paraId="4FF0BC55" w14:textId="77777777" w:rsidR="00731B8B" w:rsidRPr="00F6771E" w:rsidRDefault="00731B8B" w:rsidP="00731B8B">
      <w:pPr>
        <w:rPr>
          <w:sz w:val="16"/>
        </w:rPr>
      </w:pPr>
      <w:proofErr w:type="spellStart"/>
      <w:r w:rsidRPr="00646C49">
        <w:rPr>
          <w:sz w:val="16"/>
        </w:rPr>
        <w:t>et</w:t>
      </w:r>
      <w:proofErr w:type="spellEnd"/>
      <w:r w:rsidRPr="00646C49">
        <w:rPr>
          <w:sz w:val="16"/>
        </w:rPr>
        <w:t xml:space="preserve"> out in the cyber and robotics chapters: for </w:t>
      </w:r>
      <w:r w:rsidRPr="00E84256">
        <w:rPr>
          <w:rStyle w:val="Emphasis"/>
          <w:highlight w:val="cyan"/>
        </w:rPr>
        <w:t>self-defense</w:t>
      </w:r>
      <w:r w:rsidRPr="00E84256">
        <w:rPr>
          <w:rStyle w:val="StyleUnderline"/>
          <w:highlight w:val="cyan"/>
        </w:rPr>
        <w:t xml:space="preserve">, to pursue </w:t>
      </w:r>
      <w:r w:rsidRPr="00E84256">
        <w:rPr>
          <w:rStyle w:val="Emphasis"/>
          <w:highlight w:val="cyan"/>
        </w:rPr>
        <w:t>terrorist groups</w:t>
      </w:r>
      <w:r w:rsidRPr="00E84256">
        <w:rPr>
          <w:rStyle w:val="StyleUnderline"/>
          <w:highlight w:val="cyan"/>
        </w:rPr>
        <w:t xml:space="preserve">, to </w:t>
      </w:r>
      <w:r w:rsidRPr="00E84256">
        <w:rPr>
          <w:rStyle w:val="Emphasis"/>
          <w:highlight w:val="cyan"/>
        </w:rPr>
        <w:t>stop international crises</w:t>
      </w:r>
      <w:r w:rsidRPr="00E84256">
        <w:rPr>
          <w:rStyle w:val="StyleUnderline"/>
          <w:highlight w:val="cyan"/>
        </w:rPr>
        <w:t>, and</w:t>
      </w:r>
      <w:r w:rsidRPr="00B86044">
        <w:rPr>
          <w:rStyle w:val="StyleUnderline"/>
        </w:rPr>
        <w:t xml:space="preserve"> to </w:t>
      </w:r>
      <w:r w:rsidRPr="00E84256">
        <w:rPr>
          <w:rStyle w:val="Emphasis"/>
          <w:highlight w:val="cyan"/>
        </w:rPr>
        <w:t>resolve disputes</w:t>
      </w:r>
      <w:r w:rsidRPr="00B86044">
        <w:rPr>
          <w:rStyle w:val="StyleUnderline"/>
        </w:rPr>
        <w:t xml:space="preserve"> between states</w:t>
      </w:r>
      <w:r w:rsidRPr="00FB6523">
        <w:rPr>
          <w:rStyle w:val="StyleUnderline"/>
        </w:rPr>
        <w:t xml:space="preserve">. </w:t>
      </w:r>
      <w:r w:rsidRPr="00E84256">
        <w:rPr>
          <w:rStyle w:val="StyleUnderline"/>
          <w:highlight w:val="cyan"/>
        </w:rPr>
        <w:t>Combat in space raises the same questions as other tech</w:t>
      </w:r>
      <w:r w:rsidRPr="00FB6523">
        <w:rPr>
          <w:rStyle w:val="StyleUnderline"/>
        </w:rPr>
        <w:t>nologies</w:t>
      </w:r>
      <w:r w:rsidRPr="00646C49">
        <w:rPr>
          <w:sz w:val="16"/>
        </w:rPr>
        <w:t xml:space="preserve">, due to the integration of civilian and military networks in space, </w:t>
      </w:r>
      <w:r w:rsidRPr="00E84256">
        <w:rPr>
          <w:rStyle w:val="StyleUnderline"/>
          <w:highlight w:val="cyan"/>
        </w:rPr>
        <w:t>but</w:t>
      </w:r>
      <w:r w:rsidRPr="00FB6523">
        <w:rPr>
          <w:rStyle w:val="StyleUnderline"/>
        </w:rPr>
        <w:t xml:space="preserve"> also </w:t>
      </w:r>
      <w:r w:rsidRPr="00E84256">
        <w:rPr>
          <w:rStyle w:val="StyleUnderline"/>
          <w:highlight w:val="cyan"/>
        </w:rPr>
        <w:t>realizes</w:t>
      </w:r>
      <w:r w:rsidRPr="00FB6523">
        <w:rPr>
          <w:rStyle w:val="StyleUnderline"/>
        </w:rPr>
        <w:t xml:space="preserve"> the same </w:t>
      </w:r>
      <w:r w:rsidRPr="00E84256">
        <w:rPr>
          <w:rStyle w:val="StyleUnderline"/>
          <w:highlight w:val="cyan"/>
        </w:rPr>
        <w:t xml:space="preserve">benefits: </w:t>
      </w:r>
      <w:r w:rsidRPr="00E84256">
        <w:rPr>
          <w:rStyle w:val="Emphasis"/>
          <w:highlight w:val="cyan"/>
        </w:rPr>
        <w:t>greater precision</w:t>
      </w:r>
      <w:r w:rsidRPr="00FB6523">
        <w:rPr>
          <w:rStyle w:val="StyleUnderline"/>
        </w:rPr>
        <w:t xml:space="preserve"> in attack, a </w:t>
      </w:r>
      <w:r w:rsidRPr="00E84256">
        <w:rPr>
          <w:rStyle w:val="Emphasis"/>
          <w:highlight w:val="cyan"/>
        </w:rPr>
        <w:t>reduction in battle casualties</w:t>
      </w:r>
      <w:r w:rsidRPr="00E84256">
        <w:rPr>
          <w:rStyle w:val="StyleUnderline"/>
          <w:highlight w:val="cyan"/>
        </w:rPr>
        <w:t xml:space="preserve">, and </w:t>
      </w:r>
      <w:r w:rsidRPr="00E84256">
        <w:rPr>
          <w:rStyle w:val="Emphasis"/>
          <w:highlight w:val="cyan"/>
        </w:rPr>
        <w:t>clearer negotiations</w:t>
      </w:r>
      <w:r w:rsidRPr="00E84256">
        <w:rPr>
          <w:rStyle w:val="StyleUnderline"/>
          <w:highlight w:val="cyan"/>
        </w:rPr>
        <w:t xml:space="preserve"> between states</w:t>
      </w:r>
      <w:r w:rsidRPr="00FB6523">
        <w:rPr>
          <w:rStyle w:val="StyleUnderline"/>
        </w:rPr>
        <w:t xml:space="preserve"> to settle their controversies</w:t>
      </w:r>
      <w:r w:rsidRPr="00646C49">
        <w:rPr>
          <w:sz w:val="16"/>
        </w:rPr>
        <w:t xml:space="preserve">. Nations can coordinate to place certain areas of space off limits to occupation, rendering them akin to the legal status of Antarctica. But </w:t>
      </w:r>
      <w:r w:rsidRPr="00AA2E76">
        <w:rPr>
          <w:rStyle w:val="StyleUnderline"/>
        </w:rPr>
        <w:t>it would deny reality to expect</w:t>
      </w:r>
      <w:r w:rsidRPr="00646C49">
        <w:rPr>
          <w:sz w:val="16"/>
        </w:rPr>
        <w:t xml:space="preserve"> the </w:t>
      </w:r>
      <w:r w:rsidRPr="00AA2E76">
        <w:rPr>
          <w:rStyle w:val="StyleUnderline"/>
        </w:rPr>
        <w:t>great powers to ignore the military and technological advantages made possible by space</w:t>
      </w:r>
      <w:r w:rsidRPr="00646C49">
        <w:rPr>
          <w:sz w:val="16"/>
        </w:rPr>
        <w:t>.</w:t>
      </w:r>
    </w:p>
    <w:p w14:paraId="1A47CBF7" w14:textId="77777777" w:rsidR="00731B8B" w:rsidRDefault="00731B8B" w:rsidP="00324835"/>
    <w:sectPr w:rsidR="00731B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67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24835"/>
    <w:rsid w:val="00330E13"/>
    <w:rsid w:val="00335A23"/>
    <w:rsid w:val="00340707"/>
    <w:rsid w:val="00341C61"/>
    <w:rsid w:val="00351841"/>
    <w:rsid w:val="00351D4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75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24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B8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5C6BF3"/>
  <w14:defaultImageDpi w14:val="300"/>
  <w15:docId w15:val="{34E6C705-163B-A94F-8945-FFDC1ADD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6759"/>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5767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67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67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5767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67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759"/>
  </w:style>
  <w:style w:type="character" w:customStyle="1" w:styleId="Heading1Char">
    <w:name w:val="Heading 1 Char"/>
    <w:aliases w:val="Pocket Char"/>
    <w:basedOn w:val="DefaultParagraphFont"/>
    <w:link w:val="Heading1"/>
    <w:uiPriority w:val="9"/>
    <w:rsid w:val="0057675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57675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576759"/>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576759"/>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6759"/>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57675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20"/>
    <w:qFormat/>
    <w:rsid w:val="00576759"/>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576759"/>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Char Char1,F2 - Heading 1 Char1,AHeading 1 Char1,TAG "/>
    <w:basedOn w:val="DefaultParagraphFont"/>
    <w:link w:val="Card"/>
    <w:uiPriority w:val="99"/>
    <w:unhideWhenUsed/>
    <w:rsid w:val="00576759"/>
    <w:rPr>
      <w:color w:val="auto"/>
      <w:u w:val="none"/>
    </w:rPr>
  </w:style>
  <w:style w:type="paragraph" w:styleId="DocumentMap">
    <w:name w:val="Document Map"/>
    <w:basedOn w:val="Normal"/>
    <w:link w:val="DocumentMapChar"/>
    <w:uiPriority w:val="99"/>
    <w:semiHidden/>
    <w:unhideWhenUsed/>
    <w:rsid w:val="005767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6759"/>
    <w:rPr>
      <w:rFonts w:ascii="Lucida Grande" w:hAnsi="Lucida Grande" w:cs="Lucida Grande"/>
    </w:rPr>
  </w:style>
  <w:style w:type="paragraph" w:customStyle="1" w:styleId="textbold">
    <w:name w:val="text bold"/>
    <w:basedOn w:val="Normal"/>
    <w:link w:val="Emphasis"/>
    <w:uiPriority w:val="20"/>
    <w:qFormat/>
    <w:rsid w:val="00324835"/>
    <w:pPr>
      <w:ind w:left="720"/>
      <w:jc w:val="both"/>
    </w:pPr>
    <w:rPr>
      <w:b/>
      <w:iCs/>
      <w:u w:val="single"/>
    </w:rPr>
  </w:style>
  <w:style w:type="paragraph" w:customStyle="1" w:styleId="Card">
    <w:name w:val="Card"/>
    <w:aliases w:val="card,Debate Text,No Spacing11,No Spacing111,No Spacing3,No Spacing2,Read stuff,tag,No Spacing1111,No Spacing41,No Spacing1,No Spacing111112,No Spacing22,Tags,No Spacing31,Dont use,Tag and Cite,Small Text"/>
    <w:basedOn w:val="Heading1"/>
    <w:link w:val="Hyperlink"/>
    <w:autoRedefine/>
    <w:uiPriority w:val="99"/>
    <w:qFormat/>
    <w:rsid w:val="0032483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size" TargetMode="External"/><Relationship Id="rId18" Type="http://schemas.openxmlformats.org/officeDocument/2006/relationships/hyperlink" Target="https://thehill.com/opinion/technology/540808-to-outpace-china-on-technology-the-us-needs-a-full-stack-strategy?rl=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ictionary.cambridge.org/us/dictionary/english/small" TargetMode="External"/><Relationship Id="rId17" Type="http://schemas.openxmlformats.org/officeDocument/2006/relationships/hyperlink" Target="https://techliberation.com/2018/10/10/in-defense-of-techno-optimism/" TargetMode="External"/><Relationship Id="rId2" Type="http://schemas.openxmlformats.org/officeDocument/2006/relationships/customXml" Target="../customXml/item2.xml"/><Relationship Id="rId16" Type="http://schemas.openxmlformats.org/officeDocument/2006/relationships/hyperlink" Target="https://dictionary.cambridge.org/us/dictionary/english/importa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become" TargetMode="External"/><Relationship Id="rId5" Type="http://schemas.openxmlformats.org/officeDocument/2006/relationships/numbering" Target="numbering.xml"/><Relationship Id="rId15" Type="http://schemas.openxmlformats.org/officeDocument/2006/relationships/hyperlink" Target="https://dictionary.cambridge.org/us/dictionary/english/degree" TargetMode="External"/><Relationship Id="rId10" Type="http://schemas.openxmlformats.org/officeDocument/2006/relationships/hyperlink" Target="https://dictionary.cambridge.org/us/dictionary/english/become" TargetMode="External"/><Relationship Id="rId19" Type="http://schemas.openxmlformats.org/officeDocument/2006/relationships/hyperlink" Target="https://medium.com/out-of-order/abandoning-the-liberal-international-order-for-a-spheres-of-influence-world-is-a-trap-for-america-7bfcdbb83df4" TargetMode="External"/><Relationship Id="rId4" Type="http://schemas.openxmlformats.org/officeDocument/2006/relationships/customXml" Target="../customXml/item4.xml"/><Relationship Id="rId9" Type="http://schemas.openxmlformats.org/officeDocument/2006/relationships/hyperlink" Target="https://www.investopedia.com/terms/g/gatt.asp" TargetMode="External"/><Relationship Id="rId14" Type="http://schemas.openxmlformats.org/officeDocument/2006/relationships/hyperlink" Target="https://dictionary.cambridge.org/us/dictionary/english/amou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29</Pages>
  <Words>14290</Words>
  <Characters>81456</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3</cp:revision>
  <dcterms:created xsi:type="dcterms:W3CDTF">2021-09-19T20:09:00Z</dcterms:created>
  <dcterms:modified xsi:type="dcterms:W3CDTF">2021-09-19T22:33:00Z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