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6D1D5" w14:textId="77777777" w:rsidR="000F4FEC" w:rsidRDefault="000F4FEC" w:rsidP="000F4FEC">
      <w:pPr>
        <w:pStyle w:val="Heading2"/>
      </w:pPr>
      <w:r>
        <w:t>1</w:t>
      </w:r>
    </w:p>
    <w:p w14:paraId="49ECA302" w14:textId="77777777" w:rsidR="000F4FEC" w:rsidRDefault="000F4FEC" w:rsidP="000F4FEC">
      <w:pPr>
        <w:pStyle w:val="Heading3"/>
      </w:pPr>
      <w:r>
        <w:lastRenderedPageBreak/>
        <w:t>1NC – DA</w:t>
      </w:r>
    </w:p>
    <w:p w14:paraId="16365A46" w14:textId="77777777" w:rsidR="000F4FEC" w:rsidRPr="00C43880" w:rsidRDefault="000F4FEC" w:rsidP="000F4FEC">
      <w:pPr>
        <w:pStyle w:val="Heading4"/>
      </w:pPr>
      <w:r>
        <w:t>Xi’s regime is stable now, but its success depends on strong growth and private sector development.</w:t>
      </w:r>
    </w:p>
    <w:p w14:paraId="3E31DB0A" w14:textId="77777777" w:rsidR="000F4FEC" w:rsidRPr="00C43880" w:rsidRDefault="000F4FEC" w:rsidP="000F4FEC">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19ACDD89" w14:textId="77777777" w:rsidR="000F4FEC" w:rsidRPr="00607D72" w:rsidRDefault="000F4FEC" w:rsidP="000F4FEC">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7BB8E83" w14:textId="77777777" w:rsidR="000F4FEC" w:rsidRPr="00607D72" w:rsidRDefault="000F4FEC" w:rsidP="000F4FEC">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15704D8" w14:textId="77777777" w:rsidR="000F4FEC" w:rsidRDefault="000F4FEC" w:rsidP="000F4FEC">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261905C" w14:textId="77777777" w:rsidR="000F4FEC" w:rsidRDefault="000F4FEC" w:rsidP="000F4FEC">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3EBF49D" w14:textId="77777777" w:rsidR="000F4FEC" w:rsidRDefault="000F4FEC" w:rsidP="000F4FE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0E13E0B0" w14:textId="77777777" w:rsidR="000F4FEC" w:rsidRPr="00BC42E1" w:rsidRDefault="000F4FEC" w:rsidP="000F4FE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B9F7583" w14:textId="77777777" w:rsidR="000F4FEC" w:rsidRPr="00473116" w:rsidRDefault="000F4FEC" w:rsidP="000F4FE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F6BF790" w14:textId="77777777" w:rsidR="000F4FEC" w:rsidRPr="00761F18" w:rsidRDefault="000F4FEC" w:rsidP="000F4FEC">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C05020B" w14:textId="77777777" w:rsidR="000F4FEC" w:rsidRPr="00BC42E1" w:rsidRDefault="000F4FEC" w:rsidP="000F4FE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72C1259" w14:textId="77777777" w:rsidR="000F4FEC" w:rsidRPr="00BC42E1" w:rsidRDefault="000F4FEC" w:rsidP="000F4FE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30C8BC92" w14:textId="77777777" w:rsidR="000F4FEC" w:rsidRPr="00BC42E1" w:rsidRDefault="000F4FEC" w:rsidP="000F4FEC">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1FF6F785" w14:textId="77777777" w:rsidR="000F4FEC" w:rsidRPr="00BC42E1" w:rsidRDefault="000F4FEC" w:rsidP="000F4FE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08271EC" w14:textId="77777777" w:rsidR="000F4FEC" w:rsidRPr="00761F18" w:rsidRDefault="000F4FEC" w:rsidP="000F4FE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075944F4" w14:textId="77777777" w:rsidR="000F4FEC" w:rsidRPr="00BC42E1" w:rsidRDefault="000F4FEC" w:rsidP="000F4FEC">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6B6EC6E" w14:textId="77777777" w:rsidR="000F4FEC" w:rsidRPr="00BE438B" w:rsidRDefault="000F4FEC" w:rsidP="000F4FE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298FCBF" w14:textId="77777777" w:rsidR="000F4FEC" w:rsidRPr="006D6491" w:rsidRDefault="000F4FEC" w:rsidP="000F4FEC">
      <w:r w:rsidRPr="006D6491">
        <w:t>Making friends</w:t>
      </w:r>
    </w:p>
    <w:p w14:paraId="3224FB7C" w14:textId="77777777" w:rsidR="000F4FEC" w:rsidRPr="007B3035" w:rsidRDefault="000F4FEC" w:rsidP="000F4FEC">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4FD0A48E" w14:textId="77777777" w:rsidR="000F4FEC" w:rsidRPr="000834BA" w:rsidRDefault="000F4FEC" w:rsidP="000F4FE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245B3A1" w14:textId="77777777" w:rsidR="000F4FEC" w:rsidRPr="00BC42E1" w:rsidRDefault="000F4FEC" w:rsidP="000F4FE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1708EB60" w14:textId="77777777" w:rsidR="000F4FEC" w:rsidRPr="00FF5CF0" w:rsidRDefault="000F4FEC" w:rsidP="000F4FE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C3A8B14" w14:textId="77777777" w:rsidR="000F4FEC" w:rsidRDefault="000F4FEC" w:rsidP="000F4FEC">
      <w:pPr>
        <w:pStyle w:val="Heading4"/>
      </w:pPr>
      <w:r>
        <w:t>Shifts in regime perception threatens CCP’s legitimacy from nationalist hardliners</w:t>
      </w:r>
    </w:p>
    <w:p w14:paraId="7CF669DC" w14:textId="77777777" w:rsidR="000F4FEC" w:rsidRPr="00F82438" w:rsidRDefault="000F4FEC" w:rsidP="000F4FE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44816D5" w14:textId="77777777" w:rsidR="000F4FEC" w:rsidRPr="00F64DA8" w:rsidRDefault="000F4FEC" w:rsidP="000F4FEC">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CA0B13D" w14:textId="77777777" w:rsidR="000F4FEC" w:rsidRDefault="000F4FEC" w:rsidP="000F4FEC">
      <w:pPr>
        <w:pStyle w:val="Heading4"/>
      </w:pPr>
      <w:r>
        <w:t xml:space="preserve">Xi will launch diversionary war to domestic backlash – escalates in </w:t>
      </w:r>
      <w:r w:rsidRPr="00B4266E">
        <w:rPr>
          <w:u w:val="single"/>
        </w:rPr>
        <w:t>multiple hotspots</w:t>
      </w:r>
      <w:r w:rsidRPr="00B4266E">
        <w:t xml:space="preserve"> </w:t>
      </w:r>
    </w:p>
    <w:p w14:paraId="2BBC2C0E" w14:textId="77777777" w:rsidR="000F4FEC" w:rsidRPr="009521F3" w:rsidRDefault="000F4FEC" w:rsidP="000F4FE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CF2E615" w14:textId="77777777" w:rsidR="000F4FEC" w:rsidRPr="009243AC" w:rsidRDefault="000F4FEC" w:rsidP="000F4FE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D719B08" w14:textId="77777777" w:rsidR="000F4FEC" w:rsidRDefault="000F4FEC" w:rsidP="000F4FEC">
      <w:pPr>
        <w:pStyle w:val="Heading4"/>
        <w:rPr>
          <w:rStyle w:val="Style13ptBold"/>
          <w:b/>
          <w:bCs w:val="0"/>
        </w:rPr>
      </w:pPr>
      <w:r>
        <w:rPr>
          <w:rStyle w:val="Style13ptBold"/>
          <w:bCs w:val="0"/>
        </w:rPr>
        <w:t>US–China war goes nuclear – crisis mis-management ensures conventional escalation - extinction</w:t>
      </w:r>
    </w:p>
    <w:p w14:paraId="4A554EDB" w14:textId="77777777" w:rsidR="000F4FEC" w:rsidRPr="007D7E20" w:rsidRDefault="000F4FEC" w:rsidP="000F4FEC">
      <w:r w:rsidRPr="00A36671">
        <w:rPr>
          <w:rStyle w:val="Style13ptBold"/>
        </w:rPr>
        <w:t>Kulacki</w:t>
      </w:r>
      <w:r>
        <w:rPr>
          <w:rStyle w:val="Style13ptBold"/>
        </w:rPr>
        <w:t xml:space="preserve"> 20 </w:t>
      </w:r>
      <w:r w:rsidRPr="0060794A">
        <w:t xml:space="preserve">[Dr. Gregory Kulacki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45BF164D" w14:textId="77777777" w:rsidR="000F4FEC" w:rsidRPr="007B3035" w:rsidRDefault="000F4FEC" w:rsidP="000F4FE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a strong military power possessing nuclear</w:t>
      </w:r>
      <w:r w:rsidRPr="00805CB8">
        <w:rPr>
          <w:rFonts w:ascii="Cambria Math" w:hAnsi="Cambria Math" w:cs="Cambria Math"/>
          <w:highlight w:val="green"/>
          <w:u w:val="single"/>
        </w:rPr>
        <w:t>‐</w:t>
      </w:r>
      <w:r w:rsidRPr="00805CB8">
        <w:rPr>
          <w:highlight w:val="green"/>
          <w:u w:val="single"/>
        </w:rPr>
        <w:t xml:space="preserve">armed missiles </w:t>
      </w:r>
      <w:r w:rsidRPr="00BD38CF">
        <w:rPr>
          <w:u w:val="single"/>
        </w:rPr>
        <w:t>and an absolute</w:t>
      </w:r>
      <w:r w:rsidRPr="00EB5F0D">
        <w:rPr>
          <w:u w:val="single"/>
        </w:rPr>
        <w:t xml:space="preserve"> </w:t>
      </w:r>
      <w:r w:rsidRPr="00BD38CF">
        <w:rPr>
          <w:u w:val="single"/>
        </w:rPr>
        <w:t>advantage in high</w:t>
      </w:r>
      <w:r w:rsidRPr="00BD38CF">
        <w:rPr>
          <w:rFonts w:ascii="Cambria Math" w:hAnsi="Cambria Math" w:cs="Cambria Math"/>
          <w:u w:val="single"/>
        </w:rPr>
        <w:t>‐</w:t>
      </w:r>
      <w:r w:rsidRPr="00BD38CF">
        <w:rPr>
          <w:u w:val="single"/>
        </w:rPr>
        <w:t xml:space="preserve">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EC773A5" w14:textId="77777777" w:rsidR="000F4FEC" w:rsidRDefault="000F4FEC" w:rsidP="000F4FEC">
      <w:pPr>
        <w:pStyle w:val="Heading2"/>
      </w:pPr>
      <w:r>
        <w:lastRenderedPageBreak/>
        <w:t>Case</w:t>
      </w:r>
    </w:p>
    <w:p w14:paraId="54AC5B74" w14:textId="77777777" w:rsidR="000F4FEC" w:rsidRDefault="000F4FEC" w:rsidP="000F4FEC">
      <w:pPr>
        <w:pStyle w:val="Heading3"/>
      </w:pPr>
      <w:r>
        <w:lastRenderedPageBreak/>
        <w:t>Solvency</w:t>
      </w:r>
    </w:p>
    <w:p w14:paraId="733D5B29" w14:textId="77777777" w:rsidR="000F4FEC" w:rsidRPr="00D32347" w:rsidRDefault="000F4FEC" w:rsidP="000F4FEC">
      <w:pPr>
        <w:pStyle w:val="Heading4"/>
      </w:pPr>
      <w:r>
        <w:t xml:space="preserve">Chinese space industry is </w:t>
      </w:r>
      <w:r>
        <w:rPr>
          <w:u w:val="single"/>
        </w:rPr>
        <w:t>overwhelmingly</w:t>
      </w:r>
      <w:r>
        <w:t xml:space="preserve"> dominated by the government—private enterprises </w:t>
      </w:r>
      <w:r>
        <w:rPr>
          <w:u w:val="single"/>
        </w:rPr>
        <w:t>cannot</w:t>
      </w:r>
      <w:r>
        <w:t xml:space="preserve"> exist independently under domestic law—private sector complementary to the public sector means 0 solvency</w:t>
      </w:r>
    </w:p>
    <w:p w14:paraId="13DF34ED" w14:textId="77777777" w:rsidR="000F4FEC" w:rsidRDefault="000F4FEC" w:rsidP="000F4FEC">
      <w:r w:rsidRPr="00D32347">
        <w:rPr>
          <w:rStyle w:val="Style13ptBold"/>
        </w:rPr>
        <w:t>Nie 12-24</w:t>
      </w:r>
      <w:r>
        <w:t xml:space="preserve"> </w:t>
      </w:r>
      <w:r w:rsidRPr="00445946">
        <w:t>(Mingya</w:t>
      </w:r>
      <w:r>
        <w:t>n Ni</w:t>
      </w:r>
      <w:r w:rsidRPr="00445946">
        <w:t>e</w:t>
      </w:r>
      <w:r>
        <w:t>, JD</w:t>
      </w:r>
      <w:r w:rsidRPr="00445946">
        <w:t xml:space="preserve">; </w:t>
      </w:r>
      <w:r>
        <w:t>Nanjing University of Aeronautics and Astronautics Department of Law</w:t>
      </w:r>
      <w:r w:rsidRPr="00445946">
        <w:t>; 12-24-2021; "The Growth of China’s Non-governmental Space Sector in the Context of Government Support for Public-Private Partnerships: An Assessment of Major Legal Challenges";</w:t>
      </w:r>
      <w:r>
        <w:t>S</w:t>
      </w:r>
      <w:r>
        <w:rPr>
          <w:i/>
          <w:iCs/>
        </w:rPr>
        <w:t xml:space="preserve">pace Policy </w:t>
      </w:r>
      <w:r>
        <w:t xml:space="preserve">(2021) </w:t>
      </w:r>
      <w:r w:rsidRPr="00445946">
        <w:t>https://doi.org/10.1016/j.spacepol.2021.101461., accessed 1-14-2022; JPark)</w:t>
      </w:r>
      <w:r>
        <w:t xml:space="preserve"> </w:t>
      </w:r>
    </w:p>
    <w:p w14:paraId="74FE137A" w14:textId="77777777" w:rsidR="000F4FEC" w:rsidRDefault="000F4FEC" w:rsidP="000F4FEC">
      <w:pPr>
        <w:pStyle w:val="ListParagraph"/>
        <w:numPr>
          <w:ilvl w:val="0"/>
          <w:numId w:val="13"/>
        </w:numPr>
      </w:pPr>
      <w:r>
        <w:t>PPPs = public-private partnerships</w:t>
      </w:r>
    </w:p>
    <w:p w14:paraId="523E360A" w14:textId="77777777" w:rsidR="000F4FEC" w:rsidRDefault="000F4FEC" w:rsidP="000F4FEC">
      <w:pPr>
        <w:pStyle w:val="ListParagraph"/>
        <w:numPr>
          <w:ilvl w:val="0"/>
          <w:numId w:val="13"/>
        </w:numPr>
      </w:pPr>
      <w:r>
        <w:t>Strict and opaque governmental regulation basically makes it impossible for private entities to act independently and are subsumed by the state</w:t>
      </w:r>
    </w:p>
    <w:p w14:paraId="37AC0E40" w14:textId="77777777" w:rsidR="000F4FEC" w:rsidRPr="00445946" w:rsidRDefault="000F4FEC" w:rsidP="000F4FEC">
      <w:pPr>
        <w:pStyle w:val="ListParagraph"/>
        <w:numPr>
          <w:ilvl w:val="0"/>
          <w:numId w:val="13"/>
        </w:numPr>
      </w:pPr>
      <w:r>
        <w:t xml:space="preserve">Laws are </w:t>
      </w:r>
      <w:r>
        <w:rPr>
          <w:u w:val="single"/>
        </w:rPr>
        <w:t>deliberately</w:t>
      </w:r>
      <w:r>
        <w:t xml:space="preserve"> unclear to maximize state control – e.g., classifying launch vehicles as weapons</w:t>
      </w:r>
    </w:p>
    <w:p w14:paraId="5EAB8750" w14:textId="77777777" w:rsidR="000F4FEC" w:rsidRPr="00BF308A" w:rsidRDefault="000F4FEC" w:rsidP="000F4FEC">
      <w:pPr>
        <w:rPr>
          <w:sz w:val="16"/>
        </w:rPr>
      </w:pPr>
      <w:r w:rsidRPr="00BF308A">
        <w:rPr>
          <w:sz w:val="16"/>
        </w:rPr>
        <w:t xml:space="preserve">In light of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32347">
        <w:rPr>
          <w:rStyle w:val="StyleUnderline"/>
          <w:highlight w:val="green"/>
        </w:rPr>
        <w:t xml:space="preserve">the </w:t>
      </w:r>
      <w:r w:rsidRPr="00D32347">
        <w:rPr>
          <w:rStyle w:val="StyleUnderline"/>
          <w:b/>
          <w:bCs/>
          <w:highlight w:val="green"/>
        </w:rPr>
        <w:t>military dominates</w:t>
      </w:r>
      <w:r w:rsidRPr="00D32347">
        <w:rPr>
          <w:rStyle w:val="StyleUnderline"/>
          <w:b/>
          <w:bCs/>
        </w:rPr>
        <w:t xml:space="preserve"> the </w:t>
      </w:r>
      <w:r w:rsidRPr="00D32347">
        <w:rPr>
          <w:rStyle w:val="StyleUnderline"/>
          <w:b/>
          <w:bCs/>
          <w:highlight w:val="green"/>
        </w:rPr>
        <w:t>Chinese space industry</w:t>
      </w:r>
      <w:r w:rsidRPr="00D32347">
        <w:rPr>
          <w:rStyle w:val="StyleUnderline"/>
        </w:rPr>
        <w:t xml:space="preserve">, </w:t>
      </w:r>
      <w:r w:rsidRPr="00D32347">
        <w:rPr>
          <w:rStyle w:val="StyleUnderline"/>
          <w:highlight w:val="green"/>
        </w:rPr>
        <w:t>and</w:t>
      </w:r>
      <w:r w:rsidRPr="00D32347">
        <w:rPr>
          <w:rStyle w:val="StyleUnderline"/>
        </w:rPr>
        <w:t xml:space="preserve"> the </w:t>
      </w:r>
      <w:r w:rsidRPr="00D32347">
        <w:rPr>
          <w:rStyle w:val="StyleUnderline"/>
          <w:highlight w:val="green"/>
        </w:rPr>
        <w:t xml:space="preserve">government </w:t>
      </w:r>
      <w:r w:rsidRPr="00D32347">
        <w:rPr>
          <w:rStyle w:val="StyleUnderline"/>
          <w:b/>
          <w:bCs/>
          <w:highlight w:val="green"/>
        </w:rPr>
        <w:t>controls nearly all civil</w:t>
      </w:r>
      <w:r w:rsidRPr="00D32347">
        <w:rPr>
          <w:rStyle w:val="StyleUnderline"/>
          <w:highlight w:val="green"/>
        </w:rPr>
        <w:t xml:space="preserve"> space </w:t>
      </w:r>
      <w:r w:rsidRPr="00D32347">
        <w:rPr>
          <w:rStyle w:val="StyleUnderline"/>
          <w:b/>
          <w:bCs/>
          <w:highlight w:val="green"/>
        </w:rPr>
        <w:t>activities</w:t>
      </w:r>
      <w:r w:rsidRPr="00BF308A">
        <w:rPr>
          <w:sz w:val="16"/>
        </w:rPr>
        <w:t xml:space="preserve">, while state-owned companies conduct programs related to space exploration. </w:t>
      </w:r>
      <w:r w:rsidRPr="00D32347">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32347">
        <w:rPr>
          <w:rStyle w:val="StyleUnderline"/>
          <w:b/>
          <w:bCs/>
          <w:highlight w:val="green"/>
        </w:rPr>
        <w:t>harsh regulations</w:t>
      </w:r>
      <w:r w:rsidRPr="00D32347">
        <w:rPr>
          <w:rStyle w:val="StyleUnderline"/>
          <w:highlight w:val="green"/>
        </w:rPr>
        <w:t xml:space="preserve"> for </w:t>
      </w:r>
      <w:r w:rsidRPr="00D32347">
        <w:rPr>
          <w:rStyle w:val="StyleUnderline"/>
          <w:b/>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The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32347">
        <w:rPr>
          <w:rStyle w:val="StyleUnderline"/>
          <w:highlight w:val="green"/>
        </w:rPr>
        <w:t>the</w:t>
      </w:r>
      <w:r w:rsidRPr="00D32347">
        <w:rPr>
          <w:rStyle w:val="StyleUnderline"/>
        </w:rPr>
        <w:t xml:space="preserve"> People’s Republic of China </w:t>
      </w:r>
      <w:r w:rsidRPr="00D32347">
        <w:rPr>
          <w:rStyle w:val="StyleUnderline"/>
          <w:highlight w:val="green"/>
        </w:rPr>
        <w:t>Central Military Commission</w:t>
      </w:r>
      <w:r w:rsidRPr="00BF308A">
        <w:rPr>
          <w:sz w:val="16"/>
        </w:rPr>
        <w:t xml:space="preserve">,21 is also notable. The EDD </w:t>
      </w:r>
      <w:r w:rsidRPr="00D32347">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32347">
        <w:rPr>
          <w:rStyle w:val="StyleUnderline"/>
          <w:highlight w:val="green"/>
        </w:rPr>
        <w:t>and determine the qualification of private entities to enter the</w:t>
      </w:r>
      <w:r w:rsidRPr="00D32347">
        <w:rPr>
          <w:rStyle w:val="StyleUnderline"/>
        </w:rPr>
        <w:t xml:space="preserve"> space </w:t>
      </w:r>
      <w:r w:rsidRPr="00D32347">
        <w:rPr>
          <w:rStyle w:val="StyleUnderline"/>
          <w:highlight w:val="green"/>
        </w:rPr>
        <w:t>industry</w:t>
      </w:r>
      <w:r w:rsidRPr="00D32347">
        <w:rPr>
          <w:rStyle w:val="StyleUnderline"/>
        </w:rPr>
        <w:t xml:space="preserve"> </w:t>
      </w:r>
      <w:r w:rsidRPr="00BF308A">
        <w:rPr>
          <w:sz w:val="16"/>
        </w:rPr>
        <w:t xml:space="preserve">[[17], p.13]. </w:t>
      </w:r>
      <w:r w:rsidRPr="00D32347">
        <w:rPr>
          <w:rStyle w:val="StyleUnderline"/>
          <w:highlight w:val="green"/>
        </w:rPr>
        <w:t>This</w:t>
      </w:r>
      <w:r w:rsidRPr="00D32347">
        <w:rPr>
          <w:rStyle w:val="StyleUnderline"/>
        </w:rPr>
        <w:t xml:space="preserve"> </w:t>
      </w:r>
      <w:r w:rsidRPr="00D32347">
        <w:rPr>
          <w:rStyle w:val="StyleUnderline"/>
          <w:b/>
          <w:bCs/>
        </w:rPr>
        <w:t>complicated</w:t>
      </w:r>
      <w:r w:rsidRPr="00D32347">
        <w:rPr>
          <w:rStyle w:val="StyleUnderline"/>
        </w:rPr>
        <w:t xml:space="preserve"> and </w:t>
      </w:r>
      <w:r w:rsidRPr="00D32347">
        <w:rPr>
          <w:rStyle w:val="StyleUnderline"/>
          <w:b/>
          <w:bCs/>
          <w:highlight w:val="green"/>
        </w:rPr>
        <w:t>opaque organizational structure</w:t>
      </w:r>
      <w:r w:rsidRPr="00D32347">
        <w:rPr>
          <w:rStyle w:val="StyleUnderline"/>
          <w:highlight w:val="green"/>
        </w:rPr>
        <w:t xml:space="preserve"> is </w:t>
      </w:r>
      <w:r w:rsidRPr="00D32347">
        <w:rPr>
          <w:rStyle w:val="StyleUnderline"/>
          <w:b/>
          <w:bCs/>
          <w:highlight w:val="green"/>
        </w:rPr>
        <w:t>detrimental</w:t>
      </w:r>
      <w:r w:rsidRPr="00D32347">
        <w:rPr>
          <w:rStyle w:val="StyleUnderline"/>
        </w:rPr>
        <w:t xml:space="preserve"> </w:t>
      </w:r>
      <w:r w:rsidRPr="00D32347">
        <w:rPr>
          <w:rStyle w:val="StyleUnderline"/>
          <w:highlight w:val="green"/>
        </w:rPr>
        <w:t>to</w:t>
      </w:r>
      <w:r w:rsidRPr="00D32347">
        <w:rPr>
          <w:rStyle w:val="StyleUnderline"/>
        </w:rPr>
        <w:t xml:space="preserve"> the participation of </w:t>
      </w:r>
      <w:r w:rsidRPr="00D32347">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32347">
        <w:rPr>
          <w:rStyle w:val="StyleUnderline"/>
          <w:highlight w:val="green"/>
        </w:rPr>
        <w:t>private enterprises with a sole focus on</w:t>
      </w:r>
      <w:r w:rsidRPr="00D32347">
        <w:rPr>
          <w:rStyle w:val="StyleUnderline"/>
        </w:rPr>
        <w:t xml:space="preserve"> developing </w:t>
      </w:r>
      <w:r w:rsidRPr="00D32347">
        <w:rPr>
          <w:rStyle w:val="StyleUnderline"/>
          <w:highlight w:val="green"/>
        </w:rPr>
        <w:t>commercial</w:t>
      </w:r>
      <w:r w:rsidRPr="00D32347">
        <w:rPr>
          <w:rStyle w:val="StyleUnderline"/>
        </w:rPr>
        <w:t xml:space="preserve"> space </w:t>
      </w:r>
      <w:r w:rsidRPr="00D32347">
        <w:rPr>
          <w:rStyle w:val="StyleUnderline"/>
          <w:highlight w:val="green"/>
        </w:rPr>
        <w:t>activities will have to fulfill the same</w:t>
      </w:r>
      <w:r w:rsidRPr="00D32347">
        <w:rPr>
          <w:rStyle w:val="StyleUnderline"/>
        </w:rPr>
        <w:t xml:space="preserve"> high-level </w:t>
      </w:r>
      <w:r w:rsidRPr="00D32347">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w:t>
      </w:r>
      <w:r w:rsidRPr="00BF308A">
        <w:rPr>
          <w:sz w:val="16"/>
        </w:rPr>
        <w:lastRenderedPageBreak/>
        <w:t xml:space="preserve">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BF308A">
        <w:rPr>
          <w:rStyle w:val="StyleUnderline"/>
          <w:highlight w:val="green"/>
        </w:rPr>
        <w:t>rules of these areas is unfavorable for the n</w:t>
      </w:r>
      <w:r w:rsidRPr="00D32347">
        <w:rPr>
          <w:rStyle w:val="StyleUnderline"/>
        </w:rPr>
        <w:t>on-</w:t>
      </w:r>
      <w:r w:rsidRPr="00BF308A">
        <w:rPr>
          <w:rStyle w:val="StyleUnderline"/>
          <w:highlight w:val="green"/>
        </w:rPr>
        <w:t>go</w:t>
      </w:r>
      <w:r w:rsidRPr="00D32347">
        <w:rPr>
          <w:rStyle w:val="StyleUnderline"/>
        </w:rPr>
        <w:t xml:space="preserve">vernmental </w:t>
      </w:r>
      <w:r w:rsidRPr="00BF308A">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BF308A">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BF308A">
        <w:rPr>
          <w:rStyle w:val="StyleUnderline"/>
          <w:highlight w:val="green"/>
        </w:rPr>
        <w:t>For example, launch vehicles are 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BF308A">
        <w:rPr>
          <w:rStyle w:val="StyleUnderline"/>
          <w:highlight w:val="green"/>
        </w:rPr>
        <w:t>that every applicant must receive support from the provincial 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BF308A">
        <w:rPr>
          <w:rStyle w:val="StyleUnderline"/>
          <w:highlight w:val="green"/>
        </w:rPr>
        <w:t xml:space="preserve">it is </w:t>
      </w:r>
      <w:r w:rsidRPr="00BF308A">
        <w:rPr>
          <w:rStyle w:val="StyleUnderline"/>
          <w:b/>
          <w:bCs/>
          <w:highlight w:val="green"/>
        </w:rPr>
        <w:t>difficult</w:t>
      </w:r>
      <w:r w:rsidRPr="00BF308A">
        <w:rPr>
          <w:rStyle w:val="StyleUnderline"/>
          <w:highlight w:val="green"/>
        </w:rPr>
        <w:t xml:space="preserve"> to ensure a </w:t>
      </w:r>
      <w:r w:rsidRPr="00BF308A">
        <w:rPr>
          <w:rStyle w:val="StyleUnderline"/>
          <w:b/>
          <w:bCs/>
          <w:highlight w:val="green"/>
        </w:rPr>
        <w:t>fair</w:t>
      </w:r>
      <w:r w:rsidRPr="00BF308A">
        <w:rPr>
          <w:rStyle w:val="StyleUnderline"/>
          <w:highlight w:val="green"/>
        </w:rPr>
        <w:t xml:space="preserve"> </w:t>
      </w:r>
      <w:r w:rsidRPr="00BF308A">
        <w:rPr>
          <w:rStyle w:val="StyleUnderline"/>
          <w:b/>
          <w:bCs/>
          <w:highlight w:val="green"/>
        </w:rPr>
        <w:t>legal environment</w:t>
      </w:r>
      <w:r w:rsidRPr="00BF308A">
        <w:rPr>
          <w:rStyle w:val="StyleUnderline"/>
          <w:highlight w:val="green"/>
        </w:rPr>
        <w:t xml:space="preserve"> 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administrated and controlled by the military department, and the rules thereof should be observed. When referring to the development of satellites, no regulations have been adopted thus far. Non-governmental enterprises that intend to invest in this field have to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Dongfanghong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have to get approval from the NDRC. These firms must submit application documents, including the files issued by the provincial development and reform commission, the application report, and the confidential agreement to begin work [36]. Similar to the launch permit application, these application requirements set forth by the NDRC allow for the provincial </w:t>
      </w:r>
      <w:r w:rsidRPr="00BF308A">
        <w:rPr>
          <w:sz w:val="16"/>
        </w:rPr>
        <w:lastRenderedPageBreak/>
        <w:t xml:space="preserve">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BF308A">
        <w:rPr>
          <w:rStyle w:val="StyleUnderline"/>
          <w:highlight w:val="green"/>
        </w:rPr>
        <w:t>the</w:t>
      </w:r>
      <w:r w:rsidRPr="00BF308A">
        <w:rPr>
          <w:rStyle w:val="StyleUnderline"/>
        </w:rPr>
        <w:t xml:space="preserve"> </w:t>
      </w:r>
      <w:r w:rsidRPr="00BF308A">
        <w:rPr>
          <w:rStyle w:val="StyleUnderline"/>
          <w:b/>
          <w:bCs/>
        </w:rPr>
        <w:t xml:space="preserve">current </w:t>
      </w:r>
      <w:r w:rsidRPr="00BF308A">
        <w:rPr>
          <w:rStyle w:val="StyleUnderline"/>
          <w:b/>
          <w:bCs/>
          <w:highlight w:val="green"/>
        </w:rPr>
        <w:t>dominant role of the military</w:t>
      </w:r>
      <w:r w:rsidRPr="00BF308A">
        <w:rPr>
          <w:rStyle w:val="StyleUnderline"/>
          <w:highlight w:val="green"/>
        </w:rPr>
        <w:t xml:space="preserve"> in China’s space industry results in a </w:t>
      </w:r>
      <w:r w:rsidRPr="00BF308A">
        <w:rPr>
          <w:rStyle w:val="StyleUnderline"/>
          <w:b/>
          <w:bCs/>
          <w:highlight w:val="green"/>
        </w:rPr>
        <w:t xml:space="preserve">complex administrative framework </w:t>
      </w:r>
      <w:r w:rsidRPr="00BF308A">
        <w:rPr>
          <w:rStyle w:val="StyleUnderline"/>
          <w:highlight w:val="green"/>
        </w:rPr>
        <w:t xml:space="preserve">and </w:t>
      </w:r>
      <w:r w:rsidRPr="00BF308A">
        <w:rPr>
          <w:rStyle w:val="StyleUnderline"/>
          <w:b/>
          <w:bCs/>
          <w:highlight w:val="green"/>
        </w:rPr>
        <w:t>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7572EEA3" w14:textId="77777777" w:rsidR="000F4FEC" w:rsidRDefault="000F4FEC" w:rsidP="000F4FEC">
      <w:pPr>
        <w:pStyle w:val="Heading4"/>
      </w:pPr>
      <w:r>
        <w:t xml:space="preserve">The plan has </w:t>
      </w:r>
      <w:r>
        <w:rPr>
          <w:u w:val="single"/>
        </w:rPr>
        <w:t>no effect</w:t>
      </w:r>
      <w:r>
        <w:t xml:space="preserve">—private space ventures are </w:t>
      </w:r>
      <w:r>
        <w:rPr>
          <w:u w:val="single"/>
        </w:rPr>
        <w:t>inextricable</w:t>
      </w:r>
      <w:r>
        <w:t xml:space="preserve"> from public interest.</w:t>
      </w:r>
    </w:p>
    <w:p w14:paraId="5539D69A" w14:textId="77777777" w:rsidR="000F4FEC" w:rsidRDefault="000F4FEC" w:rsidP="000F4FEC">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accessed 1-14-2022; JPark)</w:t>
      </w:r>
    </w:p>
    <w:p w14:paraId="26EAC7A9" w14:textId="77777777" w:rsidR="000F4FEC" w:rsidRPr="00BF308A" w:rsidRDefault="000F4FEC" w:rsidP="000F4FEC">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BF308A">
        <w:rPr>
          <w:rStyle w:val="StyleUnderline"/>
          <w:highlight w:val="green"/>
        </w:rPr>
        <w:t>the China National Space Administration</w:t>
      </w:r>
      <w:r w:rsidRPr="00BF308A">
        <w:rPr>
          <w:sz w:val="16"/>
        </w:rPr>
        <w:t xml:space="preserve"> (CNSA), Li Guoping, </w:t>
      </w:r>
      <w:r w:rsidRPr="00BF308A">
        <w:rPr>
          <w:rStyle w:val="StyleUnderline"/>
          <w:highlight w:val="green"/>
        </w:rPr>
        <w:t>specified</w:t>
      </w:r>
      <w:r w:rsidRPr="00BF308A">
        <w:rPr>
          <w:sz w:val="16"/>
        </w:rPr>
        <w:t xml:space="preserve">: The output value of the satellite application sector makes up over 80 percent of the whole satellite industry chain. So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BF308A">
        <w:rPr>
          <w:rStyle w:val="StyleUnderline"/>
          <w:highlight w:val="green"/>
        </w:rPr>
        <w:t>a top-level plan for China</w:t>
      </w:r>
      <w:r w:rsidRPr="00445946">
        <w:rPr>
          <w:rStyle w:val="StyleUnderline"/>
        </w:rPr>
        <w:t xml:space="preserve">’s aerospace development, we </w:t>
      </w:r>
      <w:r w:rsidRPr="00BF308A">
        <w:rPr>
          <w:rStyle w:val="StyleUnderline"/>
          <w:highlight w:val="green"/>
        </w:rPr>
        <w:t>will consider</w:t>
      </w:r>
      <w:r w:rsidRPr="00445946">
        <w:rPr>
          <w:rStyle w:val="StyleUnderline"/>
        </w:rPr>
        <w:t xml:space="preserve"> the development of </w:t>
      </w:r>
      <w:r w:rsidRPr="00BF308A">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BF308A">
        <w:rPr>
          <w:rStyle w:val="StyleUnderline"/>
          <w:highlight w:val="green"/>
        </w:rPr>
        <w:t>Xi has urged China’s private space sector to emerge as the leader in</w:t>
      </w:r>
      <w:r w:rsidRPr="00445946">
        <w:rPr>
          <w:rStyle w:val="StyleUnderline"/>
        </w:rPr>
        <w:t xml:space="preserve"> the “implementation of </w:t>
      </w:r>
      <w:r w:rsidRPr="00BF308A">
        <w:rPr>
          <w:rStyle w:val="StyleUnderline"/>
          <w:b/>
          <w:bCs/>
          <w:highlight w:val="green"/>
        </w:rPr>
        <w:t>civil-military integration</w:t>
      </w:r>
      <w:r w:rsidRPr="00BF308A">
        <w:rPr>
          <w:rStyle w:val="StyleUnderline"/>
          <w:highlight w:val="green"/>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opened its Jiuquan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BF308A">
        <w:rPr>
          <w:rStyle w:val="StyleUnderline"/>
          <w:highlight w:val="green"/>
        </w:rPr>
        <w:t>a priority</w:t>
      </w:r>
      <w:r w:rsidRPr="00445946">
        <w:rPr>
          <w:rStyle w:val="StyleUnderline"/>
        </w:rPr>
        <w:t xml:space="preserve"> by Xi </w:t>
      </w:r>
      <w:r w:rsidRPr="00BF308A">
        <w:rPr>
          <w:rStyle w:val="StyleUnderline"/>
          <w:highlight w:val="green"/>
        </w:rPr>
        <w:t xml:space="preserve">for China’s </w:t>
      </w:r>
      <w:r w:rsidRPr="00BF308A">
        <w:rPr>
          <w:rStyle w:val="StyleUnderline"/>
          <w:b/>
          <w:bCs/>
          <w:highlight w:val="green"/>
        </w:rPr>
        <w:t>overall national strategy</w:t>
      </w:r>
      <w:r w:rsidRPr="00BF308A">
        <w:rPr>
          <w:rStyle w:val="StyleUnderline"/>
          <w:highlight w:val="green"/>
        </w:rPr>
        <w:t xml:space="preserve"> with regard to outer space</w:t>
      </w:r>
      <w:r w:rsidRPr="00445946">
        <w:rPr>
          <w:rStyle w:val="StyleUnderline"/>
        </w:rPr>
        <w:t>.</w:t>
      </w:r>
      <w:r w:rsidRPr="00BF308A">
        <w:rPr>
          <w:sz w:val="16"/>
        </w:rPr>
        <w:t xml:space="preserve"> The planning chief of the Jiuquan Satellite Launch Center, Jia Lide, stated that </w:t>
      </w:r>
      <w:r w:rsidRPr="00445946">
        <w:rPr>
          <w:rStyle w:val="StyleUnderline"/>
        </w:rPr>
        <w:t>“</w:t>
      </w:r>
      <w:r w:rsidRPr="00BF308A">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17FA5F96" w14:textId="77777777" w:rsidR="000F4FEC" w:rsidRPr="00022568" w:rsidRDefault="000F4FEC" w:rsidP="000F4FEC"/>
    <w:p w14:paraId="7B31B203" w14:textId="77777777" w:rsidR="000F4FEC" w:rsidRDefault="000F4FEC" w:rsidP="000F4FEC">
      <w:pPr>
        <w:pStyle w:val="Heading3"/>
      </w:pPr>
      <w:r>
        <w:lastRenderedPageBreak/>
        <w:t>Heg</w:t>
      </w:r>
    </w:p>
    <w:p w14:paraId="3AFBD349" w14:textId="77777777" w:rsidR="000F4FEC" w:rsidRPr="00022568" w:rsidRDefault="000F4FEC" w:rsidP="000F4FEC">
      <w:pPr>
        <w:pStyle w:val="Heading4"/>
      </w:pPr>
      <w:r>
        <w:t xml:space="preserve">Unipolarity is unsustainable—China will welcome multipolarity, but continued American pursuit guarantees lash-0ut and conflict. </w:t>
      </w:r>
    </w:p>
    <w:p w14:paraId="69E55855" w14:textId="77777777" w:rsidR="000F4FEC" w:rsidRPr="00D67CDF" w:rsidRDefault="000F4FEC" w:rsidP="000F4FEC">
      <w:r w:rsidRPr="000542E5">
        <w:rPr>
          <w:rStyle w:val="Style13ptBold"/>
        </w:rPr>
        <w:t>Byun 7/7</w:t>
      </w:r>
      <w:r>
        <w:t xml:space="preserve"> [See-Won Byun, San Fransisco State University, </w:t>
      </w:r>
      <w:r w:rsidRPr="00D67CDF">
        <w:t>See-Won Byun’s research and teaching focus on the politics of China, international relations of East Asia, and international relations theory.  Her research examines China’s political economy and global integration, interdependence and security in Asia, and national identity politics in Asian relations.  Before joining SF State, she was a Visiting Assistant Professor of Politics at Bates College.  She received a Ph.D. in political science and M.A. in international affairs from The George Washington University, M.A. in international studies from Yonsei University and B.A. in economics from Brown University.</w:t>
      </w:r>
      <w:r>
        <w:t>) “Chinese Views of Hegemony and Multilateralism in the Biden Era” THE ASAN FORUM, November-December 2021, Open Forum, 7/7/2021] RM</w:t>
      </w:r>
    </w:p>
    <w:p w14:paraId="1E7A934A" w14:textId="77777777" w:rsidR="000F4FEC" w:rsidRPr="00F464CE" w:rsidRDefault="000F4FEC" w:rsidP="000F4FEC">
      <w:pPr>
        <w:rPr>
          <w:sz w:val="16"/>
        </w:rPr>
      </w:pPr>
      <w:r w:rsidRPr="00F464CE">
        <w:rPr>
          <w:sz w:val="16"/>
        </w:rPr>
        <w:t>Multilateralism was the driving theme of Xi Jinping’s 2021 World Economic Forum (WEF) speech in January, advancing his message there four years ago supporting economic globalization. Addressing post-pandemic global challenges, Xi insisted that “multilateralism should not be used as pretext for acts of unilateralism.” In addition, “differences in history, culture and social system should not be an excuse for antagonism or confrontation, but rather an incentive for cooperation.”1 Emphasizing a universal rules-based global governance system, Xi told Boao Forum partners in April, “what we need in today’s world is justice, not hegemony.” He reminded neighbors, “however strong it may grow, China will never seek hegemony, expansion, or a sphere of influence.”2 The Chinese state media contextualized President Joe Biden’s first overseas visit to Europe in June: “</w:t>
      </w:r>
      <w:r w:rsidRPr="00507FE8">
        <w:rPr>
          <w:b/>
          <w:bCs/>
          <w:highlight w:val="cyan"/>
          <w:u w:val="single"/>
        </w:rPr>
        <w:t>the</w:t>
      </w:r>
      <w:r w:rsidRPr="00FF3FCB">
        <w:rPr>
          <w:b/>
          <w:bCs/>
          <w:u w:val="single"/>
        </w:rPr>
        <w:t xml:space="preserve"> old </w:t>
      </w:r>
      <w:r w:rsidRPr="00507FE8">
        <w:rPr>
          <w:b/>
          <w:bCs/>
          <w:highlight w:val="cyan"/>
          <w:u w:val="single"/>
        </w:rPr>
        <w:t>international order</w:t>
      </w:r>
      <w:r w:rsidRPr="00FF3FCB">
        <w:rPr>
          <w:b/>
          <w:bCs/>
          <w:u w:val="single"/>
        </w:rPr>
        <w:t xml:space="preserve"> in the post-World War II era </w:t>
      </w:r>
      <w:r w:rsidRPr="00507FE8">
        <w:rPr>
          <w:b/>
          <w:bCs/>
          <w:highlight w:val="cyan"/>
          <w:u w:val="single"/>
        </w:rPr>
        <w:t>led by the US has become</w:t>
      </w:r>
      <w:r w:rsidRPr="00FF3FCB">
        <w:rPr>
          <w:b/>
          <w:bCs/>
          <w:u w:val="single"/>
        </w:rPr>
        <w:t xml:space="preserve"> increasingly </w:t>
      </w:r>
      <w:r w:rsidRPr="00507FE8">
        <w:rPr>
          <w:b/>
          <w:bCs/>
          <w:highlight w:val="cyan"/>
          <w:u w:val="single"/>
        </w:rPr>
        <w:t>unsustainable</w:t>
      </w:r>
      <w:r w:rsidRPr="00FF3FCB">
        <w:rPr>
          <w:b/>
          <w:bCs/>
          <w:u w:val="single"/>
        </w:rPr>
        <w:t xml:space="preserve"> </w:t>
      </w:r>
      <w:r w:rsidRPr="00FF3FCB">
        <w:rPr>
          <w:u w:val="single"/>
        </w:rPr>
        <w:t xml:space="preserve">and a new world order is far from being established, </w:t>
      </w:r>
      <w:r w:rsidRPr="00507FE8">
        <w:rPr>
          <w:highlight w:val="cyan"/>
          <w:u w:val="single"/>
        </w:rPr>
        <w:t>with the global system shifting</w:t>
      </w:r>
      <w:r w:rsidRPr="00FF3FCB">
        <w:rPr>
          <w:u w:val="single"/>
        </w:rPr>
        <w:t xml:space="preserve"> from unipolar </w:t>
      </w:r>
      <w:r w:rsidRPr="00507FE8">
        <w:rPr>
          <w:highlight w:val="cyan"/>
          <w:u w:val="single"/>
        </w:rPr>
        <w:t>to multipolar</w:t>
      </w:r>
      <w:r w:rsidRPr="00F464CE">
        <w:rPr>
          <w:sz w:val="16"/>
        </w:rPr>
        <w:t xml:space="preserve">.”3 </w:t>
      </w:r>
      <w:r w:rsidRPr="00FF3FCB">
        <w:rPr>
          <w:b/>
          <w:bCs/>
          <w:u w:val="single"/>
        </w:rPr>
        <w:t>How do Chinese perceptions of the changing world order inform our understanding of Beijing’s external orientation in the Biden era?</w:t>
      </w:r>
    </w:p>
    <w:p w14:paraId="5F7152A0" w14:textId="77777777" w:rsidR="000F4FEC" w:rsidRPr="00F464CE" w:rsidRDefault="000F4FEC" w:rsidP="000F4FEC">
      <w:pPr>
        <w:rPr>
          <w:sz w:val="16"/>
        </w:rPr>
      </w:pPr>
      <w:r w:rsidRPr="00F464CE">
        <w:rPr>
          <w:sz w:val="16"/>
        </w:rPr>
        <w:t>The Biden leadership extends Washington’s policy trajectory by identifying “a more assertive and authoritarian China” as “the only competitor potentially capable of combining its economic, diplomatic, military and technological power to mount a sustained challenge to a stable and open international system.”4 As Chinese observers point out, despite some openings for cooperation, Biden’s China policy leans toward “strategic competition and even confrontation.”5 Rejecting Trump’s unilateralism and explicit attacks on the Chinese Communist Party (CCP), Biden has chosen alternative tools of multilateralism and engagement with allies for the continued goal of constraining China’s influence. The first US-China talks in March displayed mounting frictions over human rights, Taiwan, cybersecurity, and “economic coercion toward our allies” according to Tony Blinken.6 The US Senate’s 2021 Strategic Competition Act in April signaled bipartisan consensus on a more aggressive China strategy,7 reinforcing debate on China’s response to a changing “hegemonic order.”8</w:t>
      </w:r>
    </w:p>
    <w:p w14:paraId="197BAEAD" w14:textId="77777777" w:rsidR="000F4FEC" w:rsidRPr="00F464CE" w:rsidRDefault="000F4FEC" w:rsidP="000F4FEC">
      <w:pPr>
        <w:rPr>
          <w:sz w:val="16"/>
        </w:rPr>
      </w:pPr>
      <w:r w:rsidRPr="00F464CE">
        <w:rPr>
          <w:sz w:val="16"/>
        </w:rPr>
        <w:t>This article assesses Chinese interpretations of the international order in the Biden era, focusing on views of hegemony and multilateralism. It first places these debates within China’s post-Cold War international relations discourse based on Wang Jisi’s review of Chinese worldviews in the 1990s and more recent conceptualization of “two orders” framing US-China relations. Second, it assesses current narratives on hegemony and multilateralism using Chinese academic publications in the first half of 2021. Third, it identifies how these views manifest in US-China interactions under the Biden administration. The concluding section considers prospects for Beijing and Washington’s respective agendas for global engagement.</w:t>
      </w:r>
    </w:p>
    <w:p w14:paraId="38E8E190" w14:textId="77777777" w:rsidR="000F4FEC" w:rsidRPr="00F464CE" w:rsidRDefault="000F4FEC" w:rsidP="000F4FEC">
      <w:pPr>
        <w:rPr>
          <w:sz w:val="16"/>
        </w:rPr>
      </w:pPr>
      <w:r w:rsidRPr="00F464CE">
        <w:rPr>
          <w:sz w:val="16"/>
        </w:rPr>
        <w:t>Views of the Post-Cold War International Order</w:t>
      </w:r>
    </w:p>
    <w:p w14:paraId="59222C6D" w14:textId="77777777" w:rsidR="000F4FEC" w:rsidRPr="004325CB" w:rsidRDefault="000F4FEC" w:rsidP="000F4FEC">
      <w:pPr>
        <w:rPr>
          <w:u w:val="single"/>
        </w:rPr>
      </w:pPr>
      <w:r w:rsidRPr="00F464CE">
        <w:rPr>
          <w:sz w:val="16"/>
        </w:rPr>
        <w:t>Conventional structural perspectives frame mainstream Chinese views of the “international order” (</w:t>
      </w:r>
      <w:r w:rsidRPr="00F464CE">
        <w:rPr>
          <w:rFonts w:hint="eastAsia"/>
          <w:sz w:val="16"/>
        </w:rPr>
        <w:t>国</w:t>
      </w:r>
      <w:r w:rsidRPr="00F464CE">
        <w:rPr>
          <w:rFonts w:ascii="Microsoft JhengHei" w:eastAsia="Microsoft JhengHei" w:hAnsi="Microsoft JhengHei" w:cs="Microsoft JhengHei" w:hint="eastAsia"/>
          <w:sz w:val="16"/>
        </w:rPr>
        <w:t>际</w:t>
      </w:r>
      <w:r w:rsidRPr="00F464CE">
        <w:rPr>
          <w:rFonts w:hint="eastAsia"/>
          <w:sz w:val="16"/>
        </w:rPr>
        <w:t>秩序</w:t>
      </w:r>
      <w:r w:rsidRPr="00F464CE">
        <w:rPr>
          <w:sz w:val="16"/>
        </w:rPr>
        <w:t xml:space="preserve">), as “the most global, long-term, and strategic issue in world politics.”9 </w:t>
      </w:r>
      <w:r w:rsidRPr="00507FE8">
        <w:rPr>
          <w:u w:val="single"/>
        </w:rPr>
        <w:t>Official narratives</w:t>
      </w:r>
      <w:r w:rsidRPr="004325CB">
        <w:rPr>
          <w:u w:val="single"/>
        </w:rPr>
        <w:t xml:space="preserve"> reject hegemony and favor multilateralism in line with a post-Cold War shift to a multipolar order.</w:t>
      </w:r>
      <w:r w:rsidRPr="00F464CE">
        <w:rPr>
          <w:sz w:val="16"/>
        </w:rPr>
        <w:t xml:space="preserve"> In Xi’s post-pandemic world, “there is no fundamental change in the trend toward a multi-polar world; </w:t>
      </w:r>
      <w:r w:rsidRPr="004325CB">
        <w:rPr>
          <w:b/>
          <w:bCs/>
          <w:u w:val="single"/>
        </w:rPr>
        <w:t>economic globalization is showing renewed resilience; and the call for upholding multilateralism and enhancing communication and coordination has grown stronger.”</w:t>
      </w:r>
      <w:r w:rsidRPr="00F464CE">
        <w:rPr>
          <w:sz w:val="16"/>
        </w:rPr>
        <w:t xml:space="preserve">10 As Xi defined it in January, “multilateralism is about having international affairs addressed through </w:t>
      </w:r>
      <w:r w:rsidRPr="00F464CE">
        <w:rPr>
          <w:sz w:val="16"/>
        </w:rPr>
        <w:lastRenderedPageBreak/>
        <w:t xml:space="preserve">consultation and the future of the world decided by everyone working together.”11 Interpretations of hegemony in this changing structural context have expanded from a primarily military focus to broader forms of expansionist behavior for regional or global dominance. From a Chinese official’s perspective, US “hegemonism” means “not occupying land but promoting its own system and ideology, in an attempt to meet its own national interests through domination of the world.”12 According to Yang Jiechi, </w:t>
      </w:r>
      <w:r w:rsidRPr="004A2F19">
        <w:rPr>
          <w:b/>
          <w:bCs/>
          <w:highlight w:val="cyan"/>
          <w:u w:val="single"/>
        </w:rPr>
        <w:t>multilateralism</w:t>
      </w:r>
      <w:r w:rsidRPr="004325CB">
        <w:rPr>
          <w:b/>
          <w:bCs/>
          <w:u w:val="single"/>
        </w:rPr>
        <w:t xml:space="preserve"> today </w:t>
      </w:r>
      <w:r w:rsidRPr="004A2F19">
        <w:rPr>
          <w:b/>
          <w:bCs/>
          <w:highlight w:val="cyan"/>
          <w:u w:val="single"/>
        </w:rPr>
        <w:t>prevails over</w:t>
      </w:r>
      <w:r w:rsidRPr="004325CB">
        <w:rPr>
          <w:b/>
          <w:bCs/>
          <w:u w:val="single"/>
        </w:rPr>
        <w:t xml:space="preserve"> recent pressures of “</w:t>
      </w:r>
      <w:r w:rsidRPr="004A2F19">
        <w:rPr>
          <w:b/>
          <w:bCs/>
          <w:highlight w:val="cyan"/>
          <w:u w:val="single"/>
        </w:rPr>
        <w:t>unilateralism</w:t>
      </w:r>
      <w:r w:rsidRPr="004325CB">
        <w:rPr>
          <w:b/>
          <w:bCs/>
          <w:u w:val="single"/>
        </w:rPr>
        <w:t xml:space="preserve"> and bullying,” “populism and de-globalization,” </w:t>
      </w:r>
      <w:r w:rsidRPr="004A2F19">
        <w:rPr>
          <w:b/>
          <w:bCs/>
          <w:highlight w:val="cyan"/>
          <w:u w:val="single"/>
        </w:rPr>
        <w:t>and</w:t>
      </w:r>
      <w:r w:rsidRPr="004325CB">
        <w:rPr>
          <w:b/>
          <w:bCs/>
          <w:u w:val="single"/>
        </w:rPr>
        <w:t xml:space="preserve"> “ideological confrontation</w:t>
      </w:r>
      <w:r w:rsidRPr="004325CB">
        <w:rPr>
          <w:u w:val="single"/>
        </w:rPr>
        <w:t xml:space="preserve">.” In China’s pursuit of multilateral diplomacy, “we oppose </w:t>
      </w:r>
      <w:r w:rsidRPr="004A2F19">
        <w:rPr>
          <w:highlight w:val="cyan"/>
          <w:u w:val="single"/>
        </w:rPr>
        <w:t>hegemony</w:t>
      </w:r>
      <w:r w:rsidRPr="004325CB">
        <w:rPr>
          <w:u w:val="single"/>
        </w:rPr>
        <w:t xml:space="preserve"> and power politics, and oppose any practice of unilateralism in the name of multilateralism.”13</w:t>
      </w:r>
    </w:p>
    <w:p w14:paraId="0F0F26A5" w14:textId="77777777" w:rsidR="000F4FEC" w:rsidRPr="004325CB" w:rsidRDefault="000F4FEC" w:rsidP="000F4FEC">
      <w:pPr>
        <w:rPr>
          <w:u w:val="single"/>
        </w:rPr>
      </w:pPr>
      <w:r w:rsidRPr="00F464CE">
        <w:rPr>
          <w:sz w:val="16"/>
        </w:rPr>
        <w:t>Despite such official claims, China’s multilateralism remains described as “strategic” and “opportunistic.”14 Yang Jiechi made clear in February, “we will resolutely defend our national interests and dignity at multilateral fora when our core and major interests are at stake.”15 Skeptics view China’s multilateral diplomacy as part of counter-hegemonic strategies.16 The “new Chinese multilateralism” that emerged by the 2000s “has to be understood with its combination with multipolarism, the two being used together as a double-track strategy to deal with the United States…and to shape China’s desired future structure of world politics.”</w:t>
      </w:r>
      <w:r w:rsidRPr="008065D3">
        <w:rPr>
          <w:sz w:val="16"/>
        </w:rPr>
        <w:t xml:space="preserve">17 </w:t>
      </w:r>
      <w:r w:rsidRPr="008065D3">
        <w:rPr>
          <w:u w:val="single"/>
        </w:rPr>
        <w:t>Xi’s push for global governance reform “is directly linked to counterbalancing the dominance</w:t>
      </w:r>
      <w:r w:rsidRPr="004325CB">
        <w:rPr>
          <w:u w:val="single"/>
        </w:rPr>
        <w:t xml:space="preserve"> of a liberal-based international order.”18 Especially at the regional level, China-led multilateralism “is an interim arrangement in China’s drive to acquire regional and global dominance.”19</w:t>
      </w:r>
    </w:p>
    <w:p w14:paraId="534A41A3" w14:textId="77777777" w:rsidR="000F4FEC" w:rsidRPr="00F464CE" w:rsidRDefault="000F4FEC" w:rsidP="000F4FEC">
      <w:pPr>
        <w:rPr>
          <w:sz w:val="16"/>
        </w:rPr>
      </w:pPr>
      <w:r w:rsidRPr="00F464CE">
        <w:rPr>
          <w:sz w:val="16"/>
        </w:rPr>
        <w:t>Hegemony and Multipolar Order</w:t>
      </w:r>
    </w:p>
    <w:p w14:paraId="62C4DECF" w14:textId="77777777" w:rsidR="000F4FEC" w:rsidRPr="00F464CE" w:rsidRDefault="000F4FEC" w:rsidP="000F4FEC">
      <w:pPr>
        <w:rPr>
          <w:sz w:val="16"/>
        </w:rPr>
      </w:pPr>
      <w:r w:rsidRPr="00F464CE">
        <w:rPr>
          <w:sz w:val="16"/>
        </w:rPr>
        <w:t xml:space="preserve">Chinese assessments of hegemony and multilateralism have evolved with perceptions of the changing world order. </w:t>
      </w:r>
      <w:r w:rsidRPr="008065D3">
        <w:rPr>
          <w:b/>
          <w:bCs/>
          <w:highlight w:val="cyan"/>
          <w:u w:val="single"/>
        </w:rPr>
        <w:t>Studies</w:t>
      </w:r>
      <w:r w:rsidRPr="004325CB">
        <w:rPr>
          <w:b/>
          <w:bCs/>
          <w:u w:val="single"/>
        </w:rPr>
        <w:t xml:space="preserve"> of the post-Cold War order </w:t>
      </w:r>
      <w:r w:rsidRPr="008065D3">
        <w:rPr>
          <w:b/>
          <w:bCs/>
          <w:highlight w:val="cyan"/>
          <w:u w:val="single"/>
        </w:rPr>
        <w:t>identify</w:t>
      </w:r>
      <w:r w:rsidRPr="004325CB">
        <w:rPr>
          <w:b/>
          <w:bCs/>
          <w:u w:val="single"/>
        </w:rPr>
        <w:t xml:space="preserve"> a long-term shift to “multipolarization” and </w:t>
      </w:r>
      <w:r w:rsidRPr="008065D3">
        <w:rPr>
          <w:b/>
          <w:bCs/>
          <w:highlight w:val="cyan"/>
          <w:u w:val="single"/>
        </w:rPr>
        <w:t>persistent threat of “hegemonism</w:t>
      </w:r>
      <w:r w:rsidRPr="004325CB">
        <w:rPr>
          <w:b/>
          <w:bCs/>
          <w:u w:val="single"/>
        </w:rPr>
        <w:t xml:space="preserve">,” with a growing emphasis on sovereignty and non-interference in internal affairs.20 As Jiang Zemin indicated in 1997, while “the pattern of the world is moving in the direction of multipolarization,” “hegemonism and power politics continue to be the main source of threat </w:t>
      </w:r>
      <w:r w:rsidRPr="008065D3">
        <w:rPr>
          <w:b/>
          <w:bCs/>
          <w:highlight w:val="cyan"/>
          <w:u w:val="single"/>
        </w:rPr>
        <w:t>to world peace and stability</w:t>
      </w:r>
      <w:r w:rsidRPr="00F464CE">
        <w:rPr>
          <w:sz w:val="16"/>
        </w:rPr>
        <w:t>.”21 Academic interpretations of such trends vary in terms of the dimensions and distribution of global power. But this multipolar transition is commonly linked to perceived changes in US power since the 1990s, when “one superpower, several great powers” characterized the international structure according to Chinese official assessments. Views of multipolarization not only assume more global resistance to US demands, but also disagreement within the West favoring alignment with Chinese worldviews.</w:t>
      </w:r>
    </w:p>
    <w:p w14:paraId="35A487D0" w14:textId="77777777" w:rsidR="000F4FEC" w:rsidRPr="00F464CE" w:rsidRDefault="000F4FEC" w:rsidP="000F4FEC">
      <w:pPr>
        <w:rPr>
          <w:sz w:val="16"/>
        </w:rPr>
      </w:pPr>
      <w:r w:rsidRPr="00F464CE">
        <w:rPr>
          <w:sz w:val="16"/>
        </w:rPr>
        <w:t xml:space="preserve">From a historical cyclical perspective, power, interests, and rules shape the international order’s formation, involving “long-term competition and short-term compromise in the pursuit of common values.”22 </w:t>
      </w:r>
      <w:r w:rsidRPr="00224B85">
        <w:rPr>
          <w:b/>
          <w:bCs/>
          <w:highlight w:val="cyan"/>
          <w:u w:val="single"/>
        </w:rPr>
        <w:t>Uncertainty</w:t>
      </w:r>
      <w:r w:rsidRPr="004325CB">
        <w:rPr>
          <w:b/>
          <w:bCs/>
          <w:u w:val="single"/>
        </w:rPr>
        <w:t xml:space="preserve"> over the postwar liberal international order’s future </w:t>
      </w:r>
      <w:r w:rsidRPr="00224B85">
        <w:rPr>
          <w:b/>
          <w:bCs/>
          <w:highlight w:val="cyan"/>
          <w:u w:val="single"/>
        </w:rPr>
        <w:t>has grown with</w:t>
      </w:r>
      <w:r w:rsidRPr="004325CB">
        <w:rPr>
          <w:b/>
          <w:bCs/>
          <w:u w:val="single"/>
        </w:rPr>
        <w:t xml:space="preserve"> the clear </w:t>
      </w:r>
      <w:r w:rsidRPr="00224B85">
        <w:rPr>
          <w:b/>
          <w:bCs/>
          <w:highlight w:val="cyan"/>
          <w:u w:val="single"/>
        </w:rPr>
        <w:t>fragmentation</w:t>
      </w:r>
      <w:r w:rsidRPr="004325CB">
        <w:rPr>
          <w:b/>
          <w:bCs/>
          <w:u w:val="single"/>
        </w:rPr>
        <w:t xml:space="preserve"> of Western power</w:t>
      </w:r>
      <w:r w:rsidRPr="00F464CE">
        <w:rPr>
          <w:b/>
          <w:bCs/>
          <w:sz w:val="16"/>
        </w:rPr>
        <w:t xml:space="preserve">. </w:t>
      </w:r>
      <w:r w:rsidRPr="00F464CE">
        <w:rPr>
          <w:sz w:val="16"/>
        </w:rPr>
        <w:t xml:space="preserve">China’s position in the existing order is viewed through the lens of US hegemony as the “peak form of Western historical hegemony.”23 US political elites advanced the “hegemonic” Bretton Woods system representing their preferences, successfully managing a domestic isolationist tradition and foreign resistance. </w:t>
      </w:r>
      <w:r w:rsidRPr="004325CB">
        <w:rPr>
          <w:b/>
          <w:bCs/>
          <w:u w:val="single"/>
        </w:rPr>
        <w:t>With the decline in US relative power, US policy shifted from “accepting” China into this dominant order to “rejecting” it.24 In particular, the United States can no longer accept a rising China as a strategic partner or member of the international system since “democratic discipline” has failed there</w:t>
      </w:r>
      <w:r w:rsidRPr="004325CB">
        <w:rPr>
          <w:u w:val="single"/>
        </w:rPr>
        <w:t>.</w:t>
      </w:r>
      <w:r w:rsidRPr="00F464CE">
        <w:rPr>
          <w:sz w:val="16"/>
        </w:rPr>
        <w:t>25 China’s market transition from 1978 drove both US-China conciliation and eventual discord as China advanced its own economic and political agenda.</w:t>
      </w:r>
    </w:p>
    <w:p w14:paraId="03FAFD86" w14:textId="77777777" w:rsidR="000F4FEC" w:rsidRPr="00F464CE" w:rsidRDefault="000F4FEC" w:rsidP="000F4FEC">
      <w:pPr>
        <w:rPr>
          <w:sz w:val="16"/>
        </w:rPr>
      </w:pPr>
      <w:r w:rsidRPr="00F464CE">
        <w:rPr>
          <w:rFonts w:hint="eastAsia"/>
          <w:sz w:val="16"/>
        </w:rPr>
        <w:t>“</w:t>
      </w:r>
      <w:r w:rsidRPr="00F464CE">
        <w:rPr>
          <w:sz w:val="16"/>
        </w:rPr>
        <w:t>Two Orders” in US-China Relations</w:t>
      </w:r>
    </w:p>
    <w:p w14:paraId="4EDCB1AE" w14:textId="77777777" w:rsidR="000F4FEC" w:rsidRPr="00F464CE" w:rsidRDefault="000F4FEC" w:rsidP="000F4FEC">
      <w:pPr>
        <w:rPr>
          <w:sz w:val="16"/>
        </w:rPr>
      </w:pPr>
      <w:r w:rsidRPr="00F464CE">
        <w:rPr>
          <w:sz w:val="16"/>
        </w:rPr>
        <w:t>Views of US hegemony have varied with shifts in US-China relations since the 1972 Shanghai Communique, which promised that “neither should seek hegemony in the Asia-Pacific region and each is opposed to efforts by any other country or group of countries to establish such hegemony.”26 While Chinese concerns in the 1990s centered on external threats to Taiwan, domestic political stability, and ethnic minority regions, the scope of contention now extends to economic and technological competition. In addition, the transition from Deng’s “keeping a low profile” principle to Xi’s “striving for achievement” shifts China’s external focus from primarily economic gains to political support, raising questions about the normative dimensions of Chinese grand strategy.27</w:t>
      </w:r>
    </w:p>
    <w:p w14:paraId="03993C4D" w14:textId="77777777" w:rsidR="000F4FEC" w:rsidRPr="00F464CE" w:rsidRDefault="000F4FEC" w:rsidP="000F4FEC">
      <w:pPr>
        <w:rPr>
          <w:sz w:val="16"/>
        </w:rPr>
      </w:pPr>
      <w:r w:rsidRPr="00F464CE">
        <w:rPr>
          <w:sz w:val="16"/>
        </w:rPr>
        <w:lastRenderedPageBreak/>
        <w:t xml:space="preserve">US-China debates in an evolving world order are primarily about rulemaking. “Two orders” form Wang Jisi’s view of current US-China relations, including the CCP-led domestic order challenged by the United States, and the US-led international order challenged by China. With increased interdependence, the United States frowns on the CCP leadership’s rulemaking at home not just for ideological reasons, but more importantly for the implications for US material interests. Conversely, US rulemaking at the global level threatens Chinese interests. </w:t>
      </w:r>
      <w:r w:rsidRPr="00CC5D7D">
        <w:rPr>
          <w:b/>
          <w:bCs/>
          <w:u w:val="single"/>
        </w:rPr>
        <w:t>The US quest to “promote global democracy” defies China’s insistence on non-interference and the “democratization of international relations” granting the developing “global majority” a bigger voice</w:t>
      </w:r>
      <w:r w:rsidRPr="00F464CE">
        <w:rPr>
          <w:sz w:val="16"/>
        </w:rPr>
        <w:t>.28 Yang Jiechi told Blinken in March, “it is important for the United States to change its own image and to stop advancing its own democracy in the rest of the world.”29</w:t>
      </w:r>
    </w:p>
    <w:p w14:paraId="28AB1284" w14:textId="77777777" w:rsidR="000F4FEC" w:rsidRPr="00F464CE" w:rsidRDefault="000F4FEC" w:rsidP="000F4FEC">
      <w:pPr>
        <w:rPr>
          <w:sz w:val="16"/>
        </w:rPr>
      </w:pPr>
      <w:r w:rsidRPr="00F464CE">
        <w:rPr>
          <w:sz w:val="16"/>
        </w:rPr>
        <w:t>As Wang Jisi argues, “in Sino-US competition and cooperation today, almost everything is connected to the issue of rules.”30 This issue will be the biggest point of future contention, not because the United States fears being displaced by China economically, but because “they are concerned about how they will manage once they have been overtaken.”31 As Wang asked in 1997, “what will China do in global and regional affairs when its international status is enhanced, economic growth sustained, military capabilities improved, and political stability ensured?”32 Current assessments of hegemony and multilateralism offer tentative answers.</w:t>
      </w:r>
    </w:p>
    <w:p w14:paraId="45F222CD" w14:textId="77777777" w:rsidR="000F4FEC" w:rsidRPr="00F464CE" w:rsidRDefault="000F4FEC" w:rsidP="000F4FEC">
      <w:pPr>
        <w:rPr>
          <w:sz w:val="16"/>
        </w:rPr>
      </w:pPr>
      <w:r w:rsidRPr="00F464CE">
        <w:rPr>
          <w:sz w:val="16"/>
        </w:rPr>
        <w:t>Current Views of Hegemony and Multilateralism</w:t>
      </w:r>
    </w:p>
    <w:p w14:paraId="752DEBEF" w14:textId="77777777" w:rsidR="000F4FEC" w:rsidRPr="00CC5D7D" w:rsidRDefault="000F4FEC" w:rsidP="000F4FEC">
      <w:pPr>
        <w:rPr>
          <w:b/>
          <w:bCs/>
          <w:u w:val="single"/>
        </w:rPr>
      </w:pPr>
      <w:r w:rsidRPr="00F464CE">
        <w:rPr>
          <w:sz w:val="16"/>
        </w:rPr>
        <w:t>A general decline in Chinese academic interest in hegemony over the past two decades has accompanied a growth in interest in multilateralism, at a notably faster rate since 2016. Journal articles with the keyword “hegemonism” (</w:t>
      </w:r>
      <w:r w:rsidRPr="00F464CE">
        <w:rPr>
          <w:rFonts w:hint="eastAsia"/>
          <w:sz w:val="16"/>
        </w:rPr>
        <w:t>霸</w:t>
      </w:r>
      <w:r w:rsidRPr="00F464CE">
        <w:rPr>
          <w:rFonts w:ascii="Yu Gothic" w:eastAsia="Yu Gothic" w:hAnsi="Yu Gothic" w:cs="Yu Gothic" w:hint="eastAsia"/>
          <w:sz w:val="16"/>
        </w:rPr>
        <w:t>权</w:t>
      </w:r>
      <w:r w:rsidRPr="00F464CE">
        <w:rPr>
          <w:rFonts w:hint="eastAsia"/>
          <w:sz w:val="16"/>
        </w:rPr>
        <w:t>主</w:t>
      </w:r>
      <w:r w:rsidRPr="00F464CE">
        <w:rPr>
          <w:rFonts w:ascii="Microsoft JhengHei" w:eastAsia="Microsoft JhengHei" w:hAnsi="Microsoft JhengHei" w:cs="Microsoft JhengHei" w:hint="eastAsia"/>
          <w:sz w:val="16"/>
        </w:rPr>
        <w:t>义</w:t>
      </w:r>
      <w:r w:rsidRPr="00F464CE">
        <w:rPr>
          <w:sz w:val="16"/>
        </w:rPr>
        <w:t>) fell in volume by 83 percent in 2000-2016, and became outnumbered by those with “multilateralism” (</w:t>
      </w:r>
      <w:r w:rsidRPr="00F464CE">
        <w:rPr>
          <w:rFonts w:hint="eastAsia"/>
          <w:sz w:val="16"/>
        </w:rPr>
        <w:t>多</w:t>
      </w:r>
      <w:r w:rsidRPr="00F464CE">
        <w:rPr>
          <w:rFonts w:ascii="Microsoft JhengHei" w:eastAsia="Microsoft JhengHei" w:hAnsi="Microsoft JhengHei" w:cs="Microsoft JhengHei" w:hint="eastAsia"/>
          <w:sz w:val="16"/>
        </w:rPr>
        <w:t>边</w:t>
      </w:r>
      <w:r w:rsidRPr="00F464CE">
        <w:rPr>
          <w:rFonts w:hint="eastAsia"/>
          <w:sz w:val="16"/>
        </w:rPr>
        <w:t>主</w:t>
      </w:r>
      <w:r w:rsidRPr="00F464CE">
        <w:rPr>
          <w:rFonts w:ascii="Microsoft JhengHei" w:eastAsia="Microsoft JhengHei" w:hAnsi="Microsoft JhengHei" w:cs="Microsoft JhengHei" w:hint="eastAsia"/>
          <w:sz w:val="16"/>
        </w:rPr>
        <w:t>义</w:t>
      </w:r>
      <w:r w:rsidRPr="00F464CE">
        <w:rPr>
          <w:sz w:val="16"/>
        </w:rPr>
        <w:t xml:space="preserve">) from 2005 during the Hu Jintao administration.33 In both cases, the number of articles more than doubled in 2016-2019. But in 2019-2020, </w:t>
      </w:r>
      <w:r w:rsidRPr="00224B85">
        <w:rPr>
          <w:u w:val="single"/>
        </w:rPr>
        <w:t>studies</w:t>
      </w:r>
      <w:r w:rsidRPr="00CC5D7D">
        <w:rPr>
          <w:u w:val="single"/>
        </w:rPr>
        <w:t xml:space="preserve"> on hegemonism declined by 20 percent while those on multilateralism grew by another 49 percent</w:t>
      </w:r>
      <w:r w:rsidRPr="00F464CE">
        <w:rPr>
          <w:sz w:val="16"/>
        </w:rPr>
        <w:t xml:space="preserve">. </w:t>
      </w:r>
      <w:r w:rsidRPr="00CC5D7D">
        <w:rPr>
          <w:b/>
          <w:bCs/>
          <w:u w:val="single"/>
        </w:rPr>
        <w:t xml:space="preserve">While the </w:t>
      </w:r>
      <w:r w:rsidRPr="00224B85">
        <w:rPr>
          <w:b/>
          <w:bCs/>
          <w:highlight w:val="cyan"/>
          <w:u w:val="single"/>
        </w:rPr>
        <w:t>multilateralism literature</w:t>
      </w:r>
      <w:r w:rsidRPr="00CC5D7D">
        <w:rPr>
          <w:b/>
          <w:bCs/>
          <w:u w:val="single"/>
        </w:rPr>
        <w:t xml:space="preserve"> amounted to 10 percent of hegemonism studies in 2000 by publication volume, </w:t>
      </w:r>
      <w:r w:rsidRPr="00224B85">
        <w:rPr>
          <w:b/>
          <w:bCs/>
          <w:highlight w:val="cyan"/>
          <w:u w:val="single"/>
        </w:rPr>
        <w:t xml:space="preserve">by 2020 </w:t>
      </w:r>
      <w:r w:rsidRPr="00224B85">
        <w:rPr>
          <w:b/>
          <w:bCs/>
          <w:u w:val="single"/>
        </w:rPr>
        <w:t xml:space="preserve">it </w:t>
      </w:r>
      <w:r w:rsidRPr="00224B85">
        <w:rPr>
          <w:b/>
          <w:bCs/>
          <w:highlight w:val="cyan"/>
          <w:u w:val="single"/>
        </w:rPr>
        <w:t>was almost five times greater.</w:t>
      </w:r>
    </w:p>
    <w:p w14:paraId="7DC12B61" w14:textId="77777777" w:rsidR="000F4FEC" w:rsidRPr="00CC5D7D" w:rsidRDefault="000F4FEC" w:rsidP="000F4FEC">
      <w:pPr>
        <w:rPr>
          <w:b/>
          <w:bCs/>
          <w:u w:val="single"/>
        </w:rPr>
      </w:pPr>
      <w:r w:rsidRPr="00CC5D7D">
        <w:rPr>
          <w:u w:val="single"/>
        </w:rPr>
        <w:t xml:space="preserve">A perceived structural shift to a multipolarity contextualizes these trends. From the perspective of China’s international relations theorists like Qin Yaqing, </w:t>
      </w:r>
      <w:r w:rsidRPr="00E41ACF">
        <w:rPr>
          <w:highlight w:val="cyan"/>
          <w:u w:val="single"/>
        </w:rPr>
        <w:t>one of the biggest changes</w:t>
      </w:r>
      <w:r w:rsidRPr="00CC5D7D">
        <w:rPr>
          <w:u w:val="single"/>
        </w:rPr>
        <w:t xml:space="preserve"> in the past century </w:t>
      </w:r>
      <w:r w:rsidRPr="00E41ACF">
        <w:rPr>
          <w:highlight w:val="cyan"/>
          <w:u w:val="single"/>
        </w:rPr>
        <w:t xml:space="preserve">is the end of </w:t>
      </w:r>
      <w:r w:rsidRPr="00E41ACF">
        <w:rPr>
          <w:u w:val="single"/>
        </w:rPr>
        <w:t xml:space="preserve">not just US global hegemony but also </w:t>
      </w:r>
      <w:r w:rsidRPr="00E41ACF">
        <w:rPr>
          <w:highlight w:val="cyan"/>
          <w:u w:val="single"/>
        </w:rPr>
        <w:t xml:space="preserve">hegemony itself </w:t>
      </w:r>
      <w:r w:rsidRPr="00E41ACF">
        <w:rPr>
          <w:u w:val="single"/>
        </w:rPr>
        <w:t>as a world order. The current</w:t>
      </w:r>
      <w:r w:rsidRPr="00CC5D7D">
        <w:rPr>
          <w:u w:val="single"/>
        </w:rPr>
        <w:t xml:space="preserve"> </w:t>
      </w:r>
      <w:r w:rsidRPr="00E41ACF">
        <w:rPr>
          <w:highlight w:val="cyan"/>
          <w:u w:val="single"/>
        </w:rPr>
        <w:t>transition</w:t>
      </w:r>
      <w:r w:rsidRPr="00CC5D7D">
        <w:rPr>
          <w:u w:val="single"/>
        </w:rPr>
        <w:t xml:space="preserve"> to a more pluralistic world of “inclusive multilateralism” </w:t>
      </w:r>
      <w:r w:rsidRPr="00E41ACF">
        <w:rPr>
          <w:highlight w:val="cyan"/>
          <w:u w:val="single"/>
        </w:rPr>
        <w:t>points to “a multipolar</w:t>
      </w:r>
      <w:r w:rsidRPr="00CC5D7D">
        <w:rPr>
          <w:u w:val="single"/>
        </w:rPr>
        <w:t xml:space="preserve"> power structure, multilevel institutional arrangements, and multidimensional ideas</w:t>
      </w:r>
      <w:r w:rsidRPr="00CC5D7D">
        <w:rPr>
          <w:b/>
          <w:bCs/>
          <w:u w:val="single"/>
        </w:rPr>
        <w:t>.</w:t>
      </w:r>
      <w:r w:rsidRPr="00F464CE">
        <w:rPr>
          <w:sz w:val="16"/>
        </w:rPr>
        <w:t xml:space="preserve">”34 An alternative “one world, two systems” bipolar order lacks the material and institutional conditions for its formation, as well as US and Chinese support. In this changing external environment, </w:t>
      </w:r>
      <w:r w:rsidRPr="00CC5D7D">
        <w:rPr>
          <w:b/>
          <w:bCs/>
          <w:u w:val="single"/>
        </w:rPr>
        <w:t xml:space="preserve">China’s participation in global </w:t>
      </w:r>
      <w:r w:rsidRPr="00E41ACF">
        <w:rPr>
          <w:b/>
          <w:bCs/>
          <w:highlight w:val="cyan"/>
          <w:u w:val="single"/>
        </w:rPr>
        <w:t>governance</w:t>
      </w:r>
      <w:r w:rsidRPr="00CC5D7D">
        <w:rPr>
          <w:b/>
          <w:bCs/>
          <w:u w:val="single"/>
        </w:rPr>
        <w:t xml:space="preserve"> has progressed in four stages since the PRC’s founding in 1949: 1) “anti-hegemonic governance” under Mao’s revolutionary diplomacy, 2) “active integration” after reform and opening, 3) “constructive participation,” and 4) the current phase of proposing “Chinese solutions.”35 As Chen Zhimin and Zhang Xueying indicate, </w:t>
      </w:r>
      <w:r w:rsidRPr="00E41ACF">
        <w:rPr>
          <w:b/>
          <w:bCs/>
          <w:highlight w:val="cyan"/>
          <w:u w:val="single"/>
        </w:rPr>
        <w:t>China’s</w:t>
      </w:r>
      <w:r w:rsidRPr="00CC5D7D">
        <w:rPr>
          <w:b/>
          <w:bCs/>
          <w:u w:val="single"/>
        </w:rPr>
        <w:t xml:space="preserve"> global </w:t>
      </w:r>
      <w:r w:rsidRPr="00E41ACF">
        <w:rPr>
          <w:b/>
          <w:bCs/>
          <w:highlight w:val="cyan"/>
          <w:u w:val="single"/>
        </w:rPr>
        <w:t>role has shifted from</w:t>
      </w:r>
      <w:r w:rsidRPr="00E41ACF">
        <w:rPr>
          <w:b/>
          <w:bCs/>
          <w:u w:val="single"/>
        </w:rPr>
        <w:t xml:space="preserve"> a “revolutionary </w:t>
      </w:r>
      <w:r w:rsidRPr="00E41ACF">
        <w:rPr>
          <w:b/>
          <w:bCs/>
          <w:highlight w:val="cyan"/>
          <w:u w:val="single"/>
        </w:rPr>
        <w:t>order-challenger” to a “reformist order shaper</w:t>
      </w:r>
      <w:r w:rsidRPr="00CC5D7D">
        <w:rPr>
          <w:b/>
          <w:bCs/>
          <w:u w:val="single"/>
        </w:rPr>
        <w:t>.”36 According to Yang Jiechi, Xi’s WEF speech this year embodied the need to “contribute China’s wisdom, visions and solutions.”37</w:t>
      </w:r>
    </w:p>
    <w:p w14:paraId="76AA164E" w14:textId="77777777" w:rsidR="000F4FEC" w:rsidRPr="00CC66C0" w:rsidRDefault="000F4FEC" w:rsidP="000F4FEC">
      <w:pPr>
        <w:rPr>
          <w:b/>
          <w:bCs/>
          <w:sz w:val="40"/>
          <w:szCs w:val="44"/>
          <w:u w:val="single"/>
        </w:rPr>
      </w:pPr>
      <w:r w:rsidRPr="00F464CE">
        <w:rPr>
          <w:sz w:val="16"/>
        </w:rPr>
        <w:t xml:space="preserve">US-China power politics is a defining feature of the 21st century international order.38 Bilateral relations since diplomatic normalization in 1978 have evolved from “strategic coordination” to “strategic competition” under the Trump administration.39 </w:t>
      </w:r>
      <w:r w:rsidRPr="00CC5D7D">
        <w:rPr>
          <w:b/>
          <w:bCs/>
          <w:u w:val="single"/>
        </w:rPr>
        <w:t>Relations have fluctuated with neoliberalism’s rise and fall in the West</w:t>
      </w:r>
      <w:r w:rsidRPr="00F464CE">
        <w:rPr>
          <w:sz w:val="16"/>
        </w:rPr>
        <w:t xml:space="preserve">. The 2008 financial crisis marked the most recent neoliberal crisis and decline in the US-China power gap, compelling new models for bilateral relations since the Obama administration.40 The competitive direction of US China policy is clear in the post-2008 trend of US economic strategy. According to Chen Yu, </w:t>
      </w:r>
      <w:r w:rsidRPr="00E41ACF">
        <w:rPr>
          <w:b/>
          <w:bCs/>
          <w:sz w:val="40"/>
          <w:szCs w:val="44"/>
          <w:highlight w:val="cyan"/>
          <w:u w:val="single"/>
        </w:rPr>
        <w:t xml:space="preserve">bipartisan consensus emerged </w:t>
      </w:r>
      <w:r w:rsidRPr="00D37D0D">
        <w:rPr>
          <w:b/>
          <w:bCs/>
          <w:sz w:val="40"/>
          <w:szCs w:val="44"/>
          <w:highlight w:val="cyan"/>
          <w:u w:val="single"/>
        </w:rPr>
        <w:t>that “the US</w:t>
      </w:r>
      <w:r w:rsidRPr="00CC66C0">
        <w:rPr>
          <w:b/>
          <w:bCs/>
          <w:sz w:val="40"/>
          <w:szCs w:val="44"/>
          <w:u w:val="single"/>
        </w:rPr>
        <w:t xml:space="preserve"> </w:t>
      </w:r>
      <w:r w:rsidRPr="00D37D0D">
        <w:rPr>
          <w:b/>
          <w:bCs/>
          <w:sz w:val="40"/>
          <w:szCs w:val="44"/>
          <w:highlight w:val="cyan"/>
          <w:u w:val="single"/>
        </w:rPr>
        <w:lastRenderedPageBreak/>
        <w:t>economic approach</w:t>
      </w:r>
      <w:r w:rsidRPr="00CC66C0">
        <w:rPr>
          <w:b/>
          <w:bCs/>
          <w:sz w:val="40"/>
          <w:szCs w:val="44"/>
          <w:u w:val="single"/>
        </w:rPr>
        <w:t xml:space="preserve"> to China does not </w:t>
      </w:r>
      <w:r w:rsidRPr="00D37D0D">
        <w:rPr>
          <w:b/>
          <w:bCs/>
          <w:sz w:val="40"/>
          <w:szCs w:val="44"/>
          <w:u w:val="single"/>
        </w:rPr>
        <w:t>embed China</w:t>
      </w:r>
      <w:r w:rsidRPr="00CC66C0">
        <w:rPr>
          <w:b/>
          <w:bCs/>
          <w:sz w:val="40"/>
          <w:szCs w:val="44"/>
          <w:u w:val="single"/>
        </w:rPr>
        <w:t xml:space="preserve"> in the hegemonic system under US leadership,” </w:t>
      </w:r>
      <w:r w:rsidRPr="00D37D0D">
        <w:rPr>
          <w:b/>
          <w:bCs/>
          <w:sz w:val="40"/>
          <w:szCs w:val="44"/>
          <w:u w:val="single"/>
        </w:rPr>
        <w:t>and</w:t>
      </w:r>
      <w:r w:rsidRPr="00CC66C0">
        <w:rPr>
          <w:b/>
          <w:bCs/>
          <w:sz w:val="40"/>
          <w:szCs w:val="44"/>
          <w:u w:val="single"/>
        </w:rPr>
        <w:t xml:space="preserve"> </w:t>
      </w:r>
      <w:r w:rsidRPr="00D37D0D">
        <w:rPr>
          <w:b/>
          <w:bCs/>
          <w:sz w:val="40"/>
          <w:szCs w:val="44"/>
          <w:highlight w:val="cyan"/>
          <w:u w:val="single"/>
        </w:rPr>
        <w:t>instead</w:t>
      </w:r>
      <w:r w:rsidRPr="00CC66C0">
        <w:rPr>
          <w:b/>
          <w:bCs/>
          <w:sz w:val="40"/>
          <w:szCs w:val="44"/>
          <w:u w:val="single"/>
        </w:rPr>
        <w:t xml:space="preserve"> </w:t>
      </w:r>
      <w:r w:rsidRPr="00D37D0D">
        <w:rPr>
          <w:b/>
          <w:bCs/>
          <w:sz w:val="40"/>
          <w:szCs w:val="44"/>
          <w:highlight w:val="cyan"/>
          <w:u w:val="single"/>
        </w:rPr>
        <w:t xml:space="preserve">facilitates </w:t>
      </w:r>
      <w:r w:rsidRPr="00D37D0D">
        <w:rPr>
          <w:rStyle w:val="Emphasis"/>
          <w:sz w:val="40"/>
          <w:szCs w:val="44"/>
          <w:highlight w:val="cyan"/>
        </w:rPr>
        <w:t>China’s rapid growth as a “revisionist” challenger</w:t>
      </w:r>
      <w:r w:rsidRPr="00CC66C0">
        <w:rPr>
          <w:rStyle w:val="Emphasis"/>
          <w:sz w:val="40"/>
          <w:szCs w:val="44"/>
        </w:rPr>
        <w:t xml:space="preserve"> to the US hegemonic order.41</w:t>
      </w:r>
    </w:p>
    <w:p w14:paraId="7626A817" w14:textId="77777777" w:rsidR="000F4FEC" w:rsidRPr="00F464CE" w:rsidRDefault="000F4FEC" w:rsidP="000F4FEC">
      <w:pPr>
        <w:rPr>
          <w:sz w:val="16"/>
        </w:rPr>
      </w:pPr>
      <w:r w:rsidRPr="00CC66C0">
        <w:rPr>
          <w:b/>
          <w:bCs/>
          <w:u w:val="single"/>
        </w:rPr>
        <w:t>China’s international relations journals at the start of 2021 recognize a critical transition in the US-led liberal international order.</w:t>
      </w:r>
      <w:r w:rsidRPr="00F464CE">
        <w:rPr>
          <w:sz w:val="16"/>
        </w:rPr>
        <w:t xml:space="preserve"> </w:t>
      </w:r>
      <w:r w:rsidRPr="00CC66C0">
        <w:rPr>
          <w:u w:val="single"/>
        </w:rPr>
        <w:t>Current uncertainty surrounds a new phase of industrial and technological development, intensified major-power competition, globalization backlash, and vast repercussions of the COVID-19 pandemic</w:t>
      </w:r>
      <w:r w:rsidRPr="00CC66C0">
        <w:rPr>
          <w:b/>
          <w:bCs/>
          <w:u w:val="single"/>
        </w:rPr>
        <w:t>. “</w:t>
      </w:r>
      <w:r w:rsidRPr="00D37D0D">
        <w:rPr>
          <w:b/>
          <w:bCs/>
          <w:highlight w:val="cyan"/>
          <w:u w:val="single"/>
        </w:rPr>
        <w:t>Unilateralism</w:t>
      </w:r>
      <w:r w:rsidRPr="00CC66C0">
        <w:rPr>
          <w:b/>
          <w:bCs/>
          <w:u w:val="single"/>
        </w:rPr>
        <w:t xml:space="preserve">, protectionism, </w:t>
      </w:r>
      <w:r w:rsidRPr="00D37D0D">
        <w:rPr>
          <w:b/>
          <w:bCs/>
          <w:highlight w:val="cyan"/>
          <w:u w:val="single"/>
        </w:rPr>
        <w:t xml:space="preserve">and hegemony” present major external threats </w:t>
      </w:r>
      <w:r w:rsidRPr="00D37D0D">
        <w:rPr>
          <w:b/>
          <w:bCs/>
          <w:u w:val="single"/>
        </w:rPr>
        <w:t>to the international order</w:t>
      </w:r>
      <w:r w:rsidRPr="00CC66C0">
        <w:rPr>
          <w:b/>
          <w:bCs/>
          <w:u w:val="single"/>
        </w:rPr>
        <w:t>.42 Xi Jinping’s project of national revival enters a new stage in 2021, marking the 100th anniversary of the CCP’s founding and start of China’s 14th Five Year Plan (2021-2025).</w:t>
      </w:r>
      <w:r w:rsidRPr="00F464CE">
        <w:rPr>
          <w:sz w:val="16"/>
        </w:rPr>
        <w:t xml:space="preserve"> </w:t>
      </w:r>
    </w:p>
    <w:p w14:paraId="440B8100" w14:textId="77777777" w:rsidR="000F4FEC" w:rsidRPr="00F464CE" w:rsidRDefault="000F4FEC" w:rsidP="000F4FEC">
      <w:pPr>
        <w:rPr>
          <w:sz w:val="16"/>
        </w:rPr>
      </w:pPr>
      <w:r w:rsidRPr="00F464CE">
        <w:rPr>
          <w:sz w:val="16"/>
        </w:rPr>
        <w:t>Post-Pandemic Debates: National Strategy, Global Governance, and Regional Order</w:t>
      </w:r>
    </w:p>
    <w:p w14:paraId="0860C694" w14:textId="77777777" w:rsidR="000F4FEC" w:rsidRPr="00F464CE" w:rsidRDefault="000F4FEC" w:rsidP="000F4FEC">
      <w:pPr>
        <w:rPr>
          <w:sz w:val="16"/>
        </w:rPr>
      </w:pPr>
      <w:r w:rsidRPr="00CC66C0">
        <w:rPr>
          <w:b/>
          <w:bCs/>
          <w:sz w:val="36"/>
          <w:szCs w:val="40"/>
          <w:u w:val="single"/>
        </w:rPr>
        <w:t xml:space="preserve">Two shocks to the global economy in 2020 frame current academic debates: </w:t>
      </w:r>
      <w:r w:rsidRPr="00D37D0D">
        <w:rPr>
          <w:b/>
          <w:bCs/>
          <w:sz w:val="36"/>
          <w:szCs w:val="40"/>
          <w:highlight w:val="cyan"/>
          <w:u w:val="single"/>
        </w:rPr>
        <w:t>the US “global trade war” to maintain “economic hegemony”</w:t>
      </w:r>
      <w:r w:rsidRPr="00CC66C0">
        <w:rPr>
          <w:b/>
          <w:bCs/>
          <w:sz w:val="36"/>
          <w:szCs w:val="40"/>
          <w:u w:val="single"/>
        </w:rPr>
        <w:t xml:space="preserve"> while withdrawing from multilateralism, </w:t>
      </w:r>
      <w:r w:rsidRPr="00601DA1">
        <w:rPr>
          <w:b/>
          <w:bCs/>
          <w:sz w:val="36"/>
          <w:szCs w:val="40"/>
          <w:highlight w:val="cyan"/>
          <w:u w:val="single"/>
        </w:rPr>
        <w:t>and COVID-19</w:t>
      </w:r>
      <w:r w:rsidRPr="00F464CE">
        <w:rPr>
          <w:sz w:val="16"/>
        </w:rPr>
        <w:t xml:space="preserve">.43 As the biggest global non-traditional security shock in a century, </w:t>
      </w:r>
      <w:r w:rsidRPr="00CC66C0">
        <w:rPr>
          <w:b/>
          <w:bCs/>
          <w:sz w:val="36"/>
          <w:szCs w:val="40"/>
          <w:u w:val="single"/>
        </w:rPr>
        <w:t xml:space="preserve">COVID-19 </w:t>
      </w:r>
      <w:r w:rsidRPr="00601DA1">
        <w:rPr>
          <w:b/>
          <w:bCs/>
          <w:sz w:val="36"/>
          <w:szCs w:val="40"/>
          <w:highlight w:val="cyan"/>
          <w:u w:val="single"/>
        </w:rPr>
        <w:t>catalyzed long-term changes</w:t>
      </w:r>
      <w:r w:rsidRPr="00CC66C0">
        <w:rPr>
          <w:b/>
          <w:bCs/>
          <w:sz w:val="36"/>
          <w:szCs w:val="40"/>
          <w:u w:val="single"/>
        </w:rPr>
        <w:t xml:space="preserve"> in international strategic relations and US global leadership, </w:t>
      </w:r>
      <w:r w:rsidRPr="00601DA1">
        <w:rPr>
          <w:b/>
          <w:bCs/>
          <w:sz w:val="36"/>
          <w:szCs w:val="40"/>
          <w:highlight w:val="cyan"/>
          <w:u w:val="single"/>
        </w:rPr>
        <w:t>placing multilatera</w:t>
      </w:r>
      <w:r w:rsidRPr="00601DA1">
        <w:rPr>
          <w:b/>
          <w:bCs/>
          <w:sz w:val="36"/>
          <w:szCs w:val="40"/>
          <w:u w:val="single"/>
        </w:rPr>
        <w:t>lism</w:t>
      </w:r>
      <w:r w:rsidRPr="00CC66C0">
        <w:rPr>
          <w:b/>
          <w:bCs/>
          <w:sz w:val="36"/>
          <w:szCs w:val="40"/>
          <w:u w:val="single"/>
        </w:rPr>
        <w:t xml:space="preserve"> </w:t>
      </w:r>
      <w:r w:rsidRPr="00601DA1">
        <w:rPr>
          <w:b/>
          <w:bCs/>
          <w:sz w:val="36"/>
          <w:szCs w:val="40"/>
          <w:highlight w:val="cyan"/>
          <w:u w:val="single"/>
        </w:rPr>
        <w:t>and global governance in a new</w:t>
      </w:r>
      <w:r w:rsidRPr="00CC66C0">
        <w:rPr>
          <w:b/>
          <w:bCs/>
          <w:sz w:val="36"/>
          <w:szCs w:val="40"/>
          <w:u w:val="single"/>
        </w:rPr>
        <w:t xml:space="preserve"> external </w:t>
      </w:r>
      <w:r w:rsidRPr="00601DA1">
        <w:rPr>
          <w:b/>
          <w:bCs/>
          <w:sz w:val="36"/>
          <w:szCs w:val="40"/>
          <w:highlight w:val="cyan"/>
          <w:u w:val="single"/>
        </w:rPr>
        <w:t>setting</w:t>
      </w:r>
      <w:r w:rsidRPr="00CC66C0">
        <w:rPr>
          <w:b/>
          <w:bCs/>
          <w:sz w:val="36"/>
          <w:szCs w:val="40"/>
          <w:u w:val="single"/>
        </w:rPr>
        <w:t>.</w:t>
      </w:r>
      <w:r w:rsidRPr="00F464CE">
        <w:rPr>
          <w:sz w:val="16"/>
          <w:szCs w:val="40"/>
        </w:rPr>
        <w:t xml:space="preserve">44 </w:t>
      </w:r>
      <w:r w:rsidRPr="00601DA1">
        <w:rPr>
          <w:b/>
          <w:bCs/>
          <w:sz w:val="36"/>
          <w:szCs w:val="40"/>
          <w:u w:val="single"/>
        </w:rPr>
        <w:t>Under</w:t>
      </w:r>
      <w:r w:rsidRPr="00CC66C0">
        <w:rPr>
          <w:b/>
          <w:bCs/>
          <w:sz w:val="36"/>
          <w:szCs w:val="40"/>
          <w:u w:val="single"/>
        </w:rPr>
        <w:t xml:space="preserve"> the dual impacts of global health and economic crises, “the </w:t>
      </w:r>
      <w:r w:rsidRPr="00601DA1">
        <w:rPr>
          <w:b/>
          <w:bCs/>
          <w:sz w:val="36"/>
          <w:szCs w:val="40"/>
          <w:highlight w:val="cyan"/>
          <w:u w:val="single"/>
        </w:rPr>
        <w:t>international</w:t>
      </w:r>
      <w:r w:rsidRPr="00CC66C0">
        <w:rPr>
          <w:b/>
          <w:bCs/>
          <w:sz w:val="36"/>
          <w:szCs w:val="40"/>
          <w:u w:val="single"/>
        </w:rPr>
        <w:t xml:space="preserve"> order’s </w:t>
      </w:r>
      <w:r w:rsidRPr="00601DA1">
        <w:rPr>
          <w:b/>
          <w:bCs/>
          <w:sz w:val="36"/>
          <w:szCs w:val="40"/>
          <w:highlight w:val="cyan"/>
          <w:u w:val="single"/>
        </w:rPr>
        <w:t>reform</w:t>
      </w:r>
      <w:r w:rsidRPr="00CC66C0">
        <w:rPr>
          <w:b/>
          <w:bCs/>
          <w:sz w:val="36"/>
          <w:szCs w:val="40"/>
          <w:u w:val="single"/>
        </w:rPr>
        <w:t xml:space="preserve"> </w:t>
      </w:r>
      <w:r w:rsidRPr="00601DA1">
        <w:rPr>
          <w:b/>
          <w:bCs/>
          <w:sz w:val="36"/>
          <w:szCs w:val="40"/>
          <w:u w:val="single"/>
        </w:rPr>
        <w:t>and</w:t>
      </w:r>
      <w:r w:rsidRPr="00CC66C0">
        <w:rPr>
          <w:b/>
          <w:bCs/>
          <w:sz w:val="36"/>
          <w:szCs w:val="40"/>
          <w:u w:val="single"/>
        </w:rPr>
        <w:t xml:space="preserve"> reconstruction </w:t>
      </w:r>
      <w:r w:rsidRPr="00601DA1">
        <w:rPr>
          <w:b/>
          <w:bCs/>
          <w:sz w:val="36"/>
          <w:szCs w:val="40"/>
          <w:highlight w:val="cyan"/>
          <w:u w:val="single"/>
        </w:rPr>
        <w:t>is imminent</w:t>
      </w:r>
      <w:r w:rsidRPr="00CC66C0">
        <w:rPr>
          <w:b/>
          <w:bCs/>
          <w:sz w:val="36"/>
          <w:szCs w:val="40"/>
          <w:u w:val="single"/>
        </w:rPr>
        <w:t xml:space="preserve">.”45 Specifically, while </w:t>
      </w:r>
      <w:r w:rsidRPr="00DF4051">
        <w:rPr>
          <w:b/>
          <w:bCs/>
          <w:sz w:val="36"/>
          <w:szCs w:val="40"/>
          <w:highlight w:val="cyan"/>
          <w:u w:val="single"/>
        </w:rPr>
        <w:t>the United States has</w:t>
      </w:r>
      <w:r w:rsidRPr="00DF4051">
        <w:rPr>
          <w:b/>
          <w:bCs/>
          <w:sz w:val="36"/>
          <w:szCs w:val="40"/>
          <w:u w:val="single"/>
        </w:rPr>
        <w:t xml:space="preserve"> become</w:t>
      </w:r>
      <w:r w:rsidRPr="00CC66C0">
        <w:rPr>
          <w:b/>
          <w:bCs/>
          <w:sz w:val="36"/>
          <w:szCs w:val="40"/>
          <w:u w:val="single"/>
        </w:rPr>
        <w:t xml:space="preserve"> </w:t>
      </w:r>
      <w:r w:rsidRPr="00DF4051">
        <w:rPr>
          <w:b/>
          <w:bCs/>
          <w:sz w:val="36"/>
          <w:szCs w:val="40"/>
          <w:u w:val="single"/>
        </w:rPr>
        <w:t xml:space="preserve">the </w:t>
      </w:r>
      <w:r w:rsidRPr="00DF4051">
        <w:rPr>
          <w:b/>
          <w:bCs/>
          <w:sz w:val="36"/>
          <w:szCs w:val="40"/>
          <w:highlight w:val="cyan"/>
          <w:u w:val="single"/>
        </w:rPr>
        <w:t>biggest destructive force by</w:t>
      </w:r>
      <w:r w:rsidRPr="00DF4051">
        <w:rPr>
          <w:b/>
          <w:bCs/>
          <w:sz w:val="36"/>
          <w:szCs w:val="40"/>
          <w:u w:val="single"/>
        </w:rPr>
        <w:t xml:space="preserve"> </w:t>
      </w:r>
      <w:r w:rsidRPr="00DF4051">
        <w:rPr>
          <w:b/>
          <w:bCs/>
          <w:sz w:val="36"/>
          <w:szCs w:val="40"/>
          <w:highlight w:val="cyan"/>
          <w:u w:val="single"/>
        </w:rPr>
        <w:t xml:space="preserve">evading </w:t>
      </w:r>
      <w:r w:rsidRPr="00DF4051">
        <w:rPr>
          <w:b/>
          <w:bCs/>
          <w:sz w:val="36"/>
          <w:szCs w:val="40"/>
          <w:u w:val="single"/>
        </w:rPr>
        <w:t xml:space="preserve">its global </w:t>
      </w:r>
      <w:r w:rsidRPr="00DF4051">
        <w:rPr>
          <w:b/>
          <w:bCs/>
          <w:sz w:val="36"/>
          <w:szCs w:val="40"/>
          <w:highlight w:val="cyan"/>
          <w:u w:val="single"/>
        </w:rPr>
        <w:t xml:space="preserve">responsibilities, China has emerged as </w:t>
      </w:r>
      <w:r w:rsidRPr="00DF4051">
        <w:rPr>
          <w:b/>
          <w:bCs/>
          <w:sz w:val="36"/>
          <w:szCs w:val="40"/>
          <w:u w:val="single"/>
        </w:rPr>
        <w:t xml:space="preserve">the </w:t>
      </w:r>
      <w:r w:rsidRPr="00DF4051">
        <w:rPr>
          <w:b/>
          <w:bCs/>
          <w:sz w:val="36"/>
          <w:szCs w:val="40"/>
          <w:u w:val="single"/>
        </w:rPr>
        <w:lastRenderedPageBreak/>
        <w:t xml:space="preserve">biggest </w:t>
      </w:r>
      <w:r w:rsidRPr="00DF4051">
        <w:rPr>
          <w:b/>
          <w:bCs/>
          <w:sz w:val="36"/>
          <w:szCs w:val="40"/>
          <w:highlight w:val="cyan"/>
          <w:u w:val="single"/>
        </w:rPr>
        <w:t>stabilizing</w:t>
      </w:r>
      <w:r w:rsidRPr="00CC66C0">
        <w:rPr>
          <w:b/>
          <w:bCs/>
          <w:sz w:val="36"/>
          <w:szCs w:val="40"/>
          <w:u w:val="single"/>
        </w:rPr>
        <w:t xml:space="preserve"> force </w:t>
      </w:r>
      <w:r w:rsidRPr="00DF4051">
        <w:rPr>
          <w:b/>
          <w:bCs/>
          <w:sz w:val="36"/>
          <w:szCs w:val="40"/>
          <w:highlight w:val="cyan"/>
          <w:u w:val="single"/>
        </w:rPr>
        <w:t>by assuming</w:t>
      </w:r>
      <w:r w:rsidRPr="00CC66C0">
        <w:rPr>
          <w:b/>
          <w:bCs/>
          <w:sz w:val="36"/>
          <w:szCs w:val="40"/>
          <w:u w:val="single"/>
        </w:rPr>
        <w:t xml:space="preserve"> such </w:t>
      </w:r>
      <w:r w:rsidRPr="00DF4051">
        <w:rPr>
          <w:b/>
          <w:bCs/>
          <w:sz w:val="36"/>
          <w:szCs w:val="40"/>
          <w:highlight w:val="cyan"/>
          <w:u w:val="single"/>
        </w:rPr>
        <w:t>obligations</w:t>
      </w:r>
      <w:r w:rsidRPr="00CC66C0">
        <w:rPr>
          <w:b/>
          <w:bCs/>
          <w:sz w:val="36"/>
          <w:szCs w:val="40"/>
          <w:u w:val="single"/>
        </w:rPr>
        <w:t xml:space="preserve"> in line with its capabilities</w:t>
      </w:r>
      <w:r w:rsidRPr="00CC66C0">
        <w:rPr>
          <w:b/>
          <w:bCs/>
          <w:u w:val="single"/>
        </w:rPr>
        <w:t>.</w:t>
      </w:r>
      <w:r w:rsidRPr="00F464CE">
        <w:rPr>
          <w:sz w:val="16"/>
        </w:rPr>
        <w:t xml:space="preserve"> Current uncertainties reinforce the question of whether unilateralism or multilateralism will prevail. Xi Jinping’s WEF remarks this year favoring multilateralism intensified domestic debate on China’s strategic orientation, the ideological and practical dimensions of global governance reform, and the changing East Asian regional order.46</w:t>
      </w:r>
    </w:p>
    <w:p w14:paraId="03AECC9F" w14:textId="77777777" w:rsidR="000F4FEC" w:rsidRPr="00F464CE" w:rsidRDefault="000F4FEC" w:rsidP="000F4FEC">
      <w:pPr>
        <w:rPr>
          <w:sz w:val="16"/>
        </w:rPr>
      </w:pPr>
      <w:r w:rsidRPr="00F464CE">
        <w:rPr>
          <w:sz w:val="16"/>
        </w:rPr>
        <w:t xml:space="preserve">The historical pattern of the rise of great powers points to four strategic options: 1) protective unilateralism, 2) confrontational unilateralism, 3) centralized multilateralism, and 4) spontaneous multilateralism.47 </w:t>
      </w:r>
      <w:r w:rsidRPr="00736CC0">
        <w:rPr>
          <w:u w:val="single"/>
        </w:rPr>
        <w:t xml:space="preserve">In China’s case, </w:t>
      </w:r>
      <w:r w:rsidRPr="00DF4051">
        <w:rPr>
          <w:highlight w:val="cyan"/>
          <w:u w:val="single"/>
        </w:rPr>
        <w:t>its distinct advantages</w:t>
      </w:r>
      <w:r w:rsidRPr="00736CC0">
        <w:rPr>
          <w:u w:val="single"/>
        </w:rPr>
        <w:t xml:space="preserve"> and constraints </w:t>
      </w:r>
      <w:r w:rsidRPr="00DF4051">
        <w:rPr>
          <w:highlight w:val="cyan"/>
          <w:u w:val="single"/>
        </w:rPr>
        <w:t>require</w:t>
      </w:r>
      <w:r w:rsidRPr="00736CC0">
        <w:rPr>
          <w:u w:val="single"/>
        </w:rPr>
        <w:t xml:space="preserve"> building </w:t>
      </w:r>
      <w:r w:rsidRPr="00DF4051">
        <w:rPr>
          <w:highlight w:val="cyan"/>
          <w:u w:val="single"/>
        </w:rPr>
        <w:t xml:space="preserve">centralized </w:t>
      </w:r>
      <w:r w:rsidRPr="00DF4051">
        <w:rPr>
          <w:u w:val="single"/>
        </w:rPr>
        <w:t xml:space="preserve">multilateral </w:t>
      </w:r>
      <w:r w:rsidRPr="00DF4051">
        <w:rPr>
          <w:highlight w:val="cyan"/>
          <w:u w:val="single"/>
        </w:rPr>
        <w:t>networks</w:t>
      </w:r>
      <w:r w:rsidRPr="00736CC0">
        <w:rPr>
          <w:u w:val="single"/>
        </w:rPr>
        <w:t xml:space="preserve"> in developing </w:t>
      </w:r>
      <w:r w:rsidRPr="00DF4051">
        <w:rPr>
          <w:u w:val="single"/>
        </w:rPr>
        <w:t>regions and a “virtuous</w:t>
      </w:r>
      <w:r w:rsidRPr="00736CC0">
        <w:rPr>
          <w:u w:val="single"/>
        </w:rPr>
        <w:t xml:space="preserve"> economic cycle of internal-external linkages,” </w:t>
      </w:r>
      <w:r w:rsidRPr="00DF4051">
        <w:rPr>
          <w:highlight w:val="cyan"/>
          <w:u w:val="single"/>
        </w:rPr>
        <w:t>as</w:t>
      </w:r>
      <w:r w:rsidRPr="00736CC0">
        <w:rPr>
          <w:u w:val="single"/>
        </w:rPr>
        <w:t xml:space="preserve"> Xi’s Belt and </w:t>
      </w:r>
      <w:r w:rsidRPr="00DF4051">
        <w:rPr>
          <w:u w:val="single"/>
        </w:rPr>
        <w:t>Road</w:t>
      </w:r>
      <w:r w:rsidRPr="00736CC0">
        <w:rPr>
          <w:u w:val="single"/>
        </w:rPr>
        <w:t xml:space="preserve"> Initiative (</w:t>
      </w:r>
      <w:r w:rsidRPr="00DF4051">
        <w:rPr>
          <w:highlight w:val="cyan"/>
          <w:u w:val="single"/>
        </w:rPr>
        <w:t>BRI</w:t>
      </w:r>
      <w:r w:rsidRPr="00736CC0">
        <w:rPr>
          <w:u w:val="single"/>
        </w:rPr>
        <w:t>) currently embodies.</w:t>
      </w:r>
      <w:r w:rsidRPr="00F464CE">
        <w:rPr>
          <w:sz w:val="16"/>
        </w:rPr>
        <w:t xml:space="preserve"> As National Development and Reform Commission researchers anticipate, post-pandemic uncertainties will drive China’s continued pursuit of such integration between domestic and international development.48 Other assessments are largely inward looking, proposing change in China’s development model given anti-globalization forces of trade protectionism, shrinking global industrial chains, and multilateralism’s reversal. Such proposals emphasize the expansion of domestic consumer markets, industrial investment, and indigenous technological innovation, as China’s current Five-Year Plan outlines.49</w:t>
      </w:r>
    </w:p>
    <w:p w14:paraId="63ECB3B8" w14:textId="77777777" w:rsidR="000F4FEC" w:rsidRPr="007E5CB8" w:rsidRDefault="000F4FEC" w:rsidP="000F4FEC">
      <w:pPr>
        <w:rPr>
          <w:b/>
          <w:bCs/>
          <w:u w:val="single"/>
        </w:rPr>
      </w:pPr>
      <w:r w:rsidRPr="00F464CE">
        <w:rPr>
          <w:sz w:val="16"/>
        </w:rPr>
        <w:t xml:space="preserve">At the global level, the dispute over international rulemaking is a competition between Western and Chinese “legal discourse power,” as shown in enduring South China Sea disputes and recent human rights issues surrounding Beijing’s 2020 Hong Kong National Security Law. </w:t>
      </w:r>
      <w:r w:rsidRPr="007E5CB8">
        <w:rPr>
          <w:u w:val="single"/>
        </w:rPr>
        <w:t xml:space="preserve">In the reshaping of rules, </w:t>
      </w:r>
      <w:r w:rsidRPr="00DF4051">
        <w:rPr>
          <w:highlight w:val="cyan"/>
          <w:u w:val="single"/>
        </w:rPr>
        <w:t>non-binding “soft law</w:t>
      </w:r>
      <w:r w:rsidRPr="007E5CB8">
        <w:rPr>
          <w:u w:val="single"/>
        </w:rPr>
        <w:t xml:space="preserve">” not only </w:t>
      </w:r>
      <w:r w:rsidRPr="00DF4051">
        <w:rPr>
          <w:highlight w:val="cyan"/>
          <w:u w:val="single"/>
        </w:rPr>
        <w:t>has significant meaning</w:t>
      </w:r>
      <w:r w:rsidRPr="007E5CB8">
        <w:rPr>
          <w:u w:val="single"/>
        </w:rPr>
        <w:t xml:space="preserve"> but also drives the development of “hard law,” promoting multilateralism’s persistence.</w:t>
      </w:r>
      <w:r w:rsidRPr="00F464CE">
        <w:rPr>
          <w:sz w:val="16"/>
        </w:rPr>
        <w:t xml:space="preserve">50 The debate on relative discourse power in commercial and maritime disputes has sharpened since COVID-19, focused increasingly on reconciling domestic and international legal systems.51 </w:t>
      </w:r>
      <w:r w:rsidRPr="007E5CB8">
        <w:rPr>
          <w:b/>
          <w:bCs/>
          <w:u w:val="single"/>
        </w:rPr>
        <w:t xml:space="preserve">According to Wang Lin, safeguarding national security requires opposing “Western legal hegemony” </w:t>
      </w:r>
      <w:r w:rsidRPr="00A94595">
        <w:rPr>
          <w:b/>
          <w:bCs/>
          <w:u w:val="single"/>
        </w:rPr>
        <w:t>and</w:t>
      </w:r>
      <w:r w:rsidRPr="007E5CB8">
        <w:rPr>
          <w:b/>
          <w:bCs/>
          <w:u w:val="single"/>
        </w:rPr>
        <w:t xml:space="preserve"> a “colonialist legal mentality” in favor of “socialist law with Chinese characteristics.”52 From a cultural perspective of modernization, by </w:t>
      </w:r>
      <w:r w:rsidRPr="00A94595">
        <w:rPr>
          <w:b/>
          <w:bCs/>
          <w:u w:val="single"/>
        </w:rPr>
        <w:t>promoting</w:t>
      </w:r>
      <w:r w:rsidRPr="007E5CB8">
        <w:rPr>
          <w:b/>
          <w:bCs/>
          <w:u w:val="single"/>
        </w:rPr>
        <w:t xml:space="preserve"> the expansion of individual values and decline of social justice, </w:t>
      </w:r>
      <w:r w:rsidRPr="00A94595">
        <w:rPr>
          <w:b/>
          <w:bCs/>
          <w:u w:val="single"/>
        </w:rPr>
        <w:t>capitalism</w:t>
      </w:r>
      <w:r w:rsidRPr="007E5CB8">
        <w:rPr>
          <w:b/>
          <w:bCs/>
          <w:u w:val="single"/>
        </w:rPr>
        <w:t xml:space="preserve"> generates disorder in the form of great-power hegemonism.53</w:t>
      </w:r>
    </w:p>
    <w:p w14:paraId="0AB79062" w14:textId="77777777" w:rsidR="000F4FEC" w:rsidRPr="00F464CE" w:rsidRDefault="000F4FEC" w:rsidP="000F4FEC">
      <w:pPr>
        <w:rPr>
          <w:sz w:val="16"/>
        </w:rPr>
      </w:pPr>
      <w:r w:rsidRPr="00F464CE">
        <w:rPr>
          <w:sz w:val="16"/>
        </w:rPr>
        <w:t>As Xi Jinping warned in Davos, avoiding such a scenario requires a UN-centered global governance system “based on the rules and consensus reached among us, not on the order given by one or the few.”54 China supported the creation of the UN’s “Friends of Neutrality Group for Peace, Security, and Development” last year as a platform for “like-minded partners,”55 exemplifying its commitment to multilateralism unlike the United States. As Yang Jin argues, “contrary to insisting on neutrality, the US repeatedly interferes in internal affairs of other countries…In recent days, it has been working hard to build an anti-China coalition to contain China.” Such behavior shows that “Washington is motivated by the desire to maintain its global hegemony and interests, and implement its “America First” policy.”56</w:t>
      </w:r>
    </w:p>
    <w:p w14:paraId="3F2AC0B7" w14:textId="77777777" w:rsidR="000F4FEC" w:rsidRPr="00BE5320" w:rsidRDefault="000F4FEC" w:rsidP="000F4FEC">
      <w:pPr>
        <w:rPr>
          <w:rStyle w:val="StyleUnderline"/>
          <w:sz w:val="16"/>
          <w:u w:val="none"/>
        </w:rPr>
      </w:pPr>
      <w:r w:rsidRPr="00F464CE">
        <w:rPr>
          <w:sz w:val="16"/>
        </w:rPr>
        <w:t>The irrelevance of Cold War-style alignments is most notable in Chinese visions of the changing regional order. East Asia’s transformation from the “hub and spoke” system of US alliances to a “multinodal” one generated a structural discrepancy between the US bilateral model and the region’s multilateral orientation.57 The alliance system’s growing ineffectiveness in responding to regional security threats underscores the need to rebuild an Asian order in line with this multipolar shift. Multilateralism’s rise is clear in the economic domain, where trade protectionism and COVID-19 accelerated the Regional Comprehensive Economic Partnership (RCEP)’s signing in November 2020. As Chinese leaders claimed, the free trade deal was the biggest “victory for multilateralism” and regional economic integration since the 1990s, and a major opening for advancing China’s domestic reforms and global development model.58</w:t>
      </w:r>
    </w:p>
    <w:p w14:paraId="66300066" w14:textId="77777777" w:rsidR="000F4FEC" w:rsidRPr="002D3111" w:rsidRDefault="000F4FEC" w:rsidP="000F4FEC">
      <w:pPr>
        <w:pStyle w:val="Heading4"/>
      </w:pPr>
      <w:r>
        <w:t xml:space="preserve">Not inev- it’s a choice. Moving towards retrenchment now will create stability, but the aff results in </w:t>
      </w:r>
      <w:r w:rsidRPr="00735901">
        <w:rPr>
          <w:u w:val="single"/>
        </w:rPr>
        <w:t>endless military interventions.</w:t>
      </w:r>
      <w:r>
        <w:t xml:space="preserve"> </w:t>
      </w:r>
    </w:p>
    <w:p w14:paraId="5A8C33AD" w14:textId="77777777" w:rsidR="000F4FEC" w:rsidRPr="007F4B51" w:rsidRDefault="000F4FEC" w:rsidP="000F4FEC">
      <w:r w:rsidRPr="007F4B51">
        <w:rPr>
          <w:rStyle w:val="Style13ptBold"/>
        </w:rPr>
        <w:t>Glaser 18</w:t>
      </w:r>
      <w:r>
        <w:rPr>
          <w:rStyle w:val="Style13ptBold"/>
        </w:rPr>
        <w:t xml:space="preserve"> </w:t>
      </w:r>
      <w:r w:rsidRPr="007F4B51">
        <w:t>(John Glaser, director of Foreign Policy Studies at the Cato Institute, (2018) Status, Prestige, Activism and the Illusion of American Decline, The Washington Quarterly, 41:1, 173-197, DOI: 10.1080/0163660X.2018.1445903, JKS)</w:t>
      </w:r>
    </w:p>
    <w:p w14:paraId="4FA75FE5" w14:textId="77777777" w:rsidR="000F4FEC" w:rsidRPr="00E406A1" w:rsidRDefault="000F4FEC" w:rsidP="000F4FEC">
      <w:pPr>
        <w:rPr>
          <w:rStyle w:val="Emphasis"/>
        </w:rPr>
      </w:pPr>
      <w:r w:rsidRPr="00E406A1">
        <w:rPr>
          <w:rStyle w:val="StyleUnderline"/>
        </w:rPr>
        <w:t xml:space="preserve">Some observers link the prospect of retrenchment with the decline of America. </w:t>
      </w:r>
      <w:r w:rsidRPr="00E406A1">
        <w:rPr>
          <w:rFonts w:asciiTheme="majorHAnsi" w:hAnsiTheme="majorHAnsi" w:cstheme="majorHAnsi"/>
          <w:sz w:val="16"/>
        </w:rPr>
        <w:t xml:space="preserve">Others insist hegemony is inherently cyclical and, given the decrease in relative U.S. economic and geopolitical dominance, decline is </w:t>
      </w:r>
      <w:r w:rsidRPr="00E406A1">
        <w:rPr>
          <w:rFonts w:asciiTheme="majorHAnsi" w:hAnsiTheme="majorHAnsi" w:cstheme="majorHAnsi"/>
          <w:sz w:val="16"/>
        </w:rPr>
        <w:lastRenderedPageBreak/>
        <w:t xml:space="preserve">inevitable.107 </w:t>
      </w:r>
      <w:r w:rsidRPr="00747340">
        <w:rPr>
          <w:rStyle w:val="Emphasis"/>
          <w:highlight w:val="yellow"/>
        </w:rPr>
        <w:t>Fears of U.S. decline</w:t>
      </w:r>
      <w:r w:rsidRPr="00E406A1">
        <w:rPr>
          <w:rStyle w:val="StyleUnderline"/>
        </w:rPr>
        <w:t xml:space="preserve">, however, </w:t>
      </w:r>
      <w:r w:rsidRPr="00747340">
        <w:rPr>
          <w:rStyle w:val="Emphasis"/>
          <w:highlight w:val="yellow"/>
        </w:rPr>
        <w:t>reflect a preoccupation</w:t>
      </w:r>
      <w:r w:rsidRPr="00E406A1">
        <w:rPr>
          <w:rStyle w:val="StyleUnderline"/>
        </w:rPr>
        <w:t xml:space="preserve"> more </w:t>
      </w:r>
      <w:r w:rsidRPr="00747340">
        <w:rPr>
          <w:rStyle w:val="Emphasis"/>
          <w:highlight w:val="yellow"/>
        </w:rPr>
        <w:t>with the shadow of power</w:t>
      </w:r>
      <w:r w:rsidRPr="00E406A1">
        <w:rPr>
          <w:rStyle w:val="StyleUnderline"/>
        </w:rPr>
        <w:t xml:space="preserve"> than the substance of it</w:t>
      </w:r>
      <w:r w:rsidRPr="00E406A1">
        <w:rPr>
          <w:rFonts w:asciiTheme="majorHAnsi" w:hAnsiTheme="majorHAnsi" w:cstheme="majorHAnsi"/>
          <w:sz w:val="16"/>
        </w:rPr>
        <w:t>.108 Though not without its problems</w:t>
      </w:r>
      <w:r w:rsidRPr="00E406A1">
        <w:rPr>
          <w:rStyle w:val="StyleUnderline"/>
        </w:rPr>
        <w:t>, the U.S. economy continues to grow and Americans continue to enjoy a per capita income well above the global average</w:t>
      </w:r>
      <w:r w:rsidRPr="00E406A1">
        <w:rPr>
          <w:rFonts w:asciiTheme="majorHAnsi" w:hAnsiTheme="majorHAnsi" w:cstheme="majorHAnsi"/>
          <w:sz w:val="16"/>
        </w:rPr>
        <w:t xml:space="preserve">. Roughly nine-in-ten Americans enjoy a standard of living higher than the global middle-income standard.109 A decline in superpower status will not change that. When it comes to security, Americans are likewise in an enviable position. </w:t>
      </w:r>
      <w:r w:rsidRPr="00E406A1">
        <w:rPr>
          <w:rStyle w:val="StyleUnderline"/>
        </w:rPr>
        <w:t xml:space="preserve">Contrary to depictions in our politics and news media, the </w:t>
      </w:r>
      <w:r w:rsidRPr="00747340">
        <w:rPr>
          <w:rStyle w:val="StyleUnderline"/>
          <w:highlight w:val="yellow"/>
        </w:rPr>
        <w:t>United States remains extraordinarily insulated from external threats</w:t>
      </w:r>
      <w:r w:rsidRPr="00E406A1">
        <w:rPr>
          <w:rStyle w:val="StyleUnderline"/>
        </w:rPr>
        <w:t>, something unlikely to change with a more restrained grand strategy</w:t>
      </w:r>
      <w:r w:rsidRPr="00E406A1">
        <w:rPr>
          <w:rFonts w:asciiTheme="majorHAnsi" w:hAnsiTheme="majorHAnsi" w:cstheme="majorHAnsi"/>
          <w:sz w:val="16"/>
        </w:rPr>
        <w:t xml:space="preserve">.110 </w:t>
      </w:r>
      <w:r w:rsidRPr="00E406A1">
        <w:rPr>
          <w:rStyle w:val="StyleUnderline"/>
        </w:rPr>
        <w:t>Commentators worried about decline tend to associate it with a loss of status and some sense of failure</w:t>
      </w:r>
      <w:r w:rsidRPr="00E406A1">
        <w:rPr>
          <w:rFonts w:asciiTheme="majorHAnsi" w:hAnsiTheme="majorHAnsi" w:cstheme="majorHAnsi"/>
          <w:sz w:val="16"/>
        </w:rPr>
        <w:t>, forfeit, and defeat. Beyond psychological loss aversion, however</w:t>
      </w:r>
      <w:r w:rsidRPr="00E406A1">
        <w:rPr>
          <w:rStyle w:val="StyleUnderline"/>
        </w:rPr>
        <w:t>, it is hard to see how a reduction in America’s global military role equates to any real degradation in the wealth or security of American citizens</w:t>
      </w:r>
      <w:r w:rsidRPr="00E406A1">
        <w:rPr>
          <w:rFonts w:asciiTheme="majorHAnsi" w:hAnsiTheme="majorHAnsi" w:cstheme="majorHAnsi"/>
          <w:sz w:val="16"/>
        </w:rPr>
        <w:t xml:space="preserve">. Over the course of the twentieth century, circumstances forced Britain to relinquish its top position in world politics and shed its global empire. This inflicted a painful sense of decline in Britain, but according to historian George L. Bernstein, “it is not clear that the loss of empire represented any decline in real power at all; the decline was primarily a perception by Britons and others who had identified Britain’s greatness with its empire.” In withdrawing, “Britain may well have lost an encumbrance rather than power.”111 </w:t>
      </w:r>
      <w:r w:rsidRPr="00E406A1">
        <w:rPr>
          <w:rStyle w:val="StyleUnderline"/>
        </w:rPr>
        <w:t>Primacists assume too much American authorship of today’s peaceful and wealth-generating international order, and then warn hyperbolically of cata- strophic system collapse if the United States retrenches</w:t>
      </w:r>
      <w:r w:rsidRPr="00E406A1">
        <w:rPr>
          <w:rFonts w:asciiTheme="majorHAnsi" w:hAnsiTheme="majorHAnsi" w:cstheme="majorHAnsi"/>
          <w:sz w:val="16"/>
        </w:rPr>
        <w:t xml:space="preserve">. In truth, today’s global stability trends and economic growth rates are more robust than that. And </w:t>
      </w:r>
      <w:r w:rsidRPr="00E406A1">
        <w:rPr>
          <w:rStyle w:val="StyleUnderline"/>
        </w:rPr>
        <w:t>there is little reason to believe that staying out of the great power contest would undercut the wealth and security of U.S. citizens</w:t>
      </w:r>
      <w:r w:rsidRPr="00E406A1">
        <w:rPr>
          <w:rFonts w:asciiTheme="majorHAnsi" w:hAnsiTheme="majorHAnsi" w:cstheme="majorHAnsi"/>
          <w:sz w:val="16"/>
        </w:rPr>
        <w:t xml:space="preserve">. Robert Jervis illustrates this point by reference to </w:t>
      </w:r>
      <w:r w:rsidRPr="00747340">
        <w:rPr>
          <w:rStyle w:val="StyleUnderline"/>
          <w:highlight w:val="yellow"/>
        </w:rPr>
        <w:t>other former great powers</w:t>
      </w:r>
      <w:r w:rsidRPr="00E406A1">
        <w:rPr>
          <w:rStyle w:val="StyleUnderline"/>
        </w:rPr>
        <w:t xml:space="preserve">, “Sweden is </w:t>
      </w:r>
      <w:r w:rsidRPr="00747340">
        <w:rPr>
          <w:rStyle w:val="StyleUnderline"/>
          <w:highlight w:val="yellow"/>
        </w:rPr>
        <w:t>no longer a great power</w:t>
      </w:r>
      <w:r w:rsidRPr="00E406A1">
        <w:rPr>
          <w:rStyle w:val="StyleUnderline"/>
        </w:rPr>
        <w:t>, but in what sense i</w:t>
      </w:r>
      <w:r>
        <w:rPr>
          <w:rStyle w:val="StyleUnderline"/>
        </w:rPr>
        <w:t>s this a failure? Swedish citi</w:t>
      </w:r>
      <w:r w:rsidRPr="00E406A1">
        <w:rPr>
          <w:rStyle w:val="StyleUnderline"/>
        </w:rPr>
        <w:t xml:space="preserve">zens, if not the abstraction of the </w:t>
      </w:r>
      <w:r w:rsidRPr="00747340">
        <w:rPr>
          <w:rStyle w:val="StyleUnderline"/>
          <w:highlight w:val="yellow"/>
        </w:rPr>
        <w:t>Swedish state</w:t>
      </w:r>
      <w:r w:rsidRPr="00E406A1">
        <w:rPr>
          <w:rStyle w:val="StyleUnderline"/>
        </w:rPr>
        <w:t xml:space="preserve">, probably are better off for this. They are </w:t>
      </w:r>
      <w:r w:rsidRPr="00747340">
        <w:rPr>
          <w:rStyle w:val="StyleUnderline"/>
          <w:highlight w:val="yellow"/>
        </w:rPr>
        <w:t>rich and have been spared several wars</w:t>
      </w:r>
      <w:r w:rsidRPr="00E406A1">
        <w:rPr>
          <w:rStyle w:val="StyleUnderline"/>
        </w:rPr>
        <w:t>. Similarly</w:t>
      </w:r>
      <w:r w:rsidRPr="00E406A1">
        <w:rPr>
          <w:rFonts w:asciiTheme="majorHAnsi" w:hAnsiTheme="majorHAnsi" w:cstheme="majorHAnsi"/>
          <w:sz w:val="16"/>
        </w:rPr>
        <w:t>, postwar Japan was shorn of its empire and armed forces and is no longer a complete great power. But it is hard to say that the country and its citizens are the poorer for this loss of role and status.” He continued, “Sitting on the sidelines, although only possible under special circumstances of geography and the interests of other impor- tant states, can be a fine place to watch (and benefit) as the great power parade goes by.”113 Robert Kagan, a senior fellow at the Brookings Institution, warns against com- mitting “preemptive superpower suicide out of a misplaced fear of ... declining [U.S.] power.”114 The real danger is closer to the opposite. Indeed, to the extent that America’s wealth and security is at risk of degradation and decline, it is likely to be exacerbated by a stubborn insistence on maintaining a costly perma- nent global military pres</w:t>
      </w:r>
      <w:r>
        <w:rPr>
          <w:rFonts w:asciiTheme="majorHAnsi" w:hAnsiTheme="majorHAnsi" w:cstheme="majorHAnsi"/>
          <w:sz w:val="16"/>
        </w:rPr>
        <w:t>no;i</w:t>
      </w:r>
      <w:r w:rsidRPr="00E406A1">
        <w:rPr>
          <w:rFonts w:asciiTheme="majorHAnsi" w:hAnsiTheme="majorHAnsi" w:cstheme="majorHAnsi"/>
          <w:sz w:val="16"/>
        </w:rPr>
        <w:t xml:space="preserve">ence, a hyper-interventionist foreign policy, and exces- sively high defense budgets.115 </w:t>
      </w:r>
      <w:r w:rsidRPr="00E406A1">
        <w:rPr>
          <w:rStyle w:val="StyleUnderline"/>
        </w:rPr>
        <w:t>While America’s extraordinary wealth and resilience means it can probably sustain an expansive, status-driven, and activist foreign polic</w:t>
      </w:r>
      <w:r>
        <w:rPr>
          <w:rStyle w:val="StyleUnderline"/>
        </w:rPr>
        <w:t>y for the foreseeable future,</w:t>
      </w:r>
      <w:r w:rsidRPr="00E406A1">
        <w:rPr>
          <w:rStyle w:val="StyleUnderline"/>
        </w:rPr>
        <w:t xml:space="preserve"> the risks of over-extension and of succumbing to</w:t>
      </w:r>
      <w:r w:rsidRPr="00E406A1">
        <w:rPr>
          <w:rFonts w:asciiTheme="majorHAnsi" w:hAnsiTheme="majorHAnsi" w:cstheme="majorHAnsi"/>
          <w:sz w:val="16"/>
        </w:rPr>
        <w:t xml:space="preserve"> what Princeton Uni- versity’s G. John Ikenberry calls </w:t>
      </w:r>
      <w:r w:rsidRPr="00E406A1">
        <w:rPr>
          <w:rStyle w:val="StyleUnderline"/>
        </w:rPr>
        <w:t>the “imperial temptation,” are very real</w:t>
      </w:r>
      <w:r w:rsidRPr="00E406A1">
        <w:rPr>
          <w:rFonts w:asciiTheme="majorHAnsi" w:hAnsiTheme="majorHAnsi" w:cstheme="majorHAnsi"/>
          <w:sz w:val="16"/>
        </w:rPr>
        <w:t xml:space="preserve">.117 </w:t>
      </w:r>
      <w:r w:rsidRPr="00E406A1">
        <w:rPr>
          <w:rStyle w:val="StyleUnderline"/>
        </w:rPr>
        <w:t>This temptation involves not only succumbing to ruinous adventures like Vietnam and Iraq, but also includes gradually sacrificing liberal democratic values at home as the security state undermines civil liberti</w:t>
      </w:r>
      <w:r>
        <w:rPr>
          <w:rStyle w:val="StyleUnderline"/>
        </w:rPr>
        <w:t>es protections, weakens consti-</w:t>
      </w:r>
      <w:r w:rsidRPr="00E406A1">
        <w:rPr>
          <w:rStyle w:val="StyleUnderline"/>
        </w:rPr>
        <w:t>tutional checks on executive war powers, and incentivizes excessive government secrecy.</w:t>
      </w:r>
      <w:r w:rsidRPr="00E406A1">
        <w:rPr>
          <w:rFonts w:asciiTheme="majorHAnsi" w:hAnsiTheme="majorHAnsi" w:cstheme="majorHAnsi"/>
          <w:sz w:val="16"/>
        </w:rPr>
        <w:t xml:space="preserve"> </w:t>
      </w:r>
      <w:r w:rsidRPr="00E406A1">
        <w:rPr>
          <w:rStyle w:val="Emphasis"/>
        </w:rPr>
        <w:t xml:space="preserve">The United States can choose to husband its still unmatched power and forswear status and prestige-driven foreign policy excesses, or it can </w:t>
      </w:r>
      <w:r w:rsidRPr="00747340">
        <w:rPr>
          <w:rStyle w:val="Emphasis"/>
          <w:highlight w:val="yellow"/>
        </w:rPr>
        <w:t>hasten its own decline by extending its hyper-interventionist</w:t>
      </w:r>
      <w:r w:rsidRPr="00E406A1">
        <w:rPr>
          <w:rStyle w:val="Emphasis"/>
        </w:rPr>
        <w:t xml:space="preserve"> </w:t>
      </w:r>
      <w:r w:rsidRPr="00747340">
        <w:rPr>
          <w:rStyle w:val="Emphasis"/>
          <w:highlight w:val="yellow"/>
        </w:rPr>
        <w:t>posture deep into the future</w:t>
      </w:r>
      <w:r w:rsidRPr="00E406A1">
        <w:rPr>
          <w:rStyle w:val="Emphasis"/>
        </w:rPr>
        <w:t>. Neither path is imposed on us by circumstances; it remains a choice.</w:t>
      </w:r>
    </w:p>
    <w:p w14:paraId="6316AB2E" w14:textId="77777777" w:rsidR="000F4FEC" w:rsidRPr="002D3111" w:rsidRDefault="000F4FEC" w:rsidP="000F4FEC">
      <w:pPr>
        <w:pStyle w:val="Heading4"/>
      </w:pPr>
      <w:r>
        <w:t xml:space="preserve">Even if some pursuit is inevitable, it still results in disastrous foreign policy decisions, which </w:t>
      </w:r>
      <w:r w:rsidRPr="00D97CA5">
        <w:rPr>
          <w:u w:val="single"/>
        </w:rPr>
        <w:t>makes the affs impact unavoidable</w:t>
      </w:r>
      <w:r>
        <w:t xml:space="preserve">. Moving away from unipolarity  is the only option. </w:t>
      </w:r>
    </w:p>
    <w:p w14:paraId="77B1FF7D" w14:textId="77777777" w:rsidR="000F4FEC" w:rsidRPr="007F4B51" w:rsidRDefault="000F4FEC" w:rsidP="000F4FEC">
      <w:pPr>
        <w:rPr>
          <w:b/>
          <w:bCs/>
          <w:sz w:val="26"/>
        </w:rPr>
      </w:pPr>
      <w:r w:rsidRPr="007F4B51">
        <w:rPr>
          <w:rStyle w:val="Style13ptBold"/>
        </w:rPr>
        <w:t>Glaser 18</w:t>
      </w:r>
      <w:r>
        <w:rPr>
          <w:rStyle w:val="Style13ptBold"/>
        </w:rPr>
        <w:t xml:space="preserve"> </w:t>
      </w:r>
      <w:r w:rsidRPr="007F4B51">
        <w:t>(John Glaser, director of Foreign Policy Studies at the Cato Institute, (2018) Status, Prestige, Activism and the Illusion of American Decline, The Washington Quarterly, 41:1, 173-197, DOI: 10.1080/0163660X.2018.1445903, JKS)</w:t>
      </w:r>
    </w:p>
    <w:p w14:paraId="02A36150" w14:textId="77777777" w:rsidR="000F4FEC" w:rsidRDefault="000F4FEC" w:rsidP="000F4FEC">
      <w:pPr>
        <w:rPr>
          <w:rStyle w:val="StyleUnderline"/>
          <w:rFonts w:asciiTheme="majorHAnsi" w:hAnsiTheme="majorHAnsi" w:cstheme="majorHAnsi"/>
        </w:rPr>
      </w:pPr>
      <w:r w:rsidRPr="002D3111">
        <w:rPr>
          <w:rStyle w:val="StyleUnderline"/>
          <w:rFonts w:asciiTheme="majorHAnsi" w:hAnsiTheme="majorHAnsi" w:cstheme="majorHAnsi"/>
        </w:rPr>
        <w:lastRenderedPageBreak/>
        <w:t>Status and prestige have been the most prevalent drivers of U.S. foreign policy for decades, with frequent references to the idea of America as the world’s sole superpower</w:t>
      </w:r>
      <w:r w:rsidRPr="002D3111">
        <w:rPr>
          <w:rFonts w:asciiTheme="majorHAnsi" w:hAnsiTheme="majorHAnsi" w:cstheme="majorHAnsi"/>
          <w:sz w:val="16"/>
        </w:rPr>
        <w:t xml:space="preserve">, the leading state, and the indispensable nation. As Wohlforth explains, </w:t>
      </w:r>
      <w:r w:rsidRPr="002D3111">
        <w:rPr>
          <w:rStyle w:val="StyleUnderline"/>
          <w:rFonts w:asciiTheme="majorHAnsi" w:hAnsiTheme="majorHAnsi" w:cstheme="majorHAnsi"/>
        </w:rPr>
        <w:t>America’s drive to maintain U.S. predominance even in the face of steep costs and a lack of serious security threats has much to do with the fact that “U.S. decision makers derive independent utility from their state’s status as a unipole.</w:t>
      </w:r>
      <w:r w:rsidRPr="002D3111">
        <w:rPr>
          <w:rFonts w:asciiTheme="majorHAnsi" w:hAnsiTheme="majorHAnsi" w:cstheme="majorHAnsi"/>
          <w:sz w:val="16"/>
        </w:rPr>
        <w:t>”54 Yet, t</w:t>
      </w:r>
      <w:r w:rsidRPr="002D3111">
        <w:rPr>
          <w:rStyle w:val="StyleUnderline"/>
          <w:rFonts w:asciiTheme="majorHAnsi" w:hAnsiTheme="majorHAnsi" w:cstheme="majorHAnsi"/>
        </w:rPr>
        <w:t xml:space="preserve">he </w:t>
      </w:r>
      <w:r w:rsidRPr="00747340">
        <w:rPr>
          <w:rStyle w:val="StyleUnderline"/>
          <w:rFonts w:asciiTheme="majorHAnsi" w:hAnsiTheme="majorHAnsi" w:cstheme="majorHAnsi"/>
          <w:highlight w:val="yellow"/>
        </w:rPr>
        <w:t>expansive grand strategy</w:t>
      </w:r>
      <w:r w:rsidRPr="002D3111">
        <w:rPr>
          <w:rStyle w:val="StyleUnderline"/>
          <w:rFonts w:asciiTheme="majorHAnsi" w:hAnsiTheme="majorHAnsi" w:cstheme="majorHAnsi"/>
        </w:rPr>
        <w:t xml:space="preserve"> pursued by the United States, </w:t>
      </w:r>
      <w:r w:rsidRPr="002D3111">
        <w:rPr>
          <w:rFonts w:asciiTheme="majorHAnsi" w:hAnsiTheme="majorHAnsi" w:cstheme="majorHAnsi"/>
          <w:sz w:val="16"/>
        </w:rPr>
        <w:t xml:space="preserve">especially since the end of the Cold War, </w:t>
      </w:r>
      <w:r w:rsidRPr="002D3111">
        <w:rPr>
          <w:rStyle w:val="Emphasis"/>
          <w:rFonts w:asciiTheme="majorHAnsi" w:hAnsiTheme="majorHAnsi" w:cstheme="majorHAnsi"/>
        </w:rPr>
        <w:t xml:space="preserve">is </w:t>
      </w:r>
      <w:r w:rsidRPr="00747340">
        <w:rPr>
          <w:rStyle w:val="Emphasis"/>
          <w:rFonts w:asciiTheme="majorHAnsi" w:hAnsiTheme="majorHAnsi" w:cstheme="majorHAnsi"/>
          <w:highlight w:val="yellow"/>
        </w:rPr>
        <w:t>unnecessary to secure America’s core economic and security interests, and</w:t>
      </w:r>
      <w:r w:rsidRPr="002D3111">
        <w:rPr>
          <w:rStyle w:val="Emphasis"/>
          <w:rFonts w:asciiTheme="majorHAnsi" w:hAnsiTheme="majorHAnsi" w:cstheme="majorHAnsi"/>
        </w:rPr>
        <w:t xml:space="preserve"> frequently </w:t>
      </w:r>
      <w:r w:rsidRPr="00747340">
        <w:rPr>
          <w:rStyle w:val="Emphasis"/>
          <w:rFonts w:asciiTheme="majorHAnsi" w:hAnsiTheme="majorHAnsi" w:cstheme="majorHAnsi"/>
          <w:highlight w:val="yellow"/>
        </w:rPr>
        <w:t>undermines them</w:t>
      </w:r>
      <w:r w:rsidRPr="002D3111">
        <w:rPr>
          <w:rStyle w:val="Emphasis"/>
          <w:rFonts w:asciiTheme="majorHAnsi" w:hAnsiTheme="majorHAnsi" w:cstheme="majorHAnsi"/>
        </w:rPr>
        <w:t>.</w:t>
      </w:r>
      <w:r w:rsidRPr="002D3111">
        <w:rPr>
          <w:rFonts w:asciiTheme="majorHAnsi" w:hAnsiTheme="majorHAnsi" w:cstheme="majorHAnsi"/>
          <w:sz w:val="16"/>
        </w:rPr>
        <w:t xml:space="preserve"> </w:t>
      </w:r>
      <w:r w:rsidRPr="002D3111">
        <w:rPr>
          <w:rStyle w:val="StyleUnderline"/>
          <w:rFonts w:asciiTheme="majorHAnsi" w:hAnsiTheme="majorHAnsi" w:cstheme="majorHAnsi"/>
        </w:rPr>
        <w:t>Obsession with America’s place in the international hierarchy and with maintaining America’s prestigious image means the United States is more likely to pursue interventionist policies for the sake of nonmaterial gains, often to the detriment of its own wealth and security</w:t>
      </w:r>
      <w:r w:rsidRPr="002D3111">
        <w:rPr>
          <w:rFonts w:asciiTheme="majorHAnsi" w:hAnsiTheme="majorHAnsi" w:cstheme="majorHAnsi"/>
          <w:sz w:val="16"/>
        </w:rPr>
        <w:t xml:space="preserve">.55 The Cold War intensified America’s preoccupation with status and Washington framed its victory in profoundly triumphalist, prestige-satisfying terms. President George H. W. Bush talked about a “New World Order” led by an unchallenged United States, and used rhetoric that flattered Americans’ perception of their nation as exceptional.56 Internal Defense Department documents, too, called for maintaining the new U.S. position by “discourage[ing] [other nations] from challenging our leadership” and “deterring potential competitors from even aspiring to a larger regional or global role.”57 Larger regional roles for distant nations in the immediate post–Cold War environ- ment would not likely have threatened U.S. security, and in fact could enhance it to the extent that these states could carry the burden for resolving local disputes or balancing against rising powers. However, nations aspiring to larger regional roles would undermine America’s standing and eminence as an unrivaled victor. Being the sole superpower intensified the emphasis on status. In his second inaugural speech, President Bill Clinton proclaimed, “America stands alone as the world’s indispensable nation.”58 Secretary of State Madeline Albright, in perhaps the most famous iteration of this idea, justified America’s bombing of Iraq in 1998 in the following terms: “If we have to use force, it is because we are America; we are the indispensable nation. We stand tall and see further than other countries into the future.”59 In her memoirs, Albright explained her “purpose was not to put down others, but rather to stir a sense of pride and respon- sibility among Americans, so that we would be less reluctant to take on pro- blems.”60 In other words, appealing to Americans’ belief in their country as one of exceptionally high status, unmatched by any other state, bolstered support for foreign policy activism and intervention. </w:t>
      </w:r>
      <w:r w:rsidRPr="002D3111">
        <w:rPr>
          <w:rStyle w:val="StyleUnderline"/>
          <w:rFonts w:asciiTheme="majorHAnsi" w:hAnsiTheme="majorHAnsi" w:cstheme="majorHAnsi"/>
        </w:rPr>
        <w:t>A grand strategy of primacy—in which America acts as the world’s policeman, guarantor of global security, inter- vener of first resort, and adjudicator of far-off disputes—was justified by appeals to its status as Number One</w:t>
      </w:r>
      <w:r w:rsidRPr="002D3111">
        <w:rPr>
          <w:rFonts w:asciiTheme="majorHAnsi" w:hAnsiTheme="majorHAnsi" w:cstheme="majorHAnsi"/>
          <w:sz w:val="16"/>
        </w:rPr>
        <w:t xml:space="preserve">. </w:t>
      </w:r>
      <w:r w:rsidRPr="002D3111">
        <w:rPr>
          <w:rStyle w:val="StyleUnderline"/>
          <w:rFonts w:asciiTheme="majorHAnsi" w:hAnsiTheme="majorHAnsi" w:cstheme="majorHAnsi"/>
        </w:rPr>
        <w:t xml:space="preserve">The </w:t>
      </w:r>
      <w:r w:rsidRPr="00747340">
        <w:rPr>
          <w:rStyle w:val="StyleUnderline"/>
          <w:rFonts w:asciiTheme="majorHAnsi" w:hAnsiTheme="majorHAnsi" w:cstheme="majorHAnsi"/>
          <w:highlight w:val="yellow"/>
        </w:rPr>
        <w:t>assertive interventionism</w:t>
      </w:r>
      <w:r w:rsidRPr="002D3111">
        <w:rPr>
          <w:rStyle w:val="StyleUnderline"/>
          <w:rFonts w:asciiTheme="majorHAnsi" w:hAnsiTheme="majorHAnsi" w:cstheme="majorHAnsi"/>
        </w:rPr>
        <w:t xml:space="preserve"> of the United States in the post–Cold War era </w:t>
      </w:r>
      <w:r w:rsidRPr="00747340">
        <w:rPr>
          <w:rStyle w:val="StyleUnderline"/>
          <w:rFonts w:asciiTheme="majorHAnsi" w:hAnsiTheme="majorHAnsi" w:cstheme="majorHAnsi"/>
          <w:highlight w:val="yellow"/>
        </w:rPr>
        <w:t>largely involved responding to low-threat challenges</w:t>
      </w:r>
      <w:r w:rsidRPr="002D3111">
        <w:rPr>
          <w:rStyle w:val="StyleUnderline"/>
          <w:rFonts w:asciiTheme="majorHAnsi" w:hAnsiTheme="majorHAnsi" w:cstheme="majorHAnsi"/>
        </w:rPr>
        <w:t xml:space="preserve"> by weak, lower-ranked actors—including Serbia’s Slobodan Milosevic, Iraq’s Saddam Hussein, North Korea’s Kim dynasty, al-Qaeda and the Taliban</w:t>
      </w:r>
      <w:r w:rsidRPr="002D3111">
        <w:rPr>
          <w:rFonts w:asciiTheme="majorHAnsi" w:hAnsiTheme="majorHAnsi" w:cstheme="majorHAnsi"/>
          <w:sz w:val="16"/>
        </w:rPr>
        <w:t xml:space="preserve">. </w:t>
      </w:r>
      <w:r w:rsidRPr="002D3111">
        <w:rPr>
          <w:rStyle w:val="StyleUnderline"/>
          <w:rFonts w:asciiTheme="majorHAnsi" w:hAnsiTheme="majorHAnsi" w:cstheme="majorHAnsi"/>
        </w:rPr>
        <w:t>None of these largely symbolic challenges, save al Qaeda’s attacks, threatened the physical security of the United States. Nuclear proliferation by rogue regimes might have undermined strategic stability in distant regions, but the likelihood that any state would welcome its own destruction by using nuclear weapons for anything other than deterrence was always vanishingly small.</w:t>
      </w:r>
      <w:r w:rsidRPr="002D3111">
        <w:rPr>
          <w:rFonts w:asciiTheme="majorHAnsi" w:hAnsiTheme="majorHAnsi" w:cstheme="majorHAnsi"/>
          <w:sz w:val="16"/>
        </w:rPr>
        <w:t xml:space="preserve"> Certainly </w:t>
      </w:r>
      <w:r w:rsidRPr="002D3111">
        <w:rPr>
          <w:rStyle w:val="Emphasis"/>
          <w:rFonts w:asciiTheme="majorHAnsi" w:hAnsiTheme="majorHAnsi" w:cstheme="majorHAnsi"/>
        </w:rPr>
        <w:t xml:space="preserve">none </w:t>
      </w:r>
      <w:r w:rsidRPr="00747340">
        <w:rPr>
          <w:rStyle w:val="Emphasis"/>
          <w:rFonts w:asciiTheme="majorHAnsi" w:hAnsiTheme="majorHAnsi" w:cstheme="majorHAnsi"/>
          <w:highlight w:val="yellow"/>
        </w:rPr>
        <w:t>of these adversaries threatened America’s relative power position in the international system</w:t>
      </w:r>
      <w:r w:rsidRPr="002D3111">
        <w:rPr>
          <w:rFonts w:asciiTheme="majorHAnsi" w:hAnsiTheme="majorHAnsi" w:cstheme="majorHAnsi"/>
          <w:sz w:val="16"/>
        </w:rPr>
        <w:t xml:space="preserve">. But if left unaddressed, they would have humiliated the sole superpower and raised doubts about U.S. leadership.61 A major reason for the Clinton administration’s intervention in Bosnia, though public statements emphasized humanitarian and security-oriented objectives, was encapsulated in a stinging critique from then-French President Jacques Chirac that America’s refusal to take military action in the former Yugoslavia would have meant that “the position of the leader of the free world is now vacant.” Clinton later reportedly complained to his National Security Advisor Anthony Lake that conflict in Bosnia was “killing the U.S. position of strength” and “doing enor- mous damage to the United States and our standing in the world.”62 According to the late international relations theorist Kenneth Waltz, the United States “acted [in the Balkans] not for the sake of its own security but to maintain its leadership position in Europe.”63 The terrorist attacks of September 11, 2001 led many observers to conclude that the post–Cold War era of low security threats was over. But this false impression by no means diminished the role of status and prestige. </w:t>
      </w:r>
      <w:r w:rsidRPr="002D3111">
        <w:rPr>
          <w:rStyle w:val="StyleUnderline"/>
          <w:rFonts w:asciiTheme="majorHAnsi" w:hAnsiTheme="majorHAnsi" w:cstheme="majorHAnsi"/>
        </w:rPr>
        <w:t>The subsequent invasion of Iraq, although justified in security and norm-oriented imperatives, arguably had more to do with an expression of rage and recovery of America’s prestige than any legitimate threats to U.S. or global security</w:t>
      </w:r>
      <w:r w:rsidRPr="002D3111">
        <w:rPr>
          <w:rFonts w:asciiTheme="majorHAnsi" w:hAnsiTheme="majorHAnsi" w:cstheme="majorHAnsi"/>
          <w:sz w:val="16"/>
        </w:rPr>
        <w:t xml:space="preserve">. Myriad ideas drove the case for war, but attacking Iraq, Lebow argues, was “intended to showcase U.S. military might and political will and send a message of power and resolve ... to act decisively” and “by so doing lock in the United States as the world’s sole hegemon.”64 In a post–9/11 context, Saddam’s perceived defiance of America became especially intolerable. Failure to prosecute the war, in the words of two of its most prominent advocates, Lawrence Kaplan and William Kristol, would rep- </w:t>
      </w:r>
      <w:r w:rsidRPr="002D3111">
        <w:rPr>
          <w:rFonts w:asciiTheme="majorHAnsi" w:hAnsiTheme="majorHAnsi" w:cstheme="majorHAnsi"/>
          <w:sz w:val="16"/>
        </w:rPr>
        <w:lastRenderedPageBreak/>
        <w:t>resent an “abdication of global leadership” and the unacceptable permission of “successful challenges to American power.”65 German strategist Josef Joffe wrote in 2006 that the war was about “the certification of U.S. supremacy.”66 Two other Iraq war supporters, Gary Schmitt and Thomas Donnelly, justified the inva- sion as necessary to “restore American preeminence” in the Middle East and “restore national honor” in the aftermath of 9/11.67 Henry Kissinger reportedly described his support for the Iraq War in similar terms</w:t>
      </w:r>
      <w:r w:rsidRPr="002D3111">
        <w:rPr>
          <w:rStyle w:val="StyleUnderline"/>
          <w:rFonts w:asciiTheme="majorHAnsi" w:hAnsiTheme="majorHAnsi" w:cstheme="majorHAnsi"/>
        </w:rPr>
        <w:t>. We needed to invade Iraq, not because Saddam posed a threat, but “because Afghanistan was not enough</w:t>
      </w:r>
      <w:r w:rsidRPr="002D3111">
        <w:rPr>
          <w:rFonts w:asciiTheme="majorHAnsi" w:hAnsiTheme="majorHAnsi" w:cstheme="majorHAnsi"/>
          <w:sz w:val="16"/>
        </w:rPr>
        <w:t xml:space="preserve">”; the forces of radical Islam want to humiliate us, he said, “and we need to humiliate them.”68 Fixation with America’s status continued in the Obama years, as the adminis- tration maintained America’s expansive grand strategy of primacy and continued to use U.S. power assertively. In his 2010 State of the Union Address, President Obama lamented Chinese, German, and Indian efforts to improve their national standing. “These nations aren’t playing for second place,” he warned, and “I do not accept second place for the United States of America.”69 In his 2016 address, he boasted about America being “the most powerful nation on Earth,” adding that, “our standing around the world is higher than when I was elected to this office, and when it comes to every important international issue, people of the world do not look to Beijing or Moscow to lead. They call us.”70 </w:t>
      </w:r>
      <w:r w:rsidRPr="002D3111">
        <w:rPr>
          <w:rStyle w:val="StyleUnderline"/>
          <w:rFonts w:asciiTheme="majorHAnsi" w:hAnsiTheme="majorHAnsi" w:cstheme="majorHAnsi"/>
        </w:rPr>
        <w:t>This equation of America’s military dominance and high rank with the obligation to intervene to solve myriad international issues is illustrative of how status drives activism.</w:t>
      </w:r>
    </w:p>
    <w:p w14:paraId="50D8FA20" w14:textId="77777777" w:rsidR="000F4FEC" w:rsidRPr="007F47AE" w:rsidRDefault="000F4FEC" w:rsidP="000F4FEC">
      <w:pPr>
        <w:pStyle w:val="Heading4"/>
      </w:pPr>
      <w:r w:rsidRPr="007F47AE">
        <w:rPr>
          <w:u w:val="single"/>
        </w:rPr>
        <w:t>American</w:t>
      </w:r>
      <w:r w:rsidRPr="007F47AE">
        <w:t xml:space="preserve"> pressure on China causes </w:t>
      </w:r>
      <w:r w:rsidRPr="007F47AE">
        <w:rPr>
          <w:u w:val="single"/>
        </w:rPr>
        <w:t>lash out</w:t>
      </w:r>
      <w:r w:rsidRPr="007F47AE">
        <w:t xml:space="preserve">, but current </w:t>
      </w:r>
      <w:r w:rsidRPr="007F47AE">
        <w:rPr>
          <w:u w:val="single"/>
        </w:rPr>
        <w:t>international</w:t>
      </w:r>
      <w:r w:rsidRPr="007F47AE">
        <w:t xml:space="preserve"> pressure results in internal </w:t>
      </w:r>
      <w:r w:rsidRPr="007F47AE">
        <w:rPr>
          <w:u w:val="single"/>
        </w:rPr>
        <w:t>reform</w:t>
      </w:r>
      <w:r>
        <w:t xml:space="preserve"> and </w:t>
      </w:r>
      <w:r w:rsidRPr="00E407E5">
        <w:rPr>
          <w:u w:val="single"/>
        </w:rPr>
        <w:t>prevents</w:t>
      </w:r>
      <w:r>
        <w:t xml:space="preserve"> conflict.</w:t>
      </w:r>
    </w:p>
    <w:p w14:paraId="2F008315" w14:textId="77777777" w:rsidR="000F4FEC" w:rsidRPr="007F47AE" w:rsidRDefault="000F4FEC" w:rsidP="000F4FEC">
      <w:r w:rsidRPr="007F47AE">
        <w:rPr>
          <w:rStyle w:val="Style13ptBold"/>
        </w:rPr>
        <w:t>Babones 21</w:t>
      </w:r>
      <w:r w:rsidRPr="007F47AE">
        <w:t xml:space="preserve"> [Salvatore Babones is a Foreign Policy columnist and an adjunct scholar at the Centre for Independent Studies in Sydney, China Is Losing Influence—and That Makes It Dangerous, Foreign Policy, 3-3-2021, Accessible Online at https://foreignpolicy.com/2021/03/03/china-losing-influence-biden-should-do-nothing/] DL 3-9-2021</w:t>
      </w:r>
    </w:p>
    <w:p w14:paraId="41B184DC" w14:textId="77777777" w:rsidR="000F4FEC" w:rsidRPr="007F47AE" w:rsidRDefault="000F4FEC" w:rsidP="000F4FEC">
      <w:pPr>
        <w:rPr>
          <w:rStyle w:val="StyleUnderline"/>
        </w:rPr>
      </w:pPr>
      <w:r w:rsidRPr="007F47AE">
        <w:rPr>
          <w:sz w:val="16"/>
        </w:rPr>
        <w:t xml:space="preserve">Over the last two decades, </w:t>
      </w:r>
      <w:r w:rsidRPr="007F47AE">
        <w:rPr>
          <w:rStyle w:val="StyleUnderline"/>
        </w:rPr>
        <w:t xml:space="preserve">China has moved from the </w:t>
      </w:r>
      <w:r w:rsidRPr="007F47AE">
        <w:rPr>
          <w:rStyle w:val="Emphasis"/>
        </w:rPr>
        <w:t>periphery</w:t>
      </w:r>
      <w:r w:rsidRPr="007F47AE">
        <w:rPr>
          <w:sz w:val="16"/>
        </w:rPr>
        <w:t xml:space="preserve"> </w:t>
      </w:r>
      <w:r w:rsidRPr="007F47AE">
        <w:rPr>
          <w:rStyle w:val="StyleUnderline"/>
        </w:rPr>
        <w:t>to the</w:t>
      </w:r>
      <w:r w:rsidRPr="007F47AE">
        <w:rPr>
          <w:sz w:val="16"/>
        </w:rPr>
        <w:t xml:space="preserve"> very </w:t>
      </w:r>
      <w:r w:rsidRPr="007F47AE">
        <w:rPr>
          <w:rStyle w:val="Emphasis"/>
        </w:rPr>
        <w:t>center</w:t>
      </w:r>
      <w:r w:rsidRPr="007F47AE">
        <w:rPr>
          <w:rStyle w:val="StyleUnderline"/>
        </w:rPr>
        <w:t xml:space="preserve"> of </w:t>
      </w:r>
      <w:r w:rsidRPr="007F47AE">
        <w:rPr>
          <w:sz w:val="16"/>
        </w:rPr>
        <w:t xml:space="preserve">the world’s </w:t>
      </w:r>
      <w:r w:rsidRPr="007F47AE">
        <w:rPr>
          <w:rStyle w:val="StyleUnderline"/>
        </w:rPr>
        <w:t>international relations.</w:t>
      </w:r>
      <w:r w:rsidRPr="007F47AE">
        <w:rPr>
          <w:sz w:val="16"/>
        </w:rPr>
        <w:t xml:space="preserve"> Given that China’s economy is now more than five times as large as it was at the turn of the millennium, that transition is hardly surprising. But many of </w:t>
      </w:r>
      <w:r w:rsidRPr="009245C3">
        <w:rPr>
          <w:rStyle w:val="StyleUnderline"/>
          <w:highlight w:val="green"/>
        </w:rPr>
        <w:t>China’s</w:t>
      </w:r>
      <w:r w:rsidRPr="007F47AE">
        <w:rPr>
          <w:rStyle w:val="StyleUnderline"/>
        </w:rPr>
        <w:t xml:space="preserve"> new international </w:t>
      </w:r>
      <w:r w:rsidRPr="009245C3">
        <w:rPr>
          <w:rStyle w:val="StyleUnderline"/>
          <w:highlight w:val="green"/>
        </w:rPr>
        <w:t>relationships</w:t>
      </w:r>
      <w:r w:rsidRPr="007F47AE">
        <w:rPr>
          <w:sz w:val="16"/>
        </w:rPr>
        <w:t xml:space="preserve">, initially hopeful, </w:t>
      </w:r>
      <w:r w:rsidRPr="007F47AE">
        <w:rPr>
          <w:rStyle w:val="StyleUnderline"/>
        </w:rPr>
        <w:t xml:space="preserve">have now </w:t>
      </w:r>
      <w:r w:rsidRPr="009245C3">
        <w:rPr>
          <w:rStyle w:val="Emphasis"/>
          <w:highlight w:val="green"/>
        </w:rPr>
        <w:t>turned hostile</w:t>
      </w:r>
      <w:r w:rsidRPr="007F47AE">
        <w:rPr>
          <w:rStyle w:val="StyleUnderline"/>
        </w:rPr>
        <w:t>.</w:t>
      </w:r>
      <w:r w:rsidRPr="007F47AE">
        <w:rPr>
          <w:sz w:val="16"/>
        </w:rPr>
        <w:t xml:space="preserve"> China still has some down-at-the-heel allies, such as Pakistan and North Korea, but </w:t>
      </w:r>
      <w:r w:rsidRPr="009245C3">
        <w:rPr>
          <w:rStyle w:val="StyleUnderline"/>
          <w:highlight w:val="green"/>
        </w:rPr>
        <w:t>it is</w:t>
      </w:r>
      <w:r w:rsidRPr="007F47AE">
        <w:rPr>
          <w:rStyle w:val="StyleUnderline"/>
        </w:rPr>
        <w:t xml:space="preserve"> </w:t>
      </w:r>
      <w:r w:rsidRPr="007F47AE">
        <w:rPr>
          <w:rStyle w:val="Emphasis"/>
        </w:rPr>
        <w:t xml:space="preserve">increasingly </w:t>
      </w:r>
      <w:r w:rsidRPr="009245C3">
        <w:rPr>
          <w:rStyle w:val="Emphasis"/>
          <w:highlight w:val="green"/>
        </w:rPr>
        <w:t>isolated</w:t>
      </w:r>
      <w:r w:rsidRPr="007F47AE">
        <w:rPr>
          <w:rStyle w:val="StyleUnderline"/>
        </w:rPr>
        <w:t xml:space="preserve"> from the developed countries that </w:t>
      </w:r>
      <w:r w:rsidRPr="007F47AE">
        <w:rPr>
          <w:sz w:val="16"/>
        </w:rPr>
        <w:t xml:space="preserve">alone </w:t>
      </w:r>
      <w:r w:rsidRPr="007F47AE">
        <w:rPr>
          <w:rStyle w:val="StyleUnderline"/>
        </w:rPr>
        <w:t>can facilitate its continued economic growth.</w:t>
      </w:r>
    </w:p>
    <w:p w14:paraId="5242C9A8" w14:textId="77777777" w:rsidR="000F4FEC" w:rsidRPr="007F47AE" w:rsidRDefault="000F4FEC" w:rsidP="000F4FEC">
      <w:pPr>
        <w:rPr>
          <w:sz w:val="16"/>
        </w:rPr>
      </w:pPr>
      <w:r w:rsidRPr="007F47AE">
        <w:rPr>
          <w:rStyle w:val="StyleUnderline"/>
        </w:rPr>
        <w:t>For China,</w:t>
      </w:r>
      <w:r w:rsidRPr="007F47AE">
        <w:rPr>
          <w:sz w:val="16"/>
        </w:rPr>
        <w:t xml:space="preserve"> </w:t>
      </w:r>
      <w:r w:rsidRPr="007F47AE">
        <w:rPr>
          <w:rStyle w:val="Emphasis"/>
        </w:rPr>
        <w:t>that means trouble.</w:t>
      </w:r>
      <w:r w:rsidRPr="007F47AE">
        <w:rPr>
          <w:sz w:val="16"/>
        </w:rPr>
        <w:t xml:space="preserve"> </w:t>
      </w:r>
      <w:r w:rsidRPr="009245C3">
        <w:rPr>
          <w:rStyle w:val="StyleUnderline"/>
          <w:highlight w:val="green"/>
        </w:rPr>
        <w:t>Its promises are no longer taken</w:t>
      </w:r>
      <w:r w:rsidRPr="007F47AE">
        <w:rPr>
          <w:rStyle w:val="StyleUnderline"/>
        </w:rPr>
        <w:t xml:space="preserve"> </w:t>
      </w:r>
      <w:r w:rsidRPr="007F47AE">
        <w:rPr>
          <w:rStyle w:val="Emphasis"/>
        </w:rPr>
        <w:t>seriously</w:t>
      </w:r>
      <w:r w:rsidRPr="007F47AE">
        <w:rPr>
          <w:sz w:val="16"/>
        </w:rPr>
        <w:t xml:space="preserve">, and its propaganda falls on deaf ears. Many of its </w:t>
      </w:r>
      <w:r w:rsidRPr="009245C3">
        <w:rPr>
          <w:rStyle w:val="StyleUnderline"/>
          <w:highlight w:val="green"/>
        </w:rPr>
        <w:t>Belt and</w:t>
      </w:r>
      <w:r w:rsidRPr="007F47AE">
        <w:rPr>
          <w:rStyle w:val="StyleUnderline"/>
        </w:rPr>
        <w:t xml:space="preserve"> </w:t>
      </w:r>
      <w:r w:rsidRPr="009245C3">
        <w:rPr>
          <w:rStyle w:val="StyleUnderline"/>
          <w:highlight w:val="green"/>
        </w:rPr>
        <w:t>Road</w:t>
      </w:r>
      <w:r w:rsidRPr="007F47AE">
        <w:rPr>
          <w:rStyle w:val="StyleUnderline"/>
        </w:rPr>
        <w:t xml:space="preserve"> Initiative projects have </w:t>
      </w:r>
      <w:r w:rsidRPr="009245C3">
        <w:rPr>
          <w:rStyle w:val="Emphasis"/>
          <w:highlight w:val="green"/>
        </w:rPr>
        <w:t>ground to</w:t>
      </w:r>
      <w:r w:rsidRPr="007F47AE">
        <w:rPr>
          <w:rStyle w:val="Emphasis"/>
        </w:rPr>
        <w:t xml:space="preserve"> a </w:t>
      </w:r>
      <w:r w:rsidRPr="009245C3">
        <w:rPr>
          <w:rStyle w:val="Emphasis"/>
          <w:highlight w:val="green"/>
        </w:rPr>
        <w:t>halt</w:t>
      </w:r>
      <w:r w:rsidRPr="007F47AE">
        <w:rPr>
          <w:rStyle w:val="StyleUnderline"/>
        </w:rPr>
        <w:t xml:space="preserve">. </w:t>
      </w:r>
      <w:r w:rsidRPr="007F47AE">
        <w:rPr>
          <w:sz w:val="16"/>
        </w:rPr>
        <w:t xml:space="preserve">Virtually </w:t>
      </w:r>
      <w:r w:rsidRPr="009245C3">
        <w:rPr>
          <w:rStyle w:val="Emphasis"/>
          <w:highlight w:val="green"/>
        </w:rPr>
        <w:t>no one supports</w:t>
      </w:r>
      <w:r w:rsidRPr="007F47AE">
        <w:rPr>
          <w:rStyle w:val="StyleUnderline"/>
        </w:rPr>
        <w:t xml:space="preserve"> its </w:t>
      </w:r>
      <w:r w:rsidRPr="009245C3">
        <w:rPr>
          <w:rStyle w:val="StyleUnderline"/>
          <w:highlight w:val="green"/>
        </w:rPr>
        <w:t>nine-dash line</w:t>
      </w:r>
      <w:r w:rsidRPr="007F47AE">
        <w:rPr>
          <w:sz w:val="16"/>
        </w:rPr>
        <w:t xml:space="preserve"> in the South China Sea, and </w:t>
      </w:r>
      <w:r w:rsidRPr="007F47AE">
        <w:rPr>
          <w:rStyle w:val="StyleUnderline"/>
        </w:rPr>
        <w:t>Western countries have been lining u</w:t>
      </w:r>
      <w:r w:rsidRPr="007F47AE">
        <w:rPr>
          <w:sz w:val="16"/>
        </w:rPr>
        <w:t xml:space="preserve">p to offer </w:t>
      </w:r>
      <w:r w:rsidRPr="009245C3">
        <w:rPr>
          <w:rStyle w:val="Emphasis"/>
          <w:highlight w:val="green"/>
        </w:rPr>
        <w:t>immigration</w:t>
      </w:r>
      <w:r w:rsidRPr="007F47AE">
        <w:rPr>
          <w:rStyle w:val="Emphasis"/>
        </w:rPr>
        <w:t xml:space="preserve"> pathways</w:t>
      </w:r>
      <w:r w:rsidRPr="007F47AE">
        <w:rPr>
          <w:rStyle w:val="StyleUnderline"/>
        </w:rPr>
        <w:t xml:space="preserve"> </w:t>
      </w:r>
      <w:r w:rsidRPr="009245C3">
        <w:rPr>
          <w:rStyle w:val="StyleUnderline"/>
          <w:highlight w:val="green"/>
        </w:rPr>
        <w:t>to</w:t>
      </w:r>
      <w:r w:rsidRPr="007F47AE">
        <w:rPr>
          <w:sz w:val="16"/>
        </w:rPr>
        <w:t xml:space="preserve"> professionals fleeing </w:t>
      </w:r>
      <w:r w:rsidRPr="009245C3">
        <w:rPr>
          <w:rStyle w:val="StyleUnderline"/>
          <w:highlight w:val="green"/>
        </w:rPr>
        <w:t>Hong Kong</w:t>
      </w:r>
      <w:r w:rsidRPr="007F47AE">
        <w:rPr>
          <w:sz w:val="16"/>
        </w:rPr>
        <w:t xml:space="preserve"> after Beijing’s takeover last year. </w:t>
      </w:r>
      <w:r w:rsidRPr="007F47AE">
        <w:rPr>
          <w:rStyle w:val="StyleUnderline"/>
        </w:rPr>
        <w:t xml:space="preserve">Many countries have </w:t>
      </w:r>
      <w:r w:rsidRPr="009245C3">
        <w:rPr>
          <w:rStyle w:val="Emphasis"/>
          <w:highlight w:val="green"/>
        </w:rPr>
        <w:t>banned</w:t>
      </w:r>
      <w:r w:rsidRPr="007F47AE">
        <w:rPr>
          <w:sz w:val="16"/>
        </w:rPr>
        <w:t xml:space="preserve"> China’s </w:t>
      </w:r>
      <w:r w:rsidRPr="009245C3">
        <w:rPr>
          <w:rStyle w:val="StyleUnderline"/>
          <w:highlight w:val="green"/>
        </w:rPr>
        <w:t>Huawei and ZTE</w:t>
      </w:r>
      <w:r w:rsidRPr="007F47AE">
        <w:rPr>
          <w:sz w:val="16"/>
        </w:rPr>
        <w:t xml:space="preserve"> from their telecommunications networks. And </w:t>
      </w:r>
      <w:r w:rsidRPr="007F47AE">
        <w:rPr>
          <w:rStyle w:val="StyleUnderline"/>
        </w:rPr>
        <w:t xml:space="preserve">India, Vietnam, Taiwan, South Korea, and Japan are all </w:t>
      </w:r>
      <w:r w:rsidRPr="009245C3">
        <w:rPr>
          <w:rStyle w:val="Emphasis"/>
          <w:highlight w:val="green"/>
        </w:rPr>
        <w:t>modernizing</w:t>
      </w:r>
      <w:r w:rsidRPr="007F47AE">
        <w:rPr>
          <w:sz w:val="16"/>
        </w:rPr>
        <w:t xml:space="preserve"> </w:t>
      </w:r>
      <w:r w:rsidRPr="007F47AE">
        <w:rPr>
          <w:rStyle w:val="StyleUnderline"/>
        </w:rPr>
        <w:t xml:space="preserve">their </w:t>
      </w:r>
      <w:r w:rsidRPr="009245C3">
        <w:rPr>
          <w:rStyle w:val="StyleUnderline"/>
          <w:highlight w:val="green"/>
        </w:rPr>
        <w:t>armed forces</w:t>
      </w:r>
      <w:r w:rsidRPr="007F47AE">
        <w:rPr>
          <w:sz w:val="16"/>
        </w:rPr>
        <w:t xml:space="preserve"> in response to potential Chinese threats.</w:t>
      </w:r>
    </w:p>
    <w:p w14:paraId="673F14C9" w14:textId="77777777" w:rsidR="000F4FEC" w:rsidRPr="007F47AE" w:rsidRDefault="000F4FEC" w:rsidP="000F4FEC">
      <w:pPr>
        <w:rPr>
          <w:sz w:val="16"/>
        </w:rPr>
      </w:pPr>
      <w:r w:rsidRPr="007F47AE">
        <w:rPr>
          <w:sz w:val="16"/>
        </w:rPr>
        <w:t xml:space="preserve">Under these circumstances, </w:t>
      </w:r>
      <w:r w:rsidRPr="009245C3">
        <w:rPr>
          <w:rStyle w:val="StyleUnderline"/>
          <w:highlight w:val="green"/>
        </w:rPr>
        <w:t xml:space="preserve">the </w:t>
      </w:r>
      <w:r w:rsidRPr="009245C3">
        <w:rPr>
          <w:rStyle w:val="Emphasis"/>
          <w:highlight w:val="green"/>
        </w:rPr>
        <w:t>best thing</w:t>
      </w:r>
      <w:r w:rsidRPr="007F47AE">
        <w:rPr>
          <w:rStyle w:val="StyleUnderline"/>
        </w:rPr>
        <w:t xml:space="preserve"> that</w:t>
      </w:r>
      <w:r w:rsidRPr="007F47AE">
        <w:rPr>
          <w:sz w:val="16"/>
        </w:rPr>
        <w:t xml:space="preserve"> U.S. President Joe </w:t>
      </w:r>
      <w:r w:rsidRPr="009245C3">
        <w:rPr>
          <w:rStyle w:val="StyleUnderline"/>
          <w:highlight w:val="green"/>
        </w:rPr>
        <w:t>Biden can do to stem</w:t>
      </w:r>
      <w:r w:rsidRPr="007F47AE">
        <w:rPr>
          <w:sz w:val="16"/>
        </w:rPr>
        <w:t xml:space="preserve"> the rising tide of </w:t>
      </w:r>
      <w:r w:rsidRPr="007F47AE">
        <w:rPr>
          <w:rStyle w:val="StyleUnderline"/>
        </w:rPr>
        <w:t xml:space="preserve">Chinese </w:t>
      </w:r>
      <w:r w:rsidRPr="009245C3">
        <w:rPr>
          <w:rStyle w:val="StyleUnderline"/>
          <w:highlight w:val="green"/>
        </w:rPr>
        <w:t>expansionism is</w:t>
      </w:r>
      <w:r w:rsidRPr="007F47AE">
        <w:rPr>
          <w:sz w:val="16"/>
        </w:rPr>
        <w:t xml:space="preserve"> … </w:t>
      </w:r>
      <w:r w:rsidRPr="009245C3">
        <w:rPr>
          <w:rStyle w:val="Emphasis"/>
          <w:highlight w:val="green"/>
        </w:rPr>
        <w:t>nothing</w:t>
      </w:r>
      <w:r w:rsidRPr="007F47AE">
        <w:rPr>
          <w:sz w:val="16"/>
        </w:rPr>
        <w:t xml:space="preserve">. China’s red tide is already rolling out all on its own. </w:t>
      </w:r>
      <w:r w:rsidRPr="007F47AE">
        <w:rPr>
          <w:rStyle w:val="StyleUnderline"/>
        </w:rPr>
        <w:t>Biden can afford</w:t>
      </w:r>
      <w:r w:rsidRPr="007F47AE">
        <w:rPr>
          <w:sz w:val="16"/>
        </w:rPr>
        <w:t xml:space="preserve"> to pursue a policy of “</w:t>
      </w:r>
      <w:r w:rsidRPr="007F47AE">
        <w:rPr>
          <w:rStyle w:val="Emphasis"/>
        </w:rPr>
        <w:t xml:space="preserve">masterly </w:t>
      </w:r>
      <w:r w:rsidRPr="009245C3">
        <w:rPr>
          <w:rStyle w:val="Emphasis"/>
          <w:highlight w:val="green"/>
        </w:rPr>
        <w:t>inactivity</w:t>
      </w:r>
      <w:r w:rsidRPr="007F47AE">
        <w:rPr>
          <w:sz w:val="16"/>
        </w:rPr>
        <w:t xml:space="preserve">,” </w:t>
      </w:r>
      <w:r w:rsidRPr="009245C3">
        <w:rPr>
          <w:rStyle w:val="StyleUnderline"/>
          <w:highlight w:val="green"/>
        </w:rPr>
        <w:t>relying on China’s</w:t>
      </w:r>
      <w:r w:rsidRPr="007F47AE">
        <w:rPr>
          <w:rStyle w:val="StyleUnderline"/>
        </w:rPr>
        <w:t xml:space="preserve"> own </w:t>
      </w:r>
      <w:r w:rsidRPr="009245C3">
        <w:rPr>
          <w:rStyle w:val="StyleUnderline"/>
          <w:highlight w:val="green"/>
        </w:rPr>
        <w:t>aggressive</w:t>
      </w:r>
      <w:r w:rsidRPr="007F47AE">
        <w:rPr>
          <w:rStyle w:val="StyleUnderline"/>
        </w:rPr>
        <w:t xml:space="preserve"> foreign </w:t>
      </w:r>
      <w:r w:rsidRPr="009245C3">
        <w:rPr>
          <w:rStyle w:val="StyleUnderline"/>
          <w:highlight w:val="green"/>
        </w:rPr>
        <w:t>policy to</w:t>
      </w:r>
      <w:r w:rsidRPr="007F47AE">
        <w:rPr>
          <w:rStyle w:val="StyleUnderline"/>
        </w:rPr>
        <w:t xml:space="preserve"> further </w:t>
      </w:r>
      <w:r w:rsidRPr="009245C3">
        <w:rPr>
          <w:rStyle w:val="Emphasis"/>
          <w:highlight w:val="green"/>
        </w:rPr>
        <w:t>isolate the country</w:t>
      </w:r>
      <w:r w:rsidRPr="007F47AE">
        <w:rPr>
          <w:sz w:val="16"/>
        </w:rPr>
        <w:t xml:space="preserve"> from the rest of the world. </w:t>
      </w:r>
      <w:r w:rsidRPr="007F47AE">
        <w:rPr>
          <w:rStyle w:val="StyleUnderline"/>
        </w:rPr>
        <w:t>Instead of increasing the pressure</w:t>
      </w:r>
      <w:r w:rsidRPr="007F47AE">
        <w:rPr>
          <w:sz w:val="16"/>
        </w:rPr>
        <w:t xml:space="preserve"> on China, </w:t>
      </w:r>
      <w:r w:rsidRPr="007F47AE">
        <w:rPr>
          <w:rStyle w:val="StyleUnderline"/>
        </w:rPr>
        <w:t xml:space="preserve">now is the time for him to </w:t>
      </w:r>
      <w:r w:rsidRPr="007F47AE">
        <w:rPr>
          <w:rStyle w:val="Emphasis"/>
        </w:rPr>
        <w:t>lighten up</w:t>
      </w:r>
      <w:r w:rsidRPr="007F47AE">
        <w:rPr>
          <w:sz w:val="16"/>
        </w:rPr>
        <w:t xml:space="preserve"> a bit.</w:t>
      </w:r>
    </w:p>
    <w:p w14:paraId="7A0D4C4A" w14:textId="77777777" w:rsidR="000F4FEC" w:rsidRPr="007F47AE" w:rsidRDefault="000F4FEC" w:rsidP="000F4FEC">
      <w:pPr>
        <w:rPr>
          <w:sz w:val="16"/>
        </w:rPr>
      </w:pPr>
      <w:r w:rsidRPr="009245C3">
        <w:rPr>
          <w:rStyle w:val="StyleUnderline"/>
          <w:highlight w:val="green"/>
        </w:rPr>
        <w:t xml:space="preserve">The </w:t>
      </w:r>
      <w:r w:rsidRPr="009245C3">
        <w:rPr>
          <w:rStyle w:val="Emphasis"/>
          <w:highlight w:val="green"/>
        </w:rPr>
        <w:t>worst thing</w:t>
      </w:r>
      <w:r w:rsidRPr="007F47AE">
        <w:rPr>
          <w:rStyle w:val="StyleUnderline"/>
        </w:rPr>
        <w:t xml:space="preserve"> Biden could do </w:t>
      </w:r>
      <w:r w:rsidRPr="009245C3">
        <w:rPr>
          <w:rStyle w:val="StyleUnderline"/>
          <w:highlight w:val="green"/>
        </w:rPr>
        <w:t>is</w:t>
      </w:r>
      <w:r w:rsidRPr="007F47AE">
        <w:rPr>
          <w:rStyle w:val="StyleUnderline"/>
        </w:rPr>
        <w:t xml:space="preserve"> put</w:t>
      </w:r>
      <w:r w:rsidRPr="007F47AE">
        <w:rPr>
          <w:sz w:val="16"/>
        </w:rPr>
        <w:t xml:space="preserve"> so much </w:t>
      </w:r>
      <w:r w:rsidRPr="009245C3">
        <w:rPr>
          <w:rStyle w:val="StyleUnderline"/>
          <w:highlight w:val="green"/>
        </w:rPr>
        <w:t>pressure</w:t>
      </w:r>
      <w:r w:rsidRPr="007F47AE">
        <w:rPr>
          <w:rStyle w:val="StyleUnderline"/>
        </w:rPr>
        <w:t xml:space="preserve"> on China that </w:t>
      </w:r>
      <w:r w:rsidRPr="009245C3">
        <w:rPr>
          <w:rStyle w:val="StyleUnderline"/>
          <w:highlight w:val="green"/>
        </w:rPr>
        <w:t xml:space="preserve">its leaders </w:t>
      </w:r>
      <w:r w:rsidRPr="009245C3">
        <w:rPr>
          <w:rStyle w:val="Emphasis"/>
          <w:highlight w:val="green"/>
        </w:rPr>
        <w:t>lash out</w:t>
      </w:r>
      <w:r w:rsidRPr="009245C3">
        <w:rPr>
          <w:sz w:val="16"/>
          <w:highlight w:val="green"/>
        </w:rPr>
        <w:t xml:space="preserve"> </w:t>
      </w:r>
      <w:r w:rsidRPr="009245C3">
        <w:rPr>
          <w:rStyle w:val="StyleUnderline"/>
          <w:highlight w:val="green"/>
        </w:rPr>
        <w:t>because they</w:t>
      </w:r>
      <w:r w:rsidRPr="007F47AE">
        <w:rPr>
          <w:sz w:val="16"/>
        </w:rPr>
        <w:t xml:space="preserve"> feel they </w:t>
      </w:r>
      <w:r w:rsidRPr="009245C3">
        <w:rPr>
          <w:rStyle w:val="StyleUnderline"/>
          <w:highlight w:val="green"/>
        </w:rPr>
        <w:t>have nothing to lose.</w:t>
      </w:r>
      <w:r w:rsidRPr="007F47AE">
        <w:rPr>
          <w:rStyle w:val="StyleUnderline"/>
        </w:rPr>
        <w:t xml:space="preserve"> </w:t>
      </w:r>
      <w:r w:rsidRPr="009245C3">
        <w:rPr>
          <w:rStyle w:val="StyleUnderline"/>
          <w:highlight w:val="green"/>
        </w:rPr>
        <w:t>That</w:t>
      </w:r>
      <w:r w:rsidRPr="007F47AE">
        <w:rPr>
          <w:rStyle w:val="StyleUnderline"/>
        </w:rPr>
        <w:t xml:space="preserve"> was arguably what </w:t>
      </w:r>
      <w:r w:rsidRPr="009245C3">
        <w:rPr>
          <w:rStyle w:val="StyleUnderline"/>
          <w:highlight w:val="green"/>
        </w:rPr>
        <w:t>happened</w:t>
      </w:r>
      <w:r w:rsidRPr="007F47AE">
        <w:rPr>
          <w:rStyle w:val="StyleUnderline"/>
        </w:rPr>
        <w:t xml:space="preserve"> in 1941</w:t>
      </w:r>
      <w:r w:rsidRPr="007F47AE">
        <w:rPr>
          <w:sz w:val="16"/>
        </w:rPr>
        <w:t xml:space="preserve">, when the United States successfully countered Japanese expansionism with military aid to China, a trade embargo, and the freezing of Japanese assets in the U.S. banking system. Japan wasn’t on the rise in 1941; it was on the wane. Bogged down in China, checked by the Soviet Union in a little-remembered conflict in Mongolia, and increasingly squeezed by U.S. economic sanctions, </w:t>
      </w:r>
      <w:r w:rsidRPr="007F47AE">
        <w:rPr>
          <w:rStyle w:val="StyleUnderline"/>
        </w:rPr>
        <w:t xml:space="preserve">Japan’s leaders </w:t>
      </w:r>
      <w:r w:rsidRPr="007F47AE">
        <w:rPr>
          <w:rStyle w:val="Emphasis"/>
        </w:rPr>
        <w:t>recklessly sought</w:t>
      </w:r>
      <w:r w:rsidRPr="007F47AE">
        <w:rPr>
          <w:sz w:val="16"/>
        </w:rPr>
        <w:t xml:space="preserve"> </w:t>
      </w:r>
      <w:r w:rsidRPr="007F47AE">
        <w:rPr>
          <w:rStyle w:val="StyleUnderline"/>
        </w:rPr>
        <w:t>a kantai kessen</w:t>
      </w:r>
      <w:r w:rsidRPr="007F47AE">
        <w:rPr>
          <w:sz w:val="16"/>
        </w:rPr>
        <w:t xml:space="preserve"> (“decisive battle”) </w:t>
      </w:r>
      <w:r w:rsidRPr="009245C3">
        <w:rPr>
          <w:rStyle w:val="StyleUnderline"/>
          <w:highlight w:val="green"/>
        </w:rPr>
        <w:t>with</w:t>
      </w:r>
      <w:r w:rsidRPr="007F47AE">
        <w:rPr>
          <w:sz w:val="16"/>
        </w:rPr>
        <w:t xml:space="preserve"> a naval strike at </w:t>
      </w:r>
      <w:r w:rsidRPr="009245C3">
        <w:rPr>
          <w:rStyle w:val="StyleUnderline"/>
          <w:highlight w:val="green"/>
        </w:rPr>
        <w:t>Pearl Harbor</w:t>
      </w:r>
      <w:r w:rsidRPr="007F47AE">
        <w:rPr>
          <w:rStyle w:val="StyleUnderline"/>
        </w:rPr>
        <w:t>. They saw no other way to forestall</w:t>
      </w:r>
      <w:r w:rsidRPr="007F47AE">
        <w:rPr>
          <w:sz w:val="16"/>
        </w:rPr>
        <w:t xml:space="preserve"> a long, smothering </w:t>
      </w:r>
      <w:r w:rsidRPr="007F47AE">
        <w:rPr>
          <w:rStyle w:val="StyleUnderline"/>
        </w:rPr>
        <w:t>defeat</w:t>
      </w:r>
      <w:r w:rsidRPr="007F47AE">
        <w:rPr>
          <w:sz w:val="16"/>
        </w:rPr>
        <w:t>.</w:t>
      </w:r>
    </w:p>
    <w:p w14:paraId="6B34BAF3" w14:textId="77777777" w:rsidR="000F4FEC" w:rsidRPr="007F47AE" w:rsidRDefault="000F4FEC" w:rsidP="000F4FEC">
      <w:pPr>
        <w:rPr>
          <w:rStyle w:val="Emphasis"/>
        </w:rPr>
      </w:pPr>
      <w:r w:rsidRPr="007F47AE">
        <w:rPr>
          <w:sz w:val="16"/>
        </w:rPr>
        <w:lastRenderedPageBreak/>
        <w:t xml:space="preserve">Of course, what Japan’s leaders got instead was a decisive, blood-soaked defeat. But today, no one except the hardest of hard-liners wants to see China defeated. That kind of language makes no practical sense. </w:t>
      </w:r>
      <w:r w:rsidRPr="007F47AE">
        <w:rPr>
          <w:rStyle w:val="Emphasis"/>
        </w:rPr>
        <w:t>Short of a world war</w:t>
      </w:r>
      <w:r w:rsidRPr="007F47AE">
        <w:rPr>
          <w:sz w:val="16"/>
        </w:rPr>
        <w:t xml:space="preserve">, </w:t>
      </w:r>
      <w:r w:rsidRPr="007F47AE">
        <w:rPr>
          <w:rStyle w:val="StyleUnderline"/>
        </w:rPr>
        <w:t xml:space="preserve">there is no way for anyone </w:t>
      </w:r>
      <w:r w:rsidRPr="007F47AE">
        <w:rPr>
          <w:sz w:val="16"/>
        </w:rPr>
        <w:t xml:space="preserve">outside China </w:t>
      </w:r>
      <w:r w:rsidRPr="007F47AE">
        <w:rPr>
          <w:rStyle w:val="StyleUnderline"/>
        </w:rPr>
        <w:t>to dislodge Chinese Communist Party leadership</w:t>
      </w:r>
      <w:r w:rsidRPr="007F47AE">
        <w:rPr>
          <w:sz w:val="16"/>
        </w:rPr>
        <w:t xml:space="preserve"> from its headquarters in central Beijing</w:t>
      </w:r>
      <w:r w:rsidRPr="007F47AE">
        <w:rPr>
          <w:rStyle w:val="StyleUnderline"/>
        </w:rPr>
        <w:t xml:space="preserve">. A more </w:t>
      </w:r>
      <w:r w:rsidRPr="009245C3">
        <w:rPr>
          <w:rStyle w:val="Emphasis"/>
          <w:highlight w:val="green"/>
        </w:rPr>
        <w:t>sensible goal</w:t>
      </w:r>
      <w:r w:rsidRPr="007F47AE">
        <w:rPr>
          <w:sz w:val="16"/>
        </w:rPr>
        <w:t xml:space="preserve"> </w:t>
      </w:r>
      <w:r w:rsidRPr="007F47AE">
        <w:rPr>
          <w:rStyle w:val="StyleUnderline"/>
        </w:rPr>
        <w:t>for the United States</w:t>
      </w:r>
      <w:r w:rsidRPr="007F47AE">
        <w:rPr>
          <w:sz w:val="16"/>
        </w:rPr>
        <w:t xml:space="preserve"> and its allies </w:t>
      </w:r>
      <w:r w:rsidRPr="009245C3">
        <w:rPr>
          <w:rStyle w:val="StyleUnderline"/>
          <w:highlight w:val="green"/>
        </w:rPr>
        <w:t>would be to see China</w:t>
      </w:r>
      <w:r w:rsidRPr="007F47AE">
        <w:rPr>
          <w:rStyle w:val="StyleUnderline"/>
        </w:rPr>
        <w:t xml:space="preserve"> </w:t>
      </w:r>
      <w:r w:rsidRPr="009245C3">
        <w:rPr>
          <w:rStyle w:val="StyleUnderline"/>
          <w:highlight w:val="green"/>
        </w:rPr>
        <w:t>return to</w:t>
      </w:r>
      <w:r w:rsidRPr="007F47AE">
        <w:rPr>
          <w:rStyle w:val="StyleUnderline"/>
        </w:rPr>
        <w:t xml:space="preserve"> the slow </w:t>
      </w:r>
      <w:r w:rsidRPr="009245C3">
        <w:rPr>
          <w:rStyle w:val="Emphasis"/>
          <w:highlight w:val="green"/>
        </w:rPr>
        <w:t>liberalization trajectory</w:t>
      </w:r>
      <w:r w:rsidRPr="007F47AE">
        <w:rPr>
          <w:sz w:val="16"/>
        </w:rPr>
        <w:t xml:space="preserve"> it was arguably following before President Xi Jinping took power as the party’s leader at the end of 2012. And </w:t>
      </w:r>
      <w:r w:rsidRPr="007F47AE">
        <w:rPr>
          <w:rStyle w:val="StyleUnderline"/>
        </w:rPr>
        <w:t xml:space="preserve">that’s a goal that </w:t>
      </w:r>
      <w:r w:rsidRPr="009245C3">
        <w:rPr>
          <w:rStyle w:val="StyleUnderline"/>
          <w:highlight w:val="green"/>
        </w:rPr>
        <w:t>China must</w:t>
      </w:r>
      <w:r w:rsidRPr="007F47AE">
        <w:rPr>
          <w:rStyle w:val="StyleUnderline"/>
        </w:rPr>
        <w:t xml:space="preserve"> be convinced to </w:t>
      </w:r>
      <w:r w:rsidRPr="009245C3">
        <w:rPr>
          <w:rStyle w:val="Emphasis"/>
          <w:highlight w:val="green"/>
        </w:rPr>
        <w:t xml:space="preserve">choose </w:t>
      </w:r>
      <w:r w:rsidRPr="007F47AE">
        <w:rPr>
          <w:rStyle w:val="Emphasis"/>
        </w:rPr>
        <w:t>for itself.</w:t>
      </w:r>
    </w:p>
    <w:p w14:paraId="60F4F715" w14:textId="77777777" w:rsidR="000F4FEC" w:rsidRPr="007F47AE" w:rsidRDefault="000F4FEC" w:rsidP="000F4FEC">
      <w:pPr>
        <w:rPr>
          <w:sz w:val="16"/>
        </w:rPr>
      </w:pPr>
      <w:r w:rsidRPr="009245C3">
        <w:rPr>
          <w:rStyle w:val="StyleUnderline"/>
          <w:highlight w:val="green"/>
        </w:rPr>
        <w:t>As long as China</w:t>
      </w:r>
      <w:r w:rsidRPr="007F47AE">
        <w:rPr>
          <w:rStyle w:val="StyleUnderline"/>
        </w:rPr>
        <w:t xml:space="preserve">’s leaders remain </w:t>
      </w:r>
      <w:r w:rsidRPr="009245C3">
        <w:rPr>
          <w:rStyle w:val="StyleUnderline"/>
          <w:highlight w:val="green"/>
        </w:rPr>
        <w:t>convinced that</w:t>
      </w:r>
      <w:r w:rsidRPr="007F47AE">
        <w:rPr>
          <w:rStyle w:val="StyleUnderline"/>
        </w:rPr>
        <w:t xml:space="preserve"> all of their </w:t>
      </w:r>
      <w:r w:rsidRPr="009245C3">
        <w:rPr>
          <w:rStyle w:val="StyleUnderline"/>
          <w:highlight w:val="green"/>
        </w:rPr>
        <w:t>problems stem from Washington</w:t>
      </w:r>
      <w:r w:rsidRPr="007F47AE">
        <w:rPr>
          <w:sz w:val="16"/>
        </w:rPr>
        <w:t xml:space="preserve">’s ill will, </w:t>
      </w:r>
      <w:r w:rsidRPr="009245C3">
        <w:rPr>
          <w:rStyle w:val="Emphasis"/>
          <w:highlight w:val="green"/>
        </w:rPr>
        <w:t>reform is unlikely</w:t>
      </w:r>
      <w:r w:rsidRPr="007F47AE">
        <w:rPr>
          <w:rStyle w:val="Emphasis"/>
        </w:rPr>
        <w:t>.</w:t>
      </w:r>
      <w:r w:rsidRPr="007F47AE">
        <w:rPr>
          <w:sz w:val="16"/>
        </w:rPr>
        <w:t xml:space="preserve"> Today, they seem to completely buy into their own narrative that the United States is a petulant former superpower too proud to gracefully stand aside while China takes its rightful place at the top of the world. But </w:t>
      </w:r>
      <w:r w:rsidRPr="009245C3">
        <w:rPr>
          <w:rStyle w:val="StyleUnderline"/>
          <w:highlight w:val="green"/>
        </w:rPr>
        <w:t>as China finds itself at odds</w:t>
      </w:r>
      <w:r w:rsidRPr="007F47AE">
        <w:rPr>
          <w:rStyle w:val="StyleUnderline"/>
        </w:rPr>
        <w:t xml:space="preserve"> with more</w:t>
      </w:r>
      <w:r w:rsidRPr="007F47AE">
        <w:rPr>
          <w:sz w:val="16"/>
        </w:rPr>
        <w:t xml:space="preserve"> and more </w:t>
      </w:r>
      <w:r w:rsidRPr="007F47AE">
        <w:rPr>
          <w:rStyle w:val="StyleUnderline"/>
        </w:rPr>
        <w:t xml:space="preserve">countries, often </w:t>
      </w:r>
      <w:r w:rsidRPr="009245C3">
        <w:rPr>
          <w:rStyle w:val="StyleUnderline"/>
          <w:highlight w:val="green"/>
        </w:rPr>
        <w:t xml:space="preserve">with </w:t>
      </w:r>
      <w:r w:rsidRPr="009245C3">
        <w:rPr>
          <w:rStyle w:val="Emphasis"/>
          <w:highlight w:val="green"/>
        </w:rPr>
        <w:t>no connection</w:t>
      </w:r>
      <w:r w:rsidRPr="009245C3">
        <w:rPr>
          <w:rStyle w:val="StyleUnderline"/>
          <w:highlight w:val="green"/>
        </w:rPr>
        <w:t xml:space="preserve"> to U.S.</w:t>
      </w:r>
      <w:r w:rsidRPr="007F47AE">
        <w:rPr>
          <w:rStyle w:val="StyleUnderline"/>
        </w:rPr>
        <w:t xml:space="preserve"> pressure, </w:t>
      </w:r>
      <w:r w:rsidRPr="009245C3">
        <w:rPr>
          <w:rStyle w:val="StyleUnderline"/>
          <w:highlight w:val="green"/>
        </w:rPr>
        <w:t>its leaders</w:t>
      </w:r>
      <w:r w:rsidRPr="007F47AE">
        <w:rPr>
          <w:rStyle w:val="StyleUnderline"/>
        </w:rPr>
        <w:t xml:space="preserve"> may</w:t>
      </w:r>
      <w:r w:rsidRPr="007F47AE">
        <w:rPr>
          <w:sz w:val="16"/>
        </w:rPr>
        <w:t xml:space="preserve"> eventually </w:t>
      </w:r>
      <w:r w:rsidRPr="009245C3">
        <w:rPr>
          <w:rStyle w:val="Emphasis"/>
          <w:highlight w:val="green"/>
        </w:rPr>
        <w:t>get the message</w:t>
      </w:r>
      <w:r w:rsidRPr="007F47AE">
        <w:rPr>
          <w:rStyle w:val="Emphasis"/>
        </w:rPr>
        <w:t>.</w:t>
      </w:r>
      <w:r w:rsidRPr="007F47AE">
        <w:rPr>
          <w:sz w:val="16"/>
        </w:rPr>
        <w:t xml:space="preserve"> Whatever the future of their relationship with the United States, the other countries of the world have their own reservations about Chinese hegemony.</w:t>
      </w:r>
    </w:p>
    <w:p w14:paraId="30B7D5BE" w14:textId="77777777" w:rsidR="000F4FEC" w:rsidRPr="007F47AE" w:rsidRDefault="000F4FEC" w:rsidP="000F4FEC">
      <w:pPr>
        <w:rPr>
          <w:sz w:val="16"/>
        </w:rPr>
      </w:pPr>
      <w:r w:rsidRPr="007F47AE">
        <w:rPr>
          <w:sz w:val="16"/>
        </w:rPr>
        <w:t>Biden can afford to pursue a policy of “masterly inactivity,” relying on China’s own aggressive foreign policy to further isolate it from the rest of the world.</w:t>
      </w:r>
    </w:p>
    <w:p w14:paraId="178FB032" w14:textId="77777777" w:rsidR="000F4FEC" w:rsidRPr="007F47AE" w:rsidRDefault="000F4FEC" w:rsidP="000F4FEC">
      <w:pPr>
        <w:rPr>
          <w:rStyle w:val="StyleUnderline"/>
        </w:rPr>
      </w:pPr>
      <w:r w:rsidRPr="009245C3">
        <w:rPr>
          <w:rStyle w:val="Emphasis"/>
          <w:highlight w:val="green"/>
        </w:rPr>
        <w:t>Australia</w:t>
      </w:r>
      <w:r w:rsidRPr="007F47AE">
        <w:rPr>
          <w:rStyle w:val="Emphasis"/>
        </w:rPr>
        <w:t>’s fight</w:t>
      </w:r>
      <w:r w:rsidRPr="007F47AE">
        <w:rPr>
          <w:rStyle w:val="StyleUnderline"/>
        </w:rPr>
        <w:t xml:space="preserve"> with China </w:t>
      </w:r>
      <w:r w:rsidRPr="009245C3">
        <w:rPr>
          <w:rStyle w:val="StyleUnderline"/>
          <w:highlight w:val="green"/>
        </w:rPr>
        <w:t>over</w:t>
      </w:r>
      <w:r w:rsidRPr="007F47AE">
        <w:rPr>
          <w:sz w:val="16"/>
        </w:rPr>
        <w:t xml:space="preserve"> the former’s efforts to restrict </w:t>
      </w:r>
      <w:r w:rsidRPr="007F47AE">
        <w:rPr>
          <w:rStyle w:val="StyleUnderline"/>
        </w:rPr>
        <w:t xml:space="preserve">foreign </w:t>
      </w:r>
      <w:r w:rsidRPr="009245C3">
        <w:rPr>
          <w:rStyle w:val="StyleUnderline"/>
          <w:highlight w:val="green"/>
        </w:rPr>
        <w:t>influence</w:t>
      </w:r>
      <w:r w:rsidRPr="009245C3">
        <w:rPr>
          <w:sz w:val="16"/>
          <w:highlight w:val="green"/>
        </w:rPr>
        <w:t xml:space="preserve">, </w:t>
      </w:r>
      <w:r w:rsidRPr="009245C3">
        <w:rPr>
          <w:rStyle w:val="Emphasis"/>
          <w:highlight w:val="green"/>
        </w:rPr>
        <w:t>Japan’s standoff</w:t>
      </w:r>
      <w:r w:rsidRPr="007F47AE">
        <w:rPr>
          <w:sz w:val="16"/>
        </w:rPr>
        <w:t xml:space="preserve"> with China </w:t>
      </w:r>
      <w:r w:rsidRPr="009245C3">
        <w:rPr>
          <w:rStyle w:val="StyleUnderline"/>
          <w:highlight w:val="green"/>
        </w:rPr>
        <w:t>over</w:t>
      </w:r>
      <w:r w:rsidRPr="007F47AE">
        <w:rPr>
          <w:sz w:val="16"/>
        </w:rPr>
        <w:t xml:space="preserve"> the </w:t>
      </w:r>
      <w:r w:rsidRPr="009245C3">
        <w:rPr>
          <w:rStyle w:val="StyleUnderline"/>
          <w:highlight w:val="green"/>
        </w:rPr>
        <w:t>Senkaku</w:t>
      </w:r>
      <w:r w:rsidRPr="007F47AE">
        <w:rPr>
          <w:sz w:val="16"/>
        </w:rPr>
        <w:t xml:space="preserve"> Islands, </w:t>
      </w:r>
      <w:r w:rsidRPr="009245C3">
        <w:rPr>
          <w:rStyle w:val="Emphasis"/>
          <w:highlight w:val="green"/>
        </w:rPr>
        <w:t>India’s</w:t>
      </w:r>
      <w:r w:rsidRPr="007F47AE">
        <w:rPr>
          <w:rStyle w:val="Emphasis"/>
        </w:rPr>
        <w:t xml:space="preserve"> actual </w:t>
      </w:r>
      <w:r w:rsidRPr="009245C3">
        <w:rPr>
          <w:rStyle w:val="Emphasis"/>
          <w:highlight w:val="green"/>
        </w:rPr>
        <w:t>battle</w:t>
      </w:r>
      <w:r w:rsidRPr="007F47AE">
        <w:rPr>
          <w:sz w:val="16"/>
        </w:rPr>
        <w:t xml:space="preserve"> with China </w:t>
      </w:r>
      <w:r w:rsidRPr="009245C3">
        <w:rPr>
          <w:rStyle w:val="StyleUnderline"/>
          <w:highlight w:val="green"/>
        </w:rPr>
        <w:t>in Ladakh</w:t>
      </w:r>
      <w:r w:rsidRPr="007F47AE">
        <w:rPr>
          <w:rStyle w:val="StyleUnderline"/>
        </w:rPr>
        <w:t>—none of these were prompted by U.S. arrogance</w:t>
      </w:r>
      <w:r w:rsidRPr="007F47AE">
        <w:rPr>
          <w:sz w:val="16"/>
        </w:rPr>
        <w:t xml:space="preserve">. </w:t>
      </w:r>
      <w:r w:rsidRPr="007F47AE">
        <w:rPr>
          <w:rStyle w:val="StyleUnderline"/>
        </w:rPr>
        <w:t>Nor was the</w:t>
      </w:r>
      <w:r w:rsidRPr="007F47AE">
        <w:rPr>
          <w:sz w:val="16"/>
        </w:rPr>
        <w:t xml:space="preserve"> </w:t>
      </w:r>
      <w:r w:rsidRPr="009245C3">
        <w:rPr>
          <w:rStyle w:val="Emphasis"/>
          <w:highlight w:val="green"/>
        </w:rPr>
        <w:t>South China Sea</w:t>
      </w:r>
      <w:r w:rsidRPr="007F47AE">
        <w:rPr>
          <w:rStyle w:val="Emphasis"/>
        </w:rPr>
        <w:t xml:space="preserve"> </w:t>
      </w:r>
      <w:r w:rsidRPr="009245C3">
        <w:rPr>
          <w:rStyle w:val="Emphasis"/>
          <w:highlight w:val="green"/>
        </w:rPr>
        <w:t>dispute</w:t>
      </w:r>
      <w:r w:rsidRPr="009245C3">
        <w:rPr>
          <w:sz w:val="16"/>
          <w:highlight w:val="green"/>
        </w:rPr>
        <w:t xml:space="preserve">, </w:t>
      </w:r>
      <w:r w:rsidRPr="009245C3">
        <w:rPr>
          <w:rStyle w:val="StyleUnderline"/>
          <w:highlight w:val="green"/>
        </w:rPr>
        <w:t>which pits China against</w:t>
      </w:r>
      <w:r w:rsidRPr="007F47AE">
        <w:rPr>
          <w:sz w:val="16"/>
        </w:rPr>
        <w:t xml:space="preserve"> no fewer than </w:t>
      </w:r>
      <w:r w:rsidRPr="009245C3">
        <w:rPr>
          <w:rStyle w:val="StyleUnderline"/>
          <w:highlight w:val="green"/>
        </w:rPr>
        <w:t>five</w:t>
      </w:r>
      <w:r w:rsidRPr="007F47AE">
        <w:rPr>
          <w:rStyle w:val="StyleUnderline"/>
        </w:rPr>
        <w:t xml:space="preserve"> of its</w:t>
      </w:r>
      <w:r w:rsidRPr="007F47AE">
        <w:rPr>
          <w:sz w:val="16"/>
        </w:rPr>
        <w:t xml:space="preserve"> Southeast Asian </w:t>
      </w:r>
      <w:r w:rsidRPr="009245C3">
        <w:rPr>
          <w:rStyle w:val="StyleUnderline"/>
          <w:highlight w:val="green"/>
        </w:rPr>
        <w:t>neighbors</w:t>
      </w:r>
      <w:r w:rsidRPr="007F47AE">
        <w:rPr>
          <w:sz w:val="16"/>
        </w:rPr>
        <w:t xml:space="preserve">. Beyond its immediate region, </w:t>
      </w:r>
      <w:r w:rsidRPr="007F47AE">
        <w:rPr>
          <w:rStyle w:val="StyleUnderline"/>
        </w:rPr>
        <w:t xml:space="preserve">China is now also arguing with </w:t>
      </w:r>
      <w:r w:rsidRPr="009245C3">
        <w:rPr>
          <w:rStyle w:val="Emphasis"/>
          <w:highlight w:val="green"/>
        </w:rPr>
        <w:t>European countries</w:t>
      </w:r>
      <w:r w:rsidRPr="009245C3">
        <w:rPr>
          <w:rStyle w:val="StyleUnderline"/>
          <w:highlight w:val="green"/>
        </w:rPr>
        <w:t xml:space="preserve"> over human rights</w:t>
      </w:r>
      <w:r w:rsidRPr="007F47AE">
        <w:rPr>
          <w:sz w:val="16"/>
        </w:rPr>
        <w:t xml:space="preserve">, with </w:t>
      </w:r>
      <w:r w:rsidRPr="009245C3">
        <w:rPr>
          <w:rStyle w:val="Emphasis"/>
          <w:highlight w:val="green"/>
        </w:rPr>
        <w:t xml:space="preserve">Latin American countries </w:t>
      </w:r>
      <w:r w:rsidRPr="009245C3">
        <w:rPr>
          <w:rStyle w:val="StyleUnderline"/>
          <w:highlight w:val="green"/>
        </w:rPr>
        <w:t xml:space="preserve">over </w:t>
      </w:r>
      <w:r w:rsidRPr="007F47AE">
        <w:rPr>
          <w:rStyle w:val="StyleUnderline"/>
        </w:rPr>
        <w:t xml:space="preserve">illegal </w:t>
      </w:r>
      <w:r w:rsidRPr="009245C3">
        <w:rPr>
          <w:rStyle w:val="StyleUnderline"/>
          <w:highlight w:val="green"/>
        </w:rPr>
        <w:t>fishing, and</w:t>
      </w:r>
      <w:r w:rsidRPr="007F47AE">
        <w:rPr>
          <w:sz w:val="16"/>
        </w:rPr>
        <w:t xml:space="preserve"> with </w:t>
      </w:r>
      <w:r w:rsidRPr="009245C3">
        <w:rPr>
          <w:rStyle w:val="Emphasis"/>
          <w:highlight w:val="green"/>
        </w:rPr>
        <w:t>African</w:t>
      </w:r>
      <w:r w:rsidRPr="007F47AE">
        <w:rPr>
          <w:rStyle w:val="Emphasis"/>
        </w:rPr>
        <w:t xml:space="preserve"> </w:t>
      </w:r>
      <w:r w:rsidRPr="009245C3">
        <w:rPr>
          <w:rStyle w:val="Emphasis"/>
          <w:highlight w:val="green"/>
        </w:rPr>
        <w:t>countries</w:t>
      </w:r>
      <w:r w:rsidRPr="009245C3">
        <w:rPr>
          <w:sz w:val="16"/>
          <w:highlight w:val="green"/>
        </w:rPr>
        <w:t xml:space="preserve"> </w:t>
      </w:r>
      <w:r w:rsidRPr="009245C3">
        <w:rPr>
          <w:rStyle w:val="StyleUnderline"/>
          <w:highlight w:val="green"/>
        </w:rPr>
        <w:t>over</w:t>
      </w:r>
      <w:r w:rsidRPr="007F47AE">
        <w:rPr>
          <w:rStyle w:val="StyleUnderline"/>
        </w:rPr>
        <w:t xml:space="preserve"> development </w:t>
      </w:r>
      <w:r w:rsidRPr="009245C3">
        <w:rPr>
          <w:rStyle w:val="StyleUnderline"/>
          <w:highlight w:val="green"/>
        </w:rPr>
        <w:t>debts</w:t>
      </w:r>
      <w:r w:rsidRPr="007F47AE">
        <w:rPr>
          <w:sz w:val="16"/>
        </w:rPr>
        <w:t xml:space="preserve">. At some point, </w:t>
      </w:r>
      <w:r w:rsidRPr="009245C3">
        <w:rPr>
          <w:rStyle w:val="StyleUnderline"/>
          <w:highlight w:val="green"/>
        </w:rPr>
        <w:t>it must dawn on China’s leadership that these</w:t>
      </w:r>
      <w:r w:rsidRPr="007F47AE">
        <w:rPr>
          <w:rStyle w:val="StyleUnderline"/>
        </w:rPr>
        <w:t xml:space="preserve"> problems </w:t>
      </w:r>
      <w:r w:rsidRPr="009245C3">
        <w:rPr>
          <w:rStyle w:val="StyleUnderline"/>
          <w:highlight w:val="green"/>
        </w:rPr>
        <w:t>have</w:t>
      </w:r>
      <w:r w:rsidRPr="007F47AE">
        <w:rPr>
          <w:sz w:val="16"/>
        </w:rPr>
        <w:t xml:space="preserve"> little or </w:t>
      </w:r>
      <w:r w:rsidRPr="007F47AE">
        <w:rPr>
          <w:rStyle w:val="StyleUnderline"/>
        </w:rPr>
        <w:t xml:space="preserve">nothing to do with the United States, and </w:t>
      </w:r>
      <w:r w:rsidRPr="009245C3">
        <w:rPr>
          <w:rStyle w:val="StyleUnderline"/>
          <w:highlight w:val="green"/>
        </w:rPr>
        <w:t>everything</w:t>
      </w:r>
      <w:r w:rsidRPr="009245C3">
        <w:rPr>
          <w:sz w:val="16"/>
          <w:highlight w:val="green"/>
        </w:rPr>
        <w:t xml:space="preserve"> </w:t>
      </w:r>
      <w:r w:rsidRPr="009245C3">
        <w:rPr>
          <w:rStyle w:val="StyleUnderline"/>
          <w:highlight w:val="green"/>
        </w:rPr>
        <w:t>to do with their</w:t>
      </w:r>
      <w:r w:rsidRPr="007F47AE">
        <w:rPr>
          <w:rStyle w:val="StyleUnderline"/>
        </w:rPr>
        <w:t xml:space="preserve"> own </w:t>
      </w:r>
      <w:r w:rsidRPr="009245C3">
        <w:rPr>
          <w:rStyle w:val="StyleUnderline"/>
          <w:highlight w:val="green"/>
        </w:rPr>
        <w:t>provocative behavior</w:t>
      </w:r>
      <w:r w:rsidRPr="007F47AE">
        <w:rPr>
          <w:rStyle w:val="StyleUnderline"/>
        </w:rPr>
        <w:t>.</w:t>
      </w:r>
    </w:p>
    <w:p w14:paraId="7E671D4A" w14:textId="77777777" w:rsidR="000F4FEC" w:rsidRPr="007F47AE" w:rsidRDefault="000F4FEC" w:rsidP="000F4FEC">
      <w:pPr>
        <w:rPr>
          <w:sz w:val="16"/>
        </w:rPr>
      </w:pPr>
      <w:r w:rsidRPr="009245C3">
        <w:rPr>
          <w:rStyle w:val="StyleUnderline"/>
          <w:highlight w:val="green"/>
        </w:rPr>
        <w:t>The most effective</w:t>
      </w:r>
      <w:r w:rsidRPr="007F47AE">
        <w:rPr>
          <w:rStyle w:val="StyleUnderline"/>
        </w:rPr>
        <w:t xml:space="preserve"> way</w:t>
      </w:r>
      <w:r w:rsidRPr="007F47AE">
        <w:rPr>
          <w:sz w:val="16"/>
        </w:rPr>
        <w:t xml:space="preserve"> the </w:t>
      </w:r>
      <w:r w:rsidRPr="007F47AE">
        <w:rPr>
          <w:rStyle w:val="StyleUnderline"/>
        </w:rPr>
        <w:t>Biden</w:t>
      </w:r>
      <w:r w:rsidRPr="007F47AE">
        <w:rPr>
          <w:sz w:val="16"/>
        </w:rPr>
        <w:t xml:space="preserve"> administration </w:t>
      </w:r>
      <w:r w:rsidRPr="007F47AE">
        <w:rPr>
          <w:rStyle w:val="StyleUnderline"/>
        </w:rPr>
        <w:t>can</w:t>
      </w:r>
      <w:r w:rsidRPr="007F47AE">
        <w:rPr>
          <w:sz w:val="16"/>
        </w:rPr>
        <w:t xml:space="preserve"> help </w:t>
      </w:r>
      <w:r w:rsidRPr="007F47AE">
        <w:rPr>
          <w:rStyle w:val="StyleUnderline"/>
        </w:rPr>
        <w:t xml:space="preserve">drive home that message </w:t>
      </w:r>
      <w:r w:rsidRPr="009245C3">
        <w:rPr>
          <w:rStyle w:val="StyleUnderline"/>
          <w:highlight w:val="green"/>
        </w:rPr>
        <w:t>is</w:t>
      </w:r>
      <w:r w:rsidRPr="007F47AE">
        <w:rPr>
          <w:rStyle w:val="StyleUnderline"/>
        </w:rPr>
        <w:t xml:space="preserve"> to</w:t>
      </w:r>
      <w:r w:rsidRPr="007F47AE">
        <w:rPr>
          <w:sz w:val="16"/>
        </w:rPr>
        <w:t xml:space="preserve"> </w:t>
      </w:r>
      <w:r w:rsidRPr="009245C3">
        <w:rPr>
          <w:rStyle w:val="Emphasis"/>
          <w:highlight w:val="green"/>
        </w:rPr>
        <w:t>mind its own business.</w:t>
      </w:r>
      <w:r w:rsidRPr="009245C3">
        <w:rPr>
          <w:sz w:val="16"/>
          <w:highlight w:val="green"/>
        </w:rPr>
        <w:t xml:space="preserve"> </w:t>
      </w:r>
      <w:r w:rsidRPr="009245C3">
        <w:rPr>
          <w:rStyle w:val="StyleUnderline"/>
          <w:highlight w:val="green"/>
        </w:rPr>
        <w:t>Each of these</w:t>
      </w:r>
      <w:r w:rsidRPr="007F47AE">
        <w:rPr>
          <w:rStyle w:val="StyleUnderline"/>
        </w:rPr>
        <w:t xml:space="preserve"> </w:t>
      </w:r>
      <w:r w:rsidRPr="009245C3">
        <w:rPr>
          <w:rStyle w:val="StyleUnderline"/>
          <w:highlight w:val="green"/>
        </w:rPr>
        <w:t>countries has its</w:t>
      </w:r>
      <w:r w:rsidRPr="007F47AE">
        <w:rPr>
          <w:rStyle w:val="StyleUnderline"/>
        </w:rPr>
        <w:t xml:space="preserve"> </w:t>
      </w:r>
      <w:r w:rsidRPr="007F47AE">
        <w:rPr>
          <w:rStyle w:val="Emphasis"/>
        </w:rPr>
        <w:t xml:space="preserve">own </w:t>
      </w:r>
      <w:r w:rsidRPr="009245C3">
        <w:rPr>
          <w:rStyle w:val="Emphasis"/>
          <w:highlight w:val="green"/>
        </w:rPr>
        <w:t>reasons</w:t>
      </w:r>
      <w:r w:rsidRPr="009245C3">
        <w:rPr>
          <w:sz w:val="16"/>
          <w:highlight w:val="green"/>
        </w:rPr>
        <w:t xml:space="preserve"> </w:t>
      </w:r>
      <w:r w:rsidRPr="009245C3">
        <w:rPr>
          <w:rStyle w:val="StyleUnderline"/>
          <w:highlight w:val="green"/>
        </w:rPr>
        <w:t>to be unhappy with China</w:t>
      </w:r>
      <w:r w:rsidRPr="007F47AE">
        <w:rPr>
          <w:rStyle w:val="StyleUnderline"/>
        </w:rPr>
        <w:t xml:space="preserve">. They don’t need </w:t>
      </w:r>
      <w:r w:rsidRPr="009245C3">
        <w:rPr>
          <w:rStyle w:val="StyleUnderline"/>
          <w:highlight w:val="green"/>
        </w:rPr>
        <w:t>U.S. encouragement</w:t>
      </w:r>
      <w:r w:rsidRPr="007F47AE">
        <w:rPr>
          <w:rStyle w:val="StyleUnderline"/>
        </w:rPr>
        <w:t>, and it would only</w:t>
      </w:r>
      <w:r w:rsidRPr="007F47AE">
        <w:rPr>
          <w:sz w:val="16"/>
        </w:rPr>
        <w:t xml:space="preserve"> </w:t>
      </w:r>
      <w:r w:rsidRPr="009245C3">
        <w:rPr>
          <w:rStyle w:val="Emphasis"/>
          <w:highlight w:val="green"/>
        </w:rPr>
        <w:t>muddy</w:t>
      </w:r>
      <w:r w:rsidRPr="007F47AE">
        <w:rPr>
          <w:rStyle w:val="Emphasis"/>
        </w:rPr>
        <w:t xml:space="preserve"> the </w:t>
      </w:r>
      <w:r w:rsidRPr="009245C3">
        <w:rPr>
          <w:rStyle w:val="Emphasis"/>
          <w:highlight w:val="green"/>
        </w:rPr>
        <w:t>waters</w:t>
      </w:r>
      <w:r w:rsidRPr="007F47AE">
        <w:rPr>
          <w:sz w:val="16"/>
        </w:rPr>
        <w:t xml:space="preserve"> to offer support. For all Biden’s talk of working with allies and U.S. Secretary of State Antony Blinken’s pledge to hold China “accountable for its abuses of the international system,” they should </w:t>
      </w:r>
      <w:r w:rsidRPr="007F47AE">
        <w:rPr>
          <w:rStyle w:val="Emphasis"/>
        </w:rPr>
        <w:t>resist the temptation</w:t>
      </w:r>
      <w:r w:rsidRPr="007F47AE">
        <w:rPr>
          <w:sz w:val="16"/>
        </w:rPr>
        <w:t xml:space="preserve"> </w:t>
      </w:r>
      <w:r w:rsidRPr="007F47AE">
        <w:rPr>
          <w:rStyle w:val="StyleUnderline"/>
        </w:rPr>
        <w:t>to try to solve other countries’ China problems.</w:t>
      </w:r>
      <w:r w:rsidRPr="007F47AE">
        <w:rPr>
          <w:sz w:val="16"/>
        </w:rPr>
        <w:t xml:space="preserve"> The truest love the United States can offer the world on China right now is the tough love of encouraging other countries to stand up for themselves.</w:t>
      </w:r>
    </w:p>
    <w:p w14:paraId="54DBA9C0" w14:textId="77777777" w:rsidR="000F4FEC" w:rsidRPr="007F47AE" w:rsidRDefault="000F4FEC" w:rsidP="000F4FEC">
      <w:pPr>
        <w:rPr>
          <w:sz w:val="16"/>
        </w:rPr>
      </w:pPr>
      <w:r w:rsidRPr="007F47AE">
        <w:rPr>
          <w:sz w:val="16"/>
        </w:rPr>
        <w:t xml:space="preserve">Biden shouldn’t try to out-Trump former President Donald Trump by showing he is even tougher on China. If Biden really wants to differentiate his China policy, </w:t>
      </w:r>
      <w:r w:rsidRPr="007F47AE">
        <w:rPr>
          <w:rStyle w:val="StyleUnderline"/>
        </w:rPr>
        <w:t xml:space="preserve">he should </w:t>
      </w:r>
      <w:r w:rsidRPr="007F47AE">
        <w:rPr>
          <w:rStyle w:val="Emphasis"/>
        </w:rPr>
        <w:t>sit back</w:t>
      </w:r>
      <w:r w:rsidRPr="007F47AE">
        <w:rPr>
          <w:rStyle w:val="StyleUnderline"/>
        </w:rPr>
        <w:t xml:space="preserve"> and let history take its course. While keeping </w:t>
      </w:r>
      <w:r w:rsidRPr="007F47AE">
        <w:rPr>
          <w:rStyle w:val="Emphasis"/>
        </w:rPr>
        <w:t>sensible restrictions</w:t>
      </w:r>
      <w:r w:rsidRPr="007F47AE">
        <w:rPr>
          <w:sz w:val="16"/>
        </w:rPr>
        <w:t xml:space="preserve"> </w:t>
      </w:r>
      <w:r w:rsidRPr="007F47AE">
        <w:rPr>
          <w:rStyle w:val="StyleUnderline"/>
        </w:rPr>
        <w:t>on</w:t>
      </w:r>
      <w:r w:rsidRPr="007F47AE">
        <w:rPr>
          <w:sz w:val="16"/>
        </w:rPr>
        <w:t xml:space="preserve"> Chinese access to U.S. </w:t>
      </w:r>
      <w:r w:rsidRPr="007F47AE">
        <w:rPr>
          <w:rStyle w:val="StyleUnderline"/>
        </w:rPr>
        <w:t>advanced technologies, he should consider pulling back in areas where</w:t>
      </w:r>
      <w:r w:rsidRPr="007F47AE">
        <w:rPr>
          <w:sz w:val="16"/>
        </w:rPr>
        <w:t xml:space="preserve"> the </w:t>
      </w:r>
      <w:r w:rsidRPr="007F47AE">
        <w:rPr>
          <w:rStyle w:val="StyleUnderline"/>
        </w:rPr>
        <w:t>Trump</w:t>
      </w:r>
      <w:r w:rsidRPr="007F47AE">
        <w:rPr>
          <w:sz w:val="16"/>
        </w:rPr>
        <w:t xml:space="preserve"> administration arguably </w:t>
      </w:r>
      <w:r w:rsidRPr="007F47AE">
        <w:rPr>
          <w:rStyle w:val="StyleUnderline"/>
        </w:rPr>
        <w:t>overreached</w:t>
      </w:r>
      <w:r w:rsidRPr="007F47AE">
        <w:rPr>
          <w:sz w:val="16"/>
        </w:rPr>
        <w:t xml:space="preserve">. A good first step might be to </w:t>
      </w:r>
      <w:r w:rsidRPr="007F47AE">
        <w:rPr>
          <w:rStyle w:val="StyleUnderline"/>
        </w:rPr>
        <w:t>reverse</w:t>
      </w:r>
      <w:r w:rsidRPr="007F47AE">
        <w:rPr>
          <w:sz w:val="16"/>
        </w:rPr>
        <w:t xml:space="preserve"> the steel and aluminum </w:t>
      </w:r>
      <w:r w:rsidRPr="007F47AE">
        <w:rPr>
          <w:rStyle w:val="Emphasis"/>
        </w:rPr>
        <w:t>tariffs</w:t>
      </w:r>
      <w:r w:rsidRPr="007F47AE">
        <w:rPr>
          <w:sz w:val="16"/>
        </w:rPr>
        <w:t xml:space="preserve"> aimed at China </w:t>
      </w:r>
      <w:r w:rsidRPr="007F47AE">
        <w:rPr>
          <w:rStyle w:val="StyleUnderline"/>
        </w:rPr>
        <w:t>that have hurt friendly countries</w:t>
      </w:r>
      <w:r w:rsidRPr="007F47AE">
        <w:rPr>
          <w:sz w:val="16"/>
        </w:rPr>
        <w:t xml:space="preserve"> such as Japan and Taiwan. He could also </w:t>
      </w:r>
      <w:r w:rsidRPr="007F47AE">
        <w:rPr>
          <w:rStyle w:val="StyleUnderline"/>
        </w:rPr>
        <w:t>lift</w:t>
      </w:r>
      <w:r w:rsidRPr="007F47AE">
        <w:rPr>
          <w:sz w:val="16"/>
        </w:rPr>
        <w:t xml:space="preserve"> Trump’s </w:t>
      </w:r>
      <w:r w:rsidRPr="007F47AE">
        <w:rPr>
          <w:rStyle w:val="Emphasis"/>
        </w:rPr>
        <w:t>visa limitations</w:t>
      </w:r>
      <w:r w:rsidRPr="007F47AE">
        <w:rPr>
          <w:sz w:val="16"/>
        </w:rPr>
        <w:t xml:space="preserve"> </w:t>
      </w:r>
      <w:r w:rsidRPr="007F47AE">
        <w:rPr>
          <w:rStyle w:val="StyleUnderline"/>
        </w:rPr>
        <w:t>on members of the Chinese Communist Party, which are</w:t>
      </w:r>
      <w:r w:rsidRPr="007F47AE">
        <w:rPr>
          <w:sz w:val="16"/>
        </w:rPr>
        <w:t xml:space="preserve"> almost entirely </w:t>
      </w:r>
      <w:r w:rsidRPr="007F47AE">
        <w:rPr>
          <w:rStyle w:val="StyleUnderline"/>
        </w:rPr>
        <w:t>symbolic and</w:t>
      </w:r>
      <w:r w:rsidRPr="007F47AE">
        <w:rPr>
          <w:sz w:val="16"/>
        </w:rPr>
        <w:t xml:space="preserve"> nearly </w:t>
      </w:r>
      <w:r w:rsidRPr="007F47AE">
        <w:rPr>
          <w:rStyle w:val="StyleUnderline"/>
        </w:rPr>
        <w:t>impossible to enforce. Such measures would</w:t>
      </w:r>
      <w:r w:rsidRPr="007F47AE">
        <w:rPr>
          <w:sz w:val="16"/>
        </w:rPr>
        <w:t xml:space="preserve"> </w:t>
      </w:r>
      <w:r w:rsidRPr="009245C3">
        <w:rPr>
          <w:rStyle w:val="StyleUnderline"/>
          <w:highlight w:val="green"/>
        </w:rPr>
        <w:t>establish</w:t>
      </w:r>
      <w:r w:rsidRPr="007F47AE">
        <w:rPr>
          <w:rStyle w:val="StyleUnderline"/>
        </w:rPr>
        <w:t xml:space="preserve"> a more</w:t>
      </w:r>
      <w:r w:rsidRPr="007F47AE">
        <w:rPr>
          <w:sz w:val="16"/>
        </w:rPr>
        <w:t xml:space="preserve"> </w:t>
      </w:r>
      <w:r w:rsidRPr="009245C3">
        <w:rPr>
          <w:rStyle w:val="Emphasis"/>
          <w:highlight w:val="green"/>
        </w:rPr>
        <w:t>conciliatory tone</w:t>
      </w:r>
      <w:r w:rsidRPr="007F47AE">
        <w:rPr>
          <w:sz w:val="16"/>
        </w:rPr>
        <w:t xml:space="preserve"> in U.S.-Chinese relations without relieving any of the pressure Beijing faces for reform.</w:t>
      </w:r>
    </w:p>
    <w:p w14:paraId="0A0C0CFC" w14:textId="77777777" w:rsidR="000F4FEC" w:rsidRPr="007F47AE" w:rsidRDefault="000F4FEC" w:rsidP="000F4FEC">
      <w:pPr>
        <w:rPr>
          <w:rStyle w:val="StyleUnderline"/>
        </w:rPr>
      </w:pPr>
      <w:r w:rsidRPr="007F47AE">
        <w:rPr>
          <w:rStyle w:val="StyleUnderline"/>
        </w:rPr>
        <w:t xml:space="preserve">But whatever else </w:t>
      </w:r>
      <w:r w:rsidRPr="009245C3">
        <w:rPr>
          <w:rStyle w:val="StyleUnderline"/>
          <w:highlight w:val="green"/>
        </w:rPr>
        <w:t>Biden</w:t>
      </w:r>
      <w:r w:rsidRPr="007F47AE">
        <w:rPr>
          <w:rStyle w:val="StyleUnderline"/>
        </w:rPr>
        <w:t xml:space="preserve"> does, his </w:t>
      </w:r>
      <w:r w:rsidRPr="009245C3">
        <w:rPr>
          <w:rStyle w:val="StyleUnderline"/>
          <w:highlight w:val="green"/>
        </w:rPr>
        <w:t>top priority should be</w:t>
      </w:r>
      <w:r w:rsidRPr="007F47AE">
        <w:rPr>
          <w:sz w:val="16"/>
        </w:rPr>
        <w:t xml:space="preserve"> a negative one: </w:t>
      </w:r>
      <w:r w:rsidRPr="009245C3">
        <w:rPr>
          <w:rStyle w:val="StyleUnderline"/>
          <w:highlight w:val="green"/>
        </w:rPr>
        <w:t>Don’t give China’s leaders</w:t>
      </w:r>
      <w:r w:rsidRPr="007F47AE">
        <w:rPr>
          <w:rStyle w:val="StyleUnderline"/>
        </w:rPr>
        <w:t xml:space="preserve"> any </w:t>
      </w:r>
      <w:r w:rsidRPr="009245C3">
        <w:rPr>
          <w:rStyle w:val="Emphasis"/>
          <w:highlight w:val="green"/>
        </w:rPr>
        <w:t>reason to panic</w:t>
      </w:r>
      <w:r w:rsidRPr="007F47AE">
        <w:rPr>
          <w:sz w:val="16"/>
        </w:rPr>
        <w:t xml:space="preserve">, </w:t>
      </w:r>
      <w:r w:rsidRPr="007F47AE">
        <w:rPr>
          <w:rStyle w:val="StyleUnderline"/>
        </w:rPr>
        <w:t xml:space="preserve">any legitimate </w:t>
      </w:r>
      <w:r w:rsidRPr="007F47AE">
        <w:rPr>
          <w:rStyle w:val="Emphasis"/>
        </w:rPr>
        <w:t>grounds for self-defense</w:t>
      </w:r>
      <w:r w:rsidRPr="007F47AE">
        <w:rPr>
          <w:sz w:val="16"/>
        </w:rPr>
        <w:t xml:space="preserve">, </w:t>
      </w:r>
      <w:r w:rsidRPr="007F47AE">
        <w:rPr>
          <w:rStyle w:val="StyleUnderline"/>
        </w:rPr>
        <w:t xml:space="preserve">or any cause </w:t>
      </w:r>
      <w:r w:rsidRPr="009245C3">
        <w:rPr>
          <w:rStyle w:val="StyleUnderline"/>
          <w:highlight w:val="green"/>
        </w:rPr>
        <w:t>that</w:t>
      </w:r>
      <w:r w:rsidRPr="007F47AE">
        <w:rPr>
          <w:rStyle w:val="StyleUnderline"/>
        </w:rPr>
        <w:t xml:space="preserve"> might</w:t>
      </w:r>
      <w:r w:rsidRPr="007F47AE">
        <w:rPr>
          <w:sz w:val="16"/>
        </w:rPr>
        <w:t xml:space="preserve"> </w:t>
      </w:r>
      <w:r w:rsidRPr="009245C3">
        <w:rPr>
          <w:rStyle w:val="Emphasis"/>
          <w:highlight w:val="green"/>
        </w:rPr>
        <w:t>justify war</w:t>
      </w:r>
      <w:r w:rsidRPr="007F47AE">
        <w:rPr>
          <w:rStyle w:val="Emphasis"/>
        </w:rPr>
        <w:t>.</w:t>
      </w:r>
      <w:r w:rsidRPr="007F47AE">
        <w:rPr>
          <w:sz w:val="16"/>
        </w:rPr>
        <w:t xml:space="preserve"> </w:t>
      </w:r>
      <w:r w:rsidRPr="009245C3">
        <w:rPr>
          <w:rStyle w:val="StyleUnderline"/>
          <w:highlight w:val="green"/>
        </w:rPr>
        <w:t>That</w:t>
      </w:r>
      <w:r w:rsidRPr="007F47AE">
        <w:rPr>
          <w:sz w:val="16"/>
        </w:rPr>
        <w:t xml:space="preserve"> is simultaneously the best way to </w:t>
      </w:r>
      <w:r w:rsidRPr="009245C3">
        <w:rPr>
          <w:rStyle w:val="StyleUnderline"/>
          <w:highlight w:val="green"/>
        </w:rPr>
        <w:t>keep</w:t>
      </w:r>
      <w:r w:rsidRPr="007F47AE">
        <w:rPr>
          <w:sz w:val="16"/>
        </w:rPr>
        <w:t xml:space="preserve"> U.S. </w:t>
      </w:r>
      <w:r w:rsidRPr="009245C3">
        <w:rPr>
          <w:rStyle w:val="Emphasis"/>
          <w:highlight w:val="green"/>
        </w:rPr>
        <w:t>allies</w:t>
      </w:r>
      <w:r w:rsidRPr="007F47AE">
        <w:rPr>
          <w:rStyle w:val="Emphasis"/>
        </w:rPr>
        <w:t xml:space="preserve"> onside</w:t>
      </w:r>
      <w:r w:rsidRPr="007F47AE">
        <w:rPr>
          <w:rStyle w:val="StyleUnderline"/>
        </w:rPr>
        <w:t xml:space="preserve"> </w:t>
      </w:r>
      <w:r w:rsidRPr="009245C3">
        <w:rPr>
          <w:rStyle w:val="StyleUnderline"/>
          <w:highlight w:val="green"/>
        </w:rPr>
        <w:t>and</w:t>
      </w:r>
      <w:r w:rsidRPr="007F47AE">
        <w:rPr>
          <w:sz w:val="16"/>
        </w:rPr>
        <w:t xml:space="preserve"> the best way to </w:t>
      </w:r>
      <w:r w:rsidRPr="009245C3">
        <w:rPr>
          <w:rStyle w:val="Emphasis"/>
          <w:highlight w:val="green"/>
        </w:rPr>
        <w:t>hasten</w:t>
      </w:r>
      <w:r w:rsidRPr="007F47AE">
        <w:rPr>
          <w:rStyle w:val="Emphasis"/>
        </w:rPr>
        <w:t xml:space="preserve"> China’s </w:t>
      </w:r>
      <w:r w:rsidRPr="009245C3">
        <w:rPr>
          <w:rStyle w:val="Emphasis"/>
          <w:highlight w:val="green"/>
        </w:rPr>
        <w:t>fall</w:t>
      </w:r>
      <w:r w:rsidRPr="007F47AE">
        <w:rPr>
          <w:rStyle w:val="Emphasis"/>
        </w:rPr>
        <w:t>.</w:t>
      </w:r>
      <w:r w:rsidRPr="007F47AE">
        <w:rPr>
          <w:sz w:val="16"/>
        </w:rPr>
        <w:t xml:space="preserve"> The first because </w:t>
      </w:r>
      <w:r w:rsidRPr="007F47AE">
        <w:rPr>
          <w:rStyle w:val="StyleUnderline"/>
        </w:rPr>
        <w:t xml:space="preserve">Washington’s </w:t>
      </w:r>
      <w:r w:rsidRPr="007F47AE">
        <w:rPr>
          <w:sz w:val="16"/>
        </w:rPr>
        <w:t xml:space="preserve">position is </w:t>
      </w:r>
      <w:r w:rsidRPr="007F47AE">
        <w:rPr>
          <w:rStyle w:val="StyleUnderline"/>
        </w:rPr>
        <w:t>strongest when allies</w:t>
      </w:r>
      <w:r w:rsidRPr="007F47AE">
        <w:rPr>
          <w:sz w:val="16"/>
        </w:rPr>
        <w:t xml:space="preserve"> </w:t>
      </w:r>
      <w:r w:rsidRPr="007F47AE">
        <w:rPr>
          <w:rStyle w:val="StyleUnderline"/>
        </w:rPr>
        <w:t>need</w:t>
      </w:r>
      <w:r w:rsidRPr="007F47AE">
        <w:rPr>
          <w:sz w:val="16"/>
        </w:rPr>
        <w:t xml:space="preserve"> U.S. </w:t>
      </w:r>
      <w:r w:rsidRPr="007F47AE">
        <w:rPr>
          <w:rStyle w:val="StyleUnderline"/>
        </w:rPr>
        <w:t>support</w:t>
      </w:r>
      <w:r w:rsidRPr="007F47AE">
        <w:rPr>
          <w:sz w:val="16"/>
        </w:rPr>
        <w:t xml:space="preserve">, not when they have it. The second because the </w:t>
      </w:r>
      <w:r w:rsidRPr="007F47AE">
        <w:rPr>
          <w:rStyle w:val="StyleUnderline"/>
        </w:rPr>
        <w:t>Chinese regime can’t be brought down by the United States</w:t>
      </w:r>
      <w:r w:rsidRPr="007F47AE">
        <w:rPr>
          <w:sz w:val="16"/>
        </w:rPr>
        <w:t xml:space="preserve">; it can </w:t>
      </w:r>
      <w:r w:rsidRPr="007F47AE">
        <w:rPr>
          <w:rStyle w:val="StyleUnderline"/>
        </w:rPr>
        <w:t>only</w:t>
      </w:r>
      <w:r w:rsidRPr="007F47AE">
        <w:rPr>
          <w:sz w:val="16"/>
        </w:rPr>
        <w:t xml:space="preserve"> be dismantled </w:t>
      </w:r>
      <w:r w:rsidRPr="007F47AE">
        <w:rPr>
          <w:rStyle w:val="StyleUnderline"/>
        </w:rPr>
        <w:t>from within.</w:t>
      </w:r>
    </w:p>
    <w:p w14:paraId="0B5AD80C" w14:textId="77777777" w:rsidR="000F4FEC" w:rsidRPr="00BE5320" w:rsidRDefault="000F4FEC" w:rsidP="000F4FEC">
      <w:pPr>
        <w:rPr>
          <w:sz w:val="16"/>
        </w:rPr>
      </w:pPr>
      <w:r w:rsidRPr="007F47AE">
        <w:rPr>
          <w:sz w:val="16"/>
        </w:rPr>
        <w:lastRenderedPageBreak/>
        <w:t xml:space="preserve">Politically and temperamentally, the hardest thing for any U.S. president to do is nothing. The extraordinary power concentrated in the president’s hands generates extraordinary temptation to use it, and there are many stirring arguments for decisive leadership. But in the current situation, </w:t>
      </w:r>
      <w:r w:rsidRPr="007F47AE">
        <w:rPr>
          <w:rStyle w:val="Emphasis"/>
        </w:rPr>
        <w:t>decisive leadership</w:t>
      </w:r>
      <w:r w:rsidRPr="007F47AE">
        <w:rPr>
          <w:sz w:val="16"/>
        </w:rPr>
        <w:t xml:space="preserve"> </w:t>
      </w:r>
      <w:r w:rsidRPr="007F47AE">
        <w:rPr>
          <w:rStyle w:val="StyleUnderline"/>
        </w:rPr>
        <w:t>can only disrupt an already benign policy environment.</w:t>
      </w:r>
      <w:r w:rsidRPr="007F47AE">
        <w:rPr>
          <w:sz w:val="16"/>
        </w:rPr>
        <w:t xml:space="preserve"> </w:t>
      </w:r>
      <w:r w:rsidRPr="007F47AE">
        <w:rPr>
          <w:rStyle w:val="StyleUnderline"/>
        </w:rPr>
        <w:t xml:space="preserve">China’s only </w:t>
      </w:r>
      <w:r w:rsidRPr="007F47AE">
        <w:rPr>
          <w:rStyle w:val="Emphasis"/>
        </w:rPr>
        <w:t>hope for victory</w:t>
      </w:r>
      <w:r w:rsidRPr="007F47AE">
        <w:rPr>
          <w:sz w:val="16"/>
        </w:rPr>
        <w:t xml:space="preserve"> in the current situation </w:t>
      </w:r>
      <w:r w:rsidRPr="007F47AE">
        <w:rPr>
          <w:rStyle w:val="StyleUnderline"/>
        </w:rPr>
        <w:t>is</w:t>
      </w:r>
      <w:r w:rsidRPr="007F47AE">
        <w:rPr>
          <w:sz w:val="16"/>
        </w:rPr>
        <w:t xml:space="preserve"> to provoke a </w:t>
      </w:r>
      <w:r w:rsidRPr="007F47AE">
        <w:rPr>
          <w:rStyle w:val="StyleUnderline"/>
        </w:rPr>
        <w:t>crisis</w:t>
      </w:r>
      <w:r w:rsidRPr="007F47AE">
        <w:rPr>
          <w:sz w:val="16"/>
        </w:rPr>
        <w:t xml:space="preserve">—and then benefit from the ensuing disorder. </w:t>
      </w:r>
      <w:r w:rsidRPr="007F47AE">
        <w:rPr>
          <w:rStyle w:val="StyleUnderline"/>
        </w:rPr>
        <w:t>Biden’s number one job is to make sure the crisis doesn’t occur.</w:t>
      </w:r>
    </w:p>
    <w:p w14:paraId="371EF630" w14:textId="77777777" w:rsidR="000F4FEC" w:rsidRPr="001F4F70" w:rsidRDefault="000F4FEC" w:rsidP="000F4FEC">
      <w:pPr>
        <w:pStyle w:val="Heading4"/>
        <w:rPr>
          <w:rFonts w:cs="Arial"/>
        </w:rPr>
      </w:pPr>
      <w:r w:rsidRPr="001F4F70">
        <w:rPr>
          <w:rFonts w:cs="Arial"/>
        </w:rPr>
        <w:t xml:space="preserve">No heg impact and retrenchment’s </w:t>
      </w:r>
      <w:r w:rsidRPr="001F4F70">
        <w:rPr>
          <w:rFonts w:cs="Arial"/>
          <w:u w:val="single"/>
        </w:rPr>
        <w:t>stabilizing</w:t>
      </w:r>
      <w:r w:rsidRPr="001F4F70">
        <w:rPr>
          <w:rFonts w:cs="Arial"/>
        </w:rPr>
        <w:t xml:space="preserve"> – prefer </w:t>
      </w:r>
      <w:r w:rsidRPr="001F4F70">
        <w:rPr>
          <w:rFonts w:cs="Arial"/>
          <w:u w:val="single"/>
        </w:rPr>
        <w:t>cross-regional estimates</w:t>
      </w:r>
      <w:r w:rsidRPr="001F4F70">
        <w:rPr>
          <w:rFonts w:cs="Arial"/>
        </w:rPr>
        <w:t xml:space="preserve"> and </w:t>
      </w:r>
      <w:r w:rsidRPr="001F4F70">
        <w:rPr>
          <w:rFonts w:cs="Arial"/>
          <w:u w:val="single"/>
        </w:rPr>
        <w:t>new statistics</w:t>
      </w:r>
      <w:r w:rsidRPr="001F4F70">
        <w:rPr>
          <w:rFonts w:cs="Arial"/>
        </w:rPr>
        <w:t>.</w:t>
      </w:r>
    </w:p>
    <w:p w14:paraId="39D76143" w14:textId="77777777" w:rsidR="000F4FEC" w:rsidRPr="001F4F70" w:rsidRDefault="000F4FEC" w:rsidP="000F4FEC">
      <w:r w:rsidRPr="001F4F70">
        <w:rPr>
          <w:rStyle w:val="Style13ptBold"/>
        </w:rPr>
        <w:t>Fettweis 18</w:t>
      </w:r>
      <w:r w:rsidRPr="001F4F70">
        <w:t xml:space="preserve">—Associate professor of political science at Tulane University [Christopher J., 2018, </w:t>
      </w:r>
      <w:r w:rsidRPr="001F4F70">
        <w:rPr>
          <w:i/>
        </w:rPr>
        <w:t>Psychology of a Superpower: Security and Dominance in U.S. Foreign Policy</w:t>
      </w:r>
      <w:r w:rsidRPr="001F4F70">
        <w:t xml:space="preserve">, Chapter 1: Unipolarity and the System, pgs 28-34, Columbia University Press, Accessed through the Wake Forest Library] </w:t>
      </w:r>
    </w:p>
    <w:p w14:paraId="16BB084E" w14:textId="77777777" w:rsidR="000F4FEC" w:rsidRPr="002808E0" w:rsidRDefault="000F4FEC" w:rsidP="000F4FEC">
      <w:pPr>
        <w:rPr>
          <w:b/>
          <w:sz w:val="16"/>
        </w:rPr>
      </w:pPr>
      <w:r w:rsidRPr="001F4F70">
        <w:rPr>
          <w:rStyle w:val="StyleUnderline"/>
        </w:rPr>
        <w:t>Even the most ardent supporters of the hegemonic-stability</w:t>
      </w:r>
      <w:r w:rsidRPr="001F4F70">
        <w:rPr>
          <w:sz w:val="16"/>
        </w:rPr>
        <w:t xml:space="preserve"> explanation </w:t>
      </w:r>
      <w:r w:rsidRPr="001F4F70">
        <w:rPr>
          <w:rStyle w:val="Emphasis"/>
        </w:rPr>
        <w:t>do not contend that U.S. influence extends equally to all corners of the globe</w:t>
      </w:r>
      <w:r w:rsidRPr="001F4F70">
        <w:rPr>
          <w:rStyle w:val="StyleUnderline"/>
        </w:rPr>
        <w:t>.</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has </w:t>
      </w:r>
      <w:r w:rsidRPr="001F4F70">
        <w:rPr>
          <w:rStyle w:val="StyleUnderline"/>
        </w:rPr>
        <w:t>concentrated its policing in</w:t>
      </w:r>
      <w:r w:rsidRPr="001F4F70">
        <w:rPr>
          <w:sz w:val="16"/>
        </w:rPr>
        <w:t xml:space="preserve"> what George Kennan used to call </w:t>
      </w:r>
      <w:r w:rsidRPr="001F4F70">
        <w:rPr>
          <w:rStyle w:val="StyleUnderline"/>
        </w:rPr>
        <w:t>the "strong points,"</w:t>
      </w:r>
      <w:r w:rsidRPr="001F4F70">
        <w:rPr>
          <w:sz w:val="16"/>
        </w:rPr>
        <w:t xml:space="preserve"> or most important parts of the world: Western Europe, the Pacific Rim, and the Persian Gulf.70 By doing so, Washington may well have contributed more to great-power peace than to the overall global decline in warfare. If the former phe-nomenon contributed to the latter, by essentially providing a behavioral model for weaker states to emulate, then perhaps this lends some sup-port to the hegemonic-stability case.71 In general, </w:t>
      </w:r>
      <w:r w:rsidRPr="001F4F70">
        <w:rPr>
          <w:rStyle w:val="StyleUnderline"/>
        </w:rPr>
        <w:t>Washington has shown less interest in</w:t>
      </w:r>
      <w:r w:rsidRPr="001F4F70">
        <w:rPr>
          <w:sz w:val="16"/>
        </w:rPr>
        <w:t xml:space="preserve"> the affairs of </w:t>
      </w:r>
      <w:r w:rsidRPr="001F4F70">
        <w:rPr>
          <w:rStyle w:val="StyleUnderline"/>
        </w:rPr>
        <w:t>the global South since the end of the Cold War, and the level of violence in almost all regions has declined.</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w:t>
      </w:r>
      <w:r w:rsidRPr="001F4F70">
        <w:rPr>
          <w:rStyle w:val="Emphasis"/>
        </w:rPr>
        <w:t>intervenes far less</w:t>
      </w:r>
      <w:r w:rsidRPr="001F4F70">
        <w:rPr>
          <w:rStyle w:val="StyleUnderline"/>
        </w:rPr>
        <w:t xml:space="preserve"> in</w:t>
      </w:r>
      <w:r w:rsidRPr="001F4F70">
        <w:rPr>
          <w:sz w:val="16"/>
        </w:rPr>
        <w:t xml:space="preserve"> the political and </w:t>
      </w:r>
      <w:r w:rsidRPr="001F4F70">
        <w:rPr>
          <w:rStyle w:val="StyleUnderline"/>
        </w:rPr>
        <w:t>military affairs of Latin America compared to any time in the twentieth century</w:t>
      </w:r>
      <w:r w:rsidRPr="001F4F70">
        <w:rPr>
          <w:sz w:val="16"/>
        </w:rPr>
        <w:t xml:space="preserve">, for instance, </w:t>
      </w:r>
      <w:r w:rsidRPr="001F4F70">
        <w:rPr>
          <w:rStyle w:val="StyleUnderline"/>
        </w:rPr>
        <w:t xml:space="preserve">and the states of the region are more peaceful. </w:t>
      </w:r>
      <w:r w:rsidRPr="001F4F70">
        <w:rPr>
          <w:sz w:val="16"/>
        </w:rPr>
        <w:t xml:space="preserve">Warfare in Africa is at an all-time low, as noted above, as is relative U.S. interest outside of counterterrorism and security assistance. </w:t>
      </w:r>
      <w:r w:rsidRPr="001F4F70">
        <w:rPr>
          <w:rStyle w:val="StyleUnderline"/>
        </w:rPr>
        <w:t xml:space="preserve">Regional </w:t>
      </w:r>
      <w:r w:rsidRPr="009245C3">
        <w:rPr>
          <w:rStyle w:val="StyleUnderline"/>
          <w:highlight w:val="green"/>
        </w:rPr>
        <w:t>peace and stability exist where there is active</w:t>
      </w:r>
      <w:r w:rsidRPr="001F4F70">
        <w:rPr>
          <w:rStyle w:val="StyleUnderline"/>
        </w:rPr>
        <w:t xml:space="preserve"> U.S. </w:t>
      </w:r>
      <w:r w:rsidRPr="009245C3">
        <w:rPr>
          <w:rStyle w:val="StyleUnderline"/>
          <w:highlight w:val="green"/>
        </w:rPr>
        <w:t>intervention</w:t>
      </w:r>
      <w:r w:rsidRPr="001F4F70">
        <w:rPr>
          <w:rStyle w:val="StyleUnderline"/>
        </w:rPr>
        <w:t xml:space="preserve">, in other words, </w:t>
      </w:r>
      <w:r w:rsidRPr="009245C3">
        <w:rPr>
          <w:rStyle w:val="Emphasis"/>
          <w:highlight w:val="green"/>
        </w:rPr>
        <w:t>as well as where there is not</w:t>
      </w:r>
      <w:r w:rsidRPr="009245C3">
        <w:rPr>
          <w:rStyle w:val="StyleUnderline"/>
          <w:highlight w:val="green"/>
        </w:rPr>
        <w:t xml:space="preserve">. </w:t>
      </w:r>
      <w:r w:rsidRPr="009245C3">
        <w:rPr>
          <w:rStyle w:val="Emphasis"/>
          <w:highlight w:val="green"/>
        </w:rPr>
        <w:t>No direct relationship seems to exist across regions</w:t>
      </w:r>
      <w:r w:rsidRPr="009245C3">
        <w:rPr>
          <w:rStyle w:val="StyleUnderline"/>
          <w:highlight w:val="green"/>
        </w:rPr>
        <w:t>.</w:t>
      </w:r>
      <w:r w:rsidRPr="001F4F70">
        <w:rPr>
          <w:sz w:val="16"/>
        </w:rPr>
        <w:t xml:space="preserve"> The U.S. sheriff certainly appears to have enforced rules upon the great powers. Since we do not have a "control" Europe, however, one without the presence of U.S. troops and alliance commitments, it is dif-ficult to know what is causing those states to behave. </w:t>
      </w:r>
      <w:r w:rsidRPr="001F4F70">
        <w:rPr>
          <w:rStyle w:val="StyleUnderline"/>
        </w:rPr>
        <w:t>In much of the rest of the world, the United States has not been especially eager to enforce any particular rules.</w:t>
      </w:r>
      <w:r w:rsidRPr="001F4F70">
        <w:rPr>
          <w:sz w:val="16"/>
        </w:rPr>
        <w:t xml:space="preserve"> Even rather incontrovertible evidence of genocide has not been enough to inspire action. Washington's intervention choices have at best been erratic: crises in Libya and Kosovo inspired responses, but much more blood flowed uninterrupted in Rwanda, Dar-fur, Congo, Sri Lanka, and Syria. </w:t>
      </w:r>
      <w:r w:rsidRPr="001F4F70">
        <w:rPr>
          <w:rStyle w:val="StyleUnderline"/>
        </w:rPr>
        <w:t xml:space="preserve">When U.S. intervention has occurred, its wisdom and efficacy have not been encouraging. The </w:t>
      </w:r>
      <w:r w:rsidRPr="009245C3">
        <w:rPr>
          <w:rStyle w:val="StyleUnderline"/>
          <w:highlight w:val="green"/>
        </w:rPr>
        <w:t>security</w:t>
      </w:r>
      <w:r w:rsidRPr="001F4F70">
        <w:rPr>
          <w:rStyle w:val="StyleUnderline"/>
        </w:rPr>
        <w:t xml:space="preserve"> situation </w:t>
      </w:r>
      <w:r w:rsidRPr="009245C3">
        <w:rPr>
          <w:rStyle w:val="StyleUnderline"/>
          <w:highlight w:val="green"/>
        </w:rPr>
        <w:t>in the</w:t>
      </w:r>
      <w:r w:rsidRPr="001F4F70">
        <w:rPr>
          <w:rStyle w:val="StyleUnderline"/>
        </w:rPr>
        <w:t xml:space="preserve"> </w:t>
      </w:r>
      <w:r w:rsidRPr="001F4F70">
        <w:rPr>
          <w:rStyle w:val="Emphasis"/>
        </w:rPr>
        <w:t>Persian Gulf</w:t>
      </w:r>
      <w:r w:rsidRPr="001F4F70">
        <w:rPr>
          <w:rStyle w:val="StyleUnderline"/>
        </w:rPr>
        <w:t xml:space="preserve"> and broader </w:t>
      </w:r>
      <w:r w:rsidRPr="009245C3">
        <w:rPr>
          <w:rStyle w:val="Emphasis"/>
          <w:highlight w:val="green"/>
        </w:rPr>
        <w:t>Middle East</w:t>
      </w:r>
      <w:r w:rsidRPr="001F4F70">
        <w:rPr>
          <w:sz w:val="16"/>
        </w:rPr>
        <w:t xml:space="preserve">, to cite the most obvious example, </w:t>
      </w:r>
      <w:r w:rsidRPr="009245C3">
        <w:rPr>
          <w:rStyle w:val="Emphasis"/>
          <w:highlight w:val="green"/>
        </w:rPr>
        <w:t>would be better off if U.S. troops</w:t>
      </w:r>
      <w:r w:rsidRPr="001F4F70">
        <w:rPr>
          <w:rStyle w:val="Emphasis"/>
        </w:rPr>
        <w:t xml:space="preserve"> had </w:t>
      </w:r>
      <w:r w:rsidRPr="009245C3">
        <w:rPr>
          <w:rStyle w:val="Emphasis"/>
          <w:highlight w:val="green"/>
        </w:rPr>
        <w:t>stayed home</w:t>
      </w:r>
      <w:r w:rsidRPr="009245C3">
        <w:rPr>
          <w:rStyle w:val="StyleUnderline"/>
          <w:highlight w:val="green"/>
        </w:rPr>
        <w:t>.</w:t>
      </w:r>
      <w:r w:rsidRPr="001F4F70">
        <w:rPr>
          <w:sz w:val="16"/>
        </w:rPr>
        <w:t xml:space="preserve">72 In recent years, substantial </w:t>
      </w:r>
      <w:r w:rsidRPr="009245C3">
        <w:rPr>
          <w:rStyle w:val="StyleUnderline"/>
          <w:highlight w:val="green"/>
        </w:rPr>
        <w:t xml:space="preserve">hard-power </w:t>
      </w:r>
      <w:r w:rsidRPr="001F4F70">
        <w:rPr>
          <w:rStyle w:val="StyleUnderline"/>
        </w:rPr>
        <w:t>investments</w:t>
      </w:r>
      <w:r w:rsidRPr="009245C3">
        <w:rPr>
          <w:rStyle w:val="StyleUnderline"/>
          <w:highlight w:val="green"/>
        </w:rPr>
        <w:t xml:space="preserve"> (</w:t>
      </w:r>
      <w:r w:rsidRPr="009245C3">
        <w:rPr>
          <w:rStyle w:val="Emphasis"/>
          <w:highlight w:val="green"/>
        </w:rPr>
        <w:t>Somalia</w:t>
      </w:r>
      <w:r w:rsidRPr="009245C3">
        <w:rPr>
          <w:rStyle w:val="StyleUnderline"/>
          <w:highlight w:val="green"/>
        </w:rPr>
        <w:t xml:space="preserve">, </w:t>
      </w:r>
      <w:r w:rsidRPr="009245C3">
        <w:rPr>
          <w:rStyle w:val="Emphasis"/>
          <w:highlight w:val="green"/>
        </w:rPr>
        <w:t>Afghanistan</w:t>
      </w:r>
      <w:r w:rsidRPr="009245C3">
        <w:rPr>
          <w:rStyle w:val="StyleUnderline"/>
          <w:highlight w:val="green"/>
        </w:rPr>
        <w:t xml:space="preserve">, </w:t>
      </w:r>
      <w:r w:rsidRPr="009245C3">
        <w:rPr>
          <w:rStyle w:val="Emphasis"/>
          <w:highlight w:val="green"/>
        </w:rPr>
        <w:t>Iraq</w:t>
      </w:r>
      <w:r w:rsidRPr="009245C3">
        <w:rPr>
          <w:rStyle w:val="StyleUnderline"/>
          <w:highlight w:val="green"/>
        </w:rPr>
        <w:t>),</w:t>
      </w:r>
      <w:r w:rsidRPr="001F4F70">
        <w:rPr>
          <w:rStyle w:val="StyleUnderline"/>
        </w:rPr>
        <w:t xml:space="preserve"> moderate </w:t>
      </w:r>
      <w:r w:rsidRPr="009245C3">
        <w:rPr>
          <w:rStyle w:val="StyleUnderline"/>
          <w:highlight w:val="green"/>
        </w:rPr>
        <w:t>intervention (</w:t>
      </w:r>
      <w:r w:rsidRPr="009245C3">
        <w:rPr>
          <w:rStyle w:val="Emphasis"/>
          <w:highlight w:val="green"/>
        </w:rPr>
        <w:t>Libya</w:t>
      </w:r>
      <w:r w:rsidRPr="009245C3">
        <w:rPr>
          <w:rStyle w:val="StyleUnderline"/>
          <w:highlight w:val="green"/>
        </w:rPr>
        <w:t>), and</w:t>
      </w:r>
      <w:r w:rsidRPr="001F4F70">
        <w:rPr>
          <w:rStyle w:val="StyleUnderline"/>
        </w:rPr>
        <w:t xml:space="preserve"> reliance on </w:t>
      </w:r>
      <w:r w:rsidRPr="009245C3">
        <w:rPr>
          <w:rStyle w:val="StyleUnderline"/>
          <w:highlight w:val="green"/>
        </w:rPr>
        <w:t>diplomacy (</w:t>
      </w:r>
      <w:r w:rsidRPr="009245C3">
        <w:rPr>
          <w:rStyle w:val="Emphasis"/>
          <w:highlight w:val="green"/>
        </w:rPr>
        <w:t>Syria</w:t>
      </w:r>
      <w:r w:rsidRPr="009245C3">
        <w:rPr>
          <w:rStyle w:val="StyleUnderline"/>
          <w:highlight w:val="green"/>
        </w:rPr>
        <w:t xml:space="preserve">) have been equally </w:t>
      </w:r>
      <w:r w:rsidRPr="009245C3">
        <w:rPr>
          <w:rStyle w:val="Emphasis"/>
          <w:highlight w:val="green"/>
        </w:rPr>
        <w:t>ineffective</w:t>
      </w:r>
      <w:r w:rsidRPr="009245C3">
        <w:rPr>
          <w:rStyle w:val="StyleUnderline"/>
          <w:highlight w:val="green"/>
        </w:rPr>
        <w:t xml:space="preserve"> in stabilizing states</w:t>
      </w:r>
      <w:r w:rsidRPr="001F4F70">
        <w:rPr>
          <w:sz w:val="16"/>
        </w:rPr>
        <w:t xml:space="preserve"> torn by conflict. The region may well be essentially unpacifiable and immune to outside policing. At the very least, </w:t>
      </w:r>
      <w:r w:rsidRPr="001F4F70">
        <w:rPr>
          <w:rStyle w:val="StyleUnderline"/>
        </w:rPr>
        <w:t>it seems hard to make the case that the U.S. presence has improved matters.</w:t>
      </w:r>
      <w:r w:rsidRPr="001F4F70">
        <w:rPr>
          <w:sz w:val="16"/>
        </w:rPr>
        <w:t xml:space="preserve"> In this strong point, </w:t>
      </w:r>
      <w:r w:rsidRPr="009245C3">
        <w:rPr>
          <w:rStyle w:val="Emphasis"/>
          <w:highlight w:val="green"/>
        </w:rPr>
        <w:t>unipolarity</w:t>
      </w:r>
      <w:r w:rsidRPr="001F4F70">
        <w:rPr>
          <w:rStyle w:val="Emphasis"/>
        </w:rPr>
        <w:t xml:space="preserve"> has </w:t>
      </w:r>
      <w:r w:rsidRPr="009245C3">
        <w:rPr>
          <w:rStyle w:val="Emphasis"/>
          <w:highlight w:val="green"/>
        </w:rPr>
        <w:t>failed to bring peace</w:t>
      </w:r>
      <w:r w:rsidRPr="009245C3">
        <w:rPr>
          <w:rStyle w:val="StyleUnderline"/>
          <w:highlight w:val="green"/>
        </w:rPr>
        <w:t>.</w:t>
      </w:r>
      <w:r w:rsidRPr="001F4F70">
        <w:rPr>
          <w:rStyle w:val="StyleUnderline"/>
        </w:rPr>
        <w:t xml:space="preserve"> To say that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has not always been successful in impos-ing peace on willing combatants would be to </w:t>
      </w:r>
      <w:r w:rsidRPr="001F4F70">
        <w:rPr>
          <w:rStyle w:val="Emphasis"/>
        </w:rPr>
        <w:t>understate</w:t>
      </w:r>
      <w:r w:rsidRPr="001F4F70">
        <w:rPr>
          <w:rStyle w:val="StyleUnderline"/>
        </w:rPr>
        <w:t>.</w:t>
      </w:r>
      <w:r w:rsidRPr="001F4F70">
        <w:rPr>
          <w:sz w:val="16"/>
        </w:rPr>
        <w:t xml:space="preserve"> The </w:t>
      </w:r>
      <w:r w:rsidRPr="001F4F70">
        <w:rPr>
          <w:rStyle w:val="Emphasis"/>
        </w:rPr>
        <w:t>fruitless effort</w:t>
      </w:r>
      <w:r w:rsidRPr="001F4F70">
        <w:rPr>
          <w:rStyle w:val="StyleUnderline"/>
        </w:rPr>
        <w:t xml:space="preserve"> to encourage the various combatants in Syria</w:t>
      </w:r>
      <w:r w:rsidRPr="001F4F70">
        <w:rPr>
          <w:sz w:val="16"/>
        </w:rPr>
        <w:t xml:space="preserve"> to stop killing one another is a prominent example, </w:t>
      </w:r>
      <w:r w:rsidRPr="001F4F70">
        <w:rPr>
          <w:rStyle w:val="StyleUnderline"/>
        </w:rPr>
        <w:t>and</w:t>
      </w:r>
      <w:r w:rsidRPr="001F4F70">
        <w:rPr>
          <w:sz w:val="16"/>
        </w:rPr>
        <w:t xml:space="preserve"> there are others. The United States also took the peacemaking lead during one of the rare interstate conflicts of the New Peace era, the </w:t>
      </w:r>
      <w:r w:rsidRPr="001F4F70">
        <w:rPr>
          <w:rStyle w:val="StyleUnderline"/>
        </w:rPr>
        <w:t>war between Eritrea and Ethiopia.</w:t>
      </w:r>
      <w:r w:rsidRPr="001F4F70">
        <w:rPr>
          <w:sz w:val="16"/>
        </w:rPr>
        <w:t xml:space="preserve"> A high-level U.S. delegation containing former and future national-security advisors (Anthony Lake and Susan Rice) made a half-dozen trips to the region, but it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avail.73 The war did not end until the Ethiopians essentially won in late 2000. The globocop was irrelevant. The Horn of Africa is hardly the only region where states are free to fight one another today </w:t>
      </w:r>
      <w:r w:rsidRPr="001F4F70">
        <w:rPr>
          <w:sz w:val="16"/>
        </w:rPr>
        <w:lastRenderedPageBreak/>
        <w:t xml:space="preserve">without fear of serious U.S. involvement. Since they are choosing not to do so with increasing frequency, something else is probably affecting their calculations. </w:t>
      </w:r>
      <w:r w:rsidRPr="001F4F70">
        <w:rPr>
          <w:rStyle w:val="StyleUnderline"/>
        </w:rPr>
        <w:t>Stability exists even in those places where the potential for intervention by the sheriff is minimal.</w:t>
      </w:r>
      <w:r w:rsidRPr="001F4F70">
        <w:rPr>
          <w:sz w:val="16"/>
        </w:rPr>
        <w:t xml:space="preserve"> Hegemonic stability can only take credit for influencing those decisions that would have ended in war without the presence, whether physical or psychological, of the United States. It seems hard to make the case that the relative peace that has descended on so many regions is primar-ily attributable to the kind of heavy hand of the neoconservative levia- than or that of its lighter, more liberal cousin. Something else appears to be at work. CONFLICT AND U.S. CHOICES If U.S. power is the only thing holding back the forces of global chaos, then we would expect to see some variation in violence as the relative capabilities of the United States wax and wane. </w:t>
      </w:r>
      <w:r w:rsidRPr="009245C3">
        <w:rPr>
          <w:rStyle w:val="StyleUnderline"/>
          <w:highlight w:val="green"/>
        </w:rPr>
        <w:t>During the</w:t>
      </w:r>
      <w:r w:rsidRPr="001F4F70">
        <w:rPr>
          <w:rStyle w:val="StyleUnderline"/>
        </w:rPr>
        <w:t xml:space="preserve"> 19</w:t>
      </w:r>
      <w:r w:rsidRPr="009245C3">
        <w:rPr>
          <w:rStyle w:val="Emphasis"/>
          <w:highlight w:val="green"/>
        </w:rPr>
        <w:t>90s</w:t>
      </w:r>
      <w:r w:rsidRPr="009245C3">
        <w:rPr>
          <w:rStyle w:val="StyleUnderline"/>
          <w:highlight w:val="green"/>
        </w:rPr>
        <w:t>, the U</w:t>
      </w:r>
      <w:r w:rsidRPr="001F4F70">
        <w:rPr>
          <w:sz w:val="16"/>
        </w:rPr>
        <w:t xml:space="preserve">nited </w:t>
      </w:r>
      <w:r w:rsidRPr="009245C3">
        <w:rPr>
          <w:rStyle w:val="StyleUnderline"/>
          <w:highlight w:val="green"/>
        </w:rPr>
        <w:t>S</w:t>
      </w:r>
      <w:r w:rsidRPr="009245C3">
        <w:rPr>
          <w:sz w:val="16"/>
          <w:highlight w:val="green"/>
        </w:rPr>
        <w:t>t</w:t>
      </w:r>
      <w:r w:rsidRPr="001F4F70">
        <w:rPr>
          <w:sz w:val="16"/>
        </w:rPr>
        <w:t xml:space="preserve">ates </w:t>
      </w:r>
      <w:r w:rsidRPr="009245C3">
        <w:rPr>
          <w:rStyle w:val="StyleUnderline"/>
          <w:highlight w:val="green"/>
        </w:rPr>
        <w:t>cut</w:t>
      </w:r>
      <w:r w:rsidRPr="001F4F70">
        <w:rPr>
          <w:rStyle w:val="StyleUnderline"/>
        </w:rPr>
        <w:t xml:space="preserve"> back on </w:t>
      </w:r>
      <w:r w:rsidRPr="009245C3">
        <w:rPr>
          <w:rStyle w:val="StyleUnderline"/>
          <w:highlight w:val="green"/>
        </w:rPr>
        <w:t>defense by</w:t>
      </w:r>
      <w:r w:rsidRPr="001F4F70">
        <w:rPr>
          <w:rStyle w:val="StyleUnderline"/>
        </w:rPr>
        <w:t xml:space="preserve"> about </w:t>
      </w:r>
      <w:r w:rsidRPr="009245C3">
        <w:rPr>
          <w:rStyle w:val="StyleUnderline"/>
          <w:highlight w:val="green"/>
        </w:rPr>
        <w:t>25 percent</w:t>
      </w:r>
      <w:r w:rsidRPr="001F4F70">
        <w:rPr>
          <w:rStyle w:val="StyleUnderline"/>
        </w:rPr>
        <w:t>, spending $100 billion less in real terms in 1998 than it did in 1990.</w:t>
      </w:r>
      <w:r w:rsidRPr="001F4F70">
        <w:rPr>
          <w:sz w:val="16"/>
        </w:rPr>
        <w:t xml:space="preserve">74 To those believers in the neoconservative version of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 at the time.75 The </w:t>
      </w:r>
      <w:r w:rsidRPr="009245C3">
        <w:rPr>
          <w:rStyle w:val="Emphasis"/>
          <w:highlight w:val="green"/>
        </w:rPr>
        <w:t>world grew dramatically more peaceful</w:t>
      </w:r>
      <w:r w:rsidRPr="001F4F70">
        <w:rPr>
          <w:rStyle w:val="StyleUnderline"/>
        </w:rPr>
        <w:t xml:space="preserve"> while the United States cut its forces</w:t>
      </w:r>
      <w:r w:rsidRPr="001F4F70">
        <w:rPr>
          <w:sz w:val="16"/>
        </w:rPr>
        <w:t xml:space="preserve">, however, </w:t>
      </w:r>
      <w:r w:rsidRPr="001F4F70">
        <w:rPr>
          <w:rStyle w:val="StyleUnderline"/>
        </w:rPr>
        <w:t>and it stayed just as peaceful even as spending rebounded</w:t>
      </w:r>
      <w:r w:rsidRPr="001F4F70">
        <w:rPr>
          <w:sz w:val="16"/>
        </w:rPr>
        <w:t xml:space="preserve"> after the 9/11 terrorist attacks. The incidence and magnitude of global conflict declined while the military budget was cut under President Clin-ton, kept declining (though more slowly) as the Bush administration ramped it back up, and stayed steady as Obama cut back again. </w:t>
      </w:r>
      <w:r w:rsidRPr="001F4F70">
        <w:rPr>
          <w:rStyle w:val="StyleUnderline"/>
        </w:rPr>
        <w:t>U.S. mili-tary spending has varied during the New Peace</w:t>
      </w:r>
      <w:r w:rsidRPr="001F4F70">
        <w:rPr>
          <w:sz w:val="16"/>
        </w:rPr>
        <w:t xml:space="preserve"> from a low in constant dollars of less than $400 billion to a high of more than $700 billion, </w:t>
      </w:r>
      <w:r w:rsidRPr="001F4F70">
        <w:rPr>
          <w:rStyle w:val="StyleUnderline"/>
        </w:rPr>
        <w:t xml:space="preserve">but </w:t>
      </w:r>
      <w:r w:rsidRPr="001F4F70">
        <w:rPr>
          <w:rStyle w:val="Emphasis"/>
        </w:rPr>
        <w:t>war does not seem to have noticed</w:t>
      </w:r>
      <w:r w:rsidRPr="001F4F70">
        <w:rPr>
          <w:rStyle w:val="StyleUnderline"/>
        </w:rPr>
        <w:t>.</w:t>
      </w:r>
      <w:r w:rsidRPr="001F4F70">
        <w:rPr>
          <w:sz w:val="16"/>
        </w:rPr>
        <w:t xml:space="preserve"> The </w:t>
      </w:r>
      <w:r w:rsidRPr="009245C3">
        <w:rPr>
          <w:rStyle w:val="Emphasis"/>
          <w:highlight w:val="green"/>
        </w:rPr>
        <w:t>same nonrelationship exists</w:t>
      </w:r>
      <w:r w:rsidRPr="009245C3">
        <w:rPr>
          <w:rStyle w:val="StyleUnderline"/>
          <w:highlight w:val="green"/>
        </w:rPr>
        <w:t xml:space="preserve"> between</w:t>
      </w:r>
      <w:r w:rsidRPr="001F4F70">
        <w:rPr>
          <w:rStyle w:val="StyleUnderline"/>
        </w:rPr>
        <w:t xml:space="preserve"> other potential proxy mea-surements for U.S. power and conflict. No connections exist between </w:t>
      </w:r>
      <w:r w:rsidRPr="001F4F70">
        <w:rPr>
          <w:rStyle w:val="Emphasis"/>
        </w:rPr>
        <w:t>warfare</w:t>
      </w:r>
      <w:r w:rsidRPr="001F4F70">
        <w:rPr>
          <w:rStyle w:val="StyleUnderline"/>
        </w:rPr>
        <w:t xml:space="preserve"> and </w:t>
      </w:r>
      <w:r w:rsidRPr="009245C3">
        <w:rPr>
          <w:rStyle w:val="Emphasis"/>
          <w:highlight w:val="green"/>
        </w:rPr>
        <w:t>fluctuations in</w:t>
      </w:r>
      <w:r w:rsidRPr="001F4F70">
        <w:rPr>
          <w:rStyle w:val="Emphasis"/>
        </w:rPr>
        <w:t xml:space="preserve"> U.S. </w:t>
      </w:r>
      <w:r w:rsidRPr="009245C3">
        <w:rPr>
          <w:rStyle w:val="Emphasis"/>
          <w:highlight w:val="green"/>
        </w:rPr>
        <w:t>GDP</w:t>
      </w:r>
      <w:r w:rsidRPr="001F4F70">
        <w:rPr>
          <w:rStyle w:val="StyleUnderline"/>
        </w:rPr>
        <w:t xml:space="preserve">, or </w:t>
      </w:r>
      <w:r w:rsidRPr="009245C3">
        <w:rPr>
          <w:rStyle w:val="Emphasis"/>
          <w:highlight w:val="green"/>
        </w:rPr>
        <w:t>alliance commitments</w:t>
      </w:r>
      <w:r w:rsidRPr="009245C3">
        <w:rPr>
          <w:rStyle w:val="StyleUnderline"/>
          <w:highlight w:val="green"/>
        </w:rPr>
        <w:t xml:space="preserve">, or </w:t>
      </w:r>
      <w:r w:rsidRPr="009245C3">
        <w:rPr>
          <w:rStyle w:val="Emphasis"/>
          <w:highlight w:val="green"/>
        </w:rPr>
        <w:t>for-ward military presence</w:t>
      </w:r>
      <w:r w:rsidRPr="009245C3">
        <w:rPr>
          <w:rStyle w:val="StyleUnderline"/>
          <w:highlight w:val="green"/>
        </w:rPr>
        <w:t>.</w:t>
      </w:r>
      <w:r w:rsidRPr="001F4F70">
        <w:rPr>
          <w:rStyle w:val="StyleUnderline"/>
        </w:rPr>
        <w:t xml:space="preserve"> Europe experienced very little fighting when</w:t>
      </w:r>
      <w:r w:rsidRPr="001F4F70">
        <w:rPr>
          <w:sz w:val="16"/>
        </w:rPr>
        <w:t xml:space="preserve"> there were 300,000 American troops stationed there, for example, and very </w:t>
      </w:r>
      <w:r w:rsidRPr="001F4F70">
        <w:rPr>
          <w:rStyle w:val="StyleUnderline"/>
        </w:rPr>
        <w:t xml:space="preserve">little after 90 percent of those troops were removed. </w:t>
      </w:r>
      <w:r w:rsidRPr="001F4F70">
        <w:rPr>
          <w:rStyle w:val="Emphasis"/>
        </w:rPr>
        <w:t>It is hard to find much correlation</w:t>
      </w:r>
      <w:r w:rsidRPr="001F4F70">
        <w:rPr>
          <w:rStyle w:val="StyleUnderline"/>
        </w:rPr>
        <w:t xml:space="preserve"> between U.S. actions and systemic stability. </w:t>
      </w:r>
      <w:r w:rsidRPr="001F4F70">
        <w:rPr>
          <w:rStyle w:val="Emphasis"/>
        </w:rPr>
        <w:t>Noth-ing the United States actually does seems to matter to the New Peace</w:t>
      </w:r>
      <w:r w:rsidRPr="001F4F70">
        <w:rPr>
          <w:rStyle w:val="StyleUnderline"/>
        </w:rPr>
        <w:t>.</w:t>
      </w:r>
      <w:r w:rsidRPr="001F4F70">
        <w:rPr>
          <w:sz w:val="16"/>
        </w:rPr>
        <w:t xml:space="preserve"> Absolute military spending might not be as important as relative. Although Washington cut back on spending during the 1990s, its advan-tage over all possible rivals never wavered. The United States has accounted for between 35 and 41 percent of global military spending every year since the collapse of the Soviet Union.76 Perhaps perceptions of U.S. power, as well as its willingness to use it, keep the peace. Fluc-tuations in its enormous defense budget might be unimportant com-pared to how the United States chooses to employ that budget. In other words, perhaps the grand strategy of the United States, rather than its absolute capability, is decisive in maintaining stability. Perceptions of U.S. power and the strength of its hegemony are to some degree functions of its willingness to use that power. A strong United States that chose to stand on the sidelines during crises would not encourage or enforce international cooperation. If indeed U.S. stra-tegic choices are directly related to international stability, then variation in its choices ought to have consequences for levels of conflict. A restrained United States would presumably be less likely to play the role of sheriff than one following a more activist approach. Indeed, </w:t>
      </w:r>
      <w:r w:rsidRPr="001F4F70">
        <w:rPr>
          <w:rStyle w:val="StyleUnderline"/>
        </w:rPr>
        <w:t>hege-monic-stability theorists warn that following a grand strategy that did not make global policing a priority would court disaster.</w:t>
      </w:r>
      <w:r w:rsidRPr="001F4F70">
        <w:rPr>
          <w:sz w:val="16"/>
        </w:rPr>
        <w:t xml:space="preserve"> The "present danger" about which Kristol, </w:t>
      </w:r>
      <w:r w:rsidRPr="001F4F70">
        <w:rPr>
          <w:rStyle w:val="Emphasis"/>
        </w:rPr>
        <w:t>Kagan</w:t>
      </w:r>
      <w:r w:rsidRPr="001F4F70">
        <w:rPr>
          <w:sz w:val="16"/>
        </w:rPr>
        <w:t xml:space="preserve">, and their fellow travelers warned is that the United States "will shrink its responsibilities and—in a fit of absentmindedness, or parsimony, or indifference—allow the interna-tional order that it created and sustains to collapse."77 The Pulitzer Prize—winning journalist Brett </w:t>
      </w:r>
      <w:r w:rsidRPr="001F4F70">
        <w:rPr>
          <w:rStyle w:val="StyleUnderline"/>
        </w:rPr>
        <w:t>Stephens</w:t>
      </w:r>
      <w:r w:rsidRPr="001F4F70">
        <w:rPr>
          <w:sz w:val="16"/>
        </w:rPr>
        <w:t xml:space="preserve"> </w:t>
      </w:r>
      <w:r w:rsidRPr="001F4F70">
        <w:rPr>
          <w:rStyle w:val="StyleUnderline"/>
        </w:rPr>
        <w:t>predicted</w:t>
      </w:r>
      <w:r w:rsidRPr="001F4F70">
        <w:rPr>
          <w:sz w:val="16"/>
        </w:rPr>
        <w:t xml:space="preserve"> that an insufficiently activist U.S. grand strategy would result in </w:t>
      </w:r>
      <w:r w:rsidRPr="001F4F70">
        <w:rPr>
          <w:rStyle w:val="StyleUnderline"/>
        </w:rPr>
        <w:t>"global pandemonium."</w:t>
      </w:r>
      <w:r w:rsidRPr="001F4F70">
        <w:rPr>
          <w:sz w:val="16"/>
        </w:rPr>
        <w:t xml:space="preserve"> 78 Liberals fear restraint as well and also warn that a militarized version of primacy would also be counterproductive in the long run. Washing-ton can undermine its creation over time through thoughtless unilat-eral actions that violate its own rules. Many liberals predicted that the invasion of Iraq and its general contempt for international institutions and law would call the legitimacy of the order into question. </w:t>
      </w:r>
      <w:r w:rsidRPr="001F4F70">
        <w:rPr>
          <w:rStyle w:val="Emphasis"/>
        </w:rPr>
        <w:t>Ikenberry</w:t>
      </w:r>
      <w:r w:rsidRPr="001F4F70">
        <w:rPr>
          <w:sz w:val="16"/>
        </w:rPr>
        <w:t xml:space="preserve"> worried that Bush's "geostrategic wrecking ball" would lead to a more hostile, divided, and dangerous world.79 Thus while all hegemonic- stability theorists expect a rise of chaos during a restrained presidency, liberals also have grave concerns regarding primacy. If either version is correct—that global stability is provided by U.S. hegemony—then maintaining that stability through a grand strategy based on either primacy (to neoconservatives) or "deep engagement" (to liberals) is clearly wise.80 If, however, </w:t>
      </w:r>
      <w:r w:rsidRPr="001F4F70">
        <w:rPr>
          <w:rStyle w:val="StyleUnderline"/>
        </w:rPr>
        <w:t>U.S. actions are only tangentially related to the outbreak of the New Peace</w:t>
      </w:r>
      <w:r w:rsidRPr="001F4F70">
        <w:rPr>
          <w:sz w:val="16"/>
        </w:rPr>
        <w:t xml:space="preserve"> or if any of the other proposed explanations are decisive, </w:t>
      </w:r>
      <w:r w:rsidRPr="001F4F70">
        <w:rPr>
          <w:rStyle w:val="StyleUnderline"/>
        </w:rPr>
        <w:t xml:space="preserve">then the </w:t>
      </w:r>
      <w:r w:rsidRPr="009245C3">
        <w:rPr>
          <w:rStyle w:val="Emphasis"/>
          <w:highlight w:val="green"/>
        </w:rPr>
        <w:t>U</w:t>
      </w:r>
      <w:r w:rsidRPr="001F4F70">
        <w:rPr>
          <w:rStyle w:val="Emphasis"/>
        </w:rPr>
        <w:t xml:space="preserve">nited </w:t>
      </w:r>
      <w:r w:rsidRPr="009245C3">
        <w:rPr>
          <w:rStyle w:val="Emphasis"/>
          <w:highlight w:val="green"/>
        </w:rPr>
        <w:t>S</w:t>
      </w:r>
      <w:r w:rsidRPr="001F4F70">
        <w:rPr>
          <w:rStyle w:val="Emphasis"/>
        </w:rPr>
        <w:t xml:space="preserve">tates </w:t>
      </w:r>
      <w:r w:rsidRPr="009245C3">
        <w:rPr>
          <w:rStyle w:val="Emphasis"/>
          <w:highlight w:val="green"/>
        </w:rPr>
        <w:t>could retrench with-out</w:t>
      </w:r>
      <w:r w:rsidRPr="001F4F70">
        <w:rPr>
          <w:rStyle w:val="Emphasis"/>
        </w:rPr>
        <w:t xml:space="preserve"> fear of </w:t>
      </w:r>
      <w:r w:rsidRPr="009245C3">
        <w:rPr>
          <w:rStyle w:val="Emphasis"/>
          <w:highlight w:val="green"/>
        </w:rPr>
        <w:t>negative consequences</w:t>
      </w:r>
      <w:r w:rsidRPr="009245C3">
        <w:rPr>
          <w:rStyle w:val="StyleUnderline"/>
          <w:highlight w:val="green"/>
        </w:rPr>
        <w:t>.</w:t>
      </w:r>
      <w:r w:rsidRPr="001F4F70">
        <w:rPr>
          <w:sz w:val="16"/>
        </w:rPr>
        <w:t xml:space="preserve"> The grand strategy of the United States is therefore crucial to theo-ries of hegemonic stability. And, once again, there is no evidence that U.S. choices matter much. Although few observers would agree on the details, most would probably acknowledge that post—Cold War grand strategies of American presidents have differed in some important ways. As it happens, each administration is a reasonable representation of one the four ideal types of grand </w:t>
      </w:r>
      <w:r w:rsidRPr="001F4F70">
        <w:rPr>
          <w:sz w:val="16"/>
        </w:rPr>
        <w:lastRenderedPageBreak/>
        <w:t xml:space="preserve">strategy laid out by Posen and Ross in 1996.81 </w:t>
      </w:r>
      <w:r w:rsidRPr="001F4F70">
        <w:rPr>
          <w:rStyle w:val="StyleUnderline"/>
        </w:rPr>
        <w:t>Under George H.W. Bush</w:t>
      </w:r>
      <w:r w:rsidRPr="001F4F70">
        <w:rPr>
          <w:sz w:val="16"/>
        </w:rPr>
        <w:t xml:space="preserve">, the United States followed the path of </w:t>
      </w:r>
      <w:r w:rsidRPr="001F4F70">
        <w:rPr>
          <w:rStyle w:val="StyleUnderline"/>
        </w:rPr>
        <w:t>"selective engagement,"</w:t>
      </w:r>
      <w:r w:rsidRPr="001F4F70">
        <w:rPr>
          <w:sz w:val="16"/>
        </w:rPr>
        <w:t xml:space="preserve"> which is sometimes referred to as "balance-of- power realism"; Bill </w:t>
      </w:r>
      <w:r w:rsidRPr="001F4F70">
        <w:rPr>
          <w:rStyle w:val="StyleUnderline"/>
        </w:rPr>
        <w:t>Clinton's grand strategy</w:t>
      </w:r>
      <w:r w:rsidRPr="001F4F70">
        <w:rPr>
          <w:sz w:val="16"/>
        </w:rPr>
        <w:t xml:space="preserve"> looks a great deal like what Posen and Ross call </w:t>
      </w:r>
      <w:r w:rsidRPr="001F4F70">
        <w:rPr>
          <w:rStyle w:val="StyleUnderline"/>
        </w:rPr>
        <w:t>"cooperative security"</w:t>
      </w:r>
      <w:r w:rsidRPr="001F4F70">
        <w:rPr>
          <w:sz w:val="16"/>
        </w:rPr>
        <w:t xml:space="preserve"> and others call "liberal inter- nationalism"; </w:t>
      </w:r>
      <w:r w:rsidRPr="001F4F70">
        <w:rPr>
          <w:rStyle w:val="StyleUnderline"/>
        </w:rPr>
        <w:t>George W. Bush</w:t>
      </w:r>
      <w:r w:rsidRPr="001F4F70">
        <w:rPr>
          <w:sz w:val="16"/>
        </w:rPr>
        <w:t xml:space="preserve">, especially in his first term, </w:t>
      </w:r>
      <w:r w:rsidRPr="001F4F70">
        <w:rPr>
          <w:rStyle w:val="StyleUnderline"/>
        </w:rPr>
        <w:t>forged</w:t>
      </w:r>
      <w:r w:rsidRPr="001F4F70">
        <w:rPr>
          <w:sz w:val="16"/>
        </w:rPr>
        <w:t xml:space="preserve"> a strat-egy that was as close to </w:t>
      </w:r>
      <w:r w:rsidRPr="001F4F70">
        <w:rPr>
          <w:rStyle w:val="StyleUnderline"/>
        </w:rPr>
        <w:t>"primacy"</w:t>
      </w:r>
      <w:r w:rsidRPr="001F4F70">
        <w:rPr>
          <w:sz w:val="16"/>
        </w:rPr>
        <w:t xml:space="preserve"> as any president is likely to get; </w:t>
      </w:r>
      <w:r w:rsidRPr="001F4F70">
        <w:rPr>
          <w:rStyle w:val="StyleUnderline"/>
        </w:rPr>
        <w:t>and</w:t>
      </w:r>
      <w:r w:rsidRPr="001F4F70">
        <w:t xml:space="preserve"> </w:t>
      </w:r>
      <w:r w:rsidRPr="001F4F70">
        <w:rPr>
          <w:sz w:val="16"/>
        </w:rPr>
        <w:t xml:space="preserve">Barack </w:t>
      </w:r>
      <w:r w:rsidRPr="001F4F70">
        <w:rPr>
          <w:rStyle w:val="StyleUnderline"/>
        </w:rPr>
        <w:t>Obama</w:t>
      </w:r>
      <w:r w:rsidRPr="001F4F70">
        <w:rPr>
          <w:sz w:val="16"/>
        </w:rPr>
        <w:t xml:space="preserve">, despite some early flirtation with liberalism, followed a restrained realist path, which Posen and Ross label "neoisolationism" but its proponents refer to as </w:t>
      </w:r>
      <w:r w:rsidRPr="001F4F70">
        <w:rPr>
          <w:rStyle w:val="StyleUnderline"/>
        </w:rPr>
        <w:t>"strategic restraint."</w:t>
      </w:r>
      <w:r w:rsidRPr="001F4F70">
        <w:rPr>
          <w:sz w:val="16"/>
        </w:rPr>
        <w:t xml:space="preserve">82 In the lingo of political science, </w:t>
      </w:r>
      <w:r w:rsidRPr="001F4F70">
        <w:rPr>
          <w:rStyle w:val="StyleUnderline"/>
        </w:rPr>
        <w:t>we have substantial variation</w:t>
      </w:r>
      <w:r w:rsidRPr="001F4F70">
        <w:rPr>
          <w:sz w:val="16"/>
        </w:rPr>
        <w:t xml:space="preserve"> in the independent variable, more than enough to determine its effect on the phenomenon under consider-ation. The result is clear (see table 1.1). </w:t>
      </w:r>
      <w:r w:rsidRPr="009245C3">
        <w:rPr>
          <w:rStyle w:val="StyleUnderline"/>
          <w:highlight w:val="green"/>
        </w:rPr>
        <w:t>Armed-conflict</w:t>
      </w:r>
      <w:r w:rsidRPr="001F4F70">
        <w:rPr>
          <w:rStyle w:val="StyleUnderline"/>
        </w:rPr>
        <w:t xml:space="preserve"> levels </w:t>
      </w:r>
      <w:r w:rsidRPr="009245C3">
        <w:rPr>
          <w:rStyle w:val="StyleUnderline"/>
          <w:highlight w:val="green"/>
        </w:rPr>
        <w:t>fell</w:t>
      </w:r>
      <w:r w:rsidRPr="001F4F70">
        <w:rPr>
          <w:rStyle w:val="StyleUnderline"/>
        </w:rPr>
        <w:t xml:space="preserve"> steadily throughout the post—Cold War era, </w:t>
      </w:r>
      <w:r w:rsidRPr="009245C3">
        <w:rPr>
          <w:rStyle w:val="Emphasis"/>
          <w:highlight w:val="green"/>
        </w:rPr>
        <w:t>irrespective of</w:t>
      </w:r>
      <w:r w:rsidRPr="001F4F70">
        <w:rPr>
          <w:rStyle w:val="Emphasis"/>
        </w:rPr>
        <w:t xml:space="preserve"> the </w:t>
      </w:r>
      <w:r w:rsidRPr="009245C3">
        <w:rPr>
          <w:rStyle w:val="Emphasis"/>
          <w:highlight w:val="green"/>
        </w:rPr>
        <w:t>grand strategic path Washington chose</w:t>
      </w:r>
      <w:r w:rsidRPr="009245C3">
        <w:rPr>
          <w:rStyle w:val="StyleUnderline"/>
          <w:highlight w:val="green"/>
        </w:rPr>
        <w:t>. Neither</w:t>
      </w:r>
      <w:r w:rsidRPr="001F4F70">
        <w:rPr>
          <w:rStyle w:val="StyleUnderline"/>
        </w:rPr>
        <w:t xml:space="preserve"> the </w:t>
      </w:r>
      <w:r w:rsidRPr="009245C3">
        <w:rPr>
          <w:rStyle w:val="StyleUnderline"/>
          <w:highlight w:val="green"/>
        </w:rPr>
        <w:t>primacy</w:t>
      </w:r>
      <w:r w:rsidRPr="001F4F70">
        <w:rPr>
          <w:rStyle w:val="StyleUnderline"/>
        </w:rPr>
        <w:t xml:space="preserve"> of</w:t>
      </w:r>
      <w:r w:rsidRPr="001F4F70">
        <w:rPr>
          <w:sz w:val="16"/>
        </w:rPr>
        <w:t xml:space="preserve"> George W. </w:t>
      </w:r>
      <w:r w:rsidRPr="001F4F70">
        <w:rPr>
          <w:rStyle w:val="StyleUnderline"/>
        </w:rPr>
        <w:t xml:space="preserve">Bush </w:t>
      </w:r>
      <w:r w:rsidRPr="009245C3">
        <w:rPr>
          <w:rStyle w:val="StyleUnderline"/>
          <w:highlight w:val="green"/>
        </w:rPr>
        <w:t>nor</w:t>
      </w:r>
      <w:r w:rsidRPr="001F4F70">
        <w:rPr>
          <w:rStyle w:val="StyleUnderline"/>
        </w:rPr>
        <w:t xml:space="preserve"> the </w:t>
      </w:r>
      <w:r w:rsidRPr="009245C3">
        <w:rPr>
          <w:rStyle w:val="StyleUnderline"/>
          <w:highlight w:val="green"/>
        </w:rPr>
        <w:t>restraint</w:t>
      </w:r>
      <w:r w:rsidRPr="001F4F70">
        <w:rPr>
          <w:rStyle w:val="StyleUnderline"/>
        </w:rPr>
        <w:t xml:space="preserve"> of</w:t>
      </w:r>
      <w:r w:rsidRPr="001F4F70">
        <w:rPr>
          <w:sz w:val="16"/>
        </w:rPr>
        <w:t xml:space="preserve"> Barack </w:t>
      </w:r>
      <w:r w:rsidRPr="001F4F70">
        <w:rPr>
          <w:rStyle w:val="StyleUnderline"/>
        </w:rPr>
        <w:t xml:space="preserve">Obama </w:t>
      </w:r>
      <w:r w:rsidRPr="009245C3">
        <w:rPr>
          <w:rStyle w:val="StyleUnderline"/>
          <w:highlight w:val="green"/>
        </w:rPr>
        <w:t>had much effect on</w:t>
      </w:r>
      <w:r w:rsidRPr="001F4F70">
        <w:rPr>
          <w:rStyle w:val="StyleUnderline"/>
        </w:rPr>
        <w:t xml:space="preserve"> the level of global </w:t>
      </w:r>
      <w:r w:rsidRPr="009245C3">
        <w:rPr>
          <w:rStyle w:val="StyleUnderline"/>
          <w:highlight w:val="green"/>
        </w:rPr>
        <w:t>violence.</w:t>
      </w:r>
      <w:r w:rsidRPr="001F4F70">
        <w:rPr>
          <w:rStyle w:val="StyleUnderline"/>
        </w:rPr>
        <w:t xml:space="preserve"> </w:t>
      </w:r>
      <w:r w:rsidRPr="001F4F70">
        <w:rPr>
          <w:rStyle w:val="Emphasis"/>
        </w:rPr>
        <w:t>Despite continued warnings</w:t>
      </w:r>
      <w:r w:rsidRPr="001F4F70">
        <w:rPr>
          <w:sz w:val="16"/>
        </w:rPr>
        <w:t xml:space="preserve"> (and the high-profile mess in Syria), the </w:t>
      </w:r>
      <w:r w:rsidRPr="009245C3">
        <w:rPr>
          <w:rStyle w:val="Emphasis"/>
          <w:highlight w:val="green"/>
        </w:rPr>
        <w:t>world has not experienced an increase in violence while U.S.</w:t>
      </w:r>
      <w:r w:rsidRPr="001F4F70">
        <w:rPr>
          <w:rStyle w:val="Emphasis"/>
        </w:rPr>
        <w:t xml:space="preserve"> behavior </w:t>
      </w:r>
      <w:r w:rsidRPr="009245C3">
        <w:rPr>
          <w:rStyle w:val="Emphasis"/>
          <w:highlight w:val="green"/>
        </w:rPr>
        <w:t>became more restrained</w:t>
      </w:r>
      <w:r w:rsidRPr="009245C3">
        <w:rPr>
          <w:rStyle w:val="StyleUnderline"/>
          <w:highlight w:val="green"/>
        </w:rPr>
        <w:t>.</w:t>
      </w:r>
      <w:r w:rsidRPr="001F4F70">
        <w:rPr>
          <w:sz w:val="16"/>
        </w:rPr>
        <w:t xml:space="preserve"> Once again, </w:t>
      </w:r>
      <w:r w:rsidRPr="001F4F70">
        <w:rPr>
          <w:rStyle w:val="StyleUnderline"/>
        </w:rPr>
        <w:t>if the grand strategy of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is responsible for the New Peace, </w:t>
      </w:r>
      <w:r w:rsidRPr="001F4F70">
        <w:rPr>
          <w:rStyle w:val="Emphasis"/>
        </w:rPr>
        <w:t>it is leaving no trace in the evidence</w:t>
      </w:r>
      <w:r w:rsidRPr="001F4F70">
        <w:rPr>
          <w:rStyle w:val="StyleUnderline"/>
        </w:rPr>
        <w:t>. If a correlation did exist between U.S. actions and international stabil-ity</w:t>
      </w:r>
      <w:r w:rsidRPr="001F4F70">
        <w:rPr>
          <w:sz w:val="16"/>
        </w:rPr>
        <w:t xml:space="preserve">, if other states had reacted differently to fluctuations in U.S. military spending or grand strategy, </w:t>
      </w:r>
      <w:r w:rsidRPr="001F4F70">
        <w:rPr>
          <w:rStyle w:val="StyleUnderline"/>
        </w:rPr>
        <w:t>then surely hegemonic-stability theorists would argue that their expectations had been fulfilled.</w:t>
      </w:r>
      <w:r w:rsidRPr="001F4F70">
        <w:rPr>
          <w:sz w:val="16"/>
        </w:rPr>
        <w:t xml:space="preserve"> Many liberals were on the lookout for chaos while George W. Bush was in the White House, just as neoconservatives have been quick to identify apparent worldwide catastrophe under President Obama.83 If increases in vio-lence would have been evidence for the wisdom of hegemonic strate-gies, then </w:t>
      </w:r>
      <w:r w:rsidRPr="001F4F70">
        <w:rPr>
          <w:rStyle w:val="StyleUnderline"/>
        </w:rPr>
        <w:t>logical consistency demands that the lack thereof should at least pose a problem.</w:t>
      </w:r>
      <w:r w:rsidRPr="001F4F70">
        <w:rPr>
          <w:sz w:val="16"/>
        </w:rPr>
        <w:t xml:space="preserve"> As it stands, </w:t>
      </w:r>
      <w:r w:rsidRPr="001F4F70">
        <w:rPr>
          <w:rStyle w:val="Emphasis"/>
        </w:rPr>
        <w:t xml:space="preserve">the </w:t>
      </w:r>
      <w:r w:rsidRPr="009245C3">
        <w:rPr>
          <w:rStyle w:val="Emphasis"/>
          <w:highlight w:val="green"/>
        </w:rPr>
        <w:t>only evidence</w:t>
      </w:r>
      <w:r w:rsidRPr="009245C3">
        <w:rPr>
          <w:rStyle w:val="StyleUnderline"/>
          <w:highlight w:val="green"/>
        </w:rPr>
        <w:t xml:space="preserve"> we have </w:t>
      </w:r>
      <w:r w:rsidRPr="009245C3">
        <w:rPr>
          <w:rStyle w:val="Emphasis"/>
          <w:highlight w:val="green"/>
        </w:rPr>
        <w:t>regarding</w:t>
      </w:r>
      <w:r w:rsidRPr="001F4F70">
        <w:rPr>
          <w:rStyle w:val="Emphasis"/>
        </w:rPr>
        <w:t xml:space="preserve"> the </w:t>
      </w:r>
      <w:r w:rsidRPr="009245C3">
        <w:rPr>
          <w:rStyle w:val="Emphasis"/>
          <w:highlight w:val="green"/>
        </w:rPr>
        <w:t>relationship between U.S. power and</w:t>
      </w:r>
      <w:r w:rsidRPr="001F4F70">
        <w:rPr>
          <w:rStyle w:val="Emphasis"/>
        </w:rPr>
        <w:t xml:space="preserve"> international </w:t>
      </w:r>
      <w:r w:rsidRPr="009245C3">
        <w:rPr>
          <w:rStyle w:val="Emphasis"/>
          <w:highlight w:val="green"/>
        </w:rPr>
        <w:t>stability</w:t>
      </w:r>
      <w:r w:rsidRPr="009245C3">
        <w:rPr>
          <w:rStyle w:val="StyleUnderline"/>
          <w:highlight w:val="green"/>
        </w:rPr>
        <w:t xml:space="preserve"> suggests</w:t>
      </w:r>
      <w:r w:rsidRPr="001F4F70">
        <w:rPr>
          <w:rStyle w:val="StyleUnderline"/>
        </w:rPr>
        <w:t xml:space="preserve"> that </w:t>
      </w:r>
      <w:r w:rsidRPr="009245C3">
        <w:rPr>
          <w:rStyle w:val="StyleUnderline"/>
          <w:highlight w:val="green"/>
        </w:rPr>
        <w:t xml:space="preserve">the </w:t>
      </w:r>
      <w:r w:rsidRPr="009245C3">
        <w:rPr>
          <w:rStyle w:val="Emphasis"/>
          <w:highlight w:val="green"/>
        </w:rPr>
        <w:t>two are unrelated</w:t>
      </w:r>
      <w:r w:rsidRPr="009245C3">
        <w:rPr>
          <w:rStyle w:val="StyleUnderline"/>
          <w:highlight w:val="green"/>
        </w:rPr>
        <w:t>.</w:t>
      </w:r>
      <w:r w:rsidRPr="001F4F70">
        <w:rPr>
          <w:rStyle w:val="StyleUnderline"/>
        </w:rPr>
        <w:t xml:space="preserve"> The rest of the world appears quite capable and willing to operate effectively without the presence of a global police</w:t>
      </w:r>
      <w:r w:rsidRPr="001F4F70">
        <w:rPr>
          <w:strike/>
          <w:sz w:val="16"/>
        </w:rPr>
        <w:t>man</w:t>
      </w:r>
      <w:r w:rsidRPr="001F4F70">
        <w:rPr>
          <w:sz w:val="16"/>
        </w:rPr>
        <w:t xml:space="preserve">. Those who think otherwise base their view on faith alone. </w:t>
      </w:r>
      <w:r w:rsidRPr="001F4F70">
        <w:rPr>
          <w:rStyle w:val="Emphasis"/>
        </w:rPr>
        <w:t>Hegemonic stability is a belief</w:t>
      </w:r>
      <w:r w:rsidRPr="001F4F70">
        <w:rPr>
          <w:sz w:val="16"/>
        </w:rPr>
        <w:t xml:space="preserve">, in other words, </w:t>
      </w:r>
      <w:r w:rsidRPr="001F4F70">
        <w:rPr>
          <w:rStyle w:val="StyleUnderline"/>
        </w:rPr>
        <w:t>rather than an estab-lished fact</w:t>
      </w:r>
      <w:r w:rsidRPr="001F4F70">
        <w:rPr>
          <w:sz w:val="16"/>
        </w:rPr>
        <w:t xml:space="preserve">, and as such it deserves a different kind of examination. </w:t>
      </w:r>
    </w:p>
    <w:p w14:paraId="203A5E52" w14:textId="77777777" w:rsidR="000F4FEC" w:rsidRPr="00BE5320" w:rsidRDefault="000F4FEC" w:rsidP="000F4FEC">
      <w:pPr>
        <w:pStyle w:val="Heading4"/>
        <w:rPr>
          <w:rStyle w:val="Style13ptBold"/>
          <w:rFonts w:cs="Arial"/>
          <w:b/>
        </w:rPr>
      </w:pPr>
      <w:r w:rsidRPr="00BE5320">
        <w:rPr>
          <w:rStyle w:val="Style13ptBold"/>
          <w:rFonts w:cs="Arial"/>
          <w:b/>
        </w:rPr>
        <w:t>It’s unsustainable, but holding on convinces China of containment, which flips them toward adventurism</w:t>
      </w:r>
    </w:p>
    <w:p w14:paraId="7A413C4A" w14:textId="77777777" w:rsidR="000F4FEC" w:rsidRPr="001F4F70" w:rsidRDefault="000F4FEC" w:rsidP="000F4FEC">
      <w:r w:rsidRPr="001F4F70">
        <w:t xml:space="preserve">Paul </w:t>
      </w:r>
      <w:r w:rsidRPr="001F4F70">
        <w:rPr>
          <w:rStyle w:val="Style13ptBold"/>
        </w:rPr>
        <w:t>Heer 19</w:t>
      </w:r>
      <w:r w:rsidRPr="001F4F70">
        <w:t>. Former National Intelligence Officer for East Asia in the Office of the Director of National Intelligence, Adjunct Professor at George Washington University’s Elliott School of International Affairs, “Rethinking U.S. Primacy in East Asia”, National Interest, 1/8/2019, https://nationalinterest.org/blog/skeptics/rethinking-us-primacy-east-asia-40972</w:t>
      </w:r>
    </w:p>
    <w:p w14:paraId="33B2CE2E" w14:textId="77777777" w:rsidR="000F4FEC" w:rsidRPr="00BE5320" w:rsidRDefault="000F4FEC" w:rsidP="000F4FEC">
      <w:pPr>
        <w:rPr>
          <w:sz w:val="16"/>
        </w:rPr>
      </w:pPr>
      <w:r w:rsidRPr="001F4F70">
        <w:rPr>
          <w:sz w:val="16"/>
        </w:rPr>
        <w:t xml:space="preserve">American policy in the Western Pacific has long been framed in terms of preventing the emergence of an exclusive, hostile hegemon that could threaten vital U.S. interests and deny American access there. The Trump administration’s National Security Strategy and National Defense Strategy respectively assert that “China seeks to displace the United States” in East Asia and thus achieve “Indo-Pacific regional hegemony.” Avoiding this possibility has required Washington, also as a matter of policy, to maintain its own </w:t>
      </w:r>
      <w:r w:rsidRPr="009245C3">
        <w:rPr>
          <w:rStyle w:val="StyleUnderline"/>
          <w:highlight w:val="green"/>
        </w:rPr>
        <w:t>hegemony</w:t>
      </w:r>
      <w:r w:rsidRPr="001F4F70">
        <w:rPr>
          <w:rStyle w:val="StyleUnderline"/>
        </w:rPr>
        <w:t xml:space="preserve"> in the region</w:t>
      </w:r>
      <w:r w:rsidRPr="001F4F70">
        <w:rPr>
          <w:sz w:val="16"/>
        </w:rPr>
        <w:t xml:space="preserve"> (although we prefer to call it “primacy” or “preeminence”) as the best and only guarantee against such a danger. This mantra was central to the Obama administration’s “rebalance” in East Asia, and remains central to the Trump administration’s advocacy of a “Free and Open Indo-Pacific.” But this policy mantra </w:t>
      </w:r>
      <w:r w:rsidRPr="001F4F70">
        <w:rPr>
          <w:rStyle w:val="StyleUnderline"/>
        </w:rPr>
        <w:t xml:space="preserve">has two fundamental problems: it </w:t>
      </w:r>
      <w:r w:rsidRPr="009245C3">
        <w:rPr>
          <w:rStyle w:val="StyleUnderline"/>
          <w:highlight w:val="green"/>
        </w:rPr>
        <w:t>mischaracterizes China’s</w:t>
      </w:r>
      <w:r w:rsidRPr="001F4F70">
        <w:rPr>
          <w:rStyle w:val="StyleUnderline"/>
        </w:rPr>
        <w:t xml:space="preserve"> strategic </w:t>
      </w:r>
      <w:r w:rsidRPr="009245C3">
        <w:rPr>
          <w:rStyle w:val="StyleUnderline"/>
          <w:highlight w:val="green"/>
        </w:rPr>
        <w:t>intentions</w:t>
      </w:r>
      <w:r w:rsidRPr="001F4F70">
        <w:rPr>
          <w:sz w:val="16"/>
        </w:rPr>
        <w:t xml:space="preserve"> in the region, </w:t>
      </w:r>
      <w:r w:rsidRPr="009245C3">
        <w:rPr>
          <w:rStyle w:val="StyleUnderline"/>
          <w:highlight w:val="green"/>
        </w:rPr>
        <w:t>and</w:t>
      </w:r>
      <w:r w:rsidRPr="001F4F70">
        <w:rPr>
          <w:rStyle w:val="StyleUnderline"/>
        </w:rPr>
        <w:t xml:space="preserve"> it </w:t>
      </w:r>
      <w:r w:rsidRPr="009245C3">
        <w:rPr>
          <w:rStyle w:val="StyleUnderline"/>
          <w:highlight w:val="green"/>
        </w:rPr>
        <w:t>is</w:t>
      </w:r>
      <w:r w:rsidRPr="001F4F70">
        <w:rPr>
          <w:rStyle w:val="StyleUnderline"/>
        </w:rPr>
        <w:t xml:space="preserve"> based on a</w:t>
      </w:r>
      <w:r w:rsidRPr="001F4F70">
        <w:rPr>
          <w:sz w:val="16"/>
        </w:rPr>
        <w:t xml:space="preserve"> U.S. strategic </w:t>
      </w:r>
      <w:r w:rsidRPr="001F4F70">
        <w:rPr>
          <w:rStyle w:val="StyleUnderline"/>
        </w:rPr>
        <w:t xml:space="preserve">objective that is probably </w:t>
      </w:r>
      <w:r w:rsidRPr="009245C3">
        <w:rPr>
          <w:rStyle w:val="Emphasis"/>
          <w:highlight w:val="green"/>
        </w:rPr>
        <w:t>no longer achievable</w:t>
      </w:r>
      <w:r w:rsidRPr="001F4F70">
        <w:rPr>
          <w:sz w:val="16"/>
        </w:rPr>
        <w:t xml:space="preserve">. </w:t>
      </w:r>
      <w:r w:rsidRPr="001F4F70">
        <w:rPr>
          <w:rStyle w:val="StyleUnderline"/>
        </w:rPr>
        <w:t xml:space="preserve">First, </w:t>
      </w:r>
      <w:r w:rsidRPr="009245C3">
        <w:rPr>
          <w:rStyle w:val="StyleUnderline"/>
          <w:highlight w:val="green"/>
        </w:rPr>
        <w:t>China is</w:t>
      </w:r>
      <w:r w:rsidRPr="001F4F70">
        <w:rPr>
          <w:rStyle w:val="StyleUnderline"/>
        </w:rPr>
        <w:t xml:space="preserve"> pursuing hegemony in East Asia, but </w:t>
      </w:r>
      <w:r w:rsidRPr="009245C3">
        <w:rPr>
          <w:rStyle w:val="Emphasis"/>
          <w:highlight w:val="green"/>
        </w:rPr>
        <w:t>not</w:t>
      </w:r>
      <w:r w:rsidRPr="001F4F70">
        <w:rPr>
          <w:rStyle w:val="Emphasis"/>
        </w:rPr>
        <w:t xml:space="preserve"> an exclusive </w:t>
      </w:r>
      <w:r w:rsidRPr="009245C3">
        <w:rPr>
          <w:rStyle w:val="Emphasis"/>
          <w:highlight w:val="green"/>
        </w:rPr>
        <w:t>hostile</w:t>
      </w:r>
      <w:r w:rsidRPr="001F4F70">
        <w:rPr>
          <w:rStyle w:val="StyleUnderline"/>
        </w:rPr>
        <w:t xml:space="preserve"> hegemony. It is not trying to extrude the </w:t>
      </w:r>
      <w:r w:rsidRPr="001F4F70">
        <w:rPr>
          <w:rStyle w:val="Emphasis"/>
        </w:rPr>
        <w:t>U</w:t>
      </w:r>
      <w:r w:rsidRPr="001F4F70">
        <w:rPr>
          <w:sz w:val="16"/>
        </w:rPr>
        <w:t xml:space="preserve">nited </w:t>
      </w:r>
      <w:r w:rsidRPr="001F4F70">
        <w:rPr>
          <w:rStyle w:val="Emphasis"/>
        </w:rPr>
        <w:t>S</w:t>
      </w:r>
      <w:r w:rsidRPr="001F4F70">
        <w:rPr>
          <w:sz w:val="16"/>
        </w:rPr>
        <w:t xml:space="preserve">tates </w:t>
      </w:r>
      <w:r w:rsidRPr="001F4F70">
        <w:rPr>
          <w:rStyle w:val="StyleUnderline"/>
        </w:rPr>
        <w:t>from the region or deny American access there. The Chinese have long recognized the utility—and</w:t>
      </w:r>
      <w:r w:rsidRPr="001F4F70">
        <w:rPr>
          <w:sz w:val="16"/>
        </w:rPr>
        <w:t xml:space="preserve"> the </w:t>
      </w:r>
      <w:r w:rsidRPr="001F4F70">
        <w:rPr>
          <w:rStyle w:val="StyleUnderline"/>
        </w:rPr>
        <w:t>benefits to China</w:t>
      </w:r>
      <w:r w:rsidRPr="001F4F70">
        <w:rPr>
          <w:sz w:val="16"/>
        </w:rPr>
        <w:t xml:space="preserve"> itself—</w:t>
      </w:r>
      <w:r w:rsidRPr="001F4F70">
        <w:rPr>
          <w:rStyle w:val="StyleUnderline"/>
        </w:rPr>
        <w:t xml:space="preserve">of U.S. engagement with the region, and </w:t>
      </w:r>
      <w:r w:rsidRPr="009245C3">
        <w:rPr>
          <w:rStyle w:val="StyleUnderline"/>
          <w:highlight w:val="green"/>
        </w:rPr>
        <w:t>they</w:t>
      </w:r>
      <w:r w:rsidRPr="001F4F70">
        <w:rPr>
          <w:rStyle w:val="StyleUnderline"/>
        </w:rPr>
        <w:t xml:space="preserve"> have </w:t>
      </w:r>
      <w:r w:rsidRPr="009245C3">
        <w:rPr>
          <w:rStyle w:val="StyleUnderline"/>
          <w:highlight w:val="green"/>
        </w:rPr>
        <w:t>indicated receptivity to</w:t>
      </w:r>
      <w:r w:rsidRPr="001F4F70">
        <w:rPr>
          <w:rStyle w:val="StyleUnderline"/>
        </w:rPr>
        <w:t xml:space="preserve"> peaceful coexistence and </w:t>
      </w:r>
      <w:r w:rsidRPr="009245C3">
        <w:rPr>
          <w:rStyle w:val="StyleUnderline"/>
          <w:highlight w:val="green"/>
        </w:rPr>
        <w:t>overlapping spheres</w:t>
      </w:r>
      <w:r w:rsidRPr="001F4F70">
        <w:rPr>
          <w:rStyle w:val="StyleUnderline"/>
        </w:rPr>
        <w:t xml:space="preserve"> of influence</w:t>
      </w:r>
      <w:r w:rsidRPr="001F4F70">
        <w:rPr>
          <w:sz w:val="16"/>
        </w:rPr>
        <w:t xml:space="preserve"> with the United States there. Moreover, </w:t>
      </w:r>
      <w:r w:rsidRPr="001F4F70">
        <w:rPr>
          <w:rStyle w:val="StyleUnderline"/>
        </w:rPr>
        <w:t>China is not trying to impose its</w:t>
      </w:r>
      <w:r w:rsidRPr="001F4F70">
        <w:rPr>
          <w:sz w:val="16"/>
        </w:rPr>
        <w:t xml:space="preserve"> political or economic </w:t>
      </w:r>
      <w:r w:rsidRPr="001F4F70">
        <w:rPr>
          <w:rStyle w:val="StyleUnderline"/>
        </w:rPr>
        <w:t>system on its neighbors, and</w:t>
      </w:r>
      <w:r w:rsidRPr="001F4F70">
        <w:rPr>
          <w:sz w:val="16"/>
        </w:rPr>
        <w:t xml:space="preserve"> </w:t>
      </w:r>
      <w:r w:rsidRPr="001F4F70">
        <w:rPr>
          <w:sz w:val="16"/>
        </w:rPr>
        <w:lastRenderedPageBreak/>
        <w:t xml:space="preserve">it </w:t>
      </w:r>
      <w:r w:rsidRPr="001F4F70">
        <w:rPr>
          <w:rStyle w:val="StyleUnderline"/>
        </w:rPr>
        <w:t>does not seek</w:t>
      </w:r>
      <w:r w:rsidRPr="001F4F70">
        <w:rPr>
          <w:sz w:val="16"/>
        </w:rPr>
        <w:t xml:space="preserve"> to </w:t>
      </w:r>
      <w:r w:rsidRPr="001F4F70">
        <w:rPr>
          <w:rStyle w:val="StyleUnderline"/>
        </w:rPr>
        <w:t>obstruct</w:t>
      </w:r>
      <w:r w:rsidRPr="001F4F70">
        <w:rPr>
          <w:sz w:val="16"/>
        </w:rPr>
        <w:t xml:space="preserve"> commercial </w:t>
      </w:r>
      <w:r w:rsidRPr="001F4F70">
        <w:rPr>
          <w:rStyle w:val="StyleUnderline"/>
        </w:rPr>
        <w:t>freedom of navigation</w:t>
      </w:r>
      <w:r w:rsidRPr="001F4F70">
        <w:rPr>
          <w:sz w:val="16"/>
        </w:rPr>
        <w:t xml:space="preserve"> in the region (because no country is more dependent on freedom of the seas than China itself). In short, Beijing wants to extend its power and influence within East Asia, but not as part of a “winner-take-all” contest. China does have unsettled and vexing sovereignty claims over Taiwan, most of the islands and other features in the East and South China Seas, and their adjacent waters. Although Beijing has demonstrated a willingness to use force in defense or pursuit of these claims, it is not looking for excuses to do so. Whether these disputes can be managed or resolved in a way that is mutually acceptable to the relevant parties and consistent with U.S. interests in the region is an open, long-term question. But that possibility should not be ruled out on the basis of—or made more difficult by—false assumptions of irreconcilable interests. On the contrary, it should be pursued on the basis of a recognition that </w:t>
      </w:r>
      <w:r w:rsidRPr="009245C3">
        <w:rPr>
          <w:rStyle w:val="StyleUnderline"/>
          <w:highlight w:val="green"/>
        </w:rPr>
        <w:t>all</w:t>
      </w:r>
      <w:r w:rsidRPr="001F4F70">
        <w:rPr>
          <w:rStyle w:val="StyleUnderline"/>
        </w:rPr>
        <w:t xml:space="preserve"> the </w:t>
      </w:r>
      <w:r w:rsidRPr="009245C3">
        <w:rPr>
          <w:rStyle w:val="StyleUnderline"/>
          <w:highlight w:val="green"/>
        </w:rPr>
        <w:t>parties want to avoid conflict</w:t>
      </w:r>
      <w:r w:rsidRPr="001F4F70">
        <w:rPr>
          <w:rStyle w:val="StyleUnderline"/>
        </w:rPr>
        <w:t>—and</w:t>
      </w:r>
      <w:r w:rsidRPr="001F4F70">
        <w:rPr>
          <w:sz w:val="16"/>
        </w:rPr>
        <w:t xml:space="preserve"> that the </w:t>
      </w:r>
      <w:r w:rsidRPr="001F4F70">
        <w:rPr>
          <w:rStyle w:val="StyleUnderline"/>
        </w:rPr>
        <w:t>sovereignty disputes</w:t>
      </w:r>
      <w:r w:rsidRPr="001F4F70">
        <w:rPr>
          <w:sz w:val="16"/>
        </w:rPr>
        <w:t xml:space="preserve"> in the region ultimately </w:t>
      </w:r>
      <w:r w:rsidRPr="001F4F70">
        <w:rPr>
          <w:rStyle w:val="StyleUnderline"/>
        </w:rPr>
        <w:t>are not military problems requiring military solutions</w:t>
      </w:r>
      <w:r w:rsidRPr="001F4F70">
        <w:rPr>
          <w:sz w:val="16"/>
        </w:rPr>
        <w:t xml:space="preserve">. And since Washington has never been opposed in principle to reunification between China and Taiwan as long as it is peaceful, and similarly takes no position on the ultimate sovereignty of the other disputed features, their long-term disposition need not be the litmus test of either U.S. or Chinese hegemony in the region. Of course, China would prefer not to have forward-deployed U.S. military forces in the Western Pacific that could be used against it, but </w:t>
      </w:r>
      <w:r w:rsidRPr="009245C3">
        <w:rPr>
          <w:rStyle w:val="StyleUnderline"/>
          <w:highlight w:val="green"/>
        </w:rPr>
        <w:t>Beijing</w:t>
      </w:r>
      <w:r w:rsidRPr="001F4F70">
        <w:rPr>
          <w:sz w:val="16"/>
        </w:rPr>
        <w:t xml:space="preserve"> has long tolerated and arguably </w:t>
      </w:r>
      <w:r w:rsidRPr="009245C3">
        <w:rPr>
          <w:rStyle w:val="StyleUnderline"/>
          <w:highlight w:val="green"/>
        </w:rPr>
        <w:t>could</w:t>
      </w:r>
      <w:r w:rsidRPr="001F4F70">
        <w:rPr>
          <w:rStyle w:val="StyleUnderline"/>
        </w:rPr>
        <w:t xml:space="preserve"> </w:t>
      </w:r>
      <w:r w:rsidRPr="001F4F70">
        <w:rPr>
          <w:rStyle w:val="Emphasis"/>
        </w:rPr>
        <w:t xml:space="preserve">indefinitely </w:t>
      </w:r>
      <w:r w:rsidRPr="009245C3">
        <w:rPr>
          <w:rStyle w:val="Emphasis"/>
          <w:highlight w:val="green"/>
        </w:rPr>
        <w:t>tolerate</w:t>
      </w:r>
      <w:r w:rsidRPr="001F4F70">
        <w:rPr>
          <w:sz w:val="16"/>
        </w:rPr>
        <w:t xml:space="preserve"> an </w:t>
      </w:r>
      <w:r w:rsidRPr="009245C3">
        <w:rPr>
          <w:rStyle w:val="StyleUnderline"/>
          <w:highlight w:val="green"/>
        </w:rPr>
        <w:t>American</w:t>
      </w:r>
      <w:r w:rsidRPr="001F4F70">
        <w:rPr>
          <w:rStyle w:val="StyleUnderline"/>
        </w:rPr>
        <w:t xml:space="preserve"> military </w:t>
      </w:r>
      <w:r w:rsidRPr="009245C3">
        <w:rPr>
          <w:rStyle w:val="StyleUnderline"/>
          <w:highlight w:val="green"/>
        </w:rPr>
        <w:t>presence</w:t>
      </w:r>
      <w:r w:rsidRPr="001F4F70">
        <w:rPr>
          <w:sz w:val="16"/>
        </w:rPr>
        <w:t xml:space="preserve"> in the region—</w:t>
      </w:r>
      <w:r w:rsidRPr="009245C3">
        <w:rPr>
          <w:rStyle w:val="StyleUnderline"/>
          <w:highlight w:val="green"/>
        </w:rPr>
        <w:t>unless</w:t>
      </w:r>
      <w:r w:rsidRPr="001F4F70">
        <w:rPr>
          <w:rStyle w:val="StyleUnderline"/>
        </w:rPr>
        <w:t xml:space="preserve"> that</w:t>
      </w:r>
      <w:r w:rsidRPr="001F4F70">
        <w:rPr>
          <w:sz w:val="16"/>
        </w:rPr>
        <w:t xml:space="preserve"> presence </w:t>
      </w:r>
      <w:r w:rsidRPr="001F4F70">
        <w:rPr>
          <w:rStyle w:val="StyleUnderline"/>
        </w:rPr>
        <w:t>is clearly</w:t>
      </w:r>
      <w:r w:rsidRPr="001F4F70">
        <w:rPr>
          <w:sz w:val="16"/>
        </w:rPr>
        <w:t xml:space="preserve"> and exclusively </w:t>
      </w:r>
      <w:r w:rsidRPr="009245C3">
        <w:rPr>
          <w:rStyle w:val="StyleUnderline"/>
          <w:highlight w:val="green"/>
        </w:rPr>
        <w:t>aimed at</w:t>
      </w:r>
      <w:r w:rsidRPr="001F4F70">
        <w:rPr>
          <w:sz w:val="16"/>
        </w:rPr>
        <w:t xml:space="preserve"> coercing or </w:t>
      </w:r>
      <w:r w:rsidRPr="009245C3">
        <w:rPr>
          <w:rStyle w:val="StyleUnderline"/>
          <w:highlight w:val="green"/>
        </w:rPr>
        <w:t>containing</w:t>
      </w:r>
      <w:r w:rsidRPr="001F4F70">
        <w:rPr>
          <w:rStyle w:val="StyleUnderline"/>
        </w:rPr>
        <w:t xml:space="preserve"> China</w:t>
      </w:r>
      <w:r w:rsidRPr="001F4F70">
        <w:rPr>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The Chinese almost certainly recognize that exclusive control or “domination” of the neighborhood is not achievable at any reasonable cost, and that pursuing it would be counterproductive by inviting pushback and challenges that would negate the objective. So what would Chinese “hegemony” in East Asia mean or look like? Beijing probably thinks in terms of something much like American primacy in the Western Hemisphere: a model in which </w:t>
      </w:r>
      <w:r w:rsidRPr="009245C3">
        <w:rPr>
          <w:rStyle w:val="StyleUnderline"/>
          <w:highlight w:val="green"/>
        </w:rPr>
        <w:t>China</w:t>
      </w:r>
      <w:r w:rsidRPr="001F4F70">
        <w:rPr>
          <w:sz w:val="16"/>
        </w:rPr>
        <w:t xml:space="preserve"> is generally recognized and acknowledged as the de facto central or primary power in the region, but </w:t>
      </w:r>
      <w:r w:rsidRPr="009245C3">
        <w:rPr>
          <w:rStyle w:val="StyleUnderline"/>
          <w:highlight w:val="green"/>
        </w:rPr>
        <w:t xml:space="preserve">has </w:t>
      </w:r>
      <w:r w:rsidRPr="009245C3">
        <w:rPr>
          <w:rStyle w:val="Emphasis"/>
          <w:highlight w:val="green"/>
        </w:rPr>
        <w:t>little</w:t>
      </w:r>
      <w:r w:rsidRPr="001F4F70">
        <w:rPr>
          <w:rStyle w:val="Emphasis"/>
        </w:rPr>
        <w:t xml:space="preserve"> need or </w:t>
      </w:r>
      <w:r w:rsidRPr="009245C3">
        <w:rPr>
          <w:rStyle w:val="Emphasis"/>
          <w:highlight w:val="green"/>
        </w:rPr>
        <w:t>incentive for</w:t>
      </w:r>
      <w:r w:rsidRPr="001F4F70">
        <w:rPr>
          <w:rStyle w:val="Emphasis"/>
        </w:rPr>
        <w:t xml:space="preserve"> militarily </w:t>
      </w:r>
      <w:r w:rsidRPr="009245C3">
        <w:rPr>
          <w:rStyle w:val="Emphasis"/>
          <w:highlight w:val="green"/>
        </w:rPr>
        <w:t>adventurism</w:t>
      </w:r>
      <w:r w:rsidRPr="009245C3">
        <w:rPr>
          <w:rStyle w:val="StyleUnderline"/>
          <w:highlight w:val="green"/>
        </w:rPr>
        <w:t xml:space="preserve"> because</w:t>
      </w:r>
      <w:r w:rsidRPr="001F4F70">
        <w:rPr>
          <w:rStyle w:val="StyleUnderline"/>
        </w:rPr>
        <w:t xml:space="preserve"> the mutual </w:t>
      </w:r>
      <w:r w:rsidRPr="009245C3">
        <w:rPr>
          <w:rStyle w:val="StyleUnderline"/>
          <w:highlight w:val="green"/>
        </w:rPr>
        <w:t>benefits of</w:t>
      </w:r>
      <w:r w:rsidRPr="001F4F70">
        <w:rPr>
          <w:rStyle w:val="StyleUnderline"/>
        </w:rPr>
        <w:t xml:space="preserve"> economic </w:t>
      </w:r>
      <w:r w:rsidRPr="009245C3">
        <w:rPr>
          <w:rStyle w:val="Emphasis"/>
          <w:highlight w:val="green"/>
        </w:rPr>
        <w:t>interdependence</w:t>
      </w:r>
      <w:r w:rsidRPr="009245C3">
        <w:rPr>
          <w:rStyle w:val="StyleUnderline"/>
          <w:highlight w:val="green"/>
        </w:rPr>
        <w:t xml:space="preserve"> prevail and</w:t>
      </w:r>
      <w:r w:rsidRPr="001F4F70">
        <w:rPr>
          <w:rStyle w:val="StyleUnderline"/>
        </w:rPr>
        <w:t xml:space="preserve"> the </w:t>
      </w:r>
      <w:r w:rsidRPr="009245C3">
        <w:rPr>
          <w:rStyle w:val="StyleUnderline"/>
          <w:highlight w:val="green"/>
        </w:rPr>
        <w:t>neighbors have no reason</w:t>
      </w:r>
      <w:r w:rsidRPr="001F4F70">
        <w:rPr>
          <w:sz w:val="16"/>
        </w:rPr>
        <w:t>—and inherent disincentives—</w:t>
      </w:r>
      <w:r w:rsidRPr="009245C3">
        <w:rPr>
          <w:rStyle w:val="StyleUnderline"/>
          <w:highlight w:val="green"/>
        </w:rPr>
        <w:t>to challenge China’s</w:t>
      </w:r>
      <w:r w:rsidRPr="001F4F70">
        <w:rPr>
          <w:rStyle w:val="StyleUnderline"/>
        </w:rPr>
        <w:t xml:space="preserve"> vital interests or </w:t>
      </w:r>
      <w:r w:rsidRPr="009245C3">
        <w:rPr>
          <w:rStyle w:val="StyleUnderline"/>
          <w:highlight w:val="green"/>
        </w:rPr>
        <w:t>security</w:t>
      </w:r>
      <w:r w:rsidRPr="001F4F70">
        <w:rPr>
          <w:sz w:val="16"/>
        </w:rPr>
        <w:t xml:space="preserve">. And as a parallel to China’s economic and diplomatic engagement in Latin America, Beijing would neither exclude nor be hostile to continued U.S. engagement in East Asia. A standard counterargument to this relatively benign scenario is that Beijing would not be content with it for long because China’s strategic ambitions will expand as its capabilities grow. This is a valid hypothesis, but it usually overlooks the greater possibility that China’s external ambitions will expand not because its inherent capabilities have grown, but because Beijing sees the need to be more assertive in response to external challenges to Chinese interests or security. Indeed, </w:t>
      </w:r>
      <w:r w:rsidRPr="001F4F70">
        <w:rPr>
          <w:rStyle w:val="StyleUnderline"/>
        </w:rPr>
        <w:t xml:space="preserve">much of </w:t>
      </w:r>
      <w:r w:rsidRPr="009245C3">
        <w:rPr>
          <w:rStyle w:val="StyleUnderline"/>
          <w:highlight w:val="green"/>
        </w:rPr>
        <w:t>China’s “assertiveness”</w:t>
      </w:r>
      <w:r w:rsidRPr="001F4F70">
        <w:rPr>
          <w:rStyle w:val="StyleUnderline"/>
        </w:rPr>
        <w:t xml:space="preserve"> within East Asia</w:t>
      </w:r>
      <w:r w:rsidRPr="001F4F70">
        <w:rPr>
          <w:sz w:val="16"/>
        </w:rPr>
        <w:t xml:space="preserve"> over the past decade—when Beijing probably would prefer to focus on domestic priorities—</w:t>
      </w:r>
      <w:r w:rsidRPr="009245C3">
        <w:rPr>
          <w:rStyle w:val="StyleUnderline"/>
          <w:highlight w:val="green"/>
        </w:rPr>
        <w:t xml:space="preserve">has been a </w:t>
      </w:r>
      <w:r w:rsidRPr="009245C3">
        <w:rPr>
          <w:rStyle w:val="Emphasis"/>
          <w:highlight w:val="green"/>
        </w:rPr>
        <w:t>reaction</w:t>
      </w:r>
      <w:r w:rsidRPr="009245C3">
        <w:rPr>
          <w:rStyle w:val="StyleUnderline"/>
          <w:highlight w:val="green"/>
        </w:rPr>
        <w:t xml:space="preserve"> to</w:t>
      </w:r>
      <w:r w:rsidRPr="001F4F70">
        <w:rPr>
          <w:sz w:val="16"/>
        </w:rPr>
        <w:t xml:space="preserve"> such </w:t>
      </w:r>
      <w:r w:rsidRPr="001F4F70">
        <w:rPr>
          <w:rStyle w:val="StyleUnderline"/>
        </w:rPr>
        <w:t xml:space="preserve">perceived </w:t>
      </w:r>
      <w:r w:rsidRPr="009245C3">
        <w:rPr>
          <w:rStyle w:val="StyleUnderline"/>
          <w:highlight w:val="green"/>
        </w:rPr>
        <w:t>challenges</w:t>
      </w:r>
      <w:r w:rsidRPr="001F4F70">
        <w:rPr>
          <w:sz w:val="16"/>
        </w:rPr>
        <w:t xml:space="preserve">. Accordingly, </w:t>
      </w:r>
      <w:r w:rsidRPr="009245C3">
        <w:rPr>
          <w:rStyle w:val="StyleUnderline"/>
          <w:highlight w:val="green"/>
        </w:rPr>
        <w:t>Beijing’s willingness to settle</w:t>
      </w:r>
      <w:r w:rsidRPr="001F4F70">
        <w:rPr>
          <w:rStyle w:val="StyleUnderline"/>
        </w:rPr>
        <w:t xml:space="preserve"> for a</w:t>
      </w:r>
      <w:r w:rsidRPr="001F4F70">
        <w:rPr>
          <w:sz w:val="16"/>
        </w:rPr>
        <w:t xml:space="preserve"> narrowly-defined, </w:t>
      </w:r>
      <w:r w:rsidRPr="001F4F70">
        <w:rPr>
          <w:rStyle w:val="StyleUnderline"/>
        </w:rPr>
        <w:t>peaceable version of</w:t>
      </w:r>
      <w:r w:rsidRPr="001F4F70">
        <w:rPr>
          <w:sz w:val="16"/>
        </w:rPr>
        <w:t xml:space="preserve"> regional </w:t>
      </w:r>
      <w:r w:rsidRPr="001F4F70">
        <w:rPr>
          <w:rStyle w:val="StyleUnderline"/>
        </w:rPr>
        <w:t xml:space="preserve">preeminence </w:t>
      </w:r>
      <w:r w:rsidRPr="009245C3">
        <w:rPr>
          <w:rStyle w:val="StyleUnderline"/>
          <w:highlight w:val="green"/>
        </w:rPr>
        <w:t xml:space="preserve">will </w:t>
      </w:r>
      <w:r w:rsidRPr="009245C3">
        <w:rPr>
          <w:rStyle w:val="Emphasis"/>
          <w:highlight w:val="green"/>
        </w:rPr>
        <w:t>depend heavily</w:t>
      </w:r>
      <w:r w:rsidRPr="009245C3">
        <w:rPr>
          <w:rStyle w:val="StyleUnderline"/>
          <w:highlight w:val="green"/>
        </w:rPr>
        <w:t xml:space="preserve"> on whether</w:t>
      </w:r>
      <w:r w:rsidRPr="001F4F70">
        <w:rPr>
          <w:rStyle w:val="StyleUnderline"/>
        </w:rPr>
        <w:t xml:space="preserve"> it perceives</w:t>
      </w:r>
      <w:r w:rsidRPr="001F4F70">
        <w:rPr>
          <w:sz w:val="16"/>
        </w:rPr>
        <w:t xml:space="preserve"> other countries—especially </w:t>
      </w:r>
      <w:r w:rsidRPr="009245C3">
        <w:rPr>
          <w:rStyle w:val="StyleUnderline"/>
          <w:highlight w:val="green"/>
        </w:rPr>
        <w:t xml:space="preserve">the </w:t>
      </w:r>
      <w:r w:rsidRPr="009245C3">
        <w:rPr>
          <w:rStyle w:val="Emphasis"/>
          <w:highlight w:val="green"/>
        </w:rPr>
        <w:t>U</w:t>
      </w:r>
      <w:r w:rsidRPr="001F4F70">
        <w:rPr>
          <w:sz w:val="16"/>
        </w:rPr>
        <w:t xml:space="preserve">nited </w:t>
      </w:r>
      <w:r w:rsidRPr="009245C3">
        <w:rPr>
          <w:rStyle w:val="Emphasis"/>
          <w:highlight w:val="green"/>
        </w:rPr>
        <w:t>S</w:t>
      </w:r>
      <w:r w:rsidRPr="001F4F70">
        <w:rPr>
          <w:sz w:val="16"/>
        </w:rPr>
        <w:t>tates—</w:t>
      </w:r>
      <w:r w:rsidRPr="001F4F70">
        <w:rPr>
          <w:rStyle w:val="StyleUnderline"/>
        </w:rPr>
        <w:t xml:space="preserve">as </w:t>
      </w:r>
      <w:r w:rsidRPr="009245C3">
        <w:rPr>
          <w:rStyle w:val="StyleUnderline"/>
          <w:highlight w:val="green"/>
        </w:rPr>
        <w:t>try</w:t>
      </w:r>
      <w:r w:rsidRPr="001F4F70">
        <w:rPr>
          <w:rStyle w:val="StyleUnderline"/>
        </w:rPr>
        <w:t xml:space="preserve">ing </w:t>
      </w:r>
      <w:r w:rsidRPr="009245C3">
        <w:rPr>
          <w:rStyle w:val="StyleUnderline"/>
          <w:highlight w:val="green"/>
        </w:rPr>
        <w:t>to</w:t>
      </w:r>
      <w:r w:rsidRPr="001F4F70">
        <w:rPr>
          <w:sz w:val="16"/>
        </w:rPr>
        <w:t xml:space="preserve"> deny China this option and instead </w:t>
      </w:r>
      <w:r w:rsidRPr="009245C3">
        <w:rPr>
          <w:rStyle w:val="StyleUnderline"/>
          <w:highlight w:val="green"/>
        </w:rPr>
        <w:t>obstruct</w:t>
      </w:r>
      <w:r w:rsidRPr="001F4F70">
        <w:rPr>
          <w:rStyle w:val="StyleUnderline"/>
        </w:rPr>
        <w:t xml:space="preserve"> Chinese interests</w:t>
      </w:r>
      <w:r w:rsidRPr="001F4F70">
        <w:rPr>
          <w:sz w:val="16"/>
        </w:rPr>
        <w:t xml:space="preserve"> or security in the region. This leads to the second inherent problem with the mantra that the United States must maintain its primacy in the Western Pacific to prevent a hostile rival hegemon: </w:t>
      </w:r>
      <w:r w:rsidRPr="001F4F70">
        <w:rPr>
          <w:rStyle w:val="StyleUnderline"/>
        </w:rPr>
        <w:t xml:space="preserve">U.S. </w:t>
      </w:r>
      <w:r w:rsidRPr="009245C3">
        <w:rPr>
          <w:rStyle w:val="StyleUnderline"/>
          <w:highlight w:val="green"/>
        </w:rPr>
        <w:t>primacy</w:t>
      </w:r>
      <w:r w:rsidRPr="001F4F70">
        <w:rPr>
          <w:rStyle w:val="StyleUnderline"/>
        </w:rPr>
        <w:t xml:space="preserve"> in the region itself </w:t>
      </w:r>
      <w:r w:rsidRPr="009245C3">
        <w:rPr>
          <w:rStyle w:val="StyleUnderline"/>
          <w:highlight w:val="green"/>
        </w:rPr>
        <w:t xml:space="preserve">is </w:t>
      </w:r>
      <w:r w:rsidRPr="009245C3">
        <w:rPr>
          <w:rStyle w:val="Emphasis"/>
          <w:highlight w:val="green"/>
        </w:rPr>
        <w:t>not sustainable</w:t>
      </w:r>
      <w:r w:rsidRPr="009245C3">
        <w:rPr>
          <w:rStyle w:val="StyleUnderline"/>
          <w:highlight w:val="green"/>
        </w:rPr>
        <w:t>, and</w:t>
      </w:r>
      <w:r w:rsidRPr="001F4F70">
        <w:rPr>
          <w:rStyle w:val="StyleUnderline"/>
        </w:rPr>
        <w:t xml:space="preserve"> trying to sustain it </w:t>
      </w:r>
      <w:r w:rsidRPr="009245C3">
        <w:rPr>
          <w:rStyle w:val="StyleUnderline"/>
          <w:highlight w:val="green"/>
        </w:rPr>
        <w:t>will</w:t>
      </w:r>
      <w:r w:rsidRPr="001F4F70">
        <w:rPr>
          <w:rStyle w:val="StyleUnderline"/>
        </w:rPr>
        <w:t xml:space="preserve"> probably </w:t>
      </w:r>
      <w:r w:rsidRPr="009245C3">
        <w:rPr>
          <w:rStyle w:val="StyleUnderline"/>
          <w:highlight w:val="green"/>
        </w:rPr>
        <w:t xml:space="preserve">be </w:t>
      </w:r>
      <w:r w:rsidRPr="009245C3">
        <w:rPr>
          <w:rStyle w:val="Emphasis"/>
          <w:highlight w:val="green"/>
        </w:rPr>
        <w:t>counterproductive</w:t>
      </w:r>
      <w:r w:rsidRPr="001F4F70">
        <w:rPr>
          <w:sz w:val="16"/>
        </w:rPr>
        <w:t xml:space="preserve">. For all intents and purposes, </w:t>
      </w:r>
      <w:r w:rsidRPr="001F4F70">
        <w:rPr>
          <w:rStyle w:val="StyleUnderline"/>
        </w:rPr>
        <w:t>American primacy in East Asia</w:t>
      </w:r>
      <w:r w:rsidRPr="001F4F70">
        <w:rPr>
          <w:sz w:val="16"/>
        </w:rPr>
        <w:t>—depending on how it is defined—</w:t>
      </w:r>
      <w:r w:rsidRPr="001F4F70">
        <w:rPr>
          <w:rStyle w:val="StyleUnderline"/>
        </w:rPr>
        <w:t xml:space="preserve">is </w:t>
      </w:r>
      <w:r w:rsidRPr="001F4F70">
        <w:rPr>
          <w:rStyle w:val="Emphasis"/>
        </w:rPr>
        <w:t>arguably</w:t>
      </w:r>
      <w:r w:rsidRPr="001F4F70">
        <w:rPr>
          <w:rStyle w:val="StyleUnderline"/>
        </w:rPr>
        <w:t xml:space="preserve"> already a </w:t>
      </w:r>
      <w:r w:rsidRPr="001F4F70">
        <w:rPr>
          <w:rStyle w:val="Emphasis"/>
        </w:rPr>
        <w:t>thing of the past</w:t>
      </w:r>
      <w:r w:rsidRPr="001F4F70">
        <w:rPr>
          <w:rStyle w:val="StyleUnderline"/>
        </w:rPr>
        <w:t>. Since</w:t>
      </w:r>
      <w:r w:rsidRPr="001F4F70">
        <w:rPr>
          <w:sz w:val="16"/>
        </w:rPr>
        <w:t xml:space="preserve"> about </w:t>
      </w:r>
      <w:r w:rsidRPr="001F4F70">
        <w:rPr>
          <w:rStyle w:val="StyleUnderline"/>
        </w:rPr>
        <w:t xml:space="preserve">a decade ago, </w:t>
      </w:r>
      <w:r w:rsidRPr="009245C3">
        <w:rPr>
          <w:rStyle w:val="StyleUnderline"/>
          <w:highlight w:val="green"/>
        </w:rPr>
        <w:t>China</w:t>
      </w:r>
      <w:r w:rsidRPr="001F4F70">
        <w:rPr>
          <w:rStyle w:val="StyleUnderline"/>
        </w:rPr>
        <w:t xml:space="preserve"> has a larger share of</w:t>
      </w:r>
      <w:r w:rsidRPr="001F4F70">
        <w:rPr>
          <w:sz w:val="16"/>
        </w:rPr>
        <w:t xml:space="preserve"> East Asian regional </w:t>
      </w:r>
      <w:r w:rsidRPr="001F4F70">
        <w:rPr>
          <w:rStyle w:val="StyleUnderline"/>
        </w:rPr>
        <w:t>trade</w:t>
      </w:r>
      <w:r w:rsidRPr="001F4F70">
        <w:rPr>
          <w:sz w:val="16"/>
        </w:rPr>
        <w:t xml:space="preserve"> than the United States, </w:t>
      </w:r>
      <w:r w:rsidRPr="001F4F70">
        <w:rPr>
          <w:rStyle w:val="StyleUnderline"/>
        </w:rPr>
        <w:t xml:space="preserve">and </w:t>
      </w:r>
      <w:r w:rsidRPr="009245C3">
        <w:rPr>
          <w:rStyle w:val="StyleUnderline"/>
          <w:highlight w:val="green"/>
        </w:rPr>
        <w:t>is now the biggest trading partner</w:t>
      </w:r>
      <w:r w:rsidRPr="001F4F70">
        <w:rPr>
          <w:rStyle w:val="StyleUnderline"/>
        </w:rPr>
        <w:t xml:space="preserve"> of most</w:t>
      </w:r>
      <w:r w:rsidRPr="001F4F70">
        <w:rPr>
          <w:sz w:val="16"/>
        </w:rPr>
        <w:t xml:space="preserve"> of its neighbors. If defined in military terms, most net assessments suggest that the </w:t>
      </w:r>
      <w:r w:rsidRPr="009245C3">
        <w:rPr>
          <w:rStyle w:val="StyleUnderline"/>
          <w:highlight w:val="green"/>
        </w:rPr>
        <w:t>American</w:t>
      </w:r>
      <w:r w:rsidRPr="001F4F70">
        <w:rPr>
          <w:sz w:val="16"/>
        </w:rPr>
        <w:t xml:space="preserve"> advantage in </w:t>
      </w:r>
      <w:r w:rsidRPr="009245C3">
        <w:rPr>
          <w:rStyle w:val="StyleUnderline"/>
          <w:highlight w:val="green"/>
        </w:rPr>
        <w:t>power projection</w:t>
      </w:r>
      <w:r w:rsidRPr="001F4F70">
        <w:rPr>
          <w:sz w:val="16"/>
        </w:rPr>
        <w:t xml:space="preserve"> forces within the region </w:t>
      </w:r>
      <w:r w:rsidRPr="009245C3">
        <w:rPr>
          <w:rStyle w:val="StyleUnderline"/>
          <w:highlight w:val="green"/>
        </w:rPr>
        <w:t xml:space="preserve">is </w:t>
      </w:r>
      <w:r w:rsidRPr="009245C3">
        <w:rPr>
          <w:rStyle w:val="Emphasis"/>
          <w:highlight w:val="green"/>
        </w:rPr>
        <w:t>eroding</w:t>
      </w:r>
      <w:r w:rsidRPr="001F4F70">
        <w:rPr>
          <w:rStyle w:val="StyleUnderline"/>
        </w:rPr>
        <w:t xml:space="preserve"> relative to Chinese capabilities; and </w:t>
      </w:r>
      <w:r w:rsidRPr="009245C3">
        <w:rPr>
          <w:rStyle w:val="StyleUnderline"/>
          <w:highlight w:val="green"/>
        </w:rPr>
        <w:t>it is not</w:t>
      </w:r>
      <w:r w:rsidRPr="001F4F70">
        <w:rPr>
          <w:sz w:val="16"/>
        </w:rPr>
        <w:t xml:space="preserve"> at all </w:t>
      </w:r>
      <w:r w:rsidRPr="009245C3">
        <w:rPr>
          <w:rStyle w:val="StyleUnderline"/>
          <w:highlight w:val="green"/>
        </w:rPr>
        <w:t xml:space="preserve">clear in the wake of </w:t>
      </w:r>
      <w:r w:rsidRPr="009245C3">
        <w:rPr>
          <w:rStyle w:val="Emphasis"/>
          <w:highlight w:val="green"/>
        </w:rPr>
        <w:t>sequestration</w:t>
      </w:r>
      <w:r w:rsidRPr="009245C3">
        <w:rPr>
          <w:rStyle w:val="StyleUnderline"/>
          <w:highlight w:val="green"/>
        </w:rPr>
        <w:t xml:space="preserve"> and </w:t>
      </w:r>
      <w:r w:rsidRPr="009245C3">
        <w:rPr>
          <w:rStyle w:val="Emphasis"/>
          <w:highlight w:val="green"/>
        </w:rPr>
        <w:t>competing</w:t>
      </w:r>
      <w:r w:rsidRPr="001F4F70">
        <w:rPr>
          <w:rStyle w:val="Emphasis"/>
        </w:rPr>
        <w:t xml:space="preserve"> budgetary </w:t>
      </w:r>
      <w:r w:rsidRPr="009245C3">
        <w:rPr>
          <w:rStyle w:val="Emphasis"/>
          <w:highlight w:val="green"/>
        </w:rPr>
        <w:t>priorities</w:t>
      </w:r>
      <w:r w:rsidRPr="009245C3">
        <w:rPr>
          <w:rStyle w:val="StyleUnderline"/>
          <w:highlight w:val="green"/>
        </w:rPr>
        <w:t xml:space="preserve"> that the </w:t>
      </w:r>
      <w:r w:rsidRPr="009245C3">
        <w:rPr>
          <w:rStyle w:val="Emphasis"/>
          <w:highlight w:val="green"/>
        </w:rPr>
        <w:t>U</w:t>
      </w:r>
      <w:r w:rsidRPr="001F4F70">
        <w:rPr>
          <w:sz w:val="16"/>
        </w:rPr>
        <w:t xml:space="preserve">nited </w:t>
      </w:r>
      <w:r w:rsidRPr="009245C3">
        <w:rPr>
          <w:rStyle w:val="Emphasis"/>
          <w:highlight w:val="green"/>
        </w:rPr>
        <w:t>S</w:t>
      </w:r>
      <w:r w:rsidRPr="001F4F70">
        <w:rPr>
          <w:sz w:val="16"/>
        </w:rPr>
        <w:t xml:space="preserve">tates </w:t>
      </w:r>
      <w:r w:rsidRPr="009245C3">
        <w:rPr>
          <w:rStyle w:val="StyleUnderline"/>
          <w:highlight w:val="green"/>
        </w:rPr>
        <w:t>could</w:t>
      </w:r>
      <w:r w:rsidRPr="001F4F70">
        <w:rPr>
          <w:sz w:val="16"/>
        </w:rPr>
        <w:t xml:space="preserve"> or will </w:t>
      </w:r>
      <w:r w:rsidRPr="009245C3">
        <w:rPr>
          <w:rStyle w:val="StyleUnderline"/>
          <w:highlight w:val="green"/>
        </w:rPr>
        <w:t>devote</w:t>
      </w:r>
      <w:r w:rsidRPr="001F4F70">
        <w:rPr>
          <w:rStyle w:val="StyleUnderline"/>
        </w:rPr>
        <w:t xml:space="preserve"> the </w:t>
      </w:r>
      <w:r w:rsidRPr="009245C3">
        <w:rPr>
          <w:rStyle w:val="StyleUnderline"/>
          <w:highlight w:val="green"/>
        </w:rPr>
        <w:t>resources</w:t>
      </w:r>
      <w:r w:rsidRPr="001F4F70">
        <w:rPr>
          <w:rStyle w:val="StyleUnderline"/>
        </w:rPr>
        <w:t xml:space="preserve"> necessary </w:t>
      </w:r>
      <w:r w:rsidRPr="009245C3">
        <w:rPr>
          <w:rStyle w:val="StyleUnderline"/>
          <w:highlight w:val="green"/>
        </w:rPr>
        <w:t>to arrest</w:t>
      </w:r>
      <w:r w:rsidRPr="001F4F70">
        <w:rPr>
          <w:rStyle w:val="StyleUnderline"/>
        </w:rPr>
        <w:t xml:space="preserve"> this trend</w:t>
      </w:r>
      <w:r w:rsidRPr="001F4F70">
        <w:rPr>
          <w:sz w:val="16"/>
        </w:rPr>
        <w:t xml:space="preserve">. American primacy in East Asia has often been characterized in terms of the United States serving as the guarantor of regional security, protecting the “global commons” and providing “public goods” there. The U.S. alliance network in the region certainly extends an umbrella of protection to those countries with which Washington has defense pacts; and its military freedom of navigation operations signal an intention to resist excessive Chinese maritime claims. But </w:t>
      </w:r>
      <w:r w:rsidRPr="009245C3">
        <w:rPr>
          <w:rStyle w:val="StyleUnderline"/>
          <w:highlight w:val="green"/>
        </w:rPr>
        <w:t>even</w:t>
      </w:r>
      <w:r w:rsidRPr="001F4F70">
        <w:rPr>
          <w:rStyle w:val="StyleUnderline"/>
        </w:rPr>
        <w:t xml:space="preserve"> U.S. </w:t>
      </w:r>
      <w:r w:rsidRPr="009245C3">
        <w:rPr>
          <w:rStyle w:val="StyleUnderline"/>
          <w:highlight w:val="green"/>
        </w:rPr>
        <w:t>allies do not perceive</w:t>
      </w:r>
      <w:r w:rsidRPr="001F4F70">
        <w:rPr>
          <w:rStyle w:val="StyleUnderline"/>
        </w:rPr>
        <w:t xml:space="preserve"> that </w:t>
      </w:r>
      <w:r w:rsidRPr="009245C3">
        <w:rPr>
          <w:rStyle w:val="StyleUnderline"/>
          <w:highlight w:val="green"/>
        </w:rPr>
        <w:t>China is</w:t>
      </w:r>
      <w:r w:rsidRPr="001F4F70">
        <w:rPr>
          <w:rStyle w:val="StyleUnderline"/>
        </w:rPr>
        <w:t xml:space="preserve"> being </w:t>
      </w:r>
      <w:r w:rsidRPr="009245C3">
        <w:rPr>
          <w:rStyle w:val="StyleUnderline"/>
          <w:highlight w:val="green"/>
        </w:rPr>
        <w:t>deterred in</w:t>
      </w:r>
      <w:r w:rsidRPr="001F4F70">
        <w:rPr>
          <w:rStyle w:val="StyleUnderline"/>
        </w:rPr>
        <w:t xml:space="preserve"> the </w:t>
      </w:r>
      <w:r w:rsidRPr="009245C3">
        <w:rPr>
          <w:rStyle w:val="Emphasis"/>
          <w:highlight w:val="green"/>
        </w:rPr>
        <w:t>S</w:t>
      </w:r>
      <w:r w:rsidRPr="001F4F70">
        <w:rPr>
          <w:rStyle w:val="StyleUnderline"/>
        </w:rPr>
        <w:t xml:space="preserve">outh </w:t>
      </w:r>
      <w:r w:rsidRPr="009245C3">
        <w:rPr>
          <w:rStyle w:val="StyleUnderline"/>
          <w:highlight w:val="green"/>
        </w:rPr>
        <w:t xml:space="preserve">and </w:t>
      </w:r>
      <w:r w:rsidRPr="009245C3">
        <w:rPr>
          <w:rStyle w:val="Emphasis"/>
          <w:highlight w:val="green"/>
        </w:rPr>
        <w:t>E</w:t>
      </w:r>
      <w:r w:rsidRPr="001F4F70">
        <w:rPr>
          <w:rStyle w:val="StyleUnderline"/>
        </w:rPr>
        <w:t xml:space="preserve">ast </w:t>
      </w:r>
      <w:r w:rsidRPr="009245C3">
        <w:rPr>
          <w:rStyle w:val="Emphasis"/>
          <w:highlight w:val="green"/>
        </w:rPr>
        <w:t>C</w:t>
      </w:r>
      <w:r w:rsidRPr="001F4F70">
        <w:rPr>
          <w:rStyle w:val="StyleUnderline"/>
        </w:rPr>
        <w:t xml:space="preserve">hina </w:t>
      </w:r>
      <w:r w:rsidRPr="009245C3">
        <w:rPr>
          <w:rStyle w:val="Emphasis"/>
          <w:highlight w:val="green"/>
        </w:rPr>
        <w:t>S</w:t>
      </w:r>
      <w:r w:rsidRPr="001F4F70">
        <w:rPr>
          <w:rStyle w:val="StyleUnderline"/>
        </w:rPr>
        <w:t>eas</w:t>
      </w:r>
      <w:r w:rsidRPr="001F4F70">
        <w:rPr>
          <w:sz w:val="16"/>
        </w:rPr>
        <w:t xml:space="preserve">. More broadly, it is not clear what other public goods the United States is actually providing in the East Asian commons. For example, </w:t>
      </w:r>
      <w:r w:rsidRPr="001F4F70">
        <w:rPr>
          <w:rStyle w:val="StyleUnderline"/>
        </w:rPr>
        <w:t xml:space="preserve">commercial </w:t>
      </w:r>
      <w:r w:rsidRPr="009245C3">
        <w:rPr>
          <w:rStyle w:val="StyleUnderline"/>
          <w:highlight w:val="green"/>
        </w:rPr>
        <w:t>shippers</w:t>
      </w:r>
      <w:r w:rsidRPr="001F4F70">
        <w:rPr>
          <w:sz w:val="16"/>
        </w:rPr>
        <w:t xml:space="preserve"> in the Western Pacific </w:t>
      </w:r>
      <w:r w:rsidRPr="009245C3">
        <w:rPr>
          <w:rStyle w:val="StyleUnderline"/>
          <w:highlight w:val="green"/>
        </w:rPr>
        <w:t>do not</w:t>
      </w:r>
      <w:r w:rsidRPr="001F4F70">
        <w:rPr>
          <w:rStyle w:val="StyleUnderline"/>
        </w:rPr>
        <w:t xml:space="preserve"> presume or </w:t>
      </w:r>
      <w:r w:rsidRPr="009245C3">
        <w:rPr>
          <w:rStyle w:val="StyleUnderline"/>
          <w:highlight w:val="green"/>
        </w:rPr>
        <w:t>rely on</w:t>
      </w:r>
      <w:r w:rsidRPr="001F4F70">
        <w:rPr>
          <w:rStyle w:val="StyleUnderline"/>
        </w:rPr>
        <w:t xml:space="preserve"> the </w:t>
      </w:r>
      <w:r w:rsidRPr="009245C3">
        <w:rPr>
          <w:rStyle w:val="StyleUnderline"/>
          <w:highlight w:val="green"/>
        </w:rPr>
        <w:t>protection of the</w:t>
      </w:r>
      <w:r w:rsidRPr="001F4F70">
        <w:rPr>
          <w:rStyle w:val="StyleUnderline"/>
        </w:rPr>
        <w:t xml:space="preserve"> U.S. </w:t>
      </w:r>
      <w:r w:rsidRPr="009245C3">
        <w:rPr>
          <w:rStyle w:val="StyleUnderline"/>
          <w:highlight w:val="green"/>
        </w:rPr>
        <w:t xml:space="preserve">Navy—which </w:t>
      </w:r>
      <w:r w:rsidRPr="009245C3">
        <w:rPr>
          <w:rStyle w:val="Emphasis"/>
          <w:highlight w:val="green"/>
        </w:rPr>
        <w:t xml:space="preserve">doesn’t </w:t>
      </w:r>
      <w:r w:rsidRPr="009245C3">
        <w:rPr>
          <w:rStyle w:val="Emphasis"/>
          <w:highlight w:val="green"/>
        </w:rPr>
        <w:lastRenderedPageBreak/>
        <w:t>have the fleet</w:t>
      </w:r>
      <w:r w:rsidRPr="001F4F70">
        <w:rPr>
          <w:rStyle w:val="StyleUnderline"/>
        </w:rPr>
        <w:t xml:space="preserve"> to provide it. And Washington’s </w:t>
      </w:r>
      <w:r w:rsidRPr="009245C3">
        <w:rPr>
          <w:rStyle w:val="StyleUnderline"/>
          <w:highlight w:val="green"/>
        </w:rPr>
        <w:t>withdrawal fro</w:t>
      </w:r>
      <w:r w:rsidRPr="001F4F70">
        <w:rPr>
          <w:rStyle w:val="StyleUnderline"/>
        </w:rPr>
        <w:t xml:space="preserve">m the </w:t>
      </w:r>
      <w:r w:rsidRPr="009245C3">
        <w:rPr>
          <w:rStyle w:val="Emphasis"/>
          <w:highlight w:val="green"/>
        </w:rPr>
        <w:t>T</w:t>
      </w:r>
      <w:r w:rsidRPr="001F4F70">
        <w:rPr>
          <w:sz w:val="16"/>
        </w:rPr>
        <w:t>rans-</w:t>
      </w:r>
      <w:r w:rsidRPr="009245C3">
        <w:rPr>
          <w:rStyle w:val="Emphasis"/>
          <w:highlight w:val="green"/>
        </w:rPr>
        <w:t>P</w:t>
      </w:r>
      <w:r w:rsidRPr="001F4F70">
        <w:rPr>
          <w:sz w:val="16"/>
        </w:rPr>
        <w:t xml:space="preserve">acific </w:t>
      </w:r>
      <w:r w:rsidRPr="009245C3">
        <w:rPr>
          <w:rStyle w:val="Emphasis"/>
          <w:highlight w:val="green"/>
        </w:rPr>
        <w:t>P</w:t>
      </w:r>
      <w:r w:rsidRPr="001F4F70">
        <w:rPr>
          <w:sz w:val="16"/>
        </w:rPr>
        <w:t xml:space="preserve">artnership </w:t>
      </w:r>
      <w:r w:rsidRPr="001F4F70">
        <w:rPr>
          <w:rStyle w:val="StyleUnderline"/>
        </w:rPr>
        <w:t xml:space="preserve">has </w:t>
      </w:r>
      <w:r w:rsidRPr="009245C3">
        <w:rPr>
          <w:rStyle w:val="StyleUnderline"/>
          <w:highlight w:val="green"/>
        </w:rPr>
        <w:t>undermined</w:t>
      </w:r>
      <w:r w:rsidRPr="001F4F70">
        <w:rPr>
          <w:rStyle w:val="StyleUnderline"/>
        </w:rPr>
        <w:t xml:space="preserve"> </w:t>
      </w:r>
      <w:r w:rsidRPr="001F4F70">
        <w:rPr>
          <w:sz w:val="16"/>
        </w:rPr>
        <w:t xml:space="preserve">the idea of </w:t>
      </w:r>
      <w:r w:rsidRPr="001F4F70">
        <w:rPr>
          <w:rStyle w:val="StyleUnderline"/>
        </w:rPr>
        <w:t xml:space="preserve">U.S. </w:t>
      </w:r>
      <w:r w:rsidRPr="009245C3">
        <w:rPr>
          <w:rStyle w:val="StyleUnderline"/>
          <w:highlight w:val="green"/>
        </w:rPr>
        <w:t>leadership</w:t>
      </w:r>
      <w:r w:rsidRPr="001F4F70">
        <w:rPr>
          <w:rStyle w:val="StyleUnderline"/>
        </w:rPr>
        <w:t xml:space="preserve"> in the region</w:t>
      </w:r>
      <w:r w:rsidRPr="001F4F70">
        <w:rPr>
          <w:sz w:val="16"/>
        </w:rPr>
        <w:t xml:space="preserve"> on behalf of shared economic interests. Indeed, </w:t>
      </w:r>
      <w:r w:rsidRPr="001F4F70">
        <w:rPr>
          <w:rStyle w:val="StyleUnderline"/>
        </w:rPr>
        <w:t xml:space="preserve">most East Asian countries—including U.S. </w:t>
      </w:r>
      <w:r w:rsidRPr="009245C3">
        <w:rPr>
          <w:rStyle w:val="StyleUnderline"/>
          <w:highlight w:val="green"/>
        </w:rPr>
        <w:t xml:space="preserve">allies—appear </w:t>
      </w:r>
      <w:r w:rsidRPr="009245C3">
        <w:rPr>
          <w:rStyle w:val="Emphasis"/>
          <w:highlight w:val="green"/>
        </w:rPr>
        <w:t>increasingly uncertain</w:t>
      </w:r>
      <w:r w:rsidRPr="001F4F70">
        <w:rPr>
          <w:rStyle w:val="StyleUnderline"/>
        </w:rPr>
        <w:t xml:space="preserve"> about Washington’s attention to their interests and their security</w:t>
      </w:r>
      <w:r w:rsidRPr="001F4F70">
        <w:rPr>
          <w:sz w:val="16"/>
        </w:rPr>
        <w:t xml:space="preserve">. Questions and even </w:t>
      </w:r>
      <w:r w:rsidRPr="001F4F70">
        <w:rPr>
          <w:rStyle w:val="StyleUnderline"/>
        </w:rPr>
        <w:t>doubts about the</w:t>
      </w:r>
      <w:r w:rsidRPr="001F4F70">
        <w:rPr>
          <w:sz w:val="16"/>
        </w:rPr>
        <w:t xml:space="preserve"> substance and </w:t>
      </w:r>
      <w:r w:rsidRPr="001F4F70">
        <w:rPr>
          <w:rStyle w:val="StyleUnderline"/>
        </w:rPr>
        <w:t>sustainability of the American commitment</w:t>
      </w:r>
      <w:r w:rsidRPr="001F4F70">
        <w:rPr>
          <w:sz w:val="16"/>
        </w:rPr>
        <w:t xml:space="preserve"> to the region </w:t>
      </w:r>
      <w:r w:rsidRPr="001F4F70">
        <w:rPr>
          <w:rStyle w:val="StyleUnderline"/>
        </w:rPr>
        <w:t>have grown</w:t>
      </w:r>
      <w:r w:rsidRPr="001F4F70">
        <w:rPr>
          <w:sz w:val="16"/>
        </w:rPr>
        <w:t xml:space="preserve"> over the past decade, </w:t>
      </w:r>
      <w:r w:rsidRPr="009245C3">
        <w:rPr>
          <w:rStyle w:val="StyleUnderline"/>
          <w:highlight w:val="green"/>
        </w:rPr>
        <w:t>and</w:t>
      </w:r>
      <w:r w:rsidRPr="001F4F70">
        <w:rPr>
          <w:rStyle w:val="StyleUnderline"/>
        </w:rPr>
        <w:t xml:space="preserve"> most</w:t>
      </w:r>
      <w:r w:rsidRPr="001F4F70">
        <w:rPr>
          <w:sz w:val="16"/>
        </w:rPr>
        <w:t xml:space="preserve"> of the </w:t>
      </w:r>
      <w:r w:rsidRPr="001F4F70">
        <w:rPr>
          <w:rStyle w:val="StyleUnderline"/>
        </w:rPr>
        <w:t>countries</w:t>
      </w:r>
      <w:r w:rsidRPr="001F4F70">
        <w:rPr>
          <w:sz w:val="16"/>
        </w:rPr>
        <w:t xml:space="preserve"> in the region—again, including U.S. allies—</w:t>
      </w:r>
      <w:r w:rsidRPr="009245C3">
        <w:rPr>
          <w:rStyle w:val="StyleUnderline"/>
          <w:highlight w:val="green"/>
        </w:rPr>
        <w:t xml:space="preserve">have </w:t>
      </w:r>
      <w:r w:rsidRPr="009245C3">
        <w:rPr>
          <w:rStyle w:val="Emphasis"/>
          <w:highlight w:val="green"/>
        </w:rPr>
        <w:t>already</w:t>
      </w:r>
      <w:r w:rsidRPr="009245C3">
        <w:rPr>
          <w:rStyle w:val="StyleUnderline"/>
          <w:highlight w:val="green"/>
        </w:rPr>
        <w:t xml:space="preserve"> been adjusting</w:t>
      </w:r>
      <w:r w:rsidRPr="001F4F70">
        <w:rPr>
          <w:rStyle w:val="StyleUnderline"/>
        </w:rPr>
        <w:t xml:space="preserve"> their</w:t>
      </w:r>
      <w:r w:rsidRPr="001F4F70">
        <w:rPr>
          <w:sz w:val="16"/>
        </w:rPr>
        <w:t xml:space="preserve"> foreign and </w:t>
      </w:r>
      <w:r w:rsidRPr="001F4F70">
        <w:rPr>
          <w:rStyle w:val="StyleUnderline"/>
        </w:rPr>
        <w:t xml:space="preserve">security </w:t>
      </w:r>
      <w:r w:rsidRPr="009245C3">
        <w:rPr>
          <w:rStyle w:val="StyleUnderline"/>
          <w:highlight w:val="green"/>
        </w:rPr>
        <w:t>policies to hedge</w:t>
      </w:r>
      <w:r w:rsidRPr="001F4F70">
        <w:rPr>
          <w:rStyle w:val="StyleUnderline"/>
        </w:rPr>
        <w:t xml:space="preserve"> agains</w:t>
      </w:r>
      <w:r w:rsidRPr="001F4F70">
        <w:rPr>
          <w:sz w:val="16"/>
        </w:rPr>
        <w:t xml:space="preserve">t the potential </w:t>
      </w:r>
      <w:r w:rsidRPr="001F4F70">
        <w:rPr>
          <w:rStyle w:val="Emphasis"/>
        </w:rPr>
        <w:t>unreliability</w:t>
      </w:r>
      <w:r w:rsidRPr="001F4F70">
        <w:rPr>
          <w:sz w:val="16"/>
        </w:rPr>
        <w:t xml:space="preserve"> of the United States. Indeed, </w:t>
      </w:r>
      <w:r w:rsidRPr="001F4F70">
        <w:rPr>
          <w:rStyle w:val="StyleUnderline"/>
        </w:rPr>
        <w:t>such hedging</w:t>
      </w:r>
      <w:r w:rsidRPr="001F4F70">
        <w:rPr>
          <w:sz w:val="16"/>
        </w:rPr>
        <w:t xml:space="preserve"> and independent-mindedness by U.S. allies </w:t>
      </w:r>
      <w:r w:rsidRPr="001F4F70">
        <w:rPr>
          <w:rStyle w:val="StyleUnderline"/>
        </w:rPr>
        <w:t xml:space="preserve">is itself contributing to the </w:t>
      </w:r>
      <w:r w:rsidRPr="001F4F70">
        <w:rPr>
          <w:rStyle w:val="Emphasis"/>
        </w:rPr>
        <w:t>erosion of U.S. influence</w:t>
      </w:r>
      <w:r w:rsidRPr="001F4F70">
        <w:rPr>
          <w:rStyle w:val="StyleUnderline"/>
        </w:rPr>
        <w:t xml:space="preserve"> in the region</w:t>
      </w:r>
      <w:r w:rsidRPr="001F4F70">
        <w:rPr>
          <w:sz w:val="16"/>
        </w:rPr>
        <w:t xml:space="preserve">. On balance, it is hard to make the case that the United States retains effective primacy in the Western Pacific when much of the region has doubts about Washington’s ability and willingness to exercise it. So what can and should Washington do to address these new historical circumstances? It may be possible to regain the confidence of U.S. allies and partners in East Asia, but </w:t>
      </w:r>
      <w:r w:rsidRPr="001F4F70">
        <w:rPr>
          <w:rStyle w:val="StyleUnderline"/>
        </w:rPr>
        <w:t xml:space="preserve">restoring and </w:t>
      </w:r>
      <w:r w:rsidRPr="009245C3">
        <w:rPr>
          <w:rStyle w:val="StyleUnderline"/>
          <w:highlight w:val="green"/>
        </w:rPr>
        <w:t>retaining</w:t>
      </w:r>
      <w:r w:rsidRPr="001F4F70">
        <w:rPr>
          <w:rStyle w:val="StyleUnderline"/>
        </w:rPr>
        <w:t xml:space="preserve"> American </w:t>
      </w:r>
      <w:r w:rsidRPr="009245C3">
        <w:rPr>
          <w:rStyle w:val="StyleUnderline"/>
          <w:highlight w:val="green"/>
        </w:rPr>
        <w:t>primacy</w:t>
      </w:r>
      <w:r w:rsidRPr="001F4F70">
        <w:rPr>
          <w:rStyle w:val="StyleUnderline"/>
        </w:rPr>
        <w:t xml:space="preserve"> there over the long term </w:t>
      </w:r>
      <w:r w:rsidRPr="009245C3">
        <w:rPr>
          <w:rStyle w:val="StyleUnderline"/>
          <w:highlight w:val="green"/>
        </w:rPr>
        <w:t>is</w:t>
      </w:r>
      <w:r w:rsidRPr="001F4F70">
        <w:rPr>
          <w:sz w:val="16"/>
        </w:rPr>
        <w:t xml:space="preserve"> probably </w:t>
      </w:r>
      <w:r w:rsidRPr="009245C3">
        <w:rPr>
          <w:rStyle w:val="Emphasis"/>
          <w:highlight w:val="green"/>
        </w:rPr>
        <w:t>no longer achievable</w:t>
      </w:r>
      <w:r w:rsidRPr="009245C3">
        <w:rPr>
          <w:rStyle w:val="StyleUnderline"/>
          <w:highlight w:val="green"/>
        </w:rPr>
        <w:t>, given</w:t>
      </w:r>
      <w:r w:rsidRPr="001F4F70">
        <w:rPr>
          <w:sz w:val="16"/>
        </w:rPr>
        <w:t xml:space="preserve"> the </w:t>
      </w:r>
      <w:r w:rsidRPr="009245C3">
        <w:rPr>
          <w:rStyle w:val="Emphasis"/>
          <w:highlight w:val="green"/>
        </w:rPr>
        <w:t>shifts</w:t>
      </w:r>
      <w:r w:rsidRPr="009245C3">
        <w:rPr>
          <w:rStyle w:val="StyleUnderline"/>
          <w:highlight w:val="green"/>
        </w:rPr>
        <w:t xml:space="preserve"> in</w:t>
      </w:r>
      <w:r w:rsidRPr="001F4F70">
        <w:rPr>
          <w:rStyle w:val="StyleUnderline"/>
        </w:rPr>
        <w:t xml:space="preserve"> the</w:t>
      </w:r>
      <w:r w:rsidRPr="001F4F70">
        <w:rPr>
          <w:sz w:val="16"/>
        </w:rPr>
        <w:t xml:space="preserve"> regional </w:t>
      </w:r>
      <w:r w:rsidRPr="009245C3">
        <w:rPr>
          <w:rStyle w:val="StyleUnderline"/>
          <w:highlight w:val="green"/>
        </w:rPr>
        <w:t>balance of power and</w:t>
      </w:r>
      <w:r w:rsidRPr="001F4F70">
        <w:rPr>
          <w:sz w:val="16"/>
        </w:rPr>
        <w:t xml:space="preserve"> the </w:t>
      </w:r>
      <w:r w:rsidRPr="009245C3">
        <w:rPr>
          <w:rStyle w:val="Emphasis"/>
          <w:highlight w:val="green"/>
        </w:rPr>
        <w:t>constraints</w:t>
      </w:r>
      <w:r w:rsidRPr="009245C3">
        <w:rPr>
          <w:rStyle w:val="StyleUnderline"/>
          <w:highlight w:val="green"/>
        </w:rPr>
        <w:t xml:space="preserve"> on</w:t>
      </w:r>
      <w:r w:rsidRPr="001F4F70">
        <w:rPr>
          <w:rStyle w:val="StyleUnderline"/>
        </w:rPr>
        <w:t xml:space="preserve"> U.S. </w:t>
      </w:r>
      <w:r w:rsidRPr="009245C3">
        <w:rPr>
          <w:rStyle w:val="StyleUnderline"/>
          <w:highlight w:val="green"/>
        </w:rPr>
        <w:t>resources</w:t>
      </w:r>
      <w:r w:rsidRPr="001F4F70">
        <w:rPr>
          <w:sz w:val="16"/>
        </w:rPr>
        <w:t xml:space="preserve">. It’s not 1945 anymore, or even 1991. The United States sought and maintained a </w:t>
      </w:r>
      <w:r w:rsidRPr="009245C3">
        <w:rPr>
          <w:rStyle w:val="StyleUnderline"/>
          <w:highlight w:val="green"/>
        </w:rPr>
        <w:t>preponderance</w:t>
      </w:r>
      <w:r w:rsidRPr="001F4F70">
        <w:rPr>
          <w:rStyle w:val="StyleUnderline"/>
        </w:rPr>
        <w:t xml:space="preserve"> of power</w:t>
      </w:r>
      <w:r w:rsidRPr="001F4F70">
        <w:rPr>
          <w:sz w:val="16"/>
        </w:rPr>
        <w:t xml:space="preserve"> during the Cold War, but this almost certainly </w:t>
      </w:r>
      <w:r w:rsidRPr="009245C3">
        <w:rPr>
          <w:rStyle w:val="StyleUnderline"/>
          <w:highlight w:val="green"/>
        </w:rPr>
        <w:t xml:space="preserve">is </w:t>
      </w:r>
      <w:r w:rsidRPr="009245C3">
        <w:rPr>
          <w:rStyle w:val="Emphasis"/>
          <w:highlight w:val="green"/>
        </w:rPr>
        <w:t>not</w:t>
      </w:r>
      <w:r w:rsidRPr="001F4F70">
        <w:rPr>
          <w:rStyle w:val="Emphasis"/>
        </w:rPr>
        <w:t xml:space="preserve"> permanently </w:t>
      </w:r>
      <w:r w:rsidRPr="009245C3">
        <w:rPr>
          <w:rStyle w:val="Emphasis"/>
          <w:highlight w:val="green"/>
        </w:rPr>
        <w:t>sustainable</w:t>
      </w:r>
      <w:r w:rsidRPr="001F4F70">
        <w:rPr>
          <w:sz w:val="16"/>
        </w:rPr>
        <w:t xml:space="preserve">, either globally or </w:t>
      </w:r>
      <w:r w:rsidRPr="009245C3">
        <w:rPr>
          <w:rStyle w:val="StyleUnderline"/>
          <w:highlight w:val="green"/>
        </w:rPr>
        <w:t>within</w:t>
      </w:r>
      <w:r w:rsidRPr="001F4F70">
        <w:rPr>
          <w:rStyle w:val="StyleUnderline"/>
        </w:rPr>
        <w:t xml:space="preserve"> East </w:t>
      </w:r>
      <w:r w:rsidRPr="009245C3">
        <w:rPr>
          <w:rStyle w:val="StyleUnderline"/>
          <w:highlight w:val="green"/>
        </w:rPr>
        <w:t>Asia</w:t>
      </w:r>
      <w:r w:rsidRPr="001F4F70">
        <w:rPr>
          <w:sz w:val="16"/>
        </w:rPr>
        <w:t xml:space="preserve">. American primacy in the Western Pacific was a historical anomaly, and </w:t>
      </w:r>
      <w:r w:rsidRPr="009245C3">
        <w:rPr>
          <w:rStyle w:val="Emphasis"/>
          <w:highlight w:val="green"/>
        </w:rPr>
        <w:t>sooner or later</w:t>
      </w:r>
      <w:r w:rsidRPr="001F4F70">
        <w:rPr>
          <w:rStyle w:val="StyleUnderline"/>
        </w:rPr>
        <w:t xml:space="preserve"> the </w:t>
      </w:r>
      <w:r w:rsidRPr="009245C3">
        <w:rPr>
          <w:rStyle w:val="Emphasis"/>
          <w:highlight w:val="green"/>
        </w:rPr>
        <w:t>U</w:t>
      </w:r>
      <w:r w:rsidRPr="001F4F70">
        <w:rPr>
          <w:sz w:val="16"/>
        </w:rPr>
        <w:t xml:space="preserve">nited </w:t>
      </w:r>
      <w:r w:rsidRPr="009245C3">
        <w:rPr>
          <w:rStyle w:val="Emphasis"/>
          <w:highlight w:val="green"/>
        </w:rPr>
        <w:t>S</w:t>
      </w:r>
      <w:r w:rsidRPr="001F4F70">
        <w:rPr>
          <w:sz w:val="16"/>
        </w:rPr>
        <w:t xml:space="preserve">tates </w:t>
      </w:r>
      <w:r w:rsidRPr="009245C3">
        <w:rPr>
          <w:rStyle w:val="StyleUnderline"/>
          <w:highlight w:val="green"/>
        </w:rPr>
        <w:t>will have to get used to</w:t>
      </w:r>
      <w:r w:rsidRPr="001F4F70">
        <w:rPr>
          <w:rStyle w:val="StyleUnderline"/>
        </w:rPr>
        <w:t xml:space="preserve"> a regional role that is </w:t>
      </w:r>
      <w:r w:rsidRPr="009245C3">
        <w:rPr>
          <w:rStyle w:val="Emphasis"/>
          <w:highlight w:val="green"/>
        </w:rPr>
        <w:t>something less</w:t>
      </w:r>
      <w:r w:rsidRPr="001F4F70">
        <w:rPr>
          <w:rStyle w:val="StyleUnderline"/>
        </w:rPr>
        <w:t xml:space="preserve"> than that</w:t>
      </w:r>
      <w:r w:rsidRPr="001F4F70">
        <w:rPr>
          <w:sz w:val="16"/>
        </w:rPr>
        <w:t xml:space="preserve">. Moreover, policies and strategies aimed at </w:t>
      </w:r>
      <w:r w:rsidRPr="009245C3">
        <w:rPr>
          <w:rStyle w:val="StyleUnderline"/>
          <w:highlight w:val="green"/>
        </w:rPr>
        <w:t>upholding</w:t>
      </w:r>
      <w:r w:rsidRPr="001F4F70">
        <w:rPr>
          <w:rStyle w:val="StyleUnderline"/>
        </w:rPr>
        <w:t xml:space="preserve"> U.S. </w:t>
      </w:r>
      <w:r w:rsidRPr="009245C3">
        <w:rPr>
          <w:rStyle w:val="StyleUnderline"/>
          <w:highlight w:val="green"/>
        </w:rPr>
        <w:t>primacy</w:t>
      </w:r>
      <w:r w:rsidRPr="001F4F70">
        <w:rPr>
          <w:rStyle w:val="StyleUnderline"/>
        </w:rPr>
        <w:t xml:space="preserve"> in East Asia </w:t>
      </w:r>
      <w:r w:rsidRPr="009245C3">
        <w:rPr>
          <w:rStyle w:val="StyleUnderline"/>
          <w:highlight w:val="green"/>
        </w:rPr>
        <w:t>are</w:t>
      </w:r>
      <w:r w:rsidRPr="001F4F70">
        <w:rPr>
          <w:rStyle w:val="StyleUnderline"/>
        </w:rPr>
        <w:t xml:space="preserve"> likely to be </w:t>
      </w:r>
      <w:r w:rsidRPr="009245C3">
        <w:rPr>
          <w:rStyle w:val="Emphasis"/>
          <w:highlight w:val="green"/>
        </w:rPr>
        <w:t>counterproductive</w:t>
      </w:r>
      <w:r w:rsidRPr="009245C3">
        <w:rPr>
          <w:rStyle w:val="StyleUnderline"/>
          <w:highlight w:val="green"/>
        </w:rPr>
        <w:t xml:space="preserve"> because such</w:t>
      </w:r>
      <w:r w:rsidRPr="001F4F70">
        <w:rPr>
          <w:rStyle w:val="StyleUnderline"/>
        </w:rPr>
        <w:t xml:space="preserve"> an approach</w:t>
      </w:r>
      <w:r w:rsidRPr="001F4F70">
        <w:rPr>
          <w:sz w:val="16"/>
        </w:rPr>
        <w:t xml:space="preserve">, probably </w:t>
      </w:r>
      <w:r w:rsidRPr="001F4F70">
        <w:rPr>
          <w:rStyle w:val="StyleUnderline"/>
        </w:rPr>
        <w:t xml:space="preserve">more than anything else, would </w:t>
      </w:r>
      <w:r w:rsidRPr="009245C3">
        <w:rPr>
          <w:rStyle w:val="StyleUnderline"/>
          <w:highlight w:val="green"/>
        </w:rPr>
        <w:t>reinforce Beijing’s belief that</w:t>
      </w:r>
      <w:r w:rsidRPr="001F4F70">
        <w:rPr>
          <w:rStyle w:val="StyleUnderline"/>
        </w:rPr>
        <w:t xml:space="preserve"> the </w:t>
      </w:r>
      <w:r w:rsidRPr="009245C3">
        <w:rPr>
          <w:rStyle w:val="Emphasis"/>
          <w:highlight w:val="green"/>
        </w:rPr>
        <w:t>U</w:t>
      </w:r>
      <w:r w:rsidRPr="001F4F70">
        <w:rPr>
          <w:sz w:val="16"/>
        </w:rPr>
        <w:t xml:space="preserve">nited </w:t>
      </w:r>
      <w:r w:rsidRPr="009245C3">
        <w:rPr>
          <w:rStyle w:val="Emphasis"/>
          <w:highlight w:val="green"/>
        </w:rPr>
        <w:t>S</w:t>
      </w:r>
      <w:r w:rsidRPr="001F4F70">
        <w:rPr>
          <w:sz w:val="16"/>
        </w:rPr>
        <w:t xml:space="preserve">tates </w:t>
      </w:r>
      <w:r w:rsidRPr="009245C3">
        <w:rPr>
          <w:rStyle w:val="StyleUnderline"/>
          <w:highlight w:val="green"/>
        </w:rPr>
        <w:t>seeks to contain</w:t>
      </w:r>
      <w:r w:rsidRPr="001F4F70">
        <w:rPr>
          <w:rStyle w:val="StyleUnderline"/>
        </w:rPr>
        <w:t xml:space="preserve"> China by keeping it subordinate within its own region. </w:t>
      </w:r>
      <w:r w:rsidRPr="009245C3">
        <w:rPr>
          <w:rStyle w:val="StyleUnderline"/>
          <w:highlight w:val="green"/>
        </w:rPr>
        <w:t>This</w:t>
      </w:r>
      <w:r w:rsidRPr="001F4F70">
        <w:rPr>
          <w:rStyle w:val="StyleUnderline"/>
        </w:rPr>
        <w:t xml:space="preserve"> would </w:t>
      </w:r>
      <w:r w:rsidRPr="009245C3">
        <w:rPr>
          <w:rStyle w:val="Emphasis"/>
          <w:highlight w:val="green"/>
        </w:rPr>
        <w:t>increase</w:t>
      </w:r>
      <w:r w:rsidRPr="001F4F70">
        <w:rPr>
          <w:rStyle w:val="Emphasis"/>
        </w:rPr>
        <w:t xml:space="preserve"> the </w:t>
      </w:r>
      <w:r w:rsidRPr="009245C3">
        <w:rPr>
          <w:rStyle w:val="Emphasis"/>
          <w:highlight w:val="green"/>
        </w:rPr>
        <w:t>chances</w:t>
      </w:r>
      <w:r w:rsidRPr="009245C3">
        <w:rPr>
          <w:rStyle w:val="StyleUnderline"/>
          <w:highlight w:val="green"/>
        </w:rPr>
        <w:t xml:space="preserve"> of</w:t>
      </w:r>
      <w:r w:rsidRPr="001F4F70">
        <w:rPr>
          <w:rStyle w:val="StyleUnderline"/>
        </w:rPr>
        <w:t xml:space="preserve"> Beijing feeling compelled to adopt </w:t>
      </w:r>
      <w:r w:rsidRPr="009245C3">
        <w:rPr>
          <w:rStyle w:val="StyleUnderline"/>
          <w:highlight w:val="green"/>
        </w:rPr>
        <w:t xml:space="preserve">a </w:t>
      </w:r>
      <w:r w:rsidRPr="009245C3">
        <w:rPr>
          <w:rStyle w:val="Emphasis"/>
          <w:highlight w:val="green"/>
        </w:rPr>
        <w:t>more</w:t>
      </w:r>
      <w:r w:rsidRPr="001F4F70">
        <w:rPr>
          <w:rStyle w:val="Emphasis"/>
        </w:rPr>
        <w:t xml:space="preserve"> confrontational and </w:t>
      </w:r>
      <w:r w:rsidRPr="009245C3">
        <w:rPr>
          <w:rStyle w:val="Emphasis"/>
          <w:highlight w:val="green"/>
        </w:rPr>
        <w:t>aggressive posture</w:t>
      </w:r>
      <w:r w:rsidRPr="009245C3">
        <w:rPr>
          <w:rStyle w:val="StyleUnderline"/>
          <w:highlight w:val="green"/>
        </w:rPr>
        <w:t>. Chinese pursuit of</w:t>
      </w:r>
      <w:r w:rsidRPr="001F4F70">
        <w:rPr>
          <w:rStyle w:val="StyleUnderline"/>
        </w:rPr>
        <w:t xml:space="preserve"> a more exclusive </w:t>
      </w:r>
      <w:r w:rsidRPr="009245C3">
        <w:rPr>
          <w:rStyle w:val="StyleUnderline"/>
          <w:highlight w:val="green"/>
        </w:rPr>
        <w:t>hostile heg</w:t>
      </w:r>
      <w:r w:rsidRPr="001F4F70">
        <w:rPr>
          <w:rStyle w:val="StyleUnderline"/>
        </w:rPr>
        <w:t xml:space="preserve">emony </w:t>
      </w:r>
      <w:r w:rsidRPr="009245C3">
        <w:rPr>
          <w:rStyle w:val="StyleUnderline"/>
          <w:highlight w:val="green"/>
        </w:rPr>
        <w:t>could</w:t>
      </w:r>
      <w:r w:rsidRPr="001F4F70">
        <w:rPr>
          <w:rStyle w:val="StyleUnderline"/>
        </w:rPr>
        <w:t xml:space="preserve"> thus </w:t>
      </w:r>
      <w:r w:rsidRPr="009245C3">
        <w:rPr>
          <w:rStyle w:val="StyleUnderline"/>
          <w:highlight w:val="green"/>
        </w:rPr>
        <w:t>become</w:t>
      </w:r>
      <w:r w:rsidRPr="001F4F70">
        <w:rPr>
          <w:rStyle w:val="StyleUnderline"/>
        </w:rPr>
        <w:t xml:space="preserve"> a </w:t>
      </w:r>
      <w:r w:rsidRPr="009245C3">
        <w:rPr>
          <w:rStyle w:val="Emphasis"/>
          <w:highlight w:val="green"/>
        </w:rPr>
        <w:t>self-fulfilling</w:t>
      </w:r>
      <w:r w:rsidRPr="001F4F70">
        <w:rPr>
          <w:rStyle w:val="Emphasis"/>
        </w:rPr>
        <w:t xml:space="preserve"> prophecy</w:t>
      </w:r>
      <w:r w:rsidRPr="001F4F70">
        <w:rPr>
          <w:sz w:val="16"/>
        </w:rPr>
        <w:t>.</w:t>
      </w:r>
    </w:p>
    <w:p w14:paraId="6D9C98BE" w14:textId="3A506C2E" w:rsidR="000F4FEC" w:rsidRDefault="000F4FEC" w:rsidP="000F4FEC">
      <w:pPr>
        <w:pStyle w:val="Heading4"/>
      </w:pPr>
      <w:r>
        <w:t>Decline inev--</w:t>
      </w:r>
    </w:p>
    <w:p w14:paraId="2B9CAFA7" w14:textId="493603CD" w:rsidR="000F4FEC" w:rsidRPr="001F4F70" w:rsidRDefault="000F4FEC" w:rsidP="000F4FEC">
      <w:pPr>
        <w:pStyle w:val="Heading4"/>
        <w:numPr>
          <w:ilvl w:val="0"/>
          <w:numId w:val="14"/>
        </w:numPr>
        <w:tabs>
          <w:tab w:val="num" w:pos="0"/>
        </w:tabs>
        <w:ind w:left="0" w:firstLine="0"/>
        <w:rPr>
          <w:rFonts w:cs="Arial"/>
        </w:rPr>
      </w:pPr>
      <w:r w:rsidRPr="001F4F70">
        <w:rPr>
          <w:rFonts w:cs="Arial"/>
        </w:rPr>
        <w:t xml:space="preserve">COVID AND </w:t>
      </w:r>
      <w:r w:rsidRPr="001F4F70">
        <w:rPr>
          <w:rFonts w:cs="Arial"/>
          <w:u w:val="single"/>
        </w:rPr>
        <w:t>long</w:t>
      </w:r>
      <w:r>
        <w:rPr>
          <w:rFonts w:cs="Arial"/>
          <w:u w:val="single"/>
        </w:rPr>
        <w:t>-</w:t>
      </w:r>
      <w:r w:rsidRPr="001F4F70">
        <w:rPr>
          <w:rFonts w:cs="Arial"/>
          <w:u w:val="single"/>
        </w:rPr>
        <w:t>term effects</w:t>
      </w:r>
      <w:r w:rsidRPr="001F4F70">
        <w:rPr>
          <w:rFonts w:cs="Arial"/>
        </w:rPr>
        <w:t xml:space="preserve"> of trump</w:t>
      </w:r>
      <w:r>
        <w:rPr>
          <w:rFonts w:cs="Arial"/>
        </w:rPr>
        <w:t>.</w:t>
      </w:r>
    </w:p>
    <w:p w14:paraId="350B729C" w14:textId="77777777" w:rsidR="000F4FEC" w:rsidRDefault="000F4FEC" w:rsidP="000F4FEC">
      <w:r>
        <w:rPr>
          <w:rStyle w:val="Style13ptBold"/>
        </w:rPr>
        <w:t xml:space="preserve">Walt 20 </w:t>
      </w:r>
      <w:r>
        <w:t xml:space="preserve">Stephen M. Walt, Stephen M. Walt is the Robert and Renée Belfer professor of international relations at Harvard University. 7-23-2020, "How to Ruin a Superpower," Foreign Policy, </w:t>
      </w:r>
      <w:hyperlink r:id="rId19" w:history="1">
        <w:r w:rsidRPr="00D13F6F">
          <w:rPr>
            <w:rStyle w:val="Hyperlink"/>
          </w:rPr>
          <w:t>https://foreignpolicy.com/2020/07/23/how-to-ruin-a-superpower/</w:t>
        </w:r>
      </w:hyperlink>
      <w:r>
        <w:t xml:space="preserve"> - BS</w:t>
      </w:r>
    </w:p>
    <w:p w14:paraId="13389574" w14:textId="77777777" w:rsidR="000F4FEC" w:rsidRPr="001F4F70" w:rsidRDefault="000F4FEC" w:rsidP="000F4FEC">
      <w:pPr>
        <w:rPr>
          <w:sz w:val="14"/>
        </w:rPr>
      </w:pPr>
      <w:r w:rsidRPr="001F4F70">
        <w:rPr>
          <w:sz w:val="14"/>
        </w:rPr>
        <w:t xml:space="preserve">By the mid-1990s, the United States found itself in a position of primacy unmatched in modern history. Its combination of economic, military, and soft power dwarfed all others, and scholars such as William Wohlforth and Stephen Brooks offered sophisticated and well-reasoned arguments for why the unipolar era might last as long or longer than the bipolar era that preceded it. What these optimists did not anticipate, alas, was the series of self-inflicted wounds that the United States would suffer in the years that followed, </w:t>
      </w:r>
      <w:r w:rsidRPr="001F4F70">
        <w:rPr>
          <w:rStyle w:val="StyleUnderline"/>
        </w:rPr>
        <w:t>a train wreck of</w:t>
      </w:r>
      <w:r w:rsidRPr="001F4F70">
        <w:rPr>
          <w:sz w:val="14"/>
        </w:rPr>
        <w:t xml:space="preserve"> recurring </w:t>
      </w:r>
      <w:r w:rsidRPr="009245C3">
        <w:rPr>
          <w:rStyle w:val="Emphasis"/>
          <w:highlight w:val="green"/>
        </w:rPr>
        <w:t>blunders</w:t>
      </w:r>
      <w:r w:rsidRPr="001F4F70">
        <w:rPr>
          <w:sz w:val="14"/>
        </w:rPr>
        <w:t xml:space="preserve"> that </w:t>
      </w:r>
      <w:r w:rsidRPr="001F4F70">
        <w:rPr>
          <w:rStyle w:val="StyleUnderline"/>
        </w:rPr>
        <w:t xml:space="preserve">has accelerated and </w:t>
      </w:r>
      <w:r w:rsidRPr="009245C3">
        <w:rPr>
          <w:rStyle w:val="Emphasis"/>
          <w:highlight w:val="green"/>
        </w:rPr>
        <w:t>worsened</w:t>
      </w:r>
      <w:r w:rsidRPr="001F4F70">
        <w:rPr>
          <w:sz w:val="14"/>
        </w:rPr>
        <w:t xml:space="preserve"> </w:t>
      </w:r>
      <w:r w:rsidRPr="001F4F70">
        <w:rPr>
          <w:rStyle w:val="StyleUnderline"/>
        </w:rPr>
        <w:t>under</w:t>
      </w:r>
      <w:r w:rsidRPr="001F4F70">
        <w:rPr>
          <w:sz w:val="14"/>
        </w:rPr>
        <w:t xml:space="preserve"> Donald </w:t>
      </w:r>
      <w:r w:rsidRPr="001F4F70">
        <w:rPr>
          <w:rStyle w:val="Emphasis"/>
        </w:rPr>
        <w:t>Trump</w:t>
      </w:r>
      <w:r w:rsidRPr="001F4F70">
        <w:rPr>
          <w:sz w:val="14"/>
        </w:rPr>
        <w:t xml:space="preserve">. In particular, </w:t>
      </w:r>
      <w:r w:rsidRPr="009245C3">
        <w:rPr>
          <w:rStyle w:val="Emphasis"/>
          <w:highlight w:val="green"/>
        </w:rPr>
        <w:t>Trump’s</w:t>
      </w:r>
      <w:r w:rsidRPr="001F4F70">
        <w:rPr>
          <w:sz w:val="14"/>
        </w:rPr>
        <w:t xml:space="preserve"> egregious </w:t>
      </w:r>
      <w:r w:rsidRPr="009245C3">
        <w:rPr>
          <w:rStyle w:val="Emphasis"/>
          <w:highlight w:val="green"/>
        </w:rPr>
        <w:t>mishandling</w:t>
      </w:r>
      <w:r w:rsidRPr="009245C3">
        <w:rPr>
          <w:sz w:val="14"/>
          <w:highlight w:val="green"/>
        </w:rPr>
        <w:t xml:space="preserve"> </w:t>
      </w:r>
      <w:r w:rsidRPr="009245C3">
        <w:rPr>
          <w:rStyle w:val="StyleUnderline"/>
          <w:highlight w:val="green"/>
        </w:rPr>
        <w:t>of</w:t>
      </w:r>
      <w:r w:rsidRPr="001F4F70">
        <w:rPr>
          <w:sz w:val="14"/>
        </w:rPr>
        <w:t xml:space="preserve"> the </w:t>
      </w:r>
      <w:r w:rsidRPr="009245C3">
        <w:rPr>
          <w:rStyle w:val="Emphasis"/>
          <w:highlight w:val="green"/>
        </w:rPr>
        <w:t>COVID</w:t>
      </w:r>
      <w:r w:rsidRPr="001F4F70">
        <w:rPr>
          <w:sz w:val="14"/>
        </w:rPr>
        <w:t xml:space="preserve">-19 pandemic </w:t>
      </w:r>
      <w:r w:rsidRPr="009245C3">
        <w:rPr>
          <w:rStyle w:val="StyleUnderline"/>
          <w:highlight w:val="green"/>
        </w:rPr>
        <w:t>is producing</w:t>
      </w:r>
      <w:r w:rsidRPr="001F4F70">
        <w:rPr>
          <w:rStyle w:val="StyleUnderline"/>
        </w:rPr>
        <w:t xml:space="preserve"> </w:t>
      </w:r>
      <w:r w:rsidRPr="009245C3">
        <w:rPr>
          <w:rStyle w:val="StyleUnderline"/>
          <w:highlight w:val="green"/>
        </w:rPr>
        <w:t>debilitating</w:t>
      </w:r>
      <w:r w:rsidRPr="001F4F70">
        <w:rPr>
          <w:rStyle w:val="StyleUnderline"/>
        </w:rPr>
        <w:t xml:space="preserve"> </w:t>
      </w:r>
      <w:r w:rsidRPr="001F4F70">
        <w:rPr>
          <w:rStyle w:val="Emphasis"/>
        </w:rPr>
        <w:t xml:space="preserve">long-term </w:t>
      </w:r>
      <w:r w:rsidRPr="009245C3">
        <w:rPr>
          <w:rStyle w:val="Emphasis"/>
          <w:highlight w:val="green"/>
        </w:rPr>
        <w:t>effects</w:t>
      </w:r>
      <w:r w:rsidRPr="009245C3">
        <w:rPr>
          <w:sz w:val="14"/>
          <w:highlight w:val="green"/>
        </w:rPr>
        <w:t xml:space="preserve"> </w:t>
      </w:r>
      <w:r w:rsidRPr="009245C3">
        <w:rPr>
          <w:rStyle w:val="StyleUnderline"/>
          <w:highlight w:val="green"/>
        </w:rPr>
        <w:t>that will</w:t>
      </w:r>
      <w:r w:rsidRPr="001F4F70">
        <w:rPr>
          <w:rStyle w:val="StyleUnderline"/>
        </w:rPr>
        <w:t xml:space="preserve"> further </w:t>
      </w:r>
      <w:r w:rsidRPr="009245C3">
        <w:rPr>
          <w:rStyle w:val="StyleUnderline"/>
          <w:highlight w:val="green"/>
        </w:rPr>
        <w:t>accelerate</w:t>
      </w:r>
      <w:r w:rsidRPr="009245C3">
        <w:rPr>
          <w:sz w:val="14"/>
          <w:highlight w:val="green"/>
        </w:rPr>
        <w:t xml:space="preserve"> </w:t>
      </w:r>
      <w:r w:rsidRPr="009245C3">
        <w:rPr>
          <w:rStyle w:val="Emphasis"/>
          <w:highlight w:val="green"/>
        </w:rPr>
        <w:t>America’s decline</w:t>
      </w:r>
      <w:r w:rsidRPr="009245C3">
        <w:rPr>
          <w:sz w:val="14"/>
          <w:highlight w:val="green"/>
        </w:rPr>
        <w:t xml:space="preserve">. </w:t>
      </w:r>
      <w:r w:rsidRPr="009245C3">
        <w:rPr>
          <w:rStyle w:val="Emphasis"/>
          <w:szCs w:val="26"/>
          <w:highlight w:val="green"/>
        </w:rPr>
        <w:t>Even if</w:t>
      </w:r>
      <w:r w:rsidRPr="001F4F70">
        <w:rPr>
          <w:sz w:val="14"/>
        </w:rPr>
        <w:t xml:space="preserve"> he is defeated in November and a Joe </w:t>
      </w:r>
      <w:r w:rsidRPr="009245C3">
        <w:rPr>
          <w:rStyle w:val="Emphasis"/>
          <w:szCs w:val="26"/>
          <w:highlight w:val="green"/>
        </w:rPr>
        <w:t>Biden</w:t>
      </w:r>
      <w:r w:rsidRPr="001F4F70">
        <w:rPr>
          <w:rStyle w:val="Emphasis"/>
          <w:szCs w:val="26"/>
        </w:rPr>
        <w:t xml:space="preserve"> administration </w:t>
      </w:r>
      <w:r w:rsidRPr="009245C3">
        <w:rPr>
          <w:rStyle w:val="Emphasis"/>
          <w:szCs w:val="26"/>
          <w:highlight w:val="green"/>
        </w:rPr>
        <w:t>does</w:t>
      </w:r>
      <w:r w:rsidRPr="001F4F70">
        <w:rPr>
          <w:rStyle w:val="Emphasis"/>
          <w:szCs w:val="26"/>
        </w:rPr>
        <w:t xml:space="preserve"> nearly </w:t>
      </w:r>
      <w:r w:rsidRPr="009245C3">
        <w:rPr>
          <w:rStyle w:val="Emphasis"/>
          <w:szCs w:val="26"/>
          <w:highlight w:val="green"/>
        </w:rPr>
        <w:t>everything right</w:t>
      </w:r>
      <w:r w:rsidRPr="001F4F70">
        <w:rPr>
          <w:sz w:val="14"/>
        </w:rPr>
        <w:t xml:space="preserve">, </w:t>
      </w:r>
      <w:r w:rsidRPr="001F4F70">
        <w:rPr>
          <w:rStyle w:val="StyleUnderline"/>
        </w:rPr>
        <w:t>the</w:t>
      </w:r>
      <w:r w:rsidRPr="001F4F70">
        <w:rPr>
          <w:sz w:val="14"/>
        </w:rPr>
        <w:t xml:space="preserve"> </w:t>
      </w:r>
      <w:r w:rsidRPr="001F4F70">
        <w:rPr>
          <w:rStyle w:val="StyleUnderline"/>
        </w:rPr>
        <w:t>consequences</w:t>
      </w:r>
      <w:r w:rsidRPr="001F4F70">
        <w:rPr>
          <w:sz w:val="14"/>
        </w:rPr>
        <w:t xml:space="preserve"> of Trump’s reign of error </w:t>
      </w:r>
      <w:r w:rsidRPr="001F4F70">
        <w:rPr>
          <w:rStyle w:val="StyleUnderline"/>
        </w:rPr>
        <w:t xml:space="preserve">will be with us for </w:t>
      </w:r>
      <w:r w:rsidRPr="001F4F70">
        <w:rPr>
          <w:rStyle w:val="Emphasis"/>
        </w:rPr>
        <w:t>many years to come</w:t>
      </w:r>
      <w:r w:rsidRPr="001F4F70">
        <w:rPr>
          <w:sz w:val="14"/>
        </w:rPr>
        <w:t>.</w:t>
      </w:r>
    </w:p>
    <w:p w14:paraId="7CCA4141" w14:textId="77777777" w:rsidR="000F4FEC" w:rsidRPr="001F4F70" w:rsidRDefault="000F4FEC" w:rsidP="000F4FEC">
      <w:pPr>
        <w:rPr>
          <w:sz w:val="14"/>
        </w:rPr>
      </w:pPr>
      <w:r w:rsidRPr="001F4F70">
        <w:rPr>
          <w:sz w:val="14"/>
        </w:rPr>
        <w:t xml:space="preserve">Before Trump, the mistakes of the unipolar era fell under three main headings. The first error was adopting a grand strategy of liberal hegemony, which sought to spread democracy, markets, and other liberal values far and wide and to bring the whole world into a liberal order that was designed and led by the United States. </w:t>
      </w:r>
      <w:r w:rsidRPr="009245C3">
        <w:rPr>
          <w:rStyle w:val="StyleUnderline"/>
          <w:highlight w:val="green"/>
        </w:rPr>
        <w:t>This</w:t>
      </w:r>
      <w:r w:rsidRPr="001F4F70">
        <w:rPr>
          <w:sz w:val="14"/>
        </w:rPr>
        <w:t xml:space="preserve"> vastly </w:t>
      </w:r>
      <w:r w:rsidRPr="001F4F70">
        <w:rPr>
          <w:rStyle w:val="StyleUnderline"/>
        </w:rPr>
        <w:t xml:space="preserve">ambitious </w:t>
      </w:r>
      <w:r w:rsidRPr="009245C3">
        <w:rPr>
          <w:rStyle w:val="StyleUnderline"/>
          <w:highlight w:val="green"/>
        </w:rPr>
        <w:t xml:space="preserve">strategy </w:t>
      </w:r>
      <w:r w:rsidRPr="009245C3">
        <w:rPr>
          <w:rStyle w:val="Emphasis"/>
          <w:highlight w:val="green"/>
        </w:rPr>
        <w:t>provoked</w:t>
      </w:r>
      <w:r w:rsidRPr="001F4F70">
        <w:rPr>
          <w:rStyle w:val="StyleUnderline"/>
        </w:rPr>
        <w:t xml:space="preserve"> a strong </w:t>
      </w:r>
      <w:r w:rsidRPr="009245C3">
        <w:rPr>
          <w:rStyle w:val="Emphasis"/>
          <w:highlight w:val="green"/>
        </w:rPr>
        <w:t>backlash</w:t>
      </w:r>
      <w:r w:rsidRPr="009245C3">
        <w:rPr>
          <w:sz w:val="14"/>
          <w:highlight w:val="green"/>
        </w:rPr>
        <w:t xml:space="preserve"> </w:t>
      </w:r>
      <w:r w:rsidRPr="009245C3">
        <w:rPr>
          <w:rStyle w:val="StyleUnderline"/>
          <w:highlight w:val="green"/>
        </w:rPr>
        <w:t>from</w:t>
      </w:r>
      <w:r w:rsidRPr="001F4F70">
        <w:rPr>
          <w:rStyle w:val="StyleUnderline"/>
        </w:rPr>
        <w:t xml:space="preserve"> a variety of </w:t>
      </w:r>
      <w:r w:rsidRPr="009245C3">
        <w:rPr>
          <w:rStyle w:val="Emphasis"/>
          <w:highlight w:val="green"/>
        </w:rPr>
        <w:t>quarters</w:t>
      </w:r>
      <w:r w:rsidRPr="009245C3">
        <w:rPr>
          <w:sz w:val="14"/>
          <w:highlight w:val="green"/>
        </w:rPr>
        <w:t xml:space="preserve">, </w:t>
      </w:r>
      <w:r w:rsidRPr="009245C3">
        <w:rPr>
          <w:rStyle w:val="StyleUnderline"/>
          <w:highlight w:val="green"/>
        </w:rPr>
        <w:t xml:space="preserve">led to </w:t>
      </w:r>
      <w:r w:rsidRPr="009245C3">
        <w:rPr>
          <w:rStyle w:val="Emphasis"/>
          <w:highlight w:val="green"/>
        </w:rPr>
        <w:t>unnecessary</w:t>
      </w:r>
      <w:r w:rsidRPr="001F4F70">
        <w:rPr>
          <w:sz w:val="14"/>
        </w:rPr>
        <w:t xml:space="preserve"> and </w:t>
      </w:r>
      <w:r w:rsidRPr="001F4F70">
        <w:rPr>
          <w:rStyle w:val="Emphasis"/>
        </w:rPr>
        <w:t xml:space="preserve">costly </w:t>
      </w:r>
      <w:r w:rsidRPr="009245C3">
        <w:rPr>
          <w:rStyle w:val="Emphasis"/>
          <w:highlight w:val="green"/>
        </w:rPr>
        <w:t>wars</w:t>
      </w:r>
      <w:r w:rsidRPr="001F4F70">
        <w:rPr>
          <w:sz w:val="14"/>
        </w:rPr>
        <w:t xml:space="preserve"> </w:t>
      </w:r>
      <w:r w:rsidRPr="009245C3">
        <w:rPr>
          <w:rStyle w:val="StyleUnderline"/>
          <w:highlight w:val="green"/>
        </w:rPr>
        <w:t>that squandered</w:t>
      </w:r>
      <w:r w:rsidRPr="009245C3">
        <w:rPr>
          <w:sz w:val="14"/>
          <w:highlight w:val="green"/>
        </w:rPr>
        <w:t xml:space="preserve"> </w:t>
      </w:r>
      <w:r w:rsidRPr="009245C3">
        <w:rPr>
          <w:rStyle w:val="Emphasis"/>
          <w:highlight w:val="green"/>
        </w:rPr>
        <w:t>trillions</w:t>
      </w:r>
      <w:r w:rsidRPr="001F4F70">
        <w:rPr>
          <w:sz w:val="14"/>
        </w:rPr>
        <w:t xml:space="preserve"> of dollars, </w:t>
      </w:r>
      <w:r w:rsidRPr="001F4F70">
        <w:rPr>
          <w:rStyle w:val="StyleUnderline"/>
        </w:rPr>
        <w:t>and undermined</w:t>
      </w:r>
      <w:r w:rsidRPr="001F4F70">
        <w:rPr>
          <w:sz w:val="14"/>
        </w:rPr>
        <w:t xml:space="preserve"> key sectors of </w:t>
      </w:r>
      <w:r w:rsidRPr="001F4F70">
        <w:rPr>
          <w:rStyle w:val="StyleUnderline"/>
        </w:rPr>
        <w:t>the</w:t>
      </w:r>
      <w:r w:rsidRPr="001F4F70">
        <w:rPr>
          <w:sz w:val="14"/>
        </w:rPr>
        <w:t xml:space="preserve"> U.S. </w:t>
      </w:r>
      <w:r w:rsidRPr="001F4F70">
        <w:rPr>
          <w:rStyle w:val="Emphasis"/>
        </w:rPr>
        <w:t>economy</w:t>
      </w:r>
      <w:r w:rsidRPr="001F4F70">
        <w:rPr>
          <w:sz w:val="14"/>
        </w:rPr>
        <w:t>.</w:t>
      </w:r>
    </w:p>
    <w:p w14:paraId="76364AB4" w14:textId="77777777" w:rsidR="000F4FEC" w:rsidRPr="001F4F70" w:rsidRDefault="000F4FEC" w:rsidP="000F4FEC">
      <w:pPr>
        <w:rPr>
          <w:sz w:val="14"/>
        </w:rPr>
      </w:pPr>
      <w:r w:rsidRPr="001F4F70">
        <w:rPr>
          <w:rStyle w:val="StyleUnderline"/>
        </w:rPr>
        <w:t xml:space="preserve">The second mistake was to </w:t>
      </w:r>
      <w:r w:rsidRPr="001F4F70">
        <w:rPr>
          <w:rStyle w:val="Emphasis"/>
        </w:rPr>
        <w:t>allow</w:t>
      </w:r>
      <w:r w:rsidRPr="001F4F70">
        <w:rPr>
          <w:rStyle w:val="StyleUnderline"/>
        </w:rPr>
        <w:t xml:space="preserve"> public </w:t>
      </w:r>
      <w:r w:rsidRPr="001F4F70">
        <w:rPr>
          <w:rStyle w:val="Emphasis"/>
        </w:rPr>
        <w:t>institutions</w:t>
      </w:r>
      <w:r w:rsidRPr="001F4F70">
        <w:rPr>
          <w:sz w:val="14"/>
        </w:rPr>
        <w:t xml:space="preserve"> </w:t>
      </w:r>
      <w:r w:rsidRPr="001F4F70">
        <w:rPr>
          <w:rStyle w:val="StyleUnderline"/>
        </w:rPr>
        <w:t>to</w:t>
      </w:r>
      <w:r w:rsidRPr="001F4F70">
        <w:rPr>
          <w:sz w:val="14"/>
        </w:rPr>
        <w:t xml:space="preserve"> </w:t>
      </w:r>
      <w:r w:rsidRPr="001F4F70">
        <w:rPr>
          <w:rStyle w:val="Emphasis"/>
        </w:rPr>
        <w:t>deteriorate</w:t>
      </w:r>
      <w:r w:rsidRPr="001F4F70">
        <w:rPr>
          <w:sz w:val="14"/>
        </w:rPr>
        <w:t xml:space="preserve">, by </w:t>
      </w:r>
      <w:r w:rsidRPr="001F4F70">
        <w:rPr>
          <w:rStyle w:val="StyleUnderline"/>
        </w:rPr>
        <w:t>starving them of resources and then blaming them for all our problems</w:t>
      </w:r>
      <w:r w:rsidRPr="001F4F70">
        <w:rPr>
          <w:sz w:val="14"/>
        </w:rPr>
        <w:t xml:space="preserve">. Republican leaders pushed </w:t>
      </w:r>
      <w:r w:rsidRPr="001F4F70">
        <w:rPr>
          <w:rStyle w:val="StyleUnderline"/>
        </w:rPr>
        <w:t>tax cuts</w:t>
      </w:r>
      <w:r w:rsidRPr="001F4F70">
        <w:rPr>
          <w:sz w:val="14"/>
        </w:rPr>
        <w:t xml:space="preserve"> </w:t>
      </w:r>
      <w:r w:rsidRPr="001F4F70">
        <w:rPr>
          <w:rStyle w:val="StyleUnderline"/>
        </w:rPr>
        <w:t xml:space="preserve">with </w:t>
      </w:r>
      <w:r w:rsidRPr="001F4F70">
        <w:rPr>
          <w:rStyle w:val="StyleUnderline"/>
        </w:rPr>
        <w:lastRenderedPageBreak/>
        <w:t>scant regard for the fiscal consequences</w:t>
      </w:r>
      <w:r w:rsidRPr="001F4F70">
        <w:rPr>
          <w:sz w:val="14"/>
        </w:rPr>
        <w:t xml:space="preserve">, while </w:t>
      </w:r>
      <w:r w:rsidRPr="001F4F70">
        <w:rPr>
          <w:rStyle w:val="StyleUnderline"/>
        </w:rPr>
        <w:t>the IRS was defunded</w:t>
      </w:r>
      <w:r w:rsidRPr="001F4F70">
        <w:rPr>
          <w:sz w:val="14"/>
        </w:rPr>
        <w:t xml:space="preserve"> to the point that it could no longer deter or detect widespread evasion and fraud. Like the Prussian Junkers or the pre-revolutionary French aristocrats, wealthy Americans—including Trump—found countless new ways to avoid contributing enough to public coffers and with less and less fear that they might get caught. Instead of creating and funding robust, competent, and respected public institutions—the sort of administrative and managerial capacity that would be invaluable in a pandemic and that some other countries have—Americans decided they didn’t need them.</w:t>
      </w:r>
    </w:p>
    <w:p w14:paraId="1BDCD168" w14:textId="77777777" w:rsidR="000F4FEC" w:rsidRPr="001F4F70" w:rsidRDefault="000F4FEC" w:rsidP="000F4FEC">
      <w:pPr>
        <w:rPr>
          <w:sz w:val="14"/>
        </w:rPr>
      </w:pPr>
      <w:r w:rsidRPr="001F4F70">
        <w:rPr>
          <w:sz w:val="14"/>
        </w:rPr>
        <w:t xml:space="preserve">The third misstep was </w:t>
      </w:r>
      <w:r w:rsidRPr="001F4F70">
        <w:rPr>
          <w:rStyle w:val="StyleUnderline"/>
        </w:rPr>
        <w:t xml:space="preserve">the weaponization of </w:t>
      </w:r>
      <w:r w:rsidRPr="009245C3">
        <w:rPr>
          <w:rStyle w:val="Emphasis"/>
          <w:highlight w:val="green"/>
        </w:rPr>
        <w:t>partisan politics</w:t>
      </w:r>
      <w:r w:rsidRPr="001F4F70">
        <w:rPr>
          <w:sz w:val="14"/>
        </w:rPr>
        <w:t xml:space="preserve"> </w:t>
      </w:r>
      <w:r w:rsidRPr="001F4F70">
        <w:rPr>
          <w:rStyle w:val="StyleUnderline"/>
        </w:rPr>
        <w:t>that began with</w:t>
      </w:r>
      <w:r w:rsidRPr="001F4F70">
        <w:rPr>
          <w:sz w:val="14"/>
        </w:rPr>
        <w:t xml:space="preserve"> the </w:t>
      </w:r>
      <w:r w:rsidRPr="001F4F70">
        <w:rPr>
          <w:rStyle w:val="StyleUnderline"/>
        </w:rPr>
        <w:t>Newt Gingrich revolution in the U.S. Congress.</w:t>
      </w:r>
      <w:r w:rsidRPr="001F4F70">
        <w:rPr>
          <w:sz w:val="14"/>
        </w:rPr>
        <w:t xml:space="preserve"> As Julian Zelizer documents in a fascinating but disturbing new book, </w:t>
      </w:r>
      <w:r w:rsidRPr="001F4F70">
        <w:rPr>
          <w:rStyle w:val="StyleUnderline"/>
        </w:rPr>
        <w:t xml:space="preserve">Gingrich’s decision to take down House Leader Jim </w:t>
      </w:r>
      <w:r w:rsidRPr="001F4F70">
        <w:rPr>
          <w:rStyle w:val="Emphasis"/>
        </w:rPr>
        <w:t>Wright</w:t>
      </w:r>
      <w:r w:rsidRPr="001F4F70">
        <w:rPr>
          <w:sz w:val="14"/>
        </w:rPr>
        <w:t xml:space="preserve"> </w:t>
      </w:r>
      <w:r w:rsidRPr="001F4F70">
        <w:rPr>
          <w:rStyle w:val="StyleUnderline"/>
        </w:rPr>
        <w:t xml:space="preserve">began a process that </w:t>
      </w:r>
      <w:r w:rsidRPr="009245C3">
        <w:rPr>
          <w:rStyle w:val="StyleUnderline"/>
          <w:highlight w:val="green"/>
        </w:rPr>
        <w:t>turned</w:t>
      </w:r>
      <w:r w:rsidRPr="001F4F70">
        <w:rPr>
          <w:sz w:val="14"/>
        </w:rPr>
        <w:t xml:space="preserve"> American </w:t>
      </w:r>
      <w:r w:rsidRPr="009245C3">
        <w:rPr>
          <w:rStyle w:val="Emphasis"/>
          <w:highlight w:val="green"/>
        </w:rPr>
        <w:t>politics</w:t>
      </w:r>
      <w:r w:rsidRPr="009245C3">
        <w:rPr>
          <w:sz w:val="14"/>
          <w:highlight w:val="green"/>
        </w:rPr>
        <w:t xml:space="preserve"> </w:t>
      </w:r>
      <w:r w:rsidRPr="009245C3">
        <w:rPr>
          <w:rStyle w:val="StyleUnderline"/>
          <w:highlight w:val="green"/>
        </w:rPr>
        <w:t xml:space="preserve">into a </w:t>
      </w:r>
      <w:r w:rsidRPr="009245C3">
        <w:rPr>
          <w:rStyle w:val="Emphasis"/>
          <w:highlight w:val="green"/>
        </w:rPr>
        <w:t>blood sport</w:t>
      </w:r>
      <w:r w:rsidRPr="001F4F70">
        <w:rPr>
          <w:sz w:val="14"/>
        </w:rPr>
        <w:t xml:space="preserve"> where </w:t>
      </w:r>
      <w:r w:rsidRPr="001F4F70">
        <w:rPr>
          <w:rStyle w:val="StyleUnderline"/>
        </w:rPr>
        <w:t xml:space="preserve">gaining and </w:t>
      </w:r>
      <w:r w:rsidRPr="009245C3">
        <w:rPr>
          <w:rStyle w:val="Emphasis"/>
          <w:highlight w:val="green"/>
        </w:rPr>
        <w:t>retaining</w:t>
      </w:r>
      <w:r w:rsidRPr="001F4F70">
        <w:rPr>
          <w:rStyle w:val="Emphasis"/>
        </w:rPr>
        <w:t xml:space="preserve"> </w:t>
      </w:r>
      <w:r w:rsidRPr="009245C3">
        <w:rPr>
          <w:rStyle w:val="Emphasis"/>
          <w:highlight w:val="green"/>
        </w:rPr>
        <w:t>power</w:t>
      </w:r>
      <w:r w:rsidRPr="009245C3">
        <w:rPr>
          <w:rStyle w:val="StyleUnderline"/>
          <w:highlight w:val="green"/>
        </w:rPr>
        <w:t xml:space="preserve"> mattered</w:t>
      </w:r>
      <w:r w:rsidRPr="009245C3">
        <w:rPr>
          <w:sz w:val="14"/>
          <w:highlight w:val="green"/>
        </w:rPr>
        <w:t xml:space="preserve"> </w:t>
      </w:r>
      <w:r w:rsidRPr="009245C3">
        <w:rPr>
          <w:rStyle w:val="Emphasis"/>
          <w:highlight w:val="green"/>
        </w:rPr>
        <w:t>more</w:t>
      </w:r>
      <w:r w:rsidRPr="001F4F70">
        <w:rPr>
          <w:rStyle w:val="Emphasis"/>
        </w:rPr>
        <w:t xml:space="preserve"> than</w:t>
      </w:r>
      <w:r w:rsidRPr="001F4F70">
        <w:rPr>
          <w:sz w:val="14"/>
        </w:rPr>
        <w:t xml:space="preserve"> advancing the </w:t>
      </w:r>
      <w:r w:rsidRPr="001F4F70">
        <w:rPr>
          <w:rStyle w:val="Emphasis"/>
        </w:rPr>
        <w:t>public interest</w:t>
      </w:r>
      <w:r w:rsidRPr="001F4F70">
        <w:rPr>
          <w:sz w:val="14"/>
        </w:rPr>
        <w:t xml:space="preserve">. </w:t>
      </w:r>
      <w:r w:rsidRPr="001F4F70">
        <w:rPr>
          <w:rStyle w:val="StyleUnderline"/>
        </w:rPr>
        <w:t>Aided</w:t>
      </w:r>
      <w:r w:rsidRPr="001F4F70">
        <w:rPr>
          <w:sz w:val="14"/>
        </w:rPr>
        <w:t xml:space="preserve"> by talk radio </w:t>
      </w:r>
      <w:r w:rsidRPr="001F4F70">
        <w:rPr>
          <w:rStyle w:val="StyleUnderline"/>
        </w:rPr>
        <w:t>hate-mongers</w:t>
      </w:r>
      <w:r w:rsidRPr="001F4F70">
        <w:rPr>
          <w:sz w:val="14"/>
        </w:rPr>
        <w:t xml:space="preserve"> like Rush Limbaugh </w:t>
      </w:r>
      <w:r w:rsidRPr="001F4F70">
        <w:rPr>
          <w:rStyle w:val="StyleUnderline"/>
        </w:rPr>
        <w:t>and</w:t>
      </w:r>
      <w:r w:rsidRPr="001F4F70">
        <w:rPr>
          <w:sz w:val="14"/>
        </w:rPr>
        <w:t xml:space="preserve"> the </w:t>
      </w:r>
      <w:r w:rsidRPr="001F4F70">
        <w:rPr>
          <w:rStyle w:val="StyleUnderline"/>
        </w:rPr>
        <w:t>factually challenged propagandists</w:t>
      </w:r>
      <w:r w:rsidRPr="001F4F70">
        <w:rPr>
          <w:sz w:val="14"/>
        </w:rPr>
        <w:t xml:space="preserve"> at the Weekly Standard and Fox News, </w:t>
      </w:r>
      <w:r w:rsidRPr="009245C3">
        <w:rPr>
          <w:rStyle w:val="Emphasis"/>
          <w:highlight w:val="green"/>
        </w:rPr>
        <w:t>conspiracy theories</w:t>
      </w:r>
      <w:r w:rsidRPr="001F4F70">
        <w:rPr>
          <w:sz w:val="14"/>
        </w:rPr>
        <w:t xml:space="preserve">, slander, </w:t>
      </w:r>
      <w:r w:rsidRPr="009245C3">
        <w:rPr>
          <w:rStyle w:val="StyleUnderline"/>
          <w:highlight w:val="green"/>
        </w:rPr>
        <w:t>and</w:t>
      </w:r>
      <w:r w:rsidRPr="001F4F70">
        <w:rPr>
          <w:sz w:val="14"/>
        </w:rPr>
        <w:t xml:space="preserve"> the </w:t>
      </w:r>
      <w:r w:rsidRPr="001F4F70">
        <w:rPr>
          <w:rStyle w:val="StyleUnderline"/>
        </w:rPr>
        <w:t xml:space="preserve">steady </w:t>
      </w:r>
      <w:r w:rsidRPr="009245C3">
        <w:rPr>
          <w:rStyle w:val="Emphasis"/>
          <w:highlight w:val="green"/>
        </w:rPr>
        <w:t>erosion</w:t>
      </w:r>
      <w:r w:rsidRPr="009245C3">
        <w:rPr>
          <w:rStyle w:val="StyleUnderline"/>
          <w:highlight w:val="green"/>
        </w:rPr>
        <w:t xml:space="preserve"> of the</w:t>
      </w:r>
      <w:r w:rsidRPr="001F4F70">
        <w:rPr>
          <w:rStyle w:val="StyleUnderline"/>
        </w:rPr>
        <w:t xml:space="preserve"> “</w:t>
      </w:r>
      <w:r w:rsidRPr="001F4F70">
        <w:rPr>
          <w:sz w:val="14"/>
        </w:rPr>
        <w:t xml:space="preserve">soft </w:t>
      </w:r>
      <w:r w:rsidRPr="009245C3">
        <w:rPr>
          <w:rStyle w:val="Emphasis"/>
          <w:highlight w:val="green"/>
        </w:rPr>
        <w:t>guardrails</w:t>
      </w:r>
      <w:r w:rsidRPr="009245C3">
        <w:rPr>
          <w:sz w:val="14"/>
          <w:highlight w:val="green"/>
        </w:rPr>
        <w:t xml:space="preserve">” </w:t>
      </w:r>
      <w:r w:rsidRPr="009245C3">
        <w:rPr>
          <w:rStyle w:val="StyleUnderline"/>
          <w:highlight w:val="green"/>
        </w:rPr>
        <w:t>of</w:t>
      </w:r>
      <w:r w:rsidRPr="009245C3">
        <w:rPr>
          <w:sz w:val="14"/>
          <w:highlight w:val="green"/>
        </w:rPr>
        <w:t xml:space="preserve"> </w:t>
      </w:r>
      <w:r w:rsidRPr="009245C3">
        <w:rPr>
          <w:rStyle w:val="Emphasis"/>
          <w:highlight w:val="green"/>
        </w:rPr>
        <w:t>democracy</w:t>
      </w:r>
      <w:r w:rsidRPr="009245C3">
        <w:rPr>
          <w:sz w:val="14"/>
          <w:highlight w:val="green"/>
        </w:rPr>
        <w:t xml:space="preserve"> </w:t>
      </w:r>
      <w:r w:rsidRPr="009245C3">
        <w:rPr>
          <w:rStyle w:val="StyleUnderline"/>
          <w:highlight w:val="green"/>
        </w:rPr>
        <w:t>replaced</w:t>
      </w:r>
      <w:r w:rsidRPr="001F4F70">
        <w:rPr>
          <w:sz w:val="14"/>
        </w:rPr>
        <w:t xml:space="preserve"> respectful </w:t>
      </w:r>
      <w:r w:rsidRPr="009245C3">
        <w:rPr>
          <w:rStyle w:val="Emphasis"/>
          <w:highlight w:val="green"/>
        </w:rPr>
        <w:t>debate</w:t>
      </w:r>
      <w:r w:rsidRPr="001F4F70">
        <w:rPr>
          <w:sz w:val="14"/>
        </w:rPr>
        <w:t>, discussion, and compromise.</w:t>
      </w:r>
    </w:p>
    <w:p w14:paraId="015A398F" w14:textId="77777777" w:rsidR="000F4FEC" w:rsidRPr="001F4F70" w:rsidRDefault="000F4FEC" w:rsidP="000F4FEC">
      <w:pPr>
        <w:rPr>
          <w:sz w:val="14"/>
        </w:rPr>
      </w:pPr>
      <w:r w:rsidRPr="001F4F70">
        <w:rPr>
          <w:sz w:val="14"/>
        </w:rPr>
        <w:t xml:space="preserve">Unfortunately, these three trends were also sharply at odds with each other. </w:t>
      </w:r>
      <w:r w:rsidRPr="009245C3">
        <w:rPr>
          <w:rStyle w:val="StyleUnderline"/>
          <w:highlight w:val="green"/>
        </w:rPr>
        <w:t>Remaking the world</w:t>
      </w:r>
      <w:r w:rsidRPr="001F4F70">
        <w:rPr>
          <w:rStyle w:val="StyleUnderline"/>
        </w:rPr>
        <w:t xml:space="preserve"> in</w:t>
      </w:r>
      <w:r w:rsidRPr="001F4F70">
        <w:rPr>
          <w:sz w:val="14"/>
        </w:rPr>
        <w:t xml:space="preserve"> America’s image </w:t>
      </w:r>
      <w:r w:rsidRPr="009245C3">
        <w:rPr>
          <w:rStyle w:val="StyleUnderline"/>
          <w:highlight w:val="green"/>
        </w:rPr>
        <w:t>is an enormous</w:t>
      </w:r>
      <w:r w:rsidRPr="001F4F70">
        <w:rPr>
          <w:rStyle w:val="StyleUnderline"/>
        </w:rPr>
        <w:t xml:space="preserve"> </w:t>
      </w:r>
      <w:r w:rsidRPr="009245C3">
        <w:rPr>
          <w:rStyle w:val="Emphasis"/>
          <w:highlight w:val="green"/>
        </w:rPr>
        <w:t>undertaking</w:t>
      </w:r>
      <w:r w:rsidRPr="009245C3">
        <w:rPr>
          <w:rStyle w:val="StyleUnderline"/>
          <w:highlight w:val="green"/>
        </w:rPr>
        <w:t xml:space="preserve">; if you were </w:t>
      </w:r>
      <w:r w:rsidRPr="009245C3">
        <w:rPr>
          <w:rStyle w:val="Emphasis"/>
          <w:highlight w:val="green"/>
        </w:rPr>
        <w:t>serious</w:t>
      </w:r>
      <w:r w:rsidRPr="001F4F70">
        <w:rPr>
          <w:rStyle w:val="StyleUnderline"/>
        </w:rPr>
        <w:t xml:space="preserve"> about</w:t>
      </w:r>
      <w:r w:rsidRPr="001F4F70">
        <w:rPr>
          <w:sz w:val="14"/>
        </w:rPr>
        <w:t xml:space="preserve"> it, you’d </w:t>
      </w:r>
      <w:r w:rsidRPr="009245C3">
        <w:rPr>
          <w:rStyle w:val="StyleUnderline"/>
          <w:highlight w:val="green"/>
        </w:rPr>
        <w:t xml:space="preserve">need a </w:t>
      </w:r>
      <w:r w:rsidRPr="009245C3">
        <w:rPr>
          <w:rStyle w:val="Emphasis"/>
          <w:highlight w:val="green"/>
        </w:rPr>
        <w:t>large</w:t>
      </w:r>
      <w:r w:rsidRPr="001F4F70">
        <w:rPr>
          <w:rStyle w:val="StyleUnderline"/>
        </w:rPr>
        <w:t>, well-</w:t>
      </w:r>
      <w:r w:rsidRPr="001F4F70">
        <w:rPr>
          <w:rStyle w:val="Emphasis"/>
        </w:rPr>
        <w:t>funded</w:t>
      </w:r>
      <w:r w:rsidRPr="001F4F70">
        <w:rPr>
          <w:rStyle w:val="StyleUnderline"/>
        </w:rPr>
        <w:t xml:space="preserve">, </w:t>
      </w:r>
      <w:r w:rsidRPr="009245C3">
        <w:rPr>
          <w:rStyle w:val="StyleUnderline"/>
          <w:highlight w:val="green"/>
        </w:rPr>
        <w:t>and</w:t>
      </w:r>
      <w:r w:rsidRPr="001F4F70">
        <w:rPr>
          <w:sz w:val="14"/>
        </w:rPr>
        <w:t xml:space="preserve"> highly </w:t>
      </w:r>
      <w:r w:rsidRPr="009245C3">
        <w:rPr>
          <w:rStyle w:val="Emphasis"/>
          <w:highlight w:val="green"/>
        </w:rPr>
        <w:t>competent state</w:t>
      </w:r>
      <w:r w:rsidRPr="001F4F70">
        <w:rPr>
          <w:sz w:val="14"/>
        </w:rPr>
        <w:t xml:space="preserve"> to do it. Not only would running the world require a strong military, </w:t>
      </w:r>
      <w:r w:rsidRPr="001F4F70">
        <w:rPr>
          <w:rStyle w:val="StyleUnderline"/>
        </w:rPr>
        <w:t xml:space="preserve">but it would also take a large, highly professional </w:t>
      </w:r>
      <w:r w:rsidRPr="001F4F70">
        <w:rPr>
          <w:rStyle w:val="Emphasis"/>
        </w:rPr>
        <w:t>diplomatic corps</w:t>
      </w:r>
      <w:r w:rsidRPr="001F4F70">
        <w:rPr>
          <w:sz w:val="14"/>
        </w:rPr>
        <w:t xml:space="preserve"> </w:t>
      </w:r>
      <w:r w:rsidRPr="001F4F70">
        <w:rPr>
          <w:rStyle w:val="StyleUnderline"/>
        </w:rPr>
        <w:t xml:space="preserve">to manage the political </w:t>
      </w:r>
      <w:r w:rsidRPr="001F4F70">
        <w:rPr>
          <w:rStyle w:val="Emphasis"/>
        </w:rPr>
        <w:t>fallout</w:t>
      </w:r>
      <w:r w:rsidRPr="001F4F70">
        <w:rPr>
          <w:rStyle w:val="StyleUnderline"/>
        </w:rPr>
        <w:t xml:space="preserve"> abroad</w:t>
      </w:r>
      <w:r w:rsidRPr="001F4F70">
        <w:rPr>
          <w:sz w:val="14"/>
        </w:rPr>
        <w:t xml:space="preserve">, </w:t>
      </w:r>
      <w:r w:rsidRPr="001F4F70">
        <w:rPr>
          <w:rStyle w:val="StyleUnderline"/>
        </w:rPr>
        <w:t xml:space="preserve">a vast army of well-trained development </w:t>
      </w:r>
      <w:r w:rsidRPr="001F4F70">
        <w:rPr>
          <w:rStyle w:val="Emphasis"/>
        </w:rPr>
        <w:t>experts</w:t>
      </w:r>
      <w:r w:rsidRPr="001F4F70">
        <w:rPr>
          <w:sz w:val="14"/>
        </w:rPr>
        <w:t xml:space="preserve">, </w:t>
      </w:r>
      <w:r w:rsidRPr="001F4F70">
        <w:rPr>
          <w:rStyle w:val="StyleUnderline"/>
        </w:rPr>
        <w:t xml:space="preserve">and lots of safety-net </w:t>
      </w:r>
      <w:r w:rsidRPr="001F4F70">
        <w:rPr>
          <w:rStyle w:val="Emphasis"/>
        </w:rPr>
        <w:t>programs</w:t>
      </w:r>
      <w:r w:rsidRPr="001F4F70">
        <w:rPr>
          <w:rStyle w:val="StyleUnderline"/>
        </w:rPr>
        <w:t xml:space="preserve"> </w:t>
      </w:r>
      <w:r w:rsidRPr="001F4F70">
        <w:rPr>
          <w:rStyle w:val="Emphasis"/>
        </w:rPr>
        <w:t>back home</w:t>
      </w:r>
      <w:r w:rsidRPr="001F4F70">
        <w:rPr>
          <w:sz w:val="14"/>
        </w:rPr>
        <w:t xml:space="preserve"> </w:t>
      </w:r>
      <w:r w:rsidRPr="001F4F70">
        <w:rPr>
          <w:rStyle w:val="StyleUnderline"/>
        </w:rPr>
        <w:t xml:space="preserve">to deal with the </w:t>
      </w:r>
      <w:r w:rsidRPr="001F4F70">
        <w:rPr>
          <w:rStyle w:val="Emphasis"/>
        </w:rPr>
        <w:t>destabilizing consequences</w:t>
      </w:r>
      <w:r w:rsidRPr="001F4F70">
        <w:rPr>
          <w:sz w:val="14"/>
        </w:rPr>
        <w:t xml:space="preserve"> of economic globalization. In this way, the grand strategy of liberal hegemony was fundamentally at odds with the endless demand for tax cuts and the concomitant desire to shrink the state. Liberal hegemony’s defenders got around this problem by assuming that the tides of history were running their way and that creating a global liberal order would be relatively easy. As Fareed Zakaria noted back in 1998, the result was a “hollow hegemony,” as the United States tried in vain to manage the world on the cheap.</w:t>
      </w:r>
    </w:p>
    <w:p w14:paraId="7D5ECDF4" w14:textId="77777777" w:rsidR="000F4FEC" w:rsidRPr="001F4F70" w:rsidRDefault="000F4FEC" w:rsidP="000F4FEC">
      <w:pPr>
        <w:rPr>
          <w:sz w:val="14"/>
        </w:rPr>
      </w:pPr>
      <w:r w:rsidRPr="001F4F70">
        <w:rPr>
          <w:sz w:val="14"/>
        </w:rPr>
        <w:t xml:space="preserve">Moreover, if a single country hopes to mold local politics in lots of very different places, </w:t>
      </w:r>
      <w:r w:rsidRPr="009245C3">
        <w:rPr>
          <w:rStyle w:val="StyleUnderline"/>
          <w:highlight w:val="green"/>
        </w:rPr>
        <w:t>it damn well</w:t>
      </w:r>
      <w:r w:rsidRPr="001F4F70">
        <w:rPr>
          <w:rStyle w:val="StyleUnderline"/>
        </w:rPr>
        <w:t xml:space="preserve"> better </w:t>
      </w:r>
      <w:r w:rsidRPr="009245C3">
        <w:rPr>
          <w:rStyle w:val="StyleUnderline"/>
          <w:highlight w:val="green"/>
        </w:rPr>
        <w:t>be</w:t>
      </w:r>
      <w:r w:rsidRPr="001F4F70">
        <w:rPr>
          <w:rStyle w:val="StyleUnderline"/>
        </w:rPr>
        <w:t xml:space="preserve"> politically </w:t>
      </w:r>
      <w:r w:rsidRPr="009245C3">
        <w:rPr>
          <w:rStyle w:val="Emphasis"/>
          <w:highlight w:val="green"/>
        </w:rPr>
        <w:t>united at home</w:t>
      </w:r>
      <w:r w:rsidRPr="001F4F70">
        <w:rPr>
          <w:sz w:val="14"/>
        </w:rPr>
        <w:t xml:space="preserve">. </w:t>
      </w:r>
      <w:r w:rsidRPr="009245C3">
        <w:rPr>
          <w:rStyle w:val="StyleUnderline"/>
          <w:highlight w:val="green"/>
        </w:rPr>
        <w:t>Running the world entails</w:t>
      </w:r>
      <w:r w:rsidRPr="001F4F70">
        <w:rPr>
          <w:rStyle w:val="StyleUnderline"/>
        </w:rPr>
        <w:t xml:space="preserve"> </w:t>
      </w:r>
      <w:r w:rsidRPr="001F4F70">
        <w:rPr>
          <w:rStyle w:val="Emphasis"/>
        </w:rPr>
        <w:t xml:space="preserve">substantial </w:t>
      </w:r>
      <w:r w:rsidRPr="009245C3">
        <w:rPr>
          <w:rStyle w:val="Emphasis"/>
          <w:highlight w:val="green"/>
        </w:rPr>
        <w:t>sacrifices</w:t>
      </w:r>
      <w:r w:rsidRPr="001F4F70">
        <w:rPr>
          <w:sz w:val="14"/>
        </w:rPr>
        <w:t xml:space="preserve">, </w:t>
      </w:r>
      <w:r w:rsidRPr="001F4F70">
        <w:rPr>
          <w:rStyle w:val="StyleUnderline"/>
        </w:rPr>
        <w:t xml:space="preserve">and </w:t>
      </w:r>
      <w:r w:rsidRPr="009245C3">
        <w:rPr>
          <w:rStyle w:val="StyleUnderline"/>
          <w:highlight w:val="green"/>
        </w:rPr>
        <w:t>doing it</w:t>
      </w:r>
      <w:r w:rsidRPr="001F4F70">
        <w:rPr>
          <w:rStyle w:val="StyleUnderline"/>
        </w:rPr>
        <w:t xml:space="preserve"> effectively </w:t>
      </w:r>
      <w:r w:rsidRPr="009245C3">
        <w:rPr>
          <w:rStyle w:val="StyleUnderline"/>
          <w:highlight w:val="green"/>
        </w:rPr>
        <w:t xml:space="preserve">requires a powerful </w:t>
      </w:r>
      <w:r w:rsidRPr="009245C3">
        <w:rPr>
          <w:rStyle w:val="Emphasis"/>
          <w:highlight w:val="green"/>
        </w:rPr>
        <w:t>bipartisan</w:t>
      </w:r>
      <w:r w:rsidRPr="001F4F70">
        <w:rPr>
          <w:rStyle w:val="Emphasis"/>
        </w:rPr>
        <w:t xml:space="preserve"> </w:t>
      </w:r>
      <w:r w:rsidRPr="009245C3">
        <w:rPr>
          <w:rStyle w:val="Emphasis"/>
          <w:highlight w:val="green"/>
        </w:rPr>
        <w:t>consensus</w:t>
      </w:r>
      <w:r w:rsidRPr="001F4F70">
        <w:rPr>
          <w:sz w:val="14"/>
        </w:rPr>
        <w:t xml:space="preserve"> and robust public support. Needless to say</w:t>
      </w:r>
      <w:r w:rsidRPr="001F4F70">
        <w:rPr>
          <w:rStyle w:val="StyleUnderline"/>
        </w:rPr>
        <w:t xml:space="preserve">, a poisonous atmosphere of relentless partisanship, where </w:t>
      </w:r>
      <w:r w:rsidRPr="001F4F70">
        <w:rPr>
          <w:rStyle w:val="Emphasis"/>
        </w:rPr>
        <w:t>politicians</w:t>
      </w:r>
      <w:r w:rsidRPr="001F4F70">
        <w:rPr>
          <w:sz w:val="14"/>
        </w:rPr>
        <w:t xml:space="preserve"> </w:t>
      </w:r>
      <w:r w:rsidRPr="001F4F70">
        <w:rPr>
          <w:rStyle w:val="StyleUnderline"/>
        </w:rPr>
        <w:t xml:space="preserve">on the make repeatedly </w:t>
      </w:r>
      <w:r w:rsidRPr="001F4F70">
        <w:rPr>
          <w:rStyle w:val="Emphasis"/>
        </w:rPr>
        <w:t>grandstand</w:t>
      </w:r>
      <w:r w:rsidRPr="001F4F70">
        <w:rPr>
          <w:sz w:val="14"/>
        </w:rPr>
        <w:t xml:space="preserve"> </w:t>
      </w:r>
      <w:r w:rsidRPr="001F4F70">
        <w:rPr>
          <w:rStyle w:val="StyleUnderline"/>
        </w:rPr>
        <w:t xml:space="preserve">over </w:t>
      </w:r>
      <w:r w:rsidRPr="001F4F70">
        <w:rPr>
          <w:rStyle w:val="Emphasis"/>
        </w:rPr>
        <w:t>made-up scandals</w:t>
      </w:r>
      <w:r w:rsidRPr="001F4F70">
        <w:rPr>
          <w:sz w:val="14"/>
        </w:rPr>
        <w:t xml:space="preserve"> (remember those endless congressional hearings about Benghazi?), is </w:t>
      </w:r>
      <w:r w:rsidRPr="001F4F70">
        <w:rPr>
          <w:rStyle w:val="StyleUnderline"/>
        </w:rPr>
        <w:t xml:space="preserve">antithetical to the forging of </w:t>
      </w:r>
      <w:r w:rsidRPr="001F4F70">
        <w:rPr>
          <w:rStyle w:val="Emphasis"/>
        </w:rPr>
        <w:t>national unity</w:t>
      </w:r>
      <w:r w:rsidRPr="001F4F70">
        <w:rPr>
          <w:sz w:val="14"/>
        </w:rPr>
        <w:t xml:space="preserve">. Endless </w:t>
      </w:r>
      <w:r w:rsidRPr="001F4F70">
        <w:rPr>
          <w:rStyle w:val="Emphasis"/>
        </w:rPr>
        <w:t>gridlock</w:t>
      </w:r>
      <w:r w:rsidRPr="001F4F70">
        <w:rPr>
          <w:sz w:val="14"/>
        </w:rPr>
        <w:t xml:space="preserve"> </w:t>
      </w:r>
      <w:r w:rsidRPr="001F4F70">
        <w:rPr>
          <w:rStyle w:val="StyleUnderline"/>
        </w:rPr>
        <w:t xml:space="preserve">also made American </w:t>
      </w:r>
      <w:r w:rsidRPr="001F4F70">
        <w:rPr>
          <w:rStyle w:val="Emphasis"/>
        </w:rPr>
        <w:t>democracy</w:t>
      </w:r>
      <w:r w:rsidRPr="001F4F70">
        <w:rPr>
          <w:rStyle w:val="StyleUnderline"/>
        </w:rPr>
        <w:t xml:space="preserve"> a </w:t>
      </w:r>
      <w:r w:rsidRPr="001F4F70">
        <w:rPr>
          <w:rStyle w:val="Emphasis"/>
        </w:rPr>
        <w:t>less appealing</w:t>
      </w:r>
      <w:r w:rsidRPr="001F4F70">
        <w:rPr>
          <w:sz w:val="14"/>
        </w:rPr>
        <w:t xml:space="preserve"> model for other societies.</w:t>
      </w:r>
    </w:p>
    <w:p w14:paraId="391013E3" w14:textId="77777777" w:rsidR="000F4FEC" w:rsidRPr="001F4F70" w:rsidRDefault="000F4FEC" w:rsidP="000F4FEC">
      <w:pPr>
        <w:rPr>
          <w:sz w:val="14"/>
        </w:rPr>
      </w:pPr>
      <w:r w:rsidRPr="001F4F70">
        <w:rPr>
          <w:sz w:val="14"/>
        </w:rPr>
        <w:t xml:space="preserve">To be clear: I </w:t>
      </w:r>
      <w:r w:rsidRPr="001F4F70">
        <w:rPr>
          <w:rStyle w:val="StyleUnderline"/>
        </w:rPr>
        <w:t>don’t think</w:t>
      </w:r>
      <w:r w:rsidRPr="001F4F70">
        <w:rPr>
          <w:sz w:val="14"/>
        </w:rPr>
        <w:t xml:space="preserve"> liberal </w:t>
      </w:r>
      <w:r w:rsidRPr="001F4F70">
        <w:rPr>
          <w:rStyle w:val="StyleUnderline"/>
        </w:rPr>
        <w:t xml:space="preserve">hegemony would have worked even if the </w:t>
      </w:r>
      <w:r w:rsidRPr="001F4F70">
        <w:rPr>
          <w:rStyle w:val="Emphasis"/>
        </w:rPr>
        <w:t>United States</w:t>
      </w:r>
      <w:r w:rsidRPr="001F4F70">
        <w:rPr>
          <w:sz w:val="14"/>
        </w:rPr>
        <w:t xml:space="preserve"> </w:t>
      </w:r>
      <w:r w:rsidRPr="001F4F70">
        <w:rPr>
          <w:rStyle w:val="StyleUnderline"/>
        </w:rPr>
        <w:t xml:space="preserve">decided to pursue it in a more serious and </w:t>
      </w:r>
      <w:r w:rsidRPr="001F4F70">
        <w:rPr>
          <w:rStyle w:val="Emphasis"/>
        </w:rPr>
        <w:t>sophisticated fashion</w:t>
      </w:r>
      <w:r w:rsidRPr="001F4F70">
        <w:rPr>
          <w:sz w:val="14"/>
        </w:rPr>
        <w:t xml:space="preserve">. But </w:t>
      </w:r>
      <w:r w:rsidRPr="001F4F70">
        <w:rPr>
          <w:rStyle w:val="Emphasis"/>
        </w:rPr>
        <w:t>doing it in the half-assed way</w:t>
      </w:r>
      <w:r w:rsidRPr="001F4F70">
        <w:rPr>
          <w:sz w:val="14"/>
        </w:rPr>
        <w:t xml:space="preserve"> America did </w:t>
      </w:r>
      <w:r w:rsidRPr="001F4F70">
        <w:rPr>
          <w:rStyle w:val="Emphasis"/>
        </w:rPr>
        <w:t>made failure inevitable</w:t>
      </w:r>
      <w:r w:rsidRPr="001F4F70">
        <w:rPr>
          <w:sz w:val="14"/>
        </w:rPr>
        <w:t xml:space="preserve"> and at no small cost.</w:t>
      </w:r>
    </w:p>
    <w:p w14:paraId="38D7AF6D" w14:textId="77777777" w:rsidR="000F4FEC" w:rsidRPr="001F4F70" w:rsidRDefault="000F4FEC" w:rsidP="000F4FEC">
      <w:pPr>
        <w:rPr>
          <w:sz w:val="14"/>
        </w:rPr>
      </w:pPr>
      <w:r w:rsidRPr="001F4F70">
        <w:rPr>
          <w:sz w:val="14"/>
        </w:rPr>
        <w:t xml:space="preserve">The consequences of </w:t>
      </w:r>
      <w:r w:rsidRPr="001F4F70">
        <w:rPr>
          <w:rStyle w:val="StyleUnderline"/>
        </w:rPr>
        <w:t>these</w:t>
      </w:r>
      <w:r w:rsidRPr="001F4F70">
        <w:rPr>
          <w:sz w:val="14"/>
        </w:rPr>
        <w:t xml:space="preserve"> three </w:t>
      </w:r>
      <w:r w:rsidRPr="001F4F70">
        <w:rPr>
          <w:rStyle w:val="StyleUnderline"/>
        </w:rPr>
        <w:t>errors provided the toxic brew</w:t>
      </w:r>
      <w:r w:rsidRPr="001F4F70">
        <w:rPr>
          <w:sz w:val="14"/>
        </w:rPr>
        <w:t xml:space="preserve"> </w:t>
      </w:r>
      <w:r w:rsidRPr="001F4F70">
        <w:rPr>
          <w:rStyle w:val="StyleUnderline"/>
        </w:rPr>
        <w:t xml:space="preserve">that allowed an </w:t>
      </w:r>
      <w:r w:rsidRPr="001F4F70">
        <w:rPr>
          <w:rStyle w:val="Emphasis"/>
        </w:rPr>
        <w:t>incompetent</w:t>
      </w:r>
      <w:r w:rsidRPr="001F4F70">
        <w:rPr>
          <w:sz w:val="14"/>
        </w:rPr>
        <w:t xml:space="preserve"> and narcissistic </w:t>
      </w:r>
      <w:r w:rsidRPr="001F4F70">
        <w:rPr>
          <w:rStyle w:val="Emphasis"/>
        </w:rPr>
        <w:t>charlatan</w:t>
      </w:r>
      <w:r w:rsidRPr="001F4F70">
        <w:rPr>
          <w:sz w:val="14"/>
        </w:rPr>
        <w:t xml:space="preserve"> like Trump to </w:t>
      </w:r>
      <w:r w:rsidRPr="001F4F70">
        <w:rPr>
          <w:rStyle w:val="StyleUnderline"/>
        </w:rPr>
        <w:t>reach the White House</w:t>
      </w:r>
      <w:r w:rsidRPr="001F4F70">
        <w:rPr>
          <w:sz w:val="14"/>
        </w:rPr>
        <w:t>. Since then, he has managed to drive America’s image around the world to record lows, bungled the trade war with China, pushed Iran closer to a nuclear bomb, and lavished praise on a number of murderous dictators (some of whom are openly hostile to the United States). His only significant foreign-policy achievement to date is getting Britain to decide not to use Huawei technology for its new 5G digital network, but that’s not much to show for nearly four years in office. Apart from appointing a lot of conservative judges, Trump’s major achievement as 2020 dawned was not screwing up the economic recovery that Barack Obama had bequeathed to him.</w:t>
      </w:r>
    </w:p>
    <w:p w14:paraId="4571B8C5" w14:textId="77777777" w:rsidR="000F4FEC" w:rsidRPr="001F4F70" w:rsidRDefault="000F4FEC" w:rsidP="000F4FEC">
      <w:pPr>
        <w:rPr>
          <w:sz w:val="14"/>
        </w:rPr>
      </w:pPr>
      <w:r w:rsidRPr="009245C3">
        <w:rPr>
          <w:rStyle w:val="Emphasis"/>
          <w:highlight w:val="green"/>
        </w:rPr>
        <w:t>Then came COVID</w:t>
      </w:r>
      <w:r w:rsidRPr="001F4F70">
        <w:rPr>
          <w:sz w:val="14"/>
        </w:rPr>
        <w:t>-19.</w:t>
      </w:r>
    </w:p>
    <w:p w14:paraId="36CA450B" w14:textId="77777777" w:rsidR="000F4FEC" w:rsidRPr="001F4F70" w:rsidRDefault="000F4FEC" w:rsidP="000F4FEC">
      <w:pPr>
        <w:rPr>
          <w:sz w:val="14"/>
        </w:rPr>
      </w:pPr>
      <w:r w:rsidRPr="001F4F70">
        <w:rPr>
          <w:rStyle w:val="StyleUnderline"/>
        </w:rPr>
        <w:t>It’s not just</w:t>
      </w:r>
      <w:r w:rsidRPr="001F4F70">
        <w:rPr>
          <w:sz w:val="14"/>
        </w:rPr>
        <w:t xml:space="preserve"> that </w:t>
      </w:r>
      <w:r w:rsidRPr="001F4F70">
        <w:rPr>
          <w:rStyle w:val="StyleUnderline"/>
        </w:rPr>
        <w:t>the United States has made mistakes</w:t>
      </w:r>
      <w:r w:rsidRPr="001F4F70">
        <w:rPr>
          <w:sz w:val="14"/>
        </w:rPr>
        <w:t>—the very idea of U.S. global leadership is broken from the ground up.</w:t>
      </w:r>
    </w:p>
    <w:p w14:paraId="08C78AEB" w14:textId="77777777" w:rsidR="000F4FEC" w:rsidRPr="001F4F70" w:rsidRDefault="000F4FEC" w:rsidP="000F4FEC">
      <w:pPr>
        <w:rPr>
          <w:sz w:val="14"/>
        </w:rPr>
      </w:pPr>
      <w:r w:rsidRPr="001F4F70">
        <w:rPr>
          <w:rStyle w:val="StyleUnderline"/>
        </w:rPr>
        <w:t xml:space="preserve">The administration’s </w:t>
      </w:r>
      <w:r w:rsidRPr="001F4F70">
        <w:rPr>
          <w:rStyle w:val="Emphasis"/>
        </w:rPr>
        <w:t>disastrous mishandling</w:t>
      </w:r>
      <w:r w:rsidRPr="001F4F70">
        <w:rPr>
          <w:sz w:val="14"/>
        </w:rPr>
        <w:t xml:space="preserve"> </w:t>
      </w:r>
      <w:r w:rsidRPr="001F4F70">
        <w:rPr>
          <w:rStyle w:val="StyleUnderline"/>
        </w:rPr>
        <w:t xml:space="preserve">of the pandemic has been well </w:t>
      </w:r>
      <w:r w:rsidRPr="001F4F70">
        <w:rPr>
          <w:rStyle w:val="Emphasis"/>
        </w:rPr>
        <w:t>documented</w:t>
      </w:r>
      <w:r w:rsidRPr="001F4F70">
        <w:rPr>
          <w:sz w:val="14"/>
        </w:rPr>
        <w:t xml:space="preserve"> elsewhere, and there’s no need to rehearse that depressing story once more. Instead, I want to highlight what </w:t>
      </w:r>
      <w:r w:rsidRPr="009245C3">
        <w:rPr>
          <w:rStyle w:val="StyleUnderline"/>
          <w:highlight w:val="green"/>
        </w:rPr>
        <w:t xml:space="preserve">the </w:t>
      </w:r>
      <w:r w:rsidRPr="009245C3">
        <w:rPr>
          <w:rStyle w:val="Emphasis"/>
          <w:sz w:val="28"/>
          <w:szCs w:val="28"/>
          <w:highlight w:val="green"/>
        </w:rPr>
        <w:t>long-term consequences for</w:t>
      </w:r>
      <w:r w:rsidRPr="001F4F70">
        <w:rPr>
          <w:rStyle w:val="Emphasis"/>
          <w:sz w:val="28"/>
          <w:szCs w:val="28"/>
        </w:rPr>
        <w:t xml:space="preserve"> </w:t>
      </w:r>
      <w:r w:rsidRPr="009245C3">
        <w:rPr>
          <w:rStyle w:val="Emphasis"/>
          <w:sz w:val="28"/>
          <w:szCs w:val="28"/>
          <w:highlight w:val="green"/>
        </w:rPr>
        <w:t>America’s</w:t>
      </w:r>
      <w:r w:rsidRPr="001F4F70">
        <w:rPr>
          <w:rStyle w:val="Emphasis"/>
          <w:sz w:val="28"/>
          <w:szCs w:val="28"/>
        </w:rPr>
        <w:t xml:space="preserve"> global </w:t>
      </w:r>
      <w:r w:rsidRPr="009245C3">
        <w:rPr>
          <w:rStyle w:val="Emphasis"/>
          <w:sz w:val="28"/>
          <w:szCs w:val="28"/>
          <w:highlight w:val="green"/>
        </w:rPr>
        <w:t>position are likely to be</w:t>
      </w:r>
      <w:r w:rsidRPr="001F4F70">
        <w:rPr>
          <w:rStyle w:val="Emphasis"/>
          <w:sz w:val="28"/>
          <w:szCs w:val="28"/>
        </w:rPr>
        <w:t xml:space="preserve">. Spoiler alert: It’s </w:t>
      </w:r>
      <w:r w:rsidRPr="009245C3">
        <w:rPr>
          <w:rStyle w:val="Emphasis"/>
          <w:sz w:val="28"/>
          <w:szCs w:val="28"/>
          <w:highlight w:val="green"/>
        </w:rPr>
        <w:t>not</w:t>
      </w:r>
      <w:r w:rsidRPr="001F4F70">
        <w:rPr>
          <w:rStyle w:val="Emphasis"/>
          <w:sz w:val="28"/>
          <w:szCs w:val="28"/>
        </w:rPr>
        <w:t xml:space="preserve"> a </w:t>
      </w:r>
      <w:r w:rsidRPr="009245C3">
        <w:rPr>
          <w:rStyle w:val="Emphasis"/>
          <w:sz w:val="28"/>
          <w:szCs w:val="28"/>
          <w:highlight w:val="green"/>
        </w:rPr>
        <w:t>pretty</w:t>
      </w:r>
      <w:r w:rsidRPr="001F4F70">
        <w:rPr>
          <w:rStyle w:val="Emphasis"/>
          <w:sz w:val="28"/>
          <w:szCs w:val="28"/>
        </w:rPr>
        <w:t xml:space="preserve"> picture</w:t>
      </w:r>
      <w:r w:rsidRPr="001F4F70">
        <w:rPr>
          <w:sz w:val="14"/>
        </w:rPr>
        <w:t>.</w:t>
      </w:r>
    </w:p>
    <w:p w14:paraId="6A291DA1" w14:textId="77777777" w:rsidR="000F4FEC" w:rsidRPr="001F4F70" w:rsidRDefault="000F4FEC" w:rsidP="000F4FEC">
      <w:pPr>
        <w:rPr>
          <w:sz w:val="14"/>
        </w:rPr>
      </w:pPr>
      <w:r w:rsidRPr="001F4F70">
        <w:rPr>
          <w:sz w:val="14"/>
        </w:rPr>
        <w:lastRenderedPageBreak/>
        <w:t xml:space="preserve">First, as I’ve argued before, </w:t>
      </w:r>
      <w:r w:rsidRPr="009245C3">
        <w:rPr>
          <w:rStyle w:val="Emphasis"/>
          <w:highlight w:val="green"/>
        </w:rPr>
        <w:t>Trump’s</w:t>
      </w:r>
      <w:r w:rsidRPr="001F4F70">
        <w:rPr>
          <w:sz w:val="14"/>
        </w:rPr>
        <w:t xml:space="preserve"> attempt to wish away the problem (along with the rest of his administration’s incompetent </w:t>
      </w:r>
      <w:r w:rsidRPr="009245C3">
        <w:rPr>
          <w:rStyle w:val="Emphasis"/>
          <w:highlight w:val="green"/>
        </w:rPr>
        <w:t>response</w:t>
      </w:r>
      <w:r w:rsidRPr="001F4F70">
        <w:rPr>
          <w:sz w:val="14"/>
        </w:rPr>
        <w:t xml:space="preserve">) has </w:t>
      </w:r>
      <w:r w:rsidRPr="009245C3">
        <w:rPr>
          <w:rStyle w:val="StyleUnderline"/>
          <w:highlight w:val="green"/>
        </w:rPr>
        <w:t>tarnished America’s</w:t>
      </w:r>
      <w:r w:rsidRPr="001F4F70">
        <w:rPr>
          <w:rStyle w:val="StyleUnderline"/>
        </w:rPr>
        <w:t xml:space="preserve"> </w:t>
      </w:r>
      <w:r w:rsidRPr="001F4F70">
        <w:rPr>
          <w:rStyle w:val="Emphasis"/>
        </w:rPr>
        <w:t xml:space="preserve">dwindling </w:t>
      </w:r>
      <w:r w:rsidRPr="009245C3">
        <w:rPr>
          <w:rStyle w:val="Emphasis"/>
          <w:highlight w:val="green"/>
        </w:rPr>
        <w:t>reputation</w:t>
      </w:r>
      <w:r w:rsidRPr="001F4F70">
        <w:rPr>
          <w:sz w:val="14"/>
        </w:rPr>
        <w:t xml:space="preserve"> </w:t>
      </w:r>
      <w:r w:rsidRPr="001F4F70">
        <w:rPr>
          <w:rStyle w:val="StyleUnderline"/>
        </w:rPr>
        <w:t>as a society that knows how to get things</w:t>
      </w:r>
      <w:r w:rsidRPr="001F4F70">
        <w:rPr>
          <w:sz w:val="14"/>
        </w:rPr>
        <w:t xml:space="preserve"> </w:t>
      </w:r>
      <w:r w:rsidRPr="001F4F70">
        <w:rPr>
          <w:rStyle w:val="Emphasis"/>
        </w:rPr>
        <w:t>done</w:t>
      </w:r>
      <w:r w:rsidRPr="001F4F70">
        <w:rPr>
          <w:sz w:val="14"/>
        </w:rPr>
        <w:t xml:space="preserve"> effectively. </w:t>
      </w:r>
      <w:r w:rsidRPr="001F4F70">
        <w:rPr>
          <w:rStyle w:val="StyleUnderline"/>
        </w:rPr>
        <w:t>When countries</w:t>
      </w:r>
      <w:r w:rsidRPr="001F4F70">
        <w:rPr>
          <w:sz w:val="14"/>
        </w:rPr>
        <w:t xml:space="preserve"> all over the world </w:t>
      </w:r>
      <w:r w:rsidRPr="001F4F70">
        <w:rPr>
          <w:rStyle w:val="StyleUnderline"/>
        </w:rPr>
        <w:t>are barring Americans</w:t>
      </w:r>
      <w:r w:rsidRPr="001F4F70">
        <w:rPr>
          <w:sz w:val="14"/>
        </w:rPr>
        <w:t xml:space="preserve"> from their territory due to legitimate fears that they will spread the disease, </w:t>
      </w:r>
      <w:r w:rsidRPr="001F4F70">
        <w:rPr>
          <w:rStyle w:val="StyleUnderline"/>
        </w:rPr>
        <w:t>while looking on with a combination of shock and</w:t>
      </w:r>
      <w:r w:rsidRPr="001F4F70">
        <w:rPr>
          <w:sz w:val="14"/>
        </w:rPr>
        <w:t xml:space="preserve"> pity, you know something has gone badly wrong. Consider this: Rwandans, Uruguayans, and Algerians are all welcome to visit Europe this summer. Americans aren’t.</w:t>
      </w:r>
    </w:p>
    <w:p w14:paraId="46629589" w14:textId="77777777" w:rsidR="000F4FEC" w:rsidRPr="001F4F70" w:rsidRDefault="000F4FEC" w:rsidP="000F4FEC">
      <w:pPr>
        <w:rPr>
          <w:sz w:val="14"/>
        </w:rPr>
      </w:pPr>
      <w:r w:rsidRPr="001F4F70">
        <w:rPr>
          <w:sz w:val="14"/>
        </w:rPr>
        <w:t xml:space="preserve">Second, the </w:t>
      </w:r>
      <w:r w:rsidRPr="009245C3">
        <w:rPr>
          <w:rStyle w:val="Emphasis"/>
          <w:highlight w:val="green"/>
        </w:rPr>
        <w:t>economic depression</w:t>
      </w:r>
      <w:r w:rsidRPr="001F4F70">
        <w:rPr>
          <w:sz w:val="14"/>
        </w:rPr>
        <w:t xml:space="preserve"> caused by the pandemic </w:t>
      </w:r>
      <w:r w:rsidRPr="009245C3">
        <w:rPr>
          <w:rStyle w:val="StyleUnderline"/>
          <w:highlight w:val="green"/>
        </w:rPr>
        <w:t>will leave</w:t>
      </w:r>
      <w:r w:rsidRPr="001F4F70">
        <w:rPr>
          <w:rStyle w:val="StyleUnderline"/>
        </w:rPr>
        <w:t xml:space="preserve"> deep </w:t>
      </w:r>
      <w:r w:rsidRPr="009245C3">
        <w:rPr>
          <w:rStyle w:val="Emphasis"/>
          <w:highlight w:val="green"/>
        </w:rPr>
        <w:t>scars</w:t>
      </w:r>
      <w:r w:rsidRPr="009245C3">
        <w:rPr>
          <w:rStyle w:val="StyleUnderline"/>
          <w:highlight w:val="green"/>
        </w:rPr>
        <w:t xml:space="preserve"> on the</w:t>
      </w:r>
      <w:r w:rsidRPr="001F4F70">
        <w:rPr>
          <w:rStyle w:val="StyleUnderline"/>
        </w:rPr>
        <w:t xml:space="preserve"> U.S.</w:t>
      </w:r>
      <w:r w:rsidRPr="001F4F70">
        <w:rPr>
          <w:sz w:val="14"/>
        </w:rPr>
        <w:t xml:space="preserve"> </w:t>
      </w:r>
      <w:r w:rsidRPr="009245C3">
        <w:rPr>
          <w:rStyle w:val="Emphasis"/>
          <w:highlight w:val="green"/>
        </w:rPr>
        <w:t>economy</w:t>
      </w:r>
      <w:r w:rsidRPr="009245C3">
        <w:rPr>
          <w:sz w:val="14"/>
          <w:highlight w:val="green"/>
        </w:rPr>
        <w:t xml:space="preserve">, </w:t>
      </w:r>
      <w:r w:rsidRPr="009245C3">
        <w:rPr>
          <w:rStyle w:val="StyleUnderline"/>
          <w:highlight w:val="green"/>
        </w:rPr>
        <w:t>and the</w:t>
      </w:r>
      <w:r w:rsidRPr="001F4F70">
        <w:rPr>
          <w:rStyle w:val="StyleUnderline"/>
        </w:rPr>
        <w:t xml:space="preserve"> </w:t>
      </w:r>
      <w:r w:rsidRPr="009245C3">
        <w:rPr>
          <w:rStyle w:val="StyleUnderline"/>
          <w:highlight w:val="green"/>
        </w:rPr>
        <w:t xml:space="preserve">damage increases the </w:t>
      </w:r>
      <w:r w:rsidRPr="009245C3">
        <w:rPr>
          <w:rStyle w:val="Emphasis"/>
          <w:highlight w:val="green"/>
        </w:rPr>
        <w:t>longer</w:t>
      </w:r>
      <w:r w:rsidRPr="009245C3">
        <w:rPr>
          <w:rStyle w:val="StyleUnderline"/>
          <w:highlight w:val="green"/>
        </w:rPr>
        <w:t xml:space="preserve"> the </w:t>
      </w:r>
      <w:r w:rsidRPr="009245C3">
        <w:rPr>
          <w:rStyle w:val="Emphasis"/>
          <w:highlight w:val="green"/>
        </w:rPr>
        <w:t>crisis occurs</w:t>
      </w:r>
      <w:r w:rsidRPr="001F4F70">
        <w:rPr>
          <w:sz w:val="14"/>
        </w:rPr>
        <w:t xml:space="preserve">. </w:t>
      </w:r>
      <w:r w:rsidRPr="009245C3">
        <w:rPr>
          <w:rStyle w:val="StyleUnderline"/>
          <w:highlight w:val="green"/>
        </w:rPr>
        <w:t>Jobs won’t</w:t>
      </w:r>
      <w:r w:rsidRPr="001F4F70">
        <w:rPr>
          <w:rStyle w:val="StyleUnderline"/>
        </w:rPr>
        <w:t xml:space="preserve"> suddenly</w:t>
      </w:r>
      <w:r w:rsidRPr="001F4F70">
        <w:rPr>
          <w:sz w:val="14"/>
        </w:rPr>
        <w:t xml:space="preserve"> </w:t>
      </w:r>
      <w:r w:rsidRPr="009245C3">
        <w:rPr>
          <w:rStyle w:val="Emphasis"/>
          <w:highlight w:val="green"/>
        </w:rPr>
        <w:t>reemerge</w:t>
      </w:r>
      <w:r w:rsidRPr="001F4F70">
        <w:rPr>
          <w:sz w:val="14"/>
        </w:rPr>
        <w:t xml:space="preserve"> once a lot of businesses have gone under, and bankruptcies and layoffs will continue until we get the virus under control. The U.S. Federal Reserve and Congress have provided emergency funds to cushion the blow temporarily, but these measures have ballooned the federal deficit to historically high levels. The longer the crisis continues, the bigger the pile of debt will be.</w:t>
      </w:r>
    </w:p>
    <w:p w14:paraId="4F0F7FC3" w14:textId="77777777" w:rsidR="000F4FEC" w:rsidRPr="001F4F70" w:rsidRDefault="000F4FEC" w:rsidP="000F4FEC">
      <w:pPr>
        <w:rPr>
          <w:sz w:val="14"/>
        </w:rPr>
      </w:pPr>
      <w:r w:rsidRPr="001F4F70">
        <w:rPr>
          <w:sz w:val="14"/>
        </w:rPr>
        <w:t xml:space="preserve">Here’s the key takeaway: Although the pandemic has harmed every economy in the world, other countries have got it under control, can begin to reopen safely, and will suffer less long-term damage as a result. </w:t>
      </w:r>
      <w:r w:rsidRPr="001F4F70">
        <w:rPr>
          <w:rStyle w:val="StyleUnderline"/>
        </w:rPr>
        <w:t xml:space="preserve">That’s why </w:t>
      </w:r>
      <w:r w:rsidRPr="009245C3">
        <w:rPr>
          <w:rStyle w:val="StyleUnderline"/>
          <w:highlight w:val="green"/>
        </w:rPr>
        <w:t xml:space="preserve">Trump’s </w:t>
      </w:r>
      <w:r w:rsidRPr="009245C3">
        <w:rPr>
          <w:rStyle w:val="Emphasis"/>
          <w:highlight w:val="green"/>
        </w:rPr>
        <w:t>failure</w:t>
      </w:r>
      <w:r w:rsidRPr="009245C3">
        <w:rPr>
          <w:rStyle w:val="StyleUnderline"/>
          <w:highlight w:val="green"/>
        </w:rPr>
        <w:t xml:space="preserve"> is so </w:t>
      </w:r>
      <w:r w:rsidRPr="009245C3">
        <w:rPr>
          <w:rStyle w:val="Emphasis"/>
          <w:highlight w:val="green"/>
        </w:rPr>
        <w:t>disastrous</w:t>
      </w:r>
      <w:r w:rsidRPr="001F4F70">
        <w:rPr>
          <w:sz w:val="14"/>
        </w:rPr>
        <w:t xml:space="preserve">: By </w:t>
      </w:r>
      <w:r w:rsidRPr="001F4F70">
        <w:rPr>
          <w:rStyle w:val="StyleUnderline"/>
        </w:rPr>
        <w:t xml:space="preserve">prolonging the period where the United States has to maintain </w:t>
      </w:r>
      <w:r w:rsidRPr="001F4F70">
        <w:rPr>
          <w:rStyle w:val="Emphasis"/>
        </w:rPr>
        <w:t>lockdowns</w:t>
      </w:r>
      <w:r w:rsidRPr="001F4F70">
        <w:rPr>
          <w:sz w:val="14"/>
        </w:rPr>
        <w:t xml:space="preserve"> and other restrictive measures, </w:t>
      </w:r>
      <w:r w:rsidRPr="001F4F70">
        <w:rPr>
          <w:rStyle w:val="StyleUnderline"/>
        </w:rPr>
        <w:t xml:space="preserve">he has </w:t>
      </w:r>
      <w:r w:rsidRPr="001F4F70">
        <w:rPr>
          <w:rStyle w:val="Emphasis"/>
        </w:rPr>
        <w:t>guaranteed</w:t>
      </w:r>
      <w:r w:rsidRPr="001F4F70">
        <w:rPr>
          <w:rStyle w:val="StyleUnderline"/>
        </w:rPr>
        <w:t xml:space="preserve"> that</w:t>
      </w:r>
      <w:r w:rsidRPr="001F4F70">
        <w:rPr>
          <w:sz w:val="14"/>
        </w:rPr>
        <w:t xml:space="preserve"> a subsequent </w:t>
      </w:r>
      <w:r w:rsidRPr="001F4F70">
        <w:rPr>
          <w:rStyle w:val="Emphasis"/>
        </w:rPr>
        <w:t>recovery</w:t>
      </w:r>
      <w:r w:rsidRPr="001F4F70">
        <w:rPr>
          <w:sz w:val="14"/>
        </w:rPr>
        <w:t>—whenever it finally occurs—</w:t>
      </w:r>
      <w:r w:rsidRPr="001F4F70">
        <w:rPr>
          <w:rStyle w:val="StyleUnderline"/>
        </w:rPr>
        <w:t>will</w:t>
      </w:r>
      <w:r w:rsidRPr="001F4F70">
        <w:rPr>
          <w:sz w:val="14"/>
        </w:rPr>
        <w:t xml:space="preserve"> </w:t>
      </w:r>
      <w:r w:rsidRPr="001F4F70">
        <w:rPr>
          <w:rStyle w:val="StyleUnderline"/>
        </w:rPr>
        <w:t>be</w:t>
      </w:r>
      <w:r w:rsidRPr="001F4F70">
        <w:rPr>
          <w:sz w:val="14"/>
        </w:rPr>
        <w:t xml:space="preserve"> </w:t>
      </w:r>
      <w:r w:rsidRPr="001F4F70">
        <w:rPr>
          <w:rStyle w:val="Emphasis"/>
        </w:rPr>
        <w:t>slower</w:t>
      </w:r>
      <w:r w:rsidRPr="001F4F70">
        <w:rPr>
          <w:sz w:val="14"/>
        </w:rPr>
        <w:t xml:space="preserve"> </w:t>
      </w:r>
      <w:r w:rsidRPr="001F4F70">
        <w:rPr>
          <w:rStyle w:val="StyleUnderline"/>
        </w:rPr>
        <w:t xml:space="preserve">and </w:t>
      </w:r>
      <w:r w:rsidRPr="001F4F70">
        <w:rPr>
          <w:rStyle w:val="Emphasis"/>
        </w:rPr>
        <w:t>less vigorous</w:t>
      </w:r>
      <w:r w:rsidRPr="001F4F70">
        <w:rPr>
          <w:sz w:val="14"/>
        </w:rPr>
        <w:t>.</w:t>
      </w:r>
    </w:p>
    <w:p w14:paraId="20A53143" w14:textId="77777777" w:rsidR="000F4FEC" w:rsidRPr="001F4F70" w:rsidRDefault="000F4FEC" w:rsidP="000F4FEC">
      <w:pPr>
        <w:rPr>
          <w:sz w:val="14"/>
        </w:rPr>
      </w:pPr>
      <w:r w:rsidRPr="001F4F70">
        <w:rPr>
          <w:sz w:val="14"/>
        </w:rPr>
        <w:t>Third, the lockdown has exacerbated both intimate partner abuse and child abuse while making it harder to detect both. Schoolteachers often spot and report signs of child abuse, for example, but that is less likely to happen when kids aren’t physically in class. Chronic abuse has serious emotional consequences for its victims, and the longer the pandemic continues, the worse such problems will be. The result: The United States will have a higher-than-expected incidence of mental health problems in the future, which is both a tragedy for the victims and a further drain on U.S. power.</w:t>
      </w:r>
    </w:p>
    <w:p w14:paraId="7C5F8D82" w14:textId="77777777" w:rsidR="000F4FEC" w:rsidRPr="001F4F70" w:rsidRDefault="000F4FEC" w:rsidP="000F4FEC">
      <w:pPr>
        <w:rPr>
          <w:sz w:val="14"/>
        </w:rPr>
      </w:pPr>
      <w:r w:rsidRPr="001F4F70">
        <w:rPr>
          <w:sz w:val="14"/>
        </w:rPr>
        <w:t>Fourth, although keeping public schools closed is necessary to get the virus under control, it will inevitably have a negative effect on learning and put American kids even further behind their foreign counterparts in terms of educational achievement. Once again, education everywhere has suffered as a result of COVID-19, but the damage will be greatest in countries that didn’t deal with it successfully and are still facing an escalating spiral of new cases. Sad to say, the United States is one of those countries.</w:t>
      </w:r>
    </w:p>
    <w:p w14:paraId="78C4C0F0" w14:textId="77777777" w:rsidR="000F4FEC" w:rsidRPr="001F4F70" w:rsidRDefault="000F4FEC" w:rsidP="000F4FEC">
      <w:pPr>
        <w:rPr>
          <w:sz w:val="14"/>
        </w:rPr>
      </w:pPr>
      <w:r w:rsidRPr="001F4F70">
        <w:rPr>
          <w:sz w:val="14"/>
        </w:rPr>
        <w:t xml:space="preserve">Fifth, higher </w:t>
      </w:r>
      <w:r w:rsidRPr="001F4F70">
        <w:rPr>
          <w:rStyle w:val="Emphasis"/>
        </w:rPr>
        <w:t>education</w:t>
      </w:r>
      <w:r w:rsidRPr="001F4F70">
        <w:rPr>
          <w:sz w:val="14"/>
        </w:rPr>
        <w:t xml:space="preserve"> </w:t>
      </w:r>
      <w:r w:rsidRPr="001F4F70">
        <w:rPr>
          <w:rStyle w:val="StyleUnderline"/>
        </w:rPr>
        <w:t xml:space="preserve">will take a </w:t>
      </w:r>
      <w:r w:rsidRPr="001F4F70">
        <w:rPr>
          <w:rStyle w:val="Emphasis"/>
        </w:rPr>
        <w:t>big hit</w:t>
      </w:r>
      <w:r w:rsidRPr="001F4F70">
        <w:rPr>
          <w:rStyle w:val="StyleUnderline"/>
        </w:rPr>
        <w:t>, too. America’s</w:t>
      </w:r>
      <w:r w:rsidRPr="001F4F70">
        <w:rPr>
          <w:sz w:val="14"/>
        </w:rPr>
        <w:t xml:space="preserve"> colleges and universities have been the world’s best for decades and a huge driver of innovation for the U.S. economy. They are suffering from the shutdown and especially from the loss of foreign students, who have been both a source of revenue and in the past a further engine of technological advancement. Although the Trump administration has reversed its ill-advised attempt to ban foreign students receiving only online education this fall, the poor U.S. response to the pandemic will lead some of the foreign students who used to come to the United States to pursue educational opportunities in countries where their health is not at risk and universities are open for normal operations. America has long benefited from so-called “brain gain” (i.e., talented foreigners who arrived in the country for college or graduate school and chose to remain, lending their talents to innovative U.S. companies); that benefit is likely to be smaller in the future. The longer America trails the world in dealing with COVID-19, the more damage it will suffer on this front as well.</w:t>
      </w:r>
    </w:p>
    <w:p w14:paraId="2F2ABC30" w14:textId="77777777" w:rsidR="000F4FEC" w:rsidRPr="001F4F70" w:rsidRDefault="000F4FEC" w:rsidP="000F4FEC">
      <w:pPr>
        <w:rPr>
          <w:sz w:val="14"/>
        </w:rPr>
      </w:pPr>
      <w:r w:rsidRPr="001F4F70">
        <w:rPr>
          <w:sz w:val="14"/>
        </w:rPr>
        <w:t>Last but not least, the pandemic has not stopped women from bearing children, but many are now doing so in an atmosphere of enormous economic uncertainty and coronavirus-related stress. A growing body of research shows that maternal stress of all kinds has deleterious effects on fetal and early childhood development, with long-term consequences for a child’s physical well-being, cognitive abilities, emotional maturity, and overall life chances. Once again: These harmful effects are undoubtedly present in every country where the coronavirus has spread, but the damage will be greatest in countries where the virus has yet to be brought under control. That’s America.</w:t>
      </w:r>
    </w:p>
    <w:p w14:paraId="158240CD" w14:textId="77777777" w:rsidR="000F4FEC" w:rsidRPr="001F4F70" w:rsidRDefault="000F4FEC" w:rsidP="000F4FEC">
      <w:pPr>
        <w:rPr>
          <w:sz w:val="14"/>
        </w:rPr>
      </w:pPr>
      <w:r w:rsidRPr="001F4F70">
        <w:rPr>
          <w:sz w:val="14"/>
        </w:rPr>
        <w:t xml:space="preserve">The United States still has a number of important advantages compared with other major powers, including </w:t>
      </w:r>
      <w:r w:rsidRPr="009245C3">
        <w:rPr>
          <w:rStyle w:val="StyleUnderline"/>
          <w:highlight w:val="green"/>
        </w:rPr>
        <w:t>abundant</w:t>
      </w:r>
      <w:r w:rsidRPr="001F4F70">
        <w:rPr>
          <w:rStyle w:val="StyleUnderline"/>
        </w:rPr>
        <w:t xml:space="preserve"> </w:t>
      </w:r>
      <w:r w:rsidRPr="001F4F70">
        <w:rPr>
          <w:rStyle w:val="Emphasis"/>
        </w:rPr>
        <w:t xml:space="preserve">natural </w:t>
      </w:r>
      <w:r w:rsidRPr="009245C3">
        <w:rPr>
          <w:rStyle w:val="Emphasis"/>
          <w:highlight w:val="green"/>
        </w:rPr>
        <w:t>resources</w:t>
      </w:r>
      <w:r w:rsidRPr="001F4F70">
        <w:rPr>
          <w:sz w:val="14"/>
        </w:rPr>
        <w:t xml:space="preserve">, </w:t>
      </w:r>
      <w:r w:rsidRPr="001F4F70">
        <w:rPr>
          <w:rStyle w:val="StyleUnderline"/>
        </w:rPr>
        <w:t>a</w:t>
      </w:r>
      <w:r w:rsidRPr="001F4F70">
        <w:rPr>
          <w:sz w:val="14"/>
        </w:rPr>
        <w:t xml:space="preserve"> still </w:t>
      </w:r>
      <w:r w:rsidRPr="001F4F70">
        <w:rPr>
          <w:rStyle w:val="Emphasis"/>
        </w:rPr>
        <w:t>innovative economy</w:t>
      </w:r>
      <w:r w:rsidRPr="001F4F70">
        <w:rPr>
          <w:sz w:val="14"/>
        </w:rPr>
        <w:t xml:space="preserve">, temperate climate (at least so far), </w:t>
      </w:r>
      <w:r w:rsidRPr="009245C3">
        <w:rPr>
          <w:rStyle w:val="StyleUnderline"/>
          <w:highlight w:val="green"/>
        </w:rPr>
        <w:t>and a</w:t>
      </w:r>
      <w:r w:rsidRPr="001F4F70">
        <w:rPr>
          <w:rStyle w:val="StyleUnderline"/>
        </w:rPr>
        <w:t xml:space="preserve">n extremely </w:t>
      </w:r>
      <w:r w:rsidRPr="009245C3">
        <w:rPr>
          <w:rStyle w:val="StyleUnderline"/>
          <w:highlight w:val="green"/>
        </w:rPr>
        <w:t>favorable</w:t>
      </w:r>
      <w:r w:rsidRPr="001F4F70">
        <w:rPr>
          <w:rStyle w:val="StyleUnderline"/>
        </w:rPr>
        <w:t xml:space="preserve"> geopolitical </w:t>
      </w:r>
      <w:r w:rsidRPr="009245C3">
        <w:rPr>
          <w:rStyle w:val="StyleUnderline"/>
          <w:highlight w:val="green"/>
        </w:rPr>
        <w:t>location</w:t>
      </w:r>
      <w:r w:rsidRPr="001F4F70">
        <w:rPr>
          <w:sz w:val="14"/>
        </w:rPr>
        <w:t xml:space="preserve">. Those qualities </w:t>
      </w:r>
      <w:r w:rsidRPr="009245C3">
        <w:rPr>
          <w:rStyle w:val="StyleUnderline"/>
          <w:highlight w:val="green"/>
        </w:rPr>
        <w:t>make</w:t>
      </w:r>
      <w:r w:rsidRPr="001F4F70">
        <w:rPr>
          <w:sz w:val="14"/>
        </w:rPr>
        <w:t xml:space="preserve"> long-term </w:t>
      </w:r>
      <w:r w:rsidRPr="009245C3">
        <w:rPr>
          <w:rStyle w:val="StyleUnderline"/>
          <w:highlight w:val="green"/>
        </w:rPr>
        <w:t>success</w:t>
      </w:r>
      <w:r w:rsidRPr="001F4F70">
        <w:rPr>
          <w:sz w:val="14"/>
        </w:rPr>
        <w:t xml:space="preserve"> </w:t>
      </w:r>
      <w:r w:rsidRPr="001F4F70">
        <w:rPr>
          <w:rStyle w:val="Emphasis"/>
        </w:rPr>
        <w:t xml:space="preserve">more </w:t>
      </w:r>
      <w:r w:rsidRPr="009245C3">
        <w:rPr>
          <w:rStyle w:val="Emphasis"/>
          <w:highlight w:val="green"/>
        </w:rPr>
        <w:t>likely</w:t>
      </w:r>
      <w:r w:rsidRPr="009245C3">
        <w:rPr>
          <w:sz w:val="14"/>
          <w:highlight w:val="green"/>
        </w:rPr>
        <w:t xml:space="preserve"> </w:t>
      </w:r>
      <w:r w:rsidRPr="009245C3">
        <w:rPr>
          <w:rStyle w:val="StyleUnderline"/>
          <w:highlight w:val="green"/>
        </w:rPr>
        <w:t xml:space="preserve">but </w:t>
      </w:r>
      <w:r w:rsidRPr="009245C3">
        <w:rPr>
          <w:rStyle w:val="Emphasis"/>
          <w:highlight w:val="green"/>
        </w:rPr>
        <w:t>do not guarantee it</w:t>
      </w:r>
      <w:r w:rsidRPr="001F4F70">
        <w:rPr>
          <w:sz w:val="14"/>
        </w:rPr>
        <w:t xml:space="preserve">. </w:t>
      </w:r>
      <w:r w:rsidRPr="001F4F70">
        <w:rPr>
          <w:rStyle w:val="StyleUnderline"/>
        </w:rPr>
        <w:t>The</w:t>
      </w:r>
      <w:r w:rsidRPr="001F4F70">
        <w:rPr>
          <w:sz w:val="14"/>
        </w:rPr>
        <w:t xml:space="preserve"> </w:t>
      </w:r>
      <w:r w:rsidRPr="001F4F70">
        <w:rPr>
          <w:rStyle w:val="StyleUnderline"/>
        </w:rPr>
        <w:t>country</w:t>
      </w:r>
      <w:r w:rsidRPr="001F4F70">
        <w:rPr>
          <w:sz w:val="14"/>
        </w:rPr>
        <w:t xml:space="preserve"> also </w:t>
      </w:r>
      <w:r w:rsidRPr="001F4F70">
        <w:rPr>
          <w:rStyle w:val="StyleUnderline"/>
        </w:rPr>
        <w:t>faces</w:t>
      </w:r>
      <w:r w:rsidRPr="001F4F70">
        <w:rPr>
          <w:sz w:val="14"/>
        </w:rPr>
        <w:t xml:space="preserve"> a number of serious </w:t>
      </w:r>
      <w:r w:rsidRPr="001F4F70">
        <w:rPr>
          <w:rStyle w:val="Emphasis"/>
        </w:rPr>
        <w:t>rivals</w:t>
      </w:r>
      <w:r w:rsidRPr="001F4F70">
        <w:rPr>
          <w:rStyle w:val="StyleUnderline"/>
        </w:rPr>
        <w:t>—</w:t>
      </w:r>
      <w:r w:rsidRPr="001F4F70">
        <w:rPr>
          <w:sz w:val="14"/>
        </w:rPr>
        <w:t xml:space="preserve">most </w:t>
      </w:r>
      <w:r w:rsidRPr="001F4F70">
        <w:rPr>
          <w:rStyle w:val="Emphasis"/>
        </w:rPr>
        <w:t>notably</w:t>
      </w:r>
      <w:r w:rsidRPr="001F4F70">
        <w:rPr>
          <w:sz w:val="14"/>
        </w:rPr>
        <w:t xml:space="preserve"> a still rising </w:t>
      </w:r>
      <w:r w:rsidRPr="001F4F70">
        <w:rPr>
          <w:rStyle w:val="Emphasis"/>
        </w:rPr>
        <w:t>China</w:t>
      </w:r>
      <w:r w:rsidRPr="001F4F70">
        <w:rPr>
          <w:sz w:val="14"/>
        </w:rPr>
        <w:t xml:space="preserve">—but recent decades suggest that </w:t>
      </w:r>
      <w:r w:rsidRPr="001F4F70">
        <w:rPr>
          <w:rStyle w:val="StyleUnderline"/>
        </w:rPr>
        <w:t>Americans</w:t>
      </w:r>
      <w:r w:rsidRPr="001F4F70">
        <w:rPr>
          <w:sz w:val="14"/>
        </w:rPr>
        <w:t xml:space="preserve"> remain their own worst enemy</w:t>
      </w:r>
      <w:r w:rsidRPr="001F4F70">
        <w:rPr>
          <w:rStyle w:val="StyleUnderline"/>
        </w:rPr>
        <w:t>.</w:t>
      </w:r>
      <w:r w:rsidRPr="001F4F70">
        <w:rPr>
          <w:sz w:val="14"/>
        </w:rPr>
        <w:t xml:space="preserve"> Trump didn’t deliberately and consciously set out to ruin the United States—and torpedo his own chances for reelection—he just couldn’t help himself. It is the rest of us—and especially our children and grandchildren—who will suffer the consequences.</w:t>
      </w:r>
    </w:p>
    <w:p w14:paraId="40FCB743" w14:textId="6DC7A9BD" w:rsidR="000F4FEC" w:rsidRPr="001F4F70" w:rsidRDefault="000F4FEC" w:rsidP="000F4FEC">
      <w:pPr>
        <w:pStyle w:val="Heading4"/>
        <w:numPr>
          <w:ilvl w:val="0"/>
          <w:numId w:val="14"/>
        </w:numPr>
        <w:tabs>
          <w:tab w:val="num" w:pos="0"/>
        </w:tabs>
        <w:ind w:left="0" w:firstLine="0"/>
        <w:rPr>
          <w:rFonts w:cs="Arial"/>
        </w:rPr>
      </w:pPr>
      <w:r w:rsidRPr="001F4F70">
        <w:rPr>
          <w:rFonts w:cs="Arial"/>
          <w:u w:val="single"/>
        </w:rPr>
        <w:t>Economics</w:t>
      </w:r>
      <w:r w:rsidRPr="001F4F70">
        <w:rPr>
          <w:rFonts w:cs="Arial"/>
        </w:rPr>
        <w:t>---china will outpace the US---that’s Layne AND</w:t>
      </w:r>
    </w:p>
    <w:p w14:paraId="3A0F676C" w14:textId="77777777" w:rsidR="000F4FEC" w:rsidRPr="001F4F70" w:rsidRDefault="000F4FEC" w:rsidP="000F4FEC">
      <w:r w:rsidRPr="001F4F70">
        <w:rPr>
          <w:rStyle w:val="Style13ptBold"/>
        </w:rPr>
        <w:t>MacDonald 18</w:t>
      </w:r>
      <w:r w:rsidRPr="001F4F70">
        <w:t xml:space="preserve">—Associate professor of political science at Wellesley College [Paul K. MacDonald and Joseph M. Parent (Associate professor of political science at the University of Notre Dame), April 2018, </w:t>
      </w:r>
      <w:r w:rsidRPr="001F4F70">
        <w:rPr>
          <w:i/>
        </w:rPr>
        <w:t>Twilight of the Titans: Great Power Decline and Retrenchment</w:t>
      </w:r>
      <w:r w:rsidRPr="001F4F70">
        <w:t xml:space="preserve">, Chapter 10: Conclusion: Retrenchment as Reloading, pgs 190-1, Cornell University Press, ProQuest Ebook Central, Accessed through the Wake Forest Library] </w:t>
      </w:r>
    </w:p>
    <w:p w14:paraId="7BFF6B27" w14:textId="77777777" w:rsidR="000F4FEC" w:rsidRPr="001F4F70" w:rsidRDefault="000F4FEC" w:rsidP="000F4FEC">
      <w:pPr>
        <w:rPr>
          <w:u w:val="single"/>
        </w:rPr>
      </w:pPr>
      <w:r w:rsidRPr="001F4F70">
        <w:rPr>
          <w:sz w:val="16"/>
        </w:rPr>
        <w:lastRenderedPageBreak/>
        <w:t xml:space="preserve">There are many complex issues bound up in this debate. Scholars differ on what metrics to use, what timeframes to examine, and what comparisons to make. We follow the method that yielded the most commonsense cases: lasting ordinal transitions involving relative shares of great power gross domestic product (GDP). Using this approach,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is on pace to enter</w:t>
      </w:r>
      <w:r w:rsidRPr="001F4F70">
        <w:rPr>
          <w:rStyle w:val="StyleUnderline"/>
        </w:rPr>
        <w:t xml:space="preserve"> acute relative </w:t>
      </w:r>
      <w:r w:rsidRPr="009245C3">
        <w:rPr>
          <w:rStyle w:val="StyleUnderline"/>
          <w:highlight w:val="green"/>
        </w:rPr>
        <w:t>decline</w:t>
      </w:r>
      <w:r w:rsidRPr="001F4F70">
        <w:rPr>
          <w:rStyle w:val="StyleUnderline"/>
        </w:rPr>
        <w:t xml:space="preserve"> sometime </w:t>
      </w:r>
      <w:r w:rsidRPr="009245C3">
        <w:rPr>
          <w:rStyle w:val="StyleUnderline"/>
          <w:highlight w:val="green"/>
        </w:rPr>
        <w:t xml:space="preserve">in the </w:t>
      </w:r>
      <w:r w:rsidRPr="009245C3">
        <w:rPr>
          <w:rStyle w:val="Emphasis"/>
          <w:highlight w:val="green"/>
        </w:rPr>
        <w:t>next decade</w:t>
      </w:r>
      <w:r w:rsidRPr="009245C3">
        <w:rPr>
          <w:rStyle w:val="StyleUnderline"/>
          <w:highlight w:val="green"/>
        </w:rPr>
        <w:t>.</w:t>
      </w:r>
      <w:r w:rsidRPr="001F4F70">
        <w:rPr>
          <w:sz w:val="16"/>
        </w:rPr>
        <w:t xml:space="preserve"> 23 To be perfectly clear, this prediction depends on a number of factors that are hard to predict. Extrapolating out from present trends is notoriously unreliable, and much depends on the baseline year one chooses to begin with. There will be shocks and surprises, and it is impossible to know their frequency, magnitude, or direction. Yet using our terminology, the United States is likely to face a decline that is small or medium in magnitude. This is good news for the United States and for China, since it affords both powers the time and space to manage the impending transition. It deserves emphasis that China is no world-beater, the United States is no weakling, and American decline is likely modest. As always, much depends on the measures used. </w:t>
      </w:r>
      <w:r w:rsidRPr="001F4F70">
        <w:rPr>
          <w:rStyle w:val="StyleUnderline"/>
        </w:rPr>
        <w:t>Power is an intricate concept and sensitive to context.</w:t>
      </w:r>
      <w:r w:rsidRPr="001F4F70">
        <w:rPr>
          <w:sz w:val="16"/>
        </w:rPr>
        <w:t xml:space="preserve"> Every measure of power has its drawbacks, and we already detailed many of the ﬂaws of using GDP in chapter 3. We agree that GDP trends mask a great deal of nuance, cross-national GDP ﬁgures are imprecise, and China’s ﬁgures are more suspect than most. Yet </w:t>
      </w:r>
      <w:r w:rsidRPr="001F4F70">
        <w:rPr>
          <w:rStyle w:val="Emphasis"/>
        </w:rPr>
        <w:t>GDP is determinate</w:t>
      </w:r>
      <w:r w:rsidRPr="001F4F70">
        <w:rPr>
          <w:rStyle w:val="StyleUnderline"/>
        </w:rPr>
        <w:t xml:space="preserve"> and </w:t>
      </w:r>
      <w:r w:rsidRPr="001F4F70">
        <w:rPr>
          <w:rStyle w:val="Emphasis"/>
        </w:rPr>
        <w:t>correlates with a number of compelling metrics</w:t>
      </w:r>
      <w:r w:rsidRPr="001F4F70">
        <w:rPr>
          <w:rStyle w:val="StyleUnderline"/>
        </w:rPr>
        <w:t xml:space="preserve">, many of which suggest that </w:t>
      </w:r>
      <w:r w:rsidRPr="009245C3">
        <w:rPr>
          <w:rStyle w:val="Emphasis"/>
          <w:highlight w:val="green"/>
        </w:rPr>
        <w:t>China is indisputably gaining ground</w:t>
      </w:r>
      <w:r w:rsidRPr="001F4F70">
        <w:rPr>
          <w:rStyle w:val="StyleUnderline"/>
        </w:rPr>
        <w:t xml:space="preserve"> on the United States. Over the past decade,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has </w:t>
      </w:r>
      <w:r w:rsidRPr="009245C3">
        <w:rPr>
          <w:rStyle w:val="StyleUnderline"/>
          <w:highlight w:val="green"/>
        </w:rPr>
        <w:t>experienced</w:t>
      </w:r>
      <w:r w:rsidRPr="001F4F70">
        <w:rPr>
          <w:rStyle w:val="StyleUnderline"/>
        </w:rPr>
        <w:t xml:space="preserve"> a </w:t>
      </w:r>
      <w:r w:rsidRPr="009245C3">
        <w:rPr>
          <w:rStyle w:val="Emphasis"/>
          <w:highlight w:val="green"/>
        </w:rPr>
        <w:t>decline</w:t>
      </w:r>
      <w:r w:rsidRPr="009245C3">
        <w:rPr>
          <w:rStyle w:val="StyleUnderline"/>
          <w:highlight w:val="green"/>
        </w:rPr>
        <w:t xml:space="preserve"> in </w:t>
      </w:r>
      <w:r w:rsidRPr="009245C3">
        <w:rPr>
          <w:rStyle w:val="Emphasis"/>
          <w:highlight w:val="green"/>
        </w:rPr>
        <w:t xml:space="preserve">global share of </w:t>
      </w:r>
      <w:r w:rsidRPr="001F4F70">
        <w:rPr>
          <w:rStyle w:val="Emphasis"/>
        </w:rPr>
        <w:t xml:space="preserve">high </w:t>
      </w:r>
      <w:r w:rsidRPr="009245C3">
        <w:rPr>
          <w:rStyle w:val="Emphasis"/>
          <w:highlight w:val="green"/>
        </w:rPr>
        <w:t>tech</w:t>
      </w:r>
      <w:r w:rsidRPr="001F4F70">
        <w:rPr>
          <w:rStyle w:val="Emphasis"/>
        </w:rPr>
        <w:t>nology exports</w:t>
      </w:r>
      <w:r w:rsidRPr="001F4F70">
        <w:rPr>
          <w:rStyle w:val="StyleUnderline"/>
        </w:rPr>
        <w:t xml:space="preserve">, </w:t>
      </w:r>
      <w:r w:rsidRPr="009245C3">
        <w:rPr>
          <w:rStyle w:val="Emphasis"/>
          <w:highlight w:val="green"/>
        </w:rPr>
        <w:t>trade</w:t>
      </w:r>
      <w:r w:rsidRPr="001F4F70">
        <w:rPr>
          <w:rStyle w:val="Emphasis"/>
        </w:rPr>
        <w:t>mark</w:t>
      </w:r>
      <w:r w:rsidRPr="009245C3">
        <w:rPr>
          <w:rStyle w:val="Emphasis"/>
          <w:highlight w:val="green"/>
        </w:rPr>
        <w:t xml:space="preserve"> </w:t>
      </w:r>
      <w:r w:rsidRPr="001F4F70">
        <w:rPr>
          <w:rStyle w:val="Emphasis"/>
        </w:rPr>
        <w:t>applications</w:t>
      </w:r>
      <w:r w:rsidRPr="009245C3">
        <w:rPr>
          <w:rStyle w:val="StyleUnderline"/>
          <w:highlight w:val="green"/>
        </w:rPr>
        <w:t xml:space="preserve">, </w:t>
      </w:r>
      <w:r w:rsidRPr="009245C3">
        <w:rPr>
          <w:rStyle w:val="Emphasis"/>
          <w:highlight w:val="green"/>
        </w:rPr>
        <w:t>market capitalizations</w:t>
      </w:r>
      <w:r w:rsidRPr="001F4F70">
        <w:rPr>
          <w:rStyle w:val="StyleUnderline"/>
        </w:rPr>
        <w:t xml:space="preserve"> of its publicly traded companies, </w:t>
      </w:r>
      <w:r w:rsidRPr="009245C3">
        <w:rPr>
          <w:rStyle w:val="StyleUnderline"/>
          <w:highlight w:val="green"/>
        </w:rPr>
        <w:t xml:space="preserve">and </w:t>
      </w:r>
      <w:r w:rsidRPr="001F4F70">
        <w:rPr>
          <w:rStyle w:val="Emphasis"/>
        </w:rPr>
        <w:t xml:space="preserve">renewable </w:t>
      </w:r>
      <w:r w:rsidRPr="009245C3">
        <w:rPr>
          <w:rStyle w:val="Emphasis"/>
          <w:highlight w:val="green"/>
        </w:rPr>
        <w:t>energy production</w:t>
      </w:r>
      <w:r w:rsidRPr="001F4F70">
        <w:rPr>
          <w:rStyle w:val="StyleUnderline"/>
        </w:rPr>
        <w:t>.</w:t>
      </w:r>
      <w:r w:rsidRPr="001F4F70">
        <w:rPr>
          <w:sz w:val="16"/>
        </w:rPr>
        <w:t xml:space="preserve"> Meanwhile, </w:t>
      </w:r>
      <w:r w:rsidRPr="009245C3">
        <w:rPr>
          <w:rStyle w:val="StyleUnderline"/>
          <w:highlight w:val="green"/>
        </w:rPr>
        <w:t>China</w:t>
      </w:r>
      <w:r w:rsidRPr="001F4F70">
        <w:rPr>
          <w:rStyle w:val="StyleUnderline"/>
        </w:rPr>
        <w:t xml:space="preserve"> has </w:t>
      </w:r>
      <w:r w:rsidRPr="009245C3">
        <w:rPr>
          <w:rStyle w:val="StyleUnderline"/>
          <w:highlight w:val="green"/>
        </w:rPr>
        <w:t xml:space="preserve">gained </w:t>
      </w:r>
      <w:r w:rsidRPr="001F4F70">
        <w:rPr>
          <w:rStyle w:val="StyleUnderline"/>
        </w:rPr>
        <w:t xml:space="preserve">relative to the United States in terms of </w:t>
      </w:r>
      <w:r w:rsidRPr="001F4F70">
        <w:rPr>
          <w:rStyle w:val="Emphasis"/>
        </w:rPr>
        <w:t>patent applications</w:t>
      </w:r>
      <w:r w:rsidRPr="001F4F70">
        <w:rPr>
          <w:rStyle w:val="StyleUnderline"/>
        </w:rPr>
        <w:t xml:space="preserve">, high technology exports, and </w:t>
      </w:r>
      <w:r w:rsidRPr="001F4F70">
        <w:rPr>
          <w:rStyle w:val="Emphasis"/>
        </w:rPr>
        <w:t>information and communication technology service exports</w:t>
      </w:r>
      <w:r w:rsidRPr="001F4F70">
        <w:rPr>
          <w:rStyle w:val="StyleUnderline"/>
        </w:rPr>
        <w:t>.</w:t>
      </w:r>
      <w:r w:rsidRPr="001F4F70">
        <w:rPr>
          <w:sz w:val="16"/>
        </w:rPr>
        <w:t xml:space="preserve"> 24 </w:t>
      </w:r>
      <w:r w:rsidRPr="001F4F70">
        <w:rPr>
          <w:rStyle w:val="StyleUnderline"/>
        </w:rPr>
        <w:t>Even when it comes to GDP per capita, which</w:t>
      </w:r>
      <w:r w:rsidRPr="001F4F70">
        <w:rPr>
          <w:sz w:val="16"/>
        </w:rPr>
        <w:t xml:space="preserve"> many claim </w:t>
      </w:r>
      <w:r w:rsidRPr="001F4F70">
        <w:rPr>
          <w:rStyle w:val="StyleUnderline"/>
        </w:rPr>
        <w:t xml:space="preserve">provides “a much more robust indicator of national power,” </w:t>
      </w:r>
      <w:r w:rsidRPr="001F4F70">
        <w:rPr>
          <w:rStyle w:val="Emphasis"/>
        </w:rPr>
        <w:t>China is gaining ground</w:t>
      </w:r>
      <w:r w:rsidRPr="001F4F70">
        <w:rPr>
          <w:rStyle w:val="StyleUnderline"/>
        </w:rPr>
        <w:t>.</w:t>
      </w:r>
      <w:r w:rsidRPr="001F4F70">
        <w:rPr>
          <w:sz w:val="16"/>
        </w:rPr>
        <w:t xml:space="preserve"> 25 </w:t>
      </w:r>
      <w:r w:rsidRPr="009245C3">
        <w:rPr>
          <w:rStyle w:val="StyleUnderline"/>
          <w:highlight w:val="green"/>
        </w:rPr>
        <w:t>China’s GDP per capita</w:t>
      </w:r>
      <w:r w:rsidRPr="001F4F70">
        <w:rPr>
          <w:rStyle w:val="StyleUnderline"/>
        </w:rPr>
        <w:t xml:space="preserve"> has </w:t>
      </w:r>
      <w:r w:rsidRPr="009245C3">
        <w:rPr>
          <w:rStyle w:val="Emphasis"/>
          <w:highlight w:val="green"/>
        </w:rPr>
        <w:t>tripled</w:t>
      </w:r>
      <w:r w:rsidRPr="001F4F70">
        <w:rPr>
          <w:rStyle w:val="Emphasis"/>
        </w:rPr>
        <w:t xml:space="preserve"> over </w:t>
      </w:r>
      <w:r w:rsidRPr="009245C3">
        <w:rPr>
          <w:rStyle w:val="Emphasis"/>
          <w:highlight w:val="green"/>
        </w:rPr>
        <w:t>the past decade</w:t>
      </w:r>
      <w:r w:rsidRPr="009245C3">
        <w:rPr>
          <w:rStyle w:val="StyleUnderline"/>
          <w:highlight w:val="green"/>
        </w:rPr>
        <w:t>, and the U.S.</w:t>
      </w:r>
      <w:r w:rsidRPr="001F4F70">
        <w:rPr>
          <w:rStyle w:val="StyleUnderline"/>
        </w:rPr>
        <w:t xml:space="preserve"> advantage has </w:t>
      </w:r>
      <w:r w:rsidRPr="009245C3">
        <w:rPr>
          <w:rStyle w:val="StyleUnderline"/>
          <w:highlight w:val="green"/>
        </w:rPr>
        <w:t>declined</w:t>
      </w:r>
      <w:r w:rsidRPr="001F4F70">
        <w:rPr>
          <w:sz w:val="16"/>
        </w:rPr>
        <w:t xml:space="preserve"> as a result. Naturally, these are not the only indicators one could point to, and economic measures may lose traction on the political consequences of China’s rise. Yet </w:t>
      </w:r>
      <w:r w:rsidRPr="009245C3">
        <w:rPr>
          <w:rStyle w:val="Emphasis"/>
          <w:highlight w:val="green"/>
        </w:rPr>
        <w:t>experts come to similar conclusions</w:t>
      </w:r>
      <w:r w:rsidRPr="001F4F70">
        <w:rPr>
          <w:sz w:val="16"/>
        </w:rPr>
        <w:t xml:space="preserve">: Thomas </w:t>
      </w:r>
      <w:r w:rsidRPr="001F4F70">
        <w:rPr>
          <w:rStyle w:val="StyleUnderline"/>
        </w:rPr>
        <w:t>Christensen ﬁnds China’s rise very real</w:t>
      </w:r>
      <w:r w:rsidRPr="001F4F70">
        <w:rPr>
          <w:sz w:val="16"/>
        </w:rPr>
        <w:t xml:space="preserve">, though the United States retains a commanding lead on many measures, and Jonathan Kirshner sees American economic advantages fading. 26 </w:t>
      </w:r>
      <w:r w:rsidRPr="009245C3">
        <w:rPr>
          <w:rStyle w:val="Emphasis"/>
          <w:highlight w:val="green"/>
        </w:rPr>
        <w:t>Even U.S. policymakers</w:t>
      </w:r>
      <w:r w:rsidRPr="001F4F70">
        <w:rPr>
          <w:sz w:val="16"/>
        </w:rPr>
        <w:t xml:space="preserve">, who reject the term decline, </w:t>
      </w:r>
      <w:r w:rsidRPr="001F4F70">
        <w:rPr>
          <w:rStyle w:val="StyleUnderline"/>
        </w:rPr>
        <w:t>nevertheless acknowledge that the distribution of international power is shifting.</w:t>
      </w:r>
      <w:r w:rsidRPr="001F4F70">
        <w:rPr>
          <w:sz w:val="16"/>
        </w:rPr>
        <w:t xml:space="preserve"> In his West Point speech, President </w:t>
      </w:r>
      <w:r w:rsidRPr="001F4F70">
        <w:rPr>
          <w:rStyle w:val="Emphasis"/>
        </w:rPr>
        <w:t>Obama</w:t>
      </w:r>
      <w:r w:rsidRPr="001F4F70">
        <w:rPr>
          <w:rStyle w:val="StyleUnderline"/>
        </w:rPr>
        <w:t xml:space="preserve"> </w:t>
      </w:r>
      <w:r w:rsidRPr="009245C3">
        <w:rPr>
          <w:rStyle w:val="StyleUnderline"/>
          <w:highlight w:val="green"/>
        </w:rPr>
        <w:t>observed,</w:t>
      </w:r>
      <w:r w:rsidRPr="001F4F70">
        <w:rPr>
          <w:rStyle w:val="StyleUnderline"/>
        </w:rPr>
        <w:t xml:space="preserve"> “The </w:t>
      </w:r>
      <w:r w:rsidRPr="009245C3">
        <w:rPr>
          <w:rStyle w:val="StyleUnderline"/>
          <w:highlight w:val="green"/>
        </w:rPr>
        <w:t xml:space="preserve">world is changing </w:t>
      </w:r>
      <w:r w:rsidRPr="001F4F70">
        <w:rPr>
          <w:rStyle w:val="StyleUnderline"/>
        </w:rPr>
        <w:t>with accelerating speed.</w:t>
      </w:r>
      <w:r w:rsidRPr="001F4F70">
        <w:rPr>
          <w:sz w:val="16"/>
        </w:rPr>
        <w:t xml:space="preserve"> This presents new opportunities, but also new dangers.” 27 Former Secretary of State Hillary </w:t>
      </w:r>
      <w:r w:rsidRPr="001F4F70">
        <w:rPr>
          <w:rStyle w:val="StyleUnderline"/>
        </w:rPr>
        <w:t>Clinton conceded, “The Asia-Paciﬁc has become a key driver of global politics</w:t>
      </w:r>
      <w:r w:rsidRPr="001F4F70">
        <w:rPr>
          <w:sz w:val="16"/>
        </w:rPr>
        <w:t xml:space="preserve">. . . . Harnessing Asia’s growth and dynamism is central to American economic and strategic interests.” 28 Whether one prefers the term “rising power” or “emerging power,” the implication is the same: the </w:t>
      </w:r>
      <w:r w:rsidRPr="001F4F70">
        <w:rPr>
          <w:rStyle w:val="StyleUnderline"/>
        </w:rPr>
        <w:t>geopolitical landscape is shifting, and U.S. policymakers must plan accordingly.</w:t>
      </w:r>
    </w:p>
    <w:p w14:paraId="10BEBDF8" w14:textId="77777777" w:rsidR="000F4FEC" w:rsidRPr="001F4F70" w:rsidRDefault="000F4FEC" w:rsidP="000F4FEC">
      <w:pPr>
        <w:pStyle w:val="Heading4"/>
        <w:numPr>
          <w:ilvl w:val="0"/>
          <w:numId w:val="14"/>
        </w:numPr>
        <w:tabs>
          <w:tab w:val="num" w:pos="0"/>
        </w:tabs>
        <w:ind w:left="0" w:firstLine="0"/>
        <w:rPr>
          <w:rStyle w:val="Style13ptBold"/>
          <w:rFonts w:cs="Arial"/>
          <w:b/>
          <w:bCs w:val="0"/>
        </w:rPr>
      </w:pPr>
      <w:r w:rsidRPr="001F4F70">
        <w:rPr>
          <w:rStyle w:val="Style13ptBold"/>
          <w:rFonts w:cs="Arial"/>
          <w:bCs w:val="0"/>
        </w:rPr>
        <w:t>Fiscal and military overstretch</w:t>
      </w:r>
      <w:r w:rsidRPr="003A0E38">
        <w:rPr>
          <w:rStyle w:val="Style13ptBold"/>
          <w:rFonts w:cs="Arial"/>
          <w:bCs w:val="0"/>
        </w:rPr>
        <w:t>.</w:t>
      </w:r>
    </w:p>
    <w:p w14:paraId="008A7DE2" w14:textId="77777777" w:rsidR="000F4FEC" w:rsidRPr="001F4F70" w:rsidRDefault="000F4FEC" w:rsidP="000F4FEC">
      <w:r w:rsidRPr="001F4F70">
        <w:rPr>
          <w:rStyle w:val="Style13ptBold"/>
        </w:rPr>
        <w:t>Porter 18</w:t>
      </w:r>
      <w:r w:rsidRPr="001F4F70">
        <w:t xml:space="preserve">—Professor of international security and strategy at the University of Birmingham [Patrick, 6/5/2018, “A World Imagined: Nostalgia and Liberal Order”, Cato Institute, </w:t>
      </w:r>
      <w:hyperlink r:id="rId20" w:history="1">
        <w:r w:rsidRPr="001F4F70">
          <w:rPr>
            <w:rStyle w:val="Hyperlink"/>
          </w:rPr>
          <w:t>https://www.cato.org/publications/policy-analysis/world-imagined-nostalgia-liberal-order</w:t>
        </w:r>
      </w:hyperlink>
      <w:r w:rsidRPr="001F4F70">
        <w:t xml:space="preserve">, Language edited change denoted by brackets] </w:t>
      </w:r>
    </w:p>
    <w:p w14:paraId="5C0BEFB6" w14:textId="77777777" w:rsidR="000F4FEC" w:rsidRDefault="000F4FEC" w:rsidP="000F4FEC">
      <w:pPr>
        <w:rPr>
          <w:rStyle w:val="StyleUnderline"/>
        </w:rPr>
      </w:pPr>
      <w:r w:rsidRPr="001F4F70">
        <w:rPr>
          <w:sz w:val="16"/>
        </w:rPr>
        <w:t xml:space="preserve">The </w:t>
      </w:r>
      <w:r w:rsidRPr="009245C3">
        <w:rPr>
          <w:rStyle w:val="StyleUnderline"/>
          <w:highlight w:val="green"/>
        </w:rPr>
        <w:t>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 xml:space="preserve">is </w:t>
      </w:r>
      <w:r w:rsidRPr="009245C3">
        <w:rPr>
          <w:rStyle w:val="Emphasis"/>
          <w:highlight w:val="green"/>
        </w:rPr>
        <w:t>accumulating record deficits</w:t>
      </w:r>
      <w:r w:rsidRPr="009245C3">
        <w:rPr>
          <w:rStyle w:val="StyleUnderline"/>
          <w:highlight w:val="green"/>
        </w:rPr>
        <w:t xml:space="preserve"> and </w:t>
      </w:r>
      <w:r w:rsidRPr="009245C3">
        <w:rPr>
          <w:rStyle w:val="Emphasis"/>
          <w:highlight w:val="green"/>
        </w:rPr>
        <w:t>growing</w:t>
      </w:r>
      <w:r w:rsidRPr="009245C3">
        <w:rPr>
          <w:rStyle w:val="StyleUnderline"/>
          <w:highlight w:val="green"/>
        </w:rPr>
        <w:t xml:space="preserve">, </w:t>
      </w:r>
      <w:r w:rsidRPr="009245C3">
        <w:rPr>
          <w:rStyle w:val="Emphasis"/>
          <w:highlight w:val="green"/>
        </w:rPr>
        <w:t>unsustainable debts</w:t>
      </w:r>
      <w:r w:rsidRPr="009245C3">
        <w:rPr>
          <w:rStyle w:val="StyleUnderline"/>
          <w:highlight w:val="green"/>
        </w:rPr>
        <w:t>.</w:t>
      </w:r>
      <w:r w:rsidRPr="001F4F70">
        <w:rPr>
          <w:sz w:val="16"/>
        </w:rPr>
        <w:t xml:space="preserve"> According to the Congressional Budget Office, </w:t>
      </w:r>
      <w:r w:rsidRPr="001F4F70">
        <w:rPr>
          <w:rStyle w:val="StyleUnderline"/>
        </w:rPr>
        <w:t xml:space="preserve">federal </w:t>
      </w:r>
      <w:r w:rsidRPr="009245C3">
        <w:rPr>
          <w:rStyle w:val="StyleUnderline"/>
          <w:highlight w:val="green"/>
        </w:rPr>
        <w:t xml:space="preserve">debt will reach </w:t>
      </w:r>
      <w:r w:rsidRPr="009245C3">
        <w:rPr>
          <w:rStyle w:val="Emphasis"/>
          <w:highlight w:val="green"/>
        </w:rPr>
        <w:t>150 percent of GDP</w:t>
      </w:r>
      <w:r w:rsidRPr="009245C3">
        <w:rPr>
          <w:rStyle w:val="StyleUnderline"/>
          <w:highlight w:val="green"/>
        </w:rPr>
        <w:t xml:space="preserve"> by 2047.</w:t>
      </w:r>
      <w:r w:rsidRPr="001F4F70">
        <w:rPr>
          <w:sz w:val="16"/>
        </w:rPr>
        <w:t xml:space="preserve">70 Because repayment obligations are the first, compulsory items in expenditure and because heavy fiscal burdens beyond a certain proportion of debt-to-GDP tend to choke economic growth,71 </w:t>
      </w:r>
      <w:r w:rsidRPr="001F4F70">
        <w:rPr>
          <w:rStyle w:val="StyleUnderline"/>
        </w:rPr>
        <w:t xml:space="preserve">a </w:t>
      </w:r>
      <w:r w:rsidRPr="009245C3">
        <w:rPr>
          <w:rStyle w:val="StyleUnderline"/>
          <w:highlight w:val="green"/>
        </w:rPr>
        <w:t>growing debt</w:t>
      </w:r>
      <w:r w:rsidRPr="001F4F70">
        <w:rPr>
          <w:rStyle w:val="StyleUnderline"/>
        </w:rPr>
        <w:t xml:space="preserve"> load </w:t>
      </w:r>
      <w:r w:rsidRPr="009245C3">
        <w:rPr>
          <w:rStyle w:val="Emphasis"/>
          <w:highlight w:val="green"/>
        </w:rPr>
        <w:t>directly impedes</w:t>
      </w:r>
      <w:r w:rsidRPr="001F4F70">
        <w:rPr>
          <w:rStyle w:val="StyleUnderline"/>
        </w:rPr>
        <w:t xml:space="preserve"> the country’s ability to sustain its way of life alongside its </w:t>
      </w:r>
      <w:r w:rsidRPr="001F4F70">
        <w:rPr>
          <w:rStyle w:val="Emphasis"/>
        </w:rPr>
        <w:t xml:space="preserve">extensive </w:t>
      </w:r>
      <w:r w:rsidRPr="009245C3">
        <w:rPr>
          <w:rStyle w:val="Emphasis"/>
          <w:highlight w:val="green"/>
        </w:rPr>
        <w:t>international commitments</w:t>
      </w:r>
      <w:r w:rsidRPr="009245C3">
        <w:rPr>
          <w:rStyle w:val="StyleUnderline"/>
          <w:highlight w:val="green"/>
        </w:rPr>
        <w:t>.</w:t>
      </w:r>
      <w:r w:rsidRPr="001F4F70">
        <w:rPr>
          <w:rStyle w:val="StyleUnderline"/>
        </w:rPr>
        <w:t xml:space="preserve"> U.S. </w:t>
      </w:r>
      <w:r w:rsidRPr="009245C3">
        <w:rPr>
          <w:rStyle w:val="StyleUnderline"/>
          <w:highlight w:val="green"/>
        </w:rPr>
        <w:t>grand strategy</w:t>
      </w:r>
      <w:r w:rsidRPr="001F4F70">
        <w:rPr>
          <w:rStyle w:val="StyleUnderline"/>
        </w:rPr>
        <w:t xml:space="preserve"> also </w:t>
      </w:r>
      <w:r w:rsidRPr="009245C3">
        <w:rPr>
          <w:rStyle w:val="StyleUnderline"/>
          <w:highlight w:val="green"/>
        </w:rPr>
        <w:t>gives Washington</w:t>
      </w:r>
      <w:r w:rsidRPr="001F4F70">
        <w:rPr>
          <w:rStyle w:val="StyleUnderline"/>
        </w:rPr>
        <w:t xml:space="preserve"> a </w:t>
      </w:r>
      <w:r w:rsidRPr="009245C3">
        <w:rPr>
          <w:rStyle w:val="Emphasis"/>
          <w:highlight w:val="green"/>
        </w:rPr>
        <w:t>proclivity to continuous wars</w:t>
      </w:r>
      <w:r w:rsidRPr="001F4F70">
        <w:rPr>
          <w:rStyle w:val="StyleUnderline"/>
        </w:rPr>
        <w:t xml:space="preserve"> that it chooses to fund through deficits.</w:t>
      </w:r>
      <w:r w:rsidRPr="001F4F70">
        <w:rPr>
          <w:sz w:val="16"/>
        </w:rPr>
        <w:t xml:space="preserve"> According to one estimate, </w:t>
      </w:r>
      <w:r w:rsidRPr="001F4F70">
        <w:rPr>
          <w:rStyle w:val="StyleUnderline"/>
        </w:rPr>
        <w:t xml:space="preserve">U.S. </w:t>
      </w:r>
      <w:r w:rsidRPr="009245C3">
        <w:rPr>
          <w:rStyle w:val="StyleUnderline"/>
          <w:highlight w:val="green"/>
        </w:rPr>
        <w:t>wars from 2001 to 2016 had a</w:t>
      </w:r>
      <w:r w:rsidRPr="001F4F70">
        <w:rPr>
          <w:rStyle w:val="StyleUnderline"/>
        </w:rPr>
        <w:t xml:space="preserve"> budgetary </w:t>
      </w:r>
      <w:r w:rsidRPr="009245C3">
        <w:rPr>
          <w:rStyle w:val="StyleUnderline"/>
          <w:highlight w:val="green"/>
        </w:rPr>
        <w:t>cost of</w:t>
      </w:r>
      <w:r w:rsidRPr="001F4F70">
        <w:rPr>
          <w:rStyle w:val="StyleUnderline"/>
        </w:rPr>
        <w:t xml:space="preserve"> approximately </w:t>
      </w:r>
      <w:r w:rsidRPr="009245C3">
        <w:rPr>
          <w:rStyle w:val="Emphasis"/>
          <w:highlight w:val="green"/>
        </w:rPr>
        <w:t>$4.79 trillion</w:t>
      </w:r>
      <w:r w:rsidRPr="001F4F70">
        <w:rPr>
          <w:sz w:val="16"/>
        </w:rPr>
        <w:t xml:space="preserve">, taking into account indirect costs such as interest on borrowing and through-life care for veterans.72 </w:t>
      </w:r>
      <w:r w:rsidRPr="009245C3">
        <w:rPr>
          <w:rStyle w:val="StyleUnderline"/>
          <w:highlight w:val="green"/>
        </w:rPr>
        <w:t>Those</w:t>
      </w:r>
      <w:r w:rsidRPr="001F4F70">
        <w:rPr>
          <w:rStyle w:val="StyleUnderline"/>
        </w:rPr>
        <w:t xml:space="preserve"> wars have </w:t>
      </w:r>
      <w:r w:rsidRPr="009245C3">
        <w:rPr>
          <w:rStyle w:val="StyleUnderline"/>
          <w:highlight w:val="green"/>
        </w:rPr>
        <w:t xml:space="preserve">led to </w:t>
      </w:r>
      <w:r w:rsidRPr="009245C3">
        <w:rPr>
          <w:rStyle w:val="Emphasis"/>
          <w:highlight w:val="green"/>
        </w:rPr>
        <w:t>further geopolitical crises</w:t>
      </w:r>
      <w:r w:rsidRPr="009245C3">
        <w:rPr>
          <w:rStyle w:val="StyleUnderline"/>
          <w:highlight w:val="green"/>
        </w:rPr>
        <w:t xml:space="preserve"> and </w:t>
      </w:r>
      <w:r w:rsidRPr="009245C3">
        <w:rPr>
          <w:rStyle w:val="Emphasis"/>
          <w:highlight w:val="green"/>
        </w:rPr>
        <w:t>demand for further commitment</w:t>
      </w:r>
      <w:r w:rsidRPr="009245C3">
        <w:rPr>
          <w:rStyle w:val="StyleUnderline"/>
          <w:highlight w:val="green"/>
        </w:rPr>
        <w:t>.</w:t>
      </w:r>
      <w:r w:rsidRPr="001F4F70">
        <w:rPr>
          <w:rStyle w:val="StyleUnderline"/>
        </w:rPr>
        <w:t xml:space="preserve"> Conflict-</w:t>
      </w:r>
      <w:r w:rsidRPr="001F4F70">
        <w:rPr>
          <w:rStyle w:val="StyleUnderline"/>
        </w:rPr>
        <w:lastRenderedPageBreak/>
        <w:t xml:space="preserve">induced anarchy in Iraq and Libya </w:t>
      </w:r>
      <w:r w:rsidRPr="001F4F70">
        <w:rPr>
          <w:rStyle w:val="Emphasis"/>
        </w:rPr>
        <w:t>created footholds for the Islamic State</w:t>
      </w:r>
      <w:r w:rsidRPr="001F4F70">
        <w:rPr>
          <w:rStyle w:val="StyleUnderline"/>
        </w:rPr>
        <w:t xml:space="preserve"> and, by upsetting the balance of power in the Persian Gulf, opened the way to a </w:t>
      </w:r>
      <w:r w:rsidRPr="001F4F70">
        <w:rPr>
          <w:rStyle w:val="Emphasis"/>
        </w:rPr>
        <w:t>Saudi-Iran cold war</w:t>
      </w:r>
      <w:r w:rsidRPr="001F4F70">
        <w:rPr>
          <w:sz w:val="16"/>
        </w:rPr>
        <w:t xml:space="preserve"> that now implicates the United States. The </w:t>
      </w:r>
      <w:r w:rsidRPr="001F4F70">
        <w:rPr>
          <w:rStyle w:val="Emphasis"/>
        </w:rPr>
        <w:t>Trump</w:t>
      </w:r>
      <w:r w:rsidRPr="001F4F70">
        <w:rPr>
          <w:sz w:val="16"/>
        </w:rPr>
        <w:t xml:space="preserve"> administration </w:t>
      </w:r>
      <w:r w:rsidRPr="001F4F70">
        <w:rPr>
          <w:rStyle w:val="StyleUnderline"/>
        </w:rPr>
        <w:t xml:space="preserve">has not reversed this imbalance but </w:t>
      </w:r>
      <w:r w:rsidRPr="001F4F70">
        <w:rPr>
          <w:rStyle w:val="Emphasis"/>
        </w:rPr>
        <w:t>aggravated it</w:t>
      </w:r>
      <w:r w:rsidRPr="001F4F70">
        <w:rPr>
          <w:rStyle w:val="StyleUnderline"/>
        </w:rPr>
        <w:t>. It has significantly increased the defense budget</w:t>
      </w:r>
      <w:r w:rsidRPr="001F4F70">
        <w:rPr>
          <w:sz w:val="16"/>
        </w:rPr>
        <w:t xml:space="preserve">, while significantly reducing taxes. </w:t>
      </w:r>
      <w:r w:rsidRPr="001F4F70">
        <w:rPr>
          <w:rStyle w:val="StyleUnderline"/>
        </w:rPr>
        <w:t xml:space="preserve">It has embarked on a </w:t>
      </w:r>
      <w:r w:rsidRPr="001F4F70">
        <w:rPr>
          <w:rStyle w:val="Emphasis"/>
        </w:rPr>
        <w:t>deficit-financed military buildup</w:t>
      </w:r>
      <w:r w:rsidRPr="001F4F70">
        <w:rPr>
          <w:rStyle w:val="StyleUnderline"/>
        </w:rPr>
        <w:t xml:space="preserve">, a pattern that historically increases imbalances in the economy and triggers a “boom-bust” cycle, and where </w:t>
      </w:r>
      <w:r w:rsidRPr="001F4F70">
        <w:rPr>
          <w:rStyle w:val="Emphasis"/>
        </w:rPr>
        <w:t>overreaching wars</w:t>
      </w:r>
      <w:r w:rsidRPr="001F4F70">
        <w:rPr>
          <w:sz w:val="16"/>
        </w:rPr>
        <w:t xml:space="preserve"> (like Iraq) </w:t>
      </w:r>
      <w:r w:rsidRPr="001F4F70">
        <w:rPr>
          <w:rStyle w:val="StyleUnderline"/>
        </w:rPr>
        <w:t xml:space="preserve">and </w:t>
      </w:r>
      <w:r w:rsidRPr="001F4F70">
        <w:rPr>
          <w:rStyle w:val="Emphasis"/>
        </w:rPr>
        <w:t>financial meltdowns</w:t>
      </w:r>
      <w:r w:rsidRPr="001F4F70">
        <w:rPr>
          <w:sz w:val="16"/>
        </w:rPr>
        <w:t xml:space="preserve"> (like the global financial crisis) </w:t>
      </w:r>
      <w:r w:rsidRPr="001F4F70">
        <w:rPr>
          <w:rStyle w:val="StyleUnderline"/>
        </w:rPr>
        <w:t>are linked.</w:t>
      </w:r>
      <w:r w:rsidRPr="001F4F70">
        <w:rPr>
          <w:sz w:val="16"/>
        </w:rPr>
        <w:t xml:space="preserve">73 The final 2018 defense budget is expected to be 13 percent higher than that of 2017.74 The United States’ grand strategy of primacy saddles it with defense and national </w:t>
      </w:r>
      <w:r w:rsidRPr="001F4F70">
        <w:rPr>
          <w:rStyle w:val="StyleUnderline"/>
        </w:rPr>
        <w:t>security expenditures that amount to over 68 percent of discretionary spending</w:t>
      </w:r>
      <w:r w:rsidRPr="001F4F70">
        <w:rPr>
          <w:sz w:val="16"/>
        </w:rPr>
        <w:t xml:space="preserve">, taking into account the base budget and overseas contingency operations and support for veterans affairs, homeland security, and the nuclear weapons program.75 Meanwhile, the overall direction so far of President </w:t>
      </w:r>
      <w:r w:rsidRPr="009245C3">
        <w:rPr>
          <w:rStyle w:val="StyleUnderline"/>
          <w:highlight w:val="green"/>
        </w:rPr>
        <w:t xml:space="preserve">Trump’s foreign policy has been to </w:t>
      </w:r>
      <w:r w:rsidRPr="009245C3">
        <w:rPr>
          <w:rStyle w:val="Emphasis"/>
          <w:highlight w:val="green"/>
        </w:rPr>
        <w:t>multiply</w:t>
      </w:r>
      <w:r w:rsidRPr="001F4F70">
        <w:rPr>
          <w:rStyle w:val="StyleUnderline"/>
        </w:rPr>
        <w:t xml:space="preserve"> America’s security c</w:t>
      </w:r>
      <w:r w:rsidRPr="009245C3">
        <w:rPr>
          <w:rStyle w:val="StyleUnderline"/>
          <w:highlight w:val="green"/>
        </w:rPr>
        <w:t xml:space="preserve">ommitments and </w:t>
      </w:r>
      <w:r w:rsidRPr="009245C3">
        <w:rPr>
          <w:rStyle w:val="Emphasis"/>
          <w:highlight w:val="green"/>
        </w:rPr>
        <w:t>entanglements</w:t>
      </w:r>
      <w:r w:rsidRPr="009245C3">
        <w:rPr>
          <w:rStyle w:val="StyleUnderline"/>
          <w:highlight w:val="green"/>
        </w:rPr>
        <w:t>.</w:t>
      </w:r>
    </w:p>
    <w:p w14:paraId="50F80431" w14:textId="77777777" w:rsidR="000F4FEC" w:rsidRDefault="000F4FEC" w:rsidP="000F4FEC">
      <w:pPr>
        <w:rPr>
          <w:rStyle w:val="StyleUnderline"/>
        </w:rPr>
      </w:pPr>
    </w:p>
    <w:p w14:paraId="55C5A065" w14:textId="77777777" w:rsidR="000F4FEC" w:rsidRDefault="000F4FEC" w:rsidP="000F4FEC">
      <w:pPr>
        <w:rPr>
          <w:rStyle w:val="StyleUnderline"/>
        </w:rPr>
      </w:pPr>
      <w:r w:rsidRPr="001F4F70">
        <w:rPr>
          <w:sz w:val="16"/>
        </w:rPr>
        <w:t xml:space="preserve"> The United States has implicated itself more deeply in the geopolitics of the Persian Gulf. </w:t>
      </w:r>
      <w:r w:rsidRPr="001F4F70">
        <w:rPr>
          <w:rStyle w:val="StyleUnderline"/>
        </w:rPr>
        <w:t>Trump has intensified America’s confrontation with Iran by abandoning the multiparty settlement on Iran’s nuclear program. He</w:t>
      </w:r>
      <w:r w:rsidRPr="001F4F70">
        <w:rPr>
          <w:sz w:val="16"/>
        </w:rPr>
        <w:t xml:space="preserve"> has </w:t>
      </w:r>
      <w:r w:rsidRPr="001F4F70">
        <w:rPr>
          <w:rStyle w:val="StyleUnderline"/>
        </w:rPr>
        <w:t>reinforced U.S. patronage of Saudi Arabia and the Gulf monarchies</w:t>
      </w:r>
      <w:r w:rsidRPr="001F4F70">
        <w:rPr>
          <w:sz w:val="16"/>
        </w:rPr>
        <w:t xml:space="preserve">, while hardening Washington’s alignment with Israel by recognizing Jerusalem as its capital. By November 2017, Trump had increased the number of troops and civilians working for the Department of Defense in the Middle East by 33 percent.76 At the time of writing, the status of America’s commitment in Syria is not clear, with the administration both promising to withdraw yet indicating it would stay to defeat the remnants of the Islamic State, and threatening to continue to punish Syria for chemical weapons use. He increased the U.S. commitment to the Afghanistan-Pakistan theater. Lastly, the Trump administration’s National Security Strategy openly acknowledges competition against “revisionist” powers Russia and China.77 And its Nuclear Posture Review expands the conditions under which the United States would threaten nuclear use and plans an increased arsenal of low-yield nuclear bombs.78 </w:t>
      </w:r>
      <w:r w:rsidRPr="009245C3">
        <w:rPr>
          <w:rStyle w:val="Emphasis"/>
          <w:highlight w:val="green"/>
        </w:rPr>
        <w:t>Escalating rivalries are the likely result</w:t>
      </w:r>
      <w:r w:rsidRPr="001F4F70">
        <w:rPr>
          <w:rStyle w:val="StyleUnderline"/>
        </w:rPr>
        <w:t xml:space="preserve">. Not only is this imbalance between power and commitments </w:t>
      </w:r>
      <w:r w:rsidRPr="001F4F70">
        <w:rPr>
          <w:rStyle w:val="Emphasis"/>
        </w:rPr>
        <w:t>financially difficult to service</w:t>
      </w:r>
      <w:r w:rsidRPr="001F4F70">
        <w:rPr>
          <w:rStyle w:val="StyleUnderline"/>
        </w:rPr>
        <w:t>.</w:t>
      </w:r>
      <w:r w:rsidRPr="001F4F70">
        <w:rPr>
          <w:sz w:val="16"/>
        </w:rPr>
        <w:t xml:space="preserve"> It also makes the country harder to govern. </w:t>
      </w:r>
      <w:r w:rsidRPr="001F4F70">
        <w:rPr>
          <w:rStyle w:val="StyleUnderline"/>
        </w:rPr>
        <w:t xml:space="preserve">Recurrent clashes over federal budgets and the increasing tradeoffs between consumption, investment, and defense lead to </w:t>
      </w:r>
      <w:r w:rsidRPr="001F4F70">
        <w:rPr>
          <w:rStyle w:val="Emphasis"/>
        </w:rPr>
        <w:t>periods of [demise]</w:t>
      </w:r>
      <w:r w:rsidRPr="001F4F70">
        <w:rPr>
          <w:sz w:val="16"/>
        </w:rPr>
        <w:t xml:space="preserve"> </w:t>
      </w:r>
      <w:r w:rsidRPr="001F4F70">
        <w:rPr>
          <w:strike/>
          <w:sz w:val="16"/>
        </w:rPr>
        <w:t>paralysis</w:t>
      </w:r>
      <w:r w:rsidRPr="001F4F70">
        <w:rPr>
          <w:sz w:val="16"/>
        </w:rPr>
        <w:t xml:space="preserve">. </w:t>
      </w:r>
      <w:r w:rsidRPr="009245C3">
        <w:rPr>
          <w:rStyle w:val="StyleUnderline"/>
          <w:highlight w:val="green"/>
        </w:rPr>
        <w:t xml:space="preserve">We see a </w:t>
      </w:r>
      <w:r w:rsidRPr="009245C3">
        <w:rPr>
          <w:rStyle w:val="Emphasis"/>
          <w:highlight w:val="green"/>
        </w:rPr>
        <w:t>dangerous interaction</w:t>
      </w:r>
      <w:r w:rsidRPr="009245C3">
        <w:rPr>
          <w:rStyle w:val="StyleUnderline"/>
          <w:highlight w:val="green"/>
        </w:rPr>
        <w:t xml:space="preserve"> between </w:t>
      </w:r>
      <w:r w:rsidRPr="009245C3">
        <w:rPr>
          <w:rStyle w:val="Emphasis"/>
          <w:highlight w:val="green"/>
        </w:rPr>
        <w:t>domestic discord</w:t>
      </w:r>
      <w:r w:rsidRPr="009245C3">
        <w:rPr>
          <w:rStyle w:val="StyleUnderline"/>
          <w:highlight w:val="green"/>
        </w:rPr>
        <w:t xml:space="preserve"> and </w:t>
      </w:r>
      <w:r w:rsidRPr="009245C3">
        <w:rPr>
          <w:rStyle w:val="Emphasis"/>
          <w:highlight w:val="green"/>
        </w:rPr>
        <w:t>foreign policy failure</w:t>
      </w:r>
      <w:r w:rsidRPr="009245C3">
        <w:rPr>
          <w:rStyle w:val="StyleUnderline"/>
          <w:highlight w:val="green"/>
        </w:rPr>
        <w:t>.</w:t>
      </w:r>
      <w:r w:rsidRPr="001F4F70">
        <w:t xml:space="preserve"> </w:t>
      </w:r>
      <w:r w:rsidRPr="001F4F70">
        <w:rPr>
          <w:sz w:val="16"/>
        </w:rPr>
        <w:t xml:space="preserve">These deteriorating circumstances make it imperative for Washington to conduct a cold reassessment of its grand strategy. It needs to ask what works and what doesn’t, to rank its interests into a hierarchy and distinguish what is vital from what is desirable, to assess what is achievable, and what costs and sacrifices it can bear. </w:t>
      </w:r>
      <w:r w:rsidRPr="001F4F70">
        <w:rPr>
          <w:rStyle w:val="StyleUnderline"/>
        </w:rPr>
        <w:t xml:space="preserve">The </w:t>
      </w:r>
      <w:r w:rsidRPr="009245C3">
        <w:rPr>
          <w:rStyle w:val="Emphasis"/>
          <w:highlight w:val="green"/>
        </w:rPr>
        <w:t>growing demand</w:t>
      </w:r>
      <w:r w:rsidRPr="009245C3">
        <w:rPr>
          <w:rStyle w:val="StyleUnderline"/>
          <w:highlight w:val="green"/>
        </w:rPr>
        <w:t xml:space="preserve"> on </w:t>
      </w:r>
      <w:r w:rsidRPr="009245C3">
        <w:rPr>
          <w:rStyle w:val="Emphasis"/>
          <w:highlight w:val="green"/>
        </w:rPr>
        <w:t>already scarce resources</w:t>
      </w:r>
      <w:r w:rsidRPr="001F4F70">
        <w:rPr>
          <w:rStyle w:val="StyleUnderline"/>
        </w:rPr>
        <w:t xml:space="preserve">, from the </w:t>
      </w:r>
      <w:r w:rsidRPr="001F4F70">
        <w:rPr>
          <w:rStyle w:val="Emphasis"/>
        </w:rPr>
        <w:t>mounting costs of defense</w:t>
      </w:r>
      <w:r w:rsidRPr="001F4F70">
        <w:rPr>
          <w:rStyle w:val="StyleUnderline"/>
        </w:rPr>
        <w:t xml:space="preserve"> to the current and future </w:t>
      </w:r>
      <w:r w:rsidRPr="001F4F70">
        <w:rPr>
          <w:rStyle w:val="Emphasis"/>
        </w:rPr>
        <w:t>burdens of entitlements</w:t>
      </w:r>
      <w:r w:rsidRPr="001F4F70">
        <w:rPr>
          <w:rStyle w:val="StyleUnderline"/>
        </w:rPr>
        <w:t xml:space="preserve">, </w:t>
      </w:r>
      <w:r w:rsidRPr="009245C3">
        <w:rPr>
          <w:rStyle w:val="StyleUnderline"/>
          <w:highlight w:val="green"/>
        </w:rPr>
        <w:t>means</w:t>
      </w:r>
      <w:r w:rsidRPr="001F4F70">
        <w:rPr>
          <w:rStyle w:val="StyleUnderline"/>
        </w:rPr>
        <w:t xml:space="preserve"> that </w:t>
      </w:r>
      <w:r w:rsidRPr="009245C3">
        <w:rPr>
          <w:rStyle w:val="StyleUnderline"/>
          <w:highlight w:val="green"/>
        </w:rPr>
        <w:t>it will be difficult</w:t>
      </w:r>
      <w:r w:rsidRPr="001F4F70">
        <w:rPr>
          <w:rStyle w:val="StyleUnderline"/>
        </w:rPr>
        <w:t xml:space="preserve"> for the superpower </w:t>
      </w:r>
      <w:r w:rsidRPr="009245C3">
        <w:rPr>
          <w:rStyle w:val="StyleUnderline"/>
          <w:highlight w:val="green"/>
        </w:rPr>
        <w:t>to increase its extraction of resources</w:t>
      </w:r>
      <w:r w:rsidRPr="001F4F70">
        <w:rPr>
          <w:sz w:val="16"/>
        </w:rPr>
        <w:t xml:space="preserve"> from its population base. For a reassessment to be realistic, the </w:t>
      </w:r>
      <w:r w:rsidRPr="009245C3">
        <w:rPr>
          <w:rStyle w:val="StyleUnderline"/>
          <w:highlight w:val="green"/>
        </w:rPr>
        <w:t>country must</w:t>
      </w:r>
      <w:r w:rsidRPr="001F4F70">
        <w:rPr>
          <w:rStyle w:val="StyleUnderline"/>
        </w:rPr>
        <w:t xml:space="preserve"> be able to </w:t>
      </w:r>
      <w:r w:rsidRPr="009245C3">
        <w:rPr>
          <w:rStyle w:val="StyleUnderline"/>
          <w:highlight w:val="green"/>
        </w:rPr>
        <w:t xml:space="preserve">consider </w:t>
      </w:r>
      <w:r w:rsidRPr="009245C3">
        <w:rPr>
          <w:rStyle w:val="Emphasis"/>
          <w:highlight w:val="green"/>
        </w:rPr>
        <w:t>retrenchment</w:t>
      </w:r>
      <w:r w:rsidRPr="001F4F70">
        <w:rPr>
          <w:sz w:val="16"/>
        </w:rPr>
        <w:t xml:space="preserve">, burden shifting, the accommodation of potential rivals, and the limitation of commitments. History suggests strategies that bring a state’s power and commitments into balance and that can successfully prevent overstretch, insolvency, or exhaustion.79 To do this, decisionmakers can draw on an American tradition of prudential, realist thinking about aligning resources and goals. As Samuel P. Huntington summarized it, to address the gap between ambitions and capabilities, states can attempt to redefine their interests and so reduce their commitments to a level which they can sustain with their existing capabilities; to reduce the threats to their interests through diplomacy; to enhance the contribution of allies to the protection of their interests; to increase their own resources, usually meaning larger military forces and military budgets; to substitute cheaper forms of power for more expensive ones, thus using the same resources to produce more power; to devise more effective strategies for the use of their capabilities, thereby securing also greater output in terms of power for the same input in terms of resources.80 </w:t>
      </w:r>
      <w:r w:rsidRPr="009245C3">
        <w:rPr>
          <w:rStyle w:val="StyleUnderline"/>
          <w:highlight w:val="green"/>
        </w:rPr>
        <w:t>If</w:t>
      </w:r>
      <w:r w:rsidRPr="001F4F70">
        <w:rPr>
          <w:sz w:val="16"/>
        </w:rPr>
        <w:t xml:space="preserve">, however, </w:t>
      </w:r>
      <w:r w:rsidRPr="009245C3">
        <w:rPr>
          <w:rStyle w:val="StyleUnderline"/>
          <w:highlight w:val="green"/>
        </w:rPr>
        <w:t>Washington is held to a</w:t>
      </w:r>
      <w:r w:rsidRPr="001F4F70">
        <w:rPr>
          <w:rStyle w:val="StyleUnderline"/>
        </w:rPr>
        <w:t xml:space="preserve"> fictitious and </w:t>
      </w:r>
      <w:r w:rsidRPr="009245C3">
        <w:rPr>
          <w:rStyle w:val="StyleUnderline"/>
          <w:highlight w:val="green"/>
        </w:rPr>
        <w:t>demanding</w:t>
      </w:r>
      <w:r w:rsidRPr="001F4F70">
        <w:rPr>
          <w:rStyle w:val="StyleUnderline"/>
        </w:rPr>
        <w:t xml:space="preserve"> historical </w:t>
      </w:r>
      <w:r w:rsidRPr="009245C3">
        <w:rPr>
          <w:rStyle w:val="StyleUnderline"/>
          <w:highlight w:val="green"/>
        </w:rPr>
        <w:t xml:space="preserve">standard, </w:t>
      </w:r>
      <w:r w:rsidRPr="009245C3">
        <w:rPr>
          <w:rStyle w:val="Emphasis"/>
          <w:highlight w:val="green"/>
        </w:rPr>
        <w:t>this</w:t>
      </w:r>
      <w:r w:rsidRPr="001F4F70">
        <w:rPr>
          <w:rStyle w:val="Emphasis"/>
        </w:rPr>
        <w:t xml:space="preserve"> exercise </w:t>
      </w:r>
      <w:r w:rsidRPr="009245C3">
        <w:rPr>
          <w:rStyle w:val="Emphasis"/>
          <w:highlight w:val="green"/>
        </w:rPr>
        <w:t>will be impossible</w:t>
      </w:r>
      <w:r w:rsidRPr="009245C3">
        <w:rPr>
          <w:rStyle w:val="StyleUnderline"/>
          <w:highlight w:val="green"/>
        </w:rPr>
        <w:t>.</w:t>
      </w:r>
      <w:r w:rsidRPr="001F4F70">
        <w:rPr>
          <w:sz w:val="16"/>
        </w:rPr>
        <w:t xml:space="preserve"> If “liberal order” visions prevail, it will be deemed immoral even to consider an alternative of restraint. A pernicious byproduct of such nostalgia is its reductionism, whereby traditionalists assert a false choice between primacy or “global leadership” on one hand and inward-looking isolation on the other. Accordingly, advocates of primacy brand today’s realists who call for retrenchment as Trumpian.81 By contrast, </w:t>
      </w:r>
      <w:r w:rsidRPr="001F4F70">
        <w:rPr>
          <w:rStyle w:val="StyleUnderline"/>
        </w:rPr>
        <w:t xml:space="preserve">if Washington can be liberated from the </w:t>
      </w:r>
      <w:r w:rsidRPr="001F4F70">
        <w:rPr>
          <w:rStyle w:val="Emphasis"/>
        </w:rPr>
        <w:t>burdensome historical fantasy</w:t>
      </w:r>
      <w:r w:rsidRPr="001F4F70">
        <w:rPr>
          <w:rStyle w:val="StyleUnderline"/>
        </w:rPr>
        <w:t xml:space="preserve"> that </w:t>
      </w:r>
      <w:r w:rsidRPr="001F4F70">
        <w:rPr>
          <w:rStyle w:val="Emphasis"/>
        </w:rPr>
        <w:t xml:space="preserve">hegemonic </w:t>
      </w:r>
      <w:r w:rsidRPr="001F4F70">
        <w:rPr>
          <w:rStyle w:val="Emphasis"/>
        </w:rPr>
        <w:lastRenderedPageBreak/>
        <w:t>nostalgists</w:t>
      </w:r>
      <w:r w:rsidRPr="001F4F70">
        <w:rPr>
          <w:rStyle w:val="StyleUnderline"/>
        </w:rPr>
        <w:t xml:space="preserve"> impose upon it, then it can gain a clearer-sighted appreciation of the choices now before it.</w:t>
      </w:r>
    </w:p>
    <w:p w14:paraId="19A71F4E" w14:textId="3428D670" w:rsidR="000F4FEC" w:rsidRDefault="000F4FEC" w:rsidP="000F4FEC">
      <w:pPr>
        <w:pStyle w:val="Heading4"/>
        <w:numPr>
          <w:ilvl w:val="0"/>
          <w:numId w:val="14"/>
        </w:numPr>
        <w:tabs>
          <w:tab w:val="num" w:pos="0"/>
        </w:tabs>
        <w:ind w:left="0" w:firstLine="0"/>
      </w:pPr>
      <w:r>
        <w:t xml:space="preserve">Rise of </w:t>
      </w:r>
      <w:r>
        <w:rPr>
          <w:u w:val="single"/>
        </w:rPr>
        <w:t>authoritarianism</w:t>
      </w:r>
      <w:r>
        <w:t>.</w:t>
      </w:r>
    </w:p>
    <w:p w14:paraId="3B68BA4B" w14:textId="77777777" w:rsidR="000F4FEC" w:rsidRDefault="000F4FEC" w:rsidP="000F4FEC">
      <w:r>
        <w:t xml:space="preserve">Michael J. </w:t>
      </w:r>
      <w:r w:rsidRPr="00207D00">
        <w:rPr>
          <w:rStyle w:val="Style13ptBold"/>
        </w:rPr>
        <w:t xml:space="preserve">Boyle </w:t>
      </w:r>
      <w:r>
        <w:rPr>
          <w:rStyle w:val="Style13ptBold"/>
        </w:rPr>
        <w:t>20</w:t>
      </w:r>
      <w:r>
        <w:t>, Associate professor of political science at Rutgers University and a senior fellow at the Foreign Policy Research Institute, “America and the Illiberal Order After Trump,” Survival, Vol. 62, Issue 6, 12/02/2020, T&amp;F. language edited.</w:t>
      </w:r>
    </w:p>
    <w:p w14:paraId="3BBFA99C" w14:textId="77777777" w:rsidR="000F4FEC" w:rsidRPr="004C5322" w:rsidRDefault="000F4FEC" w:rsidP="000F4FEC">
      <w:pPr>
        <w:rPr>
          <w:sz w:val="16"/>
        </w:rPr>
      </w:pPr>
      <w:r w:rsidRPr="004C5322">
        <w:rPr>
          <w:sz w:val="16"/>
        </w:rPr>
        <w:t xml:space="preserve">The </w:t>
      </w:r>
      <w:r w:rsidRPr="004C5322">
        <w:rPr>
          <w:rStyle w:val="StyleUnderline"/>
        </w:rPr>
        <w:t>liberal order, as we knew it, is gone</w:t>
      </w:r>
      <w:r w:rsidRPr="004C5322">
        <w:rPr>
          <w:sz w:val="16"/>
        </w:rPr>
        <w:t xml:space="preserve">. The </w:t>
      </w:r>
      <w:r w:rsidRPr="004C5322">
        <w:rPr>
          <w:rStyle w:val="StyleUnderline"/>
        </w:rPr>
        <w:t xml:space="preserve">network of </w:t>
      </w:r>
      <w:r w:rsidRPr="00152FD6">
        <w:rPr>
          <w:rStyle w:val="Emphasis"/>
        </w:rPr>
        <w:t>institutions</w:t>
      </w:r>
      <w:r w:rsidRPr="004C5322">
        <w:rPr>
          <w:rStyle w:val="StyleUnderline"/>
        </w:rPr>
        <w:t xml:space="preserve">, </w:t>
      </w:r>
      <w:r w:rsidRPr="00152FD6">
        <w:rPr>
          <w:rStyle w:val="Emphasis"/>
        </w:rPr>
        <w:t>rules</w:t>
      </w:r>
      <w:r w:rsidRPr="004C5322">
        <w:rPr>
          <w:rStyle w:val="StyleUnderline"/>
        </w:rPr>
        <w:t xml:space="preserve"> and </w:t>
      </w:r>
      <w:r w:rsidRPr="00152FD6">
        <w:rPr>
          <w:rStyle w:val="Emphasis"/>
        </w:rPr>
        <w:t>norms</w:t>
      </w:r>
      <w:r w:rsidRPr="004C5322">
        <w:rPr>
          <w:sz w:val="16"/>
        </w:rPr>
        <w:t xml:space="preserve"> </w:t>
      </w:r>
      <w:r w:rsidRPr="004C5322">
        <w:rPr>
          <w:rStyle w:val="StyleUnderline"/>
        </w:rPr>
        <w:t xml:space="preserve">established by the </w:t>
      </w:r>
      <w:r w:rsidRPr="009245C3">
        <w:rPr>
          <w:rStyle w:val="Emphasis"/>
          <w:highlight w:val="green"/>
        </w:rPr>
        <w:t>U</w:t>
      </w:r>
      <w:r w:rsidRPr="004C5322">
        <w:rPr>
          <w:rStyle w:val="StyleUnderline"/>
        </w:rPr>
        <w:t xml:space="preserve">nited </w:t>
      </w:r>
      <w:r w:rsidRPr="009245C3">
        <w:rPr>
          <w:rStyle w:val="Emphasis"/>
          <w:highlight w:val="green"/>
        </w:rPr>
        <w:t>S</w:t>
      </w:r>
      <w:r w:rsidRPr="004C5322">
        <w:rPr>
          <w:rStyle w:val="StyleUnderline"/>
        </w:rPr>
        <w:t>tates</w:t>
      </w:r>
      <w:r w:rsidRPr="004C5322">
        <w:rPr>
          <w:sz w:val="16"/>
        </w:rPr>
        <w:t xml:space="preserve"> after the Second World War </w:t>
      </w:r>
      <w:r w:rsidRPr="004C5322">
        <w:rPr>
          <w:rStyle w:val="StyleUnderline"/>
        </w:rPr>
        <w:t>has</w:t>
      </w:r>
      <w:r w:rsidRPr="004C5322">
        <w:rPr>
          <w:sz w:val="16"/>
        </w:rPr>
        <w:t xml:space="preserve"> long </w:t>
      </w:r>
      <w:r w:rsidRPr="00152FD6">
        <w:rPr>
          <w:rStyle w:val="Emphasis"/>
        </w:rPr>
        <w:t xml:space="preserve">been </w:t>
      </w:r>
      <w:r w:rsidRPr="009245C3">
        <w:rPr>
          <w:rStyle w:val="Emphasis"/>
          <w:highlight w:val="green"/>
        </w:rPr>
        <w:t>under siege</w:t>
      </w:r>
      <w:r w:rsidRPr="004C5322">
        <w:rPr>
          <w:rStyle w:val="StyleUnderline"/>
        </w:rPr>
        <w:t xml:space="preserve">, pressured from </w:t>
      </w:r>
      <w:r w:rsidRPr="00152FD6">
        <w:rPr>
          <w:rStyle w:val="Emphasis"/>
        </w:rPr>
        <w:t>without</w:t>
      </w:r>
      <w:r w:rsidRPr="004C5322">
        <w:rPr>
          <w:rStyle w:val="StyleUnderline"/>
        </w:rPr>
        <w:t xml:space="preserve"> </w:t>
      </w:r>
      <w:r w:rsidRPr="009245C3">
        <w:rPr>
          <w:rStyle w:val="StyleUnderline"/>
          <w:highlight w:val="green"/>
        </w:rPr>
        <w:t>by</w:t>
      </w:r>
      <w:r w:rsidRPr="004C5322">
        <w:rPr>
          <w:sz w:val="16"/>
        </w:rPr>
        <w:t xml:space="preserve"> China and other </w:t>
      </w:r>
      <w:r w:rsidRPr="009245C3">
        <w:rPr>
          <w:rStyle w:val="Emphasis"/>
          <w:highlight w:val="green"/>
        </w:rPr>
        <w:t>rising powers</w:t>
      </w:r>
      <w:r w:rsidRPr="004C5322">
        <w:rPr>
          <w:rStyle w:val="StyleUnderline"/>
        </w:rPr>
        <w:t xml:space="preserve">, and from </w:t>
      </w:r>
      <w:r w:rsidRPr="00152FD6">
        <w:rPr>
          <w:rStyle w:val="Emphasis"/>
        </w:rPr>
        <w:t>within</w:t>
      </w:r>
      <w:r w:rsidRPr="004C5322">
        <w:rPr>
          <w:rStyle w:val="StyleUnderline"/>
        </w:rPr>
        <w:t xml:space="preserve"> </w:t>
      </w:r>
      <w:r w:rsidRPr="00EE1B6D">
        <w:rPr>
          <w:rStyle w:val="StyleUnderline"/>
        </w:rPr>
        <w:t>by</w:t>
      </w:r>
      <w:r w:rsidRPr="004C5322">
        <w:rPr>
          <w:sz w:val="16"/>
        </w:rPr>
        <w:t xml:space="preserve"> </w:t>
      </w:r>
      <w:r w:rsidRPr="009245C3">
        <w:rPr>
          <w:rStyle w:val="Emphasis"/>
          <w:highlight w:val="green"/>
        </w:rPr>
        <w:t>populist</w:t>
      </w:r>
      <w:r w:rsidRPr="00152FD6">
        <w:rPr>
          <w:rStyle w:val="Emphasis"/>
        </w:rPr>
        <w:t xml:space="preserve"> </w:t>
      </w:r>
      <w:r w:rsidRPr="009245C3">
        <w:rPr>
          <w:rStyle w:val="Emphasis"/>
          <w:highlight w:val="green"/>
        </w:rPr>
        <w:t>leaders</w:t>
      </w:r>
      <w:r w:rsidRPr="004C5322">
        <w:rPr>
          <w:sz w:val="16"/>
        </w:rPr>
        <w:t xml:space="preserve"> who saw little value in it. The </w:t>
      </w:r>
      <w:r w:rsidRPr="009245C3">
        <w:rPr>
          <w:rStyle w:val="Emphasis"/>
          <w:highlight w:val="green"/>
        </w:rPr>
        <w:t>corona</w:t>
      </w:r>
      <w:r w:rsidRPr="00EE1B6D">
        <w:rPr>
          <w:rStyle w:val="Emphasis"/>
        </w:rPr>
        <w:t>virus</w:t>
      </w:r>
      <w:r w:rsidRPr="004C5322">
        <w:rPr>
          <w:sz w:val="16"/>
        </w:rPr>
        <w:t xml:space="preserve"> pandemic has </w:t>
      </w:r>
      <w:r w:rsidRPr="009245C3">
        <w:rPr>
          <w:rStyle w:val="StyleUnderline"/>
          <w:highlight w:val="green"/>
        </w:rPr>
        <w:t>compounded</w:t>
      </w:r>
      <w:r w:rsidRPr="004C5322">
        <w:rPr>
          <w:sz w:val="16"/>
        </w:rPr>
        <w:t xml:space="preserve"> these </w:t>
      </w:r>
      <w:r w:rsidRPr="009245C3">
        <w:rPr>
          <w:rStyle w:val="StyleUnderline"/>
          <w:highlight w:val="green"/>
        </w:rPr>
        <w:t>pressures</w:t>
      </w:r>
      <w:r w:rsidRPr="004C5322">
        <w:rPr>
          <w:rStyle w:val="StyleUnderline"/>
        </w:rPr>
        <w:t xml:space="preserve"> and revealed</w:t>
      </w:r>
      <w:r w:rsidRPr="004C5322">
        <w:rPr>
          <w:sz w:val="16"/>
        </w:rPr>
        <w:t xml:space="preserve"> that many </w:t>
      </w:r>
      <w:r w:rsidRPr="004C5322">
        <w:rPr>
          <w:rStyle w:val="StyleUnderline"/>
        </w:rPr>
        <w:t xml:space="preserve">assumptions about the liberal order were </w:t>
      </w:r>
      <w:r w:rsidRPr="00152FD6">
        <w:rPr>
          <w:rStyle w:val="Emphasis"/>
        </w:rPr>
        <w:t>false</w:t>
      </w:r>
      <w:r w:rsidRPr="004C5322">
        <w:rPr>
          <w:sz w:val="16"/>
        </w:rPr>
        <w:t xml:space="preserve">. </w:t>
      </w:r>
      <w:r w:rsidRPr="004C5322">
        <w:rPr>
          <w:rStyle w:val="StyleUnderline"/>
        </w:rPr>
        <w:t>Global institutions</w:t>
      </w:r>
      <w:r w:rsidRPr="004C5322">
        <w:rPr>
          <w:sz w:val="16"/>
        </w:rPr>
        <w:t xml:space="preserve"> such as the World Health Organization (WHO) </w:t>
      </w:r>
      <w:r w:rsidRPr="004C5322">
        <w:rPr>
          <w:rStyle w:val="StyleUnderline"/>
        </w:rPr>
        <w:t xml:space="preserve">have </w:t>
      </w:r>
      <w:r w:rsidRPr="00152FD6">
        <w:rPr>
          <w:rStyle w:val="Emphasis"/>
        </w:rPr>
        <w:t>not proven capable</w:t>
      </w:r>
      <w:r w:rsidRPr="004C5322">
        <w:rPr>
          <w:sz w:val="16"/>
        </w:rPr>
        <w:t xml:space="preserve"> of coordinating governments </w:t>
      </w:r>
      <w:r w:rsidRPr="004C5322">
        <w:rPr>
          <w:rStyle w:val="StyleUnderline"/>
        </w:rPr>
        <w:t xml:space="preserve">to respond collectively to threats, </w:t>
      </w:r>
      <w:r w:rsidRPr="009245C3">
        <w:rPr>
          <w:rStyle w:val="Emphasis"/>
          <w:highlight w:val="green"/>
        </w:rPr>
        <w:t>liberal</w:t>
      </w:r>
      <w:r w:rsidRPr="00152FD6">
        <w:rPr>
          <w:rStyle w:val="Emphasis"/>
        </w:rPr>
        <w:t>-democratic</w:t>
      </w:r>
      <w:r w:rsidRPr="004C5322">
        <w:rPr>
          <w:rStyle w:val="StyleUnderline"/>
        </w:rPr>
        <w:t xml:space="preserve"> </w:t>
      </w:r>
      <w:r w:rsidRPr="009245C3">
        <w:rPr>
          <w:rStyle w:val="StyleUnderline"/>
          <w:highlight w:val="green"/>
        </w:rPr>
        <w:t>states</w:t>
      </w:r>
      <w:r w:rsidRPr="004C5322">
        <w:rPr>
          <w:rStyle w:val="StyleUnderline"/>
        </w:rPr>
        <w:t xml:space="preserve"> have </w:t>
      </w:r>
      <w:r w:rsidRPr="009245C3">
        <w:rPr>
          <w:rStyle w:val="StyleUnderline"/>
          <w:highlight w:val="green"/>
        </w:rPr>
        <w:t>not cooperated</w:t>
      </w:r>
      <w:r w:rsidRPr="004C5322">
        <w:rPr>
          <w:sz w:val="16"/>
        </w:rPr>
        <w:t xml:space="preserve"> either </w:t>
      </w:r>
      <w:r w:rsidRPr="00152FD6">
        <w:rPr>
          <w:rStyle w:val="Emphasis"/>
        </w:rPr>
        <w:t>inside</w:t>
      </w:r>
      <w:r w:rsidRPr="004C5322">
        <w:rPr>
          <w:rStyle w:val="StyleUnderline"/>
        </w:rPr>
        <w:t xml:space="preserve"> or </w:t>
      </w:r>
      <w:r w:rsidRPr="00152FD6">
        <w:rPr>
          <w:rStyle w:val="Emphasis"/>
        </w:rPr>
        <w:t>outside</w:t>
      </w:r>
      <w:r w:rsidRPr="004C5322">
        <w:rPr>
          <w:rStyle w:val="StyleUnderline"/>
        </w:rPr>
        <w:t xml:space="preserve"> of such institutions, and</w:t>
      </w:r>
      <w:r w:rsidRPr="004C5322">
        <w:rPr>
          <w:sz w:val="16"/>
        </w:rPr>
        <w:t xml:space="preserve"> the </w:t>
      </w:r>
      <w:r w:rsidRPr="00152FD6">
        <w:rPr>
          <w:rStyle w:val="Emphasis"/>
        </w:rPr>
        <w:t>U</w:t>
      </w:r>
      <w:r w:rsidRPr="004C5322">
        <w:rPr>
          <w:rStyle w:val="StyleUnderline"/>
        </w:rPr>
        <w:t xml:space="preserve">nited </w:t>
      </w:r>
      <w:r w:rsidRPr="00152FD6">
        <w:rPr>
          <w:rStyle w:val="Emphasis"/>
        </w:rPr>
        <w:t>S</w:t>
      </w:r>
      <w:r w:rsidRPr="004C5322">
        <w:rPr>
          <w:rStyle w:val="StyleUnderline"/>
        </w:rPr>
        <w:t xml:space="preserve">tates could </w:t>
      </w:r>
      <w:r w:rsidRPr="00152FD6">
        <w:rPr>
          <w:rStyle w:val="Emphasis"/>
        </w:rPr>
        <w:t>not be counted</w:t>
      </w:r>
      <w:r w:rsidRPr="004C5322">
        <w:rPr>
          <w:sz w:val="16"/>
        </w:rPr>
        <w:t xml:space="preserve"> on </w:t>
      </w:r>
      <w:r w:rsidRPr="004C5322">
        <w:rPr>
          <w:rStyle w:val="StyleUnderline"/>
        </w:rPr>
        <w:t>to lead others</w:t>
      </w:r>
      <w:r w:rsidRPr="004C5322">
        <w:rPr>
          <w:sz w:val="16"/>
        </w:rPr>
        <w:t xml:space="preserve"> through a crisis.1 </w:t>
      </w:r>
      <w:r w:rsidRPr="00472AA0">
        <w:rPr>
          <w:rStyle w:val="StyleUnderline"/>
        </w:rPr>
        <w:t xml:space="preserve">Multinational institutions such as the </w:t>
      </w:r>
      <w:r w:rsidRPr="00152FD6">
        <w:rPr>
          <w:rStyle w:val="Emphasis"/>
        </w:rPr>
        <w:t>U</w:t>
      </w:r>
      <w:r w:rsidRPr="00472AA0">
        <w:rPr>
          <w:rStyle w:val="StyleUnderline"/>
        </w:rPr>
        <w:t xml:space="preserve">nited </w:t>
      </w:r>
      <w:r w:rsidRPr="00152FD6">
        <w:rPr>
          <w:rStyle w:val="Emphasis"/>
        </w:rPr>
        <w:t>N</w:t>
      </w:r>
      <w:r w:rsidRPr="00472AA0">
        <w:rPr>
          <w:rStyle w:val="StyleUnderline"/>
        </w:rPr>
        <w:t>ations appeared irrelevant</w:t>
      </w:r>
      <w:r w:rsidRPr="004C5322">
        <w:rPr>
          <w:sz w:val="16"/>
        </w:rPr>
        <w:t xml:space="preserve"> as states closed their borders and chased after medical supplies with increasing desperation. The </w:t>
      </w:r>
      <w:r w:rsidRPr="00152FD6">
        <w:rPr>
          <w:rStyle w:val="Emphasis"/>
        </w:rPr>
        <w:t>G7</w:t>
      </w:r>
      <w:r w:rsidRPr="004C5322">
        <w:rPr>
          <w:rStyle w:val="StyleUnderline"/>
        </w:rPr>
        <w:t xml:space="preserve"> and</w:t>
      </w:r>
      <w:r w:rsidRPr="004C5322">
        <w:rPr>
          <w:sz w:val="16"/>
        </w:rPr>
        <w:t xml:space="preserve"> </w:t>
      </w:r>
      <w:r w:rsidRPr="00152FD6">
        <w:rPr>
          <w:rStyle w:val="Emphasis"/>
        </w:rPr>
        <w:t>G20</w:t>
      </w:r>
      <w:r w:rsidRPr="004C5322">
        <w:rPr>
          <w:sz w:val="16"/>
        </w:rPr>
        <w:t xml:space="preserve"> both </w:t>
      </w:r>
      <w:r w:rsidRPr="004C5322">
        <w:rPr>
          <w:rStyle w:val="StyleUnderline"/>
        </w:rPr>
        <w:t>failed to come up with</w:t>
      </w:r>
      <w:r w:rsidRPr="004C5322">
        <w:rPr>
          <w:sz w:val="16"/>
        </w:rPr>
        <w:t xml:space="preserve"> workable </w:t>
      </w:r>
      <w:r w:rsidRPr="00152FD6">
        <w:rPr>
          <w:rStyle w:val="Emphasis"/>
        </w:rPr>
        <w:t>plans</w:t>
      </w:r>
      <w:r w:rsidRPr="004C5322">
        <w:rPr>
          <w:rStyle w:val="StyleUnderline"/>
        </w:rPr>
        <w:t xml:space="preserve">, while the </w:t>
      </w:r>
      <w:r w:rsidRPr="00152FD6">
        <w:rPr>
          <w:rStyle w:val="Emphasis"/>
        </w:rPr>
        <w:t>WHO</w:t>
      </w:r>
      <w:r w:rsidRPr="004C5322">
        <w:rPr>
          <w:rStyle w:val="StyleUnderline"/>
        </w:rPr>
        <w:t xml:space="preserve"> became a </w:t>
      </w:r>
      <w:r w:rsidRPr="00152FD6">
        <w:rPr>
          <w:rStyle w:val="Emphasis"/>
        </w:rPr>
        <w:t>battleground for influence</w:t>
      </w:r>
      <w:r w:rsidRPr="004C5322">
        <w:rPr>
          <w:sz w:val="16"/>
        </w:rPr>
        <w:t xml:space="preserve"> between Washington and Beijing.2 The </w:t>
      </w:r>
      <w:r w:rsidRPr="004C5322">
        <w:rPr>
          <w:rStyle w:val="StyleUnderline"/>
        </w:rPr>
        <w:t xml:space="preserve">greatest </w:t>
      </w:r>
      <w:r w:rsidRPr="009245C3">
        <w:rPr>
          <w:rStyle w:val="StyleUnderline"/>
          <w:highlight w:val="green"/>
        </w:rPr>
        <w:t>failure</w:t>
      </w:r>
      <w:r w:rsidRPr="004C5322">
        <w:rPr>
          <w:sz w:val="16"/>
        </w:rPr>
        <w:t xml:space="preserve">, however, </w:t>
      </w:r>
      <w:r w:rsidRPr="009245C3">
        <w:rPr>
          <w:rStyle w:val="StyleUnderline"/>
          <w:highlight w:val="green"/>
        </w:rPr>
        <w:t>lay with</w:t>
      </w:r>
      <w:r w:rsidRPr="004C5322">
        <w:rPr>
          <w:sz w:val="16"/>
        </w:rPr>
        <w:t xml:space="preserve"> </w:t>
      </w:r>
      <w:r w:rsidRPr="009245C3">
        <w:rPr>
          <w:rStyle w:val="StyleUnderline"/>
          <w:highlight w:val="green"/>
        </w:rPr>
        <w:t xml:space="preserve">the </w:t>
      </w:r>
      <w:r w:rsidRPr="009245C3">
        <w:rPr>
          <w:rStyle w:val="Emphasis"/>
          <w:highlight w:val="green"/>
        </w:rPr>
        <w:t>U</w:t>
      </w:r>
      <w:r w:rsidRPr="004C5322">
        <w:rPr>
          <w:rStyle w:val="StyleUnderline"/>
        </w:rPr>
        <w:t xml:space="preserve">nited </w:t>
      </w:r>
      <w:r w:rsidRPr="009245C3">
        <w:rPr>
          <w:rStyle w:val="Emphasis"/>
          <w:highlight w:val="green"/>
        </w:rPr>
        <w:t>S</w:t>
      </w:r>
      <w:r w:rsidRPr="004C5322">
        <w:rPr>
          <w:rStyle w:val="StyleUnderline"/>
        </w:rPr>
        <w:t xml:space="preserve">tates, which </w:t>
      </w:r>
      <w:r w:rsidRPr="00152FD6">
        <w:rPr>
          <w:rStyle w:val="Emphasis"/>
        </w:rPr>
        <w:t>catastrophically failed</w:t>
      </w:r>
      <w:r w:rsidRPr="004C5322">
        <w:rPr>
          <w:rStyle w:val="StyleUnderline"/>
        </w:rPr>
        <w:t xml:space="preserve"> to </w:t>
      </w:r>
      <w:r w:rsidRPr="00152FD6">
        <w:rPr>
          <w:rStyle w:val="Emphasis"/>
        </w:rPr>
        <w:t>manage</w:t>
      </w:r>
      <w:r w:rsidRPr="004C5322">
        <w:rPr>
          <w:rStyle w:val="StyleUnderline"/>
        </w:rPr>
        <w:t xml:space="preserve"> its own epidemic</w:t>
      </w:r>
      <w:r w:rsidRPr="00A85F07">
        <w:rPr>
          <w:sz w:val="16"/>
          <w:szCs w:val="16"/>
        </w:rPr>
        <w:t>, much</w:t>
      </w:r>
      <w:r w:rsidRPr="004C5322">
        <w:rPr>
          <w:sz w:val="16"/>
        </w:rPr>
        <w:t xml:space="preserve"> less lead others in managing theirs.3 Against this background, any hope of a return to the previous liberal order premised on US power is now extinguished.</w:t>
      </w:r>
    </w:p>
    <w:p w14:paraId="42DAA1C2" w14:textId="77777777" w:rsidR="000F4FEC" w:rsidRPr="0076324E" w:rsidRDefault="000F4FEC" w:rsidP="000F4FEC">
      <w:pPr>
        <w:rPr>
          <w:sz w:val="16"/>
        </w:rPr>
      </w:pPr>
      <w:r w:rsidRPr="0076324E">
        <w:rPr>
          <w:sz w:val="16"/>
        </w:rPr>
        <w:t xml:space="preserve">The </w:t>
      </w:r>
      <w:r w:rsidRPr="009245C3">
        <w:rPr>
          <w:rStyle w:val="StyleUnderline"/>
          <w:highlight w:val="green"/>
        </w:rPr>
        <w:t>big question is what</w:t>
      </w:r>
      <w:r w:rsidRPr="0076324E">
        <w:rPr>
          <w:rStyle w:val="StyleUnderline"/>
        </w:rPr>
        <w:t xml:space="preserve"> come</w:t>
      </w:r>
      <w:r w:rsidRPr="009245C3">
        <w:rPr>
          <w:rStyle w:val="StyleUnderline"/>
          <w:highlight w:val="green"/>
        </w:rPr>
        <w:t>s</w:t>
      </w:r>
      <w:r w:rsidRPr="0076324E">
        <w:rPr>
          <w:rStyle w:val="StyleUnderline"/>
        </w:rPr>
        <w:t xml:space="preserve"> </w:t>
      </w:r>
      <w:r w:rsidRPr="009245C3">
        <w:rPr>
          <w:rStyle w:val="StyleUnderline"/>
          <w:highlight w:val="green"/>
        </w:rPr>
        <w:t>next</w:t>
      </w:r>
      <w:r w:rsidRPr="0076324E">
        <w:rPr>
          <w:sz w:val="16"/>
        </w:rPr>
        <w:t xml:space="preserve">.4 There are three broad schools of thought. The first is that the </w:t>
      </w:r>
      <w:r w:rsidRPr="0076324E">
        <w:rPr>
          <w:rStyle w:val="StyleUnderline"/>
        </w:rPr>
        <w:t xml:space="preserve">United States can </w:t>
      </w:r>
      <w:r w:rsidRPr="00152FD6">
        <w:rPr>
          <w:rStyle w:val="Emphasis"/>
        </w:rPr>
        <w:t>recover from this crisis</w:t>
      </w:r>
      <w:r w:rsidRPr="0076324E">
        <w:rPr>
          <w:rStyle w:val="StyleUnderline"/>
        </w:rPr>
        <w:t xml:space="preserve"> and restore</w:t>
      </w:r>
      <w:r w:rsidRPr="0076324E">
        <w:rPr>
          <w:sz w:val="16"/>
        </w:rPr>
        <w:t xml:space="preserve"> some version of </w:t>
      </w:r>
      <w:r w:rsidRPr="0076324E">
        <w:rPr>
          <w:rStyle w:val="StyleUnderline"/>
        </w:rPr>
        <w:t>the</w:t>
      </w:r>
      <w:r w:rsidRPr="0076324E">
        <w:rPr>
          <w:sz w:val="16"/>
        </w:rPr>
        <w:t xml:space="preserve"> </w:t>
      </w:r>
      <w:r w:rsidRPr="00152FD6">
        <w:rPr>
          <w:rStyle w:val="Emphasis"/>
        </w:rPr>
        <w:t>liberal order</w:t>
      </w:r>
      <w:r w:rsidRPr="0076324E">
        <w:rPr>
          <w:sz w:val="16"/>
        </w:rPr>
        <w:t xml:space="preserve">, curtailing China’s geopolitical ascent.5 This view holds that the </w:t>
      </w:r>
      <w:r w:rsidRPr="0076324E">
        <w:rPr>
          <w:rStyle w:val="StyleUnderline"/>
        </w:rPr>
        <w:t>institutions</w:t>
      </w:r>
      <w:r w:rsidRPr="0076324E">
        <w:rPr>
          <w:sz w:val="16"/>
        </w:rPr>
        <w:t xml:space="preserve"> of the liberal order are battered but fundamentally sound, and </w:t>
      </w:r>
      <w:r w:rsidRPr="0076324E">
        <w:rPr>
          <w:rStyle w:val="StyleUnderline"/>
        </w:rPr>
        <w:t xml:space="preserve">can be </w:t>
      </w:r>
      <w:r w:rsidRPr="00152FD6">
        <w:rPr>
          <w:rStyle w:val="Emphasis"/>
        </w:rPr>
        <w:t>recast</w:t>
      </w:r>
      <w:r w:rsidRPr="0076324E">
        <w:rPr>
          <w:rStyle w:val="StyleUnderline"/>
        </w:rPr>
        <w:t xml:space="preserve"> to </w:t>
      </w:r>
      <w:r w:rsidRPr="00152FD6">
        <w:rPr>
          <w:rStyle w:val="Emphasis"/>
        </w:rPr>
        <w:t>take account</w:t>
      </w:r>
      <w:r w:rsidRPr="00152FD6">
        <w:rPr>
          <w:rStyle w:val="StyleUnderline"/>
        </w:rPr>
        <w:t xml:space="preserve"> of</w:t>
      </w:r>
      <w:r w:rsidRPr="00152FD6">
        <w:rPr>
          <w:rStyle w:val="Emphasis"/>
        </w:rPr>
        <w:t xml:space="preserve"> diminished American power</w:t>
      </w:r>
      <w:r w:rsidRPr="0076324E">
        <w:rPr>
          <w:sz w:val="16"/>
        </w:rPr>
        <w:t xml:space="preserve">.6 Under the second view, China will emerge victorious from the pandemic because it has successfully controlled the virus at home, albeit with draconian measures, and will use its success and a dose of propaganda to assert an increasingly dominant status.7 In a manner befitting its power, China will seek to dramatically revise or overturn the liberal order and elevate its own institutions. A third, </w:t>
      </w:r>
      <w:r w:rsidRPr="0087043E">
        <w:rPr>
          <w:rStyle w:val="StyleUnderline"/>
        </w:rPr>
        <w:t xml:space="preserve">more </w:t>
      </w:r>
      <w:r w:rsidRPr="009245C3">
        <w:rPr>
          <w:rStyle w:val="Emphasis"/>
          <w:highlight w:val="green"/>
        </w:rPr>
        <w:t>pessimistic, outlook</w:t>
      </w:r>
      <w:r w:rsidRPr="009245C3">
        <w:rPr>
          <w:rStyle w:val="StyleUnderline"/>
          <w:highlight w:val="green"/>
        </w:rPr>
        <w:t xml:space="preserve"> is</w:t>
      </w:r>
      <w:r w:rsidRPr="0087043E">
        <w:rPr>
          <w:sz w:val="16"/>
        </w:rPr>
        <w:t xml:space="preserve"> that </w:t>
      </w:r>
      <w:r w:rsidRPr="0087043E">
        <w:rPr>
          <w:rStyle w:val="StyleUnderline"/>
        </w:rPr>
        <w:t xml:space="preserve">the world will </w:t>
      </w:r>
      <w:r w:rsidRPr="0087043E">
        <w:rPr>
          <w:rStyle w:val="Emphasis"/>
        </w:rPr>
        <w:t>belong to no one</w:t>
      </w:r>
      <w:r w:rsidRPr="0087043E">
        <w:rPr>
          <w:rStyle w:val="StyleUnderline"/>
        </w:rPr>
        <w:t xml:space="preserve"> and</w:t>
      </w:r>
      <w:r w:rsidRPr="0087043E">
        <w:rPr>
          <w:sz w:val="16"/>
        </w:rPr>
        <w:t xml:space="preserve"> that </w:t>
      </w:r>
      <w:r w:rsidRPr="0087043E">
        <w:rPr>
          <w:rStyle w:val="StyleUnderline"/>
        </w:rPr>
        <w:t>what will</w:t>
      </w:r>
      <w:r w:rsidRPr="0087043E">
        <w:rPr>
          <w:sz w:val="16"/>
        </w:rPr>
        <w:t xml:space="preserve"> </w:t>
      </w:r>
      <w:r w:rsidRPr="0087043E">
        <w:rPr>
          <w:rStyle w:val="StyleUnderline"/>
        </w:rPr>
        <w:t>follow this crisis</w:t>
      </w:r>
      <w:r w:rsidRPr="0076324E">
        <w:rPr>
          <w:rStyle w:val="StyleUnderline"/>
        </w:rPr>
        <w:t xml:space="preserve"> is </w:t>
      </w:r>
      <w:r w:rsidRPr="00152FD6">
        <w:rPr>
          <w:rStyle w:val="Emphasis"/>
        </w:rPr>
        <w:t>anarchy</w:t>
      </w:r>
      <w:r w:rsidRPr="0076324E">
        <w:rPr>
          <w:rStyle w:val="StyleUnderline"/>
        </w:rPr>
        <w:t>, closer</w:t>
      </w:r>
      <w:r w:rsidRPr="0076324E">
        <w:rPr>
          <w:sz w:val="16"/>
        </w:rPr>
        <w:t xml:space="preserve"> in practice </w:t>
      </w:r>
      <w:r w:rsidRPr="0076324E">
        <w:rPr>
          <w:rStyle w:val="StyleUnderline"/>
        </w:rPr>
        <w:t xml:space="preserve">to </w:t>
      </w:r>
      <w:r w:rsidRPr="009245C3">
        <w:rPr>
          <w:rStyle w:val="StyleUnderline"/>
          <w:highlight w:val="green"/>
        </w:rPr>
        <w:t xml:space="preserve">a </w:t>
      </w:r>
      <w:r w:rsidRPr="009245C3">
        <w:rPr>
          <w:rStyle w:val="Emphasis"/>
          <w:highlight w:val="green"/>
        </w:rPr>
        <w:t>chaotic</w:t>
      </w:r>
      <w:r w:rsidRPr="00152FD6">
        <w:rPr>
          <w:rStyle w:val="Emphasis"/>
        </w:rPr>
        <w:t xml:space="preserve"> multipolar </w:t>
      </w:r>
      <w:r w:rsidRPr="009245C3">
        <w:rPr>
          <w:rStyle w:val="Emphasis"/>
          <w:highlight w:val="green"/>
        </w:rPr>
        <w:t>order</w:t>
      </w:r>
      <w:r w:rsidRPr="0076324E">
        <w:rPr>
          <w:rStyle w:val="StyleUnderline"/>
        </w:rPr>
        <w:t xml:space="preserve"> than to the</w:t>
      </w:r>
      <w:r w:rsidRPr="0076324E">
        <w:rPr>
          <w:sz w:val="16"/>
        </w:rPr>
        <w:t xml:space="preserve"> </w:t>
      </w:r>
      <w:r w:rsidRPr="0076324E">
        <w:rPr>
          <w:rStyle w:val="StyleUnderline"/>
        </w:rPr>
        <w:t>unipolar order that prevailed</w:t>
      </w:r>
      <w:r w:rsidRPr="0076324E">
        <w:rPr>
          <w:sz w:val="16"/>
        </w:rPr>
        <w:t xml:space="preserve"> following the collapse of the Soviet Union.8 In this scenario, the </w:t>
      </w:r>
      <w:r w:rsidRPr="0076324E">
        <w:rPr>
          <w:rStyle w:val="StyleUnderline"/>
        </w:rPr>
        <w:t xml:space="preserve">decline of the </w:t>
      </w:r>
      <w:r w:rsidRPr="00152FD6">
        <w:rPr>
          <w:rStyle w:val="Emphasis"/>
        </w:rPr>
        <w:t>US</w:t>
      </w:r>
      <w:r w:rsidRPr="0076324E">
        <w:rPr>
          <w:rStyle w:val="StyleUnderline"/>
        </w:rPr>
        <w:t xml:space="preserve"> will </w:t>
      </w:r>
      <w:r w:rsidRPr="00152FD6">
        <w:rPr>
          <w:rStyle w:val="Emphasis"/>
        </w:rPr>
        <w:t>[</w:t>
      </w:r>
      <w:r w:rsidRPr="009245C3">
        <w:rPr>
          <w:rStyle w:val="Emphasis"/>
          <w:highlight w:val="green"/>
        </w:rPr>
        <w:t>destroy</w:t>
      </w:r>
      <w:r w:rsidRPr="00152FD6">
        <w:rPr>
          <w:rStyle w:val="Emphasis"/>
        </w:rPr>
        <w:t>]</w:t>
      </w:r>
      <w:r w:rsidRPr="0076324E">
        <w:rPr>
          <w:sz w:val="16"/>
        </w:rPr>
        <w:t xml:space="preserve"> </w:t>
      </w:r>
      <w:r w:rsidRPr="0076324E">
        <w:rPr>
          <w:strike/>
          <w:sz w:val="16"/>
        </w:rPr>
        <w:t>cripple</w:t>
      </w:r>
      <w:r w:rsidRPr="0076324E">
        <w:rPr>
          <w:sz w:val="16"/>
        </w:rPr>
        <w:t xml:space="preserve"> </w:t>
      </w:r>
      <w:r w:rsidRPr="009245C3">
        <w:rPr>
          <w:rStyle w:val="Emphasis"/>
          <w:highlight w:val="green"/>
        </w:rPr>
        <w:t>institutions</w:t>
      </w:r>
      <w:r w:rsidRPr="0076324E">
        <w:rPr>
          <w:rStyle w:val="StyleUnderline"/>
        </w:rPr>
        <w:t xml:space="preserve"> such as the </w:t>
      </w:r>
      <w:r w:rsidRPr="00152FD6">
        <w:rPr>
          <w:rStyle w:val="Emphasis"/>
        </w:rPr>
        <w:t>IMF</w:t>
      </w:r>
      <w:r w:rsidRPr="0076324E">
        <w:rPr>
          <w:rStyle w:val="StyleUnderline"/>
        </w:rPr>
        <w:t xml:space="preserve"> and the</w:t>
      </w:r>
      <w:r w:rsidRPr="0076324E">
        <w:rPr>
          <w:sz w:val="16"/>
        </w:rPr>
        <w:t xml:space="preserve"> </w:t>
      </w:r>
      <w:r w:rsidRPr="00152FD6">
        <w:rPr>
          <w:rStyle w:val="Emphasis"/>
        </w:rPr>
        <w:t>World Bank</w:t>
      </w:r>
      <w:r w:rsidRPr="0076324E">
        <w:rPr>
          <w:rStyle w:val="StyleUnderline"/>
        </w:rPr>
        <w:t>, and produce</w:t>
      </w:r>
      <w:r w:rsidRPr="0076324E">
        <w:rPr>
          <w:sz w:val="16"/>
        </w:rPr>
        <w:t xml:space="preserve"> a patchwork of </w:t>
      </w:r>
      <w:r w:rsidRPr="0076324E">
        <w:rPr>
          <w:rStyle w:val="StyleUnderline"/>
        </w:rPr>
        <w:t>institutions and norms mirroring</w:t>
      </w:r>
      <w:r w:rsidRPr="0076324E">
        <w:rPr>
          <w:sz w:val="16"/>
        </w:rPr>
        <w:t xml:space="preserve"> </w:t>
      </w:r>
      <w:r w:rsidRPr="0076324E">
        <w:rPr>
          <w:rStyle w:val="StyleUnderline"/>
        </w:rPr>
        <w:t xml:space="preserve">the </w:t>
      </w:r>
      <w:r w:rsidRPr="00152FD6">
        <w:rPr>
          <w:rStyle w:val="Emphasis"/>
        </w:rPr>
        <w:t>dispersal of power</w:t>
      </w:r>
      <w:r w:rsidRPr="0076324E">
        <w:rPr>
          <w:rStyle w:val="StyleUnderline"/>
        </w:rPr>
        <w:t xml:space="preserve"> and </w:t>
      </w:r>
      <w:r w:rsidRPr="00152FD6">
        <w:rPr>
          <w:rStyle w:val="Emphasis"/>
        </w:rPr>
        <w:t>influence</w:t>
      </w:r>
      <w:r w:rsidRPr="0076324E">
        <w:rPr>
          <w:rStyle w:val="StyleUnderline"/>
        </w:rPr>
        <w:t xml:space="preserve"> in a world </w:t>
      </w:r>
      <w:r w:rsidRPr="00152FD6">
        <w:rPr>
          <w:rStyle w:val="Emphasis"/>
        </w:rPr>
        <w:t>dominated</w:t>
      </w:r>
      <w:r w:rsidRPr="0076324E">
        <w:rPr>
          <w:rStyle w:val="StyleUnderline"/>
        </w:rPr>
        <w:t xml:space="preserve"> by neither</w:t>
      </w:r>
      <w:r w:rsidRPr="0076324E">
        <w:rPr>
          <w:sz w:val="16"/>
        </w:rPr>
        <w:t xml:space="preserve"> Washington nor Beijing.</w:t>
      </w:r>
    </w:p>
    <w:p w14:paraId="587C7261" w14:textId="77777777" w:rsidR="000F4FEC" w:rsidRPr="0076324E" w:rsidRDefault="000F4FEC" w:rsidP="000F4FEC">
      <w:pPr>
        <w:rPr>
          <w:sz w:val="16"/>
        </w:rPr>
      </w:pPr>
      <w:r w:rsidRPr="0076324E">
        <w:rPr>
          <w:sz w:val="16"/>
        </w:rPr>
        <w:t xml:space="preserve">There is a fourth, </w:t>
      </w:r>
      <w:r w:rsidRPr="0076324E">
        <w:rPr>
          <w:rStyle w:val="StyleUnderline"/>
        </w:rPr>
        <w:t>worrying possibility</w:t>
      </w:r>
      <w:r w:rsidRPr="0076324E">
        <w:rPr>
          <w:sz w:val="16"/>
        </w:rPr>
        <w:t xml:space="preserve">: that the </w:t>
      </w:r>
      <w:r w:rsidRPr="0076324E">
        <w:rPr>
          <w:rStyle w:val="StyleUnderline"/>
        </w:rPr>
        <w:t xml:space="preserve">increasingly </w:t>
      </w:r>
      <w:r w:rsidRPr="009245C3">
        <w:rPr>
          <w:rStyle w:val="StyleUnderline"/>
          <w:highlight w:val="green"/>
        </w:rPr>
        <w:t>stark</w:t>
      </w:r>
      <w:r w:rsidRPr="0076324E">
        <w:rPr>
          <w:rStyle w:val="StyleUnderline"/>
        </w:rPr>
        <w:t xml:space="preserve"> geopolitical </w:t>
      </w:r>
      <w:r w:rsidRPr="009245C3">
        <w:rPr>
          <w:rStyle w:val="StyleUnderline"/>
          <w:highlight w:val="green"/>
        </w:rPr>
        <w:t>competition</w:t>
      </w:r>
      <w:r w:rsidRPr="0076324E">
        <w:rPr>
          <w:sz w:val="16"/>
        </w:rPr>
        <w:t xml:space="preserve"> </w:t>
      </w:r>
      <w:r w:rsidRPr="009245C3">
        <w:rPr>
          <w:rStyle w:val="StyleUnderline"/>
          <w:highlight w:val="green"/>
        </w:rPr>
        <w:t>between</w:t>
      </w:r>
      <w:r w:rsidRPr="0076324E">
        <w:rPr>
          <w:sz w:val="16"/>
        </w:rPr>
        <w:t xml:space="preserve"> the </w:t>
      </w:r>
      <w:r w:rsidRPr="009245C3">
        <w:rPr>
          <w:rStyle w:val="Emphasis"/>
          <w:highlight w:val="green"/>
        </w:rPr>
        <w:t>US</w:t>
      </w:r>
      <w:r w:rsidRPr="009245C3">
        <w:rPr>
          <w:rStyle w:val="StyleUnderline"/>
          <w:highlight w:val="green"/>
        </w:rPr>
        <w:t xml:space="preserve">, </w:t>
      </w:r>
      <w:r w:rsidRPr="009245C3">
        <w:rPr>
          <w:rStyle w:val="Emphasis"/>
          <w:highlight w:val="green"/>
        </w:rPr>
        <w:t>Russia</w:t>
      </w:r>
      <w:r w:rsidRPr="009245C3">
        <w:rPr>
          <w:rStyle w:val="StyleUnderline"/>
          <w:highlight w:val="green"/>
        </w:rPr>
        <w:t xml:space="preserve"> and </w:t>
      </w:r>
      <w:r w:rsidRPr="009245C3">
        <w:rPr>
          <w:rStyle w:val="Emphasis"/>
          <w:highlight w:val="green"/>
        </w:rPr>
        <w:t>China</w:t>
      </w:r>
      <w:r w:rsidRPr="0076324E">
        <w:rPr>
          <w:sz w:val="16"/>
        </w:rPr>
        <w:t xml:space="preserve"> will </w:t>
      </w:r>
      <w:r w:rsidRPr="009245C3">
        <w:rPr>
          <w:rStyle w:val="StyleUnderline"/>
          <w:highlight w:val="green"/>
        </w:rPr>
        <w:t>yield</w:t>
      </w:r>
      <w:r w:rsidRPr="0076324E">
        <w:rPr>
          <w:sz w:val="16"/>
        </w:rPr>
        <w:t xml:space="preserve"> not anarchy but </w:t>
      </w:r>
      <w:r w:rsidRPr="0076324E">
        <w:rPr>
          <w:rStyle w:val="StyleUnderline"/>
        </w:rPr>
        <w:t xml:space="preserve">an </w:t>
      </w:r>
      <w:r w:rsidRPr="009245C3">
        <w:rPr>
          <w:rStyle w:val="StyleUnderline"/>
          <w:highlight w:val="green"/>
        </w:rPr>
        <w:t>illiberal order</w:t>
      </w:r>
      <w:r w:rsidRPr="0076324E">
        <w:rPr>
          <w:rStyle w:val="StyleUnderline"/>
        </w:rPr>
        <w:t>, marked</w:t>
      </w:r>
      <w:r w:rsidRPr="0076324E">
        <w:rPr>
          <w:sz w:val="16"/>
        </w:rPr>
        <w:t xml:space="preserve"> </w:t>
      </w:r>
      <w:r w:rsidRPr="0076324E">
        <w:rPr>
          <w:rStyle w:val="StyleUnderline"/>
        </w:rPr>
        <w:t>by strengthened regional hierarchies</w:t>
      </w:r>
      <w:r w:rsidRPr="0076324E">
        <w:rPr>
          <w:sz w:val="16"/>
        </w:rPr>
        <w:t xml:space="preserve">, the </w:t>
      </w:r>
      <w:r w:rsidRPr="0076324E">
        <w:rPr>
          <w:rStyle w:val="StyleUnderline"/>
        </w:rPr>
        <w:t>hollowing out of</w:t>
      </w:r>
      <w:r w:rsidRPr="0076324E">
        <w:rPr>
          <w:sz w:val="16"/>
        </w:rPr>
        <w:t xml:space="preserve"> the </w:t>
      </w:r>
      <w:r w:rsidRPr="0076324E">
        <w:rPr>
          <w:rStyle w:val="StyleUnderline"/>
        </w:rPr>
        <w:t>institutions</w:t>
      </w:r>
      <w:r w:rsidRPr="0076324E">
        <w:rPr>
          <w:sz w:val="16"/>
        </w:rPr>
        <w:t xml:space="preserve"> of the liberal order, </w:t>
      </w:r>
      <w:r w:rsidRPr="0076324E">
        <w:rPr>
          <w:rStyle w:val="StyleUnderline"/>
        </w:rPr>
        <w:t>and</w:t>
      </w:r>
      <w:r w:rsidRPr="0076324E">
        <w:rPr>
          <w:sz w:val="16"/>
        </w:rPr>
        <w:t xml:space="preserve"> the </w:t>
      </w:r>
      <w:r w:rsidRPr="0076324E">
        <w:rPr>
          <w:rStyle w:val="StyleUnderline"/>
        </w:rPr>
        <w:t xml:space="preserve">spread of </w:t>
      </w:r>
      <w:r w:rsidRPr="00152FD6">
        <w:rPr>
          <w:rStyle w:val="Emphasis"/>
        </w:rPr>
        <w:t>illiberal practices</w:t>
      </w:r>
      <w:r w:rsidRPr="0076324E">
        <w:rPr>
          <w:rStyle w:val="StyleUnderline"/>
        </w:rPr>
        <w:t xml:space="preserve"> and </w:t>
      </w:r>
      <w:r w:rsidRPr="00152FD6">
        <w:rPr>
          <w:rStyle w:val="Emphasis"/>
        </w:rPr>
        <w:t>values</w:t>
      </w:r>
      <w:r w:rsidRPr="0076324E">
        <w:rPr>
          <w:sz w:val="16"/>
        </w:rPr>
        <w:t xml:space="preserve">.9 Under this bleak scenario, the order becomes illiberal because </w:t>
      </w:r>
      <w:r w:rsidRPr="0076324E">
        <w:rPr>
          <w:rStyle w:val="StyleUnderline"/>
        </w:rPr>
        <w:t xml:space="preserve">it </w:t>
      </w:r>
      <w:r w:rsidRPr="00152FD6">
        <w:rPr>
          <w:rStyle w:val="Emphasis"/>
        </w:rPr>
        <w:t>reflects</w:t>
      </w:r>
      <w:r w:rsidRPr="0076324E">
        <w:rPr>
          <w:sz w:val="16"/>
        </w:rPr>
        <w:t xml:space="preserve"> the </w:t>
      </w:r>
      <w:r w:rsidRPr="0076324E">
        <w:rPr>
          <w:rStyle w:val="StyleUnderline"/>
        </w:rPr>
        <w:t>character and foreign-policy practices of</w:t>
      </w:r>
      <w:r w:rsidRPr="0076324E">
        <w:rPr>
          <w:sz w:val="16"/>
        </w:rPr>
        <w:t xml:space="preserve"> </w:t>
      </w:r>
      <w:r w:rsidRPr="0076324E">
        <w:rPr>
          <w:rStyle w:val="StyleUnderline"/>
        </w:rPr>
        <w:t>the leading states</w:t>
      </w:r>
      <w:r w:rsidRPr="0076324E">
        <w:rPr>
          <w:sz w:val="16"/>
        </w:rPr>
        <w:t xml:space="preserve">: </w:t>
      </w:r>
      <w:r w:rsidRPr="00152FD6">
        <w:rPr>
          <w:rStyle w:val="Emphasis"/>
        </w:rPr>
        <w:t>Russia</w:t>
      </w:r>
      <w:r w:rsidRPr="0076324E">
        <w:rPr>
          <w:rStyle w:val="StyleUnderline"/>
        </w:rPr>
        <w:t xml:space="preserve"> and </w:t>
      </w:r>
      <w:r w:rsidRPr="00152FD6">
        <w:rPr>
          <w:rStyle w:val="Emphasis"/>
        </w:rPr>
        <w:t>China</w:t>
      </w:r>
      <w:r w:rsidRPr="0076324E">
        <w:rPr>
          <w:sz w:val="16"/>
        </w:rPr>
        <w:t xml:space="preserve">, two </w:t>
      </w:r>
      <w:r w:rsidRPr="00152FD6">
        <w:rPr>
          <w:rStyle w:val="Emphasis"/>
        </w:rPr>
        <w:t>illiberal, authoritarian powers</w:t>
      </w:r>
      <w:r w:rsidRPr="0076324E">
        <w:rPr>
          <w:sz w:val="16"/>
        </w:rPr>
        <w:t xml:space="preserve">; </w:t>
      </w:r>
      <w:r w:rsidRPr="0076324E">
        <w:rPr>
          <w:rStyle w:val="StyleUnderline"/>
        </w:rPr>
        <w:t xml:space="preserve">and the </w:t>
      </w:r>
      <w:r w:rsidRPr="00152FD6">
        <w:rPr>
          <w:rStyle w:val="Emphasis"/>
        </w:rPr>
        <w:t>U</w:t>
      </w:r>
      <w:r w:rsidRPr="0076324E">
        <w:rPr>
          <w:rStyle w:val="StyleUnderline"/>
        </w:rPr>
        <w:t>nited</w:t>
      </w:r>
      <w:r w:rsidRPr="0076324E">
        <w:rPr>
          <w:sz w:val="16"/>
        </w:rPr>
        <w:t xml:space="preserve"> </w:t>
      </w:r>
      <w:r w:rsidRPr="00152FD6">
        <w:rPr>
          <w:rStyle w:val="Emphasis"/>
        </w:rPr>
        <w:t>S</w:t>
      </w:r>
      <w:r w:rsidRPr="0076324E">
        <w:rPr>
          <w:rStyle w:val="StyleUnderline"/>
        </w:rPr>
        <w:t xml:space="preserve">tates, which showed signs of a </w:t>
      </w:r>
      <w:r w:rsidRPr="00152FD6">
        <w:rPr>
          <w:rStyle w:val="Emphasis"/>
        </w:rPr>
        <w:t>slide into authoritarianism</w:t>
      </w:r>
      <w:r w:rsidRPr="0076324E">
        <w:rPr>
          <w:sz w:val="16"/>
        </w:rPr>
        <w:t xml:space="preserve"> under President Donald Trump. A </w:t>
      </w:r>
      <w:r w:rsidRPr="00152FD6">
        <w:rPr>
          <w:rStyle w:val="Emphasis"/>
        </w:rPr>
        <w:t>global struggle</w:t>
      </w:r>
      <w:r w:rsidRPr="0076324E">
        <w:rPr>
          <w:sz w:val="16"/>
        </w:rPr>
        <w:t xml:space="preserve"> involving three illiberal states would </w:t>
      </w:r>
      <w:r w:rsidRPr="0076324E">
        <w:rPr>
          <w:rStyle w:val="StyleUnderline"/>
        </w:rPr>
        <w:t xml:space="preserve">induce </w:t>
      </w:r>
      <w:r w:rsidRPr="009245C3">
        <w:rPr>
          <w:rStyle w:val="StyleUnderline"/>
          <w:highlight w:val="green"/>
        </w:rPr>
        <w:t>other states</w:t>
      </w:r>
      <w:r w:rsidRPr="0076324E">
        <w:rPr>
          <w:rStyle w:val="StyleUnderline"/>
        </w:rPr>
        <w:t xml:space="preserve"> to</w:t>
      </w:r>
      <w:r w:rsidRPr="0076324E">
        <w:rPr>
          <w:sz w:val="16"/>
        </w:rPr>
        <w:t xml:space="preserve"> </w:t>
      </w:r>
      <w:r w:rsidRPr="009245C3">
        <w:rPr>
          <w:rStyle w:val="Emphasis"/>
          <w:highlight w:val="green"/>
        </w:rPr>
        <w:t>mimic</w:t>
      </w:r>
      <w:r w:rsidRPr="0076324E">
        <w:rPr>
          <w:sz w:val="16"/>
        </w:rPr>
        <w:t xml:space="preserve"> their </w:t>
      </w:r>
      <w:r w:rsidRPr="0076324E">
        <w:rPr>
          <w:rStyle w:val="StyleUnderline"/>
        </w:rPr>
        <w:t>foreign-policy practices and furnish</w:t>
      </w:r>
      <w:r w:rsidRPr="0076324E">
        <w:rPr>
          <w:sz w:val="16"/>
        </w:rPr>
        <w:t xml:space="preserve"> a </w:t>
      </w:r>
      <w:r w:rsidRPr="0076324E">
        <w:rPr>
          <w:rStyle w:val="StyleUnderline"/>
        </w:rPr>
        <w:t>permissive environment for</w:t>
      </w:r>
      <w:r w:rsidRPr="0076324E">
        <w:rPr>
          <w:sz w:val="16"/>
        </w:rPr>
        <w:t xml:space="preserve"> the growth of </w:t>
      </w:r>
      <w:r w:rsidRPr="009245C3">
        <w:rPr>
          <w:rStyle w:val="StyleUnderline"/>
          <w:highlight w:val="green"/>
        </w:rPr>
        <w:t>authoritarianism</w:t>
      </w:r>
      <w:r w:rsidRPr="0076324E">
        <w:rPr>
          <w:sz w:val="16"/>
        </w:rPr>
        <w:t xml:space="preserve"> elsewhere. This </w:t>
      </w:r>
      <w:r w:rsidRPr="0076324E">
        <w:rPr>
          <w:rStyle w:val="StyleUnderline"/>
        </w:rPr>
        <w:t>darker world would not be</w:t>
      </w:r>
      <w:r w:rsidRPr="0076324E">
        <w:rPr>
          <w:sz w:val="16"/>
        </w:rPr>
        <w:t xml:space="preserve"> an </w:t>
      </w:r>
      <w:r w:rsidRPr="0076324E">
        <w:rPr>
          <w:rStyle w:val="StyleUnderline"/>
        </w:rPr>
        <w:t>inevitable</w:t>
      </w:r>
      <w:r w:rsidRPr="0076324E">
        <w:rPr>
          <w:sz w:val="16"/>
        </w:rPr>
        <w:t xml:space="preserve"> </w:t>
      </w:r>
      <w:r w:rsidRPr="0076324E">
        <w:rPr>
          <w:rStyle w:val="StyleUnderline"/>
        </w:rPr>
        <w:t xml:space="preserve">consequence of </w:t>
      </w:r>
      <w:r w:rsidRPr="00152FD6">
        <w:rPr>
          <w:rStyle w:val="Emphasis"/>
        </w:rPr>
        <w:t>China’s exporting</w:t>
      </w:r>
      <w:r w:rsidRPr="0076324E">
        <w:rPr>
          <w:sz w:val="16"/>
        </w:rPr>
        <w:t xml:space="preserve"> its </w:t>
      </w:r>
      <w:r w:rsidRPr="00152FD6">
        <w:rPr>
          <w:rStyle w:val="Emphasis"/>
        </w:rPr>
        <w:t>values</w:t>
      </w:r>
      <w:r w:rsidRPr="0076324E">
        <w:rPr>
          <w:rStyle w:val="StyleUnderline"/>
        </w:rPr>
        <w:t>, but</w:t>
      </w:r>
      <w:r w:rsidRPr="0076324E">
        <w:rPr>
          <w:sz w:val="16"/>
        </w:rPr>
        <w:t xml:space="preserve"> rather </w:t>
      </w:r>
      <w:r w:rsidRPr="0076324E">
        <w:rPr>
          <w:rStyle w:val="StyleUnderline"/>
        </w:rPr>
        <w:t xml:space="preserve">an outcome of the </w:t>
      </w:r>
      <w:r w:rsidRPr="00152FD6">
        <w:rPr>
          <w:rStyle w:val="Emphasis"/>
        </w:rPr>
        <w:t>U</w:t>
      </w:r>
      <w:r w:rsidRPr="0076324E">
        <w:rPr>
          <w:rStyle w:val="StyleUnderline"/>
        </w:rPr>
        <w:t>nited</w:t>
      </w:r>
      <w:r w:rsidRPr="0076324E">
        <w:rPr>
          <w:sz w:val="16"/>
        </w:rPr>
        <w:t xml:space="preserve"> </w:t>
      </w:r>
      <w:r w:rsidRPr="00152FD6">
        <w:rPr>
          <w:rStyle w:val="Emphasis"/>
        </w:rPr>
        <w:t>S</w:t>
      </w:r>
      <w:r w:rsidRPr="0076324E">
        <w:rPr>
          <w:rStyle w:val="StyleUnderline"/>
        </w:rPr>
        <w:t xml:space="preserve">tates’ </w:t>
      </w:r>
      <w:r w:rsidRPr="00152FD6">
        <w:rPr>
          <w:rStyle w:val="Emphasis"/>
        </w:rPr>
        <w:t>abandonment</w:t>
      </w:r>
      <w:r w:rsidRPr="0076324E">
        <w:rPr>
          <w:rStyle w:val="StyleUnderline"/>
        </w:rPr>
        <w:t xml:space="preserve"> of</w:t>
      </w:r>
      <w:r w:rsidRPr="0076324E">
        <w:rPr>
          <w:sz w:val="16"/>
        </w:rPr>
        <w:t xml:space="preserve"> its </w:t>
      </w:r>
      <w:r w:rsidRPr="0076324E">
        <w:rPr>
          <w:rStyle w:val="StyleUnderline"/>
        </w:rPr>
        <w:t>liberal values</w:t>
      </w:r>
      <w:r w:rsidRPr="0076324E">
        <w:rPr>
          <w:sz w:val="16"/>
        </w:rPr>
        <w:t xml:space="preserve"> and its decision to act more like Russia and China in the struggle for power and influence. The international order will consolidate around illiberalism so long as the three most powerful states in the system – the United States, Russia and China – have that character. In a </w:t>
      </w:r>
      <w:r w:rsidRPr="0076324E">
        <w:rPr>
          <w:sz w:val="16"/>
        </w:rPr>
        <w:lastRenderedPageBreak/>
        <w:t>2018 speech, German Foreign Minister Heiko Maas acknowledged that due to internal changes in the three most powerful states, the ‘world order that we once knew, had become accustomed to and sometimes felt comfortable in – this world order no longer exists’.10</w:t>
      </w:r>
    </w:p>
    <w:p w14:paraId="393CEA73" w14:textId="77777777" w:rsidR="000F4FEC" w:rsidRPr="000257FF" w:rsidRDefault="000F4FEC" w:rsidP="000F4FEC">
      <w:pPr>
        <w:rPr>
          <w:sz w:val="16"/>
        </w:rPr>
      </w:pPr>
      <w:r w:rsidRPr="000257FF">
        <w:rPr>
          <w:sz w:val="16"/>
        </w:rPr>
        <w:t xml:space="preserve">The </w:t>
      </w:r>
      <w:r w:rsidRPr="000257FF">
        <w:rPr>
          <w:rStyle w:val="StyleUnderline"/>
        </w:rPr>
        <w:t xml:space="preserve">consolidation of an </w:t>
      </w:r>
      <w:r w:rsidRPr="00152FD6">
        <w:rPr>
          <w:rStyle w:val="Emphasis"/>
        </w:rPr>
        <w:t>illiberal order</w:t>
      </w:r>
      <w:r w:rsidRPr="000257FF">
        <w:rPr>
          <w:rStyle w:val="StyleUnderline"/>
        </w:rPr>
        <w:t xml:space="preserve"> would be</w:t>
      </w:r>
      <w:r w:rsidRPr="000257FF">
        <w:rPr>
          <w:sz w:val="16"/>
        </w:rPr>
        <w:t xml:space="preserve"> more </w:t>
      </w:r>
      <w:r w:rsidRPr="000257FF">
        <w:rPr>
          <w:rStyle w:val="StyleUnderline"/>
        </w:rPr>
        <w:t xml:space="preserve">favourable to </w:t>
      </w:r>
      <w:r w:rsidRPr="00152FD6">
        <w:rPr>
          <w:rStyle w:val="Emphasis"/>
        </w:rPr>
        <w:t>China</w:t>
      </w:r>
      <w:r w:rsidRPr="000257FF">
        <w:rPr>
          <w:rStyle w:val="StyleUnderline"/>
        </w:rPr>
        <w:t xml:space="preserve"> </w:t>
      </w:r>
      <w:r w:rsidRPr="00152FD6">
        <w:rPr>
          <w:rStyle w:val="Emphasis"/>
        </w:rPr>
        <w:t>and</w:t>
      </w:r>
      <w:r w:rsidRPr="000257FF">
        <w:rPr>
          <w:rStyle w:val="StyleUnderline"/>
        </w:rPr>
        <w:t xml:space="preserve"> Russia, and</w:t>
      </w:r>
      <w:r w:rsidRPr="000257FF">
        <w:rPr>
          <w:sz w:val="16"/>
        </w:rPr>
        <w:t xml:space="preserve"> to </w:t>
      </w:r>
      <w:r w:rsidRPr="00152FD6">
        <w:rPr>
          <w:rStyle w:val="Emphasis"/>
        </w:rPr>
        <w:t>illiberal regional powers</w:t>
      </w:r>
      <w:r w:rsidRPr="000257FF">
        <w:rPr>
          <w:rStyle w:val="StyleUnderline"/>
        </w:rPr>
        <w:t xml:space="preserve"> such as </w:t>
      </w:r>
      <w:r w:rsidRPr="00152FD6">
        <w:rPr>
          <w:rStyle w:val="Emphasis"/>
        </w:rPr>
        <w:t>Turkey</w:t>
      </w:r>
      <w:r w:rsidRPr="000257FF">
        <w:rPr>
          <w:rStyle w:val="StyleUnderline"/>
        </w:rPr>
        <w:t xml:space="preserve"> and </w:t>
      </w:r>
      <w:r w:rsidRPr="00152FD6">
        <w:rPr>
          <w:rStyle w:val="Emphasis"/>
        </w:rPr>
        <w:t>Saudi Arabia</w:t>
      </w:r>
      <w:r w:rsidRPr="000257FF">
        <w:rPr>
          <w:rStyle w:val="StyleUnderline"/>
        </w:rPr>
        <w:t>, than</w:t>
      </w:r>
      <w:r w:rsidRPr="000257FF">
        <w:rPr>
          <w:sz w:val="16"/>
        </w:rPr>
        <w:t xml:space="preserve"> to the </w:t>
      </w:r>
      <w:r w:rsidRPr="000257FF">
        <w:rPr>
          <w:rStyle w:val="StyleUnderline"/>
        </w:rPr>
        <w:t>remaining</w:t>
      </w:r>
      <w:r w:rsidRPr="000257FF">
        <w:rPr>
          <w:sz w:val="16"/>
        </w:rPr>
        <w:t xml:space="preserve"> </w:t>
      </w:r>
      <w:r w:rsidRPr="000257FF">
        <w:rPr>
          <w:rStyle w:val="StyleUnderline"/>
        </w:rPr>
        <w:t>liberal democracies</w:t>
      </w:r>
      <w:r w:rsidRPr="000257FF">
        <w:rPr>
          <w:sz w:val="16"/>
        </w:rPr>
        <w:t xml:space="preserve">. This presents some difficult choices for the next US administration. After the damage inflicted by the Trump administration, the </w:t>
      </w:r>
      <w:r w:rsidRPr="000257FF">
        <w:rPr>
          <w:rStyle w:val="StyleUnderline"/>
        </w:rPr>
        <w:t xml:space="preserve">world is </w:t>
      </w:r>
      <w:r w:rsidRPr="009245C3">
        <w:rPr>
          <w:rStyle w:val="Emphasis"/>
          <w:highlight w:val="green"/>
        </w:rPr>
        <w:t>unlikely</w:t>
      </w:r>
      <w:r w:rsidRPr="000257FF">
        <w:rPr>
          <w:rStyle w:val="StyleUnderline"/>
        </w:rPr>
        <w:t xml:space="preserve"> to go back </w:t>
      </w:r>
      <w:r w:rsidRPr="009245C3">
        <w:rPr>
          <w:rStyle w:val="StyleUnderline"/>
          <w:highlight w:val="green"/>
        </w:rPr>
        <w:t>to</w:t>
      </w:r>
      <w:r w:rsidRPr="000257FF">
        <w:rPr>
          <w:sz w:val="16"/>
        </w:rPr>
        <w:t xml:space="preserve"> </w:t>
      </w:r>
      <w:r w:rsidRPr="009245C3">
        <w:rPr>
          <w:rStyle w:val="Emphasis"/>
          <w:highlight w:val="green"/>
        </w:rPr>
        <w:t>trust</w:t>
      </w:r>
      <w:r w:rsidRPr="00152FD6">
        <w:rPr>
          <w:rStyle w:val="Emphasis"/>
        </w:rPr>
        <w:t>ing</w:t>
      </w:r>
      <w:r w:rsidRPr="0087043E">
        <w:rPr>
          <w:sz w:val="16"/>
          <w:szCs w:val="16"/>
        </w:rPr>
        <w:t xml:space="preserve"> the</w:t>
      </w:r>
      <w:r w:rsidRPr="000257FF">
        <w:rPr>
          <w:sz w:val="16"/>
        </w:rPr>
        <w:t xml:space="preserve"> </w:t>
      </w:r>
      <w:r w:rsidRPr="0087043E">
        <w:rPr>
          <w:rStyle w:val="Emphasis"/>
        </w:rPr>
        <w:t>lead</w:t>
      </w:r>
      <w:r w:rsidRPr="00152FD6">
        <w:rPr>
          <w:rStyle w:val="Emphasis"/>
        </w:rPr>
        <w:t>ership</w:t>
      </w:r>
      <w:r w:rsidRPr="000257FF">
        <w:rPr>
          <w:rStyle w:val="StyleUnderline"/>
        </w:rPr>
        <w:t xml:space="preserve"> </w:t>
      </w:r>
      <w:r w:rsidRPr="0087043E">
        <w:rPr>
          <w:rStyle w:val="StyleUnderline"/>
        </w:rPr>
        <w:t xml:space="preserve">of </w:t>
      </w:r>
      <w:r w:rsidRPr="009245C3">
        <w:rPr>
          <w:rStyle w:val="StyleUnderline"/>
          <w:highlight w:val="green"/>
        </w:rPr>
        <w:t>the US</w:t>
      </w:r>
      <w:r w:rsidRPr="000257FF">
        <w:rPr>
          <w:rStyle w:val="StyleUnderline"/>
        </w:rPr>
        <w:t xml:space="preserve"> and accepting its</w:t>
      </w:r>
      <w:r w:rsidRPr="000257FF">
        <w:rPr>
          <w:sz w:val="16"/>
        </w:rPr>
        <w:t xml:space="preserve"> natural </w:t>
      </w:r>
      <w:r w:rsidRPr="000257FF">
        <w:rPr>
          <w:rStyle w:val="StyleUnderline"/>
        </w:rPr>
        <w:t xml:space="preserve">leadership of a </w:t>
      </w:r>
      <w:r w:rsidRPr="00152FD6">
        <w:rPr>
          <w:rStyle w:val="Emphasis"/>
        </w:rPr>
        <w:t>liberal order</w:t>
      </w:r>
      <w:r w:rsidRPr="000257FF">
        <w:rPr>
          <w:sz w:val="16"/>
        </w:rPr>
        <w:t xml:space="preserve">.11 At the same time, in an environment shifting to the advantage of its enemies, and with its allies increasingly weak, distrustful and divided, </w:t>
      </w:r>
      <w:r w:rsidRPr="000257FF">
        <w:rPr>
          <w:rStyle w:val="StyleUnderline"/>
        </w:rPr>
        <w:t xml:space="preserve">the </w:t>
      </w:r>
      <w:r w:rsidRPr="009245C3">
        <w:rPr>
          <w:rStyle w:val="Emphasis"/>
          <w:highlight w:val="green"/>
        </w:rPr>
        <w:t>US</w:t>
      </w:r>
      <w:r w:rsidRPr="009245C3">
        <w:rPr>
          <w:rStyle w:val="StyleUnderline"/>
          <w:highlight w:val="green"/>
        </w:rPr>
        <w:t xml:space="preserve"> cannot</w:t>
      </w:r>
      <w:r w:rsidRPr="000257FF">
        <w:rPr>
          <w:rStyle w:val="StyleUnderline"/>
        </w:rPr>
        <w:t xml:space="preserve"> afford to </w:t>
      </w:r>
      <w:r w:rsidRPr="009245C3">
        <w:rPr>
          <w:rStyle w:val="Emphasis"/>
          <w:highlight w:val="green"/>
        </w:rPr>
        <w:t>withdraw</w:t>
      </w:r>
      <w:r w:rsidRPr="00152FD6">
        <w:rPr>
          <w:rStyle w:val="Emphasis"/>
        </w:rPr>
        <w:t xml:space="preserve"> entirely</w:t>
      </w:r>
      <w:r w:rsidRPr="000257FF">
        <w:rPr>
          <w:sz w:val="16"/>
        </w:rPr>
        <w:t xml:space="preserve"> </w:t>
      </w:r>
      <w:r w:rsidRPr="000257FF">
        <w:rPr>
          <w:rStyle w:val="StyleUnderline"/>
        </w:rPr>
        <w:t>from the world</w:t>
      </w:r>
      <w:r w:rsidRPr="000257FF">
        <w:rPr>
          <w:sz w:val="16"/>
        </w:rPr>
        <w:t xml:space="preserve"> for fear of </w:t>
      </w:r>
      <w:r w:rsidRPr="00EE1B6D">
        <w:rPr>
          <w:rStyle w:val="StyleUnderline"/>
        </w:rPr>
        <w:t xml:space="preserve">giving </w:t>
      </w:r>
      <w:r w:rsidRPr="00EE1B6D">
        <w:rPr>
          <w:rStyle w:val="Emphasis"/>
        </w:rPr>
        <w:t>Russia</w:t>
      </w:r>
      <w:r w:rsidRPr="00EE1B6D">
        <w:rPr>
          <w:rStyle w:val="StyleUnderline"/>
        </w:rPr>
        <w:t xml:space="preserve"> and </w:t>
      </w:r>
      <w:r w:rsidRPr="00EE1B6D">
        <w:rPr>
          <w:rStyle w:val="Emphasis"/>
        </w:rPr>
        <w:t>China</w:t>
      </w:r>
      <w:r w:rsidRPr="00EE1B6D">
        <w:rPr>
          <w:rStyle w:val="StyleUnderline"/>
        </w:rPr>
        <w:t xml:space="preserve"> opportunities to exploit</w:t>
      </w:r>
      <w:r w:rsidRPr="000257FF">
        <w:rPr>
          <w:sz w:val="16"/>
        </w:rPr>
        <w:t xml:space="preserve">. Facing the immense difficulty of either restoration or retrenchment, a </w:t>
      </w:r>
      <w:r w:rsidRPr="00152FD6">
        <w:rPr>
          <w:rStyle w:val="Emphasis"/>
        </w:rPr>
        <w:t>Biden</w:t>
      </w:r>
      <w:r w:rsidRPr="000257FF">
        <w:rPr>
          <w:sz w:val="16"/>
        </w:rPr>
        <w:t xml:space="preserve"> administration </w:t>
      </w:r>
      <w:r w:rsidRPr="000257FF">
        <w:rPr>
          <w:rStyle w:val="StyleUnderline"/>
        </w:rPr>
        <w:t>must</w:t>
      </w:r>
      <w:r w:rsidRPr="000257FF">
        <w:rPr>
          <w:sz w:val="16"/>
        </w:rPr>
        <w:t xml:space="preserve"> </w:t>
      </w:r>
      <w:r w:rsidRPr="000257FF">
        <w:rPr>
          <w:rStyle w:val="StyleUnderline"/>
        </w:rPr>
        <w:t>instead engage in</w:t>
      </w:r>
      <w:r w:rsidRPr="000257FF">
        <w:rPr>
          <w:sz w:val="16"/>
        </w:rPr>
        <w:t xml:space="preserve"> rapid </w:t>
      </w:r>
      <w:r w:rsidRPr="00152FD6">
        <w:rPr>
          <w:rStyle w:val="Emphasis"/>
        </w:rPr>
        <w:t>reform of American political institutions</w:t>
      </w:r>
      <w:r w:rsidRPr="000257FF">
        <w:rPr>
          <w:sz w:val="16"/>
        </w:rPr>
        <w:t xml:space="preserve"> in order </w:t>
      </w:r>
      <w:r w:rsidRPr="000257FF">
        <w:rPr>
          <w:rStyle w:val="StyleUnderline"/>
        </w:rPr>
        <w:t xml:space="preserve">to </w:t>
      </w:r>
      <w:r w:rsidRPr="00152FD6">
        <w:rPr>
          <w:rStyle w:val="Emphasis"/>
        </w:rPr>
        <w:t>compete effectively</w:t>
      </w:r>
      <w:r w:rsidRPr="000257FF">
        <w:rPr>
          <w:rStyle w:val="StyleUnderline"/>
        </w:rPr>
        <w:t xml:space="preserve"> with </w:t>
      </w:r>
      <w:r w:rsidRPr="00152FD6">
        <w:rPr>
          <w:rStyle w:val="Emphasis"/>
        </w:rPr>
        <w:t>Russia</w:t>
      </w:r>
      <w:r w:rsidRPr="000257FF">
        <w:rPr>
          <w:rStyle w:val="StyleUnderline"/>
        </w:rPr>
        <w:t xml:space="preserve"> and </w:t>
      </w:r>
      <w:r w:rsidRPr="00152FD6">
        <w:rPr>
          <w:rStyle w:val="Emphasis"/>
        </w:rPr>
        <w:t>China</w:t>
      </w:r>
      <w:r w:rsidRPr="000257FF">
        <w:rPr>
          <w:rStyle w:val="StyleUnderline"/>
        </w:rPr>
        <w:t xml:space="preserve"> and </w:t>
      </w:r>
      <w:r w:rsidRPr="00152FD6">
        <w:rPr>
          <w:rStyle w:val="Emphasis"/>
        </w:rPr>
        <w:t>salvage</w:t>
      </w:r>
      <w:r w:rsidRPr="000257FF">
        <w:rPr>
          <w:sz w:val="16"/>
        </w:rPr>
        <w:t xml:space="preserve">, in weaker forms, the </w:t>
      </w:r>
      <w:r w:rsidRPr="000257FF">
        <w:rPr>
          <w:rStyle w:val="StyleUnderline"/>
        </w:rPr>
        <w:t xml:space="preserve">surviving </w:t>
      </w:r>
      <w:r w:rsidRPr="00152FD6">
        <w:rPr>
          <w:rStyle w:val="Emphasis"/>
        </w:rPr>
        <w:t>institutions</w:t>
      </w:r>
      <w:r w:rsidRPr="000257FF">
        <w:rPr>
          <w:rStyle w:val="StyleUnderline"/>
        </w:rPr>
        <w:t xml:space="preserve"> of the liberal order</w:t>
      </w:r>
      <w:r w:rsidRPr="000257FF">
        <w:rPr>
          <w:sz w:val="16"/>
        </w:rPr>
        <w:t xml:space="preserve">. To be successful, </w:t>
      </w:r>
      <w:r w:rsidRPr="000257FF">
        <w:rPr>
          <w:rStyle w:val="StyleUnderline"/>
        </w:rPr>
        <w:t xml:space="preserve">US foreign </w:t>
      </w:r>
      <w:r w:rsidRPr="00EE1B6D">
        <w:rPr>
          <w:rStyle w:val="StyleUnderline"/>
        </w:rPr>
        <w:t>policy must</w:t>
      </w:r>
      <w:r w:rsidRPr="000257FF">
        <w:rPr>
          <w:rStyle w:val="StyleUnderline"/>
        </w:rPr>
        <w:t xml:space="preserve"> </w:t>
      </w:r>
      <w:r w:rsidRPr="00493D4D">
        <w:rPr>
          <w:rStyle w:val="StyleUnderline"/>
        </w:rPr>
        <w:t>now begin at home</w:t>
      </w:r>
      <w:r w:rsidRPr="00493D4D">
        <w:rPr>
          <w:sz w:val="16"/>
        </w:rPr>
        <w:t xml:space="preserve">: </w:t>
      </w:r>
      <w:r w:rsidRPr="00493D4D">
        <w:rPr>
          <w:rStyle w:val="StyleUnderline"/>
        </w:rPr>
        <w:t>the US, if it recovers, will not</w:t>
      </w:r>
      <w:r w:rsidRPr="00493D4D">
        <w:rPr>
          <w:sz w:val="16"/>
        </w:rPr>
        <w:t xml:space="preserve"> be </w:t>
      </w:r>
      <w:r w:rsidRPr="00493D4D">
        <w:rPr>
          <w:rStyle w:val="StyleUnderline"/>
        </w:rPr>
        <w:t xml:space="preserve">able to manage a </w:t>
      </w:r>
      <w:r w:rsidRPr="00493D4D">
        <w:rPr>
          <w:rStyle w:val="Emphasis"/>
        </w:rPr>
        <w:t>long-term ideological struggle</w:t>
      </w:r>
      <w:r w:rsidRPr="00493D4D">
        <w:rPr>
          <w:rStyle w:val="StyleUnderline"/>
        </w:rPr>
        <w:t xml:space="preserve"> against </w:t>
      </w:r>
      <w:r w:rsidRPr="00493D4D">
        <w:rPr>
          <w:rStyle w:val="Emphasis"/>
        </w:rPr>
        <w:t>illiberalism</w:t>
      </w:r>
      <w:r w:rsidRPr="00493D4D">
        <w:rPr>
          <w:rStyle w:val="StyleUnderline"/>
        </w:rPr>
        <w:t xml:space="preserve"> unless it </w:t>
      </w:r>
      <w:r w:rsidRPr="00493D4D">
        <w:rPr>
          <w:rStyle w:val="Emphasis"/>
        </w:rPr>
        <w:t>addresses</w:t>
      </w:r>
      <w:r w:rsidRPr="00493D4D">
        <w:rPr>
          <w:rStyle w:val="StyleUnderline"/>
        </w:rPr>
        <w:t xml:space="preserve"> illiberalism in </w:t>
      </w:r>
      <w:r w:rsidRPr="00493D4D">
        <w:rPr>
          <w:rStyle w:val="Emphasis"/>
        </w:rPr>
        <w:t>its political institutions</w:t>
      </w:r>
      <w:r w:rsidRPr="00493D4D">
        <w:rPr>
          <w:rStyle w:val="StyleUnderline"/>
        </w:rPr>
        <w:t xml:space="preserve"> and shows</w:t>
      </w:r>
      <w:r w:rsidRPr="00493D4D">
        <w:rPr>
          <w:sz w:val="16"/>
        </w:rPr>
        <w:t xml:space="preserve"> that </w:t>
      </w:r>
      <w:r w:rsidRPr="00493D4D">
        <w:rPr>
          <w:rStyle w:val="Emphasis"/>
        </w:rPr>
        <w:t>liberalism</w:t>
      </w:r>
      <w:r w:rsidRPr="00493D4D">
        <w:rPr>
          <w:rStyle w:val="StyleUnderline"/>
        </w:rPr>
        <w:t xml:space="preserve"> has something to say</w:t>
      </w:r>
      <w:r w:rsidRPr="00493D4D">
        <w:rPr>
          <w:sz w:val="16"/>
        </w:rPr>
        <w:t xml:space="preserve"> for itself in a world unforgiving of its weaknesses.</w:t>
      </w:r>
    </w:p>
    <w:p w14:paraId="70FB173D" w14:textId="77777777" w:rsidR="000F4FEC" w:rsidRPr="00DC1D46" w:rsidRDefault="000F4FEC" w:rsidP="000F4FEC">
      <w:pPr>
        <w:rPr>
          <w:sz w:val="16"/>
        </w:rPr>
      </w:pPr>
      <w:r w:rsidRPr="00DC1D46">
        <w:rPr>
          <w:sz w:val="16"/>
        </w:rPr>
        <w:t xml:space="preserve">Two and a half superpowers </w:t>
      </w:r>
    </w:p>
    <w:p w14:paraId="6BB77AB7" w14:textId="77777777" w:rsidR="000F4FEC" w:rsidRPr="00DC1D46" w:rsidRDefault="000F4FEC" w:rsidP="000F4FEC">
      <w:pPr>
        <w:rPr>
          <w:sz w:val="16"/>
        </w:rPr>
      </w:pPr>
      <w:r w:rsidRPr="00DC1D46">
        <w:rPr>
          <w:sz w:val="16"/>
        </w:rPr>
        <w:t xml:space="preserve">The days when US policymakers hoped that it was possible to work with China as a responsible stakeholder of the liberal order are over. Today, most </w:t>
      </w:r>
      <w:r w:rsidRPr="00DC1D46">
        <w:rPr>
          <w:rStyle w:val="StyleUnderline"/>
        </w:rPr>
        <w:t>policymakers and</w:t>
      </w:r>
      <w:r w:rsidRPr="00DC1D46">
        <w:rPr>
          <w:sz w:val="16"/>
        </w:rPr>
        <w:t xml:space="preserve"> </w:t>
      </w:r>
      <w:r w:rsidRPr="00DC1D46">
        <w:rPr>
          <w:rStyle w:val="StyleUnderline"/>
        </w:rPr>
        <w:t>analysts accept</w:t>
      </w:r>
      <w:r w:rsidRPr="00DC1D46">
        <w:rPr>
          <w:sz w:val="16"/>
        </w:rPr>
        <w:t xml:space="preserve"> that the </w:t>
      </w:r>
      <w:r w:rsidRPr="0059675F">
        <w:rPr>
          <w:rStyle w:val="Emphasis"/>
        </w:rPr>
        <w:t>US</w:t>
      </w:r>
      <w:r w:rsidRPr="00DC1D46">
        <w:rPr>
          <w:rStyle w:val="StyleUnderline"/>
        </w:rPr>
        <w:t xml:space="preserve"> will be </w:t>
      </w:r>
      <w:r w:rsidRPr="0059675F">
        <w:rPr>
          <w:rStyle w:val="Emphasis"/>
        </w:rPr>
        <w:t xml:space="preserve">locked in </w:t>
      </w:r>
      <w:r w:rsidRPr="00DC1D46">
        <w:rPr>
          <w:rStyle w:val="StyleUnderline"/>
        </w:rPr>
        <w:t xml:space="preserve">a </w:t>
      </w:r>
      <w:r w:rsidRPr="0059675F">
        <w:rPr>
          <w:rStyle w:val="Emphasis"/>
        </w:rPr>
        <w:t>struggle</w:t>
      </w:r>
      <w:r w:rsidRPr="00DC1D46">
        <w:rPr>
          <w:rStyle w:val="StyleUnderline"/>
        </w:rPr>
        <w:t xml:space="preserve"> against</w:t>
      </w:r>
      <w:r w:rsidRPr="00DC1D46">
        <w:rPr>
          <w:sz w:val="16"/>
        </w:rPr>
        <w:t xml:space="preserve"> </w:t>
      </w:r>
      <w:r w:rsidRPr="00DC1D46">
        <w:rPr>
          <w:rStyle w:val="StyleUnderline"/>
        </w:rPr>
        <w:t xml:space="preserve">an </w:t>
      </w:r>
      <w:r w:rsidRPr="0059675F">
        <w:rPr>
          <w:rStyle w:val="Emphasis"/>
        </w:rPr>
        <w:t>increasingly assertive China</w:t>
      </w:r>
      <w:r w:rsidRPr="00DC1D46">
        <w:rPr>
          <w:sz w:val="16"/>
        </w:rPr>
        <w:t xml:space="preserve"> for generations. Some have described this as the Cold War 2.0.12 The logic behind this claim is that China is a rising power, with vast economic clout and growing military strength, and is positioning itself as a counterweight to the US. China’s grey-zone operations and cyber attacks, its hostage-taking of foreign citizens and its aggressive propaganda suggest that </w:t>
      </w:r>
      <w:r w:rsidRPr="009245C3">
        <w:rPr>
          <w:rStyle w:val="Emphasis"/>
          <w:highlight w:val="green"/>
        </w:rPr>
        <w:t>Beijing</w:t>
      </w:r>
      <w:r w:rsidRPr="00DC1D46">
        <w:rPr>
          <w:rStyle w:val="StyleUnderline"/>
        </w:rPr>
        <w:t xml:space="preserve"> is </w:t>
      </w:r>
      <w:r w:rsidRPr="009245C3">
        <w:rPr>
          <w:rStyle w:val="StyleUnderline"/>
          <w:highlight w:val="green"/>
        </w:rPr>
        <w:t>seeking to expand its</w:t>
      </w:r>
      <w:r w:rsidRPr="00DC1D46">
        <w:rPr>
          <w:rStyle w:val="StyleUnderline"/>
        </w:rPr>
        <w:t xml:space="preserve"> </w:t>
      </w:r>
      <w:r w:rsidRPr="0059675F">
        <w:rPr>
          <w:rStyle w:val="Emphasis"/>
        </w:rPr>
        <w:t xml:space="preserve">global </w:t>
      </w:r>
      <w:r w:rsidRPr="009245C3">
        <w:rPr>
          <w:rStyle w:val="Emphasis"/>
          <w:highlight w:val="green"/>
        </w:rPr>
        <w:t>reach</w:t>
      </w:r>
      <w:r w:rsidRPr="00DC1D46">
        <w:rPr>
          <w:sz w:val="16"/>
        </w:rPr>
        <w:t xml:space="preserve">. The </w:t>
      </w:r>
      <w:r w:rsidRPr="00DC1D46">
        <w:rPr>
          <w:rStyle w:val="StyleUnderline"/>
        </w:rPr>
        <w:t xml:space="preserve">consequences of its </w:t>
      </w:r>
      <w:r w:rsidRPr="009245C3">
        <w:rPr>
          <w:rStyle w:val="Emphasis"/>
          <w:highlight w:val="green"/>
        </w:rPr>
        <w:t>harsh authoritarianism</w:t>
      </w:r>
      <w:r w:rsidRPr="00DC1D46">
        <w:rPr>
          <w:rStyle w:val="StyleUnderline"/>
        </w:rPr>
        <w:t xml:space="preserve"> are</w:t>
      </w:r>
      <w:r w:rsidRPr="00DC1D46">
        <w:rPr>
          <w:sz w:val="16"/>
        </w:rPr>
        <w:t xml:space="preserve"> now </w:t>
      </w:r>
      <w:r w:rsidRPr="009245C3">
        <w:rPr>
          <w:rStyle w:val="Emphasis"/>
          <w:highlight w:val="green"/>
        </w:rPr>
        <w:t>undeniable</w:t>
      </w:r>
      <w:r w:rsidRPr="00DC1D46">
        <w:rPr>
          <w:rStyle w:val="StyleUnderline"/>
        </w:rPr>
        <w:t>, from</w:t>
      </w:r>
      <w:r w:rsidRPr="00DC1D46">
        <w:rPr>
          <w:sz w:val="16"/>
        </w:rPr>
        <w:t xml:space="preserve"> its </w:t>
      </w:r>
      <w:r w:rsidRPr="00DC1D46">
        <w:rPr>
          <w:rStyle w:val="StyleUnderline"/>
        </w:rPr>
        <w:t>construction of</w:t>
      </w:r>
      <w:r w:rsidRPr="00DC1D46">
        <w:rPr>
          <w:sz w:val="16"/>
        </w:rPr>
        <w:t xml:space="preserve"> vast </w:t>
      </w:r>
      <w:r w:rsidRPr="00DC1D46">
        <w:rPr>
          <w:rStyle w:val="StyleUnderline"/>
        </w:rPr>
        <w:t xml:space="preserve">concentration camps for </w:t>
      </w:r>
      <w:r w:rsidRPr="0059675F">
        <w:rPr>
          <w:rStyle w:val="Emphasis"/>
        </w:rPr>
        <w:t>Uighurs in Xinjiang</w:t>
      </w:r>
      <w:r w:rsidRPr="00DC1D46">
        <w:rPr>
          <w:rStyle w:val="StyleUnderline"/>
        </w:rPr>
        <w:t xml:space="preserve"> to</w:t>
      </w:r>
      <w:r w:rsidRPr="00DC1D46">
        <w:rPr>
          <w:sz w:val="16"/>
        </w:rPr>
        <w:t xml:space="preserve"> its </w:t>
      </w:r>
      <w:r w:rsidRPr="00DC1D46">
        <w:rPr>
          <w:rStyle w:val="StyleUnderline"/>
        </w:rPr>
        <w:t xml:space="preserve">brutal clampdown in </w:t>
      </w:r>
      <w:r w:rsidRPr="0059675F">
        <w:rPr>
          <w:rStyle w:val="Emphasis"/>
        </w:rPr>
        <w:t>Hong Kong</w:t>
      </w:r>
      <w:r w:rsidRPr="00DC1D46">
        <w:rPr>
          <w:sz w:val="16"/>
        </w:rPr>
        <w:t xml:space="preserve">. In some ways, </w:t>
      </w:r>
      <w:r w:rsidRPr="00DC1D46">
        <w:rPr>
          <w:rStyle w:val="StyleUnderline"/>
        </w:rPr>
        <w:t>China’s conduct seems to echo</w:t>
      </w:r>
      <w:r w:rsidRPr="00DC1D46">
        <w:rPr>
          <w:sz w:val="16"/>
        </w:rPr>
        <w:t xml:space="preserve"> </w:t>
      </w:r>
      <w:r w:rsidRPr="00DC1D46">
        <w:rPr>
          <w:rStyle w:val="StyleUnderline"/>
        </w:rPr>
        <w:t xml:space="preserve">the </w:t>
      </w:r>
      <w:r w:rsidRPr="0059675F">
        <w:rPr>
          <w:rStyle w:val="Emphasis"/>
        </w:rPr>
        <w:t>Soviet Union’s at the</w:t>
      </w:r>
      <w:r w:rsidRPr="00DC1D46">
        <w:rPr>
          <w:rStyle w:val="StyleUnderline"/>
        </w:rPr>
        <w:t xml:space="preserve"> </w:t>
      </w:r>
      <w:r w:rsidRPr="0059675F">
        <w:rPr>
          <w:rStyle w:val="Emphasis"/>
        </w:rPr>
        <w:t>beginning</w:t>
      </w:r>
      <w:r w:rsidRPr="00DC1D46">
        <w:rPr>
          <w:rStyle w:val="StyleUnderline"/>
        </w:rPr>
        <w:t xml:space="preserve"> of its</w:t>
      </w:r>
      <w:r w:rsidRPr="00DC1D46">
        <w:rPr>
          <w:sz w:val="16"/>
        </w:rPr>
        <w:t xml:space="preserve"> </w:t>
      </w:r>
      <w:r w:rsidRPr="0059675F">
        <w:rPr>
          <w:rStyle w:val="Emphasis"/>
        </w:rPr>
        <w:t>advance</w:t>
      </w:r>
      <w:r w:rsidRPr="00DC1D46">
        <w:rPr>
          <w:rStyle w:val="StyleUnderline"/>
        </w:rPr>
        <w:t xml:space="preserve"> to global power</w:t>
      </w:r>
      <w:r w:rsidRPr="00DC1D46">
        <w:rPr>
          <w:sz w:val="16"/>
        </w:rPr>
        <w:t>, and to imply that more clashes between the US and China are inevitable. The Cold War 2.0 analogy is also comforting to the American foreign-policy establishment in its suggestion that the US would eventually prevail without resorting to outright war.</w:t>
      </w:r>
    </w:p>
    <w:p w14:paraId="78EBAC8C" w14:textId="77777777" w:rsidR="000F4FEC" w:rsidRPr="00DC1D46" w:rsidRDefault="000F4FEC" w:rsidP="000F4FEC">
      <w:pPr>
        <w:rPr>
          <w:sz w:val="16"/>
        </w:rPr>
      </w:pPr>
      <w:r w:rsidRPr="00DC1D46">
        <w:rPr>
          <w:sz w:val="16"/>
        </w:rPr>
        <w:t xml:space="preserve">Yet </w:t>
      </w:r>
      <w:r w:rsidRPr="00DC1D46">
        <w:rPr>
          <w:rStyle w:val="StyleUnderline"/>
        </w:rPr>
        <w:t xml:space="preserve">the analogy </w:t>
      </w:r>
      <w:r w:rsidRPr="0059675F">
        <w:rPr>
          <w:rStyle w:val="Emphasis"/>
        </w:rPr>
        <w:t>misleads</w:t>
      </w:r>
      <w:r w:rsidRPr="00DC1D46">
        <w:rPr>
          <w:sz w:val="16"/>
        </w:rPr>
        <w:t xml:space="preserve"> more than it informs, especially </w:t>
      </w:r>
      <w:r w:rsidRPr="00DC1D46">
        <w:rPr>
          <w:rStyle w:val="StyleUnderline"/>
        </w:rPr>
        <w:t>concerning the role that</w:t>
      </w:r>
      <w:r w:rsidRPr="00DC1D46">
        <w:rPr>
          <w:sz w:val="16"/>
        </w:rPr>
        <w:t xml:space="preserve"> </w:t>
      </w:r>
      <w:r w:rsidRPr="0059675F">
        <w:rPr>
          <w:rStyle w:val="Emphasis"/>
        </w:rPr>
        <w:t>ideology</w:t>
      </w:r>
      <w:r w:rsidRPr="00DC1D46">
        <w:rPr>
          <w:rStyle w:val="StyleUnderline"/>
        </w:rPr>
        <w:t xml:space="preserve"> will play</w:t>
      </w:r>
      <w:r w:rsidRPr="00DC1D46">
        <w:rPr>
          <w:sz w:val="16"/>
        </w:rPr>
        <w:t xml:space="preserve">. Naturally, the US and China will engage in intense geopolitical competition for some time, and China will attempt to extend its global reach, as its recent economic and security agreements with Iran indicate.13 But </w:t>
      </w:r>
      <w:r w:rsidRPr="00DC1D46">
        <w:rPr>
          <w:rStyle w:val="StyleUnderline"/>
        </w:rPr>
        <w:t>the ideological character of</w:t>
      </w:r>
      <w:r w:rsidRPr="00DC1D46">
        <w:rPr>
          <w:sz w:val="16"/>
        </w:rPr>
        <w:t xml:space="preserve"> </w:t>
      </w:r>
      <w:r w:rsidRPr="00DC1D46">
        <w:rPr>
          <w:rStyle w:val="StyleUnderline"/>
        </w:rPr>
        <w:t xml:space="preserve">the </w:t>
      </w:r>
      <w:r w:rsidRPr="0059675F">
        <w:rPr>
          <w:rStyle w:val="Emphasis"/>
        </w:rPr>
        <w:t>contest is different</w:t>
      </w:r>
      <w:r w:rsidRPr="00DC1D46">
        <w:rPr>
          <w:rStyle w:val="StyleUnderline"/>
        </w:rPr>
        <w:t xml:space="preserve"> from</w:t>
      </w:r>
      <w:r w:rsidRPr="00DC1D46">
        <w:rPr>
          <w:sz w:val="16"/>
        </w:rPr>
        <w:t xml:space="preserve"> that of </w:t>
      </w:r>
      <w:r w:rsidRPr="00DC1D46">
        <w:rPr>
          <w:rStyle w:val="StyleUnderline"/>
        </w:rPr>
        <w:t xml:space="preserve">the </w:t>
      </w:r>
      <w:r w:rsidRPr="00EE1B6D">
        <w:rPr>
          <w:rStyle w:val="Emphasis"/>
        </w:rPr>
        <w:t>first Cold War</w:t>
      </w:r>
      <w:r w:rsidRPr="00EE1B6D">
        <w:rPr>
          <w:sz w:val="16"/>
        </w:rPr>
        <w:t xml:space="preserve">. </w:t>
      </w:r>
      <w:r w:rsidRPr="00EE1B6D">
        <w:rPr>
          <w:rStyle w:val="StyleUnderline"/>
        </w:rPr>
        <w:t>China</w:t>
      </w:r>
      <w:r w:rsidRPr="00EE1B6D">
        <w:rPr>
          <w:sz w:val="16"/>
        </w:rPr>
        <w:t xml:space="preserve"> </w:t>
      </w:r>
      <w:r w:rsidRPr="00EE1B6D">
        <w:rPr>
          <w:rStyle w:val="StyleUnderline"/>
        </w:rPr>
        <w:t xml:space="preserve">does not offer an </w:t>
      </w:r>
      <w:r w:rsidRPr="00EE1B6D">
        <w:rPr>
          <w:rStyle w:val="Emphasis"/>
        </w:rPr>
        <w:t>ideology</w:t>
      </w:r>
      <w:r w:rsidRPr="00EE1B6D">
        <w:rPr>
          <w:rStyle w:val="StyleUnderline"/>
        </w:rPr>
        <w:t xml:space="preserve"> or</w:t>
      </w:r>
      <w:r w:rsidRPr="00EE1B6D">
        <w:rPr>
          <w:sz w:val="16"/>
        </w:rPr>
        <w:t xml:space="preserve"> </w:t>
      </w:r>
      <w:r w:rsidRPr="00EE1B6D">
        <w:rPr>
          <w:rStyle w:val="Emphasis"/>
        </w:rPr>
        <w:t>model of government</w:t>
      </w:r>
      <w:r w:rsidRPr="00EE1B6D">
        <w:rPr>
          <w:sz w:val="16"/>
        </w:rPr>
        <w:t xml:space="preserve"> that is </w:t>
      </w:r>
      <w:r w:rsidRPr="00EE1B6D">
        <w:rPr>
          <w:rStyle w:val="StyleUnderline"/>
        </w:rPr>
        <w:t xml:space="preserve">easily </w:t>
      </w:r>
      <w:r w:rsidRPr="00EE1B6D">
        <w:rPr>
          <w:rStyle w:val="Emphasis"/>
        </w:rPr>
        <w:t>transferable</w:t>
      </w:r>
      <w:r w:rsidRPr="00EE1B6D">
        <w:rPr>
          <w:sz w:val="16"/>
        </w:rPr>
        <w:t xml:space="preserve"> to other states. </w:t>
      </w:r>
      <w:r w:rsidRPr="00EE1B6D">
        <w:rPr>
          <w:rStyle w:val="StyleUnderline"/>
        </w:rPr>
        <w:t>Its attempts to promote</w:t>
      </w:r>
      <w:r w:rsidRPr="00EE1B6D">
        <w:rPr>
          <w:sz w:val="16"/>
        </w:rPr>
        <w:t xml:space="preserve"> </w:t>
      </w:r>
      <w:r w:rsidRPr="00EE1B6D">
        <w:rPr>
          <w:rStyle w:val="StyleUnderline"/>
        </w:rPr>
        <w:t xml:space="preserve">the </w:t>
      </w:r>
      <w:r w:rsidRPr="00EE1B6D">
        <w:rPr>
          <w:rStyle w:val="Emphasis"/>
        </w:rPr>
        <w:t>Beijing consensus</w:t>
      </w:r>
      <w:r w:rsidRPr="00EE1B6D">
        <w:rPr>
          <w:sz w:val="16"/>
        </w:rPr>
        <w:t xml:space="preserve"> as an alternative model of development </w:t>
      </w:r>
      <w:r w:rsidRPr="00EE1B6D">
        <w:rPr>
          <w:rStyle w:val="StyleUnderline"/>
        </w:rPr>
        <w:t>has been taken up only</w:t>
      </w:r>
      <w:r w:rsidRPr="00EE1B6D">
        <w:rPr>
          <w:sz w:val="16"/>
        </w:rPr>
        <w:t xml:space="preserve"> </w:t>
      </w:r>
      <w:r w:rsidRPr="00EE1B6D">
        <w:rPr>
          <w:rStyle w:val="StyleUnderline"/>
        </w:rPr>
        <w:t xml:space="preserve">by a </w:t>
      </w:r>
      <w:r w:rsidRPr="00EE1B6D">
        <w:rPr>
          <w:rStyle w:val="Emphasis"/>
        </w:rPr>
        <w:t>relatively</w:t>
      </w:r>
      <w:r w:rsidRPr="00EE1B6D">
        <w:rPr>
          <w:rStyle w:val="StyleUnderline"/>
        </w:rPr>
        <w:t xml:space="preserve"> small number of states</w:t>
      </w:r>
      <w:r w:rsidRPr="00EE1B6D">
        <w:rPr>
          <w:sz w:val="16"/>
        </w:rPr>
        <w:t>, many of which have used it as leverage to play Washington and Beijing off one another.14 The ideological appeal of China is principally limited by the fact that it is pursuing a national vision of greatness, not a global project intended to make the world like China. The future that China offers is not the promised land of a world transformed by the abolition of private property</w:t>
      </w:r>
      <w:r w:rsidRPr="00DC1D46">
        <w:rPr>
          <w:sz w:val="16"/>
        </w:rPr>
        <w:t>, which the Soviet Union once appeared to offer, but rather one in which capitalist acquisition and wealth creation is made more efficient and less encumbered by democracy and human-rights concerns than what has been on offer from the West.</w:t>
      </w:r>
    </w:p>
    <w:p w14:paraId="0447709F" w14:textId="77777777" w:rsidR="000F4FEC" w:rsidRPr="00DC1D46" w:rsidRDefault="000F4FEC" w:rsidP="000F4FEC">
      <w:pPr>
        <w:rPr>
          <w:sz w:val="16"/>
        </w:rPr>
      </w:pPr>
      <w:r w:rsidRPr="00DC1D46">
        <w:rPr>
          <w:sz w:val="16"/>
        </w:rPr>
        <w:t xml:space="preserve">China’s own mistakes have also circumscribed its ideological appeal. These include, in particular, its efforts to bully and exploit states in the developing world to give it exclusive access to natural resources. Especially under President Xi Jinping, China’s assertiveness in the South China Sea has made its neighbours in Asia even more nervous. Recent border clashes with India have only reaffirmed suspicions of China’s expansionist intentions and made others harden their positions. It is increasingly clear that bandwagoning with China comes with unacceptable costs. As Australian Minister of Defence Linda Reynolds has noted, ‘in the grey zone, when the screws are tightened, influence becomes interference, economic cooperation becomes coercion and investment becomes entrapment’. 15 While China has traditionally feared </w:t>
      </w:r>
      <w:r w:rsidRPr="00DC1D46">
        <w:rPr>
          <w:sz w:val="16"/>
        </w:rPr>
        <w:lastRenderedPageBreak/>
        <w:t>encirclement by US allies, it has effectively encircled itself with enemies. 16 Its efforts to crush dissent, as well as its bungled attempt to hide the scale of the coronavirus outbreak, have also won it few friends in Europe and North America.</w:t>
      </w:r>
    </w:p>
    <w:p w14:paraId="43B83DAE" w14:textId="77777777" w:rsidR="000F4FEC" w:rsidRPr="00DC1D46" w:rsidRDefault="000F4FEC" w:rsidP="000F4FEC">
      <w:pPr>
        <w:rPr>
          <w:sz w:val="16"/>
        </w:rPr>
      </w:pPr>
      <w:r w:rsidRPr="00DC1D46">
        <w:rPr>
          <w:sz w:val="16"/>
        </w:rPr>
        <w:t xml:space="preserve">The Cold War 2.0 </w:t>
      </w:r>
      <w:r w:rsidRPr="00DC1D46">
        <w:rPr>
          <w:rStyle w:val="StyleUnderline"/>
        </w:rPr>
        <w:t>analogy</w:t>
      </w:r>
      <w:r w:rsidRPr="00DC1D46">
        <w:rPr>
          <w:sz w:val="16"/>
        </w:rPr>
        <w:t xml:space="preserve"> also </w:t>
      </w:r>
      <w:r w:rsidRPr="00DC1D46">
        <w:rPr>
          <w:rStyle w:val="StyleUnderline"/>
        </w:rPr>
        <w:t xml:space="preserve">ignores </w:t>
      </w:r>
      <w:r w:rsidRPr="00EE1B6D">
        <w:rPr>
          <w:rStyle w:val="Emphasis"/>
        </w:rPr>
        <w:t>Russia’s substantial role</w:t>
      </w:r>
      <w:r w:rsidRPr="00EE1B6D">
        <w:rPr>
          <w:sz w:val="16"/>
        </w:rPr>
        <w:t xml:space="preserve"> </w:t>
      </w:r>
      <w:r w:rsidRPr="00EE1B6D">
        <w:rPr>
          <w:rStyle w:val="StyleUnderline"/>
        </w:rPr>
        <w:t xml:space="preserve">in opposing the </w:t>
      </w:r>
      <w:r w:rsidRPr="00EE1B6D">
        <w:rPr>
          <w:rStyle w:val="Emphasis"/>
        </w:rPr>
        <w:t>U</w:t>
      </w:r>
      <w:r w:rsidRPr="00EE1B6D">
        <w:rPr>
          <w:rStyle w:val="StyleUnderline"/>
        </w:rPr>
        <w:t xml:space="preserve">nited </w:t>
      </w:r>
      <w:r w:rsidRPr="00EE1B6D">
        <w:rPr>
          <w:rStyle w:val="Emphasis"/>
        </w:rPr>
        <w:t>S</w:t>
      </w:r>
      <w:r w:rsidRPr="00EE1B6D">
        <w:rPr>
          <w:rStyle w:val="StyleUnderline"/>
        </w:rPr>
        <w:t xml:space="preserve">tates and joining </w:t>
      </w:r>
      <w:r w:rsidRPr="00EE1B6D">
        <w:rPr>
          <w:rStyle w:val="Emphasis"/>
        </w:rPr>
        <w:t>China</w:t>
      </w:r>
      <w:r w:rsidRPr="00EE1B6D">
        <w:rPr>
          <w:sz w:val="16"/>
        </w:rPr>
        <w:t xml:space="preserve"> in trying </w:t>
      </w:r>
      <w:r w:rsidRPr="00EE1B6D">
        <w:rPr>
          <w:rStyle w:val="StyleUnderline"/>
        </w:rPr>
        <w:t>to undermine the liberal order</w:t>
      </w:r>
      <w:r w:rsidRPr="00EE1B6D">
        <w:rPr>
          <w:sz w:val="16"/>
        </w:rPr>
        <w:t>. Critics argue that Russia should not be considered a superpower along the lines of China and the United States, with Barack Obama</w:t>
      </w:r>
      <w:r w:rsidRPr="00DC1D46">
        <w:rPr>
          <w:sz w:val="16"/>
        </w:rPr>
        <w:t xml:space="preserve"> having once dismissed Russia as little more than a ‘regional power’. According to this view, its vestigial superpower status derives largely from its legacy nuclear arsenal rather than its ability to wield broad geopolitical power. It is certainly true that Russia is not comparable to China or the United States in many standard measures of power. Its economy is relatively small and quite weak, subject to price fluctuations in oil and gas revenues and plagued by stagnant incomes, growing unemployment and rising discontent. In 2019, the Russian Federation ranked 11th in the world in GDP, below India and Brazil. 17 It is also widely distrusted in its own region for its invasions of Georgia in 2008 and Ukraine in 2014.</w:t>
      </w:r>
    </w:p>
    <w:p w14:paraId="0E2325B7" w14:textId="77777777" w:rsidR="000F4FEC" w:rsidRPr="00DC1D46" w:rsidRDefault="000F4FEC" w:rsidP="000F4FEC">
      <w:pPr>
        <w:rPr>
          <w:sz w:val="16"/>
        </w:rPr>
      </w:pPr>
      <w:r w:rsidRPr="00DC1D46">
        <w:rPr>
          <w:sz w:val="16"/>
        </w:rPr>
        <w:t xml:space="preserve">This view, though, understates how well President Vladimir </w:t>
      </w:r>
      <w:r w:rsidRPr="00DC1D46">
        <w:rPr>
          <w:rStyle w:val="StyleUnderline"/>
        </w:rPr>
        <w:t xml:space="preserve">Putin plays a </w:t>
      </w:r>
      <w:r w:rsidRPr="0059675F">
        <w:rPr>
          <w:rStyle w:val="Emphasis"/>
        </w:rPr>
        <w:t>weak hand</w:t>
      </w:r>
      <w:r w:rsidRPr="00DC1D46">
        <w:rPr>
          <w:rStyle w:val="StyleUnderline"/>
        </w:rPr>
        <w:t xml:space="preserve">, developing new strengths to </w:t>
      </w:r>
      <w:r w:rsidRPr="0059675F">
        <w:rPr>
          <w:rStyle w:val="Emphasis"/>
        </w:rPr>
        <w:t>compensate</w:t>
      </w:r>
      <w:r w:rsidRPr="00DC1D46">
        <w:rPr>
          <w:rStyle w:val="StyleUnderline"/>
        </w:rPr>
        <w:t xml:space="preserve"> for</w:t>
      </w:r>
      <w:r w:rsidRPr="00DC1D46">
        <w:rPr>
          <w:sz w:val="16"/>
        </w:rPr>
        <w:t xml:space="preserve"> Russia’s </w:t>
      </w:r>
      <w:r w:rsidRPr="00DC1D46">
        <w:rPr>
          <w:rStyle w:val="StyleUnderline"/>
        </w:rPr>
        <w:t>shortcomings</w:t>
      </w:r>
      <w:r w:rsidRPr="00DC1D46">
        <w:rPr>
          <w:sz w:val="16"/>
        </w:rPr>
        <w:t xml:space="preserve">. Unable to compete in raw military or economic power globally, </w:t>
      </w:r>
      <w:r w:rsidRPr="009245C3">
        <w:rPr>
          <w:rStyle w:val="StyleUnderline"/>
          <w:highlight w:val="green"/>
        </w:rPr>
        <w:t>Russia</w:t>
      </w:r>
      <w:r w:rsidRPr="00DC1D46">
        <w:rPr>
          <w:sz w:val="16"/>
        </w:rPr>
        <w:t xml:space="preserve"> has instead </w:t>
      </w:r>
      <w:r w:rsidRPr="00DC1D46">
        <w:rPr>
          <w:rStyle w:val="StyleUnderline"/>
        </w:rPr>
        <w:t>positioned itself as a</w:t>
      </w:r>
      <w:r w:rsidRPr="00DC1D46">
        <w:rPr>
          <w:sz w:val="16"/>
        </w:rPr>
        <w:t xml:space="preserve"> </w:t>
      </w:r>
      <w:r w:rsidRPr="0059675F">
        <w:rPr>
          <w:rStyle w:val="Emphasis"/>
        </w:rPr>
        <w:t>power broker in regions</w:t>
      </w:r>
      <w:r w:rsidRPr="00DC1D46">
        <w:rPr>
          <w:rStyle w:val="StyleUnderline"/>
        </w:rPr>
        <w:t xml:space="preserve"> such as the </w:t>
      </w:r>
      <w:r w:rsidRPr="0059675F">
        <w:rPr>
          <w:rStyle w:val="Emphasis"/>
        </w:rPr>
        <w:t>Mid</w:t>
      </w:r>
      <w:r w:rsidRPr="00DC1D46">
        <w:rPr>
          <w:rStyle w:val="StyleUnderline"/>
        </w:rPr>
        <w:t xml:space="preserve">dle </w:t>
      </w:r>
      <w:r w:rsidRPr="0059675F">
        <w:rPr>
          <w:rStyle w:val="Emphasis"/>
        </w:rPr>
        <w:t>East</w:t>
      </w:r>
      <w:r w:rsidRPr="00DC1D46">
        <w:rPr>
          <w:sz w:val="16"/>
        </w:rPr>
        <w:t xml:space="preserve">, which has no dominant one. 18 This </w:t>
      </w:r>
      <w:r w:rsidRPr="00DC1D46">
        <w:rPr>
          <w:rStyle w:val="StyleUnderline"/>
        </w:rPr>
        <w:t>explains Russia’s willingness to join</w:t>
      </w:r>
      <w:r w:rsidRPr="00DC1D46">
        <w:rPr>
          <w:sz w:val="16"/>
        </w:rPr>
        <w:t xml:space="preserve"> the </w:t>
      </w:r>
      <w:r w:rsidRPr="00DC1D46">
        <w:rPr>
          <w:rStyle w:val="StyleUnderline"/>
        </w:rPr>
        <w:t xml:space="preserve">negotiations on the </w:t>
      </w:r>
      <w:r w:rsidRPr="0059675F">
        <w:rPr>
          <w:rStyle w:val="Emphasis"/>
        </w:rPr>
        <w:t>Iran nuclear deal</w:t>
      </w:r>
      <w:r w:rsidRPr="00DC1D46">
        <w:rPr>
          <w:rStyle w:val="StyleUnderline"/>
        </w:rPr>
        <w:t xml:space="preserve">, to prop up </w:t>
      </w:r>
      <w:r w:rsidRPr="00DC1D46">
        <w:rPr>
          <w:sz w:val="16"/>
        </w:rPr>
        <w:t xml:space="preserve">the regime of President Bashar </w:t>
      </w:r>
      <w:r w:rsidRPr="0059675F">
        <w:rPr>
          <w:rStyle w:val="Emphasis"/>
        </w:rPr>
        <w:t>al-Assad</w:t>
      </w:r>
      <w:r w:rsidRPr="00DC1D46">
        <w:rPr>
          <w:rStyle w:val="StyleUnderline"/>
        </w:rPr>
        <w:t xml:space="preserve"> in Syria and to send mercenaries into </w:t>
      </w:r>
      <w:r w:rsidRPr="0059675F">
        <w:rPr>
          <w:rStyle w:val="Emphasis"/>
        </w:rPr>
        <w:t>Libya</w:t>
      </w:r>
      <w:r w:rsidRPr="00DC1D46">
        <w:rPr>
          <w:sz w:val="16"/>
        </w:rPr>
        <w:t xml:space="preserve">. In other regions, </w:t>
      </w:r>
      <w:r w:rsidRPr="00DC1D46">
        <w:rPr>
          <w:rStyle w:val="StyleUnderline"/>
        </w:rPr>
        <w:t>it plays</w:t>
      </w:r>
      <w:r w:rsidRPr="00DC1D46">
        <w:rPr>
          <w:sz w:val="16"/>
        </w:rPr>
        <w:t xml:space="preserve"> the </w:t>
      </w:r>
      <w:r w:rsidRPr="00DC1D46">
        <w:rPr>
          <w:rStyle w:val="StyleUnderline"/>
        </w:rPr>
        <w:t xml:space="preserve">spoiler, </w:t>
      </w:r>
      <w:r w:rsidRPr="009245C3">
        <w:rPr>
          <w:rStyle w:val="StyleUnderline"/>
          <w:highlight w:val="green"/>
        </w:rPr>
        <w:t>undermining</w:t>
      </w:r>
      <w:r w:rsidRPr="00DC1D46">
        <w:rPr>
          <w:rStyle w:val="StyleUnderline"/>
        </w:rPr>
        <w:t xml:space="preserve"> </w:t>
      </w:r>
      <w:r w:rsidRPr="009245C3">
        <w:rPr>
          <w:rStyle w:val="StyleUnderline"/>
          <w:highlight w:val="green"/>
        </w:rPr>
        <w:t xml:space="preserve">the </w:t>
      </w:r>
      <w:r w:rsidRPr="009245C3">
        <w:rPr>
          <w:rStyle w:val="Emphasis"/>
          <w:highlight w:val="green"/>
        </w:rPr>
        <w:t>US</w:t>
      </w:r>
      <w:r w:rsidRPr="00DC1D46">
        <w:rPr>
          <w:rStyle w:val="StyleUnderline"/>
        </w:rPr>
        <w:t xml:space="preserve"> and its </w:t>
      </w:r>
      <w:r w:rsidRPr="0059675F">
        <w:rPr>
          <w:rStyle w:val="Emphasis"/>
        </w:rPr>
        <w:t>allies</w:t>
      </w:r>
      <w:r w:rsidRPr="00DC1D46">
        <w:rPr>
          <w:rStyle w:val="StyleUnderline"/>
        </w:rPr>
        <w:t xml:space="preserve"> </w:t>
      </w:r>
      <w:r w:rsidRPr="009245C3">
        <w:rPr>
          <w:rStyle w:val="StyleUnderline"/>
          <w:highlight w:val="green"/>
        </w:rPr>
        <w:t>with</w:t>
      </w:r>
      <w:r w:rsidRPr="00DC1D46">
        <w:rPr>
          <w:rStyle w:val="StyleUnderline"/>
        </w:rPr>
        <w:t xml:space="preserve"> </w:t>
      </w:r>
      <w:r w:rsidRPr="0059675F">
        <w:rPr>
          <w:rStyle w:val="Emphasis"/>
        </w:rPr>
        <w:t xml:space="preserve">covert </w:t>
      </w:r>
      <w:r w:rsidRPr="009245C3">
        <w:rPr>
          <w:rStyle w:val="Emphasis"/>
          <w:highlight w:val="green"/>
        </w:rPr>
        <w:t>actions</w:t>
      </w:r>
      <w:r w:rsidRPr="009245C3">
        <w:rPr>
          <w:rStyle w:val="StyleUnderline"/>
          <w:highlight w:val="green"/>
        </w:rPr>
        <w:t xml:space="preserve"> that violate</w:t>
      </w:r>
      <w:r w:rsidRPr="00DC1D46">
        <w:rPr>
          <w:rStyle w:val="StyleUnderline"/>
        </w:rPr>
        <w:t xml:space="preserve"> </w:t>
      </w:r>
      <w:r w:rsidRPr="0059675F">
        <w:rPr>
          <w:rStyle w:val="Emphasis"/>
        </w:rPr>
        <w:t xml:space="preserve">long-held </w:t>
      </w:r>
      <w:r w:rsidRPr="009245C3">
        <w:rPr>
          <w:rStyle w:val="Emphasis"/>
          <w:highlight w:val="green"/>
        </w:rPr>
        <w:t>norms</w:t>
      </w:r>
      <w:r w:rsidRPr="00DC1D46">
        <w:rPr>
          <w:sz w:val="16"/>
        </w:rPr>
        <w:t xml:space="preserve">, such as offering bounties to the Taliban for killing American soldiers in Afghanistan or assassinating dissidents abroad. A </w:t>
      </w:r>
      <w:r w:rsidRPr="00DC1D46">
        <w:rPr>
          <w:rStyle w:val="StyleUnderline"/>
        </w:rPr>
        <w:t>large element of its</w:t>
      </w:r>
      <w:r w:rsidRPr="00DC1D46">
        <w:rPr>
          <w:sz w:val="16"/>
        </w:rPr>
        <w:t xml:space="preserve"> </w:t>
      </w:r>
      <w:r w:rsidRPr="00DC1D46">
        <w:rPr>
          <w:rStyle w:val="StyleUnderline"/>
        </w:rPr>
        <w:t xml:space="preserve">strategy has been </w:t>
      </w:r>
      <w:r w:rsidRPr="009245C3">
        <w:rPr>
          <w:rStyle w:val="Emphasis"/>
          <w:highlight w:val="green"/>
        </w:rPr>
        <w:t>exploiting</w:t>
      </w:r>
      <w:r w:rsidRPr="0059675F">
        <w:rPr>
          <w:rStyle w:val="Emphasis"/>
        </w:rPr>
        <w:t xml:space="preserve"> institutional </w:t>
      </w:r>
      <w:r w:rsidRPr="009245C3">
        <w:rPr>
          <w:rStyle w:val="Emphasis"/>
          <w:highlight w:val="green"/>
        </w:rPr>
        <w:t>weaknesses</w:t>
      </w:r>
      <w:r w:rsidRPr="009245C3">
        <w:rPr>
          <w:rStyle w:val="StyleUnderline"/>
          <w:highlight w:val="green"/>
        </w:rPr>
        <w:t xml:space="preserve"> in democratic</w:t>
      </w:r>
      <w:r w:rsidRPr="00DC1D46">
        <w:rPr>
          <w:rStyle w:val="StyleUnderline"/>
        </w:rPr>
        <w:t xml:space="preserve"> </w:t>
      </w:r>
      <w:r w:rsidRPr="009245C3">
        <w:rPr>
          <w:rStyle w:val="StyleUnderline"/>
          <w:highlight w:val="green"/>
        </w:rPr>
        <w:t>states</w:t>
      </w:r>
      <w:r w:rsidRPr="00DC1D46">
        <w:rPr>
          <w:rStyle w:val="StyleUnderline"/>
        </w:rPr>
        <w:t xml:space="preserve"> by interfering</w:t>
      </w:r>
      <w:r w:rsidRPr="00DC1D46">
        <w:rPr>
          <w:sz w:val="16"/>
        </w:rPr>
        <w:t xml:space="preserve"> </w:t>
      </w:r>
      <w:r w:rsidRPr="00DC1D46">
        <w:rPr>
          <w:rStyle w:val="StyleUnderline"/>
        </w:rPr>
        <w:t>in</w:t>
      </w:r>
      <w:r w:rsidRPr="00DC1D46">
        <w:rPr>
          <w:sz w:val="16"/>
        </w:rPr>
        <w:t xml:space="preserve"> their </w:t>
      </w:r>
      <w:r w:rsidRPr="0059675F">
        <w:rPr>
          <w:rStyle w:val="Emphasis"/>
        </w:rPr>
        <w:t>elections</w:t>
      </w:r>
      <w:r w:rsidRPr="00DC1D46">
        <w:rPr>
          <w:rStyle w:val="StyleUnderline"/>
        </w:rPr>
        <w:t>, hacking</w:t>
      </w:r>
      <w:r w:rsidRPr="00DC1D46">
        <w:rPr>
          <w:sz w:val="16"/>
        </w:rPr>
        <w:t xml:space="preserve"> their </w:t>
      </w:r>
      <w:r w:rsidRPr="0059675F">
        <w:rPr>
          <w:rStyle w:val="Emphasis"/>
        </w:rPr>
        <w:t>computer systems</w:t>
      </w:r>
      <w:r w:rsidRPr="00DC1D46">
        <w:rPr>
          <w:rStyle w:val="StyleUnderline"/>
        </w:rPr>
        <w:t>, flooding</w:t>
      </w:r>
      <w:r w:rsidRPr="00DC1D46">
        <w:rPr>
          <w:sz w:val="16"/>
        </w:rPr>
        <w:t xml:space="preserve"> their </w:t>
      </w:r>
      <w:r w:rsidRPr="00DC1D46">
        <w:rPr>
          <w:rStyle w:val="StyleUnderline"/>
        </w:rPr>
        <w:t xml:space="preserve">media </w:t>
      </w:r>
      <w:r w:rsidRPr="009245C3">
        <w:rPr>
          <w:rStyle w:val="StyleUnderline"/>
          <w:highlight w:val="green"/>
        </w:rPr>
        <w:t>with</w:t>
      </w:r>
      <w:r w:rsidRPr="00DC1D46">
        <w:rPr>
          <w:sz w:val="16"/>
        </w:rPr>
        <w:t xml:space="preserve"> </w:t>
      </w:r>
      <w:r w:rsidRPr="009245C3">
        <w:rPr>
          <w:rStyle w:val="Emphasis"/>
          <w:highlight w:val="green"/>
        </w:rPr>
        <w:t>disinfo</w:t>
      </w:r>
      <w:r w:rsidRPr="0059675F">
        <w:rPr>
          <w:rStyle w:val="Emphasis"/>
        </w:rPr>
        <w:t>rmation</w:t>
      </w:r>
      <w:r w:rsidRPr="00DC1D46">
        <w:rPr>
          <w:rStyle w:val="StyleUnderline"/>
        </w:rPr>
        <w:t xml:space="preserve"> </w:t>
      </w:r>
      <w:r w:rsidRPr="009245C3">
        <w:rPr>
          <w:rStyle w:val="StyleUnderline"/>
          <w:highlight w:val="green"/>
        </w:rPr>
        <w:t>and</w:t>
      </w:r>
      <w:r w:rsidRPr="00DC1D46">
        <w:rPr>
          <w:rStyle w:val="StyleUnderline"/>
        </w:rPr>
        <w:t xml:space="preserve"> exploiting opportunities for </w:t>
      </w:r>
      <w:r w:rsidRPr="009245C3">
        <w:rPr>
          <w:rStyle w:val="Emphasis"/>
          <w:highlight w:val="green"/>
        </w:rPr>
        <w:t>corruption</w:t>
      </w:r>
      <w:r w:rsidRPr="00DC1D46">
        <w:rPr>
          <w:sz w:val="16"/>
        </w:rPr>
        <w:t xml:space="preserve"> of public officials. 19 Russia does not need to compete with the US or China in every way as long as it can use corruption, disinformation, subversion and cyber warfare to inflate its influence. By doing so, Russia can preserve its strategic independence and carve out a space for manoeuvre amid two giants with global ambitions.</w:t>
      </w:r>
    </w:p>
    <w:p w14:paraId="756A875D" w14:textId="77777777" w:rsidR="000F4FEC" w:rsidRPr="00DC1D46" w:rsidRDefault="000F4FEC" w:rsidP="000F4FEC">
      <w:pPr>
        <w:rPr>
          <w:sz w:val="16"/>
        </w:rPr>
      </w:pPr>
      <w:r w:rsidRPr="00DC1D46">
        <w:rPr>
          <w:sz w:val="16"/>
        </w:rPr>
        <w:t xml:space="preserve">If Russia were just an obstructionist power – albeit a nuclear-armed one – it would still be possible to dismiss it as half a superpower. But since 2014 Russia has developed a stronger relationship with China that amplifies Moscow’s power and influence. By casting them as US rivals but also minimising their potency, American foreign policy has helped to drive Russia and China closer together in an uneasy strategic partnership, creating a bloc of two powerful authoritarian states opposed to American power. 20 The Trump administration’s National Security Strategy rightly describes Russia and China as strategic rivals that together wish to ‘shape a world antithetical to US values and interests’. 21 But it also portrays both countries as having little impact outside their regions and underestimates the seriousness of their attack on the liberal order. Secretary of State Mike Pompeo’s calls for a ‘new alliance of democracies’ to balance China comes too late and ignores the role Russia plays in bolstering China. 22 Their partnership does not resolve all differences: </w:t>
      </w:r>
      <w:r w:rsidRPr="009245C3">
        <w:rPr>
          <w:rStyle w:val="StyleUnderline"/>
          <w:highlight w:val="green"/>
        </w:rPr>
        <w:t>Russian and</w:t>
      </w:r>
      <w:r w:rsidRPr="00DC1D46">
        <w:rPr>
          <w:rStyle w:val="StyleUnderline"/>
        </w:rPr>
        <w:t xml:space="preserve"> </w:t>
      </w:r>
      <w:r w:rsidRPr="009245C3">
        <w:rPr>
          <w:rStyle w:val="StyleUnderline"/>
          <w:highlight w:val="green"/>
        </w:rPr>
        <w:t>Chinese interests are</w:t>
      </w:r>
      <w:r w:rsidRPr="00DC1D46">
        <w:rPr>
          <w:sz w:val="16"/>
        </w:rPr>
        <w:t xml:space="preserve"> not always aligned, and geopolitical competition between them is regular and ongoing. But they are </w:t>
      </w:r>
      <w:r w:rsidRPr="009245C3">
        <w:rPr>
          <w:rStyle w:val="StyleUnderline"/>
          <w:highlight w:val="green"/>
        </w:rPr>
        <w:t>in accord about</w:t>
      </w:r>
      <w:r w:rsidRPr="00DC1D46">
        <w:rPr>
          <w:rStyle w:val="StyleUnderline"/>
        </w:rPr>
        <w:t xml:space="preserve"> the </w:t>
      </w:r>
      <w:r w:rsidRPr="009245C3">
        <w:rPr>
          <w:rStyle w:val="Emphasis"/>
          <w:highlight w:val="green"/>
        </w:rPr>
        <w:t>undesirability of the liberal order</w:t>
      </w:r>
      <w:r w:rsidRPr="00DC1D46">
        <w:rPr>
          <w:rStyle w:val="StyleUnderline"/>
        </w:rPr>
        <w:t xml:space="preserve"> and</w:t>
      </w:r>
      <w:r w:rsidRPr="00DC1D46">
        <w:rPr>
          <w:sz w:val="16"/>
        </w:rPr>
        <w:t xml:space="preserve"> the </w:t>
      </w:r>
      <w:r w:rsidRPr="00DC1D46">
        <w:rPr>
          <w:rStyle w:val="StyleUnderline"/>
        </w:rPr>
        <w:t>advantages that</w:t>
      </w:r>
      <w:r w:rsidRPr="00DC1D46">
        <w:rPr>
          <w:sz w:val="16"/>
        </w:rPr>
        <w:t xml:space="preserve"> </w:t>
      </w:r>
      <w:r w:rsidRPr="00DC1D46">
        <w:rPr>
          <w:rStyle w:val="StyleUnderline"/>
        </w:rPr>
        <w:t xml:space="preserve">would flow from </w:t>
      </w:r>
      <w:r w:rsidRPr="0059675F">
        <w:rPr>
          <w:rStyle w:val="Emphasis"/>
        </w:rPr>
        <w:t>working</w:t>
      </w:r>
      <w:r w:rsidRPr="00DC1D46">
        <w:rPr>
          <w:rStyle w:val="StyleUnderline"/>
        </w:rPr>
        <w:t xml:space="preserve"> in concert to overturn it</w:t>
      </w:r>
      <w:r w:rsidRPr="00DC1D46">
        <w:rPr>
          <w:sz w:val="16"/>
        </w:rPr>
        <w:t xml:space="preserve">. To that end, </w:t>
      </w:r>
      <w:r w:rsidRPr="00DC1D46">
        <w:rPr>
          <w:rStyle w:val="StyleUnderline"/>
        </w:rPr>
        <w:t>practical Sino-Russian</w:t>
      </w:r>
      <w:r w:rsidRPr="00DC1D46">
        <w:rPr>
          <w:sz w:val="16"/>
        </w:rPr>
        <w:t xml:space="preserve"> </w:t>
      </w:r>
      <w:r w:rsidRPr="0059675F">
        <w:rPr>
          <w:rStyle w:val="Emphasis"/>
        </w:rPr>
        <w:t>cooperation has increased</w:t>
      </w:r>
      <w:r w:rsidRPr="00DC1D46">
        <w:rPr>
          <w:sz w:val="16"/>
        </w:rPr>
        <w:t xml:space="preserve"> in terms of joint military exercises and cooperation on missile defences. In 2019, trade between the two exceeded $100 billion for the first time, and today China is Russia’s largest trading partner and Russia is China’s largest oil supplier. 23 </w:t>
      </w:r>
      <w:r w:rsidRPr="00DC1D46">
        <w:rPr>
          <w:rStyle w:val="StyleUnderline"/>
        </w:rPr>
        <w:t xml:space="preserve">Their </w:t>
      </w:r>
      <w:r w:rsidRPr="0059675F">
        <w:rPr>
          <w:rStyle w:val="Emphasis"/>
        </w:rPr>
        <w:t>relationship</w:t>
      </w:r>
      <w:r w:rsidRPr="00DC1D46">
        <w:rPr>
          <w:sz w:val="16"/>
        </w:rPr>
        <w:t>, which Putin himself describes as ‘alliancelike’</w:t>
      </w:r>
      <w:r w:rsidRPr="00DC1D46">
        <w:rPr>
          <w:rStyle w:val="StyleUnderline"/>
        </w:rPr>
        <w:t>,</w:t>
      </w:r>
      <w:r w:rsidRPr="00DC1D46">
        <w:rPr>
          <w:sz w:val="16"/>
        </w:rPr>
        <w:t xml:space="preserve"> has some fissures, but also </w:t>
      </w:r>
      <w:r w:rsidRPr="0059675F">
        <w:rPr>
          <w:rStyle w:val="Emphasis"/>
        </w:rPr>
        <w:t>sufficient grounding</w:t>
      </w:r>
      <w:r w:rsidRPr="00DC1D46">
        <w:rPr>
          <w:rStyle w:val="StyleUnderline"/>
        </w:rPr>
        <w:t xml:space="preserve"> against the liberal order to keep them </w:t>
      </w:r>
      <w:r w:rsidRPr="0059675F">
        <w:rPr>
          <w:rStyle w:val="Emphasis"/>
        </w:rPr>
        <w:t>aligned</w:t>
      </w:r>
      <w:r w:rsidRPr="00DC1D46">
        <w:rPr>
          <w:rStyle w:val="StyleUnderline"/>
        </w:rPr>
        <w:t xml:space="preserve"> against the </w:t>
      </w:r>
      <w:r w:rsidRPr="0059675F">
        <w:rPr>
          <w:rStyle w:val="Emphasis"/>
        </w:rPr>
        <w:t>U</w:t>
      </w:r>
      <w:r w:rsidRPr="00DC1D46">
        <w:rPr>
          <w:rStyle w:val="StyleUnderline"/>
        </w:rPr>
        <w:t xml:space="preserve">nited </w:t>
      </w:r>
      <w:r w:rsidRPr="0059675F">
        <w:rPr>
          <w:rStyle w:val="Emphasis"/>
        </w:rPr>
        <w:t>S</w:t>
      </w:r>
      <w:r w:rsidRPr="00DC1D46">
        <w:rPr>
          <w:rStyle w:val="StyleUnderline"/>
        </w:rPr>
        <w:t>tates</w:t>
      </w:r>
      <w:r w:rsidRPr="00DC1D46">
        <w:rPr>
          <w:sz w:val="16"/>
        </w:rPr>
        <w:t>. 24</w:t>
      </w:r>
    </w:p>
    <w:p w14:paraId="12D7E93C" w14:textId="77777777" w:rsidR="000F4FEC" w:rsidRPr="00DC1D46" w:rsidRDefault="000F4FEC" w:rsidP="000F4FEC">
      <w:pPr>
        <w:rPr>
          <w:sz w:val="16"/>
        </w:rPr>
      </w:pPr>
      <w:r w:rsidRPr="00DC1D46">
        <w:rPr>
          <w:sz w:val="16"/>
        </w:rPr>
        <w:t>An illiberal order</w:t>
      </w:r>
    </w:p>
    <w:p w14:paraId="001B4C63" w14:textId="77777777" w:rsidR="000F4FEC" w:rsidRPr="005F5DC1" w:rsidRDefault="000F4FEC" w:rsidP="000F4FEC">
      <w:pPr>
        <w:rPr>
          <w:sz w:val="16"/>
        </w:rPr>
      </w:pPr>
      <w:r w:rsidRPr="000257FF">
        <w:rPr>
          <w:rStyle w:val="StyleUnderline"/>
        </w:rPr>
        <w:t xml:space="preserve">Although </w:t>
      </w:r>
      <w:r w:rsidRPr="0087043E">
        <w:rPr>
          <w:rStyle w:val="Emphasis"/>
        </w:rPr>
        <w:t>neither country</w:t>
      </w:r>
      <w:r w:rsidRPr="000257FF">
        <w:rPr>
          <w:rStyle w:val="StyleUnderline"/>
        </w:rPr>
        <w:t xml:space="preserve"> can sell its</w:t>
      </w:r>
      <w:r w:rsidRPr="005F5DC1">
        <w:rPr>
          <w:sz w:val="16"/>
        </w:rPr>
        <w:t xml:space="preserve"> own </w:t>
      </w:r>
      <w:r w:rsidRPr="000257FF">
        <w:rPr>
          <w:rStyle w:val="StyleUnderline"/>
        </w:rPr>
        <w:t xml:space="preserve">government as a </w:t>
      </w:r>
      <w:r w:rsidRPr="0087043E">
        <w:rPr>
          <w:rStyle w:val="Emphasis"/>
        </w:rPr>
        <w:t>model for others</w:t>
      </w:r>
      <w:r w:rsidRPr="005F5DC1">
        <w:rPr>
          <w:sz w:val="16"/>
        </w:rPr>
        <w:t xml:space="preserve"> in the way that the Soviet Union once did, </w:t>
      </w:r>
      <w:r w:rsidRPr="000257FF">
        <w:rPr>
          <w:rStyle w:val="StyleUnderline"/>
        </w:rPr>
        <w:t xml:space="preserve">together they are </w:t>
      </w:r>
      <w:r w:rsidRPr="00EE1B6D">
        <w:rPr>
          <w:rStyle w:val="Emphasis"/>
        </w:rPr>
        <w:t>making a</w:t>
      </w:r>
      <w:r w:rsidRPr="00EE1B6D">
        <w:rPr>
          <w:sz w:val="16"/>
        </w:rPr>
        <w:t xml:space="preserve"> different </w:t>
      </w:r>
      <w:r w:rsidRPr="00EE1B6D">
        <w:rPr>
          <w:rStyle w:val="Emphasis"/>
        </w:rPr>
        <w:t>kind of ideological argument</w:t>
      </w:r>
      <w:r w:rsidRPr="00EE1B6D">
        <w:rPr>
          <w:rStyle w:val="StyleUnderline"/>
        </w:rPr>
        <w:t xml:space="preserve"> for</w:t>
      </w:r>
      <w:r w:rsidRPr="000257FF">
        <w:rPr>
          <w:rStyle w:val="StyleUnderline"/>
        </w:rPr>
        <w:t xml:space="preserve"> replacing the </w:t>
      </w:r>
      <w:r w:rsidRPr="0087043E">
        <w:rPr>
          <w:rStyle w:val="Emphasis"/>
        </w:rPr>
        <w:t>liberal order</w:t>
      </w:r>
      <w:r w:rsidRPr="000257FF">
        <w:rPr>
          <w:rStyle w:val="StyleUnderline"/>
        </w:rPr>
        <w:t xml:space="preserve"> with an illiberal one</w:t>
      </w:r>
      <w:r w:rsidRPr="005F5DC1">
        <w:rPr>
          <w:sz w:val="16"/>
        </w:rPr>
        <w:t xml:space="preserve">. Their </w:t>
      </w:r>
      <w:r w:rsidRPr="000257FF">
        <w:rPr>
          <w:rStyle w:val="StyleUnderline"/>
        </w:rPr>
        <w:t xml:space="preserve">case </w:t>
      </w:r>
      <w:r w:rsidRPr="0087043E">
        <w:rPr>
          <w:rStyle w:val="Emphasis"/>
        </w:rPr>
        <w:t>comprises</w:t>
      </w:r>
      <w:r w:rsidRPr="0087043E">
        <w:rPr>
          <w:sz w:val="16"/>
          <w:szCs w:val="16"/>
        </w:rPr>
        <w:t xml:space="preserve"> three </w:t>
      </w:r>
      <w:r w:rsidRPr="000257FF">
        <w:rPr>
          <w:rStyle w:val="StyleUnderline"/>
        </w:rPr>
        <w:t>overlapping critiques</w:t>
      </w:r>
      <w:r w:rsidRPr="005F5DC1">
        <w:rPr>
          <w:sz w:val="16"/>
        </w:rPr>
        <w:t xml:space="preserve"> of the liberal order. Firstly, Russia has led an attack on the efforts by the United States to sidestep the restrictions on the use of force in the UN Charter and to engage in regime change. Russia’s rhetorical strategy is to present itself as a defender of ‘Charter liberalism’, specifically existing institutions such as the UN and international law, and to call for a return to first principles in their application, especially concerning the injunction against the use of force other than for self-defence. 25 Like China, it positions itself as a defender of sovereign rights of recognised states regardless of their human-rights records. The underlying idea is to reinforce the UN Charter’s </w:t>
      </w:r>
      <w:r w:rsidRPr="005F5DC1">
        <w:rPr>
          <w:sz w:val="16"/>
        </w:rPr>
        <w:lastRenderedPageBreak/>
        <w:t>restrictions on the use of force and to articulate a norm of neo-Westphalian sovereignty that will restrain the US from using military force to overthrow governments the way it did in Iraq in 2003 and Libya in 2011. 26 Russia in this way seeks to stake out the moral high ground, appearing to support a fairer and more rules-based world order and the restraint of an overbearing rival. Russian arguments against US interventionism are flagrantly hypocritical, as Russia itself has intervened in Georgia, Ukraine and Syria without UN approval. But the Russian position has still resonated with China and many rising powers, including Brazil, India and South Africa, which are protective of their sovereign rights due to long legacies of imperialism and embrace the norm of non-intervention as a way of guarding against US intervention in their affairs.</w:t>
      </w:r>
    </w:p>
    <w:p w14:paraId="324E1E2C" w14:textId="77777777" w:rsidR="000F4FEC" w:rsidRPr="005F5DC1" w:rsidRDefault="000F4FEC" w:rsidP="000F4FEC">
      <w:pPr>
        <w:rPr>
          <w:sz w:val="16"/>
        </w:rPr>
      </w:pPr>
      <w:r w:rsidRPr="005F5DC1">
        <w:rPr>
          <w:sz w:val="16"/>
        </w:rPr>
        <w:t>Secondly, for over 20 years Russia and China have advocated a return to a multipolar order, sharing the baseline view that a world with a less dominant US and a diffusion of power to regions is consistent with their interests. 27 In 2007, speaking in Munich, Putin argued that unipolarity was inherently dangerous because it encouraged the US to behave recklessly and would eventually destroy it from within. 28 On balance, China has remained more ambiguous, hinting at various points that it would accept a unipolar order, or at least one with a more equitable relationship between the US and China. But an underlying theme of its arguments since 1992 has been a call for a multipolar world that restrains any one country from pursuing ‘gunboat diplomacy’. 29 Although it has shied away from directly targeting the US by name, it has consistently called for a ‘democratization of international relations’ and an effective end to unipolarity. 30 For more than a decade, China has positioned itself as a partner of ‘newly emerging powers’ in the developing world in hopes that their gradual development will foster a multipolar order. 31 At a minimum, it demands that non-Western countries have a greater say in setting rules and norms of the international order than they did in the US-dominated one.</w:t>
      </w:r>
    </w:p>
    <w:p w14:paraId="79E85E44" w14:textId="77777777" w:rsidR="000F4FEC" w:rsidRPr="005F5DC1" w:rsidRDefault="000F4FEC" w:rsidP="000F4FEC">
      <w:pPr>
        <w:rPr>
          <w:sz w:val="16"/>
        </w:rPr>
      </w:pPr>
      <w:r w:rsidRPr="005F5DC1">
        <w:rPr>
          <w:sz w:val="16"/>
        </w:rPr>
        <w:t xml:space="preserve">Thirdly, </w:t>
      </w:r>
      <w:r w:rsidRPr="005F5DC1">
        <w:rPr>
          <w:rStyle w:val="StyleUnderline"/>
        </w:rPr>
        <w:t xml:space="preserve">Russia and China are </w:t>
      </w:r>
      <w:r w:rsidRPr="009245C3">
        <w:rPr>
          <w:rStyle w:val="Emphasis"/>
          <w:highlight w:val="green"/>
        </w:rPr>
        <w:t>repudiating liberalism</w:t>
      </w:r>
      <w:r w:rsidRPr="005F5DC1">
        <w:rPr>
          <w:rStyle w:val="StyleUnderline"/>
        </w:rPr>
        <w:t xml:space="preserve"> at home and abroad, and </w:t>
      </w:r>
      <w:r w:rsidRPr="0087043E">
        <w:rPr>
          <w:rStyle w:val="Emphasis"/>
        </w:rPr>
        <w:t>rejecting</w:t>
      </w:r>
      <w:r w:rsidRPr="005F5DC1">
        <w:rPr>
          <w:sz w:val="16"/>
        </w:rPr>
        <w:t xml:space="preserve"> the </w:t>
      </w:r>
      <w:r w:rsidRPr="0087043E">
        <w:rPr>
          <w:rStyle w:val="Emphasis"/>
        </w:rPr>
        <w:t>laissez-faire free trade</w:t>
      </w:r>
      <w:r w:rsidRPr="005F5DC1">
        <w:rPr>
          <w:sz w:val="16"/>
        </w:rPr>
        <w:t xml:space="preserve"> traditionally </w:t>
      </w:r>
      <w:r w:rsidRPr="005F5DC1">
        <w:rPr>
          <w:rStyle w:val="StyleUnderline"/>
        </w:rPr>
        <w:t>associated with globalisation</w:t>
      </w:r>
      <w:r w:rsidRPr="005F5DC1">
        <w:rPr>
          <w:sz w:val="16"/>
        </w:rPr>
        <w:t xml:space="preserve">. 32 </w:t>
      </w:r>
      <w:r w:rsidRPr="005F5DC1">
        <w:rPr>
          <w:rStyle w:val="StyleUnderline"/>
        </w:rPr>
        <w:t>They depict</w:t>
      </w:r>
      <w:r w:rsidRPr="005F5DC1">
        <w:rPr>
          <w:sz w:val="16"/>
        </w:rPr>
        <w:t xml:space="preserve"> </w:t>
      </w:r>
      <w:r w:rsidRPr="005F5DC1">
        <w:rPr>
          <w:rStyle w:val="StyleUnderline"/>
        </w:rPr>
        <w:t xml:space="preserve">liberalism </w:t>
      </w:r>
      <w:r w:rsidRPr="009245C3">
        <w:rPr>
          <w:rStyle w:val="StyleUnderline"/>
          <w:highlight w:val="green"/>
        </w:rPr>
        <w:t>as</w:t>
      </w:r>
      <w:r w:rsidRPr="005F5DC1">
        <w:rPr>
          <w:rStyle w:val="StyleUnderline"/>
        </w:rPr>
        <w:t xml:space="preserve"> an ideology of </w:t>
      </w:r>
      <w:r w:rsidRPr="009245C3">
        <w:rPr>
          <w:rStyle w:val="Emphasis"/>
          <w:highlight w:val="green"/>
        </w:rPr>
        <w:t>weakness</w:t>
      </w:r>
      <w:r w:rsidRPr="005F5DC1">
        <w:rPr>
          <w:rStyle w:val="StyleUnderline"/>
        </w:rPr>
        <w:t>, enfeebling states</w:t>
      </w:r>
      <w:r w:rsidRPr="005F5DC1">
        <w:rPr>
          <w:sz w:val="16"/>
        </w:rPr>
        <w:t xml:space="preserve"> already </w:t>
      </w:r>
      <w:r w:rsidRPr="0087043E">
        <w:rPr>
          <w:rStyle w:val="Emphasis"/>
        </w:rPr>
        <w:t>strained</w:t>
      </w:r>
      <w:r w:rsidRPr="005F5DC1">
        <w:rPr>
          <w:rStyle w:val="StyleUnderline"/>
        </w:rPr>
        <w:t xml:space="preserve"> by the forces of globalisation and allowing</w:t>
      </w:r>
      <w:r w:rsidRPr="005F5DC1">
        <w:rPr>
          <w:sz w:val="16"/>
        </w:rPr>
        <w:t xml:space="preserve"> their </w:t>
      </w:r>
      <w:r w:rsidRPr="005F5DC1">
        <w:rPr>
          <w:rStyle w:val="StyleUnderline"/>
        </w:rPr>
        <w:t xml:space="preserve">societies to be </w:t>
      </w:r>
      <w:r w:rsidRPr="0087043E">
        <w:rPr>
          <w:rStyle w:val="Emphasis"/>
        </w:rPr>
        <w:t>infected by pernicious outside influences</w:t>
      </w:r>
      <w:r w:rsidRPr="005F5DC1">
        <w:rPr>
          <w:sz w:val="16"/>
        </w:rPr>
        <w:t xml:space="preserve">. </w:t>
      </w:r>
      <w:r w:rsidRPr="005F5DC1">
        <w:rPr>
          <w:rStyle w:val="StyleUnderline"/>
        </w:rPr>
        <w:t>Putin</w:t>
      </w:r>
      <w:r w:rsidRPr="005F5DC1">
        <w:rPr>
          <w:sz w:val="16"/>
        </w:rPr>
        <w:t xml:space="preserve"> has </w:t>
      </w:r>
      <w:r w:rsidRPr="005F5DC1">
        <w:rPr>
          <w:rStyle w:val="StyleUnderline"/>
        </w:rPr>
        <w:t>argued</w:t>
      </w:r>
      <w:r w:rsidRPr="005F5DC1">
        <w:rPr>
          <w:sz w:val="16"/>
        </w:rPr>
        <w:t xml:space="preserve"> that </w:t>
      </w:r>
      <w:r w:rsidRPr="0087043E">
        <w:rPr>
          <w:rStyle w:val="Emphasis"/>
        </w:rPr>
        <w:t>liberalism is ‘</w:t>
      </w:r>
      <w:r w:rsidRPr="009245C3">
        <w:rPr>
          <w:rStyle w:val="Emphasis"/>
          <w:highlight w:val="green"/>
        </w:rPr>
        <w:t>obsolete’</w:t>
      </w:r>
      <w:r w:rsidRPr="005F5DC1">
        <w:rPr>
          <w:rStyle w:val="StyleUnderline"/>
        </w:rPr>
        <w:t>, urged</w:t>
      </w:r>
      <w:r w:rsidRPr="005F5DC1">
        <w:rPr>
          <w:sz w:val="16"/>
        </w:rPr>
        <w:t xml:space="preserve"> its rej</w:t>
      </w:r>
      <w:r w:rsidRPr="005F5DC1">
        <w:rPr>
          <w:rStyle w:val="StyleUnderline"/>
        </w:rPr>
        <w:t xml:space="preserve">ection at home and sought to </w:t>
      </w:r>
      <w:r w:rsidRPr="0087043E">
        <w:rPr>
          <w:rStyle w:val="Emphasis"/>
        </w:rPr>
        <w:t>repel</w:t>
      </w:r>
      <w:r w:rsidRPr="005F5DC1">
        <w:rPr>
          <w:rStyle w:val="StyleUnderline"/>
        </w:rPr>
        <w:t xml:space="preserve"> American proselytising </w:t>
      </w:r>
      <w:r w:rsidRPr="005F5DC1">
        <w:rPr>
          <w:sz w:val="16"/>
        </w:rPr>
        <w:t xml:space="preserve">abroad. 33 </w:t>
      </w:r>
      <w:r w:rsidRPr="005F5DC1">
        <w:rPr>
          <w:rStyle w:val="StyleUnderline"/>
        </w:rPr>
        <w:t xml:space="preserve">China is </w:t>
      </w:r>
      <w:r w:rsidRPr="0087043E">
        <w:rPr>
          <w:rStyle w:val="Emphasis"/>
        </w:rPr>
        <w:t>redoubling</w:t>
      </w:r>
      <w:r w:rsidRPr="005F5DC1">
        <w:rPr>
          <w:sz w:val="16"/>
        </w:rPr>
        <w:t xml:space="preserve"> its </w:t>
      </w:r>
      <w:r w:rsidRPr="0087043E">
        <w:rPr>
          <w:rStyle w:val="Emphasis"/>
        </w:rPr>
        <w:t>efforts</w:t>
      </w:r>
      <w:r w:rsidRPr="005F5DC1">
        <w:rPr>
          <w:rStyle w:val="StyleUnderline"/>
        </w:rPr>
        <w:t xml:space="preserve"> to</w:t>
      </w:r>
      <w:r w:rsidRPr="005F5DC1">
        <w:rPr>
          <w:sz w:val="16"/>
        </w:rPr>
        <w:t xml:space="preserve"> </w:t>
      </w:r>
      <w:r w:rsidRPr="005F5DC1">
        <w:rPr>
          <w:rStyle w:val="StyleUnderline"/>
        </w:rPr>
        <w:t>extend</w:t>
      </w:r>
      <w:r w:rsidRPr="005F5DC1">
        <w:rPr>
          <w:sz w:val="16"/>
        </w:rPr>
        <w:t xml:space="preserve"> its </w:t>
      </w:r>
      <w:r w:rsidRPr="0087043E">
        <w:rPr>
          <w:rStyle w:val="Emphasis"/>
        </w:rPr>
        <w:t>‘discourse power’</w:t>
      </w:r>
      <w:r w:rsidRPr="005F5DC1">
        <w:rPr>
          <w:rStyle w:val="StyleUnderline"/>
        </w:rPr>
        <w:t xml:space="preserve"> against the West, and includes</w:t>
      </w:r>
      <w:r w:rsidRPr="005F5DC1">
        <w:rPr>
          <w:sz w:val="16"/>
        </w:rPr>
        <w:t xml:space="preserve"> several </w:t>
      </w:r>
      <w:r w:rsidRPr="005F5DC1">
        <w:rPr>
          <w:rStyle w:val="StyleUnderline"/>
        </w:rPr>
        <w:t>core values of</w:t>
      </w:r>
      <w:r w:rsidRPr="005F5DC1">
        <w:rPr>
          <w:sz w:val="16"/>
        </w:rPr>
        <w:t xml:space="preserve"> </w:t>
      </w:r>
      <w:r w:rsidRPr="005F5DC1">
        <w:rPr>
          <w:rStyle w:val="StyleUnderline"/>
        </w:rPr>
        <w:t xml:space="preserve">liberalism – such as </w:t>
      </w:r>
      <w:r w:rsidRPr="0087043E">
        <w:rPr>
          <w:rStyle w:val="Emphasis"/>
        </w:rPr>
        <w:t>constitutionalism</w:t>
      </w:r>
      <w:r w:rsidRPr="005F5DC1">
        <w:rPr>
          <w:rStyle w:val="StyleUnderline"/>
        </w:rPr>
        <w:t xml:space="preserve">, </w:t>
      </w:r>
      <w:r w:rsidRPr="0087043E">
        <w:rPr>
          <w:rStyle w:val="Emphasis"/>
        </w:rPr>
        <w:t>civil society</w:t>
      </w:r>
      <w:r w:rsidRPr="005F5DC1">
        <w:rPr>
          <w:rStyle w:val="StyleUnderline"/>
        </w:rPr>
        <w:t xml:space="preserve"> and </w:t>
      </w:r>
      <w:r w:rsidRPr="0087043E">
        <w:rPr>
          <w:rStyle w:val="Emphasis"/>
        </w:rPr>
        <w:t>universal values</w:t>
      </w:r>
      <w:r w:rsidRPr="005F5DC1">
        <w:rPr>
          <w:rStyle w:val="StyleUnderline"/>
        </w:rPr>
        <w:t xml:space="preserve"> – among its ‘seven perils</w:t>
      </w:r>
      <w:r w:rsidRPr="005F5DC1">
        <w:rPr>
          <w:sz w:val="16"/>
        </w:rPr>
        <w:t xml:space="preserve">’. 34 The </w:t>
      </w:r>
      <w:r w:rsidRPr="005F5DC1">
        <w:rPr>
          <w:rStyle w:val="StyleUnderline"/>
        </w:rPr>
        <w:t xml:space="preserve">underlying argument – </w:t>
      </w:r>
      <w:r w:rsidRPr="009245C3">
        <w:rPr>
          <w:rStyle w:val="StyleUnderline"/>
          <w:highlight w:val="green"/>
        </w:rPr>
        <w:t>that liberalism fails</w:t>
      </w:r>
      <w:r w:rsidRPr="005F5DC1">
        <w:rPr>
          <w:sz w:val="16"/>
        </w:rPr>
        <w:t xml:space="preserve"> at home to deal with the causes of societal disorder – </w:t>
      </w:r>
      <w:r w:rsidRPr="005F5DC1">
        <w:rPr>
          <w:rStyle w:val="StyleUnderline"/>
        </w:rPr>
        <w:t>implies</w:t>
      </w:r>
      <w:r w:rsidRPr="005F5DC1">
        <w:rPr>
          <w:sz w:val="16"/>
        </w:rPr>
        <w:t xml:space="preserve"> that global </w:t>
      </w:r>
      <w:r w:rsidRPr="005F5DC1">
        <w:rPr>
          <w:rStyle w:val="StyleUnderline"/>
        </w:rPr>
        <w:t>institutions premised on</w:t>
      </w:r>
      <w:r w:rsidRPr="005F5DC1">
        <w:rPr>
          <w:sz w:val="16"/>
        </w:rPr>
        <w:t xml:space="preserve"> Lockean </w:t>
      </w:r>
      <w:r w:rsidRPr="00472AA0">
        <w:rPr>
          <w:rStyle w:val="StyleUnderline"/>
        </w:rPr>
        <w:t>liberalism, such as the United Nations, might</w:t>
      </w:r>
      <w:r w:rsidRPr="005F5DC1">
        <w:rPr>
          <w:sz w:val="16"/>
        </w:rPr>
        <w:t xml:space="preserve"> also </w:t>
      </w:r>
      <w:r w:rsidRPr="0087043E">
        <w:rPr>
          <w:rStyle w:val="Emphasis"/>
        </w:rPr>
        <w:t>fare poorly</w:t>
      </w:r>
      <w:r w:rsidRPr="005F5DC1">
        <w:rPr>
          <w:rStyle w:val="StyleUnderline"/>
        </w:rPr>
        <w:t xml:space="preserve"> against </w:t>
      </w:r>
      <w:r w:rsidRPr="0087043E">
        <w:rPr>
          <w:rStyle w:val="Emphasis"/>
        </w:rPr>
        <w:t>transnational threats</w:t>
      </w:r>
      <w:r w:rsidRPr="005F5DC1">
        <w:rPr>
          <w:rStyle w:val="StyleUnderline"/>
        </w:rPr>
        <w:t xml:space="preserve"> and the effects of </w:t>
      </w:r>
      <w:r w:rsidRPr="0087043E">
        <w:rPr>
          <w:rStyle w:val="Emphasis"/>
        </w:rPr>
        <w:t>hyper-globalisation</w:t>
      </w:r>
      <w:r w:rsidRPr="005F5DC1">
        <w:rPr>
          <w:rStyle w:val="StyleUnderline"/>
        </w:rPr>
        <w:t>, especially</w:t>
      </w:r>
      <w:r w:rsidRPr="005F5DC1">
        <w:rPr>
          <w:sz w:val="16"/>
        </w:rPr>
        <w:t xml:space="preserve"> the </w:t>
      </w:r>
      <w:r w:rsidRPr="005F5DC1">
        <w:rPr>
          <w:rStyle w:val="StyleUnderline"/>
        </w:rPr>
        <w:t>rapid movement of capital flows and people</w:t>
      </w:r>
      <w:r w:rsidRPr="005F5DC1">
        <w:rPr>
          <w:sz w:val="16"/>
        </w:rPr>
        <w:t xml:space="preserve">. </w:t>
      </w:r>
      <w:r w:rsidRPr="005F5DC1">
        <w:rPr>
          <w:rStyle w:val="StyleUnderline"/>
        </w:rPr>
        <w:t>If liberalism is falling</w:t>
      </w:r>
      <w:r w:rsidRPr="005F5DC1">
        <w:rPr>
          <w:sz w:val="16"/>
        </w:rPr>
        <w:t xml:space="preserve"> apart </w:t>
      </w:r>
      <w:r w:rsidRPr="005F5DC1">
        <w:rPr>
          <w:rStyle w:val="StyleUnderline"/>
        </w:rPr>
        <w:t xml:space="preserve">at home, the </w:t>
      </w:r>
      <w:r w:rsidRPr="0087043E">
        <w:rPr>
          <w:rStyle w:val="Emphasis"/>
        </w:rPr>
        <w:t>reasoning</w:t>
      </w:r>
      <w:r w:rsidRPr="005F5DC1">
        <w:rPr>
          <w:sz w:val="16"/>
        </w:rPr>
        <w:t xml:space="preserve"> also </w:t>
      </w:r>
      <w:r w:rsidRPr="005F5DC1">
        <w:rPr>
          <w:rStyle w:val="StyleUnderline"/>
        </w:rPr>
        <w:t xml:space="preserve">goes, then international institutions </w:t>
      </w:r>
      <w:r w:rsidRPr="0087043E">
        <w:rPr>
          <w:rStyle w:val="Emphasis"/>
        </w:rPr>
        <w:t>premised on its ethos</w:t>
      </w:r>
      <w:r w:rsidRPr="005F5DC1">
        <w:rPr>
          <w:rStyle w:val="StyleUnderline"/>
        </w:rPr>
        <w:t xml:space="preserve"> may </w:t>
      </w:r>
      <w:r w:rsidRPr="0087043E">
        <w:rPr>
          <w:rStyle w:val="Emphasis"/>
        </w:rPr>
        <w:t>no longer be fit</w:t>
      </w:r>
      <w:r w:rsidRPr="005F5DC1">
        <w:rPr>
          <w:rStyle w:val="StyleUnderline"/>
        </w:rPr>
        <w:t xml:space="preserve"> for purpose</w:t>
      </w:r>
      <w:r w:rsidRPr="005F5DC1">
        <w:rPr>
          <w:sz w:val="16"/>
        </w:rPr>
        <w:t xml:space="preserve">. </w:t>
      </w:r>
      <w:r w:rsidRPr="0087043E">
        <w:rPr>
          <w:rStyle w:val="Emphasis"/>
        </w:rPr>
        <w:t>Russia</w:t>
      </w:r>
      <w:r w:rsidRPr="005F5DC1">
        <w:rPr>
          <w:sz w:val="16"/>
        </w:rPr>
        <w:t xml:space="preserve"> </w:t>
      </w:r>
      <w:r w:rsidRPr="005F5DC1">
        <w:rPr>
          <w:rStyle w:val="StyleUnderline"/>
        </w:rPr>
        <w:t xml:space="preserve">and </w:t>
      </w:r>
      <w:r w:rsidRPr="0087043E">
        <w:rPr>
          <w:rStyle w:val="Emphasis"/>
        </w:rPr>
        <w:t>China</w:t>
      </w:r>
      <w:r w:rsidRPr="005F5DC1">
        <w:rPr>
          <w:rStyle w:val="StyleUnderline"/>
        </w:rPr>
        <w:t xml:space="preserve"> </w:t>
      </w:r>
      <w:r w:rsidRPr="009245C3">
        <w:rPr>
          <w:rStyle w:val="StyleUnderline"/>
          <w:highlight w:val="green"/>
        </w:rPr>
        <w:t>couple these</w:t>
      </w:r>
      <w:r w:rsidRPr="005F5DC1">
        <w:rPr>
          <w:rStyle w:val="StyleUnderline"/>
        </w:rPr>
        <w:t xml:space="preserve"> arguments </w:t>
      </w:r>
      <w:r w:rsidRPr="009245C3">
        <w:rPr>
          <w:rStyle w:val="StyleUnderline"/>
          <w:highlight w:val="green"/>
        </w:rPr>
        <w:t>with</w:t>
      </w:r>
      <w:r w:rsidRPr="005F5DC1">
        <w:rPr>
          <w:sz w:val="16"/>
        </w:rPr>
        <w:t xml:space="preserve"> </w:t>
      </w:r>
      <w:r w:rsidRPr="0087043E">
        <w:rPr>
          <w:rStyle w:val="Emphasis"/>
        </w:rPr>
        <w:t xml:space="preserve">covert </w:t>
      </w:r>
      <w:r w:rsidRPr="009245C3">
        <w:rPr>
          <w:rStyle w:val="Emphasis"/>
          <w:highlight w:val="green"/>
        </w:rPr>
        <w:t>efforts</w:t>
      </w:r>
      <w:r w:rsidRPr="009245C3">
        <w:rPr>
          <w:rStyle w:val="StyleUnderline"/>
          <w:highlight w:val="green"/>
        </w:rPr>
        <w:t xml:space="preserve"> to illustrate</w:t>
      </w:r>
      <w:r w:rsidRPr="0021545A">
        <w:rPr>
          <w:sz w:val="16"/>
        </w:rPr>
        <w:t xml:space="preserve"> the </w:t>
      </w:r>
      <w:r w:rsidRPr="009245C3">
        <w:rPr>
          <w:rStyle w:val="Emphasis"/>
          <w:highlight w:val="green"/>
        </w:rPr>
        <w:t>weaknesses</w:t>
      </w:r>
      <w:r w:rsidRPr="0021545A">
        <w:rPr>
          <w:rStyle w:val="StyleUnderline"/>
        </w:rPr>
        <w:t xml:space="preserve"> of liberal governments </w:t>
      </w:r>
      <w:r w:rsidRPr="009245C3">
        <w:rPr>
          <w:rStyle w:val="StyleUnderline"/>
          <w:highlight w:val="green"/>
        </w:rPr>
        <w:t xml:space="preserve">by </w:t>
      </w:r>
      <w:r w:rsidRPr="009245C3">
        <w:rPr>
          <w:rStyle w:val="Emphasis"/>
          <w:highlight w:val="green"/>
        </w:rPr>
        <w:t>means of</w:t>
      </w:r>
      <w:r w:rsidRPr="0021545A">
        <w:rPr>
          <w:rStyle w:val="StyleUnderline"/>
        </w:rPr>
        <w:t xml:space="preserve"> </w:t>
      </w:r>
      <w:r w:rsidRPr="009245C3">
        <w:rPr>
          <w:rStyle w:val="Emphasis"/>
          <w:highlight w:val="green"/>
        </w:rPr>
        <w:t>disinfo</w:t>
      </w:r>
      <w:r w:rsidRPr="0021545A">
        <w:rPr>
          <w:rStyle w:val="StyleUnderline"/>
        </w:rPr>
        <w:t>rmation</w:t>
      </w:r>
      <w:r w:rsidRPr="0021545A">
        <w:rPr>
          <w:sz w:val="16"/>
        </w:rPr>
        <w:t xml:space="preserve"> and election-hacking</w:t>
      </w:r>
      <w:r w:rsidRPr="005F5DC1">
        <w:rPr>
          <w:sz w:val="16"/>
        </w:rPr>
        <w:t>, as well as killing or imprisoning dissidents, spies and journalists. 35</w:t>
      </w:r>
    </w:p>
    <w:p w14:paraId="62754E96" w14:textId="77777777" w:rsidR="000F4FEC" w:rsidRPr="005F5DC1" w:rsidRDefault="000F4FEC" w:rsidP="000F4FEC">
      <w:pPr>
        <w:rPr>
          <w:sz w:val="16"/>
        </w:rPr>
      </w:pPr>
      <w:r w:rsidRPr="005F5DC1">
        <w:rPr>
          <w:sz w:val="16"/>
        </w:rPr>
        <w:t>The call for a return to respecting sovereignty norms, a fairer multipolar order and a rejection of liberalism as an organising principle in politics constitutes an attack on what John Mearsheimer has described as the ‘thick’ version of the liberal-international order. 36 This version, in operation from 1990 to 2019, involved a bipartisan effort to transform the order from one constrained by the boundaries of state sovereignty into something more ambitious and progressive. 37 One result was that respect for democracy and human rights became a condition of entry for many institutions of the liberal order. The West, under American leadership, wanted to spread liberal democracy around the world and to recast the order itself as truly international, based on a normative consensus in support of human rights and the responsibility of states to adhere to specific standards of liberal political and economic governance. 38</w:t>
      </w:r>
    </w:p>
    <w:p w14:paraId="4954C24F" w14:textId="77777777" w:rsidR="000F4FEC" w:rsidRPr="005F5DC1" w:rsidRDefault="000F4FEC" w:rsidP="000F4FEC">
      <w:pPr>
        <w:rPr>
          <w:sz w:val="16"/>
        </w:rPr>
      </w:pPr>
      <w:r w:rsidRPr="005F5DC1">
        <w:rPr>
          <w:sz w:val="16"/>
        </w:rPr>
        <w:t xml:space="preserve">It is this thick version of </w:t>
      </w:r>
      <w:r w:rsidRPr="005F5DC1">
        <w:rPr>
          <w:rStyle w:val="StyleUnderline"/>
        </w:rPr>
        <w:t>the liberal order</w:t>
      </w:r>
      <w:r w:rsidRPr="005F5DC1">
        <w:rPr>
          <w:sz w:val="16"/>
        </w:rPr>
        <w:t xml:space="preserve"> that </w:t>
      </w:r>
      <w:r w:rsidRPr="0021545A">
        <w:rPr>
          <w:rStyle w:val="Emphasis"/>
        </w:rPr>
        <w:t>China</w:t>
      </w:r>
      <w:r w:rsidRPr="005F5DC1">
        <w:rPr>
          <w:rStyle w:val="StyleUnderline"/>
        </w:rPr>
        <w:t xml:space="preserve"> and </w:t>
      </w:r>
      <w:r w:rsidRPr="0021545A">
        <w:rPr>
          <w:rStyle w:val="Emphasis"/>
        </w:rPr>
        <w:t>Russia</w:t>
      </w:r>
      <w:r w:rsidRPr="005F5DC1">
        <w:rPr>
          <w:rStyle w:val="StyleUnderline"/>
        </w:rPr>
        <w:t xml:space="preserve"> reject and seek to replace</w:t>
      </w:r>
      <w:r w:rsidRPr="005F5DC1">
        <w:rPr>
          <w:sz w:val="16"/>
        </w:rPr>
        <w:t xml:space="preserve">. Beyond that, </w:t>
      </w:r>
      <w:r w:rsidRPr="005F5DC1">
        <w:rPr>
          <w:rStyle w:val="StyleUnderline"/>
        </w:rPr>
        <w:t xml:space="preserve">their arguments </w:t>
      </w:r>
      <w:r w:rsidRPr="0021545A">
        <w:rPr>
          <w:rStyle w:val="Emphasis"/>
        </w:rPr>
        <w:t>articulate an alternative order</w:t>
      </w:r>
      <w:r w:rsidRPr="005F5DC1">
        <w:rPr>
          <w:sz w:val="16"/>
        </w:rPr>
        <w:t xml:space="preserve"> favourable to their interests and established by instilling illiberal values in governments around the world. The </w:t>
      </w:r>
      <w:r w:rsidRPr="005F5DC1">
        <w:rPr>
          <w:rStyle w:val="StyleUnderline"/>
        </w:rPr>
        <w:t xml:space="preserve">quid pro quo is the </w:t>
      </w:r>
      <w:r w:rsidRPr="0021545A">
        <w:rPr>
          <w:rStyle w:val="Emphasis"/>
        </w:rPr>
        <w:t>expansion of</w:t>
      </w:r>
      <w:r w:rsidRPr="005F5DC1">
        <w:rPr>
          <w:sz w:val="16"/>
        </w:rPr>
        <w:t xml:space="preserve"> their </w:t>
      </w:r>
      <w:r w:rsidRPr="0021545A">
        <w:rPr>
          <w:rStyle w:val="Emphasis"/>
        </w:rPr>
        <w:t>freedom</w:t>
      </w:r>
      <w:r w:rsidRPr="005F5DC1">
        <w:rPr>
          <w:rStyle w:val="StyleUnderline"/>
        </w:rPr>
        <w:t xml:space="preserve"> of action for</w:t>
      </w:r>
      <w:r w:rsidRPr="005F5DC1">
        <w:rPr>
          <w:sz w:val="16"/>
        </w:rPr>
        <w:t xml:space="preserve"> stronger norms against intervention and in </w:t>
      </w:r>
      <w:r w:rsidRPr="005F5DC1">
        <w:rPr>
          <w:rStyle w:val="StyleUnderline"/>
        </w:rPr>
        <w:t>support of repressing domestic enemies</w:t>
      </w:r>
      <w:r w:rsidRPr="005F5DC1">
        <w:rPr>
          <w:sz w:val="16"/>
        </w:rPr>
        <w:t xml:space="preserve">. </w:t>
      </w:r>
      <w:r w:rsidRPr="005F5DC1">
        <w:rPr>
          <w:rStyle w:val="StyleUnderline"/>
        </w:rPr>
        <w:t xml:space="preserve">This </w:t>
      </w:r>
      <w:r w:rsidRPr="0021545A">
        <w:rPr>
          <w:rStyle w:val="Emphasis"/>
        </w:rPr>
        <w:t>deal is attractive</w:t>
      </w:r>
      <w:r w:rsidRPr="0021545A">
        <w:rPr>
          <w:rStyle w:val="StyleUnderline"/>
        </w:rPr>
        <w:t xml:space="preserve"> to governments</w:t>
      </w:r>
      <w:r w:rsidRPr="005F5DC1">
        <w:rPr>
          <w:rStyle w:val="StyleUnderline"/>
        </w:rPr>
        <w:t xml:space="preserve"> </w:t>
      </w:r>
      <w:r w:rsidRPr="0021545A">
        <w:rPr>
          <w:rStyle w:val="Emphasis"/>
        </w:rPr>
        <w:t>nervous</w:t>
      </w:r>
      <w:r w:rsidRPr="005F5DC1">
        <w:rPr>
          <w:rStyle w:val="StyleUnderline"/>
        </w:rPr>
        <w:t xml:space="preserve"> about</w:t>
      </w:r>
      <w:r w:rsidRPr="005F5DC1">
        <w:rPr>
          <w:sz w:val="16"/>
        </w:rPr>
        <w:t xml:space="preserve"> unchecked </w:t>
      </w:r>
      <w:r w:rsidRPr="005F5DC1">
        <w:rPr>
          <w:rStyle w:val="StyleUnderline"/>
        </w:rPr>
        <w:t>America</w:t>
      </w:r>
      <w:r w:rsidRPr="005F5DC1">
        <w:rPr>
          <w:sz w:val="16"/>
        </w:rPr>
        <w:t>n power and alarmed about the degree to which successive US administrations have swept international law aside and forcibly overthrown governments. The reassertion of the right of non-interference would end what is perceived as the United States’ exclusive prerogative, as the presumptively ‘indispensable power’, to undertake humanitarian intervention, regime change and other selective uses of force.</w:t>
      </w:r>
    </w:p>
    <w:p w14:paraId="53AF272A" w14:textId="77777777" w:rsidR="000F4FEC" w:rsidRPr="00EE1B6D" w:rsidRDefault="000F4FEC" w:rsidP="000F4FEC">
      <w:pPr>
        <w:rPr>
          <w:sz w:val="16"/>
        </w:rPr>
      </w:pPr>
      <w:r w:rsidRPr="005F5DC1">
        <w:rPr>
          <w:sz w:val="16"/>
        </w:rPr>
        <w:lastRenderedPageBreak/>
        <w:t xml:space="preserve">With the US restrained, </w:t>
      </w:r>
      <w:r w:rsidRPr="005F5DC1">
        <w:rPr>
          <w:rStyle w:val="StyleUnderline"/>
        </w:rPr>
        <w:t>Russia and China would enjoy</w:t>
      </w:r>
      <w:r w:rsidRPr="005F5DC1">
        <w:rPr>
          <w:sz w:val="16"/>
        </w:rPr>
        <w:t xml:space="preserve"> a </w:t>
      </w:r>
      <w:r w:rsidRPr="0021545A">
        <w:rPr>
          <w:rStyle w:val="Emphasis"/>
        </w:rPr>
        <w:t>permissive environment</w:t>
      </w:r>
      <w:r w:rsidRPr="005F5DC1">
        <w:rPr>
          <w:rStyle w:val="StyleUnderline"/>
        </w:rPr>
        <w:t xml:space="preserve"> for</w:t>
      </w:r>
      <w:r w:rsidRPr="005F5DC1">
        <w:rPr>
          <w:sz w:val="16"/>
        </w:rPr>
        <w:t xml:space="preserve"> </w:t>
      </w:r>
      <w:r w:rsidRPr="0021545A">
        <w:rPr>
          <w:rStyle w:val="Emphasis"/>
        </w:rPr>
        <w:t>establishing informal hierarchies</w:t>
      </w:r>
      <w:r w:rsidRPr="005F5DC1">
        <w:rPr>
          <w:rStyle w:val="StyleUnderline"/>
        </w:rPr>
        <w:t xml:space="preserve"> in</w:t>
      </w:r>
      <w:r w:rsidRPr="005F5DC1">
        <w:rPr>
          <w:sz w:val="16"/>
        </w:rPr>
        <w:t xml:space="preserve"> their </w:t>
      </w:r>
      <w:r w:rsidRPr="005F5DC1">
        <w:rPr>
          <w:rStyle w:val="StyleUnderline"/>
        </w:rPr>
        <w:t>immediate regions and extending</w:t>
      </w:r>
      <w:r w:rsidRPr="005F5DC1">
        <w:rPr>
          <w:sz w:val="16"/>
        </w:rPr>
        <w:t xml:space="preserve"> their </w:t>
      </w:r>
      <w:r w:rsidRPr="005F5DC1">
        <w:rPr>
          <w:rStyle w:val="StyleUnderline"/>
        </w:rPr>
        <w:t>influence</w:t>
      </w:r>
      <w:r w:rsidRPr="005F5DC1">
        <w:rPr>
          <w:sz w:val="16"/>
        </w:rPr>
        <w:t xml:space="preserve"> </w:t>
      </w:r>
      <w:r w:rsidRPr="005F5DC1">
        <w:rPr>
          <w:rStyle w:val="StyleUnderline"/>
        </w:rPr>
        <w:t>outward through illiberal means</w:t>
      </w:r>
      <w:r w:rsidRPr="005F5DC1">
        <w:rPr>
          <w:sz w:val="16"/>
        </w:rPr>
        <w:t xml:space="preserve">. 39 Consistent with their preferences for a neo-Westphalian conception of sovereignty, inter-state war of the old kind – declared, formal and conducted by recognised armies – and overt regime change would be rare. But beneath those thresholds, </w:t>
      </w:r>
      <w:r w:rsidRPr="00EE1B6D">
        <w:rPr>
          <w:rStyle w:val="Emphasis"/>
        </w:rPr>
        <w:t>Russia</w:t>
      </w:r>
      <w:r w:rsidRPr="00EE1B6D">
        <w:rPr>
          <w:rStyle w:val="StyleUnderline"/>
        </w:rPr>
        <w:t xml:space="preserve"> and </w:t>
      </w:r>
      <w:r w:rsidRPr="00EE1B6D">
        <w:rPr>
          <w:rStyle w:val="Emphasis"/>
        </w:rPr>
        <w:t>China</w:t>
      </w:r>
      <w:r w:rsidRPr="00EE1B6D">
        <w:rPr>
          <w:rStyle w:val="StyleUnderline"/>
        </w:rPr>
        <w:t xml:space="preserve"> would be free to </w:t>
      </w:r>
      <w:r w:rsidRPr="00EE1B6D">
        <w:rPr>
          <w:rStyle w:val="Emphasis"/>
        </w:rPr>
        <w:t>play dirty</w:t>
      </w:r>
      <w:r w:rsidRPr="00EE1B6D">
        <w:rPr>
          <w:rStyle w:val="StyleUnderline"/>
        </w:rPr>
        <w:t xml:space="preserve"> and</w:t>
      </w:r>
      <w:r w:rsidRPr="00EE1B6D">
        <w:rPr>
          <w:sz w:val="16"/>
        </w:rPr>
        <w:t xml:space="preserve"> to </w:t>
      </w:r>
      <w:r w:rsidRPr="00EE1B6D">
        <w:rPr>
          <w:rStyle w:val="StyleUnderline"/>
        </w:rPr>
        <w:t>extend</w:t>
      </w:r>
      <w:r w:rsidRPr="00EE1B6D">
        <w:rPr>
          <w:sz w:val="16"/>
        </w:rPr>
        <w:t xml:space="preserve"> their </w:t>
      </w:r>
      <w:r w:rsidRPr="00EE1B6D">
        <w:rPr>
          <w:rStyle w:val="StyleUnderline"/>
        </w:rPr>
        <w:t xml:space="preserve">influence by </w:t>
      </w:r>
      <w:r w:rsidRPr="00EE1B6D">
        <w:rPr>
          <w:rStyle w:val="Emphasis"/>
        </w:rPr>
        <w:t>penetrating</w:t>
      </w:r>
      <w:r w:rsidRPr="00EE1B6D">
        <w:rPr>
          <w:rStyle w:val="StyleUnderline"/>
        </w:rPr>
        <w:t xml:space="preserve">, </w:t>
      </w:r>
      <w:r w:rsidRPr="00EE1B6D">
        <w:rPr>
          <w:rStyle w:val="Emphasis"/>
        </w:rPr>
        <w:t>influencing</w:t>
      </w:r>
      <w:r w:rsidRPr="00EE1B6D">
        <w:rPr>
          <w:rStyle w:val="StyleUnderline"/>
        </w:rPr>
        <w:t xml:space="preserve"> and </w:t>
      </w:r>
      <w:r w:rsidRPr="00EE1B6D">
        <w:rPr>
          <w:rStyle w:val="Emphasis"/>
        </w:rPr>
        <w:t>weakening</w:t>
      </w:r>
      <w:r w:rsidRPr="00EE1B6D">
        <w:rPr>
          <w:sz w:val="16"/>
        </w:rPr>
        <w:t xml:space="preserve"> the </w:t>
      </w:r>
      <w:r w:rsidRPr="00EE1B6D">
        <w:rPr>
          <w:rStyle w:val="Emphasis"/>
        </w:rPr>
        <w:t>political</w:t>
      </w:r>
      <w:r w:rsidRPr="00EE1B6D">
        <w:rPr>
          <w:rStyle w:val="StyleUnderline"/>
        </w:rPr>
        <w:t xml:space="preserve"> </w:t>
      </w:r>
      <w:r w:rsidRPr="00EE1B6D">
        <w:rPr>
          <w:rStyle w:val="Emphasis"/>
        </w:rPr>
        <w:t>systems</w:t>
      </w:r>
      <w:r w:rsidRPr="00EE1B6D">
        <w:rPr>
          <w:rStyle w:val="StyleUnderline"/>
        </w:rPr>
        <w:t xml:space="preserve"> of other governments through </w:t>
      </w:r>
      <w:r w:rsidRPr="00EE1B6D">
        <w:rPr>
          <w:rStyle w:val="Emphasis"/>
        </w:rPr>
        <w:t>subversion</w:t>
      </w:r>
      <w:r w:rsidRPr="00EE1B6D">
        <w:rPr>
          <w:rStyle w:val="StyleUnderline"/>
        </w:rPr>
        <w:t xml:space="preserve">, </w:t>
      </w:r>
      <w:r w:rsidRPr="00EE1B6D">
        <w:rPr>
          <w:rStyle w:val="Emphasis"/>
        </w:rPr>
        <w:t>disinformation</w:t>
      </w:r>
      <w:r w:rsidRPr="00EE1B6D">
        <w:rPr>
          <w:rStyle w:val="StyleUnderline"/>
        </w:rPr>
        <w:t xml:space="preserve">, </w:t>
      </w:r>
      <w:r w:rsidRPr="00EE1B6D">
        <w:rPr>
          <w:rStyle w:val="Emphasis"/>
        </w:rPr>
        <w:t>corruption</w:t>
      </w:r>
      <w:r w:rsidRPr="00EE1B6D">
        <w:rPr>
          <w:rStyle w:val="StyleUnderline"/>
        </w:rPr>
        <w:t xml:space="preserve"> and </w:t>
      </w:r>
      <w:r w:rsidRPr="00EE1B6D">
        <w:rPr>
          <w:rStyle w:val="Emphasis"/>
        </w:rPr>
        <w:t>hacking</w:t>
      </w:r>
      <w:r w:rsidRPr="00EE1B6D">
        <w:rPr>
          <w:sz w:val="16"/>
        </w:rPr>
        <w:t xml:space="preserve">. </w:t>
      </w:r>
      <w:r w:rsidRPr="00EE1B6D">
        <w:rPr>
          <w:rStyle w:val="StyleUnderline"/>
        </w:rPr>
        <w:t>What will</w:t>
      </w:r>
      <w:r w:rsidRPr="00EE1B6D">
        <w:rPr>
          <w:sz w:val="16"/>
        </w:rPr>
        <w:t xml:space="preserve"> </w:t>
      </w:r>
      <w:r w:rsidRPr="00EE1B6D">
        <w:rPr>
          <w:rStyle w:val="StyleUnderline"/>
        </w:rPr>
        <w:t>change is not the tactics</w:t>
      </w:r>
      <w:r w:rsidRPr="00EE1B6D">
        <w:rPr>
          <w:sz w:val="16"/>
        </w:rPr>
        <w:t xml:space="preserve"> – these are not new – </w:t>
      </w:r>
      <w:r w:rsidRPr="00EE1B6D">
        <w:rPr>
          <w:rStyle w:val="StyleUnderline"/>
        </w:rPr>
        <w:t>but</w:t>
      </w:r>
      <w:r w:rsidRPr="00EE1B6D">
        <w:rPr>
          <w:sz w:val="16"/>
        </w:rPr>
        <w:t xml:space="preserve"> rather </w:t>
      </w:r>
      <w:r w:rsidRPr="00EE1B6D">
        <w:rPr>
          <w:rStyle w:val="StyleUnderline"/>
        </w:rPr>
        <w:t>their scope and</w:t>
      </w:r>
      <w:r w:rsidRPr="00EE1B6D">
        <w:rPr>
          <w:sz w:val="16"/>
        </w:rPr>
        <w:t xml:space="preserve"> the </w:t>
      </w:r>
      <w:r w:rsidRPr="00EE1B6D">
        <w:rPr>
          <w:rStyle w:val="StyleUnderline"/>
        </w:rPr>
        <w:t>frequency</w:t>
      </w:r>
      <w:r w:rsidRPr="00EE1B6D">
        <w:rPr>
          <w:sz w:val="16"/>
        </w:rPr>
        <w:t xml:space="preserve"> </w:t>
      </w:r>
      <w:r w:rsidRPr="00EE1B6D">
        <w:rPr>
          <w:rStyle w:val="StyleUnderline"/>
        </w:rPr>
        <w:t>of their use, particularly against</w:t>
      </w:r>
      <w:r w:rsidRPr="00EE1B6D">
        <w:rPr>
          <w:sz w:val="16"/>
        </w:rPr>
        <w:t xml:space="preserve"> the </w:t>
      </w:r>
      <w:r w:rsidRPr="00EE1B6D">
        <w:rPr>
          <w:rStyle w:val="Emphasis"/>
        </w:rPr>
        <w:t>remaining</w:t>
      </w:r>
      <w:r w:rsidRPr="00EE1B6D">
        <w:rPr>
          <w:rStyle w:val="StyleUnderline"/>
        </w:rPr>
        <w:t xml:space="preserve"> liberal democracies and liberal institutions, as both Russia and China </w:t>
      </w:r>
      <w:r w:rsidRPr="00EE1B6D">
        <w:rPr>
          <w:rStyle w:val="Emphasis"/>
        </w:rPr>
        <w:t>reassert</w:t>
      </w:r>
      <w:r w:rsidRPr="00EE1B6D">
        <w:rPr>
          <w:sz w:val="16"/>
        </w:rPr>
        <w:t xml:space="preserve"> their </w:t>
      </w:r>
      <w:r w:rsidRPr="00EE1B6D">
        <w:rPr>
          <w:rStyle w:val="StyleUnderline"/>
        </w:rPr>
        <w:t>regional dominance and probe</w:t>
      </w:r>
      <w:r w:rsidRPr="00EE1B6D">
        <w:rPr>
          <w:sz w:val="16"/>
        </w:rPr>
        <w:t xml:space="preserve"> the </w:t>
      </w:r>
      <w:r w:rsidRPr="00EE1B6D">
        <w:rPr>
          <w:rStyle w:val="Emphasis"/>
        </w:rPr>
        <w:t>limits</w:t>
      </w:r>
      <w:r w:rsidRPr="00EE1B6D">
        <w:rPr>
          <w:rStyle w:val="StyleUnderline"/>
        </w:rPr>
        <w:t xml:space="preserve"> of their geopolitical reach</w:t>
      </w:r>
      <w:r w:rsidRPr="00EE1B6D">
        <w:rPr>
          <w:sz w:val="16"/>
        </w:rPr>
        <w:t>.</w:t>
      </w:r>
    </w:p>
    <w:p w14:paraId="017E67A1" w14:textId="77777777" w:rsidR="000F4FEC" w:rsidRPr="005F5DC1" w:rsidRDefault="000F4FEC" w:rsidP="000F4FEC">
      <w:pPr>
        <w:rPr>
          <w:sz w:val="16"/>
        </w:rPr>
      </w:pPr>
      <w:r w:rsidRPr="00EE1B6D">
        <w:rPr>
          <w:sz w:val="16"/>
        </w:rPr>
        <w:t>In this illiberal order, the contest for influence would become particularly bitter with respect to the character of institutions, with the traditional ones of the liberal order coming under the greatest pressure. As the examples of the Shanghai Cooperation Organisation, the Asian Development Bank and the</w:t>
      </w:r>
      <w:r w:rsidRPr="005F5DC1">
        <w:rPr>
          <w:sz w:val="16"/>
        </w:rPr>
        <w:t xml:space="preserve"> Asian Infrastructure Investment Bank show, China and Russia are developing these regional institutions alongside existing US-led ones in order to weaken them and enmesh other countries in a deeper economic relationship with Moscow and Beijing. The idea is to afford these countries greater access to capital while limiting their freedom to seek other trading partners. By way of China’s Belt and Road Initiative, development would be advanced through preferential deals, but with multiple choke points built in to give China leverage against participants that might later object to their terms. These institutions weaken US leverage and the patronage networks that left many governments in the developing world beholden to Washington. 40 Within traditional institutions of the liberal order, such as the World Trade Organization and the WHO, Russia and China employ coalitions of illiberal states to stymie US initiatives, particularly in the area of human rights. Witness the duelling letters sent in 2019 to the UN Human Rights Council over China’s detention programme in Xinjiang: 22 liberal democracies (excluding the US) signed a condemnatory letter, while 37 authoritarian and illiberal states signed a supportive one. 41 Russia, China and their supporters will continue to mount other efforts to change the character of these organisations, such as changing vote allocations and influencing committee appointments.</w:t>
      </w:r>
    </w:p>
    <w:p w14:paraId="695A3825" w14:textId="77777777" w:rsidR="000F4FEC" w:rsidRPr="005F5DC1" w:rsidRDefault="000F4FEC" w:rsidP="000F4FEC">
      <w:pPr>
        <w:rPr>
          <w:sz w:val="16"/>
        </w:rPr>
      </w:pPr>
      <w:r w:rsidRPr="005F5DC1">
        <w:rPr>
          <w:rStyle w:val="StyleUnderline"/>
        </w:rPr>
        <w:t>Accompanying</w:t>
      </w:r>
      <w:r w:rsidRPr="005F5DC1">
        <w:rPr>
          <w:sz w:val="16"/>
        </w:rPr>
        <w:t xml:space="preserve"> the </w:t>
      </w:r>
      <w:r w:rsidRPr="005F5DC1">
        <w:rPr>
          <w:rStyle w:val="StyleUnderline"/>
        </w:rPr>
        <w:t xml:space="preserve">shift to an </w:t>
      </w:r>
      <w:r w:rsidRPr="0021545A">
        <w:rPr>
          <w:rStyle w:val="Emphasis"/>
        </w:rPr>
        <w:t>illiberal ord</w:t>
      </w:r>
      <w:r w:rsidRPr="005F5DC1">
        <w:rPr>
          <w:rStyle w:val="StyleUnderline"/>
        </w:rPr>
        <w:t>er will be</w:t>
      </w:r>
      <w:r w:rsidRPr="005F5DC1">
        <w:rPr>
          <w:sz w:val="16"/>
        </w:rPr>
        <w:t xml:space="preserve"> the </w:t>
      </w:r>
      <w:r w:rsidRPr="005F5DC1">
        <w:rPr>
          <w:rStyle w:val="StyleUnderline"/>
        </w:rPr>
        <w:t xml:space="preserve">worldwide </w:t>
      </w:r>
      <w:r w:rsidRPr="0021545A">
        <w:rPr>
          <w:rStyle w:val="Emphasis"/>
        </w:rPr>
        <w:t>diffusion of illiberal values</w:t>
      </w:r>
      <w:r w:rsidRPr="005F5DC1">
        <w:rPr>
          <w:sz w:val="16"/>
        </w:rPr>
        <w:t xml:space="preserve">. </w:t>
      </w:r>
      <w:r w:rsidRPr="005F5DC1">
        <w:rPr>
          <w:rStyle w:val="StyleUnderline"/>
        </w:rPr>
        <w:t>Freed from</w:t>
      </w:r>
      <w:r w:rsidRPr="005F5DC1">
        <w:rPr>
          <w:sz w:val="16"/>
        </w:rPr>
        <w:t xml:space="preserve"> respect for </w:t>
      </w:r>
      <w:r w:rsidRPr="005F5DC1">
        <w:rPr>
          <w:rStyle w:val="StyleUnderline"/>
        </w:rPr>
        <w:t>democracy and human rights as a precondition of joining</w:t>
      </w:r>
      <w:r w:rsidRPr="005F5DC1">
        <w:rPr>
          <w:sz w:val="16"/>
        </w:rPr>
        <w:t xml:space="preserve"> </w:t>
      </w:r>
      <w:r w:rsidRPr="005F5DC1">
        <w:rPr>
          <w:rStyle w:val="StyleUnderline"/>
        </w:rPr>
        <w:t xml:space="preserve">and benefiting from global institutions, other </w:t>
      </w:r>
      <w:r w:rsidRPr="009245C3">
        <w:rPr>
          <w:rStyle w:val="StyleUnderline"/>
          <w:highlight w:val="green"/>
        </w:rPr>
        <w:t>states</w:t>
      </w:r>
      <w:r w:rsidRPr="005F5DC1">
        <w:rPr>
          <w:sz w:val="16"/>
        </w:rPr>
        <w:t xml:space="preserve"> could </w:t>
      </w:r>
      <w:r w:rsidRPr="0021545A">
        <w:rPr>
          <w:rStyle w:val="Emphasis"/>
        </w:rPr>
        <w:t>indulge</w:t>
      </w:r>
      <w:r w:rsidRPr="005F5DC1">
        <w:rPr>
          <w:rStyle w:val="StyleUnderline"/>
        </w:rPr>
        <w:t xml:space="preserve"> in illiberal governance</w:t>
      </w:r>
      <w:r w:rsidRPr="005F5DC1">
        <w:rPr>
          <w:sz w:val="16"/>
        </w:rPr>
        <w:t xml:space="preserve"> at home, </w:t>
      </w:r>
      <w:r w:rsidRPr="009245C3">
        <w:rPr>
          <w:rStyle w:val="StyleUnderline"/>
          <w:highlight w:val="green"/>
        </w:rPr>
        <w:t>crack</w:t>
      </w:r>
      <w:r w:rsidRPr="005F5DC1">
        <w:rPr>
          <w:rStyle w:val="StyleUnderline"/>
        </w:rPr>
        <w:t xml:space="preserve">ing </w:t>
      </w:r>
      <w:r w:rsidRPr="009245C3">
        <w:rPr>
          <w:rStyle w:val="StyleUnderline"/>
          <w:highlight w:val="green"/>
        </w:rPr>
        <w:t>down</w:t>
      </w:r>
      <w:r w:rsidRPr="005F5DC1">
        <w:rPr>
          <w:rStyle w:val="StyleUnderline"/>
        </w:rPr>
        <w:t xml:space="preserve"> on </w:t>
      </w:r>
      <w:r w:rsidRPr="0021545A">
        <w:rPr>
          <w:rStyle w:val="Emphasis"/>
        </w:rPr>
        <w:t>dissidents</w:t>
      </w:r>
      <w:r w:rsidRPr="005F5DC1">
        <w:rPr>
          <w:rStyle w:val="StyleUnderline"/>
        </w:rPr>
        <w:t xml:space="preserve">, rigging </w:t>
      </w:r>
      <w:r w:rsidRPr="0021545A">
        <w:rPr>
          <w:rStyle w:val="Emphasis"/>
        </w:rPr>
        <w:t>elections</w:t>
      </w:r>
      <w:r w:rsidRPr="005F5DC1">
        <w:rPr>
          <w:rStyle w:val="StyleUnderline"/>
        </w:rPr>
        <w:t xml:space="preserve"> </w:t>
      </w:r>
      <w:r w:rsidRPr="009245C3">
        <w:rPr>
          <w:rStyle w:val="StyleUnderline"/>
          <w:highlight w:val="green"/>
        </w:rPr>
        <w:t>and persecut</w:t>
      </w:r>
      <w:r w:rsidRPr="005F5DC1">
        <w:rPr>
          <w:rStyle w:val="StyleUnderline"/>
        </w:rPr>
        <w:t xml:space="preserve">ing </w:t>
      </w:r>
      <w:r w:rsidRPr="009245C3">
        <w:rPr>
          <w:rStyle w:val="Emphasis"/>
          <w:highlight w:val="green"/>
        </w:rPr>
        <w:t>minorities</w:t>
      </w:r>
      <w:r w:rsidRPr="005F5DC1">
        <w:rPr>
          <w:rStyle w:val="StyleUnderline"/>
        </w:rPr>
        <w:t>, all</w:t>
      </w:r>
      <w:r w:rsidRPr="005F5DC1">
        <w:rPr>
          <w:sz w:val="16"/>
        </w:rPr>
        <w:t xml:space="preserve"> </w:t>
      </w:r>
      <w:r w:rsidRPr="005F5DC1">
        <w:rPr>
          <w:rStyle w:val="StyleUnderline"/>
        </w:rPr>
        <w:t xml:space="preserve">under the </w:t>
      </w:r>
      <w:r w:rsidRPr="0021545A">
        <w:rPr>
          <w:rStyle w:val="Emphasis"/>
        </w:rPr>
        <w:t>guise</w:t>
      </w:r>
      <w:r w:rsidRPr="005F5DC1">
        <w:rPr>
          <w:rStyle w:val="StyleUnderline"/>
        </w:rPr>
        <w:t xml:space="preserve"> of protecting sovereignty</w:t>
      </w:r>
      <w:r w:rsidRPr="005F5DC1">
        <w:rPr>
          <w:sz w:val="16"/>
        </w:rPr>
        <w:t xml:space="preserve">. Underwritten by Russian and Chinese power, and supported by norms prioritising sovereign prerogatives, </w:t>
      </w:r>
      <w:r w:rsidRPr="005F5DC1">
        <w:rPr>
          <w:rStyle w:val="StyleUnderline"/>
        </w:rPr>
        <w:t>governments</w:t>
      </w:r>
      <w:r w:rsidRPr="005F5DC1">
        <w:rPr>
          <w:sz w:val="16"/>
        </w:rPr>
        <w:t xml:space="preserve"> could </w:t>
      </w:r>
      <w:r w:rsidRPr="005F5DC1">
        <w:rPr>
          <w:rStyle w:val="StyleUnderline"/>
        </w:rPr>
        <w:t>impose</w:t>
      </w:r>
      <w:r w:rsidRPr="005F5DC1">
        <w:rPr>
          <w:sz w:val="16"/>
        </w:rPr>
        <w:t xml:space="preserve"> </w:t>
      </w:r>
      <w:r w:rsidRPr="005F5DC1">
        <w:rPr>
          <w:rStyle w:val="StyleUnderline"/>
        </w:rPr>
        <w:t>trade restrictions to withstand</w:t>
      </w:r>
      <w:r w:rsidRPr="005F5DC1">
        <w:rPr>
          <w:sz w:val="16"/>
        </w:rPr>
        <w:t xml:space="preserve"> some of the </w:t>
      </w:r>
      <w:r w:rsidRPr="005F5DC1">
        <w:rPr>
          <w:rStyle w:val="StyleUnderline"/>
        </w:rPr>
        <w:t>negative effects of globalisation while</w:t>
      </w:r>
      <w:r w:rsidRPr="005F5DC1">
        <w:rPr>
          <w:sz w:val="16"/>
        </w:rPr>
        <w:t xml:space="preserve"> </w:t>
      </w:r>
      <w:r w:rsidRPr="0021545A">
        <w:rPr>
          <w:rStyle w:val="Emphasis"/>
        </w:rPr>
        <w:t>celebrating</w:t>
      </w:r>
      <w:r w:rsidRPr="005F5DC1">
        <w:rPr>
          <w:sz w:val="16"/>
        </w:rPr>
        <w:t xml:space="preserve"> exemplary </w:t>
      </w:r>
      <w:r w:rsidRPr="0021545A">
        <w:rPr>
          <w:rStyle w:val="Emphasis"/>
        </w:rPr>
        <w:t>economic</w:t>
      </w:r>
      <w:r w:rsidRPr="005F5DC1">
        <w:rPr>
          <w:rStyle w:val="StyleUnderline"/>
        </w:rPr>
        <w:t xml:space="preserve"> and </w:t>
      </w:r>
      <w:r w:rsidRPr="0021545A">
        <w:rPr>
          <w:rStyle w:val="Emphasis"/>
        </w:rPr>
        <w:t>cultural nationalism</w:t>
      </w:r>
      <w:r w:rsidRPr="005F5DC1">
        <w:rPr>
          <w:sz w:val="16"/>
        </w:rPr>
        <w:t xml:space="preserve">. </w:t>
      </w:r>
      <w:r w:rsidRPr="005F5DC1">
        <w:rPr>
          <w:rStyle w:val="StyleUnderline"/>
        </w:rPr>
        <w:t>Liberal commitments to</w:t>
      </w:r>
      <w:r w:rsidRPr="005F5DC1">
        <w:rPr>
          <w:sz w:val="16"/>
        </w:rPr>
        <w:t xml:space="preserve"> </w:t>
      </w:r>
      <w:r w:rsidRPr="005F5DC1">
        <w:rPr>
          <w:rStyle w:val="StyleUnderline"/>
        </w:rPr>
        <w:t xml:space="preserve">democracy and human rights would no longer impede governments from </w:t>
      </w:r>
      <w:r w:rsidRPr="0021545A">
        <w:rPr>
          <w:rStyle w:val="Emphasis"/>
        </w:rPr>
        <w:t>restricting</w:t>
      </w:r>
      <w:r w:rsidRPr="005F5DC1">
        <w:rPr>
          <w:rStyle w:val="StyleUnderline"/>
        </w:rPr>
        <w:t xml:space="preserve"> </w:t>
      </w:r>
      <w:r w:rsidRPr="005F5DC1">
        <w:rPr>
          <w:sz w:val="16"/>
        </w:rPr>
        <w:t xml:space="preserve">global </w:t>
      </w:r>
      <w:r w:rsidRPr="0021545A">
        <w:rPr>
          <w:rStyle w:val="Emphasis"/>
        </w:rPr>
        <w:t>trade</w:t>
      </w:r>
      <w:r w:rsidRPr="005F5DC1">
        <w:rPr>
          <w:rStyle w:val="StyleUnderline"/>
        </w:rPr>
        <w:t xml:space="preserve"> and </w:t>
      </w:r>
      <w:r w:rsidRPr="0021545A">
        <w:rPr>
          <w:rStyle w:val="Emphasis"/>
        </w:rPr>
        <w:t>finance</w:t>
      </w:r>
      <w:r w:rsidRPr="005F5DC1">
        <w:rPr>
          <w:rStyle w:val="StyleUnderline"/>
        </w:rPr>
        <w:t xml:space="preserve">, or </w:t>
      </w:r>
      <w:r w:rsidRPr="0021545A">
        <w:rPr>
          <w:rStyle w:val="Emphasis"/>
        </w:rPr>
        <w:t>immigration flows</w:t>
      </w:r>
      <w:r w:rsidRPr="005F5DC1">
        <w:rPr>
          <w:rStyle w:val="StyleUnderline"/>
        </w:rPr>
        <w:t>, on</w:t>
      </w:r>
      <w:r w:rsidRPr="005F5DC1">
        <w:rPr>
          <w:sz w:val="16"/>
        </w:rPr>
        <w:t xml:space="preserve"> </w:t>
      </w:r>
      <w:r w:rsidRPr="005F5DC1">
        <w:rPr>
          <w:rStyle w:val="StyleUnderline"/>
        </w:rPr>
        <w:t xml:space="preserve">the </w:t>
      </w:r>
      <w:r w:rsidRPr="0021545A">
        <w:rPr>
          <w:rStyle w:val="Emphasis"/>
        </w:rPr>
        <w:t>pretext of surviving</w:t>
      </w:r>
      <w:r w:rsidRPr="005F5DC1">
        <w:rPr>
          <w:rStyle w:val="StyleUnderline"/>
        </w:rPr>
        <w:t xml:space="preserve"> in a world</w:t>
      </w:r>
      <w:r w:rsidRPr="005F5DC1">
        <w:rPr>
          <w:sz w:val="16"/>
        </w:rPr>
        <w:t xml:space="preserve"> </w:t>
      </w:r>
      <w:r w:rsidRPr="005F5DC1">
        <w:rPr>
          <w:rStyle w:val="StyleUnderline"/>
        </w:rPr>
        <w:t>made turbulent</w:t>
      </w:r>
      <w:r w:rsidRPr="005F5DC1">
        <w:rPr>
          <w:sz w:val="16"/>
        </w:rPr>
        <w:t xml:space="preserve"> by the rapid movement of people, ideas and capital.</w:t>
      </w:r>
    </w:p>
    <w:p w14:paraId="4528C72C" w14:textId="77777777" w:rsidR="000F4FEC" w:rsidRPr="005F5DC1" w:rsidRDefault="000F4FEC" w:rsidP="000F4FEC">
      <w:pPr>
        <w:rPr>
          <w:sz w:val="16"/>
        </w:rPr>
      </w:pPr>
      <w:r w:rsidRPr="005F5DC1">
        <w:rPr>
          <w:sz w:val="16"/>
        </w:rPr>
        <w:t xml:space="preserve">The shift towards illiberalism was already evident in the pre-pandemic world and is likely to accelerate thereafter. According to Freedom House, 2020 was the 14th straight year of decline in global freedom, with 64 countries having experienced some deterioration in the strength of their democracy. 42 </w:t>
      </w:r>
      <w:r w:rsidRPr="005F5DC1">
        <w:rPr>
          <w:rStyle w:val="StyleUnderline"/>
        </w:rPr>
        <w:t xml:space="preserve">With support from </w:t>
      </w:r>
      <w:r w:rsidRPr="0021545A">
        <w:rPr>
          <w:rStyle w:val="Emphasis"/>
        </w:rPr>
        <w:t>Russia</w:t>
      </w:r>
      <w:r w:rsidRPr="005F5DC1">
        <w:rPr>
          <w:rStyle w:val="StyleUnderline"/>
        </w:rPr>
        <w:t xml:space="preserve"> and </w:t>
      </w:r>
      <w:r w:rsidRPr="0021545A">
        <w:rPr>
          <w:rStyle w:val="Emphasis"/>
        </w:rPr>
        <w:t>China</w:t>
      </w:r>
      <w:r w:rsidRPr="005F5DC1">
        <w:rPr>
          <w:rStyle w:val="StyleUnderline"/>
        </w:rPr>
        <w:t xml:space="preserve">, </w:t>
      </w:r>
      <w:r w:rsidRPr="0021545A">
        <w:rPr>
          <w:rStyle w:val="Emphasis"/>
        </w:rPr>
        <w:t>authoritarian</w:t>
      </w:r>
      <w:r w:rsidRPr="0021545A">
        <w:rPr>
          <w:rStyle w:val="StyleUnderline"/>
        </w:rPr>
        <w:t xml:space="preserve"> governments</w:t>
      </w:r>
      <w:r w:rsidRPr="005F5DC1">
        <w:rPr>
          <w:rStyle w:val="StyleUnderline"/>
        </w:rPr>
        <w:t xml:space="preserve"> and </w:t>
      </w:r>
      <w:r w:rsidRPr="0021545A">
        <w:rPr>
          <w:rStyle w:val="Emphasis"/>
        </w:rPr>
        <w:t>populist</w:t>
      </w:r>
      <w:r w:rsidRPr="0021545A">
        <w:rPr>
          <w:rStyle w:val="StyleUnderline"/>
        </w:rPr>
        <w:t xml:space="preserve"> right-wing movements</w:t>
      </w:r>
      <w:r w:rsidRPr="005F5DC1">
        <w:rPr>
          <w:sz w:val="16"/>
        </w:rPr>
        <w:t xml:space="preserve"> are </w:t>
      </w:r>
      <w:r w:rsidRPr="0021545A">
        <w:rPr>
          <w:rStyle w:val="Emphasis"/>
        </w:rPr>
        <w:t>find</w:t>
      </w:r>
      <w:r w:rsidRPr="005F5DC1">
        <w:rPr>
          <w:sz w:val="16"/>
        </w:rPr>
        <w:t xml:space="preserve">ing </w:t>
      </w:r>
      <w:r w:rsidRPr="005F5DC1">
        <w:rPr>
          <w:rStyle w:val="StyleUnderline"/>
        </w:rPr>
        <w:t>common cause</w:t>
      </w:r>
      <w:r w:rsidRPr="005F5DC1">
        <w:rPr>
          <w:sz w:val="16"/>
        </w:rPr>
        <w:t xml:space="preserve">. As Bruce Jones and Torrey Taussig have written, ‘worryingly </w:t>
      </w:r>
      <w:r w:rsidRPr="005F5DC1">
        <w:rPr>
          <w:rStyle w:val="StyleUnderline"/>
        </w:rPr>
        <w:t>for</w:t>
      </w:r>
      <w:r w:rsidRPr="005F5DC1">
        <w:rPr>
          <w:sz w:val="16"/>
        </w:rPr>
        <w:t xml:space="preserve"> the </w:t>
      </w:r>
      <w:r w:rsidRPr="005F5DC1">
        <w:rPr>
          <w:rStyle w:val="StyleUnderline"/>
        </w:rPr>
        <w:t xml:space="preserve">Western institutions in which they operate, </w:t>
      </w:r>
      <w:r w:rsidRPr="0021545A">
        <w:rPr>
          <w:rStyle w:val="Emphasis"/>
        </w:rPr>
        <w:t>illiberal actors</w:t>
      </w:r>
      <w:r w:rsidRPr="005F5DC1">
        <w:rPr>
          <w:sz w:val="16"/>
        </w:rPr>
        <w:t xml:space="preserve"> across the West and beyond at times </w:t>
      </w:r>
      <w:r w:rsidRPr="005F5DC1">
        <w:rPr>
          <w:rStyle w:val="StyleUnderline"/>
        </w:rPr>
        <w:t>appear to be forging a</w:t>
      </w:r>
      <w:r w:rsidRPr="005F5DC1">
        <w:rPr>
          <w:sz w:val="16"/>
        </w:rPr>
        <w:t xml:space="preserve"> </w:t>
      </w:r>
      <w:r w:rsidRPr="0021545A">
        <w:rPr>
          <w:rStyle w:val="Emphasis"/>
        </w:rPr>
        <w:t>loose “nationalist international”</w:t>
      </w:r>
      <w:r w:rsidRPr="005F5DC1">
        <w:rPr>
          <w:rStyle w:val="StyleUnderline"/>
        </w:rPr>
        <w:t>, with shared disdain for liberal</w:t>
      </w:r>
      <w:r w:rsidRPr="005F5DC1">
        <w:rPr>
          <w:sz w:val="16"/>
        </w:rPr>
        <w:t xml:space="preserve"> domestic and multilateral </w:t>
      </w:r>
      <w:r w:rsidRPr="005F5DC1">
        <w:rPr>
          <w:rStyle w:val="StyleUnderline"/>
        </w:rPr>
        <w:t>arrangements’</w:t>
      </w:r>
      <w:r w:rsidRPr="005F5DC1">
        <w:rPr>
          <w:sz w:val="16"/>
        </w:rPr>
        <w:t xml:space="preserve">. 43 </w:t>
      </w:r>
      <w:r w:rsidRPr="005F5DC1">
        <w:rPr>
          <w:rStyle w:val="StyleUnderline"/>
        </w:rPr>
        <w:t>Transnational links</w:t>
      </w:r>
      <w:r w:rsidRPr="005F5DC1">
        <w:rPr>
          <w:sz w:val="16"/>
        </w:rPr>
        <w:t xml:space="preserve">, now </w:t>
      </w:r>
      <w:r w:rsidRPr="005F5DC1">
        <w:rPr>
          <w:rStyle w:val="StyleUnderline"/>
        </w:rPr>
        <w:t xml:space="preserve">in </w:t>
      </w:r>
      <w:r w:rsidRPr="0021545A">
        <w:rPr>
          <w:rStyle w:val="Emphasis"/>
        </w:rPr>
        <w:t>evidence</w:t>
      </w:r>
      <w:r w:rsidRPr="005F5DC1">
        <w:rPr>
          <w:rStyle w:val="StyleUnderline"/>
        </w:rPr>
        <w:t xml:space="preserve"> among</w:t>
      </w:r>
      <w:r w:rsidRPr="005F5DC1">
        <w:rPr>
          <w:sz w:val="16"/>
        </w:rPr>
        <w:t xml:space="preserve"> right-wing </w:t>
      </w:r>
      <w:r w:rsidRPr="005F5DC1">
        <w:rPr>
          <w:rStyle w:val="StyleUnderline"/>
        </w:rPr>
        <w:t>parties worldwide</w:t>
      </w:r>
      <w:r w:rsidRPr="005F5DC1">
        <w:rPr>
          <w:sz w:val="16"/>
        </w:rPr>
        <w:t xml:space="preserve">, have </w:t>
      </w:r>
      <w:r w:rsidRPr="0021545A">
        <w:rPr>
          <w:rStyle w:val="Emphasis"/>
        </w:rPr>
        <w:t>opened up space</w:t>
      </w:r>
      <w:r w:rsidRPr="005F5DC1">
        <w:rPr>
          <w:rStyle w:val="StyleUnderline"/>
        </w:rPr>
        <w:t xml:space="preserve"> for Russia or China to intervene, offering assistance</w:t>
      </w:r>
      <w:r w:rsidRPr="005F5DC1">
        <w:rPr>
          <w:sz w:val="16"/>
        </w:rPr>
        <w:t xml:space="preserve"> ranging from overt endorsement to covert support for elements aligned with their interests.</w:t>
      </w:r>
    </w:p>
    <w:p w14:paraId="486DBF39" w14:textId="77777777" w:rsidR="000F4FEC" w:rsidRPr="005F5DC1" w:rsidRDefault="000F4FEC" w:rsidP="000F4FEC">
      <w:pPr>
        <w:rPr>
          <w:sz w:val="16"/>
        </w:rPr>
      </w:pPr>
      <w:r w:rsidRPr="005F5DC1">
        <w:rPr>
          <w:sz w:val="16"/>
        </w:rPr>
        <w:t xml:space="preserve">Both </w:t>
      </w:r>
      <w:r w:rsidRPr="005F5DC1">
        <w:rPr>
          <w:rStyle w:val="StyleUnderline"/>
        </w:rPr>
        <w:t>China and Russia</w:t>
      </w:r>
      <w:r w:rsidRPr="005F5DC1">
        <w:rPr>
          <w:sz w:val="16"/>
        </w:rPr>
        <w:t xml:space="preserve"> present a vision of the world attractive to governments weary of fighting the coronavirus. It </w:t>
      </w:r>
      <w:r w:rsidRPr="009245C3">
        <w:rPr>
          <w:rStyle w:val="Emphasis"/>
          <w:highlight w:val="green"/>
        </w:rPr>
        <w:t>prioritise</w:t>
      </w:r>
      <w:r w:rsidRPr="005F5DC1">
        <w:rPr>
          <w:sz w:val="16"/>
        </w:rPr>
        <w:t xml:space="preserve">s </w:t>
      </w:r>
      <w:r w:rsidRPr="005F5DC1">
        <w:rPr>
          <w:rStyle w:val="StyleUnderline"/>
        </w:rPr>
        <w:t xml:space="preserve">a </w:t>
      </w:r>
      <w:r w:rsidRPr="009245C3">
        <w:rPr>
          <w:rStyle w:val="Emphasis"/>
          <w:highlight w:val="green"/>
        </w:rPr>
        <w:t>neo-Westphalian approach</w:t>
      </w:r>
      <w:r w:rsidRPr="005F5DC1">
        <w:rPr>
          <w:rStyle w:val="StyleUnderline"/>
        </w:rPr>
        <w:t xml:space="preserve"> to sovereignty, </w:t>
      </w:r>
      <w:r w:rsidRPr="009245C3">
        <w:rPr>
          <w:rStyle w:val="StyleUnderline"/>
          <w:highlight w:val="green"/>
        </w:rPr>
        <w:t xml:space="preserve">insisting on </w:t>
      </w:r>
      <w:r w:rsidRPr="009245C3">
        <w:rPr>
          <w:rStyle w:val="Emphasis"/>
          <w:highlight w:val="green"/>
        </w:rPr>
        <w:t>strong</w:t>
      </w:r>
      <w:r w:rsidRPr="0021545A">
        <w:rPr>
          <w:rStyle w:val="Emphasis"/>
        </w:rPr>
        <w:t xml:space="preserve"> </w:t>
      </w:r>
      <w:r w:rsidRPr="009245C3">
        <w:rPr>
          <w:rStyle w:val="Emphasis"/>
          <w:highlight w:val="green"/>
        </w:rPr>
        <w:t>gov</w:t>
      </w:r>
      <w:r w:rsidRPr="0021545A">
        <w:rPr>
          <w:rStyle w:val="Emphasis"/>
        </w:rPr>
        <w:t>ernment</w:t>
      </w:r>
      <w:r w:rsidRPr="009245C3">
        <w:rPr>
          <w:rStyle w:val="Emphasis"/>
          <w:highlight w:val="green"/>
        </w:rPr>
        <w:t>s</w:t>
      </w:r>
      <w:r w:rsidRPr="005F5DC1">
        <w:rPr>
          <w:rStyle w:val="StyleUnderline"/>
        </w:rPr>
        <w:t xml:space="preserve"> </w:t>
      </w:r>
      <w:r w:rsidRPr="009245C3">
        <w:rPr>
          <w:rStyle w:val="StyleUnderline"/>
          <w:highlight w:val="green"/>
        </w:rPr>
        <w:t xml:space="preserve">against threats that </w:t>
      </w:r>
      <w:r w:rsidRPr="009245C3">
        <w:rPr>
          <w:rStyle w:val="Emphasis"/>
          <w:highlight w:val="green"/>
        </w:rPr>
        <w:t>move</w:t>
      </w:r>
      <w:r w:rsidRPr="0021545A">
        <w:rPr>
          <w:rStyle w:val="Emphasis"/>
        </w:rPr>
        <w:t xml:space="preserve"> easily</w:t>
      </w:r>
      <w:r w:rsidRPr="005F5DC1">
        <w:rPr>
          <w:rStyle w:val="StyleUnderline"/>
        </w:rPr>
        <w:t xml:space="preserve"> </w:t>
      </w:r>
      <w:r w:rsidRPr="009245C3">
        <w:rPr>
          <w:rStyle w:val="StyleUnderline"/>
          <w:highlight w:val="green"/>
        </w:rPr>
        <w:t>across borders</w:t>
      </w:r>
      <w:r w:rsidRPr="005F5DC1">
        <w:rPr>
          <w:sz w:val="16"/>
        </w:rPr>
        <w:t xml:space="preserve">. It </w:t>
      </w:r>
      <w:r w:rsidRPr="005F5DC1">
        <w:rPr>
          <w:rStyle w:val="StyleUnderline"/>
        </w:rPr>
        <w:t>offers</w:t>
      </w:r>
      <w:r w:rsidRPr="005F5DC1">
        <w:rPr>
          <w:sz w:val="16"/>
        </w:rPr>
        <w:t xml:space="preserve"> tight control over </w:t>
      </w:r>
      <w:r w:rsidRPr="005F5DC1">
        <w:rPr>
          <w:sz w:val="16"/>
        </w:rPr>
        <w:lastRenderedPageBreak/>
        <w:t xml:space="preserve">immigration and the </w:t>
      </w:r>
      <w:r w:rsidRPr="009245C3">
        <w:rPr>
          <w:rStyle w:val="Emphasis"/>
          <w:highlight w:val="green"/>
        </w:rPr>
        <w:t>use</w:t>
      </w:r>
      <w:r w:rsidRPr="0021545A">
        <w:rPr>
          <w:rStyle w:val="Emphasis"/>
        </w:rPr>
        <w:t xml:space="preserve"> of </w:t>
      </w:r>
      <w:r w:rsidRPr="009245C3">
        <w:rPr>
          <w:rStyle w:val="Emphasis"/>
          <w:highlight w:val="green"/>
        </w:rPr>
        <w:t>digital surveillance</w:t>
      </w:r>
      <w:r w:rsidRPr="009245C3">
        <w:rPr>
          <w:rStyle w:val="StyleUnderline"/>
          <w:highlight w:val="green"/>
        </w:rPr>
        <w:t xml:space="preserve"> to control</w:t>
      </w:r>
      <w:r w:rsidRPr="005F5DC1">
        <w:rPr>
          <w:rStyle w:val="StyleUnderline"/>
        </w:rPr>
        <w:t xml:space="preserve"> unseen </w:t>
      </w:r>
      <w:r w:rsidRPr="009245C3">
        <w:rPr>
          <w:rStyle w:val="StyleUnderline"/>
          <w:highlight w:val="green"/>
        </w:rPr>
        <w:t>risks</w:t>
      </w:r>
      <w:r w:rsidRPr="005F5DC1">
        <w:rPr>
          <w:sz w:val="16"/>
        </w:rPr>
        <w:t xml:space="preserve"> from </w:t>
      </w:r>
      <w:r w:rsidRPr="005F5DC1">
        <w:rPr>
          <w:rStyle w:val="StyleUnderline"/>
        </w:rPr>
        <w:t>within their populations</w:t>
      </w:r>
      <w:r w:rsidRPr="005F5DC1">
        <w:rPr>
          <w:sz w:val="16"/>
        </w:rPr>
        <w:t xml:space="preserve">. To a world increasingly worried about dispersed and congested supply lines, an </w:t>
      </w:r>
      <w:r w:rsidRPr="005F5DC1">
        <w:rPr>
          <w:rStyle w:val="StyleUnderline"/>
        </w:rPr>
        <w:t xml:space="preserve">illiberal order stresses </w:t>
      </w:r>
      <w:r w:rsidRPr="0021545A">
        <w:rPr>
          <w:rStyle w:val="Emphasis"/>
        </w:rPr>
        <w:t>self-reliance</w:t>
      </w:r>
      <w:r w:rsidRPr="005F5DC1">
        <w:rPr>
          <w:rStyle w:val="StyleUnderline"/>
        </w:rPr>
        <w:t xml:space="preserve"> against</w:t>
      </w:r>
      <w:r w:rsidRPr="005F5DC1">
        <w:rPr>
          <w:sz w:val="16"/>
        </w:rPr>
        <w:t xml:space="preserve"> the </w:t>
      </w:r>
      <w:r w:rsidRPr="005F5DC1">
        <w:rPr>
          <w:rStyle w:val="StyleUnderline"/>
        </w:rPr>
        <w:t>evils of</w:t>
      </w:r>
      <w:r w:rsidRPr="005F5DC1">
        <w:rPr>
          <w:sz w:val="16"/>
        </w:rPr>
        <w:t xml:space="preserve"> </w:t>
      </w:r>
      <w:r w:rsidRPr="0021545A">
        <w:rPr>
          <w:rStyle w:val="Emphasis"/>
        </w:rPr>
        <w:t>globalisation</w:t>
      </w:r>
      <w:r w:rsidRPr="005F5DC1">
        <w:rPr>
          <w:rStyle w:val="StyleUnderline"/>
        </w:rPr>
        <w:t xml:space="preserve"> and justifies </w:t>
      </w:r>
      <w:r w:rsidRPr="0021545A">
        <w:rPr>
          <w:rStyle w:val="Emphasis"/>
        </w:rPr>
        <w:t>closing borders</w:t>
      </w:r>
      <w:r w:rsidRPr="005F5DC1">
        <w:rPr>
          <w:sz w:val="16"/>
        </w:rPr>
        <w:t xml:space="preserve"> to people and goods in the name of economic and cultural nationalism. It </w:t>
      </w:r>
      <w:r w:rsidRPr="005F5DC1">
        <w:rPr>
          <w:rStyle w:val="StyleUnderline"/>
        </w:rPr>
        <w:t xml:space="preserve">rejects global institutions based on </w:t>
      </w:r>
      <w:r w:rsidRPr="0021545A">
        <w:rPr>
          <w:rStyle w:val="Emphasis"/>
        </w:rPr>
        <w:t>shaky US leadership</w:t>
      </w:r>
      <w:r w:rsidRPr="005F5DC1">
        <w:rPr>
          <w:rStyle w:val="StyleUnderline"/>
        </w:rPr>
        <w:t xml:space="preserve"> in favour of less </w:t>
      </w:r>
      <w:r w:rsidRPr="0021545A">
        <w:rPr>
          <w:rStyle w:val="Emphasis"/>
        </w:rPr>
        <w:t>demanding</w:t>
      </w:r>
      <w:r w:rsidRPr="005F5DC1">
        <w:rPr>
          <w:rStyle w:val="StyleUnderline"/>
        </w:rPr>
        <w:t xml:space="preserve"> regional institutions</w:t>
      </w:r>
      <w:r w:rsidRPr="005F5DC1">
        <w:rPr>
          <w:sz w:val="16"/>
        </w:rPr>
        <w:t>. In a world that has been reminded of the need for capable, insulated governments against unpredictable perils, an illiberal order, even at a steep price, might seem attractive.</w:t>
      </w:r>
    </w:p>
    <w:p w14:paraId="354DB830" w14:textId="77777777" w:rsidR="000F4FEC" w:rsidRPr="005F5DC1" w:rsidRDefault="000F4FEC" w:rsidP="000F4FEC">
      <w:pPr>
        <w:rPr>
          <w:sz w:val="16"/>
        </w:rPr>
      </w:pPr>
      <w:r w:rsidRPr="005F5DC1">
        <w:rPr>
          <w:sz w:val="16"/>
        </w:rPr>
        <w:t>Illiberal America</w:t>
      </w:r>
    </w:p>
    <w:p w14:paraId="019FD20C" w14:textId="77777777" w:rsidR="000F4FEC" w:rsidRPr="005F5DC1" w:rsidRDefault="000F4FEC" w:rsidP="000F4FEC">
      <w:pPr>
        <w:rPr>
          <w:sz w:val="16"/>
        </w:rPr>
      </w:pPr>
      <w:r w:rsidRPr="005F5DC1">
        <w:rPr>
          <w:sz w:val="16"/>
        </w:rPr>
        <w:t xml:space="preserve">The </w:t>
      </w:r>
      <w:r w:rsidRPr="005F5DC1">
        <w:rPr>
          <w:rStyle w:val="StyleUnderline"/>
        </w:rPr>
        <w:t xml:space="preserve">democratic </w:t>
      </w:r>
      <w:r w:rsidRPr="009245C3">
        <w:rPr>
          <w:rStyle w:val="StyleUnderline"/>
          <w:highlight w:val="green"/>
        </w:rPr>
        <w:t xml:space="preserve">decay of the </w:t>
      </w:r>
      <w:r w:rsidRPr="009245C3">
        <w:rPr>
          <w:rStyle w:val="Emphasis"/>
          <w:highlight w:val="green"/>
        </w:rPr>
        <w:t>U</w:t>
      </w:r>
      <w:r w:rsidRPr="005F5DC1">
        <w:rPr>
          <w:rStyle w:val="StyleUnderline"/>
        </w:rPr>
        <w:t xml:space="preserve">nited </w:t>
      </w:r>
      <w:r w:rsidRPr="009245C3">
        <w:rPr>
          <w:rStyle w:val="Emphasis"/>
          <w:highlight w:val="green"/>
        </w:rPr>
        <w:t>S</w:t>
      </w:r>
      <w:r w:rsidRPr="005F5DC1">
        <w:rPr>
          <w:rStyle w:val="StyleUnderline"/>
        </w:rPr>
        <w:t>tates</w:t>
      </w:r>
      <w:r w:rsidRPr="005F5DC1">
        <w:rPr>
          <w:sz w:val="16"/>
        </w:rPr>
        <w:t xml:space="preserve"> itself has </w:t>
      </w:r>
      <w:r w:rsidRPr="009245C3">
        <w:rPr>
          <w:rStyle w:val="StyleUnderline"/>
          <w:highlight w:val="green"/>
        </w:rPr>
        <w:t>lent momentum</w:t>
      </w:r>
      <w:r w:rsidRPr="005F5DC1">
        <w:rPr>
          <w:rStyle w:val="StyleUnderline"/>
        </w:rPr>
        <w:t xml:space="preserve"> to the development</w:t>
      </w:r>
      <w:r w:rsidRPr="005F5DC1">
        <w:rPr>
          <w:sz w:val="16"/>
        </w:rPr>
        <w:t xml:space="preserve"> </w:t>
      </w:r>
      <w:r w:rsidRPr="005F5DC1">
        <w:rPr>
          <w:rStyle w:val="StyleUnderline"/>
        </w:rPr>
        <w:t>of an illiberal order</w:t>
      </w:r>
      <w:r w:rsidRPr="005F5DC1">
        <w:rPr>
          <w:sz w:val="16"/>
        </w:rPr>
        <w:t xml:space="preserve">. Much of the blame rests with Trump, who was elected as the American embodiment of the illiberal values espoused by an increasingly reactionary Republican Party. But </w:t>
      </w:r>
      <w:r w:rsidRPr="009245C3">
        <w:rPr>
          <w:rStyle w:val="StyleUnderline"/>
          <w:highlight w:val="green"/>
        </w:rPr>
        <w:t xml:space="preserve">Trump is a </w:t>
      </w:r>
      <w:r w:rsidRPr="009245C3">
        <w:rPr>
          <w:rStyle w:val="Emphasis"/>
          <w:highlight w:val="green"/>
        </w:rPr>
        <w:t>symptom</w:t>
      </w:r>
      <w:r w:rsidRPr="005F5DC1">
        <w:rPr>
          <w:rStyle w:val="StyleUnderline"/>
        </w:rPr>
        <w:t xml:space="preserve"> as well as a </w:t>
      </w:r>
      <w:r w:rsidRPr="0021545A">
        <w:rPr>
          <w:rStyle w:val="Emphasis"/>
        </w:rPr>
        <w:t>cause</w:t>
      </w:r>
      <w:r w:rsidRPr="005F5DC1">
        <w:rPr>
          <w:rStyle w:val="StyleUnderline"/>
        </w:rPr>
        <w:t>, given</w:t>
      </w:r>
      <w:r w:rsidRPr="005F5DC1">
        <w:rPr>
          <w:sz w:val="16"/>
        </w:rPr>
        <w:t xml:space="preserve"> that </w:t>
      </w:r>
      <w:r w:rsidRPr="0021545A">
        <w:rPr>
          <w:rStyle w:val="Emphasis"/>
        </w:rPr>
        <w:t>many drivers</w:t>
      </w:r>
      <w:r w:rsidRPr="005F5DC1">
        <w:rPr>
          <w:sz w:val="16"/>
        </w:rPr>
        <w:t xml:space="preserve"> </w:t>
      </w:r>
      <w:r w:rsidRPr="005F5DC1">
        <w:rPr>
          <w:rStyle w:val="StyleUnderline"/>
        </w:rPr>
        <w:t>of democratic decay</w:t>
      </w:r>
      <w:r w:rsidRPr="005F5DC1">
        <w:rPr>
          <w:sz w:val="16"/>
        </w:rPr>
        <w:t xml:space="preserve"> in the US – the influence of money in its politics, gerrymandering and a hyper-partisan media – </w:t>
      </w:r>
      <w:r w:rsidRPr="005F5DC1">
        <w:rPr>
          <w:rStyle w:val="StyleUnderline"/>
        </w:rPr>
        <w:t xml:space="preserve">long predate </w:t>
      </w:r>
      <w:r w:rsidRPr="0021545A">
        <w:rPr>
          <w:rStyle w:val="Emphasis"/>
        </w:rPr>
        <w:t>his entry into politics</w:t>
      </w:r>
      <w:r w:rsidRPr="005F5DC1">
        <w:rPr>
          <w:sz w:val="16"/>
        </w:rPr>
        <w:t xml:space="preserve">. Even so, </w:t>
      </w:r>
      <w:r w:rsidRPr="005F5DC1">
        <w:rPr>
          <w:rStyle w:val="StyleUnderline"/>
        </w:rPr>
        <w:t xml:space="preserve">political and social </w:t>
      </w:r>
      <w:r w:rsidRPr="009245C3">
        <w:rPr>
          <w:rStyle w:val="Emphasis"/>
          <w:highlight w:val="green"/>
        </w:rPr>
        <w:t>polarisation</w:t>
      </w:r>
      <w:r w:rsidRPr="005F5DC1">
        <w:rPr>
          <w:sz w:val="16"/>
        </w:rPr>
        <w:t xml:space="preserve"> has now </w:t>
      </w:r>
      <w:r w:rsidRPr="009245C3">
        <w:rPr>
          <w:rStyle w:val="StyleUnderline"/>
          <w:highlight w:val="green"/>
        </w:rPr>
        <w:t>reached levels</w:t>
      </w:r>
      <w:r w:rsidRPr="005F5DC1">
        <w:rPr>
          <w:sz w:val="16"/>
        </w:rPr>
        <w:t xml:space="preserve"> in the US </w:t>
      </w:r>
      <w:r w:rsidRPr="009245C3">
        <w:rPr>
          <w:rStyle w:val="StyleUnderline"/>
          <w:highlight w:val="green"/>
        </w:rPr>
        <w:t>not seen since Reconstruction</w:t>
      </w:r>
      <w:r w:rsidRPr="005F5DC1">
        <w:rPr>
          <w:sz w:val="16"/>
        </w:rPr>
        <w:t xml:space="preserve">. 44 Authoritarian instincts, particularly among Republican voters, have grown. 45 Since the emergence of the Tea Party, the Republican Party has drifted farther to the right than most of its European counterparts, making US politics largely a contest between a centrist party and a far-right one. 46 </w:t>
      </w:r>
      <w:r w:rsidRPr="0021545A">
        <w:rPr>
          <w:rStyle w:val="Emphasis"/>
        </w:rPr>
        <w:t>Corruption</w:t>
      </w:r>
      <w:r w:rsidRPr="005F5DC1">
        <w:rPr>
          <w:sz w:val="16"/>
        </w:rPr>
        <w:t xml:space="preserve"> under Trump </w:t>
      </w:r>
      <w:r w:rsidRPr="005F5DC1">
        <w:rPr>
          <w:rStyle w:val="StyleUnderline"/>
        </w:rPr>
        <w:t xml:space="preserve">has soared, with the US ranking </w:t>
      </w:r>
      <w:r w:rsidRPr="0021545A">
        <w:rPr>
          <w:rStyle w:val="Emphasis"/>
        </w:rPr>
        <w:t>23rd out of 180 countries</w:t>
      </w:r>
      <w:r w:rsidRPr="005F5DC1">
        <w:rPr>
          <w:sz w:val="16"/>
        </w:rPr>
        <w:t xml:space="preserve"> on Transparency International’s 2019 index. 47 </w:t>
      </w:r>
      <w:r w:rsidRPr="005F5DC1">
        <w:rPr>
          <w:rStyle w:val="StyleUnderline"/>
        </w:rPr>
        <w:t xml:space="preserve">Democratic </w:t>
      </w:r>
      <w:r w:rsidRPr="009245C3">
        <w:rPr>
          <w:rStyle w:val="StyleUnderline"/>
          <w:highlight w:val="green"/>
        </w:rPr>
        <w:t>norms</w:t>
      </w:r>
      <w:r w:rsidRPr="005F5DC1">
        <w:rPr>
          <w:sz w:val="16"/>
        </w:rPr>
        <w:t xml:space="preserve"> that have </w:t>
      </w:r>
      <w:r w:rsidRPr="005F5DC1">
        <w:rPr>
          <w:rStyle w:val="StyleUnderline"/>
        </w:rPr>
        <w:t xml:space="preserve">traditionally restrained the political parties </w:t>
      </w:r>
      <w:r w:rsidRPr="009245C3">
        <w:rPr>
          <w:rStyle w:val="StyleUnderline"/>
          <w:highlight w:val="green"/>
        </w:rPr>
        <w:t>have been</w:t>
      </w:r>
      <w:r w:rsidRPr="0021545A">
        <w:rPr>
          <w:sz w:val="16"/>
        </w:rPr>
        <w:t xml:space="preserve"> </w:t>
      </w:r>
      <w:r w:rsidRPr="009245C3">
        <w:rPr>
          <w:rStyle w:val="Emphasis"/>
          <w:highlight w:val="green"/>
        </w:rPr>
        <w:t>shattered</w:t>
      </w:r>
      <w:r w:rsidRPr="005F5DC1">
        <w:rPr>
          <w:rStyle w:val="StyleUnderline"/>
        </w:rPr>
        <w:t>, and Republicans</w:t>
      </w:r>
      <w:r w:rsidRPr="005F5DC1">
        <w:rPr>
          <w:sz w:val="16"/>
        </w:rPr>
        <w:t xml:space="preserve"> have </w:t>
      </w:r>
      <w:r w:rsidRPr="005F5DC1">
        <w:rPr>
          <w:rStyle w:val="StyleUnderline"/>
        </w:rPr>
        <w:t xml:space="preserve">sought to use </w:t>
      </w:r>
      <w:r w:rsidRPr="0021545A">
        <w:rPr>
          <w:rStyle w:val="Emphasis"/>
        </w:rPr>
        <w:t>any lever of power</w:t>
      </w:r>
      <w:r w:rsidRPr="005F5DC1">
        <w:rPr>
          <w:rStyle w:val="StyleUnderline"/>
        </w:rPr>
        <w:t xml:space="preserve"> necessary to stack</w:t>
      </w:r>
      <w:r w:rsidRPr="005F5DC1">
        <w:rPr>
          <w:sz w:val="16"/>
        </w:rPr>
        <w:t xml:space="preserve"> </w:t>
      </w:r>
      <w:r w:rsidRPr="005F5DC1">
        <w:rPr>
          <w:rStyle w:val="StyleUnderline"/>
        </w:rPr>
        <w:t>institutions</w:t>
      </w:r>
      <w:r w:rsidRPr="005F5DC1">
        <w:rPr>
          <w:sz w:val="16"/>
        </w:rPr>
        <w:t xml:space="preserve"> such as the federal judiciary </w:t>
      </w:r>
      <w:r w:rsidRPr="005F5DC1">
        <w:rPr>
          <w:rStyle w:val="StyleUnderline"/>
        </w:rPr>
        <w:t>to their advantage</w:t>
      </w:r>
      <w:r w:rsidRPr="005F5DC1">
        <w:rPr>
          <w:sz w:val="16"/>
        </w:rPr>
        <w:t>. 48</w:t>
      </w:r>
    </w:p>
    <w:p w14:paraId="6B49CA35" w14:textId="77777777" w:rsidR="000F4FEC" w:rsidRPr="005F5DC1" w:rsidRDefault="000F4FEC" w:rsidP="000F4FEC">
      <w:pPr>
        <w:rPr>
          <w:sz w:val="12"/>
          <w:szCs w:val="12"/>
        </w:rPr>
      </w:pPr>
      <w:r w:rsidRPr="005F5DC1">
        <w:rPr>
          <w:sz w:val="12"/>
          <w:szCs w:val="12"/>
        </w:rPr>
        <w:t>As a result, American institutions are growing more dysfunctional. Polarisation has hobbled the effectiveness of the US Congress in conducting effective oversight of presidential actions. 49 Appointments to major positions in the executive and judicial branches are routinely held up by Republican Senate leaders for political gain. Relations between the executive and the legislative branches are increasingly rancorous, with each side denying the legitimacy of the other to act in various domains, including foreign policy. 50 Due to Republican obstructionism, Congress often cannot pass an annual budget and must resort to last-minute emergency appropriations. 51 This has increased doubt about the ability of the US government to honour its debt, which in April 2020, before the full effect of the pandemic was known, was estimated to be a cumulative $24 trillion. 52</w:t>
      </w:r>
    </w:p>
    <w:p w14:paraId="08DF47C6" w14:textId="77777777" w:rsidR="000F4FEC" w:rsidRPr="005F5DC1" w:rsidRDefault="000F4FEC" w:rsidP="000F4FEC">
      <w:pPr>
        <w:rPr>
          <w:sz w:val="12"/>
          <w:szCs w:val="12"/>
        </w:rPr>
      </w:pPr>
      <w:r w:rsidRPr="005F5DC1">
        <w:rPr>
          <w:sz w:val="12"/>
          <w:szCs w:val="12"/>
        </w:rPr>
        <w:t>The election of Donald Trump marked an important change in American foreign policy. Despite efforts to explain him through the Jacksonian tradition, Trump represents something different: an attempt to extend American dominance through predominantly illiberal means. 53 Trump’s foreign policy is not isolationist, and despite various glosses on ‘America First’, it does not articulate a radically new foreign policy. 54 Instead, it echoes many of the presumptions of his predecessors – in particular, that the US is the leader of a unipolar order, that alliances and institutions are useless without it, that it can use force as needed. What is different with Trump is the centrality of illiberalism to his thinking. He praises the illiberal elements of George W. Bush’s policy – for example, preventive war, torture and extraordinary rendition – and amplifies them with new ones borrowed from authoritarian governments. His endorsement of crackdowns on dissidents worldwide and his willingness to solicit bribes for policy changes are closer to the behaviour of Russia and China than to that of any Republican predecessors. Such emulation has made the boasts of a new ‘swagger’ in American foreign policy all the more pathetic, because under Trump the US has become more of a value-taker from authoritarians than a global value-maker.</w:t>
      </w:r>
    </w:p>
    <w:p w14:paraId="78D120F6" w14:textId="77777777" w:rsidR="000F4FEC" w:rsidRPr="005F5DC1" w:rsidRDefault="000F4FEC" w:rsidP="000F4FEC">
      <w:pPr>
        <w:rPr>
          <w:sz w:val="12"/>
          <w:szCs w:val="12"/>
        </w:rPr>
      </w:pPr>
      <w:r w:rsidRPr="005F5DC1">
        <w:rPr>
          <w:sz w:val="12"/>
          <w:szCs w:val="12"/>
        </w:rPr>
        <w:t>The influence of illiberalism in Trump’s foreign policy can be seen in his approach to democratic allies and authoritarian rivals. Many critics have noted that he effectively reversed the traditional pattern of supporting friendly democracies and isolating authoritarian rivals. He treats long-standing allies such as Canada, France and the United Kingdom as if they have accepted a subordinate status in a hierarchy dominated by the United States. When Trump threatens firm allies like Germany for their failure to ‘pay’ for their defence, he belittles them as though they were mere appendages of American power. In adopting an entirely transactional approach to alliances, he echoes his predecessors’ discomforts about burden-sharing without making any conscientious effort to persuade allies to increase their commitments. Thus, Trump’s behaviour erodes the hierarchical element of the liberal order, abandoning the procedures and atmospherics of consent that rendered it tolerable and disregarding the autonomy and preferences of other states, much as authoritarian great powers like China have treated their tributary states.</w:t>
      </w:r>
    </w:p>
    <w:p w14:paraId="09EA79C0" w14:textId="77777777" w:rsidR="000F4FEC" w:rsidRPr="005F5DC1" w:rsidRDefault="000F4FEC" w:rsidP="000F4FEC">
      <w:pPr>
        <w:rPr>
          <w:sz w:val="12"/>
          <w:szCs w:val="12"/>
        </w:rPr>
      </w:pPr>
      <w:r w:rsidRPr="005F5DC1">
        <w:rPr>
          <w:sz w:val="12"/>
          <w:szCs w:val="12"/>
        </w:rPr>
        <w:t>Trump has also shown far greater contempt for established institutions than his predecessors have done. Granted, many presidents have sidelined the UN and other multilateral institutions when they have stood in the way of American objectives, and when expeditious have sought to extend American influence through such institutions. Trump, however, has tried to hold them hostage to American demands by denying their legitimacy, threatening their funding or withdrawing from them outright. His approach derives from the illiberal presumption that dominant states call all the shots all the time. Trump sees value in international institutions only insofar as they act in accord with and amplify American power. 55</w:t>
      </w:r>
    </w:p>
    <w:p w14:paraId="034D8250" w14:textId="77777777" w:rsidR="000F4FEC" w:rsidRPr="005F5DC1" w:rsidRDefault="000F4FEC" w:rsidP="000F4FEC">
      <w:pPr>
        <w:rPr>
          <w:sz w:val="12"/>
          <w:szCs w:val="12"/>
        </w:rPr>
      </w:pPr>
      <w:r w:rsidRPr="005F5DC1">
        <w:rPr>
          <w:sz w:val="12"/>
          <w:szCs w:val="12"/>
        </w:rPr>
        <w:t>Finally, Trump’s conduct appeared to mimic the illiberalism of Russia, China and other authoritarian states in his celebration of nationalism and naked self-interest. Some have described Trump’s foreign policy as ‘illiberal hegemony’ because it abandoned efforts to spread democracy. 56 Trump did not accept the traditional liberal presupposition that a state’s regime type is relevant to its foreign-policy orientation, according no special status to democracies or the US itself. In 2017, President Trump remarked in a CNN interview that ‘there are a lot of killers. You think our country’s so innocent?’ 57 Implicitly, Trump’s foreign policy emphasised an organic conception of the nation and defended any actions to protect it as natural and inevitable. This explains Trump’s call for a ‘great awakening of nations, for the revival of their spirits, their pride, their people and their patriotism’. 58 A corollary was that, as one of his advisers remarked, liberal internationalism was ‘well past the point of diminishing returns’ and that states should act unashamedly in the interest of their nation. 59 This is more than just cold-blooded realism; in Trump’s hands, it amounts to a licence to do whatever is needed to protect the dominant group, including restrictions on immigration or crackdowns on minorities. Trump’s denial of liberal norms in favour of a chauvinistic conception of the nation also was at the root of US Secretary of State Pompeo’s making the validity of human rights conditional on their alignment with foundational American beliefs. 60 This redefinition places the US closer to China and other illiberal states, many of which have rejected universal definitions of human rights on the same grounds.</w:t>
      </w:r>
    </w:p>
    <w:p w14:paraId="4F8CD615" w14:textId="77777777" w:rsidR="000F4FEC" w:rsidRPr="005F5DC1" w:rsidRDefault="000F4FEC" w:rsidP="000F4FEC">
      <w:pPr>
        <w:rPr>
          <w:sz w:val="16"/>
        </w:rPr>
      </w:pPr>
      <w:r w:rsidRPr="005F5DC1">
        <w:rPr>
          <w:sz w:val="16"/>
        </w:rPr>
        <w:t xml:space="preserve">While </w:t>
      </w:r>
      <w:r w:rsidRPr="009245C3">
        <w:rPr>
          <w:rStyle w:val="StyleUnderline"/>
          <w:highlight w:val="green"/>
        </w:rPr>
        <w:t>illiberalism</w:t>
      </w:r>
      <w:r w:rsidRPr="005F5DC1">
        <w:rPr>
          <w:sz w:val="16"/>
        </w:rPr>
        <w:t xml:space="preserve"> has manifested itself during previous administrations, only with Trump did it become the central thrust of US foreign policy. It has </w:t>
      </w:r>
      <w:r w:rsidRPr="009245C3">
        <w:rPr>
          <w:rStyle w:val="StyleUnderline"/>
          <w:highlight w:val="green"/>
        </w:rPr>
        <w:t xml:space="preserve">diminished </w:t>
      </w:r>
      <w:r w:rsidRPr="009245C3">
        <w:rPr>
          <w:rStyle w:val="Emphasis"/>
          <w:highlight w:val="green"/>
        </w:rPr>
        <w:t>America’s rep</w:t>
      </w:r>
      <w:r w:rsidRPr="0021545A">
        <w:rPr>
          <w:rStyle w:val="Emphasis"/>
        </w:rPr>
        <w:t>utation</w:t>
      </w:r>
      <w:r w:rsidRPr="005F5DC1">
        <w:rPr>
          <w:rStyle w:val="StyleUnderline"/>
        </w:rPr>
        <w:t xml:space="preserve"> but also its </w:t>
      </w:r>
      <w:r w:rsidRPr="0021545A">
        <w:rPr>
          <w:rStyle w:val="Emphasis"/>
        </w:rPr>
        <w:t>power</w:t>
      </w:r>
      <w:r w:rsidRPr="005F5DC1">
        <w:rPr>
          <w:rStyle w:val="StyleUnderline"/>
        </w:rPr>
        <w:t>, for as</w:t>
      </w:r>
      <w:r w:rsidRPr="005F5DC1">
        <w:rPr>
          <w:sz w:val="16"/>
        </w:rPr>
        <w:t xml:space="preserve"> </w:t>
      </w:r>
      <w:r w:rsidRPr="005F5DC1">
        <w:rPr>
          <w:sz w:val="16"/>
        </w:rPr>
        <w:lastRenderedPageBreak/>
        <w:t xml:space="preserve">Hannah </w:t>
      </w:r>
      <w:r w:rsidRPr="0021545A">
        <w:rPr>
          <w:rStyle w:val="Emphasis"/>
        </w:rPr>
        <w:t>Arendt</w:t>
      </w:r>
      <w:r w:rsidRPr="005F5DC1">
        <w:rPr>
          <w:sz w:val="16"/>
        </w:rPr>
        <w:t xml:space="preserve"> long ago </w:t>
      </w:r>
      <w:r w:rsidRPr="005F5DC1">
        <w:rPr>
          <w:rStyle w:val="StyleUnderline"/>
        </w:rPr>
        <w:t>noted, power diminishes</w:t>
      </w:r>
      <w:r w:rsidRPr="005F5DC1">
        <w:rPr>
          <w:sz w:val="16"/>
        </w:rPr>
        <w:t xml:space="preserve"> </w:t>
      </w:r>
      <w:r w:rsidRPr="005F5DC1">
        <w:rPr>
          <w:rStyle w:val="StyleUnderline"/>
        </w:rPr>
        <w:t>when it is used for domination</w:t>
      </w:r>
      <w:r w:rsidRPr="005F5DC1">
        <w:rPr>
          <w:sz w:val="16"/>
        </w:rPr>
        <w:t xml:space="preserve">. </w:t>
      </w:r>
      <w:r w:rsidRPr="005F5DC1">
        <w:rPr>
          <w:rStyle w:val="StyleUnderline"/>
        </w:rPr>
        <w:t>Its gravest effect has been on the liberal order</w:t>
      </w:r>
      <w:r w:rsidRPr="005F5DC1">
        <w:rPr>
          <w:sz w:val="16"/>
        </w:rPr>
        <w:t xml:space="preserve">. </w:t>
      </w:r>
      <w:r w:rsidRPr="009245C3">
        <w:rPr>
          <w:rStyle w:val="StyleUnderline"/>
          <w:highlight w:val="green"/>
        </w:rPr>
        <w:t>Shredding</w:t>
      </w:r>
      <w:r w:rsidRPr="005F5DC1">
        <w:rPr>
          <w:sz w:val="16"/>
        </w:rPr>
        <w:t xml:space="preserve"> </w:t>
      </w:r>
      <w:r w:rsidRPr="009245C3">
        <w:rPr>
          <w:rStyle w:val="Emphasis"/>
          <w:highlight w:val="green"/>
        </w:rPr>
        <w:t>norms</w:t>
      </w:r>
      <w:r w:rsidRPr="005F5DC1">
        <w:rPr>
          <w:rStyle w:val="StyleUnderline"/>
        </w:rPr>
        <w:t xml:space="preserve"> and institutions, </w:t>
      </w:r>
      <w:r w:rsidRPr="009245C3">
        <w:rPr>
          <w:rStyle w:val="StyleUnderline"/>
          <w:highlight w:val="green"/>
        </w:rPr>
        <w:t>denigrating</w:t>
      </w:r>
      <w:r w:rsidRPr="005F5DC1">
        <w:rPr>
          <w:sz w:val="16"/>
        </w:rPr>
        <w:t xml:space="preserve"> the </w:t>
      </w:r>
      <w:r w:rsidRPr="005F5DC1">
        <w:rPr>
          <w:rStyle w:val="StyleUnderline"/>
        </w:rPr>
        <w:t xml:space="preserve">value of </w:t>
      </w:r>
      <w:r w:rsidRPr="0021545A">
        <w:rPr>
          <w:rStyle w:val="Emphasis"/>
        </w:rPr>
        <w:t xml:space="preserve">international </w:t>
      </w:r>
      <w:r w:rsidRPr="009245C3">
        <w:rPr>
          <w:rStyle w:val="Emphasis"/>
          <w:highlight w:val="green"/>
        </w:rPr>
        <w:t>public goods</w:t>
      </w:r>
      <w:r w:rsidRPr="005F5DC1">
        <w:rPr>
          <w:rStyle w:val="StyleUnderline"/>
        </w:rPr>
        <w:t xml:space="preserve"> and</w:t>
      </w:r>
      <w:r w:rsidRPr="005F5DC1">
        <w:rPr>
          <w:sz w:val="16"/>
        </w:rPr>
        <w:t xml:space="preserve"> </w:t>
      </w:r>
      <w:r w:rsidRPr="005F5DC1">
        <w:rPr>
          <w:rStyle w:val="StyleUnderline"/>
        </w:rPr>
        <w:t>celebrating</w:t>
      </w:r>
      <w:r w:rsidRPr="005F5DC1">
        <w:rPr>
          <w:sz w:val="16"/>
        </w:rPr>
        <w:t xml:space="preserve"> America’s </w:t>
      </w:r>
      <w:r w:rsidRPr="0021545A">
        <w:rPr>
          <w:rStyle w:val="Emphasis"/>
        </w:rPr>
        <w:t>unilateral military power</w:t>
      </w:r>
      <w:r w:rsidRPr="005F5DC1">
        <w:rPr>
          <w:sz w:val="16"/>
        </w:rPr>
        <w:t xml:space="preserve">, </w:t>
      </w:r>
      <w:r w:rsidRPr="005F5DC1">
        <w:rPr>
          <w:rStyle w:val="StyleUnderline"/>
        </w:rPr>
        <w:t xml:space="preserve">Trump offered </w:t>
      </w:r>
      <w:r w:rsidRPr="0021545A">
        <w:rPr>
          <w:rStyle w:val="Emphasis"/>
        </w:rPr>
        <w:t>little incentive</w:t>
      </w:r>
      <w:r w:rsidRPr="005F5DC1">
        <w:rPr>
          <w:sz w:val="16"/>
        </w:rPr>
        <w:t xml:space="preserve"> for states </w:t>
      </w:r>
      <w:r w:rsidRPr="005F5DC1">
        <w:rPr>
          <w:rStyle w:val="StyleUnderline"/>
        </w:rPr>
        <w:t>to</w:t>
      </w:r>
      <w:r w:rsidRPr="005F5DC1">
        <w:rPr>
          <w:sz w:val="16"/>
        </w:rPr>
        <w:t xml:space="preserve"> </w:t>
      </w:r>
      <w:r w:rsidRPr="005F5DC1">
        <w:rPr>
          <w:rStyle w:val="StyleUnderline"/>
        </w:rPr>
        <w:t>accede to a</w:t>
      </w:r>
      <w:r w:rsidRPr="005F5DC1">
        <w:rPr>
          <w:sz w:val="16"/>
        </w:rPr>
        <w:t xml:space="preserve"> thick </w:t>
      </w:r>
      <w:r w:rsidRPr="005F5DC1">
        <w:rPr>
          <w:rStyle w:val="StyleUnderline"/>
        </w:rPr>
        <w:t>liberal order</w:t>
      </w:r>
      <w:r w:rsidRPr="005F5DC1">
        <w:rPr>
          <w:sz w:val="16"/>
        </w:rPr>
        <w:t xml:space="preserve"> that grants exceptional privileges to the United States. 61 In effect, he allowed the mask to slip, advertising the liberal order’s brutality but offering few reasons to accept its continuance.</w:t>
      </w:r>
    </w:p>
    <w:p w14:paraId="68FDC51C" w14:textId="77777777" w:rsidR="000F4FEC" w:rsidRPr="005F5DC1" w:rsidRDefault="000F4FEC" w:rsidP="000F4FEC">
      <w:pPr>
        <w:rPr>
          <w:sz w:val="16"/>
        </w:rPr>
      </w:pPr>
      <w:r w:rsidRPr="005F5DC1">
        <w:rPr>
          <w:sz w:val="16"/>
        </w:rPr>
        <w:t>The case for reform</w:t>
      </w:r>
    </w:p>
    <w:p w14:paraId="6A7FC013" w14:textId="77777777" w:rsidR="000F4FEC" w:rsidRPr="004E77DF" w:rsidRDefault="000F4FEC" w:rsidP="000F4FEC">
      <w:pPr>
        <w:rPr>
          <w:sz w:val="16"/>
        </w:rPr>
      </w:pPr>
      <w:r w:rsidRPr="004E77DF">
        <w:rPr>
          <w:sz w:val="16"/>
        </w:rPr>
        <w:t xml:space="preserve">The </w:t>
      </w:r>
      <w:r w:rsidRPr="0021545A">
        <w:rPr>
          <w:rStyle w:val="Emphasis"/>
        </w:rPr>
        <w:t>U</w:t>
      </w:r>
      <w:r w:rsidRPr="004E77DF">
        <w:rPr>
          <w:rStyle w:val="StyleUnderline"/>
        </w:rPr>
        <w:t xml:space="preserve">nited </w:t>
      </w:r>
      <w:r w:rsidRPr="0021545A">
        <w:rPr>
          <w:rStyle w:val="Emphasis"/>
        </w:rPr>
        <w:t>S</w:t>
      </w:r>
      <w:r w:rsidRPr="004E77DF">
        <w:rPr>
          <w:rStyle w:val="StyleUnderline"/>
        </w:rPr>
        <w:t xml:space="preserve">tates’ </w:t>
      </w:r>
      <w:r w:rsidRPr="009245C3">
        <w:rPr>
          <w:rStyle w:val="StyleUnderline"/>
          <w:highlight w:val="green"/>
        </w:rPr>
        <w:t>descent</w:t>
      </w:r>
      <w:r w:rsidRPr="0021545A">
        <w:rPr>
          <w:rStyle w:val="StyleUnderline"/>
        </w:rPr>
        <w:t xml:space="preserve"> into</w:t>
      </w:r>
      <w:r w:rsidRPr="0021545A">
        <w:rPr>
          <w:rStyle w:val="Emphasis"/>
        </w:rPr>
        <w:t xml:space="preserve"> illiberalism</w:t>
      </w:r>
      <w:r w:rsidRPr="004E77DF">
        <w:rPr>
          <w:rStyle w:val="StyleUnderline"/>
        </w:rPr>
        <w:t xml:space="preserve"> and</w:t>
      </w:r>
      <w:r w:rsidRPr="004E77DF">
        <w:rPr>
          <w:sz w:val="16"/>
        </w:rPr>
        <w:t xml:space="preserve"> the </w:t>
      </w:r>
      <w:r w:rsidRPr="0025000F">
        <w:rPr>
          <w:rStyle w:val="StyleUnderline"/>
        </w:rPr>
        <w:t>growin</w:t>
      </w:r>
      <w:r w:rsidRPr="004E77DF">
        <w:rPr>
          <w:rStyle w:val="StyleUnderline"/>
        </w:rPr>
        <w:t xml:space="preserve">g </w:t>
      </w:r>
      <w:r w:rsidRPr="0021545A">
        <w:rPr>
          <w:rStyle w:val="Emphasis"/>
        </w:rPr>
        <w:t>assertiveness</w:t>
      </w:r>
      <w:r w:rsidRPr="004E77DF">
        <w:rPr>
          <w:rStyle w:val="StyleUnderline"/>
        </w:rPr>
        <w:t xml:space="preserve"> of Russia and China are yielding an illiberal order </w:t>
      </w:r>
      <w:r w:rsidRPr="0021545A">
        <w:rPr>
          <w:rStyle w:val="Emphasis"/>
        </w:rPr>
        <w:t>distinguished by renewed</w:t>
      </w:r>
      <w:r w:rsidRPr="004E77DF">
        <w:rPr>
          <w:rStyle w:val="StyleUnderline"/>
        </w:rPr>
        <w:t xml:space="preserve"> efforts to establish </w:t>
      </w:r>
      <w:r w:rsidRPr="0021545A">
        <w:rPr>
          <w:rStyle w:val="Emphasis"/>
        </w:rPr>
        <w:t>regional hierarchies</w:t>
      </w:r>
      <w:r w:rsidRPr="004E77DF">
        <w:rPr>
          <w:sz w:val="16"/>
        </w:rPr>
        <w:t xml:space="preserve">, the </w:t>
      </w:r>
      <w:r w:rsidRPr="004E77DF">
        <w:rPr>
          <w:rStyle w:val="StyleUnderline"/>
        </w:rPr>
        <w:t>weakening and supplanting</w:t>
      </w:r>
      <w:r w:rsidRPr="004E77DF">
        <w:rPr>
          <w:sz w:val="16"/>
        </w:rPr>
        <w:t xml:space="preserve"> of US-led </w:t>
      </w:r>
      <w:r w:rsidRPr="004E77DF">
        <w:rPr>
          <w:rStyle w:val="StyleUnderline"/>
        </w:rPr>
        <w:t>global institutions, and the</w:t>
      </w:r>
      <w:r w:rsidRPr="004E77DF">
        <w:rPr>
          <w:sz w:val="16"/>
        </w:rPr>
        <w:t xml:space="preserve"> </w:t>
      </w:r>
      <w:r w:rsidRPr="004E77DF">
        <w:rPr>
          <w:rStyle w:val="StyleUnderline"/>
        </w:rPr>
        <w:t>propagation of illiberal values</w:t>
      </w:r>
      <w:r w:rsidRPr="004E77DF">
        <w:rPr>
          <w:sz w:val="16"/>
        </w:rPr>
        <w:t xml:space="preserve">. These </w:t>
      </w:r>
      <w:r w:rsidRPr="0021545A">
        <w:rPr>
          <w:rStyle w:val="StyleUnderline"/>
        </w:rPr>
        <w:t xml:space="preserve">changes are </w:t>
      </w:r>
      <w:r w:rsidRPr="009245C3">
        <w:rPr>
          <w:rStyle w:val="Emphasis"/>
          <w:highlight w:val="green"/>
        </w:rPr>
        <w:t>reset</w:t>
      </w:r>
      <w:r w:rsidRPr="0021545A">
        <w:rPr>
          <w:rStyle w:val="Emphasis"/>
        </w:rPr>
        <w:t>ting</w:t>
      </w:r>
      <w:r w:rsidRPr="004E77DF">
        <w:rPr>
          <w:sz w:val="16"/>
        </w:rPr>
        <w:t xml:space="preserve"> the </w:t>
      </w:r>
      <w:r w:rsidRPr="004E77DF">
        <w:rPr>
          <w:rStyle w:val="StyleUnderline"/>
        </w:rPr>
        <w:t>ways in which states</w:t>
      </w:r>
      <w:r w:rsidRPr="004E77DF">
        <w:rPr>
          <w:sz w:val="16"/>
        </w:rPr>
        <w:t xml:space="preserve"> </w:t>
      </w:r>
      <w:r w:rsidRPr="004E77DF">
        <w:rPr>
          <w:rStyle w:val="StyleUnderline"/>
        </w:rPr>
        <w:t>compete</w:t>
      </w:r>
      <w:r w:rsidRPr="004E77DF">
        <w:rPr>
          <w:sz w:val="16"/>
        </w:rPr>
        <w:t xml:space="preserve">, as evidenced by the increase in scope and frequency of tactics such as cyber warfare, subversion and disinformation, designed to sow discord in democratic political systems. 62 Over time, the </w:t>
      </w:r>
      <w:r w:rsidRPr="004E77DF">
        <w:rPr>
          <w:rStyle w:val="StyleUnderline"/>
        </w:rPr>
        <w:t xml:space="preserve">rules, norms and institutions that </w:t>
      </w:r>
      <w:r w:rsidRPr="0021545A">
        <w:rPr>
          <w:rStyle w:val="Emphasis"/>
        </w:rPr>
        <w:t xml:space="preserve">marked </w:t>
      </w:r>
      <w:r w:rsidRPr="009245C3">
        <w:rPr>
          <w:rStyle w:val="Emphasis"/>
          <w:highlight w:val="green"/>
        </w:rPr>
        <w:t>the liberal order</w:t>
      </w:r>
      <w:r w:rsidRPr="004E77DF">
        <w:rPr>
          <w:sz w:val="16"/>
        </w:rPr>
        <w:t xml:space="preserve"> will </w:t>
      </w:r>
      <w:r w:rsidRPr="004E77DF">
        <w:rPr>
          <w:rStyle w:val="StyleUnderline"/>
        </w:rPr>
        <w:t>atrophy and give way</w:t>
      </w:r>
      <w:r w:rsidRPr="004E77DF">
        <w:rPr>
          <w:sz w:val="16"/>
        </w:rPr>
        <w:t xml:space="preserve"> to ones that formally protect state sovereignty but turn a blind eye to subversion.</w:t>
      </w:r>
    </w:p>
    <w:p w14:paraId="41F8913D" w14:textId="77777777" w:rsidR="000F4FEC" w:rsidRPr="004E77DF" w:rsidRDefault="000F4FEC" w:rsidP="000F4FEC">
      <w:pPr>
        <w:rPr>
          <w:sz w:val="16"/>
        </w:rPr>
      </w:pPr>
      <w:r w:rsidRPr="004E77DF">
        <w:rPr>
          <w:sz w:val="16"/>
        </w:rPr>
        <w:t xml:space="preserve">For the United States, already marked by deep dysfunction and an illiberal Republican Party, </w:t>
      </w:r>
      <w:r w:rsidRPr="004E77DF">
        <w:rPr>
          <w:rStyle w:val="StyleUnderline"/>
        </w:rPr>
        <w:t xml:space="preserve">such a world presents a </w:t>
      </w:r>
      <w:r w:rsidRPr="0021545A">
        <w:rPr>
          <w:rStyle w:val="Emphasis"/>
        </w:rPr>
        <w:t>dangerous temptation</w:t>
      </w:r>
      <w:r w:rsidRPr="004E77DF">
        <w:rPr>
          <w:sz w:val="16"/>
        </w:rPr>
        <w:t xml:space="preserve">. The </w:t>
      </w:r>
      <w:r w:rsidRPr="009245C3">
        <w:rPr>
          <w:rStyle w:val="StyleUnderline"/>
          <w:highlight w:val="green"/>
        </w:rPr>
        <w:t xml:space="preserve">country could continue to </w:t>
      </w:r>
      <w:r w:rsidRPr="009245C3">
        <w:rPr>
          <w:rStyle w:val="Emphasis"/>
          <w:highlight w:val="green"/>
        </w:rPr>
        <w:t>drift</w:t>
      </w:r>
      <w:r w:rsidRPr="0021545A">
        <w:rPr>
          <w:rStyle w:val="Emphasis"/>
        </w:rPr>
        <w:t xml:space="preserve"> in an illiberal</w:t>
      </w:r>
      <w:r w:rsidRPr="004E77DF">
        <w:rPr>
          <w:rStyle w:val="StyleUnderline"/>
        </w:rPr>
        <w:t xml:space="preserve"> </w:t>
      </w:r>
      <w:r w:rsidRPr="0021545A">
        <w:rPr>
          <w:rStyle w:val="Emphasis"/>
        </w:rPr>
        <w:t>direction</w:t>
      </w:r>
      <w:r w:rsidRPr="004E77DF">
        <w:rPr>
          <w:rStyle w:val="StyleUnderline"/>
        </w:rPr>
        <w:t>, becoming</w:t>
      </w:r>
      <w:r w:rsidRPr="004E77DF">
        <w:rPr>
          <w:sz w:val="16"/>
        </w:rPr>
        <w:t xml:space="preserve"> more </w:t>
      </w:r>
      <w:r w:rsidRPr="004E77DF">
        <w:rPr>
          <w:rStyle w:val="StyleUnderline"/>
        </w:rPr>
        <w:t xml:space="preserve">like </w:t>
      </w:r>
      <w:r w:rsidRPr="0021545A">
        <w:rPr>
          <w:rStyle w:val="Emphasis"/>
        </w:rPr>
        <w:t>Russia</w:t>
      </w:r>
      <w:r w:rsidRPr="004E77DF">
        <w:rPr>
          <w:rStyle w:val="StyleUnderline"/>
        </w:rPr>
        <w:t xml:space="preserve"> and </w:t>
      </w:r>
      <w:r w:rsidRPr="0021545A">
        <w:rPr>
          <w:rStyle w:val="Emphasis"/>
        </w:rPr>
        <w:t>China</w:t>
      </w:r>
      <w:r w:rsidRPr="004E77DF">
        <w:rPr>
          <w:sz w:val="16"/>
        </w:rPr>
        <w:t xml:space="preserve"> in the contest for global influence </w:t>
      </w:r>
      <w:r w:rsidRPr="004E77DF">
        <w:rPr>
          <w:rStyle w:val="StyleUnderline"/>
        </w:rPr>
        <w:t>as it ceases to uphold and defend existing institutions</w:t>
      </w:r>
      <w:r w:rsidRPr="004E77DF">
        <w:rPr>
          <w:sz w:val="16"/>
        </w:rPr>
        <w:t xml:space="preserve">. Doing so might yield some short-term benefits: an unconstrained US could shake down allies for greater burden-sharing and more advantageous trade deals, manipulate global institutions and – as it often did in the Cold War – underwrite authoritarian and illiberal governments to advance its own interests. Such </w:t>
      </w:r>
      <w:r w:rsidRPr="004E77DF">
        <w:rPr>
          <w:rStyle w:val="StyleUnderline"/>
        </w:rPr>
        <w:t>measures might</w:t>
      </w:r>
      <w:r w:rsidRPr="004E77DF">
        <w:rPr>
          <w:sz w:val="16"/>
        </w:rPr>
        <w:t xml:space="preserve"> allow it to </w:t>
      </w:r>
      <w:r w:rsidRPr="0021545A">
        <w:rPr>
          <w:rStyle w:val="Emphasis"/>
        </w:rPr>
        <w:t>compete</w:t>
      </w:r>
      <w:r w:rsidRPr="004E77DF">
        <w:rPr>
          <w:sz w:val="16"/>
        </w:rPr>
        <w:t xml:space="preserve"> with Russia and China effectively, </w:t>
      </w:r>
      <w:r w:rsidRPr="004E77DF">
        <w:rPr>
          <w:rStyle w:val="StyleUnderline"/>
        </w:rPr>
        <w:t xml:space="preserve">but </w:t>
      </w:r>
      <w:r w:rsidRPr="009245C3">
        <w:rPr>
          <w:rStyle w:val="StyleUnderline"/>
          <w:highlight w:val="green"/>
        </w:rPr>
        <w:t>at the cost of</w:t>
      </w:r>
      <w:r w:rsidRPr="004E77DF">
        <w:rPr>
          <w:rStyle w:val="StyleUnderline"/>
        </w:rPr>
        <w:t xml:space="preserve"> </w:t>
      </w:r>
      <w:r w:rsidRPr="009245C3">
        <w:rPr>
          <w:rStyle w:val="StyleUnderline"/>
          <w:highlight w:val="green"/>
        </w:rPr>
        <w:t>consolidating</w:t>
      </w:r>
      <w:r w:rsidRPr="0021545A">
        <w:rPr>
          <w:rStyle w:val="StyleUnderline"/>
        </w:rPr>
        <w:t xml:space="preserve"> the</w:t>
      </w:r>
      <w:r w:rsidRPr="0021545A">
        <w:rPr>
          <w:rStyle w:val="Emphasis"/>
        </w:rPr>
        <w:t xml:space="preserve"> </w:t>
      </w:r>
      <w:r w:rsidRPr="009245C3">
        <w:rPr>
          <w:rStyle w:val="Emphasis"/>
          <w:highlight w:val="green"/>
        </w:rPr>
        <w:t>illiberal order</w:t>
      </w:r>
      <w:r w:rsidRPr="009245C3">
        <w:rPr>
          <w:rStyle w:val="StyleUnderline"/>
          <w:highlight w:val="green"/>
        </w:rPr>
        <w:t>, fracturing</w:t>
      </w:r>
      <w:r w:rsidRPr="009245C3">
        <w:rPr>
          <w:rStyle w:val="Emphasis"/>
          <w:highlight w:val="green"/>
        </w:rPr>
        <w:t xml:space="preserve"> alliances</w:t>
      </w:r>
      <w:r w:rsidRPr="009245C3">
        <w:rPr>
          <w:rStyle w:val="StyleUnderline"/>
          <w:highlight w:val="green"/>
        </w:rPr>
        <w:t>, permanently [destroying]</w:t>
      </w:r>
      <w:r w:rsidRPr="004E77DF">
        <w:rPr>
          <w:sz w:val="16"/>
        </w:rPr>
        <w:t xml:space="preserve"> </w:t>
      </w:r>
      <w:r w:rsidRPr="004E77DF">
        <w:rPr>
          <w:strike/>
          <w:sz w:val="16"/>
        </w:rPr>
        <w:t>disabling</w:t>
      </w:r>
      <w:r w:rsidRPr="004E77DF">
        <w:rPr>
          <w:sz w:val="16"/>
        </w:rPr>
        <w:t xml:space="preserve"> many </w:t>
      </w:r>
      <w:r w:rsidRPr="009245C3">
        <w:rPr>
          <w:rStyle w:val="Emphasis"/>
          <w:highlight w:val="green"/>
        </w:rPr>
        <w:t>global institutions</w:t>
      </w:r>
      <w:r w:rsidRPr="004E77DF">
        <w:rPr>
          <w:rStyle w:val="StyleUnderline"/>
        </w:rPr>
        <w:t xml:space="preserve"> and squandering</w:t>
      </w:r>
      <w:r w:rsidRPr="004E77DF">
        <w:rPr>
          <w:sz w:val="16"/>
        </w:rPr>
        <w:t xml:space="preserve"> whatever </w:t>
      </w:r>
      <w:r w:rsidRPr="0021545A">
        <w:rPr>
          <w:rStyle w:val="Emphasis"/>
        </w:rPr>
        <w:t>moral legitimacy</w:t>
      </w:r>
      <w:r w:rsidRPr="004E77DF">
        <w:rPr>
          <w:sz w:val="16"/>
        </w:rPr>
        <w:t xml:space="preserve"> the US still possesses.</w:t>
      </w:r>
    </w:p>
    <w:p w14:paraId="77E8A00E" w14:textId="77777777" w:rsidR="000F4FEC" w:rsidRPr="00EE1B6D" w:rsidRDefault="000F4FEC" w:rsidP="000F4FEC">
      <w:pPr>
        <w:rPr>
          <w:sz w:val="16"/>
        </w:rPr>
      </w:pPr>
      <w:r w:rsidRPr="004E77DF">
        <w:rPr>
          <w:sz w:val="16"/>
        </w:rPr>
        <w:t xml:space="preserve">The </w:t>
      </w:r>
      <w:r w:rsidRPr="004E77DF">
        <w:rPr>
          <w:rStyle w:val="StyleUnderline"/>
        </w:rPr>
        <w:t xml:space="preserve">obvious </w:t>
      </w:r>
      <w:r w:rsidRPr="009245C3">
        <w:rPr>
          <w:rStyle w:val="StyleUnderline"/>
          <w:highlight w:val="green"/>
        </w:rPr>
        <w:t>alt</w:t>
      </w:r>
      <w:r w:rsidRPr="004E77DF">
        <w:rPr>
          <w:rStyle w:val="StyleUnderline"/>
        </w:rPr>
        <w:t xml:space="preserve">ernative </w:t>
      </w:r>
      <w:r w:rsidRPr="009245C3">
        <w:rPr>
          <w:rStyle w:val="StyleUnderline"/>
          <w:highlight w:val="green"/>
        </w:rPr>
        <w:t>is</w:t>
      </w:r>
      <w:r w:rsidRPr="004E77DF">
        <w:rPr>
          <w:rStyle w:val="StyleUnderline"/>
        </w:rPr>
        <w:t xml:space="preserve"> to attempt to </w:t>
      </w:r>
      <w:r w:rsidRPr="0021545A">
        <w:rPr>
          <w:rStyle w:val="Emphasis"/>
        </w:rPr>
        <w:t xml:space="preserve">return to </w:t>
      </w:r>
      <w:r w:rsidRPr="009245C3">
        <w:rPr>
          <w:rStyle w:val="Emphasis"/>
          <w:highlight w:val="green"/>
        </w:rPr>
        <w:t>the status quo ante</w:t>
      </w:r>
      <w:r w:rsidRPr="004E77DF">
        <w:rPr>
          <w:rStyle w:val="StyleUnderline"/>
        </w:rPr>
        <w:t xml:space="preserve"> and restore the</w:t>
      </w:r>
      <w:r w:rsidRPr="004E77DF">
        <w:rPr>
          <w:sz w:val="16"/>
        </w:rPr>
        <w:t xml:space="preserve"> </w:t>
      </w:r>
      <w:r w:rsidRPr="004E77DF">
        <w:rPr>
          <w:rStyle w:val="StyleUnderline"/>
        </w:rPr>
        <w:t>liberal order</w:t>
      </w:r>
      <w:r w:rsidRPr="004E77DF">
        <w:rPr>
          <w:sz w:val="16"/>
        </w:rPr>
        <w:t xml:space="preserve"> that existed during the Obama administration, </w:t>
      </w:r>
      <w:r w:rsidRPr="004E77DF">
        <w:rPr>
          <w:rStyle w:val="StyleUnderline"/>
        </w:rPr>
        <w:t>as</w:t>
      </w:r>
      <w:r w:rsidRPr="004E77DF">
        <w:rPr>
          <w:sz w:val="16"/>
        </w:rPr>
        <w:t xml:space="preserve"> Joe </w:t>
      </w:r>
      <w:r w:rsidRPr="0021545A">
        <w:rPr>
          <w:rStyle w:val="Emphasis"/>
        </w:rPr>
        <w:t>Biden</w:t>
      </w:r>
      <w:r w:rsidRPr="004E77DF">
        <w:rPr>
          <w:sz w:val="16"/>
        </w:rPr>
        <w:t xml:space="preserve"> has </w:t>
      </w:r>
      <w:r w:rsidRPr="004E77DF">
        <w:rPr>
          <w:rStyle w:val="StyleUnderline"/>
        </w:rPr>
        <w:t>pledged to</w:t>
      </w:r>
      <w:r w:rsidRPr="004E77DF">
        <w:rPr>
          <w:sz w:val="16"/>
        </w:rPr>
        <w:t xml:space="preserve"> </w:t>
      </w:r>
      <w:r w:rsidRPr="00A85F07">
        <w:rPr>
          <w:sz w:val="16"/>
          <w:szCs w:val="16"/>
        </w:rPr>
        <w:t>do. This</w:t>
      </w:r>
      <w:r w:rsidRPr="004E77DF">
        <w:rPr>
          <w:sz w:val="16"/>
        </w:rPr>
        <w:t xml:space="preserve"> policy of </w:t>
      </w:r>
      <w:r w:rsidRPr="004E77DF">
        <w:rPr>
          <w:rStyle w:val="StyleUnderline"/>
        </w:rPr>
        <w:t xml:space="preserve">restoration is </w:t>
      </w:r>
      <w:r w:rsidRPr="0021545A">
        <w:rPr>
          <w:rStyle w:val="Emphasis"/>
        </w:rPr>
        <w:t>naturally</w:t>
      </w:r>
      <w:r w:rsidRPr="004E77DF">
        <w:rPr>
          <w:rStyle w:val="StyleUnderline"/>
        </w:rPr>
        <w:t xml:space="preserve"> attractive</w:t>
      </w:r>
      <w:r w:rsidRPr="004E77DF">
        <w:rPr>
          <w:sz w:val="16"/>
        </w:rPr>
        <w:t xml:space="preserve">, as it casts Trump as an aberration and allows the US to reclaim the mantle of world leadership. </w:t>
      </w:r>
      <w:r w:rsidRPr="004E77DF">
        <w:rPr>
          <w:rStyle w:val="StyleUnderline"/>
        </w:rPr>
        <w:t xml:space="preserve">But it is </w:t>
      </w:r>
      <w:r w:rsidRPr="009245C3">
        <w:rPr>
          <w:rStyle w:val="StyleUnderline"/>
          <w:highlight w:val="green"/>
        </w:rPr>
        <w:t>not clear that</w:t>
      </w:r>
      <w:r w:rsidRPr="004E77DF">
        <w:rPr>
          <w:sz w:val="16"/>
        </w:rPr>
        <w:t xml:space="preserve"> </w:t>
      </w:r>
      <w:r w:rsidRPr="0021545A">
        <w:rPr>
          <w:rStyle w:val="Emphasis"/>
        </w:rPr>
        <w:t xml:space="preserve">durable restoration </w:t>
      </w:r>
      <w:r w:rsidRPr="009245C3">
        <w:rPr>
          <w:rStyle w:val="Emphasis"/>
          <w:highlight w:val="green"/>
        </w:rPr>
        <w:t>is possible</w:t>
      </w:r>
      <w:r w:rsidRPr="004E77DF">
        <w:rPr>
          <w:sz w:val="16"/>
        </w:rPr>
        <w:t xml:space="preserve">. Many allies have come to distrust the US due to its erratic policies and contemptuous behaviour. Given the current levels of domestic political polarisation and institutional dysfunction, there is also no reason to believe that a future Republican president would not repudiate many of the policies of a restorationist Biden administration. </w:t>
      </w:r>
      <w:r w:rsidRPr="00EE1B6D">
        <w:rPr>
          <w:sz w:val="16"/>
        </w:rPr>
        <w:t xml:space="preserve">The </w:t>
      </w:r>
      <w:r w:rsidRPr="00EE1B6D">
        <w:rPr>
          <w:rStyle w:val="StyleUnderline"/>
        </w:rPr>
        <w:t xml:space="preserve">breakdown of the </w:t>
      </w:r>
      <w:r w:rsidRPr="00EE1B6D">
        <w:rPr>
          <w:rStyle w:val="Emphasis"/>
        </w:rPr>
        <w:t xml:space="preserve">Cold War-era bipartisan strategic consensus </w:t>
      </w:r>
      <w:r w:rsidRPr="00EE1B6D">
        <w:rPr>
          <w:rStyle w:val="StyleUnderline"/>
        </w:rPr>
        <w:t>has</w:t>
      </w:r>
      <w:r w:rsidRPr="00EE1B6D">
        <w:rPr>
          <w:sz w:val="16"/>
        </w:rPr>
        <w:t xml:space="preserve"> </w:t>
      </w:r>
      <w:r w:rsidRPr="00EE1B6D">
        <w:rPr>
          <w:rStyle w:val="Emphasis"/>
        </w:rPr>
        <w:t>reduced</w:t>
      </w:r>
      <w:r w:rsidRPr="00EE1B6D">
        <w:rPr>
          <w:sz w:val="16"/>
        </w:rPr>
        <w:t xml:space="preserve"> the </w:t>
      </w:r>
      <w:r w:rsidRPr="00EE1B6D">
        <w:rPr>
          <w:rStyle w:val="Emphasis"/>
        </w:rPr>
        <w:t>U</w:t>
      </w:r>
      <w:r w:rsidRPr="00EE1B6D">
        <w:rPr>
          <w:rStyle w:val="StyleUnderline"/>
        </w:rPr>
        <w:t xml:space="preserve">nited </w:t>
      </w:r>
      <w:r w:rsidRPr="00EE1B6D">
        <w:rPr>
          <w:rStyle w:val="Emphasis"/>
        </w:rPr>
        <w:t>S</w:t>
      </w:r>
      <w:r w:rsidRPr="00EE1B6D">
        <w:rPr>
          <w:rStyle w:val="StyleUnderline"/>
        </w:rPr>
        <w:t xml:space="preserve">tates’ </w:t>
      </w:r>
      <w:r w:rsidRPr="00EE1B6D">
        <w:rPr>
          <w:rStyle w:val="Emphasis"/>
        </w:rPr>
        <w:t>capacity</w:t>
      </w:r>
      <w:r w:rsidRPr="00EE1B6D">
        <w:rPr>
          <w:rStyle w:val="StyleUnderline"/>
        </w:rPr>
        <w:t xml:space="preserve"> to maintain</w:t>
      </w:r>
      <w:r w:rsidRPr="00EE1B6D">
        <w:rPr>
          <w:sz w:val="16"/>
        </w:rPr>
        <w:t xml:space="preserve"> </w:t>
      </w:r>
      <w:r w:rsidRPr="00EE1B6D">
        <w:rPr>
          <w:rStyle w:val="StyleUnderline"/>
        </w:rPr>
        <w:t>a stable and predictable foreign policy</w:t>
      </w:r>
      <w:r w:rsidRPr="00EE1B6D">
        <w:rPr>
          <w:sz w:val="16"/>
        </w:rPr>
        <w:t xml:space="preserve">. 63 The </w:t>
      </w:r>
      <w:r w:rsidRPr="00EE1B6D">
        <w:rPr>
          <w:rStyle w:val="StyleUnderline"/>
        </w:rPr>
        <w:t xml:space="preserve">prescription for </w:t>
      </w:r>
      <w:r w:rsidRPr="00EE1B6D">
        <w:rPr>
          <w:rStyle w:val="Emphasis"/>
        </w:rPr>
        <w:t>remedying</w:t>
      </w:r>
      <w:r w:rsidRPr="00EE1B6D">
        <w:rPr>
          <w:rStyle w:val="StyleUnderline"/>
        </w:rPr>
        <w:t xml:space="preserve"> US foreign policy</w:t>
      </w:r>
      <w:r w:rsidRPr="00EE1B6D">
        <w:rPr>
          <w:sz w:val="16"/>
        </w:rPr>
        <w:t xml:space="preserve"> probably </w:t>
      </w:r>
      <w:r w:rsidRPr="00EE1B6D">
        <w:rPr>
          <w:rStyle w:val="StyleUnderline"/>
        </w:rPr>
        <w:t xml:space="preserve">cannot be just </w:t>
      </w:r>
      <w:r w:rsidRPr="00EE1B6D">
        <w:rPr>
          <w:rStyle w:val="Emphasis"/>
        </w:rPr>
        <w:t>more US leadership</w:t>
      </w:r>
      <w:r w:rsidRPr="00EE1B6D">
        <w:rPr>
          <w:sz w:val="16"/>
        </w:rPr>
        <w:t>. 64</w:t>
      </w:r>
    </w:p>
    <w:p w14:paraId="3251438E" w14:textId="77777777" w:rsidR="000F4FEC" w:rsidRPr="007308E6" w:rsidRDefault="000F4FEC" w:rsidP="000F4FEC">
      <w:pPr>
        <w:rPr>
          <w:sz w:val="16"/>
          <w:szCs w:val="16"/>
        </w:rPr>
      </w:pPr>
      <w:r w:rsidRPr="00EE1B6D">
        <w:rPr>
          <w:sz w:val="16"/>
          <w:szCs w:val="16"/>
        </w:rPr>
        <w:t>Another option would be for the US to retrench, scaling back its military commitments abroad in the</w:t>
      </w:r>
      <w:r w:rsidRPr="004E77DF">
        <w:rPr>
          <w:sz w:val="16"/>
          <w:szCs w:val="16"/>
        </w:rPr>
        <w:t xml:space="preserve"> hopes of reallocating </w:t>
      </w:r>
      <w:r w:rsidRPr="007308E6">
        <w:rPr>
          <w:sz w:val="16"/>
          <w:szCs w:val="16"/>
        </w:rPr>
        <w:t>resources to domestic policy. There are powerful arguments for this approach. The Pentagon budget is bloated with enormous waste while healthcare, education and infrastructure remain chronically underfunded. The US military interventions in Afghanistan and Iraq have cost $6.4trn, to little if any strategic advantage. 65 There is a growing consensus in Washington that continued immersion in the Middle East would produce diminishing returns. 66 The pursuit of hegemony and the defence of the liberal order has led the US to incur high political and economic costs while allowing other threats, such as climate change, to grow. 67</w:t>
      </w:r>
    </w:p>
    <w:p w14:paraId="72996BD6" w14:textId="77777777" w:rsidR="000F4FEC" w:rsidRPr="007308E6" w:rsidRDefault="000F4FEC" w:rsidP="000F4FEC">
      <w:pPr>
        <w:rPr>
          <w:strike/>
          <w:sz w:val="16"/>
          <w:szCs w:val="16"/>
        </w:rPr>
      </w:pPr>
      <w:r w:rsidRPr="0021545A">
        <w:rPr>
          <w:sz w:val="16"/>
          <w:szCs w:val="16"/>
        </w:rPr>
        <w:t xml:space="preserve">A strategy of retrenchment, however, also carries risks. In regions like Europe and Asia, it could signal to Russia and China that US alliances are vulnerable. US </w:t>
      </w:r>
      <w:r w:rsidRPr="009245C3">
        <w:rPr>
          <w:rStyle w:val="StyleUnderline"/>
          <w:highlight w:val="green"/>
        </w:rPr>
        <w:t>allies</w:t>
      </w:r>
      <w:r w:rsidRPr="0021545A">
        <w:rPr>
          <w:sz w:val="16"/>
          <w:szCs w:val="16"/>
        </w:rPr>
        <w:t xml:space="preserve">, in turn, would </w:t>
      </w:r>
      <w:r w:rsidRPr="009245C3">
        <w:rPr>
          <w:rStyle w:val="StyleUnderline"/>
          <w:highlight w:val="green"/>
        </w:rPr>
        <w:t xml:space="preserve">have </w:t>
      </w:r>
      <w:r w:rsidRPr="009245C3">
        <w:rPr>
          <w:rStyle w:val="Emphasis"/>
          <w:highlight w:val="green"/>
        </w:rPr>
        <w:t>fewer reasons</w:t>
      </w:r>
      <w:r w:rsidRPr="009245C3">
        <w:rPr>
          <w:rStyle w:val="StyleUnderline"/>
          <w:highlight w:val="green"/>
        </w:rPr>
        <w:t xml:space="preserve"> to</w:t>
      </w:r>
      <w:r w:rsidRPr="0021545A">
        <w:rPr>
          <w:rStyle w:val="StyleUnderline"/>
        </w:rPr>
        <w:t xml:space="preserve"> honour US leadership and </w:t>
      </w:r>
      <w:r w:rsidRPr="009245C3">
        <w:rPr>
          <w:rStyle w:val="StyleUnderline"/>
          <w:highlight w:val="green"/>
        </w:rPr>
        <w:t xml:space="preserve">join </w:t>
      </w:r>
      <w:r w:rsidRPr="009245C3">
        <w:rPr>
          <w:rStyle w:val="Emphasis"/>
          <w:highlight w:val="green"/>
        </w:rPr>
        <w:t>coalitions</w:t>
      </w:r>
      <w:r w:rsidRPr="0021545A">
        <w:rPr>
          <w:rStyle w:val="StyleUnderline"/>
        </w:rPr>
        <w:t xml:space="preserve"> when needed</w:t>
      </w:r>
      <w:r w:rsidRPr="0021545A">
        <w:rPr>
          <w:sz w:val="16"/>
          <w:szCs w:val="16"/>
        </w:rPr>
        <w:t xml:space="preserve">. Retrenchment would thus </w:t>
      </w:r>
      <w:r w:rsidRPr="0021545A">
        <w:rPr>
          <w:rStyle w:val="Emphasis"/>
        </w:rPr>
        <w:t>create permissive</w:t>
      </w:r>
      <w:r w:rsidRPr="0021545A">
        <w:rPr>
          <w:rStyle w:val="StyleUnderline"/>
        </w:rPr>
        <w:t xml:space="preserve"> </w:t>
      </w:r>
      <w:r w:rsidRPr="0021545A">
        <w:rPr>
          <w:rStyle w:val="Emphasis"/>
        </w:rPr>
        <w:t>conditions</w:t>
      </w:r>
      <w:r w:rsidRPr="0021545A">
        <w:rPr>
          <w:rStyle w:val="StyleUnderline"/>
        </w:rPr>
        <w:t xml:space="preserve"> for</w:t>
      </w:r>
      <w:r w:rsidRPr="0021545A">
        <w:rPr>
          <w:sz w:val="16"/>
          <w:szCs w:val="16"/>
        </w:rPr>
        <w:t xml:space="preserve"> the </w:t>
      </w:r>
      <w:r w:rsidRPr="0021545A">
        <w:rPr>
          <w:rStyle w:val="Emphasis"/>
        </w:rPr>
        <w:t>regional hierarchies</w:t>
      </w:r>
      <w:r w:rsidRPr="0021545A">
        <w:rPr>
          <w:sz w:val="16"/>
          <w:szCs w:val="16"/>
        </w:rPr>
        <w:t xml:space="preserve"> that Russia and China are seeking to establish and allow them to expand their reach outwards, </w:t>
      </w:r>
      <w:r w:rsidRPr="0021545A">
        <w:rPr>
          <w:rStyle w:val="StyleUnderline"/>
        </w:rPr>
        <w:t>accelerating</w:t>
      </w:r>
      <w:r w:rsidRPr="0021545A">
        <w:rPr>
          <w:sz w:val="16"/>
          <w:szCs w:val="16"/>
        </w:rPr>
        <w:t xml:space="preserve"> rather than restraining </w:t>
      </w:r>
      <w:r w:rsidRPr="0021545A">
        <w:rPr>
          <w:rStyle w:val="StyleUnderline"/>
        </w:rPr>
        <w:t>the development of an illiberal order</w:t>
      </w:r>
      <w:r w:rsidRPr="0021545A">
        <w:rPr>
          <w:sz w:val="16"/>
          <w:szCs w:val="16"/>
        </w:rPr>
        <w:t xml:space="preserve">. 68 It </w:t>
      </w:r>
      <w:r w:rsidRPr="0021545A">
        <w:rPr>
          <w:rStyle w:val="StyleUnderline"/>
        </w:rPr>
        <w:t>might</w:t>
      </w:r>
      <w:r w:rsidRPr="0021545A">
        <w:rPr>
          <w:sz w:val="16"/>
          <w:szCs w:val="16"/>
        </w:rPr>
        <w:t xml:space="preserve"> also </w:t>
      </w:r>
      <w:r w:rsidRPr="0021545A">
        <w:rPr>
          <w:rStyle w:val="Emphasis"/>
        </w:rPr>
        <w:t>[destroy]</w:t>
      </w:r>
      <w:r w:rsidRPr="0021545A">
        <w:rPr>
          <w:sz w:val="16"/>
          <w:szCs w:val="16"/>
        </w:rPr>
        <w:t xml:space="preserve"> </w:t>
      </w:r>
      <w:r w:rsidRPr="0021545A">
        <w:rPr>
          <w:strike/>
          <w:sz w:val="16"/>
          <w:szCs w:val="16"/>
        </w:rPr>
        <w:t>cripple</w:t>
      </w:r>
      <w:r w:rsidRPr="0021545A">
        <w:rPr>
          <w:sz w:val="16"/>
          <w:szCs w:val="16"/>
        </w:rPr>
        <w:t xml:space="preserve"> some of the </w:t>
      </w:r>
      <w:r w:rsidRPr="0021545A">
        <w:rPr>
          <w:rStyle w:val="StyleUnderline"/>
        </w:rPr>
        <w:t xml:space="preserve">key global institutions, thus </w:t>
      </w:r>
      <w:r w:rsidRPr="009245C3">
        <w:rPr>
          <w:rStyle w:val="Emphasis"/>
          <w:highlight w:val="green"/>
        </w:rPr>
        <w:t>undercutting</w:t>
      </w:r>
      <w:r w:rsidRPr="0021545A">
        <w:rPr>
          <w:rStyle w:val="StyleUnderline"/>
        </w:rPr>
        <w:t xml:space="preserve"> </w:t>
      </w:r>
      <w:r w:rsidRPr="0021545A">
        <w:rPr>
          <w:rStyle w:val="StyleUnderline"/>
        </w:rPr>
        <w:lastRenderedPageBreak/>
        <w:t xml:space="preserve">the </w:t>
      </w:r>
      <w:r w:rsidRPr="009245C3">
        <w:rPr>
          <w:rStyle w:val="StyleUnderline"/>
          <w:highlight w:val="green"/>
        </w:rPr>
        <w:t>ability</w:t>
      </w:r>
      <w:r w:rsidRPr="0021545A">
        <w:rPr>
          <w:rStyle w:val="StyleUnderline"/>
        </w:rPr>
        <w:t xml:space="preserve"> of the </w:t>
      </w:r>
      <w:r w:rsidRPr="0021545A">
        <w:rPr>
          <w:rStyle w:val="Emphasis"/>
        </w:rPr>
        <w:t>U</w:t>
      </w:r>
      <w:r w:rsidRPr="0021545A">
        <w:rPr>
          <w:rStyle w:val="StyleUnderline"/>
        </w:rPr>
        <w:t xml:space="preserve">nited </w:t>
      </w:r>
      <w:r w:rsidRPr="0021545A">
        <w:rPr>
          <w:rStyle w:val="Emphasis"/>
        </w:rPr>
        <w:t>S</w:t>
      </w:r>
      <w:r w:rsidRPr="0021545A">
        <w:rPr>
          <w:rStyle w:val="StyleUnderline"/>
        </w:rPr>
        <w:t xml:space="preserve">tates </w:t>
      </w:r>
      <w:r w:rsidRPr="009245C3">
        <w:rPr>
          <w:rStyle w:val="StyleUnderline"/>
          <w:highlight w:val="green"/>
        </w:rPr>
        <w:t xml:space="preserve">to </w:t>
      </w:r>
      <w:r w:rsidRPr="009245C3">
        <w:rPr>
          <w:rStyle w:val="Emphasis"/>
          <w:highlight w:val="green"/>
        </w:rPr>
        <w:t>manage</w:t>
      </w:r>
      <w:r w:rsidRPr="0021545A">
        <w:rPr>
          <w:rStyle w:val="StyleUnderline"/>
        </w:rPr>
        <w:t xml:space="preserve"> transnational </w:t>
      </w:r>
      <w:r w:rsidRPr="009245C3">
        <w:rPr>
          <w:rStyle w:val="StyleUnderline"/>
          <w:highlight w:val="green"/>
        </w:rPr>
        <w:t>threats</w:t>
      </w:r>
      <w:r w:rsidRPr="0021545A">
        <w:rPr>
          <w:rStyle w:val="StyleUnderline"/>
        </w:rPr>
        <w:t xml:space="preserve"> </w:t>
      </w:r>
      <w:r w:rsidRPr="0021545A">
        <w:rPr>
          <w:sz w:val="16"/>
          <w:szCs w:val="16"/>
        </w:rPr>
        <w:t>such as climate change and nuclear proliferation. 69</w:t>
      </w:r>
    </w:p>
    <w:p w14:paraId="02CAD500" w14:textId="77777777" w:rsidR="000F4FEC" w:rsidRPr="004E77DF" w:rsidRDefault="000F4FEC" w:rsidP="000F4FEC">
      <w:pPr>
        <w:rPr>
          <w:sz w:val="16"/>
          <w:szCs w:val="16"/>
        </w:rPr>
      </w:pPr>
      <w:r w:rsidRPr="00A85F07">
        <w:rPr>
          <w:rStyle w:val="StyleUnderline"/>
        </w:rPr>
        <w:t xml:space="preserve">Neither </w:t>
      </w:r>
      <w:r w:rsidRPr="0087043E">
        <w:rPr>
          <w:rStyle w:val="Emphasis"/>
        </w:rPr>
        <w:t>restoration</w:t>
      </w:r>
      <w:r w:rsidRPr="00A85F07">
        <w:rPr>
          <w:rStyle w:val="StyleUnderline"/>
        </w:rPr>
        <w:t xml:space="preserve"> nor </w:t>
      </w:r>
      <w:r w:rsidRPr="0087043E">
        <w:rPr>
          <w:rStyle w:val="Emphasis"/>
        </w:rPr>
        <w:t>retrenchment</w:t>
      </w:r>
      <w:r w:rsidRPr="00A85F07">
        <w:rPr>
          <w:rStyle w:val="StyleUnderline"/>
        </w:rPr>
        <w:t xml:space="preserve"> would halt or reverse</w:t>
      </w:r>
      <w:r w:rsidRPr="004E77DF">
        <w:rPr>
          <w:sz w:val="16"/>
          <w:szCs w:val="16"/>
        </w:rPr>
        <w:t xml:space="preserve"> the </w:t>
      </w:r>
      <w:r w:rsidRPr="0087043E">
        <w:rPr>
          <w:rStyle w:val="Emphasis"/>
        </w:rPr>
        <w:t>emergence of an illiberal</w:t>
      </w:r>
      <w:r w:rsidRPr="00A85F07">
        <w:rPr>
          <w:rStyle w:val="StyleUnderline"/>
        </w:rPr>
        <w:t xml:space="preserve"> </w:t>
      </w:r>
      <w:r w:rsidRPr="0087043E">
        <w:rPr>
          <w:rStyle w:val="Emphasis"/>
        </w:rPr>
        <w:t>order</w:t>
      </w:r>
      <w:r w:rsidRPr="00A85F07">
        <w:rPr>
          <w:rStyle w:val="StyleUnderline"/>
        </w:rPr>
        <w:t xml:space="preserve"> without the reform of </w:t>
      </w:r>
      <w:r w:rsidRPr="0087043E">
        <w:rPr>
          <w:rStyle w:val="Emphasis"/>
        </w:rPr>
        <w:t>America’s own illiberalism</w:t>
      </w:r>
      <w:r w:rsidRPr="004E77DF">
        <w:rPr>
          <w:sz w:val="16"/>
          <w:szCs w:val="16"/>
        </w:rPr>
        <w:t xml:space="preserve">. Its </w:t>
      </w:r>
      <w:r w:rsidRPr="009245C3">
        <w:rPr>
          <w:rStyle w:val="StyleUnderline"/>
          <w:highlight w:val="green"/>
        </w:rPr>
        <w:t>urgent</w:t>
      </w:r>
      <w:r w:rsidRPr="004E77DF">
        <w:rPr>
          <w:sz w:val="16"/>
          <w:szCs w:val="16"/>
        </w:rPr>
        <w:t xml:space="preserve"> foreign-policy </w:t>
      </w:r>
      <w:r w:rsidRPr="009245C3">
        <w:rPr>
          <w:rStyle w:val="StyleUnderline"/>
          <w:highlight w:val="green"/>
        </w:rPr>
        <w:t>challenge is</w:t>
      </w:r>
      <w:r w:rsidRPr="00A85F07">
        <w:rPr>
          <w:rStyle w:val="StyleUnderline"/>
        </w:rPr>
        <w:t xml:space="preserve"> at least</w:t>
      </w:r>
      <w:r w:rsidRPr="004E77DF">
        <w:rPr>
          <w:sz w:val="16"/>
          <w:szCs w:val="16"/>
        </w:rPr>
        <w:t xml:space="preserve"> partially </w:t>
      </w:r>
      <w:r w:rsidRPr="0087043E">
        <w:rPr>
          <w:rStyle w:val="Emphasis"/>
        </w:rPr>
        <w:t>ideological</w:t>
      </w:r>
      <w:r w:rsidRPr="004E77DF">
        <w:rPr>
          <w:sz w:val="16"/>
          <w:szCs w:val="16"/>
        </w:rPr>
        <w:t xml:space="preserve">: </w:t>
      </w:r>
      <w:r w:rsidRPr="009245C3">
        <w:rPr>
          <w:rStyle w:val="StyleUnderline"/>
          <w:highlight w:val="green"/>
        </w:rPr>
        <w:t>to prove</w:t>
      </w:r>
      <w:r w:rsidRPr="004E77DF">
        <w:rPr>
          <w:sz w:val="16"/>
          <w:szCs w:val="16"/>
        </w:rPr>
        <w:t xml:space="preserve"> </w:t>
      </w:r>
      <w:r w:rsidRPr="00A85F07">
        <w:rPr>
          <w:rStyle w:val="StyleUnderline"/>
        </w:rPr>
        <w:t xml:space="preserve">that liberal </w:t>
      </w:r>
      <w:r w:rsidRPr="009245C3">
        <w:rPr>
          <w:rStyle w:val="StyleUnderline"/>
          <w:highlight w:val="green"/>
        </w:rPr>
        <w:t>democracy</w:t>
      </w:r>
      <w:r w:rsidRPr="00A85F07">
        <w:rPr>
          <w:rStyle w:val="StyleUnderline"/>
        </w:rPr>
        <w:t xml:space="preserve"> can </w:t>
      </w:r>
      <w:r w:rsidRPr="009245C3">
        <w:rPr>
          <w:rStyle w:val="Emphasis"/>
          <w:highlight w:val="green"/>
        </w:rPr>
        <w:t>compete</w:t>
      </w:r>
      <w:r w:rsidRPr="009245C3">
        <w:rPr>
          <w:rStyle w:val="StyleUnderline"/>
          <w:highlight w:val="green"/>
        </w:rPr>
        <w:t xml:space="preserve"> in</w:t>
      </w:r>
      <w:r w:rsidRPr="00A85F07">
        <w:rPr>
          <w:rStyle w:val="StyleUnderline"/>
        </w:rPr>
        <w:t xml:space="preserve"> </w:t>
      </w:r>
      <w:r w:rsidRPr="009245C3">
        <w:rPr>
          <w:rStyle w:val="StyleUnderline"/>
          <w:highlight w:val="green"/>
        </w:rPr>
        <w:t>a</w:t>
      </w:r>
      <w:r w:rsidRPr="00A85F07">
        <w:rPr>
          <w:rStyle w:val="StyleUnderline"/>
        </w:rPr>
        <w:t xml:space="preserve">n increasingly </w:t>
      </w:r>
      <w:r w:rsidRPr="009245C3">
        <w:rPr>
          <w:rStyle w:val="StyleUnderline"/>
          <w:highlight w:val="green"/>
        </w:rPr>
        <w:t>illiberal world</w:t>
      </w:r>
      <w:r w:rsidRPr="004E77DF">
        <w:rPr>
          <w:sz w:val="16"/>
          <w:szCs w:val="16"/>
        </w:rPr>
        <w:t>. For this, domestic institutional reforms are required. First, however, the Biden administration needs to stop the current bleeding at the international level. To do so, it should immediately seek to reassure allies in Europe and Asia of its military support and guarantees, and reaffirm commitments to institutions such as the WHO and to various existing trade deals. In particular, it should renegotiate the Trans-Pacific Partnership, as Biden has pledged to do. More broadly, the US should advocate a ‘flexible coordinator’ model of international collective action rather than presumptively defaulting to American leadership in all areas. Such a model would allow allies greater diplomatic autonomy and leverage over a particular issue. A post-Trump foreign policy must forsake the default assumption that the US retains primus inter pares rank over all issues and decisions, and go beyond the atmospherics of consent to provide genuine issue ownership for allies. Doing so would set the US apart from Russia and China as a liberal-international steward. Such an approach would not forsake American power – the US would still enjoy military superiority and political influence – but would rather apply it so as to enable flexible and adaptive coalitions of partners to take the lead over different issues.</w:t>
      </w:r>
    </w:p>
    <w:p w14:paraId="3A5A15FA" w14:textId="77777777" w:rsidR="000F4FEC" w:rsidRPr="004E77DF" w:rsidRDefault="000F4FEC" w:rsidP="000F4FEC">
      <w:pPr>
        <w:rPr>
          <w:sz w:val="16"/>
          <w:szCs w:val="16"/>
        </w:rPr>
      </w:pPr>
      <w:r w:rsidRPr="004E77DF">
        <w:rPr>
          <w:sz w:val="16"/>
          <w:szCs w:val="16"/>
        </w:rPr>
        <w:t>In addition, the United States should recast its approach to Russia and China. Neither is a suitable or willing US ally, and their long-term goal – an illiberal order conducive to their geopolitical expansion – is not in the US interest. This does not mean that the US should be unrelentingly hostile to them, which would only drive them closer together. Cooperation over common threats like climate change is possible, and should be pursued. But cooperation with Moscow or Beijing will not happen until both recognise that the US is no longer on the defensive and is capable of reasserting itself after experiencing what Putin has described as a ‘deep internal crisis’. 70 One way to signal this reassertion is to make Russia and China pay a larger, more public cost for interference in US elections and attempts to subvert American democracy. To do so, it goes almost without saying that the White House cannot publicly deny the reality of such efforts or task the US intelligence community’s leadership to downplay them, as Trump has done. Nor can it merely treat such attacks as garden-variety aspects of spycraft. Instead, it must confront them as overt security threats. More muscular retaliatory policies could include sanctions on governments or individuals, trade penalties, the limitation of access to US banks and covert reprisal. 71</w:t>
      </w:r>
    </w:p>
    <w:p w14:paraId="2D09DB69" w14:textId="77777777" w:rsidR="000F4FEC" w:rsidRPr="004E77DF" w:rsidRDefault="000F4FEC" w:rsidP="000F4FEC">
      <w:pPr>
        <w:rPr>
          <w:sz w:val="16"/>
        </w:rPr>
      </w:pPr>
      <w:r w:rsidRPr="004E77DF">
        <w:rPr>
          <w:sz w:val="16"/>
        </w:rPr>
        <w:t xml:space="preserve">With these policy adjustments made, the </w:t>
      </w:r>
      <w:r w:rsidRPr="0087043E">
        <w:rPr>
          <w:rStyle w:val="Emphasis"/>
        </w:rPr>
        <w:t>Biden</w:t>
      </w:r>
      <w:r w:rsidRPr="004E77DF">
        <w:rPr>
          <w:sz w:val="16"/>
        </w:rPr>
        <w:t xml:space="preserve"> administration </w:t>
      </w:r>
      <w:r w:rsidRPr="00EE1B6D">
        <w:rPr>
          <w:rStyle w:val="StyleUnderline"/>
        </w:rPr>
        <w:t xml:space="preserve">can </w:t>
      </w:r>
      <w:r w:rsidRPr="00EE1B6D">
        <w:rPr>
          <w:rStyle w:val="Emphasis"/>
        </w:rPr>
        <w:t>turn to the paramount element</w:t>
      </w:r>
      <w:r w:rsidRPr="00EE1B6D">
        <w:rPr>
          <w:rStyle w:val="StyleUnderline"/>
        </w:rPr>
        <w:t xml:space="preserve"> of a reoriented US foreign policy</w:t>
      </w:r>
      <w:r w:rsidRPr="00EE1B6D">
        <w:rPr>
          <w:sz w:val="16"/>
        </w:rPr>
        <w:t>:</w:t>
      </w:r>
      <w:r w:rsidRPr="004E77DF">
        <w:rPr>
          <w:sz w:val="16"/>
        </w:rPr>
        <w:t xml:space="preserve"> </w:t>
      </w:r>
      <w:r w:rsidRPr="00493D4D">
        <w:rPr>
          <w:rStyle w:val="Emphasis"/>
        </w:rPr>
        <w:t>domestic reform</w:t>
      </w:r>
      <w:r w:rsidRPr="00493D4D">
        <w:rPr>
          <w:sz w:val="16"/>
        </w:rPr>
        <w:t xml:space="preserve">. There are many </w:t>
      </w:r>
      <w:r w:rsidRPr="00493D4D">
        <w:rPr>
          <w:rStyle w:val="Emphasis"/>
        </w:rPr>
        <w:t>area</w:t>
      </w:r>
      <w:r w:rsidRPr="00493D4D">
        <w:rPr>
          <w:sz w:val="16"/>
        </w:rPr>
        <w:t xml:space="preserve">s </w:t>
      </w:r>
      <w:r w:rsidRPr="00493D4D">
        <w:rPr>
          <w:rStyle w:val="StyleUnderline"/>
        </w:rPr>
        <w:t>in</w:t>
      </w:r>
      <w:r w:rsidRPr="00493D4D">
        <w:rPr>
          <w:sz w:val="16"/>
        </w:rPr>
        <w:t xml:space="preserve"> </w:t>
      </w:r>
      <w:r w:rsidRPr="00493D4D">
        <w:rPr>
          <w:rStyle w:val="StyleUnderline"/>
        </w:rPr>
        <w:t>pressing need</w:t>
      </w:r>
      <w:r w:rsidRPr="00493D4D">
        <w:rPr>
          <w:sz w:val="16"/>
        </w:rPr>
        <w:t xml:space="preserve"> of it, </w:t>
      </w:r>
      <w:r w:rsidRPr="00493D4D">
        <w:rPr>
          <w:rStyle w:val="StyleUnderline"/>
        </w:rPr>
        <w:t>includ</w:t>
      </w:r>
      <w:r w:rsidRPr="00493D4D">
        <w:rPr>
          <w:sz w:val="16"/>
        </w:rPr>
        <w:t xml:space="preserve">ing healthcare, economic inequality, education and </w:t>
      </w:r>
      <w:r w:rsidRPr="00493D4D">
        <w:rPr>
          <w:rStyle w:val="Emphasis"/>
        </w:rPr>
        <w:t>policing</w:t>
      </w:r>
      <w:r w:rsidRPr="00493D4D">
        <w:rPr>
          <w:sz w:val="16"/>
        </w:rPr>
        <w:t xml:space="preserve">. From a foreign-policy perspective, however, the </w:t>
      </w:r>
      <w:r w:rsidRPr="00493D4D">
        <w:rPr>
          <w:rStyle w:val="StyleUnderline"/>
        </w:rPr>
        <w:t xml:space="preserve">most </w:t>
      </w:r>
      <w:r w:rsidRPr="00493D4D">
        <w:rPr>
          <w:rStyle w:val="Emphasis"/>
        </w:rPr>
        <w:t>profound</w:t>
      </w:r>
      <w:r w:rsidRPr="00493D4D">
        <w:rPr>
          <w:rStyle w:val="StyleUnderline"/>
        </w:rPr>
        <w:t xml:space="preserve"> and </w:t>
      </w:r>
      <w:r w:rsidRPr="00493D4D">
        <w:rPr>
          <w:rStyle w:val="Emphasis"/>
        </w:rPr>
        <w:t>urgent need is to fix</w:t>
      </w:r>
      <w:r w:rsidRPr="00493D4D">
        <w:rPr>
          <w:rStyle w:val="StyleUnderline"/>
        </w:rPr>
        <w:t xml:space="preserve"> the institutions of democratic governance</w:t>
      </w:r>
      <w:r w:rsidRPr="00493D4D">
        <w:rPr>
          <w:sz w:val="16"/>
        </w:rPr>
        <w:t xml:space="preserve"> itself. Much as the civil-rights movement in the 1960s galvanised Americans to believe that the US had a fixable if flawed political system, sustained efforts to fix American institutions today would renew faith in the United States and give other countries a reason to join it in opposing the consolidation of an illiberal order. To this end, the Biden administration should seek the swift passage of a new Voting Rights Act, named after the late US congressman John Lewis, which would address the racial discrimination that underlies voter suppression, especially in poor and minority areas. 72 It should also back statehood for both Washington DC and Puerto Rico, thus changing the Electoral College map in a way that will compel the Republican Party to stop catering to a minority of white voters and abandon the illiberalism embraced by the party during the Trump years. In addition, </w:t>
      </w:r>
      <w:r w:rsidRPr="00493D4D">
        <w:rPr>
          <w:rStyle w:val="StyleUnderline"/>
        </w:rPr>
        <w:t xml:space="preserve">Congress should </w:t>
      </w:r>
      <w:r w:rsidRPr="00493D4D">
        <w:rPr>
          <w:rStyle w:val="Emphasis"/>
        </w:rPr>
        <w:t>tighten US laws</w:t>
      </w:r>
      <w:r w:rsidRPr="00493D4D">
        <w:rPr>
          <w:sz w:val="16"/>
        </w:rPr>
        <w:t xml:space="preserve"> </w:t>
      </w:r>
      <w:r w:rsidRPr="00493D4D">
        <w:rPr>
          <w:rStyle w:val="StyleUnderline"/>
        </w:rPr>
        <w:t>against corruption</w:t>
      </w:r>
      <w:r w:rsidRPr="00493D4D">
        <w:rPr>
          <w:sz w:val="16"/>
        </w:rPr>
        <w:t xml:space="preserve"> to reduce foreign influence in the US political process. In addition </w:t>
      </w:r>
      <w:r w:rsidRPr="00493D4D">
        <w:rPr>
          <w:rStyle w:val="StyleUnderline"/>
        </w:rPr>
        <w:t>to</w:t>
      </w:r>
      <w:r w:rsidRPr="00493D4D">
        <w:rPr>
          <w:sz w:val="16"/>
        </w:rPr>
        <w:t xml:space="preserve"> </w:t>
      </w:r>
      <w:r w:rsidRPr="00493D4D">
        <w:rPr>
          <w:rStyle w:val="StyleUnderline"/>
        </w:rPr>
        <w:t xml:space="preserve">diminishing </w:t>
      </w:r>
      <w:r w:rsidRPr="00493D4D">
        <w:rPr>
          <w:rStyle w:val="Emphasis"/>
        </w:rPr>
        <w:t>public trust</w:t>
      </w:r>
      <w:r w:rsidRPr="00493D4D">
        <w:rPr>
          <w:rStyle w:val="StyleUnderline"/>
        </w:rPr>
        <w:t>, an American political system</w:t>
      </w:r>
      <w:r w:rsidRPr="00493D4D">
        <w:rPr>
          <w:sz w:val="16"/>
        </w:rPr>
        <w:t xml:space="preserve"> </w:t>
      </w:r>
      <w:r w:rsidRPr="00493D4D">
        <w:rPr>
          <w:rStyle w:val="Emphasis"/>
        </w:rPr>
        <w:t>penetrated</w:t>
      </w:r>
      <w:r w:rsidRPr="00493D4D">
        <w:rPr>
          <w:rStyle w:val="StyleUnderline"/>
        </w:rPr>
        <w:t xml:space="preserve"> by foreign powers can lower</w:t>
      </w:r>
      <w:r w:rsidRPr="00493D4D">
        <w:rPr>
          <w:sz w:val="16"/>
        </w:rPr>
        <w:t xml:space="preserve"> the </w:t>
      </w:r>
      <w:r w:rsidRPr="00493D4D">
        <w:rPr>
          <w:rStyle w:val="StyleUnderline"/>
        </w:rPr>
        <w:t xml:space="preserve">confidence of allies and partners in </w:t>
      </w:r>
      <w:r w:rsidRPr="00493D4D">
        <w:rPr>
          <w:rStyle w:val="Emphasis"/>
        </w:rPr>
        <w:t>shared intelligence</w:t>
      </w:r>
      <w:r w:rsidRPr="00493D4D">
        <w:rPr>
          <w:rStyle w:val="StyleUnderline"/>
        </w:rPr>
        <w:t xml:space="preserve"> and </w:t>
      </w:r>
      <w:r w:rsidRPr="00493D4D">
        <w:rPr>
          <w:rStyle w:val="Emphasis"/>
        </w:rPr>
        <w:t>jointly undertaken action</w:t>
      </w:r>
      <w:r w:rsidRPr="00493D4D">
        <w:rPr>
          <w:rStyle w:val="StyleUnderline"/>
        </w:rPr>
        <w:t xml:space="preserve">, and impel them to </w:t>
      </w:r>
      <w:r w:rsidRPr="00493D4D">
        <w:rPr>
          <w:rStyle w:val="Emphasis"/>
        </w:rPr>
        <w:t>distance</w:t>
      </w:r>
      <w:r w:rsidRPr="00493D4D">
        <w:rPr>
          <w:rStyle w:val="StyleUnderline"/>
        </w:rPr>
        <w:t xml:space="preserve"> themselves from the </w:t>
      </w:r>
      <w:r w:rsidRPr="00493D4D">
        <w:rPr>
          <w:rStyle w:val="Emphasis"/>
        </w:rPr>
        <w:t>U</w:t>
      </w:r>
      <w:r w:rsidRPr="00493D4D">
        <w:rPr>
          <w:rStyle w:val="StyleUnderline"/>
        </w:rPr>
        <w:t xml:space="preserve">nited </w:t>
      </w:r>
      <w:r w:rsidRPr="00493D4D">
        <w:rPr>
          <w:rStyle w:val="Emphasis"/>
        </w:rPr>
        <w:t>S</w:t>
      </w:r>
      <w:r w:rsidRPr="00493D4D">
        <w:rPr>
          <w:rStyle w:val="StyleUnderline"/>
        </w:rPr>
        <w:t>tates</w:t>
      </w:r>
      <w:r w:rsidRPr="00493D4D">
        <w:rPr>
          <w:sz w:val="16"/>
        </w:rPr>
        <w:t xml:space="preserve">. The Biden administration needs to propose legislation to close the loopholes opened by the US Supreme Court’s Citizens United decision that allow money to pour into the US system through corporations. 73 It also needs to tighten regulations on lobbying for foreign entities and close the revolving door through which US national-security officials can capitalise on their experience and connections to lobby for other governments. </w:t>
      </w:r>
      <w:r w:rsidRPr="00493D4D">
        <w:rPr>
          <w:rStyle w:val="StyleUnderline"/>
        </w:rPr>
        <w:t>Cutting</w:t>
      </w:r>
      <w:r w:rsidRPr="00493D4D">
        <w:rPr>
          <w:sz w:val="16"/>
        </w:rPr>
        <w:t xml:space="preserve"> off these </w:t>
      </w:r>
      <w:r w:rsidRPr="00493D4D">
        <w:rPr>
          <w:rStyle w:val="Emphasis"/>
        </w:rPr>
        <w:t>pathways of</w:t>
      </w:r>
      <w:r w:rsidRPr="00493D4D">
        <w:rPr>
          <w:sz w:val="16"/>
        </w:rPr>
        <w:t xml:space="preserve"> corporate and foreign </w:t>
      </w:r>
      <w:r w:rsidRPr="00493D4D">
        <w:rPr>
          <w:rStyle w:val="Emphasis"/>
        </w:rPr>
        <w:t>influence</w:t>
      </w:r>
      <w:r w:rsidRPr="00493D4D">
        <w:rPr>
          <w:rStyle w:val="StyleUnderline"/>
        </w:rPr>
        <w:t xml:space="preserve"> in American politics will </w:t>
      </w:r>
      <w:r w:rsidRPr="00493D4D">
        <w:rPr>
          <w:rStyle w:val="Emphasis"/>
        </w:rPr>
        <w:t>boost faith in</w:t>
      </w:r>
      <w:r w:rsidRPr="00493D4D">
        <w:rPr>
          <w:sz w:val="16"/>
        </w:rPr>
        <w:t xml:space="preserve"> the </w:t>
      </w:r>
      <w:r w:rsidRPr="00493D4D">
        <w:rPr>
          <w:rStyle w:val="Emphasis"/>
        </w:rPr>
        <w:t>integrity</w:t>
      </w:r>
      <w:r w:rsidRPr="00493D4D">
        <w:rPr>
          <w:rStyle w:val="StyleUnderline"/>
        </w:rPr>
        <w:t xml:space="preserve"> of the </w:t>
      </w:r>
      <w:r w:rsidRPr="00493D4D">
        <w:rPr>
          <w:rStyle w:val="Emphasis"/>
        </w:rPr>
        <w:t>political system</w:t>
      </w:r>
      <w:r w:rsidRPr="00493D4D">
        <w:rPr>
          <w:rStyle w:val="StyleUnderline"/>
        </w:rPr>
        <w:t xml:space="preserve"> and thwart</w:t>
      </w:r>
      <w:r w:rsidRPr="004E77DF">
        <w:rPr>
          <w:rStyle w:val="StyleUnderline"/>
        </w:rPr>
        <w:t xml:space="preserve"> efforts by </w:t>
      </w:r>
      <w:r w:rsidRPr="0087043E">
        <w:rPr>
          <w:rStyle w:val="Emphasis"/>
        </w:rPr>
        <w:t>Russia</w:t>
      </w:r>
      <w:r w:rsidRPr="004E77DF">
        <w:rPr>
          <w:rStyle w:val="StyleUnderline"/>
        </w:rPr>
        <w:t xml:space="preserve">, </w:t>
      </w:r>
      <w:r w:rsidRPr="0087043E">
        <w:rPr>
          <w:rStyle w:val="Emphasis"/>
        </w:rPr>
        <w:t>China</w:t>
      </w:r>
      <w:r w:rsidRPr="004E77DF">
        <w:rPr>
          <w:rStyle w:val="StyleUnderline"/>
        </w:rPr>
        <w:t xml:space="preserve"> and </w:t>
      </w:r>
      <w:r w:rsidRPr="0087043E">
        <w:rPr>
          <w:rStyle w:val="Emphasis"/>
        </w:rPr>
        <w:t>other illiberal states</w:t>
      </w:r>
      <w:r w:rsidRPr="004E77DF">
        <w:rPr>
          <w:rStyle w:val="StyleUnderline"/>
        </w:rPr>
        <w:t xml:space="preserve"> to </w:t>
      </w:r>
      <w:r w:rsidRPr="0087043E">
        <w:rPr>
          <w:rStyle w:val="Emphasis"/>
        </w:rPr>
        <w:t>influence</w:t>
      </w:r>
      <w:r w:rsidRPr="004E77DF">
        <w:rPr>
          <w:rStyle w:val="StyleUnderline"/>
        </w:rPr>
        <w:t xml:space="preserve"> policy outcomes</w:t>
      </w:r>
      <w:r w:rsidRPr="004E77DF">
        <w:rPr>
          <w:sz w:val="16"/>
        </w:rPr>
        <w:t>.</w:t>
      </w:r>
    </w:p>
    <w:p w14:paraId="6E330F7A" w14:textId="77777777" w:rsidR="000F4FEC" w:rsidRPr="004E77DF" w:rsidRDefault="000F4FEC" w:rsidP="000F4FEC">
      <w:pPr>
        <w:rPr>
          <w:sz w:val="16"/>
        </w:rPr>
      </w:pPr>
      <w:r w:rsidRPr="004E77DF">
        <w:rPr>
          <w:sz w:val="16"/>
        </w:rPr>
        <w:t xml:space="preserve">A difficult third step for a Biden administration would involve rolling back the vast executive powers that the White House has accumulated. Presidents are generally and perhaps understandably loath to shrink the powers of the office, but now it is necessary. An over-endowed executive branch – and, in particular, tolerance for the profligate use of the executive order – is the primary reason that Trump has been able to inflict so much damage on the American polity over the past four years. He is not unique: both George W. Bush and Obama relied heavily on executive orders to govern in the face of a </w:t>
      </w:r>
      <w:r w:rsidRPr="004E77DF">
        <w:rPr>
          <w:sz w:val="16"/>
        </w:rPr>
        <w:lastRenderedPageBreak/>
        <w:t>deadlocked Congress. Like many authoritarians, however, Trump has inordinately relied on special powers deriving from national emergencies to enact policies that Congress would never have approved. According to the Brennan Center for Justice, the president can now invoke 136 statutory emergency powers, many of which are obscure and have rarely been used. 74 The fact that the US government is substantially ruled by decree, with each president imposing or repealing previous executive orders, makes the government less predictable and credible to allies. It also allows illiberal policies to flourish when someone like Trump is elected. If Biden wants to enhance the democratic credibility of the United States abroad, efforts to abolish some emergency powers, to strengthen the oversight powers of Congress and to reduce the sweeping executive powers of the presidency are necessary.</w:t>
      </w:r>
    </w:p>
    <w:p w14:paraId="37E5AE56" w14:textId="77777777" w:rsidR="000F4FEC" w:rsidRPr="004E77DF" w:rsidRDefault="000F4FEC" w:rsidP="000F4FEC">
      <w:pPr>
        <w:rPr>
          <w:sz w:val="16"/>
        </w:rPr>
      </w:pPr>
      <w:r w:rsidRPr="004E77DF">
        <w:rPr>
          <w:sz w:val="16"/>
        </w:rPr>
        <w:t>*  *  *</w:t>
      </w:r>
    </w:p>
    <w:p w14:paraId="015DEC31" w14:textId="77777777" w:rsidR="000F4FEC" w:rsidRPr="000C6892" w:rsidRDefault="000F4FEC" w:rsidP="000F4FEC">
      <w:pPr>
        <w:rPr>
          <w:rStyle w:val="StyleUnderline"/>
          <w:b/>
          <w:sz w:val="16"/>
          <w:u w:val="none"/>
        </w:rPr>
      </w:pPr>
      <w:r w:rsidRPr="004E77DF">
        <w:rPr>
          <w:sz w:val="16"/>
        </w:rPr>
        <w:t xml:space="preserve">It </w:t>
      </w:r>
      <w:r w:rsidRPr="004E77DF">
        <w:rPr>
          <w:rStyle w:val="StyleUnderline"/>
        </w:rPr>
        <w:t xml:space="preserve">seems </w:t>
      </w:r>
      <w:r w:rsidRPr="00DC1D46">
        <w:rPr>
          <w:rStyle w:val="Emphasis"/>
        </w:rPr>
        <w:t>counter-intuitive</w:t>
      </w:r>
      <w:r w:rsidRPr="004E77DF">
        <w:rPr>
          <w:sz w:val="16"/>
        </w:rPr>
        <w:t xml:space="preserve"> that </w:t>
      </w:r>
      <w:r w:rsidRPr="004E77DF">
        <w:rPr>
          <w:rStyle w:val="StyleUnderline"/>
        </w:rPr>
        <w:t xml:space="preserve">in a time of great danger </w:t>
      </w:r>
      <w:r w:rsidRPr="00DC1D46">
        <w:rPr>
          <w:rStyle w:val="Emphasis"/>
        </w:rPr>
        <w:t>US foreign policy</w:t>
      </w:r>
      <w:r w:rsidRPr="004E77DF">
        <w:rPr>
          <w:rStyle w:val="StyleUnderline"/>
        </w:rPr>
        <w:t xml:space="preserve"> must </w:t>
      </w:r>
      <w:r w:rsidRPr="00DC1D46">
        <w:rPr>
          <w:rStyle w:val="Emphasis"/>
        </w:rPr>
        <w:t>begin at</w:t>
      </w:r>
      <w:r w:rsidRPr="004E77DF">
        <w:rPr>
          <w:sz w:val="16"/>
        </w:rPr>
        <w:t xml:space="preserve"> </w:t>
      </w:r>
      <w:r w:rsidRPr="00DC1D46">
        <w:rPr>
          <w:rStyle w:val="Emphasis"/>
        </w:rPr>
        <w:t>home</w:t>
      </w:r>
      <w:r w:rsidRPr="004E77DF">
        <w:rPr>
          <w:sz w:val="16"/>
        </w:rPr>
        <w:t xml:space="preserve">. It also seems jarring that to meet the challenge of illiberalism the US needs to limit the powers of the executive branch. But </w:t>
      </w:r>
      <w:r w:rsidRPr="004E77DF">
        <w:rPr>
          <w:rStyle w:val="StyleUnderline"/>
        </w:rPr>
        <w:t xml:space="preserve">the hard </w:t>
      </w:r>
      <w:r w:rsidRPr="009245C3">
        <w:rPr>
          <w:rStyle w:val="StyleUnderline"/>
          <w:highlight w:val="green"/>
        </w:rPr>
        <w:t>reality</w:t>
      </w:r>
      <w:r w:rsidRPr="004E77DF">
        <w:rPr>
          <w:sz w:val="16"/>
        </w:rPr>
        <w:t xml:space="preserve"> </w:t>
      </w:r>
      <w:r w:rsidRPr="004E77DF">
        <w:rPr>
          <w:rStyle w:val="StyleUnderline"/>
        </w:rPr>
        <w:t xml:space="preserve">of the </w:t>
      </w:r>
      <w:r w:rsidRPr="00DC1D46">
        <w:rPr>
          <w:rStyle w:val="Emphasis"/>
        </w:rPr>
        <w:t>post-Trump moment</w:t>
      </w:r>
      <w:r w:rsidRPr="004E77DF">
        <w:rPr>
          <w:rStyle w:val="StyleUnderline"/>
        </w:rPr>
        <w:t xml:space="preserve"> </w:t>
      </w:r>
      <w:r w:rsidRPr="009245C3">
        <w:rPr>
          <w:rStyle w:val="StyleUnderline"/>
          <w:highlight w:val="green"/>
        </w:rPr>
        <w:t>is</w:t>
      </w:r>
      <w:r w:rsidRPr="004E77DF">
        <w:rPr>
          <w:rStyle w:val="StyleUnderline"/>
        </w:rPr>
        <w:t xml:space="preserve"> that an </w:t>
      </w:r>
      <w:r w:rsidRPr="00DC1D46">
        <w:rPr>
          <w:rStyle w:val="Emphasis"/>
        </w:rPr>
        <w:t>illiberal order</w:t>
      </w:r>
      <w:r w:rsidRPr="004E77DF">
        <w:rPr>
          <w:rStyle w:val="StyleUnderline"/>
        </w:rPr>
        <w:t xml:space="preserve"> is </w:t>
      </w:r>
      <w:r w:rsidRPr="00DC1D46">
        <w:rPr>
          <w:rStyle w:val="Emphasis"/>
        </w:rPr>
        <w:t>coalescing</w:t>
      </w:r>
      <w:r w:rsidRPr="004E77DF">
        <w:rPr>
          <w:rStyle w:val="StyleUnderline"/>
        </w:rPr>
        <w:t xml:space="preserve"> </w:t>
      </w:r>
      <w:r w:rsidRPr="00DC1D46">
        <w:rPr>
          <w:rStyle w:val="StyleUnderline"/>
        </w:rPr>
        <w:t>around</w:t>
      </w:r>
      <w:r w:rsidRPr="004E77DF">
        <w:rPr>
          <w:sz w:val="16"/>
        </w:rPr>
        <w:t xml:space="preserve"> the </w:t>
      </w:r>
      <w:r w:rsidRPr="004E77DF">
        <w:rPr>
          <w:rStyle w:val="StyleUnderline"/>
        </w:rPr>
        <w:t xml:space="preserve">preferences of </w:t>
      </w:r>
      <w:r w:rsidRPr="00DC1D46">
        <w:rPr>
          <w:rStyle w:val="Emphasis"/>
        </w:rPr>
        <w:t>Russia</w:t>
      </w:r>
      <w:r w:rsidRPr="004E77DF">
        <w:rPr>
          <w:rStyle w:val="StyleUnderline"/>
        </w:rPr>
        <w:t xml:space="preserve"> and</w:t>
      </w:r>
      <w:r w:rsidRPr="004E77DF">
        <w:rPr>
          <w:sz w:val="16"/>
        </w:rPr>
        <w:t xml:space="preserve"> </w:t>
      </w:r>
      <w:r w:rsidRPr="00DC1D46">
        <w:rPr>
          <w:rStyle w:val="Emphasis"/>
        </w:rPr>
        <w:t>China</w:t>
      </w:r>
      <w:r w:rsidRPr="004E77DF">
        <w:rPr>
          <w:sz w:val="16"/>
        </w:rPr>
        <w:t xml:space="preserve">. </w:t>
      </w:r>
      <w:r w:rsidRPr="009245C3">
        <w:rPr>
          <w:rStyle w:val="StyleUnderline"/>
          <w:highlight w:val="green"/>
        </w:rPr>
        <w:t xml:space="preserve">Liberalism is </w:t>
      </w:r>
      <w:r w:rsidRPr="009245C3">
        <w:rPr>
          <w:rStyle w:val="Emphasis"/>
          <w:highlight w:val="green"/>
        </w:rPr>
        <w:t>failing</w:t>
      </w:r>
      <w:r w:rsidRPr="009245C3">
        <w:rPr>
          <w:rStyle w:val="StyleUnderline"/>
          <w:highlight w:val="green"/>
        </w:rPr>
        <w:t xml:space="preserve"> at home</w:t>
      </w:r>
      <w:r w:rsidRPr="004E77DF">
        <w:rPr>
          <w:sz w:val="16"/>
        </w:rPr>
        <w:t xml:space="preserve"> and abroad. Addressing this requires admitting that the unipolar moment is over and that a ‘thick’ liberal order is out of reach. But </w:t>
      </w:r>
      <w:r w:rsidRPr="004E77DF">
        <w:rPr>
          <w:rStyle w:val="StyleUnderline"/>
        </w:rPr>
        <w:t>it does not</w:t>
      </w:r>
      <w:r w:rsidRPr="004E77DF">
        <w:rPr>
          <w:sz w:val="16"/>
        </w:rPr>
        <w:t xml:space="preserve"> </w:t>
      </w:r>
      <w:r w:rsidRPr="004E77DF">
        <w:rPr>
          <w:rStyle w:val="StyleUnderline"/>
        </w:rPr>
        <w:t xml:space="preserve">mean </w:t>
      </w:r>
      <w:r w:rsidRPr="00DC1D46">
        <w:rPr>
          <w:rStyle w:val="Emphasis"/>
        </w:rPr>
        <w:t xml:space="preserve">abandoning </w:t>
      </w:r>
      <w:r w:rsidRPr="00DC1D46">
        <w:rPr>
          <w:rStyle w:val="StyleUnderline"/>
        </w:rPr>
        <w:t>liberalism</w:t>
      </w:r>
      <w:r w:rsidRPr="004E77DF">
        <w:rPr>
          <w:rStyle w:val="StyleUnderline"/>
        </w:rPr>
        <w:t xml:space="preserve"> or </w:t>
      </w:r>
      <w:r w:rsidRPr="00DC1D46">
        <w:rPr>
          <w:rStyle w:val="Emphasis"/>
        </w:rPr>
        <w:t>pretending</w:t>
      </w:r>
      <w:r w:rsidRPr="004E77DF">
        <w:rPr>
          <w:sz w:val="16"/>
        </w:rPr>
        <w:t xml:space="preserve"> that </w:t>
      </w:r>
      <w:r w:rsidRPr="004E77DF">
        <w:rPr>
          <w:rStyle w:val="StyleUnderline"/>
        </w:rPr>
        <w:t>there is no ideological dimension</w:t>
      </w:r>
      <w:r w:rsidRPr="004E77DF">
        <w:rPr>
          <w:sz w:val="16"/>
        </w:rPr>
        <w:t xml:space="preserve"> to the threat. While not succumbing to the temptation of behaving as if it faces a second cold war, </w:t>
      </w:r>
      <w:r w:rsidRPr="00493D4D">
        <w:rPr>
          <w:sz w:val="16"/>
        </w:rPr>
        <w:t xml:space="preserve">the </w:t>
      </w:r>
      <w:r w:rsidRPr="00493D4D">
        <w:rPr>
          <w:rStyle w:val="Emphasis"/>
        </w:rPr>
        <w:t>US</w:t>
      </w:r>
      <w:r w:rsidRPr="00493D4D">
        <w:rPr>
          <w:rStyle w:val="StyleUnderline"/>
        </w:rPr>
        <w:t xml:space="preserve"> must </w:t>
      </w:r>
      <w:r w:rsidRPr="00493D4D">
        <w:rPr>
          <w:rStyle w:val="Emphasis"/>
        </w:rPr>
        <w:t>toughen its line</w:t>
      </w:r>
      <w:r w:rsidRPr="00493D4D">
        <w:rPr>
          <w:rStyle w:val="StyleUnderline"/>
        </w:rPr>
        <w:t xml:space="preserve"> against</w:t>
      </w:r>
      <w:r w:rsidRPr="00493D4D">
        <w:rPr>
          <w:sz w:val="16"/>
        </w:rPr>
        <w:t xml:space="preserve"> the </w:t>
      </w:r>
      <w:r w:rsidRPr="00493D4D">
        <w:rPr>
          <w:rStyle w:val="StyleUnderline"/>
        </w:rPr>
        <w:t xml:space="preserve">efforts of </w:t>
      </w:r>
      <w:r w:rsidRPr="00493D4D">
        <w:rPr>
          <w:rStyle w:val="Emphasis"/>
        </w:rPr>
        <w:t>Russia</w:t>
      </w:r>
      <w:r w:rsidRPr="00493D4D">
        <w:rPr>
          <w:rStyle w:val="StyleUnderline"/>
        </w:rPr>
        <w:t xml:space="preserve"> and </w:t>
      </w:r>
      <w:r w:rsidRPr="00493D4D">
        <w:rPr>
          <w:rStyle w:val="Emphasis"/>
        </w:rPr>
        <w:t>China</w:t>
      </w:r>
      <w:r w:rsidRPr="00493D4D">
        <w:rPr>
          <w:rStyle w:val="StyleUnderline"/>
        </w:rPr>
        <w:t xml:space="preserve"> to </w:t>
      </w:r>
      <w:r w:rsidRPr="00493D4D">
        <w:rPr>
          <w:rStyle w:val="Emphasis"/>
        </w:rPr>
        <w:t>sow discord in</w:t>
      </w:r>
      <w:r w:rsidRPr="00493D4D">
        <w:rPr>
          <w:rStyle w:val="StyleUnderline"/>
        </w:rPr>
        <w:t xml:space="preserve"> </w:t>
      </w:r>
      <w:r w:rsidRPr="00493D4D">
        <w:rPr>
          <w:rStyle w:val="Emphasis"/>
        </w:rPr>
        <w:t>democratic governments</w:t>
      </w:r>
      <w:r w:rsidRPr="00493D4D">
        <w:rPr>
          <w:rStyle w:val="StyleUnderline"/>
        </w:rPr>
        <w:t xml:space="preserve"> while</w:t>
      </w:r>
      <w:r w:rsidRPr="00493D4D">
        <w:rPr>
          <w:sz w:val="16"/>
        </w:rPr>
        <w:t xml:space="preserve"> also </w:t>
      </w:r>
      <w:r w:rsidRPr="00493D4D">
        <w:rPr>
          <w:rStyle w:val="StyleUnderline"/>
        </w:rPr>
        <w:t xml:space="preserve">urgently </w:t>
      </w:r>
      <w:r w:rsidRPr="00493D4D">
        <w:rPr>
          <w:rStyle w:val="Emphasis"/>
        </w:rPr>
        <w:t>fixing its</w:t>
      </w:r>
      <w:r w:rsidRPr="00493D4D">
        <w:rPr>
          <w:sz w:val="16"/>
        </w:rPr>
        <w:t xml:space="preserve"> </w:t>
      </w:r>
      <w:r w:rsidRPr="00493D4D">
        <w:rPr>
          <w:rStyle w:val="StyleUnderline"/>
        </w:rPr>
        <w:t>own</w:t>
      </w:r>
      <w:r w:rsidRPr="00493D4D">
        <w:rPr>
          <w:sz w:val="16"/>
        </w:rPr>
        <w:t xml:space="preserve"> </w:t>
      </w:r>
      <w:r w:rsidRPr="00493D4D">
        <w:rPr>
          <w:rStyle w:val="Emphasis"/>
        </w:rPr>
        <w:t>political institutions</w:t>
      </w:r>
      <w:r w:rsidRPr="00493D4D">
        <w:rPr>
          <w:sz w:val="16"/>
        </w:rPr>
        <w:t xml:space="preserve">. A </w:t>
      </w:r>
      <w:r w:rsidRPr="00493D4D">
        <w:rPr>
          <w:rStyle w:val="StyleUnderline"/>
        </w:rPr>
        <w:t xml:space="preserve">foreign policy of reform is the </w:t>
      </w:r>
      <w:r w:rsidRPr="00493D4D">
        <w:rPr>
          <w:rStyle w:val="Emphasis"/>
        </w:rPr>
        <w:t>best way</w:t>
      </w:r>
      <w:r w:rsidRPr="00493D4D">
        <w:rPr>
          <w:rStyle w:val="StyleUnderline"/>
        </w:rPr>
        <w:t xml:space="preserve"> to rise to the threat and</w:t>
      </w:r>
      <w:r w:rsidRPr="00493D4D">
        <w:rPr>
          <w:sz w:val="16"/>
        </w:rPr>
        <w:t xml:space="preserve"> to </w:t>
      </w:r>
      <w:r w:rsidRPr="00493D4D">
        <w:rPr>
          <w:rStyle w:val="StyleUnderline"/>
        </w:rPr>
        <w:t>show a fearful world</w:t>
      </w:r>
      <w:r w:rsidRPr="00493D4D">
        <w:rPr>
          <w:sz w:val="16"/>
        </w:rPr>
        <w:t xml:space="preserve"> that </w:t>
      </w:r>
      <w:r w:rsidRPr="00493D4D">
        <w:rPr>
          <w:rStyle w:val="Emphasis"/>
        </w:rPr>
        <w:t>liberalism</w:t>
      </w:r>
      <w:r w:rsidRPr="00493D4D">
        <w:rPr>
          <w:rStyle w:val="StyleUnderline"/>
        </w:rPr>
        <w:t xml:space="preserve"> is not a </w:t>
      </w:r>
      <w:r w:rsidRPr="00493D4D">
        <w:rPr>
          <w:rStyle w:val="Emphasis"/>
        </w:rPr>
        <w:t>defunct</w:t>
      </w:r>
      <w:r w:rsidRPr="00493D4D">
        <w:rPr>
          <w:rStyle w:val="StyleUnderline"/>
        </w:rPr>
        <w:t xml:space="preserve"> value system</w:t>
      </w:r>
      <w:r w:rsidRPr="00493D4D">
        <w:rPr>
          <w:sz w:val="16"/>
        </w:rPr>
        <w:t>.</w:t>
      </w:r>
    </w:p>
    <w:p w14:paraId="0B3ACA34" w14:textId="77777777" w:rsidR="000F4FEC" w:rsidRDefault="000F4FEC" w:rsidP="000F4FEC">
      <w:pPr>
        <w:pStyle w:val="Heading3"/>
      </w:pPr>
      <w:r>
        <w:lastRenderedPageBreak/>
        <w:t>Debris</w:t>
      </w:r>
    </w:p>
    <w:p w14:paraId="696BDB6C" w14:textId="77777777" w:rsidR="000F4FEC" w:rsidRDefault="000F4FEC" w:rsidP="000F4FEC">
      <w:pPr>
        <w:pStyle w:val="Heading4"/>
      </w:pPr>
      <w:r>
        <w:t>1] Non UQ – squo US debris thumps</w:t>
      </w:r>
    </w:p>
    <w:p w14:paraId="69CD9BDB" w14:textId="77777777" w:rsidR="000F4FEC" w:rsidRDefault="000F4FEC" w:rsidP="000F4FEC">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21" w:history="1">
        <w:r w:rsidRPr="00D12A8B">
          <w:rPr>
            <w:rStyle w:val="Hyperlink"/>
          </w:rPr>
          <w:t>https://www.businessinsider.com/russia-says-space-junk-could-spark-war-2016-1</w:t>
        </w:r>
      </w:hyperlink>
      <w:r>
        <w:t>] TDI</w:t>
      </w:r>
    </w:p>
    <w:p w14:paraId="0FE10C02" w14:textId="77777777" w:rsidR="000F4FEC" w:rsidRPr="000E426C" w:rsidRDefault="000F4FEC" w:rsidP="000F4FEC">
      <w:r w:rsidRPr="000E426C">
        <w:rPr>
          <w:rStyle w:val="StyleUnderline"/>
        </w:rPr>
        <w:t>NASA has already </w:t>
      </w:r>
      <w:hyperlink r:id="rId22" w:history="1">
        <w:r w:rsidRPr="000E426C">
          <w:rPr>
            <w:rStyle w:val="StyleUnderline"/>
          </w:rPr>
          <w:t>warned that</w:t>
        </w:r>
      </w:hyperlink>
      <w:r w:rsidRPr="000E426C">
        <w:rPr>
          <w:rStyle w:val="StyleUnderline"/>
        </w:rPr>
        <w:t xml:space="preserve"> the large </w:t>
      </w:r>
      <w:r w:rsidRPr="008B11EE">
        <w:rPr>
          <w:rStyle w:val="StyleUnderline"/>
          <w:highlight w:val="green"/>
        </w:rPr>
        <w:t>amount of space junk around our planet is growing beyond</w:t>
      </w:r>
      <w:r w:rsidRPr="000E426C">
        <w:rPr>
          <w:rStyle w:val="StyleUnderline"/>
        </w:rPr>
        <w:t xml:space="preserve"> our </w:t>
      </w:r>
      <w:r w:rsidRPr="008B11EE">
        <w:rPr>
          <w:rStyle w:val="StyleUnderline"/>
          <w:highlight w:val="green"/>
        </w:rPr>
        <w:t>control</w:t>
      </w:r>
      <w:r w:rsidRPr="000E426C">
        <w:t xml:space="preserve">, but now a team </w:t>
      </w:r>
      <w:r w:rsidRPr="00F405B9">
        <w:t xml:space="preserve">of </w:t>
      </w:r>
      <w:r w:rsidRPr="00F405B9">
        <w:rPr>
          <w:rStyle w:val="StyleUnderline"/>
        </w:rPr>
        <w:t>Russian scientists has cited another potentially unforeseen</w:t>
      </w:r>
      <w:r w:rsidRPr="000E426C">
        <w:rPr>
          <w:rStyle w:val="StyleUnderline"/>
        </w:rPr>
        <w:t xml:space="preserve"> </w:t>
      </w:r>
      <w:r w:rsidRPr="008B11EE">
        <w:rPr>
          <w:rStyle w:val="StyleUnderline"/>
          <w:highlight w:val="green"/>
        </w:rPr>
        <w:t>consequence of</w:t>
      </w:r>
      <w:r w:rsidRPr="000E426C">
        <w:rPr>
          <w:rStyle w:val="StyleUnderline"/>
        </w:rPr>
        <w:t xml:space="preserve"> </w:t>
      </w:r>
      <w:r w:rsidRPr="008B11EE">
        <w:rPr>
          <w:rStyle w:val="StyleUnderline"/>
          <w:highlight w:val="green"/>
        </w:rPr>
        <w:t>that</w:t>
      </w:r>
      <w:r w:rsidRPr="000E426C">
        <w:rPr>
          <w:rStyle w:val="StyleUnderline"/>
        </w:rPr>
        <w:t xml:space="preserve"> </w:t>
      </w:r>
      <w:r w:rsidRPr="008B11EE">
        <w:rPr>
          <w:rStyle w:val="StyleUnderline"/>
          <w:highlight w:val="green"/>
        </w:rPr>
        <w:t>debris: War</w:t>
      </w:r>
      <w:r w:rsidRPr="000E426C">
        <w:rPr>
          <w:rStyle w:val="StyleUnderline"/>
        </w:rPr>
        <w:t>.</w:t>
      </w:r>
    </w:p>
    <w:p w14:paraId="47966E56" w14:textId="77777777" w:rsidR="000F4FEC" w:rsidRPr="000E426C" w:rsidRDefault="000F4FEC" w:rsidP="000F4FEC">
      <w:pPr>
        <w:rPr>
          <w:rStyle w:val="StyleUnderline"/>
        </w:rPr>
      </w:pPr>
      <w:r w:rsidRPr="000E426C">
        <w:rPr>
          <w:rStyle w:val="StyleUnderline"/>
        </w:rPr>
        <w:t xml:space="preserve">Scientists estimate that anywhere from 500,000 to </w:t>
      </w:r>
      <w:r w:rsidRPr="008B11EE">
        <w:rPr>
          <w:rStyle w:val="StyleUnderline"/>
          <w:highlight w:val="green"/>
        </w:rPr>
        <w:t>600,000 pieces of human</w:t>
      </w:r>
      <w:r w:rsidRPr="000E426C">
        <w:rPr>
          <w:rStyle w:val="StyleUnderline"/>
        </w:rPr>
        <w:t xml:space="preserve">-made </w:t>
      </w:r>
      <w:r w:rsidRPr="008B11EE">
        <w:rPr>
          <w:rStyle w:val="StyleUnderline"/>
          <w:highlight w:val="green"/>
        </w:rPr>
        <w:t>space debris</w:t>
      </w:r>
      <w:r w:rsidRPr="000E426C">
        <w:rPr>
          <w:rStyle w:val="StyleUnderline"/>
        </w:rPr>
        <w:t xml:space="preserve"> between 0.4 and 4 inches in size </w:t>
      </w:r>
      <w:r w:rsidRPr="008B11EE">
        <w:rPr>
          <w:rStyle w:val="StyleUnderline"/>
          <w:highlight w:val="green"/>
        </w:rPr>
        <w:t>are currently orbiting</w:t>
      </w:r>
      <w:r w:rsidRPr="005E4DDC">
        <w:rPr>
          <w:rStyle w:val="StyleUnderline"/>
        </w:rPr>
        <w:t xml:space="preserve"> the </w:t>
      </w:r>
      <w:r w:rsidRPr="008B11EE">
        <w:rPr>
          <w:rStyle w:val="StyleUnderline"/>
          <w:highlight w:val="green"/>
        </w:rPr>
        <w:t>Earth</w:t>
      </w:r>
      <w:r w:rsidRPr="000E426C">
        <w:rPr>
          <w:rStyle w:val="StyleUnderline"/>
        </w:rPr>
        <w:t xml:space="preserve"> and </w:t>
      </w:r>
      <w:r w:rsidRPr="00F405B9">
        <w:rPr>
          <w:rStyle w:val="StyleUnderline"/>
        </w:rPr>
        <w:t>traveling at speeds over </w:t>
      </w:r>
      <w:hyperlink r:id="rId23" w:history="1">
        <w:r w:rsidRPr="00F405B9">
          <w:rPr>
            <w:rStyle w:val="StyleUnderline"/>
          </w:rPr>
          <w:t>17,000 miles per hour</w:t>
        </w:r>
      </w:hyperlink>
      <w:r w:rsidRPr="000E426C">
        <w:rPr>
          <w:rStyle w:val="StyleUnderline"/>
        </w:rPr>
        <w:t>.</w:t>
      </w:r>
    </w:p>
    <w:p w14:paraId="7113A943" w14:textId="77777777" w:rsidR="000F4FEC" w:rsidRPr="00100A2B" w:rsidRDefault="000F4FEC" w:rsidP="000F4FEC">
      <w:r w:rsidRPr="008B11EE">
        <w:rPr>
          <w:rStyle w:val="StyleUnderline"/>
          <w:highlight w:val="green"/>
        </w:rPr>
        <w:t>If one of those pieces smashed</w:t>
      </w:r>
      <w:r w:rsidRPr="000E426C">
        <w:rPr>
          <w:rStyle w:val="StyleUnderline"/>
        </w:rPr>
        <w:t xml:space="preserve"> into </w:t>
      </w:r>
      <w:r w:rsidRPr="008B11EE">
        <w:rPr>
          <w:rStyle w:val="StyleUnderline"/>
          <w:highlight w:val="green"/>
        </w:rPr>
        <w:t>a military satellite it "may provoke</w:t>
      </w:r>
      <w:r w:rsidRPr="000E426C">
        <w:rPr>
          <w:rStyle w:val="StyleUnderline"/>
        </w:rPr>
        <w:t xml:space="preserve"> political or even </w:t>
      </w:r>
      <w:r w:rsidRPr="008B11EE">
        <w:rPr>
          <w:rStyle w:val="StyleUnderline"/>
          <w:highlight w:val="green"/>
        </w:rPr>
        <w:t>armed conflict</w:t>
      </w:r>
      <w:r w:rsidRPr="005E4DDC">
        <w:rPr>
          <w:rStyle w:val="StyleUnderline"/>
        </w:rPr>
        <w:t xml:space="preserve">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24" w:history="1">
        <w:r w:rsidRPr="000E426C">
          <w:rPr>
            <w:rStyle w:val="Hyperlink"/>
          </w:rPr>
          <w:t>Acta Astronautica</w:t>
        </w:r>
      </w:hyperlink>
      <w:r w:rsidRPr="000E426C">
        <w:t>, which is sponsored by the International Academy of Astronautics.</w:t>
      </w:r>
    </w:p>
    <w:p w14:paraId="1A516F3F" w14:textId="77777777" w:rsidR="000F4FEC" w:rsidRDefault="000F4FEC" w:rsidP="000F4FEC">
      <w:pPr>
        <w:pStyle w:val="Heading4"/>
      </w:pPr>
      <w:r>
        <w:t xml:space="preserve">2] </w:t>
      </w:r>
      <w:r w:rsidRPr="00F86EE2">
        <w:t>Warming exponentially increases space debris</w:t>
      </w:r>
      <w:r>
        <w:t>—</w:t>
      </w:r>
    </w:p>
    <w:p w14:paraId="412579C3" w14:textId="77777777" w:rsidR="000F4FEC" w:rsidRPr="00F86EE2" w:rsidRDefault="000F4FEC" w:rsidP="000F4FEC">
      <w:r w:rsidRPr="009A7CB8">
        <w:rPr>
          <w:rStyle w:val="Style13ptBold"/>
        </w:rPr>
        <w:t>O’Callaghan 21</w:t>
      </w:r>
      <w:r>
        <w:t xml:space="preserve"> (Jonathan, </w:t>
      </w:r>
      <w:r w:rsidRPr="00C03078">
        <w:t>freelance space and science journalist that specializes in commercial spaceflight, space exploration, astronomy, and astrophysics</w:t>
      </w:r>
      <w:r w:rsidRPr="00BD1FD9">
        <w:t>, “What if Space Junk and Climate Change Become the Same Problem?”,</w:t>
      </w:r>
      <w:r>
        <w:rPr>
          <w:color w:val="333333"/>
          <w:shd w:val="clear" w:color="auto" w:fill="FCFCFC"/>
        </w:rPr>
        <w:t xml:space="preserve"> </w:t>
      </w:r>
      <w:r>
        <w:t>May 24, 2021,</w:t>
      </w:r>
      <w:r w:rsidRPr="00C03078">
        <w:t xml:space="preserve"> </w:t>
      </w:r>
      <w:hyperlink r:id="rId25" w:history="1">
        <w:r w:rsidRPr="00F011C1">
          <w:rPr>
            <w:rStyle w:val="Hyperlink"/>
          </w:rPr>
          <w:t>https://www.nytimes.com/2021/05/12/science/space-junk-climate-change.html</w:t>
        </w:r>
      </w:hyperlink>
      <w:r>
        <w:t>) CS</w:t>
      </w:r>
    </w:p>
    <w:p w14:paraId="55BCF851" w14:textId="77777777" w:rsidR="000F4FEC" w:rsidRPr="00F86EE2" w:rsidRDefault="000F4FEC" w:rsidP="000F4FEC">
      <w:r w:rsidRPr="00F86EE2">
        <w:t xml:space="preserve">It’s easy to compare the </w:t>
      </w:r>
      <w:r w:rsidRPr="0095562A">
        <w:rPr>
          <w:highlight w:val="cyan"/>
          <w:u w:val="single"/>
        </w:rPr>
        <w:t>space junk problem to climate change</w:t>
      </w:r>
      <w:r w:rsidRPr="00F86EE2">
        <w:t>. Human activities leave too many dead satellites and fragments of machinery discarded in Earth orbit. If left unchecked, space junk could pose significant problems for future generations — rendering access to space increasingly difficult, or at worst, </w:t>
      </w:r>
      <w:hyperlink r:id="rId26" w:history="1">
        <w:r w:rsidRPr="00F86EE2">
          <w:rPr>
            <w:rStyle w:val="Hyperlink"/>
          </w:rPr>
          <w:t>impossible</w:t>
        </w:r>
      </w:hyperlink>
      <w:r w:rsidRPr="00F86EE2">
        <w:t>.</w:t>
      </w:r>
    </w:p>
    <w:p w14:paraId="4D8F2A65" w14:textId="77777777" w:rsidR="000F4FEC" w:rsidRPr="00F86EE2" w:rsidRDefault="000F4FEC" w:rsidP="000F4FEC">
      <w:r w:rsidRPr="00F86EE2">
        <w:t xml:space="preserve">Yet the </w:t>
      </w:r>
      <w:r w:rsidRPr="00F86EE2">
        <w:rPr>
          <w:u w:val="single"/>
        </w:rPr>
        <w:t xml:space="preserve">two may come to be </w:t>
      </w:r>
      <w:r w:rsidRPr="0095562A">
        <w:rPr>
          <w:highlight w:val="cyan"/>
          <w:u w:val="single"/>
        </w:rPr>
        <w:t>linked</w:t>
      </w:r>
      <w:r w:rsidRPr="00F86EE2">
        <w:t xml:space="preserve">. </w:t>
      </w:r>
      <w:r w:rsidRPr="00F86EE2">
        <w:rPr>
          <w:u w:val="single"/>
        </w:rPr>
        <w:t xml:space="preserve">Our </w:t>
      </w:r>
      <w:r w:rsidRPr="0095562A">
        <w:rPr>
          <w:highlight w:val="cyan"/>
          <w:u w:val="single"/>
        </w:rPr>
        <w:t>planet’s atmosphere</w:t>
      </w:r>
      <w:r w:rsidRPr="00F86EE2">
        <w:rPr>
          <w:u w:val="single"/>
        </w:rPr>
        <w:t xml:space="preserve"> naturally pulls orbiting debris downward and </w:t>
      </w:r>
      <w:r w:rsidRPr="0095562A">
        <w:rPr>
          <w:highlight w:val="cyan"/>
          <w:u w:val="single"/>
        </w:rPr>
        <w:t>incinerates it in</w:t>
      </w:r>
      <w:r w:rsidRPr="00F86EE2">
        <w:rPr>
          <w:u w:val="single"/>
        </w:rPr>
        <w:t xml:space="preserve"> the thicker lower atmosphere, </w:t>
      </w:r>
      <w:r w:rsidRPr="0095562A">
        <w:rPr>
          <w:highlight w:val="cyan"/>
          <w:u w:val="single"/>
        </w:rPr>
        <w:t xml:space="preserve">but </w:t>
      </w:r>
      <w:r w:rsidRPr="0095562A">
        <w:rPr>
          <w:b/>
          <w:bCs/>
          <w:highlight w:val="cyan"/>
          <w:u w:val="single"/>
        </w:rPr>
        <w:t>increasing carbon dioxide levels</w:t>
      </w:r>
      <w:r w:rsidRPr="00F86EE2">
        <w:rPr>
          <w:u w:val="single"/>
        </w:rPr>
        <w:t xml:space="preserve"> are </w:t>
      </w:r>
      <w:hyperlink r:id="rId27" w:tgtFrame="_blank" w:history="1">
        <w:r w:rsidRPr="00F86EE2">
          <w:rPr>
            <w:rStyle w:val="Hyperlink"/>
            <w:u w:val="single"/>
          </w:rPr>
          <w:t>lowering the density</w:t>
        </w:r>
      </w:hyperlink>
      <w:r w:rsidRPr="00F86EE2">
        <w:rPr>
          <w:u w:val="single"/>
        </w:rPr>
        <w:t xml:space="preserve"> of the upper atmosphere, which may </w:t>
      </w:r>
      <w:r w:rsidRPr="0095562A">
        <w:rPr>
          <w:b/>
          <w:bCs/>
          <w:highlight w:val="cyan"/>
          <w:u w:val="single"/>
        </w:rPr>
        <w:t>diminish this effect</w:t>
      </w:r>
      <w:r w:rsidRPr="00F86EE2">
        <w:t>. A study </w:t>
      </w:r>
      <w:hyperlink r:id="rId28" w:tgtFrame="_blank" w:history="1">
        <w:r w:rsidRPr="00F86EE2">
          <w:rPr>
            <w:rStyle w:val="Hyperlink"/>
          </w:rPr>
          <w:t>presented last month</w:t>
        </w:r>
      </w:hyperlink>
      <w:r w:rsidRPr="00F86EE2">
        <w:t xml:space="preserve"> at the European Conference on Space Debris says that the problem has been underestimated, and that the </w:t>
      </w:r>
      <w:r w:rsidRPr="0095562A">
        <w:rPr>
          <w:highlight w:val="cyan"/>
          <w:u w:val="single"/>
        </w:rPr>
        <w:t>amount of space junk in orbit could</w:t>
      </w:r>
      <w:r w:rsidRPr="0095562A">
        <w:rPr>
          <w:highlight w:val="cyan"/>
        </w:rPr>
        <w:t>,</w:t>
      </w:r>
      <w:r w:rsidRPr="00F86EE2">
        <w:t xml:space="preserve"> in a worst-case scenario, </w:t>
      </w:r>
      <w:r w:rsidRPr="0095562A">
        <w:rPr>
          <w:b/>
          <w:bCs/>
          <w:highlight w:val="cyan"/>
          <w:u w:val="single"/>
        </w:rPr>
        <w:t>increase 50 times by 2100</w:t>
      </w:r>
      <w:r w:rsidRPr="0095562A">
        <w:rPr>
          <w:highlight w:val="cyan"/>
        </w:rPr>
        <w:t>.</w:t>
      </w:r>
    </w:p>
    <w:p w14:paraId="085A3EE9" w14:textId="77777777" w:rsidR="000F4FEC" w:rsidRPr="00F86EE2" w:rsidRDefault="000F4FEC" w:rsidP="000F4FEC">
      <w:r w:rsidRPr="00F86EE2">
        <w:t xml:space="preserve">“The numbers took us by surprise,” said Hugh Lewis, </w:t>
      </w:r>
      <w:r w:rsidRPr="00BD5947">
        <w:t>a space debris expert from the University of Southampton in England and a co-author on the paper, which will be submitted for peer review in the coming months</w:t>
      </w:r>
      <w:r w:rsidRPr="00F86EE2">
        <w:t xml:space="preserve">. “There is </w:t>
      </w:r>
      <w:r w:rsidRPr="0095562A">
        <w:rPr>
          <w:b/>
          <w:bCs/>
          <w:highlight w:val="cyan"/>
          <w:u w:val="single"/>
        </w:rPr>
        <w:t>genuine cause for alarm</w:t>
      </w:r>
      <w:r w:rsidRPr="00F86EE2">
        <w:t>.”</w:t>
      </w:r>
    </w:p>
    <w:p w14:paraId="092C186F" w14:textId="77777777" w:rsidR="000F4FEC" w:rsidRPr="00F86EE2" w:rsidRDefault="000F4FEC" w:rsidP="000F4FEC">
      <w:r w:rsidRPr="00F86EE2">
        <w:t xml:space="preserve">Our </w:t>
      </w:r>
      <w:r w:rsidRPr="0095562A">
        <w:rPr>
          <w:highlight w:val="cyan"/>
          <w:u w:val="single"/>
        </w:rPr>
        <w:t>atmosphere</w:t>
      </w:r>
      <w:r w:rsidRPr="00BD5947">
        <w:rPr>
          <w:u w:val="single"/>
        </w:rPr>
        <w:t xml:space="preserve"> is a useful </w:t>
      </w:r>
      <w:r w:rsidRPr="0095562A">
        <w:rPr>
          <w:highlight w:val="cyan"/>
          <w:u w:val="single"/>
        </w:rPr>
        <w:t>ally in clearing up space junk</w:t>
      </w:r>
      <w:r w:rsidRPr="00F86EE2">
        <w:t>. Collisions with its molecules cause drag, pulling objects back into the atmosphere. Below 300 miles above the surface</w:t>
      </w:r>
      <w:r w:rsidRPr="00481A6A">
        <w:t xml:space="preserve">, </w:t>
      </w:r>
      <w:r w:rsidRPr="00481A6A">
        <w:rPr>
          <w:u w:val="single"/>
        </w:rPr>
        <w:t xml:space="preserve">most </w:t>
      </w:r>
      <w:r w:rsidRPr="0095562A">
        <w:rPr>
          <w:highlight w:val="cyan"/>
          <w:u w:val="single"/>
        </w:rPr>
        <w:t>objects will naturally decay into</w:t>
      </w:r>
      <w:r w:rsidRPr="00481A6A">
        <w:rPr>
          <w:u w:val="single"/>
        </w:rPr>
        <w:t xml:space="preserve"> the thicker lower </w:t>
      </w:r>
      <w:r w:rsidRPr="0095562A">
        <w:rPr>
          <w:highlight w:val="cyan"/>
          <w:u w:val="single"/>
        </w:rPr>
        <w:t>atmosphere</w:t>
      </w:r>
      <w:r w:rsidRPr="00481A6A">
        <w:rPr>
          <w:u w:val="single"/>
        </w:rPr>
        <w:t xml:space="preserve"> and burn up in </w:t>
      </w:r>
      <w:hyperlink r:id="rId29" w:tgtFrame="_blank" w:history="1">
        <w:r w:rsidRPr="00481A6A">
          <w:rPr>
            <w:rStyle w:val="Hyperlink"/>
            <w:u w:val="single"/>
          </w:rPr>
          <w:t>less than 10 years</w:t>
        </w:r>
      </w:hyperlink>
      <w:r w:rsidRPr="00481A6A">
        <w:rPr>
          <w:u w:val="single"/>
        </w:rPr>
        <w:t>.</w:t>
      </w:r>
    </w:p>
    <w:p w14:paraId="7BB21F1B" w14:textId="77777777" w:rsidR="000F4FEC" w:rsidRPr="00481A6A" w:rsidRDefault="000F4FEC" w:rsidP="000F4FEC">
      <w:pPr>
        <w:rPr>
          <w:u w:val="single"/>
        </w:rPr>
      </w:pPr>
      <w:r w:rsidRPr="00F86EE2">
        <w:t>At lower altitudes, </w:t>
      </w:r>
      <w:hyperlink r:id="rId30" w:tgtFrame="_blank" w:history="1">
        <w:r w:rsidRPr="00F86EE2">
          <w:rPr>
            <w:rStyle w:val="Hyperlink"/>
          </w:rPr>
          <w:t>infrared radiation</w:t>
        </w:r>
      </w:hyperlink>
      <w:r w:rsidRPr="00F86EE2">
        <w:t xml:space="preserve"> is trapped by the thick atmosphere as heat. But above 60 miles where the atmosphere is thinner, the opposite is true. “There’s </w:t>
      </w:r>
      <w:r w:rsidRPr="00481A6A">
        <w:rPr>
          <w:u w:val="single"/>
        </w:rPr>
        <w:t xml:space="preserve">nothing to </w:t>
      </w:r>
      <w:r w:rsidRPr="00481A6A">
        <w:rPr>
          <w:u w:val="single"/>
        </w:rPr>
        <w:lastRenderedPageBreak/>
        <w:t>recapture that energy</w:t>
      </w:r>
      <w:r w:rsidRPr="00F86EE2">
        <w:t xml:space="preserve">,” said Matthew Brown, also from the University of Southampton and the paper’s lead author. “So </w:t>
      </w:r>
      <w:r w:rsidRPr="00481A6A">
        <w:rPr>
          <w:u w:val="single"/>
        </w:rPr>
        <w:t>it gets lost into space.”</w:t>
      </w:r>
    </w:p>
    <w:p w14:paraId="7B604544" w14:textId="77777777" w:rsidR="000F4FEC" w:rsidRPr="00F86EE2" w:rsidRDefault="000F4FEC" w:rsidP="000F4FEC">
      <w:r w:rsidRPr="00F86EE2">
        <w:t xml:space="preserve">The escape of heat causes the volume of the atmosphere to decrease. This results in atmospheric contraction, which reduces its density at a given altitude. Since 2000, Mr. Brown and his team </w:t>
      </w:r>
      <w:r w:rsidRPr="00481A6A">
        <w:rPr>
          <w:u w:val="single"/>
        </w:rPr>
        <w:t xml:space="preserve">say the </w:t>
      </w:r>
      <w:r w:rsidRPr="0095562A">
        <w:rPr>
          <w:u w:val="single"/>
        </w:rPr>
        <w:t>atmosphere</w:t>
      </w:r>
      <w:r w:rsidRPr="00481A6A">
        <w:rPr>
          <w:u w:val="single"/>
        </w:rPr>
        <w:t xml:space="preserve"> at 250 miles has </w:t>
      </w:r>
      <w:r w:rsidRPr="0095562A">
        <w:rPr>
          <w:u w:val="single"/>
        </w:rPr>
        <w:t>lost</w:t>
      </w:r>
      <w:r w:rsidRPr="00481A6A">
        <w:rPr>
          <w:u w:val="single"/>
        </w:rPr>
        <w:t> </w:t>
      </w:r>
      <w:hyperlink r:id="rId31" w:tgtFrame="_blank" w:history="1">
        <w:r w:rsidRPr="00481A6A">
          <w:rPr>
            <w:rStyle w:val="Hyperlink"/>
            <w:u w:val="single"/>
          </w:rPr>
          <w:t>21 percent of its density</w:t>
        </w:r>
      </w:hyperlink>
      <w:r w:rsidRPr="00481A6A">
        <w:rPr>
          <w:u w:val="single"/>
        </w:rPr>
        <w:t> because of rising carbon dioxide levels</w:t>
      </w:r>
      <w:r w:rsidRPr="00F86EE2">
        <w:t>. By 2100, if carbon dioxide levels double their current levels — in line with the </w:t>
      </w:r>
      <w:hyperlink r:id="rId32" w:tgtFrame="_blank" w:history="1">
        <w:r w:rsidRPr="00F86EE2">
          <w:rPr>
            <w:rStyle w:val="Hyperlink"/>
          </w:rPr>
          <w:t>worst-case scenario</w:t>
        </w:r>
      </w:hyperlink>
      <w:r w:rsidRPr="00F86EE2">
        <w:t> assessment by the Intergovernmental Panel on Climate Change —</w:t>
      </w:r>
      <w:r w:rsidRPr="00481A6A">
        <w:rPr>
          <w:u w:val="single"/>
        </w:rPr>
        <w:t xml:space="preserve"> that number could rise to 80 percent.</w:t>
      </w:r>
    </w:p>
    <w:p w14:paraId="374E48A6" w14:textId="77777777" w:rsidR="000F4FEC" w:rsidRPr="00481A6A" w:rsidRDefault="000F4FEC" w:rsidP="000F4FEC">
      <w:pPr>
        <w:rPr>
          <w:b/>
          <w:bCs/>
          <w:u w:val="single"/>
        </w:rPr>
      </w:pPr>
      <w:r w:rsidRPr="0095562A">
        <w:rPr>
          <w:b/>
          <w:bCs/>
          <w:highlight w:val="cyan"/>
          <w:u w:val="single"/>
        </w:rPr>
        <w:t>For space junk, the implications are stark</w:t>
      </w:r>
      <w:r w:rsidRPr="00F86EE2">
        <w:t>. More than </w:t>
      </w:r>
      <w:hyperlink r:id="rId33" w:tgtFrame="_blank" w:history="1">
        <w:r w:rsidRPr="00F86EE2">
          <w:rPr>
            <w:rStyle w:val="Hyperlink"/>
          </w:rPr>
          <w:t>2,500 objects</w:t>
        </w:r>
      </w:hyperlink>
      <w:r w:rsidRPr="00F86EE2">
        <w:t> larger than four inches in size currently orbit at or below an altitude of 250 miles. In the worst-case scenario</w:t>
      </w:r>
      <w:r w:rsidRPr="00481A6A">
        <w:rPr>
          <w:u w:val="single"/>
        </w:rPr>
        <w:t xml:space="preserve">, </w:t>
      </w:r>
      <w:r w:rsidRPr="0095562A">
        <w:rPr>
          <w:highlight w:val="cyan"/>
          <w:u w:val="single"/>
        </w:rPr>
        <w:t>increased orbital lifetimes of up to 40 years</w:t>
      </w:r>
      <w:r w:rsidRPr="00481A6A">
        <w:rPr>
          <w:u w:val="single"/>
        </w:rPr>
        <w:t xml:space="preserve"> would mean fewer items are dragged into the lower atmosphere</w:t>
      </w:r>
      <w:r w:rsidRPr="00F86EE2">
        <w:t xml:space="preserve">. </w:t>
      </w:r>
      <w:r w:rsidRPr="0095562A">
        <w:rPr>
          <w:b/>
          <w:bCs/>
          <w:highlight w:val="cyan"/>
          <w:u w:val="single"/>
        </w:rPr>
        <w:t>Objects</w:t>
      </w:r>
      <w:r w:rsidRPr="00481A6A">
        <w:rPr>
          <w:u w:val="single"/>
        </w:rPr>
        <w:t xml:space="preserve"> at this altitude would </w:t>
      </w:r>
      <w:r w:rsidRPr="0095562A">
        <w:rPr>
          <w:b/>
          <w:bCs/>
          <w:highlight w:val="cyan"/>
          <w:u w:val="single"/>
        </w:rPr>
        <w:t>proliferate by 50 times to about 125,000.</w:t>
      </w:r>
    </w:p>
    <w:p w14:paraId="5145E763" w14:textId="77777777" w:rsidR="000F4FEC" w:rsidRPr="00F86EE2" w:rsidRDefault="000F4FEC" w:rsidP="000F4FEC">
      <w:r w:rsidRPr="00456201">
        <w:rPr>
          <w:u w:val="single"/>
        </w:rPr>
        <w:t>Even in a best-case scenario</w:t>
      </w:r>
      <w:r w:rsidRPr="00F86EE2">
        <w:t xml:space="preserve">, where carbon dioxide levels stabilize or even reverse, </w:t>
      </w:r>
      <w:r w:rsidRPr="00456201">
        <w:rPr>
          <w:u w:val="single"/>
        </w:rPr>
        <w:t>the amount of space junk would still be expected to double</w:t>
      </w:r>
      <w:r w:rsidRPr="00F86EE2">
        <w:t>. Mr. Brown thinks a more probable outcome is somewhere in between, perhaps a 10 or 20 times increase.</w:t>
      </w:r>
    </w:p>
    <w:p w14:paraId="01CAAE11" w14:textId="77777777" w:rsidR="000F4FEC" w:rsidRPr="00F86EE2" w:rsidRDefault="000F4FEC" w:rsidP="000F4FEC">
      <w:r w:rsidRPr="00F86EE2">
        <w:t>The research is “very important work,” said John Emmert, an atmospheric scientist at the U.S. Naval Research Laboratory in Washington, D.C., who has studied atmospheric density loss. However, Dr. Emmert says more research is needed to understand the severity of the problem — with the impact of the sun’s solar cycle also known to be a </w:t>
      </w:r>
      <w:hyperlink r:id="rId34" w:anchor=":~:text=Because%20density%20is%20mainly%20an,respect%20to%20the%20temperature%20change.&amp;text=The%20atmospheric%20drag%20on%20satellites,on%20satellite%20lifetimes%20are%20profound." w:tgtFrame="_blank" w:history="1">
        <w:r w:rsidRPr="00F86EE2">
          <w:rPr>
            <w:rStyle w:val="Hyperlink"/>
          </w:rPr>
          <w:t>major factor</w:t>
        </w:r>
      </w:hyperlink>
      <w:r w:rsidRPr="00F86EE2">
        <w:t> in atmospheric density changes.</w:t>
      </w:r>
    </w:p>
    <w:p w14:paraId="57846145" w14:textId="77777777" w:rsidR="000F4FEC" w:rsidRPr="00F86EE2" w:rsidRDefault="000F4FEC" w:rsidP="000F4FEC">
      <w:r w:rsidRPr="00F86EE2">
        <w:t xml:space="preserve">The </w:t>
      </w:r>
      <w:r w:rsidRPr="00481A6A">
        <w:rPr>
          <w:u w:val="single"/>
        </w:rPr>
        <w:t>findings</w:t>
      </w:r>
      <w:r w:rsidRPr="00F86EE2">
        <w:t xml:space="preserve"> may also </w:t>
      </w:r>
      <w:r w:rsidRPr="0095562A">
        <w:rPr>
          <w:highlight w:val="cyan"/>
          <w:u w:val="single"/>
        </w:rPr>
        <w:t>pose challenges for</w:t>
      </w:r>
      <w:r w:rsidRPr="00481A6A">
        <w:rPr>
          <w:u w:val="single"/>
        </w:rPr>
        <w:t xml:space="preserve"> regulators and satellite operators, </w:t>
      </w:r>
      <w:r w:rsidRPr="00481A6A">
        <w:rPr>
          <w:b/>
          <w:bCs/>
          <w:u w:val="single"/>
        </w:rPr>
        <w:t xml:space="preserve">especially </w:t>
      </w:r>
      <w:r w:rsidRPr="0095562A">
        <w:rPr>
          <w:b/>
          <w:bCs/>
          <w:highlight w:val="cyan"/>
          <w:u w:val="single"/>
        </w:rPr>
        <w:t>SpaceX</w:t>
      </w:r>
      <w:r w:rsidRPr="00481A6A">
        <w:rPr>
          <w:b/>
          <w:bCs/>
          <w:u w:val="single"/>
        </w:rPr>
        <w:t xml:space="preserve">, </w:t>
      </w:r>
      <w:r w:rsidRPr="0095562A">
        <w:rPr>
          <w:b/>
          <w:bCs/>
          <w:highlight w:val="cyan"/>
          <w:u w:val="single"/>
        </w:rPr>
        <w:t>Amazon</w:t>
      </w:r>
      <w:r w:rsidRPr="0095562A">
        <w:rPr>
          <w:b/>
          <w:bCs/>
          <w:highlight w:val="cyan"/>
        </w:rPr>
        <w:t xml:space="preserve"> </w:t>
      </w:r>
      <w:r w:rsidRPr="0095562A">
        <w:rPr>
          <w:b/>
          <w:bCs/>
          <w:highlight w:val="cyan"/>
          <w:u w:val="single"/>
        </w:rPr>
        <w:t>and other companies</w:t>
      </w:r>
      <w:r w:rsidRPr="00F86EE2">
        <w:t xml:space="preserve"> seeking to build megaconstellations of thousands of satellites to beam internet service down to the ground from low Earth orbit.</w:t>
      </w:r>
    </w:p>
    <w:p w14:paraId="0C947C86" w14:textId="77777777" w:rsidR="000F4FEC" w:rsidRPr="00F86EE2" w:rsidRDefault="000F4FEC" w:rsidP="000F4FEC">
      <w:r w:rsidRPr="00F86EE2">
        <w:t>Just last month, for example, the U.S. Federal Communications Commission approved a request from SpaceX to </w:t>
      </w:r>
      <w:hyperlink r:id="rId35" w:tgtFrame="_blank" w:history="1">
        <w:r w:rsidRPr="00F86EE2">
          <w:rPr>
            <w:rStyle w:val="Hyperlink"/>
          </w:rPr>
          <w:t>decrease the orbits</w:t>
        </w:r>
      </w:hyperlink>
      <w:r w:rsidRPr="00F86EE2">
        <w:t> of nearly 3,000 satellites in its </w:t>
      </w:r>
      <w:hyperlink r:id="rId36" w:history="1">
        <w:r w:rsidRPr="00F86EE2">
          <w:rPr>
            <w:rStyle w:val="Hyperlink"/>
          </w:rPr>
          <w:t>Starlink constellation</w:t>
        </w:r>
      </w:hyperlink>
      <w:r w:rsidRPr="00F86EE2">
        <w:t>, reasoning that atmospheric drag would naturally sweep up dead satellites and debris in a reasonable amount of time.</w:t>
      </w:r>
    </w:p>
    <w:p w14:paraId="3779CCBD" w14:textId="77777777" w:rsidR="000F4FEC" w:rsidRPr="00F86EE2" w:rsidRDefault="000F4FEC" w:rsidP="000F4FEC">
      <w:r w:rsidRPr="00F86EE2">
        <w:t>Research by Mr. Brown and his team suggests that assumption may be flawed.</w:t>
      </w:r>
    </w:p>
    <w:p w14:paraId="56B04101" w14:textId="77777777" w:rsidR="000F4FEC" w:rsidRPr="00F86EE2" w:rsidRDefault="000F4FEC" w:rsidP="000F4FEC">
      <w:r w:rsidRPr="00F86EE2">
        <w:t>An F.C.C. spokesman said that most of its applicants currently used NASA’s </w:t>
      </w:r>
      <w:hyperlink r:id="rId37" w:tgtFrame="_blank" w:history="1">
        <w:r w:rsidRPr="00F86EE2">
          <w:rPr>
            <w:rStyle w:val="Hyperlink"/>
          </w:rPr>
          <w:t>Debris Assessment Software</w:t>
        </w:r>
      </w:hyperlink>
      <w:r w:rsidRPr="00F86EE2">
        <w:t> to predict lifetimes of satellites in low Earth orbit. “We do not know at this time if there are any plans to change that program to address the changes in atmospheric composition predicted in the paper,” he said. “The F.C.C. periodically reviews its rules and regulations and updates them consistent with developments in the marketplace and in scientific knowledge.”</w:t>
      </w:r>
    </w:p>
    <w:p w14:paraId="42BAB51B" w14:textId="77777777" w:rsidR="000F4FEC" w:rsidRPr="00F86EE2" w:rsidRDefault="000F4FEC" w:rsidP="000F4FEC">
      <w:r w:rsidRPr="00F86EE2">
        <w:t>SpaceX did not respond to a request for comment.</w:t>
      </w:r>
    </w:p>
    <w:p w14:paraId="0FC29C50" w14:textId="77777777" w:rsidR="000F4FEC" w:rsidRPr="00F86EE2" w:rsidRDefault="000F4FEC" w:rsidP="000F4FEC">
      <w:r w:rsidRPr="00F86EE2">
        <w:t>Dr. Lewis said that he suspected that some of the modeling, however, relies on outdated data, and that more needed to be done to actively remove satellites and debris from orbit rather than relying on the passive atmospheric effect. “Operators have to make this aspect of the mission a priority,” he said.</w:t>
      </w:r>
    </w:p>
    <w:p w14:paraId="37F351D3" w14:textId="77777777" w:rsidR="000F4FEC" w:rsidRPr="00F86EE2" w:rsidRDefault="000F4FEC" w:rsidP="000F4FEC">
      <w:r w:rsidRPr="00F86EE2">
        <w:lastRenderedPageBreak/>
        <w:t>Even a moderate increase in lifetimes for large constellations could pose significant problems. “If SpaceX’s spacecraft re-enter passively in 10 or 15 years, would you argue that’s good enough?” Dr. Lewis said. “Given the fact that it’s a large constellation, lots of people would say probably not.”</w:t>
      </w:r>
    </w:p>
    <w:p w14:paraId="0C96DE4D" w14:textId="4EBCB9C5" w:rsidR="000F4FEC" w:rsidRDefault="000F4FEC" w:rsidP="000F4FEC">
      <w:pPr>
        <w:pStyle w:val="Heading4"/>
      </w:pPr>
      <w:r>
        <w:t>3] Anti-missile satellite tests proliferates space debris, spray is just as strike-prone as clusters – aff insufficient</w:t>
      </w:r>
    </w:p>
    <w:p w14:paraId="12DAF0DD" w14:textId="77777777" w:rsidR="000F4FEC" w:rsidRDefault="000F4FEC" w:rsidP="000F4FEC">
      <w:r w:rsidRPr="00266351">
        <w:t>Omaly 21 (Pierre, an engineer at the Center National d'Etudes Spatiales (CNES) he holds the position of space debris expert and manager of the Tech 4 Space Care initiative within the Orbital Systems Directorate in the Space Flight Safety Department</w:t>
      </w:r>
      <w:r>
        <w:t>, “</w:t>
      </w:r>
      <w:r w:rsidRPr="00266351">
        <w:t>Destroyed Russian satellite creates yet more space debris to threaten the International Space Station</w:t>
      </w:r>
      <w:r>
        <w:t xml:space="preserve">“, November 17, 2021, </w:t>
      </w:r>
      <w:hyperlink r:id="rId38" w:history="1">
        <w:r w:rsidRPr="00F011C1">
          <w:rPr>
            <w:rStyle w:val="Hyperlink"/>
          </w:rPr>
          <w:t>https://theconversation.com/destroyed-russian-satellite-creates-yet-more-space-debris-to-threaten-the-international-space-station-172078</w:t>
        </w:r>
      </w:hyperlink>
      <w:r>
        <w:t>)</w:t>
      </w:r>
    </w:p>
    <w:p w14:paraId="74570D4C" w14:textId="77777777" w:rsidR="000F4FEC" w:rsidRPr="002E5396" w:rsidRDefault="000F4FEC" w:rsidP="000F4FEC">
      <w:r w:rsidRPr="002E5396">
        <w:t xml:space="preserve">On Monday 15 November, </w:t>
      </w:r>
      <w:r w:rsidRPr="0095562A">
        <w:rPr>
          <w:highlight w:val="cyan"/>
          <w:u w:val="single"/>
        </w:rPr>
        <w:t>Russia </w:t>
      </w:r>
      <w:hyperlink r:id="rId39" w:history="1">
        <w:r w:rsidRPr="0095562A">
          <w:rPr>
            <w:rStyle w:val="Hyperlink"/>
            <w:highlight w:val="cyan"/>
            <w:u w:val="single"/>
          </w:rPr>
          <w:t>destroyed</w:t>
        </w:r>
      </w:hyperlink>
      <w:r w:rsidRPr="002E5396">
        <w:rPr>
          <w:u w:val="single"/>
        </w:rPr>
        <w:t xml:space="preserve"> one of its </w:t>
      </w:r>
      <w:r w:rsidRPr="0095562A">
        <w:rPr>
          <w:highlight w:val="cyan"/>
          <w:u w:val="single"/>
        </w:rPr>
        <w:t>old satellites</w:t>
      </w:r>
      <w:r w:rsidRPr="002E5396">
        <w:rPr>
          <w:u w:val="single"/>
        </w:rPr>
        <w:t xml:space="preserve"> in an anti-satellite missile test.</w:t>
      </w:r>
    </w:p>
    <w:p w14:paraId="4AA61398" w14:textId="77777777" w:rsidR="000F4FEC" w:rsidRPr="002E5396" w:rsidRDefault="000F4FEC" w:rsidP="000F4FEC">
      <w:r w:rsidRPr="002E5396">
        <w:t>The impact created a cloud of space debris in an area of space through which the International Space Station regularly passes, and members of the ISS were forced to seek safety in their spacecraft in the immediate aftermath of the test.</w:t>
      </w:r>
    </w:p>
    <w:p w14:paraId="604A9924" w14:textId="77777777" w:rsidR="000F4FEC" w:rsidRPr="002E5396" w:rsidRDefault="000F4FEC" w:rsidP="000F4FEC">
      <w:r w:rsidRPr="002E5396">
        <w:t xml:space="preserve">The US 18th Space Control Squadron confirmed the breakup of the COSMOS-1408 satellite on November 16. It estimates that there could be </w:t>
      </w:r>
      <w:r w:rsidRPr="00BD1FD9">
        <w:rPr>
          <w:u w:val="single"/>
        </w:rPr>
        <w:t>arou</w:t>
      </w:r>
      <w:r w:rsidRPr="0095562A">
        <w:rPr>
          <w:highlight w:val="cyan"/>
          <w:u w:val="single"/>
        </w:rPr>
        <w:t>nd 1,500 new pieces of debris floating through space</w:t>
      </w:r>
      <w:r w:rsidRPr="002E5396">
        <w:t xml:space="preserve"> as a result of the incident.</w:t>
      </w:r>
    </w:p>
    <w:p w14:paraId="28E1DBA3" w14:textId="77777777" w:rsidR="000F4FEC" w:rsidRPr="002E5396" w:rsidRDefault="000F4FEC" w:rsidP="000F4FEC">
      <w:r w:rsidRPr="002E5396">
        <w:t>There is a vast amount of debris circulating in Earth’s orbit: it is one of the inherent consequences of human activity in space.</w:t>
      </w:r>
    </w:p>
    <w:p w14:paraId="7BB3C2B8" w14:textId="77777777" w:rsidR="000F4FEC" w:rsidRPr="002E5396" w:rsidRDefault="000F4FEC" w:rsidP="000F4FEC">
      <w:r w:rsidRPr="002E5396">
        <w:t>The first debris arrived in 1957 with the launch of Sputnik-1. More than 5,000 launches have taken place since then – generating 23,200 catalogued objects larger than 10 centimetres across, which represent 99% of the total mass in orbit, more than 8,000 tonnes.</w:t>
      </w:r>
    </w:p>
    <w:p w14:paraId="3A420A20" w14:textId="77777777" w:rsidR="000F4FEC" w:rsidRPr="002E5396" w:rsidRDefault="000F4FEC" w:rsidP="000F4FEC">
      <w:r w:rsidRPr="002E5396">
        <w:t>The launches have also generated about 740,000 objects between 1 and 10 centimetres in size, as well as more than 160,000 objects between 0.1 and 1 centimetres.</w:t>
      </w:r>
    </w:p>
    <w:p w14:paraId="128B3C14" w14:textId="77777777" w:rsidR="000F4FEC" w:rsidRPr="002E5396" w:rsidRDefault="000F4FEC" w:rsidP="000F4FEC">
      <w:r w:rsidRPr="002E5396">
        <w:t>In recent years, new satellite constellations launched by private companies have put more objects into orbit than the country of France has in its entire history.</w:t>
      </w:r>
    </w:p>
    <w:p w14:paraId="028C8590" w14:textId="77777777" w:rsidR="000F4FEC" w:rsidRPr="002E5396" w:rsidRDefault="000F4FEC" w:rsidP="000F4FEC">
      <w:r w:rsidRPr="002E5396">
        <w:t>In Earth’s orbit, there are operational satellites, end-of-life satellites, abandoned launch vehicle stages and fragments of all sizes, mainly from accidental or deliberate explosions or the ageing of materials in space.</w:t>
      </w:r>
    </w:p>
    <w:p w14:paraId="63ECA4ED" w14:textId="77777777" w:rsidR="000F4FEC" w:rsidRPr="002E5396" w:rsidRDefault="000F4FEC" w:rsidP="000F4FEC">
      <w:r w:rsidRPr="002E5396">
        <w:t>Objects in low orbit (an altitude of less than 2,000km) travel at very high velocity. At eight kilometres per second, a piece of debris can inflict significant damage on an operational satellite in the event of a collision.</w:t>
      </w:r>
    </w:p>
    <w:p w14:paraId="087FFA1C" w14:textId="77777777" w:rsidR="000F4FEC" w:rsidRPr="00223977" w:rsidRDefault="000F4FEC" w:rsidP="000F4FEC">
      <w:pPr>
        <w:rPr>
          <w:u w:val="single"/>
        </w:rPr>
      </w:pPr>
      <w:r w:rsidRPr="00223977">
        <w:rPr>
          <w:u w:val="single"/>
        </w:rPr>
        <w:t xml:space="preserve">Two </w:t>
      </w:r>
      <w:r w:rsidRPr="0095562A">
        <w:rPr>
          <w:highlight w:val="cyan"/>
          <w:u w:val="single"/>
        </w:rPr>
        <w:t>major events</w:t>
      </w:r>
      <w:r w:rsidRPr="00223977">
        <w:rPr>
          <w:u w:val="single"/>
        </w:rPr>
        <w:t xml:space="preserve"> have </w:t>
      </w:r>
      <w:r w:rsidRPr="0095562A">
        <w:rPr>
          <w:highlight w:val="cyan"/>
          <w:u w:val="single"/>
        </w:rPr>
        <w:t>generated a significant amount of the space debris</w:t>
      </w:r>
      <w:r w:rsidRPr="00223977">
        <w:rPr>
          <w:u w:val="single"/>
        </w:rPr>
        <w:t xml:space="preserve"> currently in orbit.</w:t>
      </w:r>
      <w:r w:rsidRPr="002E5396">
        <w:t xml:space="preserve"> In 2007, </w:t>
      </w:r>
      <w:r w:rsidRPr="0095562A">
        <w:rPr>
          <w:highlight w:val="cyan"/>
          <w:u w:val="single"/>
        </w:rPr>
        <w:t>China</w:t>
      </w:r>
      <w:r w:rsidRPr="00223977">
        <w:rPr>
          <w:u w:val="single"/>
        </w:rPr>
        <w:t xml:space="preserve"> deliberately </w:t>
      </w:r>
      <w:r w:rsidRPr="0095562A">
        <w:rPr>
          <w:highlight w:val="cyan"/>
          <w:u w:val="single"/>
        </w:rPr>
        <w:t>destroyed one its own satellites</w:t>
      </w:r>
      <w:r w:rsidRPr="00223977">
        <w:rPr>
          <w:u w:val="single"/>
        </w:rPr>
        <w:t xml:space="preserve"> in an </w:t>
      </w:r>
      <w:hyperlink r:id="rId40" w:history="1">
        <w:r w:rsidRPr="00223977">
          <w:rPr>
            <w:rStyle w:val="Hyperlink"/>
            <w:u w:val="single"/>
          </w:rPr>
          <w:t>anti-missile weapon test</w:t>
        </w:r>
      </w:hyperlink>
      <w:r w:rsidRPr="002E5396">
        <w:t xml:space="preserve">, with </w:t>
      </w:r>
      <w:r w:rsidRPr="00223977">
        <w:rPr>
          <w:u w:val="single"/>
        </w:rPr>
        <w:t>3,527 pieces of identified debris still in orbit</w:t>
      </w:r>
      <w:r w:rsidRPr="002E5396">
        <w:t xml:space="preserve"> in March 2021. Then, in 2009, the</w:t>
      </w:r>
      <w:r w:rsidRPr="00223977">
        <w:rPr>
          <w:u w:val="single"/>
        </w:rPr>
        <w:t> </w:t>
      </w:r>
      <w:hyperlink r:id="rId41" w:history="1">
        <w:r w:rsidRPr="0095562A">
          <w:rPr>
            <w:rStyle w:val="Hyperlink"/>
            <w:highlight w:val="cyan"/>
            <w:u w:val="single"/>
          </w:rPr>
          <w:t>American satellite</w:t>
        </w:r>
        <w:r w:rsidRPr="00223977">
          <w:rPr>
            <w:rStyle w:val="Hyperlink"/>
            <w:u w:val="single"/>
          </w:rPr>
          <w:t xml:space="preserve"> Iridium 33 </w:t>
        </w:r>
        <w:r w:rsidRPr="0095562A">
          <w:rPr>
            <w:rStyle w:val="Hyperlink"/>
            <w:highlight w:val="cyan"/>
            <w:u w:val="single"/>
          </w:rPr>
          <w:t>and</w:t>
        </w:r>
        <w:r w:rsidRPr="00223977">
          <w:rPr>
            <w:rStyle w:val="Hyperlink"/>
            <w:u w:val="single"/>
          </w:rPr>
          <w:t xml:space="preserve"> the </w:t>
        </w:r>
        <w:r w:rsidRPr="0095562A">
          <w:rPr>
            <w:rStyle w:val="Hyperlink"/>
            <w:highlight w:val="cyan"/>
            <w:u w:val="single"/>
          </w:rPr>
          <w:t>Russian satellite</w:t>
        </w:r>
        <w:r w:rsidRPr="00223977">
          <w:rPr>
            <w:rStyle w:val="Hyperlink"/>
            <w:u w:val="single"/>
          </w:rPr>
          <w:t xml:space="preserve"> Cosmos 2251</w:t>
        </w:r>
      </w:hyperlink>
      <w:r w:rsidRPr="00223977">
        <w:rPr>
          <w:u w:val="single"/>
        </w:rPr>
        <w:t> </w:t>
      </w:r>
      <w:r w:rsidRPr="0095562A">
        <w:rPr>
          <w:highlight w:val="cyan"/>
          <w:u w:val="single"/>
        </w:rPr>
        <w:t xml:space="preserve">collided </w:t>
      </w:r>
      <w:r w:rsidRPr="0095562A">
        <w:rPr>
          <w:highlight w:val="cyan"/>
          <w:u w:val="single"/>
        </w:rPr>
        <w:lastRenderedPageBreak/>
        <w:t>in orbit.</w:t>
      </w:r>
      <w:r w:rsidRPr="00223977">
        <w:rPr>
          <w:u w:val="single"/>
        </w:rPr>
        <w:t xml:space="preserve"> This event alone doubled the amount of debris over 10 centimetres currently circulating.</w:t>
      </w:r>
    </w:p>
    <w:p w14:paraId="30AABEC4" w14:textId="77777777" w:rsidR="000F4FEC" w:rsidRPr="002E5396" w:rsidRDefault="000F4FEC" w:rsidP="000F4FEC">
      <w:r w:rsidRPr="002E5396">
        <w:t>Some of the pieces of unidentified debris (those smaller than 10 centimetres) came down and burned up on re-entering the atmosphere. Despite this, there are probably still a number that cannot be seen because they are too small but which nevertheless pose a danger to operational satellites.</w:t>
      </w:r>
    </w:p>
    <w:p w14:paraId="216540B1" w14:textId="77777777" w:rsidR="000F4FEC" w:rsidRPr="002E5396" w:rsidRDefault="000F4FEC" w:rsidP="000F4FEC">
      <w:r w:rsidRPr="002E5396">
        <w:t>Space debris can also pose a risk on the ground if large fragments fall back to Earth. Statistically, one large piece of debris falls to the Earth’s surface every week (mostly into the sea).</w:t>
      </w:r>
    </w:p>
    <w:p w14:paraId="446F97D3" w14:textId="77777777" w:rsidR="000F4FEC" w:rsidRPr="004A59CA" w:rsidRDefault="000F4FEC" w:rsidP="000F4FEC">
      <w:r w:rsidRPr="002E5396">
        <w:t>To date there have been no fatalities caused by falling space debris. One person was reportedly hit on the shoulder </w:t>
      </w:r>
      <w:hyperlink r:id="rId42" w:history="1">
        <w:r w:rsidRPr="002E5396">
          <w:rPr>
            <w:rStyle w:val="Hyperlink"/>
          </w:rPr>
          <w:t>in the United States</w:t>
        </w:r>
      </w:hyperlink>
      <w:r w:rsidRPr="002E5396">
        <w:t> in 1997, and a piece of debris over 10 metres long from a Chinese rocket </w:t>
      </w:r>
      <w:hyperlink r:id="rId43" w:history="1">
        <w:r w:rsidRPr="002E5396">
          <w:rPr>
            <w:rStyle w:val="Hyperlink"/>
          </w:rPr>
          <w:t>fell to Earth in Cote d’Ivoire</w:t>
        </w:r>
      </w:hyperlink>
      <w:r w:rsidRPr="002E5396">
        <w:t> in 2020.</w:t>
      </w:r>
    </w:p>
    <w:p w14:paraId="0820451C" w14:textId="77777777" w:rsidR="000F4FEC" w:rsidRDefault="000F4FEC" w:rsidP="000F4FEC">
      <w:pPr>
        <w:pStyle w:val="Heading4"/>
        <w:rPr>
          <w:u w:val="single"/>
        </w:rPr>
      </w:pPr>
      <w:r>
        <w:t xml:space="preserve">4] No space war – it’s </w:t>
      </w:r>
      <w:r w:rsidRPr="0054154A">
        <w:rPr>
          <w:u w:val="single"/>
        </w:rPr>
        <w:t>hype</w:t>
      </w:r>
      <w:r>
        <w:t xml:space="preserve"> and </w:t>
      </w:r>
      <w:r w:rsidRPr="0054154A">
        <w:rPr>
          <w:u w:val="single"/>
        </w:rPr>
        <w:t>systems are redundant</w:t>
      </w:r>
    </w:p>
    <w:p w14:paraId="5907F346" w14:textId="77777777" w:rsidR="000F4FEC" w:rsidRPr="000600AC" w:rsidRDefault="000F4FEC" w:rsidP="000F4FEC">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210CB5CC" w14:textId="77777777" w:rsidR="000F4FEC" w:rsidRPr="004D120B" w:rsidRDefault="000F4FEC" w:rsidP="000F4FEC">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7FA72620" w14:textId="77777777" w:rsidR="000F4FEC" w:rsidRPr="004D120B" w:rsidRDefault="000F4FEC" w:rsidP="000F4FEC">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A6EA3B8" w14:textId="77777777" w:rsidR="000F4FEC" w:rsidRPr="004D120B" w:rsidRDefault="000F4FEC" w:rsidP="000F4FEC">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18B9AB2" w14:textId="77777777" w:rsidR="000F4FEC" w:rsidRPr="004D120B" w:rsidRDefault="000F4FEC" w:rsidP="000F4FEC">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33BA51C4" w14:textId="77777777" w:rsidR="000F4FEC" w:rsidRPr="004D120B" w:rsidRDefault="000F4FEC" w:rsidP="000F4FEC">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0DDFA166" w14:textId="77777777" w:rsidR="000F4FEC" w:rsidRPr="004D120B" w:rsidRDefault="000F4FEC" w:rsidP="000F4FEC">
      <w:pPr>
        <w:rPr>
          <w:sz w:val="16"/>
        </w:rPr>
      </w:pPr>
      <w:r w:rsidRPr="004D120B">
        <w:rPr>
          <w:sz w:val="16"/>
        </w:rPr>
        <w:lastRenderedPageBreak/>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73F8DAF" w14:textId="77777777" w:rsidR="000F4FEC" w:rsidRPr="004D120B" w:rsidRDefault="000F4FEC" w:rsidP="000F4FEC">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C2B654A" w14:textId="77777777" w:rsidR="000F4FEC" w:rsidRPr="004D120B" w:rsidRDefault="000F4FEC" w:rsidP="000F4FEC">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7D9A53E" w14:textId="77777777" w:rsidR="000F4FEC" w:rsidRPr="004D120B" w:rsidRDefault="000F4FEC" w:rsidP="000F4FEC">
      <w:pPr>
        <w:rPr>
          <w:sz w:val="16"/>
        </w:rPr>
      </w:pPr>
      <w:r w:rsidRPr="004D120B">
        <w:rPr>
          <w:sz w:val="16"/>
        </w:rPr>
        <w:t>The Reality</w:t>
      </w:r>
    </w:p>
    <w:p w14:paraId="23A521CD" w14:textId="77777777" w:rsidR="000F4FEC" w:rsidRPr="004D120B" w:rsidRDefault="000F4FEC" w:rsidP="000F4FEC">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110E8CFE" w14:textId="77777777" w:rsidR="000F4FEC" w:rsidRPr="004D120B" w:rsidRDefault="000F4FEC" w:rsidP="000F4FEC">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643A5BE" w14:textId="77777777" w:rsidR="000F4FEC" w:rsidRPr="004D120B" w:rsidRDefault="000F4FEC" w:rsidP="000F4FEC">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C3A5014" w14:textId="77777777" w:rsidR="000F4FEC" w:rsidRPr="004D120B" w:rsidRDefault="000F4FEC" w:rsidP="000F4FEC">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41ED208" w14:textId="77777777" w:rsidR="000F4FEC" w:rsidRPr="004D120B" w:rsidRDefault="000F4FEC" w:rsidP="000F4FEC">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2D6C2A50" w14:textId="77777777" w:rsidR="000F4FEC" w:rsidRPr="004D120B" w:rsidRDefault="000F4FEC" w:rsidP="000F4FEC">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9A01BC0" w14:textId="77777777" w:rsidR="000F4FEC" w:rsidRPr="004D120B" w:rsidRDefault="000F4FEC" w:rsidP="000F4FEC">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E5562AC" w14:textId="77777777" w:rsidR="000F4FEC" w:rsidRDefault="000F4FEC" w:rsidP="000F4FEC">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57691FB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DF6605"/>
    <w:multiLevelType w:val="hybridMultilevel"/>
    <w:tmpl w:val="90AA3D5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5454AC"/>
    <w:multiLevelType w:val="hybridMultilevel"/>
    <w:tmpl w:val="4B880E50"/>
    <w:lvl w:ilvl="0" w:tplc="298EA5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BA561C"/>
    <w:multiLevelType w:val="hybridMultilevel"/>
    <w:tmpl w:val="959C3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4871DC"/>
    <w:multiLevelType w:val="hybridMultilevel"/>
    <w:tmpl w:val="ABA42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B3827"/>
    <w:multiLevelType w:val="hybridMultilevel"/>
    <w:tmpl w:val="12A4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A0255B"/>
    <w:multiLevelType w:val="hybridMultilevel"/>
    <w:tmpl w:val="22661D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E350EF"/>
    <w:multiLevelType w:val="hybridMultilevel"/>
    <w:tmpl w:val="3702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976E9"/>
    <w:multiLevelType w:val="hybridMultilevel"/>
    <w:tmpl w:val="051EA6B6"/>
    <w:lvl w:ilvl="0" w:tplc="4C5E1572">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104933"/>
    <w:multiLevelType w:val="hybridMultilevel"/>
    <w:tmpl w:val="66DA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47062A"/>
    <w:multiLevelType w:val="hybridMultilevel"/>
    <w:tmpl w:val="F1F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9"/>
  </w:num>
  <w:num w:numId="14">
    <w:abstractNumId w:val="14"/>
  </w:num>
  <w:num w:numId="15">
    <w:abstractNumId w:val="18"/>
  </w:num>
  <w:num w:numId="16">
    <w:abstractNumId w:val="15"/>
  </w:num>
  <w:num w:numId="17">
    <w:abstractNumId w:val="11"/>
  </w:num>
  <w:num w:numId="18">
    <w:abstractNumId w:val="13"/>
  </w:num>
  <w:num w:numId="19">
    <w:abstractNumId w:val="16"/>
  </w:num>
  <w:num w:numId="20">
    <w:abstractNumId w:val="12"/>
  </w:num>
  <w:num w:numId="21">
    <w:abstractNumId w:val="24"/>
  </w:num>
  <w:num w:numId="22">
    <w:abstractNumId w:val="23"/>
  </w:num>
  <w:num w:numId="23">
    <w:abstractNumId w:val="22"/>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4F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FE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98BFB"/>
  <w14:defaultImageDpi w14:val="300"/>
  <w15:docId w15:val="{647F296E-8E9E-3643-B15F-011F7E19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4FEC"/>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0F4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BlockText,1,2, 1"/>
    <w:basedOn w:val="Normal"/>
    <w:next w:val="Normal"/>
    <w:link w:val="Heading2Char"/>
    <w:uiPriority w:val="9"/>
    <w:unhideWhenUsed/>
    <w:qFormat/>
    <w:rsid w:val="000F4F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0F4F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F4F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4F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4FEC"/>
  </w:style>
  <w:style w:type="character" w:customStyle="1" w:styleId="Heading1Char">
    <w:name w:val="Heading 1 Char"/>
    <w:aliases w:val="Pocket Char"/>
    <w:basedOn w:val="DefaultParagraphFont"/>
    <w:link w:val="Heading1"/>
    <w:uiPriority w:val="9"/>
    <w:rsid w:val="000F4FEC"/>
    <w:rPr>
      <w:rFonts w:ascii="Georgia" w:eastAsiaTheme="majorEastAsia" w:hAnsi="Georgia"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BlockText Char,1 Char,2 Char, 1 Char"/>
    <w:basedOn w:val="DefaultParagraphFont"/>
    <w:link w:val="Heading2"/>
    <w:uiPriority w:val="9"/>
    <w:rsid w:val="000F4FEC"/>
    <w:rPr>
      <w:rFonts w:ascii="Georgia" w:eastAsiaTheme="majorEastAsia" w:hAnsi="Georgia"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0F4FEC"/>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F4FEC"/>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F4FE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F4FE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F4FEC"/>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0F4FE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0F4FEC"/>
    <w:rPr>
      <w:color w:val="auto"/>
      <w:u w:val="none"/>
    </w:rPr>
  </w:style>
  <w:style w:type="paragraph" w:styleId="DocumentMap">
    <w:name w:val="Document Map"/>
    <w:basedOn w:val="Normal"/>
    <w:link w:val="DocumentMapChar"/>
    <w:uiPriority w:val="99"/>
    <w:semiHidden/>
    <w:unhideWhenUsed/>
    <w:rsid w:val="000F4F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4FEC"/>
    <w:rPr>
      <w:rFonts w:ascii="Lucida Grande" w:hAnsi="Lucida Grande" w:cs="Lucida Grande"/>
    </w:rPr>
  </w:style>
  <w:style w:type="paragraph" w:customStyle="1" w:styleId="Emphasis1">
    <w:name w:val="Emphasis1"/>
    <w:basedOn w:val="Normal"/>
    <w:link w:val="Emphasis"/>
    <w:autoRedefine/>
    <w:uiPriority w:val="20"/>
    <w:qFormat/>
    <w:rsid w:val="000F4F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F4FE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0F4FEC"/>
    <w:pPr>
      <w:ind w:left="720"/>
      <w:contextualSpacing/>
    </w:pPr>
    <w:rPr>
      <w:rFonts w:ascii="Times New Roman" w:hAnsi="Times New Roman" w:cs="Times New Roman"/>
    </w:rPr>
  </w:style>
  <w:style w:type="paragraph" w:customStyle="1" w:styleId="cardtext">
    <w:name w:val="card text"/>
    <w:basedOn w:val="Normal"/>
    <w:link w:val="cardtextChar"/>
    <w:qFormat/>
    <w:rsid w:val="000F4FEC"/>
    <w:pPr>
      <w:ind w:left="288" w:right="288"/>
    </w:pPr>
    <w:rPr>
      <w:rFonts w:eastAsia="Times New Roman"/>
    </w:rPr>
  </w:style>
  <w:style w:type="character" w:customStyle="1" w:styleId="cardtextChar">
    <w:name w:val="card text Char"/>
    <w:link w:val="cardtext"/>
    <w:rsid w:val="000F4FEC"/>
    <w:rPr>
      <w:rFonts w:ascii="Georgia" w:eastAsia="Times New Roman" w:hAnsi="Georgia"/>
      <w:sz w:val="22"/>
    </w:rPr>
  </w:style>
  <w:style w:type="paragraph" w:customStyle="1" w:styleId="UnderlinePara">
    <w:name w:val="Underline Para"/>
    <w:basedOn w:val="Normal"/>
    <w:uiPriority w:val="1"/>
    <w:qFormat/>
    <w:rsid w:val="000F4FEC"/>
    <w:pPr>
      <w:widowControl w:val="0"/>
      <w:suppressAutoHyphens/>
      <w:spacing w:after="200" w:line="240" w:lineRule="auto"/>
      <w:contextualSpacing/>
    </w:pPr>
    <w:rPr>
      <w:rFonts w:asciiTheme="minorHAnsi" w:eastAsiaTheme="minorHAnsi" w:hAnsiTheme="minorHAnsi"/>
      <w:szCs w:val="22"/>
      <w:u w:val="single"/>
    </w:rPr>
  </w:style>
  <w:style w:type="paragraph" w:customStyle="1" w:styleId="textbold">
    <w:name w:val="text bold"/>
    <w:basedOn w:val="Normal"/>
    <w:uiPriority w:val="20"/>
    <w:qFormat/>
    <w:rsid w:val="000F4FEC"/>
    <w:pPr>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0F4FEC"/>
    <w:pPr>
      <w:autoSpaceDE w:val="0"/>
      <w:autoSpaceDN w:val="0"/>
      <w:adjustRightInd w:val="0"/>
      <w:spacing w:before="480" w:after="0" w:line="254" w:lineRule="auto"/>
      <w:ind w:left="432" w:right="432"/>
      <w:jc w:val="both"/>
    </w:pPr>
    <w:rPr>
      <w:rFonts w:asciiTheme="minorHAnsi" w:hAnsiTheme="minorHAnsi"/>
      <w:b/>
      <w:u w:val="single"/>
    </w:rPr>
  </w:style>
  <w:style w:type="paragraph" w:customStyle="1" w:styleId="analytics">
    <w:name w:val="analytics"/>
    <w:basedOn w:val="Heading4"/>
    <w:link w:val="analyticsChar"/>
    <w:autoRedefine/>
    <w:uiPriority w:val="4"/>
    <w:qFormat/>
    <w:rsid w:val="000F4FEC"/>
  </w:style>
  <w:style w:type="character" w:customStyle="1" w:styleId="analyticsChar">
    <w:name w:val="analytics Char"/>
    <w:basedOn w:val="DefaultParagraphFont"/>
    <w:link w:val="analytics"/>
    <w:uiPriority w:val="4"/>
    <w:rsid w:val="000F4FEC"/>
    <w:rPr>
      <w:rFonts w:ascii="Georgia" w:eastAsiaTheme="majorEastAsia" w:hAnsi="Georgia" w:cstheme="majorBidi"/>
      <w:b/>
      <w:bCs/>
      <w:sz w:val="26"/>
      <w:szCs w:val="26"/>
    </w:rPr>
  </w:style>
  <w:style w:type="character" w:styleId="IntenseEmphasis">
    <w:name w:val="Intense Emphasis"/>
    <w:aliases w:val="Title Char,Bold Underlined Char,UNDERLINE Char,Cites and Cards Char,title Char,Block Heading Char,Read This Char"/>
    <w:basedOn w:val="DefaultParagraphFont"/>
    <w:link w:val="Title"/>
    <w:uiPriority w:val="6"/>
    <w:qFormat/>
    <w:rsid w:val="000F4FEC"/>
    <w:rPr>
      <w:rFonts w:ascii="Georgia" w:hAnsi="Georgia"/>
      <w:u w:val="single"/>
    </w:rPr>
  </w:style>
  <w:style w:type="paragraph" w:styleId="Title">
    <w:name w:val="Title"/>
    <w:aliases w:val="Bold Underlined,UNDERLINE,Cites and Cards,title,Block Heading,Read This"/>
    <w:basedOn w:val="Normal"/>
    <w:next w:val="Normal"/>
    <w:link w:val="IntenseEmphasis"/>
    <w:uiPriority w:val="6"/>
    <w:qFormat/>
    <w:rsid w:val="000F4FEC"/>
    <w:pPr>
      <w:pBdr>
        <w:bottom w:val="single" w:sz="8" w:space="4" w:color="4F81BD"/>
      </w:pBdr>
      <w:spacing w:after="300"/>
      <w:contextualSpacing/>
    </w:pPr>
    <w:rPr>
      <w:sz w:val="24"/>
      <w:u w:val="single"/>
    </w:rPr>
  </w:style>
  <w:style w:type="character" w:customStyle="1" w:styleId="TitleChar1">
    <w:name w:val="Title Char1"/>
    <w:basedOn w:val="DefaultParagraphFont"/>
    <w:uiPriority w:val="99"/>
    <w:rsid w:val="000F4FEC"/>
    <w:rPr>
      <w:rFonts w:asciiTheme="majorHAnsi" w:eastAsiaTheme="majorEastAsia" w:hAnsiTheme="majorHAnsi" w:cstheme="majorBidi"/>
      <w:spacing w:val="-10"/>
      <w:kern w:val="28"/>
      <w:sz w:val="56"/>
      <w:szCs w:val="56"/>
    </w:rPr>
  </w:style>
  <w:style w:type="paragraph" w:styleId="Revision">
    <w:name w:val="Revision"/>
    <w:hidden/>
    <w:uiPriority w:val="99"/>
    <w:semiHidden/>
    <w:rsid w:val="000F4FEC"/>
    <w:rPr>
      <w:rFonts w:ascii="Georgia" w:hAnsi="Georgia"/>
      <w:sz w:val="20"/>
    </w:rPr>
  </w:style>
  <w:style w:type="paragraph" w:customStyle="1" w:styleId="mol-para-with-font">
    <w:name w:val="mol-para-with-font"/>
    <w:basedOn w:val="Normal"/>
    <w:rsid w:val="000F4FEC"/>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0F4FEC"/>
  </w:style>
  <w:style w:type="paragraph" w:styleId="NormalWeb">
    <w:name w:val="Normal (Web)"/>
    <w:basedOn w:val="Normal"/>
    <w:uiPriority w:val="99"/>
    <w:unhideWhenUsed/>
    <w:rsid w:val="000F4FEC"/>
    <w:pPr>
      <w:spacing w:before="100" w:beforeAutospacing="1" w:after="100" w:afterAutospacing="1" w:line="240" w:lineRule="auto"/>
    </w:pPr>
    <w:rPr>
      <w:rFonts w:ascii="Times New Roman" w:hAnsi="Times New Roman" w:cs="Times New Roman"/>
      <w:sz w:val="24"/>
      <w:lang w:eastAsia="zh-CN"/>
    </w:rPr>
  </w:style>
  <w:style w:type="paragraph" w:customStyle="1" w:styleId="Emphasize">
    <w:name w:val="Emphasize"/>
    <w:basedOn w:val="Normal"/>
    <w:uiPriority w:val="7"/>
    <w:qFormat/>
    <w:rsid w:val="000F4F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4FEC"/>
    <w:rPr>
      <w:b/>
      <w:bCs/>
    </w:rPr>
  </w:style>
  <w:style w:type="character" w:customStyle="1" w:styleId="underline">
    <w:name w:val="underline"/>
    <w:uiPriority w:val="20"/>
    <w:qFormat/>
    <w:rsid w:val="000F4FEC"/>
    <w:rPr>
      <w:rFonts w:ascii="Arial" w:hAnsi="Arial" w:cs="Calibri"/>
      <w:b/>
      <w:iCs/>
      <w:u w:val="single"/>
      <w:bdr w:val="single" w:sz="8" w:space="0" w:color="auto"/>
    </w:rPr>
  </w:style>
  <w:style w:type="character" w:customStyle="1" w:styleId="cardChar">
    <w:name w:val="card Char"/>
    <w:uiPriority w:val="99"/>
    <w:rsid w:val="000F4FEC"/>
    <w:rPr>
      <w:rFonts w:ascii="Georgia" w:eastAsia="Times New Roman" w:hAnsi="Georgia" w:cs="Calibri"/>
      <w:kern w:val="32"/>
      <w:szCs w:val="20"/>
    </w:rPr>
  </w:style>
  <w:style w:type="paragraph" w:customStyle="1" w:styleId="selectionshareable">
    <w:name w:val="selectionshareable"/>
    <w:basedOn w:val="Normal"/>
    <w:rsid w:val="000F4FEC"/>
    <w:pPr>
      <w:spacing w:before="100" w:beforeAutospacing="1" w:after="100" w:afterAutospacing="1" w:line="240" w:lineRule="auto"/>
    </w:pPr>
    <w:rPr>
      <w:rFonts w:ascii="Times New Roman" w:hAnsi="Times New Roman" w:cs="Times New Roman"/>
      <w:sz w:val="24"/>
      <w:lang w:eastAsia="zh-CN"/>
    </w:rPr>
  </w:style>
  <w:style w:type="character" w:customStyle="1" w:styleId="UnresolvedMention1">
    <w:name w:val="Unresolved Mention1"/>
    <w:basedOn w:val="DefaultParagraphFont"/>
    <w:uiPriority w:val="99"/>
    <w:semiHidden/>
    <w:unhideWhenUsed/>
    <w:rsid w:val="000F4FEC"/>
    <w:rPr>
      <w:color w:val="808080"/>
      <w:shd w:val="clear" w:color="auto" w:fill="E6E6E6"/>
    </w:rPr>
  </w:style>
  <w:style w:type="character" w:customStyle="1" w:styleId="m7639533834144785674gmail-il">
    <w:name w:val="m_7639533834144785674gmail-il"/>
    <w:basedOn w:val="DefaultParagraphFont"/>
    <w:rsid w:val="000F4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ww.nytimes.com/2007/02/06/science/space/06orbi.html" TargetMode="External"/><Relationship Id="rId39" Type="http://schemas.openxmlformats.org/officeDocument/2006/relationships/hyperlink" Target="https://edition.cnn.com/2021/11/15/politics/russia-anti-satellite-weapon-test-scn/index.html" TargetMode="External"/><Relationship Id="rId21" Type="http://schemas.openxmlformats.org/officeDocument/2006/relationships/hyperlink" Target="https://www.businessinsider.com/russia-says-space-junk-could-spark-war-2016-1" TargetMode="External"/><Relationship Id="rId34" Type="http://schemas.openxmlformats.org/officeDocument/2006/relationships/hyperlink" Target="https://ui.adsabs.harvard.edu/abs/1989JSpRo..26..439W/abstract" TargetMode="External"/><Relationship Id="rId42" Type="http://schemas.openxmlformats.org/officeDocument/2006/relationships/hyperlink" Target="https://www.wired.com/2009/01/jan-22-1997-heads-up-lottie-its-space-jun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9" Type="http://schemas.openxmlformats.org/officeDocument/2006/relationships/hyperlink" Target="https://www.spaceacademy.net.au/watch/debris/orblif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sciencedirect.com/science/article/pii/S0094576515303416" TargetMode="External"/><Relationship Id="rId32" Type="http://schemas.openxmlformats.org/officeDocument/2006/relationships/hyperlink" Target="https://www.weforum.org/agenda/2020/09/the-worst-case-climate-change-scenario-could-look-like-this-we-need-to-avert-it/" TargetMode="External"/><Relationship Id="rId37" Type="http://schemas.openxmlformats.org/officeDocument/2006/relationships/hyperlink" Target="https://orbitaldebris.jsc.nasa.gov/mitigation/debris-assessment-software.html" TargetMode="External"/><Relationship Id="rId40" Type="http://schemas.openxmlformats.org/officeDocument/2006/relationships/hyperlink" Target="https://www.cfr.org/backgrounder/chinas-anti-satellite-test"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asa.gov/mission_pages/station/news/orbital_debris.html" TargetMode="External"/><Relationship Id="rId28" Type="http://schemas.openxmlformats.org/officeDocument/2006/relationships/hyperlink" Target="https://space-debris-conference.sdo.esoc.esa.int/page/programme" TargetMode="External"/><Relationship Id="rId36" Type="http://schemas.openxmlformats.org/officeDocument/2006/relationships/hyperlink" Target="https://www.nytimes.com/2019/11/11/science/spacex-starlink-satellites.html"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foreignpolicy.com/2020/07/23/how-to-ruin-a-superpower/" TargetMode="External"/><Relationship Id="rId31" Type="http://schemas.openxmlformats.org/officeDocument/2006/relationships/hyperlink" Target="https://agupubs.onlinelibrary.wiley.com/doi/full/10.1029/2021JD034589"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businessinsider.com/space-junk-at-critical-density-2015-9" TargetMode="External"/><Relationship Id="rId27" Type="http://schemas.openxmlformats.org/officeDocument/2006/relationships/hyperlink" Target="https://www.nsf.gov/news/news_summ.jsp?cntn_id=108187" TargetMode="External"/><Relationship Id="rId30" Type="http://schemas.openxmlformats.org/officeDocument/2006/relationships/hyperlink" Target="https://scied.ucar.edu/learning-zone/how-climate-works/carbon-dioxide-absorbs-and-re-emits-infrared-radiation" TargetMode="External"/><Relationship Id="rId35" Type="http://schemas.openxmlformats.org/officeDocument/2006/relationships/hyperlink" Target="https://arstechnica.com/tech-policy/2021/04/fcc-lets-spacex-cut-satellite-altitude-to-improve-starlink-speed-and-latency/" TargetMode="External"/><Relationship Id="rId43" Type="http://schemas.openxmlformats.org/officeDocument/2006/relationships/hyperlink" Target="https://www.theverge.com/2020/5/13/21256484/china-rocket-debris-africa-uncontrolled-reentry-long-march-5b"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nytimes.com/2021/05/12/science/space-junk-climate-change.html" TargetMode="External"/><Relationship Id="rId33" Type="http://schemas.openxmlformats.org/officeDocument/2006/relationships/hyperlink" Target="https://platform.leolabs.space/visualization" TargetMode="External"/><Relationship Id="rId38" Type="http://schemas.openxmlformats.org/officeDocument/2006/relationships/hyperlink" Target="https://theconversation.com/destroyed-russian-satellite-creates-yet-more-space-debris-to-threaten-the-international-space-station-172078" TargetMode="External"/><Relationship Id="rId20" Type="http://schemas.openxmlformats.org/officeDocument/2006/relationships/hyperlink" Target="https://www.cato.org/publications/policy-analysis/world-imagined-nostalgia-liberal-order" TargetMode="External"/><Relationship Id="rId41" Type="http://schemas.openxmlformats.org/officeDocument/2006/relationships/hyperlink" Target="https://link.springer.com/chapter/10.1007/978-3-7091-0318-0_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44</Pages>
  <Words>29412</Words>
  <Characters>167654</Characters>
  <Application>Microsoft Office Word</Application>
  <DocSecurity>0</DocSecurity>
  <Lines>1397</Lines>
  <Paragraphs>393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196673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2022-01-28T22:23:00Z</dcterms:created>
  <dcterms:modified xsi:type="dcterms:W3CDTF">2022-01-28T22:24:00Z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