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B2FBC" w14:textId="2659B6B2" w:rsidR="00FC7B75" w:rsidRDefault="00FC7B75" w:rsidP="00FC7B75">
      <w:pPr>
        <w:pStyle w:val="Heading2"/>
      </w:pPr>
      <w:r>
        <w:t xml:space="preserve">1NC </w:t>
      </w:r>
      <w:r w:rsidR="007D26AF">
        <w:t xml:space="preserve">– </w:t>
      </w:r>
      <w:r>
        <w:t>Semis</w:t>
      </w:r>
    </w:p>
    <w:p w14:paraId="1152F65F" w14:textId="77777777" w:rsidR="00FC7B75" w:rsidRDefault="00FC7B75" w:rsidP="00FC7B75">
      <w:pPr>
        <w:pStyle w:val="Heading3"/>
      </w:pPr>
      <w:r>
        <w:lastRenderedPageBreak/>
        <w:t>1NC – T</w:t>
      </w:r>
    </w:p>
    <w:p w14:paraId="36C26165" w14:textId="77777777" w:rsidR="00FC7B75" w:rsidRDefault="00FC7B75" w:rsidP="00FC7B75">
      <w:pPr>
        <w:pStyle w:val="Heading4"/>
      </w:pPr>
      <w:r w:rsidRPr="002B1040">
        <w:rPr>
          <w:u w:val="single"/>
        </w:rPr>
        <w:t>Interp</w:t>
      </w:r>
      <w:r>
        <w:rPr>
          <w:u w:val="single"/>
        </w:rPr>
        <w:t>retation</w:t>
      </w:r>
      <w:r>
        <w:t xml:space="preserve"> – Unjust refers to a </w:t>
      </w:r>
      <w:r>
        <w:rPr>
          <w:u w:val="single"/>
        </w:rPr>
        <w:t>negative action</w:t>
      </w:r>
      <w:r>
        <w:t xml:space="preserve"> – it means </w:t>
      </w:r>
      <w:r>
        <w:rPr>
          <w:u w:val="single"/>
        </w:rPr>
        <w:t>contrary</w:t>
      </w:r>
      <w:r>
        <w:t>.</w:t>
      </w:r>
    </w:p>
    <w:p w14:paraId="5A1F3316" w14:textId="77777777" w:rsidR="00FC7B75" w:rsidRPr="00D92843" w:rsidRDefault="00FC7B75" w:rsidP="00FC7B75">
      <w:r w:rsidRPr="002B1040">
        <w:rPr>
          <w:rStyle w:val="Style13ptBold"/>
        </w:rPr>
        <w:t>Black</w:t>
      </w:r>
      <w:r>
        <w:rPr>
          <w:rStyle w:val="Style13ptBold"/>
        </w:rPr>
        <w:t>s</w:t>
      </w:r>
      <w:r w:rsidRPr="002B1040">
        <w:rPr>
          <w:rStyle w:val="Style13ptBold"/>
        </w:rPr>
        <w:t xml:space="preserve"> Law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79F7B332" w14:textId="77777777" w:rsidR="00FC7B75" w:rsidRPr="00DE1E98" w:rsidRDefault="00FC7B75" w:rsidP="00FC7B75">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2EA28E0F" w14:textId="77777777" w:rsidR="00FC7B75" w:rsidRPr="00F1704E" w:rsidRDefault="00FC7B75" w:rsidP="00FC7B75">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compels</w:t>
      </w:r>
      <w:r>
        <w:t xml:space="preserve"> the restriction of private asteroid mining.</w:t>
      </w:r>
    </w:p>
    <w:p w14:paraId="2D30A9E5" w14:textId="77777777" w:rsidR="00FC7B75" w:rsidRDefault="00FC7B75" w:rsidP="00FC7B75">
      <w:pPr>
        <w:pStyle w:val="Heading4"/>
      </w:pPr>
      <w:r>
        <w:rPr>
          <w:u w:val="single"/>
        </w:rPr>
        <w:t>Vote Neg</w:t>
      </w:r>
      <w:r>
        <w:t xml:space="preserve"> – </w:t>
      </w:r>
    </w:p>
    <w:p w14:paraId="3EF284DE" w14:textId="47AEE40F" w:rsidR="00FC7B75" w:rsidRPr="003915B7" w:rsidRDefault="00FC7B75" w:rsidP="00FC7B75">
      <w:pPr>
        <w:pStyle w:val="Heading4"/>
      </w:pPr>
      <w:r>
        <w:t xml:space="preserve">1]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 Their interpretation includes negative action, AND the PTD expansion </w:t>
      </w:r>
      <w:proofErr w:type="spellStart"/>
      <w:r>
        <w:t>Aff</w:t>
      </w:r>
      <w:proofErr w:type="spellEnd"/>
      <w:r w:rsidR="00C302C9">
        <w:t>.</w:t>
      </w:r>
    </w:p>
    <w:p w14:paraId="78E007D8" w14:textId="77777777" w:rsidR="00FC7B75" w:rsidRDefault="00FC7B75" w:rsidP="00FC7B75">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4599E972" w14:textId="77777777" w:rsidR="00FC7B75" w:rsidRPr="00F1704E" w:rsidRDefault="00FC7B75" w:rsidP="00FC7B75"/>
    <w:p w14:paraId="3C9D9D8B" w14:textId="77777777" w:rsidR="00FC7B75" w:rsidRDefault="00FC7B75" w:rsidP="00FC7B75">
      <w:pPr>
        <w:pStyle w:val="Heading3"/>
      </w:pPr>
      <w:r>
        <w:lastRenderedPageBreak/>
        <w:t>1NC – T</w:t>
      </w:r>
    </w:p>
    <w:p w14:paraId="05B1C341" w14:textId="77777777" w:rsidR="00FC7B75" w:rsidRDefault="00FC7B75" w:rsidP="00FC7B75">
      <w:pPr>
        <w:pStyle w:val="Heading4"/>
      </w:pPr>
      <w:r>
        <w:t xml:space="preserve">Interpretation---“Appropriation of outer space” by private entities refers to the exercise of exclusive control of space. </w:t>
      </w:r>
    </w:p>
    <w:p w14:paraId="0F9C3B5B" w14:textId="77777777" w:rsidR="00FC7B75" w:rsidRPr="00932A50" w:rsidRDefault="00FC7B75" w:rsidP="00FC7B75">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779DC202" w14:textId="77777777" w:rsidR="00FC7B75" w:rsidRPr="00315C09" w:rsidRDefault="00FC7B75" w:rsidP="00FC7B75">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A28D084" w14:textId="77777777" w:rsidR="00FC7B75" w:rsidRPr="00932A50" w:rsidRDefault="00FC7B75" w:rsidP="00FC7B75">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0AD459A8" w14:textId="77777777" w:rsidR="00FC7B75" w:rsidRPr="00932A50" w:rsidRDefault="00FC7B75" w:rsidP="00FC7B75">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0F8045B2" w14:textId="77777777" w:rsidR="00FC7B75" w:rsidRPr="0021742C" w:rsidRDefault="00FC7B75" w:rsidP="00FC7B75">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21742C">
        <w:rPr>
          <w:sz w:val="12"/>
        </w:rPr>
        <w:t>opinio</w:t>
      </w:r>
      <w:proofErr w:type="spellEnd"/>
      <w:r w:rsidRPr="0021742C">
        <w:rPr>
          <w:sz w:val="12"/>
        </w:rPr>
        <w:t xml:space="preserve">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w:t>
      </w:r>
      <w:proofErr w:type="spellStart"/>
      <w:r w:rsidRPr="00CD19C2">
        <w:rPr>
          <w:rStyle w:val="StyleUnderline"/>
        </w:rPr>
        <w:t>unar</w:t>
      </w:r>
      <w:proofErr w:type="spellEnd"/>
      <w:r w:rsidRPr="00CD19C2">
        <w:rPr>
          <w:rStyle w:val="StyleUnderline"/>
        </w:rPr>
        <w:t xml:space="preserve">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to the non-</w:t>
      </w:r>
      <w:r w:rsidRPr="00CD19C2">
        <w:rPr>
          <w:rStyle w:val="StyleUnderline"/>
        </w:rPr>
        <w:lastRenderedPageBreak/>
        <w:t xml:space="preserve">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w:t>
      </w:r>
      <w:proofErr w:type="spellStart"/>
      <w:r w:rsidRPr="0021742C">
        <w:rPr>
          <w:sz w:val="12"/>
        </w:rPr>
        <w:t>nonappropriation</w:t>
      </w:r>
      <w:proofErr w:type="spellEnd"/>
      <w:r w:rsidRPr="0021742C">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w:t>
      </w:r>
      <w:proofErr w:type="spellStart"/>
      <w:r w:rsidRPr="0021742C">
        <w:rPr>
          <w:sz w:val="12"/>
        </w:rPr>
        <w:t>Ahbabi</w:t>
      </w:r>
      <w:proofErr w:type="spellEnd"/>
      <w:r w:rsidRPr="0021742C">
        <w:rPr>
          <w:sz w:val="12"/>
        </w:rPr>
        <w:t xml:space="preserve">,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w:t>
      </w:r>
      <w:proofErr w:type="spellStart"/>
      <w:r w:rsidRPr="0021742C">
        <w:rPr>
          <w:sz w:val="12"/>
        </w:rPr>
        <w:t>Opinio</w:t>
      </w:r>
      <w:proofErr w:type="spellEnd"/>
      <w:r w:rsidRPr="0021742C">
        <w:rPr>
          <w:sz w:val="12"/>
        </w:rPr>
        <w:t xml:space="preserve">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w:t>
      </w:r>
      <w:r w:rsidRPr="000E3A33">
        <w:rPr>
          <w:rStyle w:val="StyleUnderline"/>
          <w:highlight w:val="cyan"/>
        </w:rPr>
        <w:t>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 xml:space="preserve">changed its approach to the interpretation of the </w:t>
      </w:r>
      <w:proofErr w:type="spellStart"/>
      <w:r w:rsidRPr="009E311E">
        <w:rPr>
          <w:rStyle w:val="StyleUnderline"/>
        </w:rPr>
        <w:t>nonappropriation</w:t>
      </w:r>
      <w:proofErr w:type="spellEnd"/>
      <w:r w:rsidRPr="009E311E">
        <w:rPr>
          <w:rStyle w:val="StyleUnderline"/>
        </w:rPr>
        <w:t xml:space="preserve">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DD6B15">
        <w:rPr>
          <w:rStyle w:val="StyleUnderline"/>
          <w:highlight w:val="cyan"/>
        </w:rPr>
        <w:t xml:space="preserve">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proofErr w:type="spellStart"/>
      <w:r w:rsidRPr="00932A50">
        <w:rPr>
          <w:rStyle w:val="StyleUnderline"/>
        </w:rPr>
        <w:t>Gangale</w:t>
      </w:r>
      <w:proofErr w:type="spellEnd"/>
      <w:r w:rsidRPr="00932A50">
        <w:rPr>
          <w:rStyle w:val="StyleUnderline"/>
        </w:rPr>
        <w:t xml:space="preserv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o]</w:t>
      </w:r>
      <w:proofErr w:type="spellStart"/>
      <w:r w:rsidRPr="0021742C">
        <w:rPr>
          <w:rStyle w:val="StyleUnderline"/>
        </w:rPr>
        <w:t>wnership</w:t>
      </w:r>
      <w:proofErr w:type="spellEnd"/>
      <w:r w:rsidRPr="0021742C">
        <w:rPr>
          <w:rStyle w:val="StyleUnderline"/>
        </w:rPr>
        <w:t xml:space="preserve"> of and </w:t>
      </w:r>
      <w:r w:rsidRPr="00CD19C2">
        <w:rPr>
          <w:rStyle w:val="StyleUnderline"/>
        </w:rPr>
        <w:t xml:space="preserve">the </w:t>
      </w:r>
      <w:r w:rsidRPr="00DD6B15">
        <w:rPr>
          <w:rStyle w:val="StyleUnderline"/>
          <w:highlight w:val="cyan"/>
        </w:rPr>
        <w:t xml:space="preserve">right to use </w:t>
      </w:r>
      <w:r w:rsidRPr="009E311E">
        <w:rPr>
          <w:rStyle w:val="StyleUnderline"/>
        </w:rPr>
        <w:t xml:space="preserve">extraterrestrial </w:t>
      </w:r>
      <w:r w:rsidRPr="00DD6B15">
        <w:rPr>
          <w:rStyle w:val="StyleUnderline"/>
          <w:highlight w:val="cyan"/>
        </w:rPr>
        <w:t xml:space="preserve">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w:t>
      </w:r>
      <w:r w:rsidRPr="00932A50">
        <w:rPr>
          <w:rStyle w:val="StyleUnderline"/>
        </w:rPr>
        <w:lastRenderedPageBreak/>
        <w:t xml:space="preserve">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46FE71F7" w14:textId="76FC0994" w:rsidR="00FC7B75" w:rsidRDefault="00FC7B75" w:rsidP="00FC7B75">
      <w:pPr>
        <w:pStyle w:val="Heading4"/>
      </w:pPr>
      <w:r>
        <w:t xml:space="preserve">Violation---they defend restricting </w:t>
      </w:r>
      <w:r w:rsidR="00144227">
        <w:t>private a</w:t>
      </w:r>
      <w:r>
        <w:t>steroid mining which isn’t absolute.</w:t>
      </w:r>
    </w:p>
    <w:p w14:paraId="2A66E254" w14:textId="77777777" w:rsidR="00FC7B75" w:rsidRPr="00B36F1B" w:rsidRDefault="00FC7B75" w:rsidP="00FC7B75"/>
    <w:p w14:paraId="480582F0" w14:textId="77777777" w:rsidR="00FC7B75" w:rsidRDefault="00FC7B75" w:rsidP="00FC7B75">
      <w:pPr>
        <w:pStyle w:val="Heading4"/>
      </w:pPr>
      <w:r>
        <w:t>Standards:</w:t>
      </w:r>
    </w:p>
    <w:p w14:paraId="167D0389" w14:textId="77777777" w:rsidR="00FC7B75" w:rsidRPr="00B36F1B" w:rsidRDefault="00FC7B75" w:rsidP="00FC7B75"/>
    <w:p w14:paraId="54FD6A25" w14:textId="4DDE99AA" w:rsidR="00FC7B75" w:rsidRDefault="00FC7B75" w:rsidP="00FC7B75">
      <w:pPr>
        <w:pStyle w:val="Heading4"/>
      </w:pPr>
      <w:r>
        <w:t xml:space="preserve">1] Limits—their </w:t>
      </w:r>
      <w:proofErr w:type="spellStart"/>
      <w:r>
        <w:t>interp</w:t>
      </w:r>
      <w:proofErr w:type="spellEnd"/>
      <w:r>
        <w:t xml:space="preserve"> means that </w:t>
      </w:r>
      <w:proofErr w:type="spellStart"/>
      <w:r>
        <w:t>affs</w:t>
      </w:r>
      <w:proofErr w:type="spellEnd"/>
      <w:r>
        <w:t xml:space="preserve"> about any outer space activity are topical: tourism, photography, sending rovers, collecting ice cores, launching satellites, deflecting debris, can’t sell rocks on EBAY, etc. </w:t>
      </w:r>
    </w:p>
    <w:p w14:paraId="18DE034E" w14:textId="77777777" w:rsidR="00FC7B75" w:rsidRPr="00955AA4" w:rsidRDefault="00FC7B75" w:rsidP="00FC7B75"/>
    <w:p w14:paraId="18319677" w14:textId="77777777" w:rsidR="00FC7B75" w:rsidRDefault="00FC7B75" w:rsidP="00FC7B75">
      <w:pPr>
        <w:pStyle w:val="Heading4"/>
      </w:pPr>
      <w:r>
        <w:t xml:space="preserve">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w:t>
      </w:r>
      <w:proofErr w:type="spellStart"/>
      <w:r>
        <w:t>interp</w:t>
      </w:r>
      <w:proofErr w:type="spellEnd"/>
      <w:r>
        <w:t xml:space="preserve"> minimizes link uniqueness because our impacts will never be overcome the advantage.</w:t>
      </w:r>
    </w:p>
    <w:p w14:paraId="3E21E38C" w14:textId="77777777" w:rsidR="00FC7B75" w:rsidRPr="00955AA4" w:rsidRDefault="00FC7B75" w:rsidP="00FC7B75"/>
    <w:p w14:paraId="35233BB4" w14:textId="77777777" w:rsidR="00FC7B75" w:rsidRPr="002F4419" w:rsidRDefault="00FC7B75" w:rsidP="00FC7B75">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w:t>
      </w:r>
      <w:r>
        <w:rPr>
          <w:rFonts w:cs="Calibri"/>
        </w:rPr>
        <w:t xml:space="preserve"> reasonability invites arbitrary </w:t>
      </w:r>
      <w:proofErr w:type="spellStart"/>
      <w:r>
        <w:rPr>
          <w:rFonts w:cs="Calibri"/>
        </w:rPr>
        <w:t>britelines</w:t>
      </w:r>
      <w:proofErr w:type="spellEnd"/>
      <w:r>
        <w:rPr>
          <w:rFonts w:cs="Calibri"/>
        </w:rPr>
        <w:t xml:space="preserve"> and judge intervention. CI is a </w:t>
      </w:r>
      <w:proofErr w:type="gramStart"/>
      <w:r>
        <w:rPr>
          <w:rFonts w:cs="Calibri"/>
        </w:rPr>
        <w:t>prerequisite  to</w:t>
      </w:r>
      <w:proofErr w:type="gramEnd"/>
      <w:r>
        <w:rPr>
          <w:rFonts w:cs="Calibri"/>
        </w:rPr>
        <w:t xml:space="preserve"> reasonability because you have to use offense to determine if their </w:t>
      </w:r>
      <w:proofErr w:type="spellStart"/>
      <w:r>
        <w:rPr>
          <w:rFonts w:cs="Calibri"/>
        </w:rPr>
        <w:t>interp</w:t>
      </w:r>
      <w:proofErr w:type="spellEnd"/>
      <w:r>
        <w:rPr>
          <w:rFonts w:cs="Calibri"/>
        </w:rPr>
        <w:t xml:space="preserve"> is reasonable. </w:t>
      </w:r>
    </w:p>
    <w:p w14:paraId="23B62F46" w14:textId="77777777" w:rsidR="00FC7B75" w:rsidRDefault="00FC7B75" w:rsidP="00FC7B75">
      <w:pPr>
        <w:pStyle w:val="Heading3"/>
      </w:pPr>
      <w:r>
        <w:lastRenderedPageBreak/>
        <w:t>1NC – DA</w:t>
      </w:r>
    </w:p>
    <w:p w14:paraId="1F4063D4" w14:textId="77777777" w:rsidR="00FC7B75" w:rsidRPr="00C43880" w:rsidRDefault="00FC7B75" w:rsidP="00FC7B75">
      <w:pPr>
        <w:pStyle w:val="Heading4"/>
      </w:pPr>
      <w:r>
        <w:t>Xi’s regime is stable now, but its success depends on strong growth and private sector development.</w:t>
      </w:r>
    </w:p>
    <w:p w14:paraId="044275DD" w14:textId="77777777" w:rsidR="00FC7B75" w:rsidRPr="00C43880" w:rsidRDefault="00FC7B75" w:rsidP="00FC7B75">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04B05B75" w14:textId="77777777" w:rsidR="00FC7B75" w:rsidRPr="00607D72" w:rsidRDefault="00FC7B75" w:rsidP="00FC7B75">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CB14582" w14:textId="77777777" w:rsidR="00FC7B75" w:rsidRPr="00607D72" w:rsidRDefault="00FC7B75" w:rsidP="00FC7B75">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37C47A4C" w14:textId="77777777" w:rsidR="00FC7B75" w:rsidRDefault="00FC7B75" w:rsidP="00FC7B75">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7948902" w14:textId="77777777" w:rsidR="00FC7B75" w:rsidRDefault="00FC7B75" w:rsidP="00FC7B75">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6858CB92" w14:textId="77777777" w:rsidR="00FC7B75" w:rsidRDefault="00FC7B75" w:rsidP="00FC7B75">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31868292" w14:textId="77777777" w:rsidR="00FC7B75" w:rsidRPr="00BC42E1" w:rsidRDefault="00FC7B75" w:rsidP="00FC7B75">
      <w:r w:rsidRPr="00BC42E1">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t>: for example, there’s the China Great Wall Industry Corporation Limited (</w:t>
      </w:r>
      <w:proofErr w:type="gramStart"/>
      <w:r w:rsidRPr="00BC42E1">
        <w:t>in reality a</w:t>
      </w:r>
      <w:proofErr w:type="gramEnd"/>
      <w:r w:rsidRPr="00BC42E1">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t>actually deliver</w:t>
      </w:r>
      <w:proofErr w:type="gramEnd"/>
      <w:r w:rsidRPr="00BC42E1">
        <w:t xml:space="preserve"> to orbit. The costs involved were too much for anything but national budgets to handle.</w:t>
      </w:r>
    </w:p>
    <w:p w14:paraId="104BEF69" w14:textId="77777777" w:rsidR="00FC7B75" w:rsidRPr="00473116" w:rsidRDefault="00FC7B75" w:rsidP="00FC7B75">
      <w:pPr>
        <w:rPr>
          <w:rStyle w:val="StyleUnderline"/>
        </w:rPr>
      </w:pPr>
      <w:r w:rsidRPr="00BC42E1">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t xml:space="preserve"> In 2014, a year </w:t>
      </w:r>
      <w:r w:rsidRPr="00097ADC">
        <w:rPr>
          <w:rStyle w:val="StyleUnderline"/>
        </w:rPr>
        <w:t>after</w:t>
      </w:r>
      <w:r w:rsidRPr="00BC42E1">
        <w:t xml:space="preserve"> </w:t>
      </w:r>
      <w:r w:rsidRPr="00097ADC">
        <w:rPr>
          <w:rStyle w:val="StyleUnderline"/>
          <w:highlight w:val="cyan"/>
        </w:rPr>
        <w:t>Xi</w:t>
      </w:r>
      <w:r w:rsidRPr="00473116">
        <w:rPr>
          <w:rStyle w:val="StyleUnderline"/>
        </w:rPr>
        <w:t xml:space="preserve"> Jinping took over as the new leader of China,</w:t>
      </w:r>
      <w:r w:rsidRPr="00BC42E1">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t xml:space="preserve"> as it had already </w:t>
      </w:r>
      <w:r w:rsidRPr="00473116">
        <w:rPr>
          <w:rStyle w:val="StyleUnderline"/>
        </w:rPr>
        <w:t>begun doing with AI and solar power</w:t>
      </w:r>
      <w:r w:rsidRPr="00BC42E1">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4C2C56DA" w14:textId="77777777" w:rsidR="00FC7B75" w:rsidRPr="00761F18" w:rsidRDefault="00FC7B75" w:rsidP="00FC7B75">
      <w:pPr>
        <w:rPr>
          <w:rStyle w:val="StyleUnderline"/>
        </w:rPr>
      </w:pPr>
      <w:r w:rsidRPr="00BC42E1">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C0CBC84" w14:textId="77777777" w:rsidR="00FC7B75" w:rsidRPr="00BC42E1" w:rsidRDefault="00FC7B75" w:rsidP="00FC7B75">
      <w:r w:rsidRPr="00BC42E1">
        <w:t xml:space="preserve">As a result, there are </w:t>
      </w:r>
      <w:r w:rsidRPr="00761F18">
        <w:rPr>
          <w:rStyle w:val="StyleUnderline"/>
        </w:rPr>
        <w:t>now 78 commercial space companies operating in China,</w:t>
      </w:r>
      <w:r w:rsidRPr="00BC42E1">
        <w:t xml:space="preserve"> according to a</w:t>
      </w:r>
      <w:hyperlink r:id="rId16" w:tgtFrame="_blank" w:history="1">
        <w:r w:rsidRPr="00BC42E1">
          <w:rPr>
            <w:rStyle w:val="Hyperlink"/>
          </w:rPr>
          <w:t> 2019 report by the Institute for Defense Analyses</w:t>
        </w:r>
      </w:hyperlink>
      <w:r w:rsidRPr="00BC42E1">
        <w:t xml:space="preserve">. More than </w:t>
      </w:r>
      <w:r w:rsidRPr="00761F18">
        <w:rPr>
          <w:rStyle w:val="StyleUnderline"/>
        </w:rPr>
        <w:t>half have been founded since 201</w:t>
      </w:r>
      <w:r w:rsidRPr="00BC42E1">
        <w:t>4, and the vast majority focus on satellite manufacturing and launch services.</w:t>
      </w:r>
    </w:p>
    <w:p w14:paraId="6FA8ED31" w14:textId="77777777" w:rsidR="00FC7B75" w:rsidRPr="00BC42E1" w:rsidRDefault="00FC7B75" w:rsidP="00FC7B75">
      <w:r w:rsidRPr="00BC42E1">
        <w:t xml:space="preserve">For example, </w:t>
      </w:r>
      <w:r w:rsidRPr="00761F18">
        <w:rPr>
          <w:rStyle w:val="StyleUnderline"/>
        </w:rPr>
        <w:t>Galactic Energy</w:t>
      </w:r>
      <w:r w:rsidRPr="00BC42E1">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t xml:space="preserve"> (founded in 2014), although it also hopes to use rockets to deliver packages from one terrestrial location to another.</w:t>
      </w:r>
    </w:p>
    <w:p w14:paraId="3EA05774" w14:textId="77777777" w:rsidR="00FC7B75" w:rsidRPr="00BC42E1" w:rsidRDefault="00FC7B75" w:rsidP="00FC7B75">
      <w:proofErr w:type="spellStart"/>
      <w:r w:rsidRPr="00761F18">
        <w:rPr>
          <w:rStyle w:val="StyleUnderline"/>
        </w:rPr>
        <w:t>Spacety</w:t>
      </w:r>
      <w:proofErr w:type="spellEnd"/>
      <w:r w:rsidRPr="00BC42E1">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rPr>
          <w:t>released the first images taken by the satellite</w:t>
        </w:r>
      </w:hyperlink>
      <w:r w:rsidRPr="00BC42E1">
        <w:t xml:space="preserve">, Hisea-1, featuring three-meter resolution. </w:t>
      </w:r>
      <w:proofErr w:type="spellStart"/>
      <w:r w:rsidRPr="00BC42E1">
        <w:t>Spacety</w:t>
      </w:r>
      <w:proofErr w:type="spellEnd"/>
      <w:r w:rsidRPr="00BC42E1">
        <w:t xml:space="preserve"> wants to launch a constellation of these satellites to offer high-quality imaging at low cost. </w:t>
      </w:r>
    </w:p>
    <w:p w14:paraId="2847D149" w14:textId="77777777" w:rsidR="00FC7B75" w:rsidRPr="00BC42E1" w:rsidRDefault="00FC7B75" w:rsidP="00FC7B75">
      <w:r w:rsidRPr="00BC42E1">
        <w:lastRenderedPageBreak/>
        <w:t xml:space="preserve">To a large extent, </w:t>
      </w:r>
      <w:r w:rsidRPr="00761F18">
        <w:rPr>
          <w:rStyle w:val="StyleUnderline"/>
        </w:rPr>
        <w:t>China is following the same blueprint drawn up by the US</w:t>
      </w:r>
      <w:r w:rsidRPr="00BC42E1">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highlight w:val="cyan"/>
        </w:rPr>
        <w:t xml:space="preserve"> </w:t>
      </w:r>
      <w:r w:rsidRPr="00097ADC">
        <w:rPr>
          <w:rStyle w:val="StyleUnderline"/>
          <w:highlight w:val="cyan"/>
        </w:rPr>
        <w:t>up</w:t>
      </w:r>
      <w:r w:rsidRPr="00BC42E1">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634B6AF" w14:textId="77777777" w:rsidR="00FC7B75" w:rsidRPr="00761F18" w:rsidRDefault="00FC7B75" w:rsidP="00FC7B75">
      <w:pPr>
        <w:rPr>
          <w:rStyle w:val="StyleUnderline"/>
        </w:rPr>
      </w:pPr>
      <w:r w:rsidRPr="00BC42E1">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t>. At least</w:t>
      </w:r>
      <w:r w:rsidRPr="00761F18">
        <w:rPr>
          <w:rStyle w:val="StyleUnderline"/>
        </w:rPr>
        <w:t xml:space="preserve"> 42 companies had no known government funding. </w:t>
      </w:r>
    </w:p>
    <w:p w14:paraId="0F513743" w14:textId="77777777" w:rsidR="00FC7B75" w:rsidRPr="00BC42E1" w:rsidRDefault="00FC7B75" w:rsidP="00FC7B75">
      <w:r w:rsidRPr="00BC42E1">
        <w:t xml:space="preserve">And much of the </w:t>
      </w:r>
      <w:r w:rsidRPr="00761F18">
        <w:rPr>
          <w:rStyle w:val="StyleUnderline"/>
        </w:rPr>
        <w:t>government support these companies do receive doesn’t have a federal origin, but a provincial one</w:t>
      </w:r>
      <w:r w:rsidRPr="00BC42E1">
        <w:t xml:space="preserve">. “[These </w:t>
      </w:r>
      <w:r w:rsidRPr="00761F18">
        <w:rPr>
          <w:rStyle w:val="StyleUnderline"/>
        </w:rPr>
        <w:t>companies</w:t>
      </w:r>
      <w:r w:rsidRPr="00BC42E1">
        <w:t xml:space="preserve">] are </w:t>
      </w:r>
      <w:r w:rsidRPr="00761F18">
        <w:rPr>
          <w:rStyle w:val="StyleUnderline"/>
        </w:rPr>
        <w:t>drawing high-tech development to these local communities,</w:t>
      </w:r>
      <w:r w:rsidRPr="00BC42E1">
        <w:t xml:space="preserve">” says Hines. “And in return, </w:t>
      </w:r>
      <w:r w:rsidRPr="00761F18">
        <w:rPr>
          <w:rStyle w:val="StyleUnderline"/>
        </w:rPr>
        <w:t>they’re given more autonomy by the local government.”</w:t>
      </w:r>
      <w:r w:rsidRPr="00BC42E1">
        <w:t xml:space="preserve"> While most have headquarters in Beijing, many keep facilities in Shenzhen, Chongqing, and other areas that might draw talent from local universities. </w:t>
      </w:r>
    </w:p>
    <w:p w14:paraId="39C1B718" w14:textId="77777777" w:rsidR="00FC7B75" w:rsidRPr="00BE438B" w:rsidRDefault="00FC7B75" w:rsidP="00FC7B75">
      <w:pPr>
        <w:rPr>
          <w:rStyle w:val="StyleUnderline"/>
        </w:rPr>
      </w:pPr>
      <w:r w:rsidRPr="00BC42E1">
        <w:t xml:space="preserve">There’s also </w:t>
      </w:r>
      <w:r w:rsidRPr="00761F18">
        <w:rPr>
          <w:rStyle w:val="StyleUnderline"/>
        </w:rPr>
        <w:t>one advantage specific to China: manufacturing.</w:t>
      </w:r>
      <w:r w:rsidRPr="00BC42E1">
        <w:t xml:space="preserve"> “What is the best country to trust for manufacturing needs?” asks James Zheng, the CEO of </w:t>
      </w:r>
      <w:proofErr w:type="spellStart"/>
      <w:r w:rsidRPr="00BC42E1">
        <w:t>Spacety’s</w:t>
      </w:r>
      <w:proofErr w:type="spellEnd"/>
      <w:r w:rsidRPr="00BC42E1">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5799DE92" w14:textId="77777777" w:rsidR="00FC7B75" w:rsidRPr="006D6491" w:rsidRDefault="00FC7B75" w:rsidP="00FC7B75">
      <w:r w:rsidRPr="006D6491">
        <w:t>Making friends</w:t>
      </w:r>
    </w:p>
    <w:p w14:paraId="44FC727C" w14:textId="77777777" w:rsidR="00FC7B75" w:rsidRPr="007B3035" w:rsidRDefault="00FC7B75" w:rsidP="00FC7B75">
      <w:pPr>
        <w:rPr>
          <w:rStyle w:val="StyleUnderline"/>
        </w:rPr>
      </w:pPr>
      <w:r w:rsidRPr="00BC42E1">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23C0EB05" w14:textId="77777777" w:rsidR="00FC7B75" w:rsidRPr="000834BA" w:rsidRDefault="00FC7B75" w:rsidP="00FC7B75">
      <w:pPr>
        <w:rPr>
          <w:rStyle w:val="StyleUnderline"/>
        </w:rPr>
      </w:pPr>
      <w:r w:rsidRPr="00BC42E1">
        <w:t>“</w:t>
      </w:r>
      <w:r w:rsidRPr="00BE438B">
        <w:rPr>
          <w:rStyle w:val="StyleUnderline"/>
        </w:rPr>
        <w:t>China realizes there are certain things they cannot get on their own</w:t>
      </w:r>
      <w:r w:rsidRPr="00BC42E1">
        <w:t xml:space="preserve">,” says Frans von der Dunk, a space policy expert at the University of Nebraska–Lincoln. Chinese companies like </w:t>
      </w:r>
      <w:proofErr w:type="spellStart"/>
      <w:r w:rsidRPr="00BC42E1">
        <w:t>LandSpace</w:t>
      </w:r>
      <w:proofErr w:type="spellEnd"/>
      <w:r w:rsidRPr="00BC42E1">
        <w:t xml:space="preserve"> and </w:t>
      </w:r>
      <w:proofErr w:type="spellStart"/>
      <w:r w:rsidRPr="00BC42E1">
        <w:t>MinoSpace</w:t>
      </w:r>
      <w:proofErr w:type="spellEnd"/>
      <w:r w:rsidRPr="00BC42E1">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3B04EED7" w14:textId="77777777" w:rsidR="00FC7B75" w:rsidRPr="00BC42E1" w:rsidRDefault="00FC7B75" w:rsidP="00FC7B75">
      <w:r w:rsidRPr="00BC42E1">
        <w:t xml:space="preserve">Although </w:t>
      </w:r>
      <w:r w:rsidRPr="000834BA">
        <w:rPr>
          <w:rStyle w:val="StyleUnderline"/>
        </w:rPr>
        <w:t>China is taking inspiration from the US in building out its private industry,</w:t>
      </w:r>
      <w:r w:rsidRPr="00BC42E1">
        <w:t xml:space="preserve"> the </w:t>
      </w:r>
      <w:r w:rsidRPr="000834BA">
        <w:rPr>
          <w:rStyle w:val="StyleUnderline"/>
        </w:rPr>
        <w:t>nature of the Chinese state also means these new companies face obstacles that their rivals in the West don’t have to worry about</w:t>
      </w:r>
      <w:r w:rsidRPr="00BC42E1">
        <w:t xml:space="preserve">. While Chinese companies may look </w:t>
      </w:r>
      <w:r w:rsidRPr="000834BA">
        <w:rPr>
          <w:rStyle w:val="StyleUnderline"/>
        </w:rPr>
        <w:t>private on paper</w:t>
      </w:r>
      <w:r w:rsidRPr="00BC42E1">
        <w:t xml:space="preserve">, they must </w:t>
      </w:r>
      <w:r w:rsidRPr="000834BA">
        <w:rPr>
          <w:rStyle w:val="StyleUnderline"/>
        </w:rPr>
        <w:t>still submit to government guidance and control</w:t>
      </w:r>
      <w:r w:rsidRPr="00BC42E1">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t xml:space="preserve">, especially if the </w:t>
      </w:r>
      <w:r w:rsidRPr="000834BA">
        <w:rPr>
          <w:rStyle w:val="StyleUnderline"/>
        </w:rPr>
        <w:lastRenderedPageBreak/>
        <w:t>government is a frequent customer</w:t>
      </w:r>
      <w:r w:rsidRPr="00BC42E1">
        <w:t>. “That could still lead to a lack of trust from other partners,” says Goswami. It doesn’t help that the government itself is often </w:t>
      </w:r>
      <w:hyperlink r:id="rId18" w:tgtFrame="_blank" w:history="1">
        <w:r w:rsidRPr="00BC42E1">
          <w:rPr>
            <w:rStyle w:val="Hyperlink"/>
          </w:rPr>
          <w:t>very cagey about what its national program is even up to</w:t>
        </w:r>
      </w:hyperlink>
      <w:r w:rsidRPr="00BC42E1">
        <w:t>.</w:t>
      </w:r>
    </w:p>
    <w:p w14:paraId="474B87A5" w14:textId="77777777" w:rsidR="00FC7B75" w:rsidRPr="00FF5CF0" w:rsidRDefault="00FC7B75" w:rsidP="00FC7B75">
      <w:r w:rsidRPr="00BC42E1">
        <w:t xml:space="preserve">And Hines adds that it’s </w:t>
      </w:r>
      <w:r w:rsidRPr="000834BA">
        <w:rPr>
          <w:rStyle w:val="StyleUnderline"/>
        </w:rPr>
        <w:t>not always clear exactly how separate these companies are from, say, the People’s Liberation Army</w:t>
      </w:r>
      <w:r w:rsidRPr="00BC42E1">
        <w:t>, given the historical ties between the space and defense sectors. “Some of these things will pose significant hurdles for the commercial space sector as it tries to expand,” he says.</w:t>
      </w:r>
    </w:p>
    <w:p w14:paraId="379FA11B" w14:textId="77777777" w:rsidR="00FC7B75" w:rsidRDefault="00FC7B75" w:rsidP="00FC7B75">
      <w:pPr>
        <w:pStyle w:val="Heading4"/>
      </w:pPr>
      <w:r>
        <w:t>Shifts in regime perception threatens CCP’s legitimacy from nationalist hardliners</w:t>
      </w:r>
    </w:p>
    <w:p w14:paraId="01F44C53" w14:textId="77777777" w:rsidR="00FC7B75" w:rsidRPr="00F82438" w:rsidRDefault="00FC7B75" w:rsidP="00FC7B75">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420B285" w14:textId="77777777" w:rsidR="00FC7B75" w:rsidRDefault="00FC7B75" w:rsidP="00FC7B75">
      <w:pPr>
        <w:rPr>
          <w:u w:val="single"/>
        </w:rPr>
      </w:pPr>
      <w:r w:rsidRPr="00B6331F">
        <w:rPr>
          <w:rStyle w:val="StyleUnderline"/>
        </w:rPr>
        <w:t>Public support</w:t>
      </w:r>
      <w:r w:rsidRPr="00F64DA8">
        <w:t>—or the appearance of it—</w:t>
      </w:r>
      <w:r w:rsidRPr="00B6331F">
        <w:rPr>
          <w:rStyle w:val="StyleUnderline"/>
        </w:rPr>
        <w:t>matters to many autocracies.</w:t>
      </w:r>
      <w:r w:rsidRPr="00F64DA8">
        <w:t xml:space="preserve"> As </w:t>
      </w:r>
      <w:proofErr w:type="spellStart"/>
      <w:r w:rsidRPr="00F64DA8">
        <w:t>Ithiel</w:t>
      </w:r>
      <w:proofErr w:type="spellEnd"/>
      <w:r w:rsidRPr="00F64DA8">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t xml:space="preserve"> The </w:t>
      </w:r>
      <w:r w:rsidRPr="00B6331F">
        <w:rPr>
          <w:rStyle w:val="StyleUnderline"/>
        </w:rPr>
        <w:t xml:space="preserve">weakness of the PRC’s predecessor in defending Chinese sovereignty </w:t>
      </w:r>
      <w:r w:rsidRPr="00F64DA8">
        <w:t xml:space="preserve">at the Paris Peace Conference in 1919 </w:t>
      </w:r>
      <w:r w:rsidRPr="00B6331F">
        <w:rPr>
          <w:rStyle w:val="StyleUnderline"/>
        </w:rPr>
        <w:t>galvanized protests and a general strike, forcing the government to sack three officials</w:t>
      </w:r>
      <w:r w:rsidRPr="00F64DA8">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56D4BCB" w14:textId="77777777" w:rsidR="00FC7B75" w:rsidRDefault="00FC7B75" w:rsidP="00FC7B75">
      <w:pPr>
        <w:pStyle w:val="Heading4"/>
      </w:pPr>
      <w:r>
        <w:t xml:space="preserve">Chinese private companies </w:t>
      </w:r>
      <w:proofErr w:type="spellStart"/>
      <w:r>
        <w:t>priotize</w:t>
      </w:r>
      <w:proofErr w:type="spellEnd"/>
      <w:r>
        <w:t xml:space="preserve"> asteroid mining. </w:t>
      </w:r>
    </w:p>
    <w:p w14:paraId="0D01936D" w14:textId="77777777" w:rsidR="00FC7B75" w:rsidRPr="0060754B" w:rsidRDefault="00FC7B75" w:rsidP="00FC7B75">
      <w:r w:rsidRPr="0060754B">
        <w:rPr>
          <w:rStyle w:val="Style13ptBold"/>
        </w:rPr>
        <w:t>Cohen 21</w:t>
      </w:r>
      <w:r w:rsidRPr="0060754B">
        <w:t xml:space="preserve"> Ariel Cohen, 21 - ("China’s Space Mining Industry Is Prepping For Launch – But What About The </w:t>
      </w:r>
      <w:proofErr w:type="gramStart"/>
      <w:r w:rsidRPr="0060754B">
        <w:t>US?,</w:t>
      </w:r>
      <w:proofErr w:type="gramEnd"/>
      <w:r w:rsidRPr="0060754B">
        <w:t>" Forbes, 10-26-2021, https://www.forbes.com/sites/arielcohen/2021/10/26/chinas-space-mining-industry-is-prepping-for-launch--but-what-about-the-us/?sh=6d03b9072ae0)//marlborough-wr/</w:t>
      </w:r>
    </w:p>
    <w:p w14:paraId="10816690" w14:textId="77777777" w:rsidR="00FC7B75" w:rsidRPr="002F4419" w:rsidRDefault="00FC7B75" w:rsidP="00FC7B75">
      <w:pPr>
        <w:rPr>
          <w:u w:val="single"/>
        </w:rPr>
      </w:pPr>
      <w:r w:rsidRPr="00FD164A">
        <w:rPr>
          <w:sz w:val="12"/>
        </w:rPr>
        <w:lastRenderedPageBreak/>
        <w:t xml:space="preserve">In April of this year, </w:t>
      </w:r>
      <w:r w:rsidRPr="00E210F8">
        <w:rPr>
          <w:rStyle w:val="StyleUnderline"/>
          <w:highlight w:val="yellow"/>
        </w:rPr>
        <w:t>China</w:t>
      </w:r>
      <w:r w:rsidRPr="00E210F8">
        <w:rPr>
          <w:sz w:val="12"/>
          <w:highlight w:val="yellow"/>
        </w:rPr>
        <w:t>’s</w:t>
      </w:r>
      <w:r w:rsidRPr="00FD164A">
        <w:rPr>
          <w:sz w:val="12"/>
        </w:rPr>
        <w:t xml:space="preserve"> </w:t>
      </w:r>
      <w:proofErr w:type="spellStart"/>
      <w:r w:rsidRPr="00FD164A">
        <w:rPr>
          <w:sz w:val="12"/>
        </w:rPr>
        <w:t>Shenzen</w:t>
      </w:r>
      <w:proofErr w:type="spellEnd"/>
      <w:r w:rsidRPr="00FD164A">
        <w:rPr>
          <w:sz w:val="12"/>
        </w:rPr>
        <w:t xml:space="preserve"> </w:t>
      </w:r>
      <w:hyperlink r:id="rId20"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21" w:anchor="/detail?id=27" w:tgtFrame="_blank" w:tooltip="https://origin.space/#/detail?id=27" w:history="1">
        <w:r w:rsidRPr="00E210F8">
          <w:rPr>
            <w:rStyle w:val="StyleUnderline"/>
            <w:highlight w:val="yellow"/>
          </w:rPr>
          <w:t>launched the NEO-1</w:t>
        </w:r>
      </w:hyperlink>
      <w:r w:rsidRPr="00E210F8">
        <w:rPr>
          <w:rStyle w:val="StyleUnderline"/>
          <w:highlight w:val="yellow"/>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Falling costs of space launches and spacecraft technology alongside existing infrastructure provides a unique 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w:t>
      </w:r>
      <w:proofErr w:type="spellStart"/>
      <w:r w:rsidRPr="00FD164A">
        <w:rPr>
          <w:sz w:val="12"/>
        </w:rPr>
        <w:t>hubble</w:t>
      </w:r>
      <w:proofErr w:type="spellEnd"/>
      <w:r w:rsidRPr="00FD164A">
        <w:rPr>
          <w:sz w:val="12"/>
        </w:rPr>
        <w:t xml:space="preserv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22" w:tgtFrame="_blank" w:tooltip="https://astroscale.com/space-debris_/" w:history="1">
        <w:proofErr w:type="spellStart"/>
        <w:r w:rsidRPr="00FD164A">
          <w:rPr>
            <w:rStyle w:val="Hyperlink"/>
            <w:sz w:val="12"/>
          </w:rPr>
          <w:t>Astroscale</w:t>
        </w:r>
        <w:proofErr w:type="spellEnd"/>
      </w:hyperlink>
      <w:r w:rsidRPr="00FD164A">
        <w:rPr>
          <w:sz w:val="12"/>
        </w:rPr>
        <w:t xml:space="preserve">. Private asteroid identification via the Sentinel Space Telescope was </w:t>
      </w:r>
      <w:hyperlink r:id="rId23"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w:t>
      </w:r>
      <w:proofErr w:type="spellStart"/>
      <w:r w:rsidRPr="00FD164A">
        <w:rPr>
          <w:sz w:val="12"/>
        </w:rPr>
        <w:t>Shenzen</w:t>
      </w:r>
      <w:proofErr w:type="spellEnd"/>
      <w:r w:rsidRPr="00FD164A">
        <w:rPr>
          <w:sz w:val="12"/>
        </w:rPr>
        <w:t xml:space="preserve"> </w:t>
      </w:r>
      <w:hyperlink r:id="rId24"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E210F8">
        <w:rPr>
          <w:rStyle w:val="Emphasis"/>
          <w:highlight w:val="yellow"/>
        </w:rPr>
        <w:t>China is already succeeding while the West is spinning its wheels</w:t>
      </w:r>
      <w:r w:rsidRPr="00FD164A">
        <w:rPr>
          <w:rStyle w:val="Emphasis"/>
        </w:rPr>
        <w:t>.</w:t>
      </w:r>
      <w:r w:rsidRPr="00FD164A">
        <w:rPr>
          <w:sz w:val="12"/>
        </w:rPr>
        <w:t xml:space="preserve"> The much touted </w:t>
      </w:r>
      <w:r w:rsidRPr="00E210F8">
        <w:rPr>
          <w:rStyle w:val="StyleUnderline"/>
          <w:highlight w:val="yellow"/>
        </w:rPr>
        <w:t>Planetary Resources and Deep Space Industries</w:t>
      </w:r>
      <w:r w:rsidRPr="00FD164A">
        <w:rPr>
          <w:sz w:val="12"/>
        </w:rPr>
        <w:t xml:space="preserve"> (DSI) </w:t>
      </w:r>
      <w:hyperlink r:id="rId25" w:tgtFrame="_blank" w:history="1">
        <w:r w:rsidRPr="00FD164A">
          <w:rPr>
            <w:rStyle w:val="Hyperlink"/>
            <w:sz w:val="12"/>
          </w:rPr>
          <w:t>DSI</w:t>
        </w:r>
      </w:hyperlink>
      <w:r w:rsidRPr="00FD164A">
        <w:rPr>
          <w:sz w:val="12"/>
        </w:rPr>
        <w:t xml:space="preserve"> </w:t>
      </w:r>
      <w:hyperlink r:id="rId26" w:tgtFrame="_self" w:history="1">
        <w:r w:rsidRPr="00E210F8">
          <w:rPr>
            <w:rStyle w:val="Hyperlink"/>
            <w:sz w:val="12"/>
            <w:highlight w:val="yellow"/>
          </w:rPr>
          <w:t>-1.6%</w:t>
        </w:r>
      </w:hyperlink>
      <w:r w:rsidRPr="00E210F8">
        <w:rPr>
          <w:sz w:val="12"/>
          <w:highlight w:val="yellow"/>
        </w:rPr>
        <w:t xml:space="preserve"> </w:t>
      </w:r>
      <w:r w:rsidRPr="00E210F8">
        <w:rPr>
          <w:rStyle w:val="StyleUnderline"/>
          <w:highlight w:val="yellow"/>
        </w:rPr>
        <w:t xml:space="preserve">were </w:t>
      </w:r>
      <w:hyperlink r:id="rId27" w:tgtFrame="_blank" w:tooltip="https://www.technologyreview.com/2019/06/26/134510/asteroid-mining-bubble-burst-history/" w:history="1">
        <w:r w:rsidRPr="00E210F8">
          <w:rPr>
            <w:rStyle w:val="StyleUnderline"/>
            <w:highlight w:val="yellow"/>
          </w:rPr>
          <w:t>supposed to be</w:t>
        </w:r>
      </w:hyperlink>
      <w:r w:rsidRPr="00E210F8">
        <w:rPr>
          <w:rStyle w:val="StyleUnderline"/>
          <w:highlight w:val="yellow"/>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28" w:tgtFrame="_blank" w:history="1">
        <w:r w:rsidRPr="00FD164A">
          <w:rPr>
            <w:rStyle w:val="Hyperlink"/>
            <w:sz w:val="12"/>
          </w:rPr>
          <w:t>GOOG</w:t>
        </w:r>
      </w:hyperlink>
      <w:r w:rsidRPr="00FD164A">
        <w:rPr>
          <w:sz w:val="12"/>
        </w:rPr>
        <w:t xml:space="preserve"> </w:t>
      </w:r>
      <w:hyperlink r:id="rId29" w:tgtFrame="_self" w:history="1">
        <w:r w:rsidRPr="00FD164A">
          <w:rPr>
            <w:rStyle w:val="Hyperlink"/>
            <w:sz w:val="12"/>
          </w:rPr>
          <w:t>-2.6%</w:t>
        </w:r>
      </w:hyperlink>
      <w:r w:rsidRPr="00FD164A">
        <w:rPr>
          <w:sz w:val="12"/>
        </w:rPr>
        <w:t xml:space="preserve"> Larry Page. But </w:t>
      </w:r>
      <w:r w:rsidRPr="00E210F8">
        <w:rPr>
          <w:rStyle w:val="StyleUnderline"/>
          <w:highlight w:val="yellow"/>
        </w:rPr>
        <w:t>both have since been acquired</w:t>
      </w:r>
      <w:r w:rsidRPr="00FD164A">
        <w:rPr>
          <w:rStyle w:val="StyleUnderline"/>
        </w:rPr>
        <w:t>, the former by block chain company</w:t>
      </w:r>
      <w:r>
        <w:rPr>
          <w:rStyle w:val="StyleUnderline"/>
        </w:rPr>
        <w:t xml:space="preserve"> </w:t>
      </w:r>
      <w:hyperlink r:id="rId30" w:tgtFrame="_blank" w:tooltip="https://consensys.net/" w:history="1">
        <w:proofErr w:type="spellStart"/>
        <w:r w:rsidRPr="00FD164A">
          <w:rPr>
            <w:rStyle w:val="StyleUnderline"/>
          </w:rPr>
          <w:t>ConsenSys</w:t>
        </w:r>
        <w:proofErr w:type="spellEnd"/>
      </w:hyperlink>
      <w:r>
        <w:rPr>
          <w:rStyle w:val="StyleUnderline"/>
        </w:rPr>
        <w:t xml:space="preserve"> </w:t>
      </w:r>
      <w:r w:rsidRPr="00FD164A">
        <w:rPr>
          <w:rStyle w:val="StyleUnderline"/>
        </w:rPr>
        <w:t>and the latter by</w:t>
      </w:r>
      <w:r>
        <w:rPr>
          <w:rStyle w:val="StyleUnderline"/>
        </w:rPr>
        <w:t xml:space="preserve"> </w:t>
      </w:r>
      <w:hyperlink r:id="rId31" w:tgtFrame="_blank" w:tooltip="https://www.bradford-space.com/" w:history="1">
        <w:r w:rsidRPr="00FD164A">
          <w:rPr>
            <w:rStyle w:val="StyleUnderline"/>
          </w:rPr>
          <w:t>Bradford Space</w:t>
        </w:r>
      </w:hyperlink>
      <w:r w:rsidRPr="00FD164A">
        <w:rPr>
          <w:rStyle w:val="StyleUnderline"/>
        </w:rPr>
        <w:t xml:space="preserve">, </w:t>
      </w:r>
      <w:r w:rsidRPr="00E210F8">
        <w:rPr>
          <w:rStyle w:val="StyleUnderline"/>
          <w:highlight w:val="yellow"/>
        </w:rPr>
        <w:t>neither of which are prioritizing asteroid mining.</w:t>
      </w:r>
    </w:p>
    <w:p w14:paraId="4F484AFF" w14:textId="77777777" w:rsidR="00FC7B75" w:rsidRDefault="00FC7B75" w:rsidP="00FC7B75">
      <w:pPr>
        <w:pStyle w:val="Heading4"/>
      </w:pPr>
      <w:r>
        <w:t xml:space="preserve">Xi will launch diversionary war to domestic backlash – escalates in </w:t>
      </w:r>
      <w:r w:rsidRPr="00B4266E">
        <w:rPr>
          <w:u w:val="single"/>
        </w:rPr>
        <w:t>multiple hotspots</w:t>
      </w:r>
      <w:r w:rsidRPr="00B4266E">
        <w:t xml:space="preserve"> </w:t>
      </w:r>
    </w:p>
    <w:p w14:paraId="23720AAE" w14:textId="77777777" w:rsidR="00FC7B75" w:rsidRPr="009521F3" w:rsidRDefault="00FC7B75" w:rsidP="00FC7B75">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69107A38" w14:textId="77777777" w:rsidR="00FC7B75" w:rsidRPr="009243AC" w:rsidRDefault="00FC7B75" w:rsidP="00FC7B75">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lastRenderedPageBreak/>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82D9B59" w14:textId="77777777" w:rsidR="00FC7B75" w:rsidRPr="000E1C06" w:rsidRDefault="00FC7B75" w:rsidP="00FC7B75">
      <w:pPr>
        <w:pStyle w:val="Heading4"/>
        <w:rPr>
          <w:rStyle w:val="Style13ptBold"/>
          <w:b/>
        </w:rPr>
      </w:pPr>
      <w:r w:rsidRPr="000E1C06">
        <w:rPr>
          <w:rStyle w:val="Style13ptBold"/>
          <w:b/>
        </w:rPr>
        <w:t xml:space="preserve">US–China war goes nuclear – crisis </w:t>
      </w:r>
      <w:proofErr w:type="gramStart"/>
      <w:r w:rsidRPr="000E1C06">
        <w:rPr>
          <w:rStyle w:val="Style13ptBold"/>
          <w:b/>
        </w:rPr>
        <w:t>mis-management</w:t>
      </w:r>
      <w:proofErr w:type="gramEnd"/>
      <w:r w:rsidRPr="000E1C06">
        <w:rPr>
          <w:rStyle w:val="Style13ptBold"/>
          <w:b/>
        </w:rPr>
        <w:t xml:space="preserve"> ensures conventional escalation - extinction</w:t>
      </w:r>
    </w:p>
    <w:p w14:paraId="48AD797A" w14:textId="77777777" w:rsidR="00FC7B75" w:rsidRPr="007D7E20" w:rsidRDefault="00FC7B75" w:rsidP="00FC7B75">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421A167C" w14:textId="77777777" w:rsidR="00FC7B75" w:rsidRPr="007B3035" w:rsidRDefault="00FC7B75" w:rsidP="00FC7B75">
      <w:r w:rsidRPr="00EB5F0D">
        <w:t xml:space="preserve">Admiral Charles A. Richard, the head of the U.S. Strategic Command, recently told the Senate Armed Service Committee he “could drive a truck” through the holes in China’s </w:t>
      </w:r>
      <w:r w:rsidRPr="00EB5F0D">
        <w:lastRenderedPageBreak/>
        <w:t xml:space="preserve">no first use policy. But when Senator John Hawley (R-MO) asked him why he said </w:t>
      </w:r>
      <w:proofErr w:type="gramStart"/>
      <w:r w:rsidRPr="00EB5F0D">
        <w:t>that,</w:t>
      </w:r>
      <w:proofErr w:type="gramEnd"/>
      <w:r w:rsidRPr="00EB5F0D">
        <w:t xml:space="preserve"> Commander Richard backtracked, described China’s policy as “very opaque” and said his assessment was based on “very little” information. That’s surprising. </w:t>
      </w:r>
      <w:r w:rsidRPr="00EB5F0D">
        <w:rPr>
          <w:b/>
          <w:bCs/>
          <w:u w:val="single"/>
        </w:rPr>
        <w:t>China</w:t>
      </w:r>
      <w:r w:rsidRPr="00EB5F0D">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t xml:space="preserve"> Chinese leaders would only take these steps in extreme circumstances. The text highlights several triggers such as U.S. conventional bombing of China’s nuclear and hydroelectri</w:t>
      </w:r>
      <w:r w:rsidRPr="00EB5F0D">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w:t>
      </w:r>
      <w:r w:rsidRPr="00EB5F0D">
        <w:lastRenderedPageBreak/>
        <w:t xml:space="preserve">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t>missileers</w:t>
      </w:r>
      <w:proofErr w:type="spellEnd"/>
      <w:r w:rsidRPr="00EB5F0D">
        <w:t xml:space="preserve"> train to bring them together and launch them after China has been attacked with nuclear weapons. </w:t>
      </w:r>
      <w:proofErr w:type="gramStart"/>
      <w:r w:rsidRPr="00EB5F0D">
        <w:t>All of</w:t>
      </w:r>
      <w:proofErr w:type="gramEnd"/>
      <w:r w:rsidRPr="00EB5F0D">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t>similar to</w:t>
      </w:r>
      <w:proofErr w:type="gramEnd"/>
      <w:r w:rsidRPr="00EB5F0D">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t xml:space="preserve">. The authors of the text assume </w:t>
      </w:r>
      <w:r w:rsidRPr="00EB5F0D">
        <w:rPr>
          <w:u w:val="single"/>
        </w:rPr>
        <w:t>alerting China’s nuclear forces would “create a great shock in the enemy’s psyche.”</w:t>
      </w:r>
      <w:r w:rsidRPr="00EB5F0D">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highlight w:val="green"/>
        </w:rPr>
        <w:t xml:space="preserve"> </w:t>
      </w:r>
      <w:r w:rsidRPr="00EB5F0D">
        <w:t xml:space="preserve">Chinese military planners </w:t>
      </w:r>
      <w:proofErr w:type="gramStart"/>
      <w:r w:rsidRPr="00EB5F0D">
        <w:t>are</w:t>
      </w:r>
      <w:proofErr w:type="gramEnd"/>
      <w:r w:rsidRPr="00EB5F0D">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t>in the midst of</w:t>
      </w:r>
      <w:proofErr w:type="gramEnd"/>
      <w:r w:rsidRPr="00EB5F0D">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w:t>
      </w:r>
      <w:r w:rsidRPr="00EB5F0D">
        <w:lastRenderedPageBreak/>
        <w:t xml:space="preserve">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t xml:space="preserve"> A former director of </w:t>
      </w:r>
      <w:r w:rsidRPr="00EB5F0D">
        <w:rPr>
          <w:u w:val="single"/>
        </w:rPr>
        <w:t>China’s nuclear weapons laboratories told me China developed them so its leaders could “sit up with a straight spine.”</w:t>
      </w:r>
      <w:r w:rsidRPr="00EB5F0D">
        <w:t xml:space="preserve"> Countering nuclear blackmail – along with compelling other nuclear weapons states to negotiate their elimination – </w:t>
      </w:r>
      <w:proofErr w:type="gramStart"/>
      <w:r w:rsidRPr="00EB5F0D">
        <w:t>were</w:t>
      </w:r>
      <w:proofErr w:type="gramEnd"/>
      <w:r w:rsidRPr="00EB5F0D">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DDD72BA" w14:textId="5AC283C2" w:rsidR="00FC7B75" w:rsidRDefault="00FC7B75" w:rsidP="00FC7B75">
      <w:pPr>
        <w:pStyle w:val="Heading2"/>
      </w:pPr>
      <w:r>
        <w:lastRenderedPageBreak/>
        <w:t>Case</w:t>
      </w:r>
    </w:p>
    <w:p w14:paraId="7345930C" w14:textId="5F110713" w:rsidR="007D26AF" w:rsidRPr="007D26AF" w:rsidRDefault="00DC48B9" w:rsidP="007D26AF">
      <w:pPr>
        <w:pStyle w:val="Heading3"/>
      </w:pPr>
      <w:r>
        <w:lastRenderedPageBreak/>
        <w:t>Debris</w:t>
      </w:r>
    </w:p>
    <w:p w14:paraId="2CEB23DA" w14:textId="7BC30900" w:rsidR="00FC7B75" w:rsidRDefault="00FC7B75" w:rsidP="00FC7B75">
      <w:pPr>
        <w:pStyle w:val="Heading4"/>
      </w:pPr>
      <w:r>
        <w:t xml:space="preserve">Non UQ – </w:t>
      </w:r>
      <w:proofErr w:type="spellStart"/>
      <w:r>
        <w:t>squo</w:t>
      </w:r>
      <w:proofErr w:type="spellEnd"/>
      <w:r>
        <w:t xml:space="preserve"> debris thumps – </w:t>
      </w:r>
    </w:p>
    <w:p w14:paraId="53CB27CE" w14:textId="77777777" w:rsidR="00FC7B75" w:rsidRDefault="00FC7B75" w:rsidP="00FC7B75">
      <w:r w:rsidRPr="008E528E">
        <w:rPr>
          <w:rStyle w:val="StyleUnderline"/>
          <w:sz w:val="26"/>
          <w:szCs w:val="26"/>
          <w:u w:val="none"/>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32" w:history="1">
        <w:r w:rsidRPr="00D12A8B">
          <w:rPr>
            <w:rStyle w:val="Hyperlink"/>
          </w:rPr>
          <w:t>https://www.businessinsider.com/russia-says-space-junk-could-spark-war-2016-1</w:t>
        </w:r>
      </w:hyperlink>
      <w:r>
        <w:t>] TDI</w:t>
      </w:r>
    </w:p>
    <w:p w14:paraId="33C2D9DC" w14:textId="77777777" w:rsidR="00FC7B75" w:rsidRPr="000E426C" w:rsidRDefault="00FC7B75" w:rsidP="00FC7B75">
      <w:r w:rsidRPr="000E426C">
        <w:rPr>
          <w:rStyle w:val="StyleUnderline"/>
        </w:rPr>
        <w:t>NASA has already </w:t>
      </w:r>
      <w:hyperlink r:id="rId33"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552CA676" w14:textId="77777777" w:rsidR="00FC7B75" w:rsidRPr="000E426C" w:rsidRDefault="00FC7B75" w:rsidP="00FC7B75">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34" w:history="1">
        <w:r w:rsidRPr="003C374D">
          <w:rPr>
            <w:rStyle w:val="StyleUnderline"/>
            <w:highlight w:val="cyan"/>
          </w:rPr>
          <w:t>17,000 miles per hour</w:t>
        </w:r>
      </w:hyperlink>
      <w:r w:rsidRPr="000E426C">
        <w:rPr>
          <w:rStyle w:val="StyleUnderline"/>
        </w:rPr>
        <w:t>.</w:t>
      </w:r>
    </w:p>
    <w:p w14:paraId="2CFAD908" w14:textId="77777777" w:rsidR="00FC7B75" w:rsidRDefault="00FC7B75" w:rsidP="00FC7B75">
      <w:r w:rsidRPr="003C374D">
        <w:rPr>
          <w:rStyle w:val="StyleUnderline"/>
          <w:highlight w:val="cyan"/>
        </w:rPr>
        <w:t>If one of those pieces smashed</w:t>
      </w:r>
      <w:r w:rsidRPr="000E426C">
        <w:rPr>
          <w:rStyle w:val="StyleUnderline"/>
        </w:rPr>
        <w:t xml:space="preserve"> into </w:t>
      </w:r>
      <w:r w:rsidRPr="003C374D">
        <w:rPr>
          <w:rStyle w:val="StyleUnderline"/>
          <w:highlight w:val="cyan"/>
        </w:rPr>
        <w:t>a military satellite it "may provoke</w:t>
      </w:r>
      <w:r w:rsidRPr="000E426C">
        <w:rPr>
          <w:rStyle w:val="StyleUnderline"/>
        </w:rPr>
        <w:t xml:space="preserve"> political or even </w:t>
      </w:r>
      <w:r w:rsidRPr="003C374D">
        <w:rPr>
          <w:rStyle w:val="StyleUnderline"/>
          <w:highlight w:val="cyan"/>
        </w:rPr>
        <w:t>armed conflict</w:t>
      </w:r>
      <w:r w:rsidRPr="005E4DDC">
        <w:rPr>
          <w:rStyle w:val="StyleUnderline"/>
        </w:rPr>
        <w:t xml:space="preserve"> between</w:t>
      </w:r>
      <w:r w:rsidRPr="000E426C">
        <w:rPr>
          <w:rStyle w:val="StyleUnderline"/>
        </w:rPr>
        <w:t xml:space="preserve"> space-faring nations</w:t>
      </w:r>
      <w:r w:rsidRPr="000E426C">
        <w:t xml:space="preserve">," Vitaly </w:t>
      </w:r>
      <w:proofErr w:type="spellStart"/>
      <w:r w:rsidRPr="000E426C">
        <w:t>Adushkin</w:t>
      </w:r>
      <w:proofErr w:type="spellEnd"/>
      <w:r w:rsidRPr="000E426C">
        <w:t>, a researcher for the Institute of Geosphere Dynamics at the Russian Academy of Sciences, reported in a paper set to be published in the peer-reviewed journal </w:t>
      </w:r>
      <w:hyperlink r:id="rId35" w:history="1">
        <w:r w:rsidRPr="000E426C">
          <w:rPr>
            <w:rStyle w:val="Hyperlink"/>
          </w:rPr>
          <w:t xml:space="preserve">Acta </w:t>
        </w:r>
        <w:proofErr w:type="spellStart"/>
        <w:r w:rsidRPr="000E426C">
          <w:rPr>
            <w:rStyle w:val="Hyperlink"/>
          </w:rPr>
          <w:t>Astronautica</w:t>
        </w:r>
        <w:proofErr w:type="spellEnd"/>
      </w:hyperlink>
      <w:r w:rsidRPr="000E426C">
        <w:t>, which is sponsored by the International Academy of Astronautics.</w:t>
      </w:r>
    </w:p>
    <w:p w14:paraId="2E64CB6B" w14:textId="77777777" w:rsidR="00FC7B75" w:rsidRPr="005D30D2" w:rsidRDefault="00FC7B75" w:rsidP="00FC7B75">
      <w:pPr>
        <w:pStyle w:val="Heading4"/>
      </w:pPr>
      <w:r>
        <w:t>S</w:t>
      </w:r>
      <w:r w:rsidRPr="005D30D2">
        <w:t xml:space="preserve">pace debris creates existential deterrence and a taboo </w:t>
      </w:r>
    </w:p>
    <w:p w14:paraId="6BDC9498" w14:textId="77777777" w:rsidR="00FC7B75" w:rsidRPr="002B1A83" w:rsidRDefault="00FC7B75" w:rsidP="00FC7B75">
      <w:r w:rsidRPr="008E528E">
        <w:rPr>
          <w:rStyle w:val="StyleUnderline"/>
          <w:sz w:val="26"/>
          <w:szCs w:val="26"/>
          <w:u w:val="none"/>
        </w:rPr>
        <w:t>Bowen 18</w:t>
      </w:r>
      <w:r w:rsidRPr="002B1A83">
        <w:t xml:space="preserve"> </w:t>
      </w:r>
      <w:r>
        <w:t>[(Bleddyn, l</w:t>
      </w:r>
      <w:r w:rsidRPr="002B1A83">
        <w:t>ecturer in International Relations at the University of Leicester</w:t>
      </w:r>
      <w:r>
        <w:t xml:space="preserve">) “The Art of Space Deterrence,” European Leadership Network, February 20, 2018, </w:t>
      </w:r>
      <w:hyperlink r:id="rId36" w:history="1">
        <w:r>
          <w:rPr>
            <w:rStyle w:val="Hyperlink"/>
          </w:rPr>
          <w:t>https://www.europeanleadershipnetwork.org/commentary/the-art-of-space-deterrence/</w:t>
        </w:r>
      </w:hyperlink>
      <w:r>
        <w:rPr>
          <w:rStyle w:val="Hyperlink"/>
        </w:rPr>
        <w:t>] TDI</w:t>
      </w:r>
    </w:p>
    <w:p w14:paraId="083D8B6D" w14:textId="4C0B9C6A" w:rsidR="00FC7B75" w:rsidRDefault="00FC7B75" w:rsidP="00FC7B75">
      <w:r w:rsidRPr="00BE6673">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BE6673">
        <w:t xml:space="preserve"> on a state’s entire space capabilities </w:t>
      </w:r>
      <w:r w:rsidRPr="00BE6673">
        <w:rPr>
          <w:rStyle w:val="StyleUnderline"/>
        </w:rPr>
        <w:t>because the consequences of doing so approach the mentalities of total war, or nuclear responses</w:t>
      </w:r>
      <w:r w:rsidRPr="00BE6673">
        <w:t xml:space="preserve"> if a society begins tearing itself apart because of the collapse of </w:t>
      </w:r>
      <w:proofErr w:type="spellStart"/>
      <w:r w:rsidRPr="00BE6673">
        <w:t>optimised</w:t>
      </w:r>
      <w:proofErr w:type="spellEnd"/>
      <w:r w:rsidRPr="00BE6673">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BE6673">
        <w:t xml:space="preserve"> and the </w:t>
      </w:r>
      <w:hyperlink r:id="rId37" w:history="1">
        <w:r w:rsidRPr="00BE6673">
          <w:rPr>
            <w:rStyle w:val="Hyperlink"/>
          </w:rPr>
          <w:t>political-legal hurdles to conducting debris clean-up</w:t>
        </w:r>
      </w:hyperlink>
      <w:r w:rsidRPr="00BE6673">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BE6673">
        <w:t xml:space="preserve"> a country like </w:t>
      </w:r>
      <w:r w:rsidRPr="003C374D">
        <w:rPr>
          <w:rStyle w:val="StyleUnderline"/>
          <w:highlight w:val="cyan"/>
        </w:rPr>
        <w:t>China</w:t>
      </w:r>
      <w:r w:rsidRPr="00BE6673">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BE6673">
        <w:t xml:space="preserve">, but perhaps not a country like North Korea which does not rely on space. </w:t>
      </w:r>
      <w:r w:rsidRPr="00BE6673">
        <w:rPr>
          <w:rStyle w:val="StyleUnderline"/>
        </w:rPr>
        <w:t>The usefulness, sensitivity, and fragility of space may have some existential deterrent effect.</w:t>
      </w:r>
      <w:r w:rsidRPr="00BE6673">
        <w:t> </w:t>
      </w:r>
      <w:hyperlink r:id="rId38" w:history="1">
        <w:r w:rsidRPr="00BE6673">
          <w:rPr>
            <w:rStyle w:val="Hyperlink"/>
          </w:rPr>
          <w:t>China’s catastrophic anti-satellite weapons test in 2007</w:t>
        </w:r>
      </w:hyperlink>
      <w:r w:rsidRPr="00BE6673">
        <w:t> is a valuable lesson for all on the potentially devastating effect of kinetic warfare in orbit.</w:t>
      </w:r>
    </w:p>
    <w:p w14:paraId="66FD8A7F" w14:textId="77777777" w:rsidR="00144227" w:rsidRPr="0089747E" w:rsidRDefault="00144227" w:rsidP="00144227">
      <w:pPr>
        <w:keepNext/>
        <w:keepLines/>
        <w:spacing w:before="200"/>
        <w:outlineLvl w:val="3"/>
        <w:rPr>
          <w:rFonts w:eastAsiaTheme="majorEastAsia" w:cstheme="majorBidi"/>
          <w:b/>
          <w:iCs/>
          <w:sz w:val="26"/>
        </w:rPr>
      </w:pPr>
      <w:r w:rsidRPr="0089747E">
        <w:rPr>
          <w:rFonts w:eastAsiaTheme="majorEastAsia" w:cstheme="majorBidi"/>
          <w:b/>
          <w:iCs/>
          <w:sz w:val="26"/>
        </w:rPr>
        <w:t xml:space="preserve">No space </w:t>
      </w:r>
      <w:proofErr w:type="gramStart"/>
      <w:r w:rsidRPr="0089747E">
        <w:rPr>
          <w:rFonts w:eastAsiaTheme="majorEastAsia" w:cstheme="majorBidi"/>
          <w:b/>
          <w:iCs/>
          <w:sz w:val="26"/>
        </w:rPr>
        <w:t>war</w:t>
      </w:r>
      <w:proofErr w:type="gramEnd"/>
      <w:r w:rsidRPr="0089747E">
        <w:rPr>
          <w:rFonts w:eastAsiaTheme="majorEastAsia" w:cstheme="majorBidi"/>
          <w:b/>
          <w:iCs/>
          <w:sz w:val="26"/>
        </w:rPr>
        <w:t xml:space="preserve">. Insurmountable barriers </w:t>
      </w:r>
      <w:r>
        <w:rPr>
          <w:rFonts w:eastAsiaTheme="majorEastAsia" w:cstheme="majorBidi"/>
          <w:b/>
          <w:iCs/>
          <w:sz w:val="26"/>
        </w:rPr>
        <w:t>and common interests</w:t>
      </w:r>
    </w:p>
    <w:p w14:paraId="27B7240C" w14:textId="77777777" w:rsidR="00144227" w:rsidRPr="0089747E" w:rsidRDefault="00144227" w:rsidP="00144227">
      <w:proofErr w:type="spellStart"/>
      <w:r w:rsidRPr="0089747E">
        <w:t>Bohumil</w:t>
      </w:r>
      <w:proofErr w:type="spellEnd"/>
      <w:r w:rsidRPr="0089747E">
        <w:t xml:space="preserve"> </w:t>
      </w:r>
      <w:proofErr w:type="spellStart"/>
      <w:r w:rsidRPr="0089747E">
        <w:rPr>
          <w:b/>
          <w:bCs/>
          <w:sz w:val="26"/>
          <w:u w:val="single"/>
        </w:rPr>
        <w:t>Doboš</w:t>
      </w:r>
      <w:proofErr w:type="spellEnd"/>
      <w:r w:rsidRPr="0089747E">
        <w:t xml:space="preserve">, scholar at the Institute of Political Studies, Faculty of Social Sciences, Charles University in Prague, Czech Republic, and a coordinator of the Geopolitical </w:t>
      </w:r>
      <w:r w:rsidRPr="0089747E">
        <w:lastRenderedPageBreak/>
        <w:t xml:space="preserve">Studies Research Centre, </w:t>
      </w:r>
      <w:r w:rsidRPr="0089747E">
        <w:rPr>
          <w:b/>
          <w:bCs/>
          <w:sz w:val="26"/>
          <w:u w:val="single"/>
        </w:rPr>
        <w:t>’19</w:t>
      </w:r>
      <w:r w:rsidRPr="0089747E">
        <w:t xml:space="preserve">, Geopolitics of the Outer Space, Chapter 3: Outer Space as a Military-Diplomatic Field, Pgs. 48-49) </w:t>
      </w:r>
    </w:p>
    <w:p w14:paraId="37EEA824" w14:textId="77777777" w:rsidR="00144227" w:rsidRDefault="00144227" w:rsidP="00144227">
      <w:pPr>
        <w:rPr>
          <w:sz w:val="16"/>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 </w:t>
      </w:r>
      <w:r w:rsidRPr="000578F6">
        <w:rPr>
          <w:b/>
          <w:u w:val="single"/>
        </w:rPr>
        <w:t>In current global international political and technological setting,</w:t>
      </w:r>
      <w:r w:rsidRPr="0089747E">
        <w:rPr>
          <w:b/>
          <w:u w:val="single"/>
        </w:rPr>
        <w:t xml:space="preserve"> the </w:t>
      </w:r>
      <w:r w:rsidRPr="0089747E">
        <w:rPr>
          <w:b/>
          <w:highlight w:val="yellow"/>
          <w:u w:val="single"/>
        </w:rPr>
        <w:t xml:space="preserve">utility of space weapons is </w:t>
      </w:r>
      <w:r w:rsidRPr="000578F6">
        <w:rPr>
          <w:b/>
          <w:u w:val="single"/>
        </w:rPr>
        <w:t xml:space="preserve">very </w:t>
      </w:r>
      <w:r w:rsidRPr="0089747E">
        <w:rPr>
          <w:b/>
          <w:highlight w:val="yellow"/>
          <w:u w:val="single"/>
        </w:rPr>
        <w:t>limited</w:t>
      </w:r>
      <w:r w:rsidRPr="000578F6">
        <w:rPr>
          <w:sz w:val="16"/>
        </w:rPr>
        <w:t xml:space="preserve">, even if we accept that the ultimate high ground presents the potential to get a decisive tangible military advantage (which is unclear). </w:t>
      </w:r>
      <w:r w:rsidRPr="0089747E">
        <w:rPr>
          <w:u w:val="single"/>
        </w:rPr>
        <w:t>This stands among the reasons for the lack of their utilization so far</w:t>
      </w:r>
      <w:r w:rsidRPr="000578F6">
        <w:rPr>
          <w:sz w:val="16"/>
        </w:rPr>
        <w:t xml:space="preserve">. Last but not the least, it must be pointed out that </w:t>
      </w:r>
      <w:r w:rsidRPr="0089747E">
        <w:rPr>
          <w:u w:val="single"/>
        </w:rPr>
        <w:t xml:space="preserve">the </w:t>
      </w:r>
      <w:r w:rsidRPr="0089747E">
        <w:rPr>
          <w:highlight w:val="yellow"/>
          <w:u w:val="single"/>
        </w:rPr>
        <w:t>states</w:t>
      </w:r>
      <w:r w:rsidRPr="0089747E">
        <w:rPr>
          <w:u w:val="single"/>
        </w:rPr>
        <w:t xml:space="preserve"> also </w:t>
      </w:r>
      <w:r w:rsidRPr="0089747E">
        <w:rPr>
          <w:highlight w:val="yellow"/>
          <w:u w:val="single"/>
        </w:rPr>
        <w:t xml:space="preserve">develop passive defense systems designed </w:t>
      </w:r>
      <w:r w:rsidRPr="002A596B">
        <w:rPr>
          <w:highlight w:val="yellow"/>
          <w:u w:val="single"/>
        </w:rPr>
        <w:t xml:space="preserve">to protect the </w:t>
      </w:r>
      <w:r w:rsidRPr="0089747E">
        <w:rPr>
          <w:highlight w:val="yellow"/>
          <w:u w:val="single"/>
        </w:rPr>
        <w:t>satellites</w:t>
      </w:r>
      <w:r w:rsidRPr="0089747E">
        <w:rPr>
          <w:u w:val="single"/>
        </w:rPr>
        <w:t xml:space="preserve"> on orbit or critical capabilities they provide. </w:t>
      </w:r>
      <w:r w:rsidRPr="0089747E">
        <w:rPr>
          <w:highlight w:val="yellow"/>
          <w:u w:val="single"/>
        </w:rPr>
        <w:t>These</w:t>
      </w:r>
      <w:r w:rsidRPr="0089747E">
        <w:rPr>
          <w:u w:val="single"/>
        </w:rPr>
        <w:t xml:space="preserve"> </w:t>
      </w:r>
      <w:r w:rsidRPr="0089747E">
        <w:rPr>
          <w:b/>
          <w:u w:val="single"/>
        </w:rPr>
        <w:t xml:space="preserve">further </w:t>
      </w:r>
      <w:r w:rsidRPr="0089747E">
        <w:rPr>
          <w:b/>
          <w:highlight w:val="yellow"/>
          <w:u w:val="single"/>
        </w:rPr>
        <w:t>decrease</w:t>
      </w:r>
      <w:r w:rsidRPr="0089747E">
        <w:rPr>
          <w:b/>
          <w:u w:val="single"/>
        </w:rPr>
        <w:t xml:space="preserve"> the </w:t>
      </w:r>
      <w:r w:rsidRPr="0089747E">
        <w:rPr>
          <w:b/>
          <w:highlight w:val="yellow"/>
          <w:u w:val="single"/>
        </w:rPr>
        <w:t>utility of space weapons</w:t>
      </w:r>
      <w:r w:rsidRPr="0089747E">
        <w:rPr>
          <w:u w:val="single"/>
        </w:rPr>
        <w:t>.</w:t>
      </w:r>
      <w:r w:rsidRPr="000578F6">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0578F6">
        <w:rPr>
          <w:sz w:val="16"/>
        </w:rPr>
        <w:t>Moltz</w:t>
      </w:r>
      <w:proofErr w:type="spellEnd"/>
      <w:r w:rsidRPr="000578F6">
        <w:rPr>
          <w:sz w:val="16"/>
        </w:rPr>
        <w:t xml:space="preserve"> 2014, p. 31). </w:t>
      </w:r>
      <w:r w:rsidRPr="0089747E">
        <w:rPr>
          <w:u w:val="single"/>
        </w:rPr>
        <w:t xml:space="preserve">Finally, we must look at the main obstacles of connection of the outer space and warfare. The </w:t>
      </w:r>
      <w:r w:rsidRPr="0089747E">
        <w:rPr>
          <w:highlight w:val="yellow"/>
          <w:u w:val="single"/>
        </w:rPr>
        <w:t>first set of barriers is</w:t>
      </w:r>
      <w:r w:rsidRPr="0089747E">
        <w:rPr>
          <w:u w:val="single"/>
        </w:rPr>
        <w:t xml:space="preserve"> comprised of </w:t>
      </w:r>
      <w:r w:rsidRPr="0089747E">
        <w:rPr>
          <w:b/>
          <w:iCs/>
          <w:highlight w:val="yellow"/>
          <w:u w:val="single"/>
          <w:bdr w:val="single" w:sz="8" w:space="0" w:color="auto"/>
        </w:rPr>
        <w:t>physical obstructions</w:t>
      </w:r>
      <w:r w:rsidRPr="000578F6">
        <w:rPr>
          <w:sz w:val="16"/>
        </w:rPr>
        <w:t xml:space="preserve">. As has been presented in the previous chapter, </w:t>
      </w:r>
      <w:r w:rsidRPr="0089747E">
        <w:rPr>
          <w:u w:val="single"/>
        </w:rPr>
        <w:t xml:space="preserve">the </w:t>
      </w:r>
      <w:r w:rsidRPr="0089747E">
        <w:rPr>
          <w:highlight w:val="yellow"/>
          <w:u w:val="single"/>
        </w:rPr>
        <w:t xml:space="preserve">outer space is very challenging </w:t>
      </w:r>
      <w:r w:rsidRPr="0089747E">
        <w:rPr>
          <w:u w:val="single"/>
        </w:rPr>
        <w:t xml:space="preserve">domain </w:t>
      </w:r>
      <w:r w:rsidRPr="0089747E">
        <w:rPr>
          <w:highlight w:val="yellow"/>
          <w:u w:val="single"/>
        </w:rPr>
        <w:t>to operate in</w:t>
      </w:r>
      <w:r w:rsidRPr="0089747E">
        <w:rPr>
          <w:u w:val="single"/>
        </w:rPr>
        <w:t>. Environmental factors still present the largest threat to any space military capabilities if compared to any man-made threats</w:t>
      </w:r>
      <w:r w:rsidRPr="000578F6">
        <w:rPr>
          <w:sz w:val="16"/>
        </w:rPr>
        <w:t xml:space="preserve"> (</w:t>
      </w:r>
      <w:proofErr w:type="spellStart"/>
      <w:r w:rsidRPr="000578F6">
        <w:rPr>
          <w:sz w:val="16"/>
        </w:rPr>
        <w:t>Rendleman</w:t>
      </w:r>
      <w:proofErr w:type="spellEnd"/>
      <w:r w:rsidRPr="000578F6">
        <w:rPr>
          <w:sz w:val="16"/>
        </w:rPr>
        <w:t xml:space="preserve"> 2013, p. 79). </w:t>
      </w:r>
      <w:r w:rsidRPr="0089747E">
        <w:rPr>
          <w:u w:val="single"/>
        </w:rPr>
        <w:t>A following issue that hinders military operations in the outer space is the predictability of orbital movemen</w:t>
      </w:r>
      <w:r w:rsidRPr="000578F6">
        <w:rPr>
          <w:sz w:val="16"/>
        </w:rPr>
        <w:t xml:space="preserve">t. </w:t>
      </w:r>
      <w:r w:rsidRPr="004631E7">
        <w:rPr>
          <w:u w:val="single"/>
        </w:rPr>
        <w:t>If the reconnaissance satellite's orbit is known, the terrestrial actor might attempt to hide some critical capabilities</w:t>
      </w:r>
      <w:r w:rsidRPr="0089747E">
        <w:rPr>
          <w:u w:val="single"/>
        </w:rPr>
        <w:t>-an option that is countered by new surveillance techniques</w:t>
      </w:r>
      <w:r w:rsidRPr="000578F6">
        <w:rPr>
          <w:sz w:val="16"/>
        </w:rPr>
        <w:t xml:space="preserve"> (spectrometers, etc.) (Norris 2010, p. 196)-</w:t>
      </w:r>
      <w:r w:rsidRPr="0089747E">
        <w:rPr>
          <w:u w:val="single"/>
        </w:rPr>
        <w:t>but the hide-and-seek game is on.</w:t>
      </w:r>
      <w:r w:rsidRPr="000578F6">
        <w:rPr>
          <w:sz w:val="16"/>
        </w:rPr>
        <w:t xml:space="preserve"> This same principle is, however, in place for </w:t>
      </w:r>
      <w:r w:rsidRPr="0089747E">
        <w:rPr>
          <w:u w:val="single"/>
        </w:rPr>
        <w:t>any other space asset-</w:t>
      </w:r>
      <w:r w:rsidRPr="002A596B">
        <w:rPr>
          <w:u w:val="single"/>
        </w:rPr>
        <w:t xml:space="preserve">any nation with </w:t>
      </w:r>
      <w:r w:rsidRPr="0089747E">
        <w:rPr>
          <w:highlight w:val="yellow"/>
          <w:u w:val="single"/>
        </w:rPr>
        <w:t xml:space="preserve">basic tracking capabilities </w:t>
      </w:r>
      <w:r w:rsidRPr="002A596B">
        <w:rPr>
          <w:u w:val="single"/>
        </w:rPr>
        <w:t xml:space="preserve">may </w:t>
      </w:r>
      <w:r w:rsidRPr="0089747E">
        <w:rPr>
          <w:highlight w:val="yellow"/>
          <w:u w:val="single"/>
        </w:rPr>
        <w:t xml:space="preserve">quickly detect </w:t>
      </w:r>
      <w:r w:rsidRPr="002A596B">
        <w:rPr>
          <w:u w:val="single"/>
        </w:rPr>
        <w:t>whether</w:t>
      </w:r>
      <w:r w:rsidRPr="0089747E">
        <w:rPr>
          <w:highlight w:val="yellow"/>
          <w:u w:val="single"/>
        </w:rPr>
        <w:t xml:space="preserve"> the </w:t>
      </w:r>
      <w:r w:rsidRPr="002A596B">
        <w:rPr>
          <w:u w:val="single"/>
        </w:rPr>
        <w:t xml:space="preserve">military </w:t>
      </w:r>
      <w:r w:rsidRPr="0089747E">
        <w:rPr>
          <w:highlight w:val="yellow"/>
          <w:u w:val="single"/>
        </w:rPr>
        <w:t xml:space="preserve">asset or </w:t>
      </w:r>
      <w:r w:rsidRPr="00BF6F33">
        <w:rPr>
          <w:highlight w:val="yellow"/>
          <w:u w:val="single"/>
        </w:rPr>
        <w:t xml:space="preserve">weapon </w:t>
      </w:r>
      <w:r w:rsidRPr="002A596B">
        <w:rPr>
          <w:u w:val="single"/>
        </w:rPr>
        <w:t>is located above its territory</w:t>
      </w:r>
      <w:r w:rsidRPr="0089747E">
        <w:rPr>
          <w:u w:val="single"/>
        </w:rPr>
        <w:t xml:space="preserve"> or on the other side of the planet and thus mitigate the possible strategic impact of space weapons not aiming at mass destruction.</w:t>
      </w:r>
      <w:r w:rsidRPr="000578F6">
        <w:rPr>
          <w:sz w:val="16"/>
        </w:rPr>
        <w:t xml:space="preserve"> </w:t>
      </w:r>
      <w:r w:rsidRPr="0089747E">
        <w:rPr>
          <w:u w:val="single"/>
        </w:rPr>
        <w:t>Another possibility is to attempt to destroy the weapon in orbit. Given the level of development for the ASAT technology, it seems that they will prevail over any possible weapon system for the time to come.</w:t>
      </w:r>
      <w:r w:rsidRPr="000578F6">
        <w:rPr>
          <w:sz w:val="16"/>
        </w:rPr>
        <w:t xml:space="preserve"> </w:t>
      </w:r>
      <w:r w:rsidRPr="002A596B">
        <w:rPr>
          <w:u w:val="single"/>
        </w:rPr>
        <w:t>Next issue</w:t>
      </w:r>
      <w:r w:rsidRPr="000578F6">
        <w:rPr>
          <w:sz w:val="16"/>
        </w:rPr>
        <w:t xml:space="preserve">, directly connected to the first one, </w:t>
      </w:r>
      <w:r w:rsidRPr="002A596B">
        <w:rPr>
          <w:u w:val="single"/>
        </w:rPr>
        <w:t xml:space="preserve">is the utilization of </w:t>
      </w:r>
      <w:r w:rsidRPr="0089747E">
        <w:rPr>
          <w:highlight w:val="yellow"/>
          <w:u w:val="single"/>
        </w:rPr>
        <w:t xml:space="preserve">weak physical protection of space objects </w:t>
      </w:r>
      <w:r w:rsidRPr="002A596B">
        <w:rPr>
          <w:u w:val="single"/>
        </w:rPr>
        <w:t xml:space="preserve">that </w:t>
      </w:r>
      <w:r w:rsidRPr="0089747E">
        <w:rPr>
          <w:highlight w:val="yellow"/>
          <w:u w:val="single"/>
        </w:rPr>
        <w:t>need to be as light as possible</w:t>
      </w:r>
      <w:r w:rsidRPr="0089747E">
        <w:rPr>
          <w:u w:val="single"/>
        </w:rPr>
        <w:t xml:space="preserve"> </w:t>
      </w:r>
      <w:r w:rsidRPr="0089747E">
        <w:rPr>
          <w:highlight w:val="yellow"/>
          <w:u w:val="single"/>
        </w:rPr>
        <w:t xml:space="preserve">to reach </w:t>
      </w:r>
      <w:r w:rsidRPr="002A596B">
        <w:rPr>
          <w:u w:val="single"/>
        </w:rPr>
        <w:t xml:space="preserve">the </w:t>
      </w:r>
      <w:r w:rsidRPr="0089747E">
        <w:rPr>
          <w:highlight w:val="yellow"/>
          <w:u w:val="single"/>
        </w:rPr>
        <w:t xml:space="preserve">orbit and </w:t>
      </w:r>
      <w:r w:rsidRPr="002A596B">
        <w:rPr>
          <w:u w:val="single"/>
        </w:rPr>
        <w:t xml:space="preserve">to be able to </w:t>
      </w:r>
      <w:r w:rsidRPr="0089747E">
        <w:rPr>
          <w:highlight w:val="yellow"/>
          <w:u w:val="single"/>
        </w:rPr>
        <w:t>withstand harsh conditions</w:t>
      </w:r>
      <w:r w:rsidRPr="0089747E">
        <w:rPr>
          <w:u w:val="single"/>
        </w:rPr>
        <w:t xml:space="preserve"> of the domain</w:t>
      </w:r>
      <w:r w:rsidRPr="000578F6">
        <w:rPr>
          <w:sz w:val="16"/>
        </w:rPr>
        <w:t xml:space="preserve">. This means that their protection against ASAT weapons is very limited, and, </w:t>
      </w:r>
      <w:r w:rsidRPr="0089747E">
        <w:rPr>
          <w:u w:val="single"/>
        </w:rPr>
        <w:t>whereas some avoidance techniques are being discussed, they are of limited use in case of ASAT attac</w:t>
      </w:r>
      <w:r w:rsidRPr="000578F6">
        <w:rPr>
          <w:sz w:val="16"/>
        </w:rPr>
        <w:t xml:space="preserve">k. </w:t>
      </w:r>
      <w:r w:rsidRPr="002A596B">
        <w:rPr>
          <w:u w:val="single"/>
        </w:rPr>
        <w:t>We can</w:t>
      </w:r>
      <w:r w:rsidRPr="0089747E">
        <w:rPr>
          <w:u w:val="single"/>
        </w:rPr>
        <w:t xml:space="preserve"> thus </w:t>
      </w:r>
      <w:r w:rsidRPr="0089747E">
        <w:rPr>
          <w:highlight w:val="yellow"/>
          <w:u w:val="single"/>
        </w:rPr>
        <w:t>add</w:t>
      </w:r>
      <w:r w:rsidRPr="0089747E">
        <w:rPr>
          <w:u w:val="single"/>
        </w:rPr>
        <w:t xml:space="preserve"> </w:t>
      </w:r>
      <w:r w:rsidRPr="0089747E">
        <w:rPr>
          <w:highlight w:val="yellow"/>
          <w:u w:val="single"/>
        </w:rPr>
        <w:t>to</w:t>
      </w:r>
      <w:r w:rsidRPr="0089747E">
        <w:rPr>
          <w:u w:val="single"/>
        </w:rPr>
        <w:t xml:space="preserve"> the issue of </w:t>
      </w:r>
      <w:r w:rsidRPr="0089747E">
        <w:rPr>
          <w:highlight w:val="yellow"/>
          <w:u w:val="single"/>
        </w:rPr>
        <w:t>predictability</w:t>
      </w:r>
      <w:r w:rsidRPr="0089747E">
        <w:rPr>
          <w:u w:val="single"/>
        </w:rPr>
        <w:t xml:space="preserve"> </w:t>
      </w:r>
      <w:r w:rsidRPr="002A596B">
        <w:rPr>
          <w:u w:val="single"/>
        </w:rPr>
        <w:t xml:space="preserve">also the issue of easy </w:t>
      </w:r>
      <w:r w:rsidRPr="0089747E">
        <w:rPr>
          <w:highlight w:val="yellow"/>
          <w:u w:val="single"/>
        </w:rPr>
        <w:t>destructibility</w:t>
      </w:r>
      <w:r w:rsidRPr="0089747E">
        <w:rPr>
          <w:u w:val="single"/>
        </w:rPr>
        <w:t xml:space="preserve"> of space weapons and other military hardware </w:t>
      </w:r>
      <w:r w:rsidRPr="000578F6">
        <w:rPr>
          <w:sz w:val="16"/>
        </w:rPr>
        <w:t xml:space="preserve">(Dolman 2005, p. 40; </w:t>
      </w:r>
      <w:proofErr w:type="spellStart"/>
      <w:r w:rsidRPr="000578F6">
        <w:rPr>
          <w:sz w:val="16"/>
        </w:rPr>
        <w:t>Anantatmula</w:t>
      </w:r>
      <w:proofErr w:type="spellEnd"/>
      <w:r w:rsidRPr="000578F6">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w:t>
      </w:r>
      <w:proofErr w:type="spellStart"/>
      <w:r w:rsidRPr="000578F6">
        <w:rPr>
          <w:sz w:val="16"/>
        </w:rPr>
        <w:t>Rendleman</w:t>
      </w:r>
      <w:proofErr w:type="spellEnd"/>
      <w:r w:rsidRPr="000578F6">
        <w:rPr>
          <w:sz w:val="16"/>
        </w:rPr>
        <w:t xml:space="preserve"> 2013, p. 81). This issue might be overcome by the establishment of a base controlling these assets outside the Earth-on Moon or lunar orbit, at lunar L-points, etc.-but </w:t>
      </w:r>
      <w:r w:rsidRPr="0089747E">
        <w:rPr>
          <w:u w:val="single"/>
        </w:rPr>
        <w:t xml:space="preserve">this perspective remains, for now, unrealistic. </w:t>
      </w:r>
      <w:r w:rsidRPr="000578F6">
        <w:rPr>
          <w:sz w:val="16"/>
        </w:rPr>
        <w:t xml:space="preserve">Furthermore, </w:t>
      </w:r>
      <w:r w:rsidRPr="0089747E">
        <w:rPr>
          <w:b/>
          <w:highlight w:val="yellow"/>
          <w:u w:val="single"/>
        </w:rPr>
        <w:t xml:space="preserve">no </w:t>
      </w:r>
      <w:r w:rsidRPr="004631E7">
        <w:rPr>
          <w:b/>
          <w:u w:val="single"/>
        </w:rPr>
        <w:t xml:space="preserve">contemporary </w:t>
      </w:r>
      <w:r w:rsidRPr="0089747E">
        <w:rPr>
          <w:b/>
          <w:highlight w:val="yellow"/>
          <w:u w:val="single"/>
        </w:rPr>
        <w:t xml:space="preserve">actor will risk </w:t>
      </w:r>
      <w:r w:rsidRPr="004631E7">
        <w:rPr>
          <w:b/>
          <w:u w:val="single"/>
        </w:rPr>
        <w:t xml:space="preserve">full </w:t>
      </w:r>
      <w:r w:rsidRPr="0089747E">
        <w:rPr>
          <w:b/>
          <w:highlight w:val="yellow"/>
          <w:u w:val="single"/>
        </w:rPr>
        <w:t xml:space="preserve">space weaponization in the face of </w:t>
      </w:r>
      <w:r w:rsidRPr="004631E7">
        <w:rPr>
          <w:b/>
          <w:u w:val="single"/>
        </w:rPr>
        <w:t xml:space="preserve">possible </w:t>
      </w:r>
      <w:r w:rsidRPr="0089747E">
        <w:rPr>
          <w:b/>
          <w:highlight w:val="yellow"/>
          <w:u w:val="single"/>
        </w:rPr>
        <w:t>competition and</w:t>
      </w:r>
      <w:r w:rsidRPr="0089747E">
        <w:rPr>
          <w:b/>
          <w:u w:val="single"/>
        </w:rPr>
        <w:t xml:space="preserve"> the </w:t>
      </w:r>
      <w:r w:rsidRPr="004631E7">
        <w:rPr>
          <w:b/>
          <w:u w:val="single"/>
        </w:rPr>
        <w:t xml:space="preserve">possibility of </w:t>
      </w:r>
      <w:r w:rsidRPr="0089747E">
        <w:rPr>
          <w:b/>
          <w:highlight w:val="yellow"/>
          <w:u w:val="single"/>
        </w:rPr>
        <w:t xml:space="preserve">rendering </w:t>
      </w:r>
      <w:r w:rsidRPr="002A596B">
        <w:rPr>
          <w:b/>
          <w:u w:val="single"/>
        </w:rPr>
        <w:t xml:space="preserve">the outer </w:t>
      </w:r>
      <w:r w:rsidRPr="0089747E">
        <w:rPr>
          <w:b/>
          <w:highlight w:val="yellow"/>
          <w:u w:val="single"/>
        </w:rPr>
        <w:t>space useless.</w:t>
      </w:r>
      <w:r w:rsidRPr="0089747E">
        <w:rPr>
          <w:highlight w:val="yellow"/>
          <w:u w:val="single"/>
        </w:rPr>
        <w:t xml:space="preserve"> </w:t>
      </w:r>
      <w:r w:rsidRPr="004631E7">
        <w:rPr>
          <w:u w:val="single"/>
        </w:rPr>
        <w:t>No actor is dominant enough to prevent others to challenge any possible attempts to dominate the domain</w:t>
      </w:r>
      <w:r w:rsidRPr="0089747E">
        <w:rPr>
          <w:u w:val="single"/>
        </w:rPr>
        <w:t xml:space="preserve"> by military means</w:t>
      </w:r>
      <w:r w:rsidRPr="000578F6">
        <w:rPr>
          <w:sz w:val="16"/>
        </w:rPr>
        <w:t>. To quote 2016 Stratfor analysis, "(</w:t>
      </w:r>
      <w:r w:rsidRPr="000578F6">
        <w:rPr>
          <w:rStyle w:val="StyleUnderline"/>
          <w:highlight w:val="yellow"/>
        </w:rPr>
        <w:t>a) war in space would be devastating to all</w:t>
      </w:r>
      <w:r w:rsidRPr="000578F6">
        <w:rPr>
          <w:sz w:val="16"/>
        </w:rPr>
        <w:t xml:space="preserve">, and </w:t>
      </w:r>
      <w:r w:rsidRPr="000578F6">
        <w:rPr>
          <w:rStyle w:val="StyleUnderline"/>
          <w:highlight w:val="yellow"/>
        </w:rPr>
        <w:t xml:space="preserve">preventing it, rather than </w:t>
      </w:r>
      <w:r w:rsidRPr="004631E7">
        <w:rPr>
          <w:rStyle w:val="StyleUnderline"/>
        </w:rPr>
        <w:t xml:space="preserve">finding ways to </w:t>
      </w:r>
      <w:r w:rsidRPr="000578F6">
        <w:rPr>
          <w:rStyle w:val="StyleUnderline"/>
          <w:highlight w:val="yellow"/>
        </w:rPr>
        <w:t xml:space="preserve">fight it, </w:t>
      </w:r>
      <w:r w:rsidRPr="000578F6">
        <w:rPr>
          <w:rStyle w:val="StyleUnderline"/>
          <w:highlight w:val="yellow"/>
        </w:rPr>
        <w:lastRenderedPageBreak/>
        <w:t xml:space="preserve">will </w:t>
      </w:r>
      <w:r w:rsidRPr="004631E7">
        <w:rPr>
          <w:rStyle w:val="StyleUnderline"/>
        </w:rPr>
        <w:t xml:space="preserve">likely </w:t>
      </w:r>
      <w:r w:rsidRPr="000578F6">
        <w:rPr>
          <w:rStyle w:val="StyleUnderline"/>
          <w:highlight w:val="yellow"/>
        </w:rPr>
        <w:t>remain the goal</w:t>
      </w:r>
      <w:r w:rsidRPr="000578F6">
        <w:rPr>
          <w:sz w:val="16"/>
        </w:rPr>
        <w:t>" (</w:t>
      </w:r>
      <w:proofErr w:type="spellStart"/>
      <w:r w:rsidRPr="000578F6">
        <w:rPr>
          <w:sz w:val="16"/>
        </w:rPr>
        <w:t>Larnrani</w:t>
      </w:r>
      <w:proofErr w:type="spellEnd"/>
      <w:r w:rsidRPr="000578F6">
        <w:rPr>
          <w:sz w:val="16"/>
        </w:rPr>
        <w:t xml:space="preserve"> 20 16). This stands true unless some space actor finds a utility in disrupting the arena for others.</w:t>
      </w:r>
    </w:p>
    <w:p w14:paraId="59B5475E" w14:textId="77777777" w:rsidR="00144227" w:rsidRPr="00F601E6" w:rsidRDefault="00144227" w:rsidP="00144227"/>
    <w:p w14:paraId="747C7E13" w14:textId="77777777" w:rsidR="00144227" w:rsidRPr="00B9311B" w:rsidRDefault="00144227" w:rsidP="00FC7B75"/>
    <w:p w14:paraId="3C1A7FFB" w14:textId="77777777" w:rsidR="00FC7B75" w:rsidRPr="00492A2E" w:rsidRDefault="00FC7B75" w:rsidP="00FC7B75">
      <w:pPr>
        <w:keepNext/>
        <w:keepLines/>
        <w:spacing w:before="40" w:after="0"/>
        <w:outlineLvl w:val="3"/>
        <w:rPr>
          <w:rFonts w:eastAsia="MS Gothic" w:cs="Times New Roman"/>
          <w:b/>
          <w:iCs/>
          <w:sz w:val="28"/>
        </w:rPr>
      </w:pPr>
      <w:r w:rsidRPr="00492A2E">
        <w:rPr>
          <w:rFonts w:eastAsia="MS Gothic" w:cs="Times New Roman"/>
          <w:b/>
          <w:iCs/>
          <w:sz w:val="28"/>
        </w:rPr>
        <w:t xml:space="preserve">Doesn't escalate – vulnerability leads to </w:t>
      </w:r>
      <w:r w:rsidRPr="00492A2E">
        <w:rPr>
          <w:rFonts w:eastAsia="MS Gothic" w:cs="Times New Roman"/>
          <w:b/>
          <w:iCs/>
          <w:sz w:val="28"/>
          <w:u w:val="single"/>
        </w:rPr>
        <w:t>restraint</w:t>
      </w:r>
      <w:r w:rsidRPr="00492A2E">
        <w:rPr>
          <w:rFonts w:eastAsia="MS Gothic" w:cs="Times New Roman"/>
          <w:b/>
          <w:iCs/>
          <w:sz w:val="28"/>
        </w:rPr>
        <w:t>.</w:t>
      </w:r>
    </w:p>
    <w:p w14:paraId="5FACA08A" w14:textId="77777777" w:rsidR="00FC7B75" w:rsidRPr="00492A2E" w:rsidRDefault="00FC7B75" w:rsidP="00FC7B75">
      <w:pPr>
        <w:rPr>
          <w:rFonts w:eastAsia="Cambria"/>
        </w:rPr>
      </w:pPr>
      <w:proofErr w:type="spellStart"/>
      <w:r w:rsidRPr="00492A2E">
        <w:rPr>
          <w:rFonts w:eastAsia="Cambria"/>
          <w:b/>
          <w:bCs/>
          <w:sz w:val="28"/>
        </w:rPr>
        <w:t>Pavur</w:t>
      </w:r>
      <w:proofErr w:type="spellEnd"/>
      <w:r w:rsidRPr="00492A2E">
        <w:rPr>
          <w:rFonts w:eastAsia="Cambria"/>
          <w:b/>
          <w:bCs/>
          <w:sz w:val="28"/>
        </w:rPr>
        <w:t xml:space="preserve"> 19</w:t>
      </w:r>
      <w:r w:rsidRPr="00492A2E">
        <w:rPr>
          <w:rFonts w:eastAsia="Cambria"/>
          <w:b/>
        </w:rPr>
        <w:t xml:space="preserve"> </w:t>
      </w:r>
      <w:r w:rsidRPr="00492A2E">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39" w:history="1">
        <w:r w:rsidRPr="00492A2E">
          <w:rPr>
            <w:rFonts w:eastAsia="Cambria"/>
          </w:rPr>
          <w:t>https://ccdcoe.org/uploads/2019/06/Art_12_The-Cyber-ASAT.pdf</w:t>
        </w:r>
      </w:hyperlink>
      <w:r w:rsidRPr="00492A2E">
        <w:rPr>
          <w:rFonts w:eastAsia="Cambria"/>
        </w:rPr>
        <w:t>]</w:t>
      </w:r>
    </w:p>
    <w:p w14:paraId="7C97BE99" w14:textId="77777777" w:rsidR="00FC7B75" w:rsidRPr="00C81F8F" w:rsidRDefault="00FC7B75" w:rsidP="00FC7B75">
      <w:pPr>
        <w:rPr>
          <w:rFonts w:eastAsia="Cambria"/>
        </w:rPr>
      </w:pPr>
      <w:r w:rsidRPr="00C81F8F">
        <w:rPr>
          <w:rFonts w:eastAsia="Cambria"/>
          <w:sz w:val="16"/>
        </w:rPr>
        <w:t xml:space="preserve">Limited Accessibility Space is difficult. Over 60 years have passed since the first Sputnik launch and only nine countries (ten including the EU) have orbital launch capabilities. Moreover, </w:t>
      </w:r>
      <w:r w:rsidRPr="00C81F8F">
        <w:rPr>
          <w:rFonts w:eastAsia="Cambria"/>
          <w:highlight w:val="green"/>
          <w:u w:val="single"/>
        </w:rPr>
        <w:t xml:space="preserve">a launch </w:t>
      </w:r>
      <w:proofErr w:type="spellStart"/>
      <w:r w:rsidRPr="00C81F8F">
        <w:rPr>
          <w:rFonts w:eastAsia="Cambria"/>
          <w:highlight w:val="green"/>
          <w:u w:val="single"/>
        </w:rPr>
        <w:t>programme</w:t>
      </w:r>
      <w:proofErr w:type="spellEnd"/>
      <w:r w:rsidRPr="00C81F8F">
        <w:rPr>
          <w:rFonts w:eastAsia="Cambria"/>
          <w:u w:val="single"/>
        </w:rPr>
        <w:t xml:space="preserve"> alone </w:t>
      </w:r>
      <w:r w:rsidRPr="00C81F8F">
        <w:rPr>
          <w:rFonts w:eastAsia="Cambria"/>
          <w:highlight w:val="green"/>
          <w:u w:val="single"/>
        </w:rPr>
        <w:t xml:space="preserve">does not guarantee the </w:t>
      </w:r>
      <w:r w:rsidRPr="00C81F8F">
        <w:rPr>
          <w:rFonts w:eastAsia="Cambria"/>
          <w:b/>
          <w:iCs/>
          <w:highlight w:val="green"/>
          <w:u w:val="single"/>
          <w:bdr w:val="single" w:sz="8" w:space="0" w:color="auto"/>
        </w:rPr>
        <w:t>resources</w:t>
      </w:r>
      <w:r w:rsidRPr="00C81F8F">
        <w:rPr>
          <w:rFonts w:eastAsia="Cambria"/>
          <w:highlight w:val="green"/>
          <w:u w:val="single"/>
        </w:rPr>
        <w:t xml:space="preserve"> and </w:t>
      </w:r>
      <w:r w:rsidRPr="00C81F8F">
        <w:rPr>
          <w:rFonts w:eastAsia="Cambria"/>
          <w:b/>
          <w:iCs/>
          <w:highlight w:val="green"/>
          <w:u w:val="single"/>
          <w:bdr w:val="single" w:sz="8" w:space="0" w:color="auto"/>
        </w:rPr>
        <w:t>precision</w:t>
      </w:r>
      <w:r w:rsidRPr="00C81F8F">
        <w:rPr>
          <w:rFonts w:eastAsia="Cambria"/>
          <w:b/>
          <w:iCs/>
          <w:u w:val="single"/>
          <w:bdr w:val="single" w:sz="8" w:space="0" w:color="auto"/>
        </w:rPr>
        <w:t xml:space="preserve"> required</w:t>
      </w:r>
      <w:r w:rsidRPr="00C81F8F">
        <w:rPr>
          <w:rFonts w:eastAsia="Cambria"/>
          <w:u w:val="single"/>
        </w:rPr>
        <w:t xml:space="preserve"> </w:t>
      </w:r>
      <w:r w:rsidRPr="00C81F8F">
        <w:rPr>
          <w:rFonts w:eastAsia="Cambria"/>
          <w:highlight w:val="green"/>
          <w:u w:val="single"/>
        </w:rPr>
        <w:t xml:space="preserve">to </w:t>
      </w:r>
      <w:r w:rsidRPr="00C81F8F">
        <w:rPr>
          <w:rFonts w:eastAsia="Cambria"/>
          <w:b/>
          <w:iCs/>
          <w:highlight w:val="green"/>
          <w:u w:val="single"/>
          <w:bdr w:val="single" w:sz="8" w:space="0" w:color="auto"/>
        </w:rPr>
        <w:t>operate</w:t>
      </w:r>
      <w:r w:rsidRPr="00C81F8F">
        <w:rPr>
          <w:rFonts w:eastAsia="Cambria"/>
          <w:b/>
          <w:iCs/>
          <w:u w:val="single"/>
          <w:bdr w:val="single" w:sz="8" w:space="0" w:color="auto"/>
        </w:rPr>
        <w:t xml:space="preserve"> a </w:t>
      </w:r>
      <w:r w:rsidRPr="00C81F8F">
        <w:rPr>
          <w:rFonts w:eastAsia="Cambria"/>
          <w:b/>
          <w:iCs/>
          <w:highlight w:val="green"/>
          <w:u w:val="single"/>
          <w:bdr w:val="single" w:sz="8" w:space="0" w:color="auto"/>
        </w:rPr>
        <w:t>meaningful ASAT capability</w:t>
      </w:r>
      <w:r w:rsidRPr="00C81F8F">
        <w:rPr>
          <w:rFonts w:eastAsia="Cambria"/>
          <w:u w:val="single"/>
        </w:rPr>
        <w:t>.</w:t>
      </w:r>
      <w:r w:rsidRPr="00C81F8F">
        <w:rPr>
          <w:rFonts w:eastAsia="Cambria"/>
          <w:sz w:val="16"/>
        </w:rPr>
        <w:t xml:space="preserve"> Given this, one possible reason why </w:t>
      </w:r>
      <w:r w:rsidRPr="00C81F8F">
        <w:rPr>
          <w:rFonts w:eastAsia="Cambria"/>
          <w:b/>
          <w:iCs/>
          <w:u w:val="single"/>
          <w:bdr w:val="single" w:sz="8" w:space="0" w:color="auto"/>
        </w:rPr>
        <w:t>space wars have not broken out</w:t>
      </w:r>
      <w:r w:rsidRPr="00C81F8F">
        <w:rPr>
          <w:rFonts w:eastAsia="Cambria"/>
          <w:sz w:val="16"/>
        </w:rPr>
        <w:t xml:space="preserve"> is simply </w:t>
      </w:r>
      <w:r w:rsidRPr="00C81F8F">
        <w:rPr>
          <w:rFonts w:eastAsia="Cambria"/>
          <w:u w:val="single"/>
        </w:rPr>
        <w:t>because only the US has ever had the ability to fight one</w:t>
      </w:r>
      <w:r w:rsidRPr="00C81F8F">
        <w:rPr>
          <w:rFonts w:eastAsia="Cambria"/>
          <w:sz w:val="16"/>
        </w:rPr>
        <w:t xml:space="preserve"> [21, p. 402], [22, pp. 419–420]. </w:t>
      </w:r>
      <w:r w:rsidRPr="00C81F8F">
        <w:rPr>
          <w:rFonts w:eastAsia="Cambria"/>
          <w:u w:val="single"/>
        </w:rPr>
        <w:t xml:space="preserve">Although launch technology may become cheaper and easier, it is unclear to what extent these advances will be distributed among presently non-spacefaring nations. </w:t>
      </w:r>
      <w:r w:rsidRPr="00C81F8F">
        <w:rPr>
          <w:rFonts w:eastAsia="Cambria"/>
          <w:b/>
          <w:iCs/>
          <w:highlight w:val="green"/>
          <w:u w:val="single"/>
          <w:bdr w:val="single" w:sz="8" w:space="0" w:color="auto"/>
        </w:rPr>
        <w:t>Limited access to orbit</w:t>
      </w:r>
      <w:r w:rsidRPr="00C81F8F">
        <w:rPr>
          <w:rFonts w:eastAsia="Cambria"/>
          <w:u w:val="single"/>
        </w:rPr>
        <w:t xml:space="preserve"> necessarily </w:t>
      </w:r>
      <w:r w:rsidRPr="00C81F8F">
        <w:rPr>
          <w:rFonts w:eastAsia="Cambria"/>
          <w:highlight w:val="green"/>
          <w:u w:val="single"/>
        </w:rPr>
        <w:t>reduces</w:t>
      </w:r>
      <w:r w:rsidRPr="00C81F8F">
        <w:rPr>
          <w:rFonts w:eastAsia="Cambria"/>
          <w:u w:val="single"/>
        </w:rPr>
        <w:t xml:space="preserve"> the </w:t>
      </w:r>
      <w:r w:rsidRPr="00C81F8F">
        <w:rPr>
          <w:rFonts w:eastAsia="Cambria"/>
          <w:highlight w:val="green"/>
          <w:u w:val="single"/>
        </w:rPr>
        <w:t>scenarios which could plausibly escalate</w:t>
      </w:r>
      <w:r w:rsidRPr="00C81F8F">
        <w:rPr>
          <w:rFonts w:eastAsia="Cambria"/>
          <w:u w:val="single"/>
        </w:rPr>
        <w:t xml:space="preserve"> to ASAT usage.</w:t>
      </w:r>
      <w:r w:rsidRPr="00C81F8F">
        <w:rPr>
          <w:rFonts w:eastAsia="Cambria"/>
          <w:sz w:val="16"/>
        </w:rPr>
        <w:t xml:space="preserve"> Only major conflicts between the handful of states with ‘space club’ membership could be considered possible flashpoints. Even then, the </w:t>
      </w:r>
      <w:r w:rsidRPr="00C81F8F">
        <w:rPr>
          <w:rFonts w:eastAsia="Cambria"/>
          <w:b/>
          <w:iCs/>
          <w:highlight w:val="green"/>
          <w:u w:val="single"/>
          <w:bdr w:val="single" w:sz="8" w:space="0" w:color="auto"/>
        </w:rPr>
        <w:t>fragility</w:t>
      </w:r>
      <w:r w:rsidRPr="00C81F8F">
        <w:rPr>
          <w:rFonts w:eastAsia="Cambria"/>
          <w:b/>
          <w:iCs/>
          <w:u w:val="single"/>
          <w:bdr w:val="single" w:sz="8" w:space="0" w:color="auto"/>
        </w:rPr>
        <w:t xml:space="preserve"> of an attacker’s own space assets</w:t>
      </w:r>
      <w:r w:rsidRPr="00C81F8F">
        <w:rPr>
          <w:rFonts w:eastAsia="Cambria"/>
          <w:u w:val="single"/>
        </w:rPr>
        <w:t xml:space="preserve"> </w:t>
      </w:r>
      <w:r w:rsidRPr="00C81F8F">
        <w:rPr>
          <w:rFonts w:eastAsia="Cambria"/>
          <w:highlight w:val="green"/>
          <w:u w:val="single"/>
        </w:rPr>
        <w:t xml:space="preserve">creates </w:t>
      </w:r>
      <w:r w:rsidRPr="00C81F8F">
        <w:rPr>
          <w:rFonts w:eastAsia="Cambria"/>
          <w:b/>
          <w:iCs/>
          <w:highlight w:val="green"/>
          <w:u w:val="single"/>
          <w:bdr w:val="single" w:sz="8" w:space="0" w:color="auto"/>
        </w:rPr>
        <w:t>de-escalatory pressures</w:t>
      </w:r>
      <w:r w:rsidRPr="00C81F8F">
        <w:rPr>
          <w:rFonts w:eastAsia="Cambria"/>
          <w:highlight w:val="green"/>
          <w:u w:val="single"/>
        </w:rPr>
        <w:t xml:space="preserve"> due to the </w:t>
      </w:r>
      <w:r w:rsidRPr="00C81F8F">
        <w:rPr>
          <w:rFonts w:eastAsia="Cambria"/>
          <w:b/>
          <w:iCs/>
          <w:highlight w:val="green"/>
          <w:u w:val="single"/>
          <w:bdr w:val="single" w:sz="8" w:space="0" w:color="auto"/>
        </w:rPr>
        <w:t>deterrent effect of retaliation</w:t>
      </w:r>
      <w:r w:rsidRPr="00C81F8F">
        <w:rPr>
          <w:rFonts w:eastAsia="Cambria"/>
          <w:u w:val="single"/>
        </w:rPr>
        <w:t>. Since</w:t>
      </w:r>
      <w:r w:rsidRPr="00C81F8F">
        <w:rPr>
          <w:rFonts w:eastAsia="Cambria"/>
          <w:sz w:val="16"/>
        </w:rPr>
        <w:t xml:space="preserve"> the earliest days of </w:t>
      </w:r>
      <w:r w:rsidRPr="00C81F8F">
        <w:rPr>
          <w:rFonts w:eastAsia="Cambria"/>
          <w:u w:val="single"/>
        </w:rPr>
        <w:t xml:space="preserve">the space race, dominant powers have recognized this dynamic and demonstrated an inclination </w:t>
      </w:r>
      <w:r w:rsidRPr="00C81F8F">
        <w:rPr>
          <w:rFonts w:eastAsia="Cambria"/>
          <w:b/>
          <w:iCs/>
          <w:u w:val="single"/>
          <w:bdr w:val="single" w:sz="8" w:space="0" w:color="auto"/>
        </w:rPr>
        <w:t>towards de-escalatory space strategies</w:t>
      </w:r>
      <w:r w:rsidRPr="00C81F8F">
        <w:rPr>
          <w:rFonts w:eastAsia="Cambria"/>
          <w:sz w:val="16"/>
        </w:rPr>
        <w:t xml:space="preserve"> [23]. B. Attributable Norms </w:t>
      </w:r>
      <w:r w:rsidRPr="00C81F8F">
        <w:rPr>
          <w:rFonts w:eastAsia="Cambria"/>
          <w:highlight w:val="green"/>
          <w:u w:val="single"/>
        </w:rPr>
        <w:t>There</w:t>
      </w:r>
      <w:r w:rsidRPr="00C81F8F">
        <w:rPr>
          <w:rFonts w:eastAsia="Cambria"/>
          <w:sz w:val="16"/>
        </w:rPr>
        <w:t xml:space="preserve"> also </w:t>
      </w:r>
      <w:r w:rsidRPr="00C81F8F">
        <w:rPr>
          <w:rFonts w:eastAsia="Cambria"/>
          <w:highlight w:val="green"/>
          <w:u w:val="single"/>
        </w:rPr>
        <w:t xml:space="preserve">exists a </w:t>
      </w:r>
      <w:r w:rsidRPr="00C81F8F">
        <w:rPr>
          <w:rFonts w:eastAsia="Cambria"/>
          <w:b/>
          <w:iCs/>
          <w:highlight w:val="green"/>
          <w:u w:val="single"/>
          <w:bdr w:val="single" w:sz="8" w:space="0" w:color="auto"/>
        </w:rPr>
        <w:t>long-standing normative framework</w:t>
      </w:r>
      <w:r w:rsidRPr="00C81F8F">
        <w:rPr>
          <w:rFonts w:eastAsia="Cambria"/>
          <w:highlight w:val="green"/>
          <w:u w:val="single"/>
        </w:rPr>
        <w:t xml:space="preserve"> </w:t>
      </w:r>
      <w:proofErr w:type="spellStart"/>
      <w:r w:rsidRPr="00C81F8F">
        <w:rPr>
          <w:rFonts w:eastAsia="Cambria"/>
          <w:highlight w:val="green"/>
          <w:u w:val="single"/>
        </w:rPr>
        <w:t>favouring</w:t>
      </w:r>
      <w:proofErr w:type="spellEnd"/>
      <w:r w:rsidRPr="00C81F8F">
        <w:rPr>
          <w:rFonts w:eastAsia="Cambria"/>
          <w:u w:val="single"/>
        </w:rPr>
        <w:t xml:space="preserve"> the </w:t>
      </w:r>
      <w:r w:rsidRPr="00C81F8F">
        <w:rPr>
          <w:rFonts w:eastAsia="Cambria"/>
          <w:b/>
          <w:iCs/>
          <w:highlight w:val="green"/>
          <w:u w:val="single"/>
          <w:bdr w:val="single" w:sz="8" w:space="0" w:color="auto"/>
        </w:rPr>
        <w:t xml:space="preserve">peaceful use </w:t>
      </w:r>
      <w:r w:rsidRPr="00C81F8F">
        <w:rPr>
          <w:rFonts w:eastAsia="Cambria"/>
          <w:b/>
          <w:iCs/>
          <w:u w:val="single"/>
          <w:bdr w:val="single" w:sz="8" w:space="0" w:color="auto"/>
        </w:rPr>
        <w:t>of space</w:t>
      </w:r>
      <w:r w:rsidRPr="00C81F8F">
        <w:rPr>
          <w:rFonts w:eastAsia="Cambria"/>
          <w:u w:val="single"/>
        </w:rPr>
        <w:t>.</w:t>
      </w:r>
      <w:r w:rsidRPr="00C81F8F">
        <w:rPr>
          <w:rFonts w:eastAsia="Cambria"/>
          <w:sz w:val="16"/>
        </w:rPr>
        <w:t xml:space="preserve"> The effectiveness of this regime, </w:t>
      </w:r>
      <w:proofErr w:type="spellStart"/>
      <w:r w:rsidRPr="00C81F8F">
        <w:rPr>
          <w:rFonts w:eastAsia="Cambria"/>
          <w:sz w:val="16"/>
        </w:rPr>
        <w:t>centred</w:t>
      </w:r>
      <w:proofErr w:type="spellEnd"/>
      <w:r w:rsidRPr="00C81F8F">
        <w:rPr>
          <w:rFonts w:eastAsia="Cambria"/>
          <w:sz w:val="16"/>
        </w:rPr>
        <w:t xml:space="preserve"> around the Outer Space Treaty </w:t>
      </w:r>
      <w:r w:rsidRPr="00C81F8F">
        <w:rPr>
          <w:rFonts w:eastAsia="Cambria"/>
          <w:u w:val="single"/>
        </w:rPr>
        <w:t>(</w:t>
      </w:r>
      <w:r w:rsidRPr="00C81F8F">
        <w:rPr>
          <w:rFonts w:eastAsia="Cambria"/>
          <w:b/>
          <w:iCs/>
          <w:u w:val="single"/>
          <w:bdr w:val="single" w:sz="8" w:space="0" w:color="auto"/>
        </w:rPr>
        <w:t>OST</w:t>
      </w:r>
      <w:r w:rsidRPr="00C81F8F">
        <w:rPr>
          <w:rFonts w:eastAsia="Cambria"/>
          <w:u w:val="single"/>
        </w:rPr>
        <w:t>)</w:t>
      </w:r>
      <w:r w:rsidRPr="00C81F8F">
        <w:rPr>
          <w:rFonts w:eastAsia="Cambria"/>
          <w:sz w:val="16"/>
        </w:rPr>
        <w:t>, is highly contentious and many have pointed out its serious legal and political shortcomings [24]</w:t>
      </w:r>
      <w:proofErr w:type="gramStart"/>
      <w:r w:rsidRPr="00C81F8F">
        <w:rPr>
          <w:rFonts w:eastAsia="Cambria"/>
          <w:sz w:val="16"/>
        </w:rPr>
        <w:t>–[</w:t>
      </w:r>
      <w:proofErr w:type="gramEnd"/>
      <w:r w:rsidRPr="00C81F8F">
        <w:rPr>
          <w:rFonts w:eastAsia="Cambria"/>
          <w:sz w:val="16"/>
        </w:rPr>
        <w:t xml:space="preserve">26]. Nevertheless, this status quo framework has somehow </w:t>
      </w:r>
      <w:r w:rsidRPr="00C81F8F">
        <w:rPr>
          <w:rFonts w:eastAsia="Cambria"/>
          <w:u w:val="single"/>
        </w:rPr>
        <w:t xml:space="preserve">supported over </w:t>
      </w:r>
      <w:r w:rsidRPr="00C81F8F">
        <w:rPr>
          <w:rFonts w:eastAsia="Cambria"/>
          <w:b/>
          <w:iCs/>
          <w:u w:val="single"/>
          <w:bdr w:val="single" w:sz="8" w:space="0" w:color="auto"/>
        </w:rPr>
        <w:t>six decades of relative peace</w:t>
      </w:r>
      <w:r w:rsidRPr="00C81F8F">
        <w:rPr>
          <w:rFonts w:eastAsia="Cambria"/>
          <w:u w:val="single"/>
        </w:rPr>
        <w:t xml:space="preserve"> in orbit.</w:t>
      </w:r>
      <w:r w:rsidRPr="00C81F8F">
        <w:rPr>
          <w:rFonts w:eastAsia="Cambria"/>
          <w:sz w:val="16"/>
        </w:rPr>
        <w:t xml:space="preserve"> Over these six decades, </w:t>
      </w:r>
      <w:r w:rsidRPr="00C81F8F">
        <w:rPr>
          <w:rFonts w:eastAsia="Cambria"/>
          <w:b/>
          <w:iCs/>
          <w:highlight w:val="green"/>
          <w:u w:val="single"/>
          <w:bdr w:val="single" w:sz="8" w:space="0" w:color="auto"/>
        </w:rPr>
        <w:t>norms have become deeply ingrained</w:t>
      </w:r>
      <w:r w:rsidRPr="00C81F8F">
        <w:rPr>
          <w:rFonts w:eastAsia="Cambria"/>
          <w:u w:val="single"/>
        </w:rPr>
        <w:t xml:space="preserve"> into the way states describe and perceive space weaponization.</w:t>
      </w:r>
      <w:r w:rsidRPr="00C81F8F">
        <w:rPr>
          <w:rFonts w:eastAsia="Cambria"/>
          <w:sz w:val="16"/>
        </w:rPr>
        <w:t xml:space="preserve"> This de facto codification was dramatically demonstrated in 2005 when the US found itself on the short end of a 160-1 UN vote after opposing a non-binding resolution on space weaponization. </w:t>
      </w:r>
      <w:r w:rsidRPr="00C81F8F">
        <w:rPr>
          <w:rFonts w:eastAsia="Cambria"/>
          <w:u w:val="single"/>
        </w:rPr>
        <w:t>Although states have occasionally pushed the boundaries of these norms, this</w:t>
      </w:r>
      <w:r w:rsidRPr="00C81F8F">
        <w:rPr>
          <w:rFonts w:eastAsia="Cambria"/>
          <w:sz w:val="16"/>
        </w:rPr>
        <w:t xml:space="preserve"> has typically </w:t>
      </w:r>
      <w:r w:rsidRPr="00C81F8F">
        <w:rPr>
          <w:rFonts w:eastAsia="Cambria"/>
          <w:u w:val="single"/>
        </w:rPr>
        <w:t>occurred through incremental legal re-interpretation</w:t>
      </w:r>
      <w:r w:rsidRPr="00C81F8F">
        <w:rPr>
          <w:rFonts w:eastAsia="Cambria"/>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C81F8F">
        <w:rPr>
          <w:rFonts w:eastAsia="Cambria"/>
          <w:sz w:val="16"/>
        </w:rPr>
        <w:t>peaceful global commons</w:t>
      </w:r>
      <w:proofErr w:type="gramEnd"/>
      <w:r w:rsidRPr="00C81F8F">
        <w:rPr>
          <w:rFonts w:eastAsia="Cambria"/>
          <w:sz w:val="16"/>
        </w:rPr>
        <w:t xml:space="preserve"> [27, p. 56]. Altogether, this suggests that </w:t>
      </w:r>
      <w:r w:rsidRPr="00C81F8F">
        <w:rPr>
          <w:rFonts w:eastAsia="Cambria"/>
          <w:b/>
          <w:iCs/>
          <w:highlight w:val="green"/>
          <w:u w:val="single"/>
          <w:bdr w:val="single" w:sz="8" w:space="0" w:color="auto"/>
        </w:rPr>
        <w:t>states perceive real costs</w:t>
      </w:r>
      <w:r w:rsidRPr="00C81F8F">
        <w:rPr>
          <w:rFonts w:eastAsia="Cambria"/>
          <w:u w:val="single"/>
        </w:rPr>
        <w:t xml:space="preserve"> to breaking this normative tradition and may even </w:t>
      </w:r>
      <w:r w:rsidRPr="00C81F8F">
        <w:rPr>
          <w:rFonts w:eastAsia="Cambria"/>
          <w:b/>
          <w:iCs/>
          <w:u w:val="single"/>
          <w:bdr w:val="single" w:sz="8" w:space="0" w:color="auto"/>
        </w:rPr>
        <w:t xml:space="preserve">moderate their </w:t>
      </w:r>
      <w:proofErr w:type="spellStart"/>
      <w:r w:rsidRPr="00C81F8F">
        <w:rPr>
          <w:rFonts w:eastAsia="Cambria"/>
          <w:b/>
          <w:iCs/>
          <w:u w:val="single"/>
          <w:bdr w:val="single" w:sz="8" w:space="0" w:color="auto"/>
        </w:rPr>
        <w:t>behaviours</w:t>
      </w:r>
      <w:proofErr w:type="spellEnd"/>
      <w:r w:rsidRPr="00C81F8F">
        <w:rPr>
          <w:rFonts w:eastAsia="Cambria"/>
          <w:u w:val="single"/>
        </w:rPr>
        <w:t xml:space="preserve"> accordingly.</w:t>
      </w:r>
      <w:r w:rsidRPr="00C81F8F">
        <w:rPr>
          <w:rFonts w:eastAsia="Cambria"/>
          <w:sz w:val="16"/>
        </w:rPr>
        <w:t xml:space="preserve"> One further factor supporting this norms regime is the </w:t>
      </w:r>
      <w:r w:rsidRPr="00C81F8F">
        <w:rPr>
          <w:rFonts w:eastAsia="Cambria"/>
          <w:b/>
          <w:iCs/>
          <w:u w:val="single"/>
          <w:bdr w:val="single" w:sz="8" w:space="0" w:color="auto"/>
        </w:rPr>
        <w:t>high degree of attributability</w:t>
      </w:r>
      <w:r w:rsidRPr="00C81F8F">
        <w:rPr>
          <w:rFonts w:eastAsia="Cambria"/>
          <w:u w:val="single"/>
        </w:rPr>
        <w:t xml:space="preserve"> surrounding ASAT weapons.</w:t>
      </w:r>
      <w:r w:rsidRPr="00C81F8F">
        <w:rPr>
          <w:rFonts w:eastAsia="Cambria"/>
          <w:sz w:val="16"/>
        </w:rPr>
        <w:t xml:space="preserve"> For kinetic ASAT technology, </w:t>
      </w:r>
      <w:r w:rsidRPr="00C81F8F">
        <w:rPr>
          <w:rFonts w:eastAsia="Cambria"/>
          <w:b/>
          <w:iCs/>
          <w:highlight w:val="green"/>
          <w:u w:val="single"/>
          <w:bdr w:val="single" w:sz="8" w:space="0" w:color="auto"/>
        </w:rPr>
        <w:t>plausible deniability</w:t>
      </w:r>
      <w:r w:rsidRPr="00C81F8F">
        <w:rPr>
          <w:rFonts w:eastAsia="Cambria"/>
          <w:highlight w:val="green"/>
          <w:u w:val="single"/>
        </w:rPr>
        <w:t xml:space="preserve"> and </w:t>
      </w:r>
      <w:r w:rsidRPr="00C81F8F">
        <w:rPr>
          <w:rFonts w:eastAsia="Cambria"/>
          <w:b/>
          <w:iCs/>
          <w:highlight w:val="green"/>
          <w:u w:val="single"/>
          <w:bdr w:val="single" w:sz="8" w:space="0" w:color="auto"/>
        </w:rPr>
        <w:t>stealth</w:t>
      </w:r>
      <w:r w:rsidRPr="00C81F8F">
        <w:rPr>
          <w:rFonts w:eastAsia="Cambria"/>
          <w:highlight w:val="green"/>
          <w:u w:val="single"/>
        </w:rPr>
        <w:t xml:space="preserve"> are essentially </w:t>
      </w:r>
      <w:r w:rsidRPr="00C81F8F">
        <w:rPr>
          <w:rFonts w:eastAsia="Cambria"/>
          <w:b/>
          <w:iCs/>
          <w:highlight w:val="green"/>
          <w:u w:val="single"/>
          <w:bdr w:val="single" w:sz="8" w:space="0" w:color="auto"/>
        </w:rPr>
        <w:t>impossible</w:t>
      </w:r>
      <w:r w:rsidRPr="00C81F8F">
        <w:rPr>
          <w:rFonts w:eastAsia="Cambria"/>
          <w:u w:val="single"/>
        </w:rPr>
        <w:t>.</w:t>
      </w:r>
      <w:r w:rsidRPr="00C81F8F">
        <w:rPr>
          <w:rFonts w:eastAsia="Cambria"/>
          <w:sz w:val="16"/>
        </w:rPr>
        <w:t xml:space="preserve"> The literally explosive act of launching a rocket cannot evade detection and, if used offensively, retaliation. </w:t>
      </w:r>
      <w:r w:rsidRPr="00C81F8F">
        <w:rPr>
          <w:rFonts w:eastAsia="Cambria"/>
          <w:highlight w:val="green"/>
          <w:u w:val="single"/>
        </w:rPr>
        <w:t xml:space="preserve">This imposes </w:t>
      </w:r>
      <w:r w:rsidRPr="00C81F8F">
        <w:rPr>
          <w:rFonts w:eastAsia="Cambria"/>
          <w:b/>
          <w:iCs/>
          <w:highlight w:val="green"/>
          <w:u w:val="single"/>
          <w:bdr w:val="single" w:sz="8" w:space="0" w:color="auto"/>
        </w:rPr>
        <w:t>high diplomatic costs</w:t>
      </w:r>
      <w:r w:rsidRPr="00C81F8F">
        <w:rPr>
          <w:rFonts w:eastAsia="Cambria"/>
          <w:u w:val="single"/>
        </w:rPr>
        <w:t xml:space="preserve"> on ASAT usage </w:t>
      </w:r>
      <w:r w:rsidRPr="00C81F8F">
        <w:rPr>
          <w:rFonts w:eastAsia="Cambria"/>
          <w:sz w:val="16"/>
        </w:rPr>
        <w:t xml:space="preserve">and testing, particularly during peacetime. C. Environmental Interdependence </w:t>
      </w:r>
      <w:r w:rsidRPr="00C81F8F">
        <w:rPr>
          <w:rFonts w:eastAsia="Cambria"/>
          <w:u w:val="single"/>
        </w:rPr>
        <w:t xml:space="preserve">A third stabilizing force relates to the </w:t>
      </w:r>
      <w:r w:rsidRPr="00C81F8F">
        <w:rPr>
          <w:rFonts w:eastAsia="Cambria"/>
          <w:b/>
          <w:iCs/>
          <w:u w:val="single"/>
          <w:bdr w:val="single" w:sz="8" w:space="0" w:color="auto"/>
        </w:rPr>
        <w:t>orbital debris consequences</w:t>
      </w:r>
      <w:r w:rsidRPr="00C81F8F">
        <w:rPr>
          <w:rFonts w:eastAsia="Cambria"/>
        </w:rPr>
        <w:t xml:space="preserve"> </w:t>
      </w:r>
      <w:r w:rsidRPr="00C81F8F">
        <w:rPr>
          <w:rFonts w:eastAsia="Cambria"/>
          <w:sz w:val="16"/>
        </w:rPr>
        <w:t xml:space="preserve">of ASATs. China’s 2007 ASAT demonstration was the largest debris-generating event in history, as the targeted satellite dissipated into thousands of </w:t>
      </w:r>
      <w:r w:rsidRPr="00C81F8F">
        <w:rPr>
          <w:rFonts w:eastAsia="Cambria"/>
          <w:sz w:val="16"/>
        </w:rPr>
        <w:lastRenderedPageBreak/>
        <w:t xml:space="preserve">dangerous debris particles [28, p. 4]. </w:t>
      </w:r>
      <w:r w:rsidRPr="00C81F8F">
        <w:rPr>
          <w:rFonts w:eastAsia="Cambria"/>
          <w:u w:val="single"/>
        </w:rPr>
        <w:t xml:space="preserve">Since </w:t>
      </w:r>
      <w:r w:rsidRPr="00C81F8F">
        <w:rPr>
          <w:rFonts w:eastAsia="Cambria"/>
          <w:highlight w:val="green"/>
          <w:u w:val="single"/>
        </w:rPr>
        <w:t>debris particles are</w:t>
      </w:r>
      <w:r w:rsidRPr="00C81F8F">
        <w:rPr>
          <w:rFonts w:eastAsia="Cambria"/>
          <w:u w:val="single"/>
        </w:rPr>
        <w:t xml:space="preserve"> indiscriminate and </w:t>
      </w:r>
      <w:r w:rsidRPr="00C81F8F">
        <w:rPr>
          <w:rFonts w:eastAsia="Cambria"/>
          <w:highlight w:val="green"/>
          <w:u w:val="single"/>
        </w:rPr>
        <w:t>unpredictable, they</w:t>
      </w:r>
      <w:r w:rsidRPr="00C81F8F">
        <w:rPr>
          <w:rFonts w:eastAsia="Cambria"/>
          <w:u w:val="single"/>
        </w:rPr>
        <w:t xml:space="preserve"> often </w:t>
      </w:r>
      <w:r w:rsidRPr="00C81F8F">
        <w:rPr>
          <w:rFonts w:eastAsia="Cambria"/>
          <w:highlight w:val="green"/>
          <w:u w:val="single"/>
        </w:rPr>
        <w:t>threaten the attacker’s own space assets</w:t>
      </w:r>
      <w:r w:rsidRPr="00C81F8F">
        <w:rPr>
          <w:rFonts w:eastAsia="Cambria"/>
          <w:sz w:val="16"/>
        </w:rPr>
        <w:t xml:space="preserve"> [22, p. 420]. This is compounded by Kessler syndrome, a phenomenon whereby orbital debris ‘breeds’ as large pieces of debris collide and disintegrate. As space debris remains in orbit for hundreds of years, the </w:t>
      </w:r>
      <w:r w:rsidRPr="00C81F8F">
        <w:rPr>
          <w:rFonts w:eastAsia="Cambria"/>
          <w:b/>
          <w:iCs/>
          <w:highlight w:val="green"/>
          <w:u w:val="single"/>
          <w:bdr w:val="single" w:sz="8" w:space="0" w:color="auto"/>
        </w:rPr>
        <w:t>cascade effect</w:t>
      </w:r>
      <w:r w:rsidRPr="00C81F8F">
        <w:rPr>
          <w:rFonts w:eastAsia="Cambria"/>
          <w:u w:val="single"/>
        </w:rPr>
        <w:t xml:space="preserve"> of an ASAT attack </w:t>
      </w:r>
      <w:r w:rsidRPr="00C81F8F">
        <w:rPr>
          <w:rFonts w:eastAsia="Cambria"/>
          <w:highlight w:val="green"/>
          <w:u w:val="single"/>
        </w:rPr>
        <w:t>can constrain the attacker’s long-term use</w:t>
      </w:r>
      <w:r w:rsidRPr="00C81F8F">
        <w:rPr>
          <w:rFonts w:eastAsia="Cambria"/>
          <w:u w:val="single"/>
        </w:rPr>
        <w:t xml:space="preserve"> of space</w:t>
      </w:r>
      <w:r w:rsidRPr="00C81F8F">
        <w:rPr>
          <w:rFonts w:eastAsia="Cambria"/>
          <w:sz w:val="16"/>
        </w:rPr>
        <w:t xml:space="preserve"> [29, pp. 295– 296]. Any state with kinetic ASAT capabilities will likely also operate satellites of its own, and they are necessarily exposed to this collateral damage threat.</w:t>
      </w:r>
      <w:r w:rsidRPr="00C81F8F">
        <w:rPr>
          <w:rFonts w:eastAsia="Cambria"/>
          <w:u w:val="single"/>
        </w:rPr>
        <w:t xml:space="preserve"> Space debris thus acts as a strong strategic deterrent to ASAT usage</w:t>
      </w:r>
      <w:r w:rsidRPr="00C81F8F">
        <w:rPr>
          <w:rFonts w:eastAsia="Cambria"/>
        </w:rPr>
        <w:t>.</w:t>
      </w:r>
    </w:p>
    <w:p w14:paraId="6477E612" w14:textId="77777777" w:rsidR="00FC7B75" w:rsidRPr="006C6EEA" w:rsidRDefault="00FC7B75" w:rsidP="00FC7B75">
      <w:pPr>
        <w:pStyle w:val="Heading4"/>
        <w:rPr>
          <w:rFonts w:cs="Calibri"/>
        </w:rPr>
      </w:pPr>
      <w:r>
        <w:rPr>
          <w:rFonts w:cs="Calibri"/>
        </w:rPr>
        <w:t xml:space="preserve">1AC </w:t>
      </w:r>
      <w:proofErr w:type="spellStart"/>
      <w:r>
        <w:rPr>
          <w:rFonts w:cs="Calibri"/>
        </w:rPr>
        <w:t>Scoles</w:t>
      </w:r>
      <w:proofErr w:type="spellEnd"/>
      <w:r>
        <w:rPr>
          <w:rFonts w:cs="Calibri"/>
        </w:rPr>
        <w:t xml:space="preserve"> is about government missions --- public sector thumps </w:t>
      </w:r>
    </w:p>
    <w:p w14:paraId="66C22F5B" w14:textId="77777777" w:rsidR="00FC7B75" w:rsidRDefault="00FC7B75" w:rsidP="00FC7B75">
      <w:pPr>
        <w:pStyle w:val="Heading4"/>
        <w:spacing w:before="30" w:line="235" w:lineRule="atLeast"/>
        <w:rPr>
          <w:rFonts w:cs="Calibri"/>
          <w:color w:val="000000"/>
        </w:rPr>
      </w:pPr>
      <w:r>
        <w:rPr>
          <w:rFonts w:cs="Calibri"/>
          <w:color w:val="000000"/>
        </w:rPr>
        <w:t>No Kessler effect– debris vaporizes on impact</w:t>
      </w:r>
    </w:p>
    <w:p w14:paraId="429FA8B3" w14:textId="77777777" w:rsidR="00FC7B75" w:rsidRDefault="00FC7B75" w:rsidP="00FC7B75">
      <w:pPr>
        <w:spacing w:after="120" w:line="235" w:lineRule="atLeast"/>
        <w:rPr>
          <w:color w:val="000000"/>
          <w:szCs w:val="22"/>
        </w:rPr>
      </w:pPr>
      <w:r>
        <w:rPr>
          <w:color w:val="000000"/>
          <w:szCs w:val="22"/>
        </w:rPr>
        <w:t>John </w:t>
      </w:r>
      <w:r>
        <w:rPr>
          <w:b/>
          <w:bCs/>
          <w:color w:val="000000"/>
          <w:sz w:val="26"/>
          <w:szCs w:val="26"/>
        </w:rPr>
        <w:t>O’Gorman</w:t>
      </w:r>
      <w:r>
        <w:rPr>
          <w:color w:val="000000"/>
          <w:szCs w:val="22"/>
        </w:rPr>
        <w:t> </w:t>
      </w:r>
      <w:r>
        <w:rPr>
          <w:b/>
          <w:bCs/>
          <w:color w:val="000000"/>
          <w:sz w:val="26"/>
          <w:szCs w:val="26"/>
        </w:rPr>
        <w:t>18</w:t>
      </w:r>
      <w:r>
        <w:rPr>
          <w:color w:val="000000"/>
          <w:szCs w:val="22"/>
        </w:rPr>
        <w:t>, MA in Science, Technology, and Public Policy, “The Cost of Clean Space- A Study of the Additional Fuel Costs of Launching Above Low Earth Orbit”, A Thesis Submitted in partial fulfillment of the requirements for the degree of Master of Science in Science, Technology, and Public Policy Department of Public Policy College of Liberal Arts Rochester Institute of Technology 5-18-2018, https://pdfs.semanticscholar.org/d703/101d657334d2e1575d08005e290578770cd1.pdf?_ga=2.12182772.1105117366.1567799127-1625925356.1567799127</w:t>
      </w:r>
    </w:p>
    <w:p w14:paraId="0217B16C" w14:textId="77777777" w:rsidR="00FC7B75" w:rsidRDefault="00FC7B75" w:rsidP="00FC7B75">
      <w:pPr>
        <w:spacing w:line="235" w:lineRule="atLeast"/>
        <w:rPr>
          <w:color w:val="000000"/>
          <w:szCs w:val="22"/>
        </w:rPr>
      </w:pPr>
      <w:proofErr w:type="gramStart"/>
      <w:r>
        <w:rPr>
          <w:color w:val="000000"/>
          <w:szCs w:val="22"/>
        </w:rPr>
        <w:t>However</w:t>
      </w:r>
      <w:proofErr w:type="gramEnd"/>
      <w:r>
        <w:rPr>
          <w:color w:val="000000"/>
          <w:szCs w:val="22"/>
        </w:rPr>
        <w:t xml:space="preserve"> the self-propagation of space debris is not mentioned by all studies on the subject. To clarify, </w:t>
      </w:r>
      <w:r>
        <w:rPr>
          <w:color w:val="000000"/>
          <w:szCs w:val="22"/>
          <w:u w:val="single"/>
        </w:rPr>
        <w:t>not all sources agree that there is enough proliferation of debris to drastically</w:t>
      </w:r>
      <w:r>
        <w:rPr>
          <w:color w:val="000000"/>
          <w:szCs w:val="22"/>
        </w:rPr>
        <w:t> </w:t>
      </w:r>
      <w:r>
        <w:rPr>
          <w:color w:val="000000"/>
          <w:szCs w:val="22"/>
          <w:u w:val="single"/>
        </w:rPr>
        <w:t>change the scope of the problem</w:t>
      </w:r>
      <w:r>
        <w:rPr>
          <w:color w:val="000000"/>
          <w:szCs w:val="22"/>
        </w:rPr>
        <w:t>. All sources recognize the basic physics that </w:t>
      </w:r>
      <w:r>
        <w:rPr>
          <w:color w:val="000000"/>
          <w:szCs w:val="22"/>
          <w:u w:val="single"/>
        </w:rPr>
        <w:t>collisions</w:t>
      </w:r>
      <w:r>
        <w:rPr>
          <w:color w:val="000000"/>
          <w:szCs w:val="22"/>
        </w:rPr>
        <w:t> with debris will </w:t>
      </w:r>
      <w:r>
        <w:rPr>
          <w:color w:val="000000"/>
          <w:szCs w:val="22"/>
          <w:u w:val="single"/>
        </w:rPr>
        <w:t>produce</w:t>
      </w:r>
      <w:r>
        <w:rPr>
          <w:color w:val="000000"/>
          <w:szCs w:val="22"/>
        </w:rPr>
        <w:t> </w:t>
      </w:r>
      <w:r>
        <w:rPr>
          <w:color w:val="000000"/>
          <w:szCs w:val="22"/>
          <w:u w:val="single"/>
        </w:rPr>
        <w:t>more debris.</w:t>
      </w:r>
      <w:r>
        <w:rPr>
          <w:color w:val="000000"/>
          <w:szCs w:val="22"/>
        </w:rPr>
        <w:t xml:space="preserve"> Crowther reports that </w:t>
      </w:r>
      <w:proofErr w:type="gramStart"/>
      <w:r>
        <w:rPr>
          <w:color w:val="000000"/>
          <w:szCs w:val="22"/>
        </w:rPr>
        <w:t>impacts</w:t>
      </w:r>
      <w:proofErr w:type="gramEnd"/>
      <w:r>
        <w:rPr>
          <w:color w:val="000000"/>
          <w:szCs w:val="22"/>
        </w:rPr>
        <w:t xml:space="preserve"> from space debris, natural and manmade, are common due to the visible pitting and corroding on satellites (Crowther, 2002). But Crowther goes on to mention that </w:t>
      </w:r>
      <w:r>
        <w:rPr>
          <w:color w:val="000000"/>
          <w:szCs w:val="22"/>
          <w:u w:val="single"/>
        </w:rPr>
        <w:t>most</w:t>
      </w:r>
      <w:r>
        <w:rPr>
          <w:color w:val="000000"/>
          <w:szCs w:val="22"/>
        </w:rPr>
        <w:t> </w:t>
      </w:r>
      <w:r>
        <w:rPr>
          <w:color w:val="000000"/>
          <w:szCs w:val="22"/>
          <w:u w:val="single"/>
          <w:shd w:val="clear" w:color="auto" w:fill="00FF00"/>
        </w:rPr>
        <w:t>collisions are from</w:t>
      </w:r>
      <w:r>
        <w:rPr>
          <w:color w:val="000000"/>
          <w:szCs w:val="22"/>
        </w:rPr>
        <w:t> </w:t>
      </w:r>
      <w:r>
        <w:rPr>
          <w:color w:val="000000"/>
          <w:szCs w:val="22"/>
          <w:u w:val="single"/>
        </w:rPr>
        <w:t>very</w:t>
      </w:r>
      <w:r>
        <w:rPr>
          <w:color w:val="000000"/>
          <w:szCs w:val="22"/>
        </w:rPr>
        <w:t> </w:t>
      </w:r>
      <w:r>
        <w:rPr>
          <w:color w:val="000000"/>
          <w:szCs w:val="22"/>
          <w:u w:val="single"/>
          <w:shd w:val="clear" w:color="auto" w:fill="00FF00"/>
        </w:rPr>
        <w:t>small particles that</w:t>
      </w:r>
      <w:r>
        <w:rPr>
          <w:color w:val="000000"/>
          <w:szCs w:val="22"/>
        </w:rPr>
        <w:t> </w:t>
      </w:r>
      <w:r>
        <w:rPr>
          <w:b/>
          <w:bCs/>
          <w:color w:val="000000"/>
          <w:szCs w:val="22"/>
          <w:u w:val="single"/>
          <w:shd w:val="clear" w:color="auto" w:fill="00FF00"/>
        </w:rPr>
        <w:t>vaporize</w:t>
      </w:r>
      <w:r>
        <w:rPr>
          <w:color w:val="000000"/>
          <w:szCs w:val="22"/>
        </w:rPr>
        <w:t> </w:t>
      </w:r>
      <w:r>
        <w:rPr>
          <w:b/>
          <w:bCs/>
          <w:color w:val="000000"/>
          <w:szCs w:val="22"/>
          <w:u w:val="single"/>
          <w:shd w:val="clear" w:color="auto" w:fill="00FF00"/>
        </w:rPr>
        <w:t>on impact.</w:t>
      </w:r>
      <w:r>
        <w:rPr>
          <w:color w:val="000000"/>
          <w:szCs w:val="22"/>
        </w:rPr>
        <w:t> </w:t>
      </w:r>
      <w:r>
        <w:rPr>
          <w:color w:val="000000"/>
          <w:szCs w:val="22"/>
          <w:u w:val="single"/>
        </w:rPr>
        <w:t>Collisions with objects greater than 1 cm</w:t>
      </w:r>
      <w:r>
        <w:rPr>
          <w:color w:val="000000"/>
          <w:szCs w:val="22"/>
        </w:rPr>
        <w:t>, which can cause serious structural damage and are impossible to shield against, </w:t>
      </w:r>
      <w:r>
        <w:rPr>
          <w:b/>
          <w:bCs/>
          <w:color w:val="000000"/>
          <w:szCs w:val="22"/>
          <w:u w:val="single"/>
        </w:rPr>
        <w:t>are far less common,</w:t>
      </w:r>
      <w:r>
        <w:rPr>
          <w:color w:val="000000"/>
          <w:szCs w:val="22"/>
        </w:rPr>
        <w:t> </w:t>
      </w:r>
      <w:r>
        <w:rPr>
          <w:color w:val="000000"/>
          <w:szCs w:val="22"/>
          <w:u w:val="single"/>
        </w:rPr>
        <w:t>and merely planning smarter flight</w:t>
      </w:r>
      <w:r>
        <w:rPr>
          <w:color w:val="000000"/>
          <w:szCs w:val="22"/>
        </w:rPr>
        <w:t> </w:t>
      </w:r>
      <w:r>
        <w:rPr>
          <w:color w:val="000000"/>
          <w:szCs w:val="22"/>
          <w:u w:val="single"/>
        </w:rPr>
        <w:t>paths to avoid areas of high debris</w:t>
      </w:r>
      <w:r>
        <w:rPr>
          <w:color w:val="000000"/>
          <w:szCs w:val="22"/>
        </w:rPr>
        <w:t> density </w:t>
      </w:r>
      <w:r>
        <w:rPr>
          <w:color w:val="000000"/>
          <w:szCs w:val="22"/>
          <w:u w:val="single"/>
        </w:rPr>
        <w:t>is mitigation enough.</w:t>
      </w:r>
      <w:r>
        <w:rPr>
          <w:color w:val="000000"/>
          <w:szCs w:val="22"/>
        </w:rPr>
        <w:t xml:space="preserve"> Percy also agrees that the debris environment has more to do with high traffic orbits and makes no mention of the </w:t>
      </w:r>
      <w:proofErr w:type="spellStart"/>
      <w:r>
        <w:rPr>
          <w:color w:val="000000"/>
          <w:szCs w:val="22"/>
        </w:rPr>
        <w:t>selfpropagation</w:t>
      </w:r>
      <w:proofErr w:type="spellEnd"/>
      <w:r>
        <w:rPr>
          <w:color w:val="000000"/>
          <w:szCs w:val="22"/>
        </w:rPr>
        <w:t xml:space="preserve"> of debris (Percy, 2014). Again, there is the argument that without sufficient density of objects, which is what managing orbits would do, </w:t>
      </w:r>
      <w:r>
        <w:rPr>
          <w:color w:val="000000"/>
          <w:szCs w:val="22"/>
          <w:u w:val="single"/>
          <w:shd w:val="clear" w:color="auto" w:fill="00FF00"/>
        </w:rPr>
        <w:t>there is not enough mass</w:t>
      </w:r>
      <w:r>
        <w:rPr>
          <w:color w:val="000000"/>
          <w:szCs w:val="22"/>
        </w:rPr>
        <w:t> </w:t>
      </w:r>
      <w:r>
        <w:rPr>
          <w:color w:val="000000"/>
          <w:szCs w:val="22"/>
          <w:u w:val="single"/>
        </w:rPr>
        <w:t>in orbit</w:t>
      </w:r>
      <w:r>
        <w:rPr>
          <w:color w:val="000000"/>
          <w:szCs w:val="22"/>
        </w:rPr>
        <w:t> </w:t>
      </w:r>
      <w:r>
        <w:rPr>
          <w:color w:val="000000"/>
          <w:szCs w:val="22"/>
          <w:u w:val="single"/>
          <w:shd w:val="clear" w:color="auto" w:fill="00FF00"/>
        </w:rPr>
        <w:t>to proliferate enough chain reactions</w:t>
      </w:r>
      <w:r>
        <w:rPr>
          <w:color w:val="000000"/>
          <w:szCs w:val="22"/>
        </w:rPr>
        <w:t> </w:t>
      </w:r>
      <w:r>
        <w:rPr>
          <w:color w:val="000000"/>
          <w:szCs w:val="22"/>
          <w:u w:val="single"/>
        </w:rPr>
        <w:t>of debris collisions</w:t>
      </w:r>
      <w:r>
        <w:rPr>
          <w:color w:val="000000"/>
          <w:szCs w:val="22"/>
        </w:rPr>
        <w:t> </w:t>
      </w:r>
      <w:proofErr w:type="gramStart"/>
      <w:r>
        <w:rPr>
          <w:color w:val="000000"/>
          <w:szCs w:val="22"/>
          <w:u w:val="single"/>
          <w:shd w:val="clear" w:color="auto" w:fill="00FF00"/>
        </w:rPr>
        <w:t>in order to</w:t>
      </w:r>
      <w:proofErr w:type="gramEnd"/>
      <w:r>
        <w:rPr>
          <w:color w:val="000000"/>
          <w:szCs w:val="22"/>
        </w:rPr>
        <w:t> </w:t>
      </w:r>
      <w:r>
        <w:rPr>
          <w:color w:val="000000"/>
          <w:szCs w:val="22"/>
          <w:u w:val="single"/>
        </w:rPr>
        <w:t>dramatically</w:t>
      </w:r>
      <w:r>
        <w:rPr>
          <w:color w:val="000000"/>
          <w:szCs w:val="22"/>
        </w:rPr>
        <w:t> </w:t>
      </w:r>
      <w:r>
        <w:rPr>
          <w:color w:val="000000"/>
          <w:szCs w:val="22"/>
          <w:u w:val="single"/>
          <w:shd w:val="clear" w:color="auto" w:fill="00FF00"/>
        </w:rPr>
        <w:t>change the scope of the problem</w:t>
      </w:r>
      <w:r>
        <w:rPr>
          <w:color w:val="000000"/>
          <w:szCs w:val="22"/>
          <w:u w:val="single"/>
        </w:rPr>
        <w:t>.</w:t>
      </w:r>
    </w:p>
    <w:p w14:paraId="61FE4044" w14:textId="77777777" w:rsidR="00FC7B75" w:rsidRDefault="00FC7B75" w:rsidP="00FC7B75">
      <w:pPr>
        <w:rPr>
          <w:rFonts w:ascii="Times New Roman" w:hAnsi="Times New Roman" w:cs="Times New Roman"/>
          <w:sz w:val="24"/>
        </w:rPr>
      </w:pPr>
    </w:p>
    <w:p w14:paraId="71F46E35" w14:textId="77777777" w:rsidR="00FC7B75" w:rsidRDefault="00FC7B75" w:rsidP="00FC7B75">
      <w:pPr>
        <w:pStyle w:val="Heading4"/>
        <w:spacing w:before="30" w:line="235" w:lineRule="atLeast"/>
        <w:rPr>
          <w:rFonts w:cs="Calibri"/>
          <w:color w:val="000000"/>
        </w:rPr>
      </w:pPr>
      <w:r>
        <w:rPr>
          <w:rFonts w:cs="Calibri"/>
          <w:color w:val="000000"/>
        </w:rPr>
        <w:t>No debris risk - 0.1% chance of a collision.</w:t>
      </w:r>
    </w:p>
    <w:p w14:paraId="4934E19D" w14:textId="77777777" w:rsidR="00FC7B75" w:rsidRDefault="00FC7B75" w:rsidP="00FC7B75">
      <w:pPr>
        <w:spacing w:after="120" w:line="235" w:lineRule="atLeast"/>
        <w:rPr>
          <w:color w:val="000000"/>
          <w:szCs w:val="22"/>
        </w:rPr>
      </w:pPr>
      <w:r>
        <w:rPr>
          <w:color w:val="000000"/>
          <w:szCs w:val="22"/>
        </w:rPr>
        <w:t>Alexander William </w:t>
      </w:r>
      <w:r>
        <w:rPr>
          <w:b/>
          <w:bCs/>
          <w:color w:val="000000"/>
          <w:sz w:val="26"/>
          <w:szCs w:val="26"/>
        </w:rPr>
        <w:t>Salter</w:t>
      </w:r>
      <w:r>
        <w:rPr>
          <w:color w:val="000000"/>
          <w:szCs w:val="22"/>
        </w:rPr>
        <w:t>, </w:t>
      </w:r>
      <w:r>
        <w:rPr>
          <w:b/>
          <w:bCs/>
          <w:color w:val="000000"/>
          <w:sz w:val="26"/>
          <w:szCs w:val="26"/>
        </w:rPr>
        <w:t>Economics Professor at Texas Tech</w:t>
      </w:r>
      <w:r>
        <w:rPr>
          <w:color w:val="000000"/>
          <w:szCs w:val="22"/>
        </w:rPr>
        <w:t>, </w:t>
      </w:r>
      <w:r>
        <w:rPr>
          <w:b/>
          <w:bCs/>
          <w:color w:val="000000"/>
          <w:sz w:val="26"/>
          <w:szCs w:val="26"/>
        </w:rPr>
        <w:t>’16</w:t>
      </w:r>
      <w:r>
        <w:rPr>
          <w:color w:val="000000"/>
          <w:szCs w:val="22"/>
        </w:rPr>
        <w:t>, “SPACE DEBRIS: A LAW AND ECONOMICS ANALYSIS OF THE ORBITAL COMMONS” 19 STAN. TECH. L. REV. 221 *numbers replaced with English words</w:t>
      </w:r>
    </w:p>
    <w:p w14:paraId="0CC00F57" w14:textId="77777777" w:rsidR="00FC7B75" w:rsidRDefault="00FC7B75" w:rsidP="00FC7B75">
      <w:pPr>
        <w:spacing w:line="235" w:lineRule="atLeast"/>
        <w:rPr>
          <w:color w:val="000000"/>
          <w:szCs w:val="22"/>
        </w:rPr>
      </w:pPr>
      <w:r>
        <w:rPr>
          <w:color w:val="000000"/>
          <w:szCs w:val="22"/>
          <w:u w:val="single"/>
          <w:shd w:val="clear" w:color="auto" w:fill="00FF00"/>
        </w:rPr>
        <w:t>The probability of a collision is</w:t>
      </w:r>
      <w:r>
        <w:rPr>
          <w:color w:val="000000"/>
          <w:szCs w:val="22"/>
        </w:rPr>
        <w:t> currently </w:t>
      </w:r>
      <w:r>
        <w:rPr>
          <w:color w:val="000000"/>
          <w:szCs w:val="22"/>
          <w:u w:val="single"/>
          <w:shd w:val="clear" w:color="auto" w:fill="00FF00"/>
        </w:rPr>
        <w:t>low</w:t>
      </w:r>
      <w:r>
        <w:rPr>
          <w:color w:val="000000"/>
          <w:szCs w:val="22"/>
        </w:rPr>
        <w:t>. Bradley and Wein estimate that </w:t>
      </w:r>
      <w:r>
        <w:rPr>
          <w:color w:val="000000"/>
          <w:szCs w:val="22"/>
          <w:u w:val="single"/>
          <w:shd w:val="clear" w:color="auto" w:fill="00FF00"/>
        </w:rPr>
        <w:t>the</w:t>
      </w:r>
      <w:r>
        <w:rPr>
          <w:color w:val="000000"/>
          <w:szCs w:val="22"/>
        </w:rPr>
        <w:t> </w:t>
      </w:r>
      <w:r>
        <w:rPr>
          <w:color w:val="000000"/>
          <w:szCs w:val="22"/>
          <w:u w:val="single"/>
          <w:shd w:val="clear" w:color="auto" w:fill="00FF00"/>
        </w:rPr>
        <w:t>maximum probability</w:t>
      </w:r>
      <w:r>
        <w:rPr>
          <w:color w:val="000000"/>
          <w:szCs w:val="22"/>
        </w:rPr>
        <w:t> in LEO </w:t>
      </w:r>
      <w:r>
        <w:rPr>
          <w:color w:val="000000"/>
          <w:szCs w:val="22"/>
          <w:u w:val="single"/>
          <w:shd w:val="clear" w:color="auto" w:fill="00FF00"/>
        </w:rPr>
        <w:t>of a collision over the lifetime of a spacecraft remains</w:t>
      </w:r>
      <w:r>
        <w:rPr>
          <w:color w:val="000000"/>
          <w:szCs w:val="22"/>
        </w:rPr>
        <w:t> </w:t>
      </w:r>
      <w:r>
        <w:rPr>
          <w:color w:val="000000"/>
          <w:szCs w:val="22"/>
          <w:u w:val="single"/>
          <w:shd w:val="clear" w:color="auto" w:fill="00FF00"/>
        </w:rPr>
        <w:t>below one in one thousand</w:t>
      </w:r>
      <w:r>
        <w:rPr>
          <w:color w:val="000000"/>
          <w:szCs w:val="22"/>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w:t>
      </w:r>
      <w:r>
        <w:rPr>
          <w:color w:val="000000"/>
          <w:szCs w:val="22"/>
        </w:rPr>
        <w:lastRenderedPageBreak/>
        <w:t>because of the low probability of a collision, can quickly become significant if future collisions result in runaway debris growth.</w:t>
      </w:r>
    </w:p>
    <w:p w14:paraId="3F194523" w14:textId="77777777" w:rsidR="00FC7B75" w:rsidRDefault="00FC7B75" w:rsidP="00FC7B75">
      <w:pPr>
        <w:spacing w:line="235" w:lineRule="atLeast"/>
        <w:rPr>
          <w:color w:val="000000"/>
          <w:szCs w:val="22"/>
        </w:rPr>
      </w:pPr>
      <w:r>
        <w:rPr>
          <w:color w:val="000000"/>
          <w:szCs w:val="22"/>
        </w:rPr>
        <w:t>Russians switched to ground based radar</w:t>
      </w:r>
    </w:p>
    <w:p w14:paraId="477E22F6" w14:textId="77777777" w:rsidR="00FC7B75" w:rsidRDefault="00FC7B75" w:rsidP="00FC7B75">
      <w:pPr>
        <w:spacing w:line="235" w:lineRule="atLeast"/>
        <w:rPr>
          <w:color w:val="000000"/>
          <w:szCs w:val="22"/>
        </w:rPr>
      </w:pPr>
      <w:r>
        <w:rPr>
          <w:color w:val="000000"/>
          <w:szCs w:val="22"/>
        </w:rPr>
        <w:t>Hans M. </w:t>
      </w:r>
      <w:r>
        <w:rPr>
          <w:color w:val="000000"/>
          <w:szCs w:val="22"/>
          <w:u w:val="single"/>
        </w:rPr>
        <w:t>Kristensen et al</w:t>
      </w:r>
      <w:r>
        <w:rPr>
          <w:color w:val="000000"/>
          <w:szCs w:val="22"/>
        </w:rPr>
        <w:t xml:space="preserve">, director of the Nuclear Information Project at the Federation of American Scientists, Matthew McKinzie, director of the Nuclear Program of the Natural Resources Defense Council (NRDC), &amp;Theodore A. </w:t>
      </w:r>
      <w:proofErr w:type="spellStart"/>
      <w:r>
        <w:rPr>
          <w:color w:val="000000"/>
          <w:szCs w:val="22"/>
        </w:rPr>
        <w:t>Postol</w:t>
      </w:r>
      <w:proofErr w:type="spellEnd"/>
      <w:r>
        <w:rPr>
          <w:color w:val="000000"/>
          <w:szCs w:val="22"/>
        </w:rPr>
        <w:t xml:space="preserve">, </w:t>
      </w:r>
      <w:proofErr w:type="spellStart"/>
      <w:r>
        <w:rPr>
          <w:color w:val="000000"/>
          <w:szCs w:val="22"/>
        </w:rPr>
        <w:t>rofessor</w:t>
      </w:r>
      <w:proofErr w:type="spellEnd"/>
      <w:r>
        <w:rPr>
          <w:color w:val="000000"/>
          <w:szCs w:val="22"/>
        </w:rPr>
        <w:t xml:space="preserve"> emeritus of Science, Technology, and International Security at the Massachusetts Institute of Technology, </w:t>
      </w:r>
      <w:r>
        <w:rPr>
          <w:color w:val="000000"/>
          <w:szCs w:val="22"/>
          <w:u w:val="single"/>
        </w:rPr>
        <w:t>’17</w:t>
      </w:r>
      <w:r>
        <w:rPr>
          <w:color w:val="000000"/>
          <w:szCs w:val="22"/>
        </w:rPr>
        <w:t xml:space="preserve">, “How US Nuclear Force Modernization Is Undermining Strategic Stability: The </w:t>
      </w:r>
      <w:proofErr w:type="spellStart"/>
      <w:r>
        <w:rPr>
          <w:color w:val="000000"/>
          <w:szCs w:val="22"/>
        </w:rPr>
        <w:t>BurstHeight</w:t>
      </w:r>
      <w:proofErr w:type="spellEnd"/>
      <w:r>
        <w:rPr>
          <w:color w:val="000000"/>
          <w:szCs w:val="22"/>
        </w:rPr>
        <w:t xml:space="preserve"> Compensating Super-</w:t>
      </w:r>
      <w:proofErr w:type="spellStart"/>
      <w:r>
        <w:rPr>
          <w:color w:val="000000"/>
          <w:szCs w:val="22"/>
        </w:rPr>
        <w:t>Fuze</w:t>
      </w:r>
      <w:proofErr w:type="spellEnd"/>
      <w:r>
        <w:rPr>
          <w:color w:val="000000"/>
          <w:szCs w:val="22"/>
        </w:rPr>
        <w:t>” http://futurefastforward.com/wp-content/uploads/2017/05/How-US-Nuclear-Force-Modernization-Is-Undermining-Strategic-Stability.pdf</w:t>
      </w:r>
    </w:p>
    <w:p w14:paraId="4D1009A3" w14:textId="77777777" w:rsidR="00FC7B75" w:rsidRDefault="00FC7B75" w:rsidP="00FC7B75">
      <w:pPr>
        <w:spacing w:line="235" w:lineRule="atLeast"/>
        <w:rPr>
          <w:color w:val="000000"/>
          <w:szCs w:val="22"/>
        </w:rPr>
      </w:pPr>
      <w:r>
        <w:rPr>
          <w:color w:val="000000"/>
          <w:szCs w:val="22"/>
        </w:rPr>
        <w:t>Detailed analyses, initially stimulated by questions about why the alert went on for so long, showed that a specialized </w:t>
      </w:r>
      <w:r>
        <w:rPr>
          <w:color w:val="000000"/>
          <w:szCs w:val="22"/>
          <w:u w:val="single"/>
        </w:rPr>
        <w:t>space-based Russian</w:t>
      </w:r>
      <w:r>
        <w:rPr>
          <w:color w:val="000000"/>
          <w:szCs w:val="22"/>
        </w:rPr>
        <w:t> </w:t>
      </w:r>
      <w:r>
        <w:rPr>
          <w:color w:val="000000"/>
          <w:szCs w:val="22"/>
          <w:u w:val="single"/>
          <w:shd w:val="clear" w:color="auto" w:fill="00FF00"/>
        </w:rPr>
        <w:t>early warning system called</w:t>
      </w:r>
      <w:r>
        <w:rPr>
          <w:color w:val="000000"/>
          <w:szCs w:val="22"/>
        </w:rPr>
        <w:t> </w:t>
      </w:r>
      <w:proofErr w:type="spellStart"/>
      <w:r>
        <w:rPr>
          <w:color w:val="000000"/>
          <w:szCs w:val="22"/>
          <w:u w:val="single"/>
        </w:rPr>
        <w:t>Prognoz</w:t>
      </w:r>
      <w:proofErr w:type="spellEnd"/>
      <w:r>
        <w:rPr>
          <w:color w:val="000000"/>
          <w:szCs w:val="22"/>
          <w:u w:val="single"/>
        </w:rPr>
        <w:t xml:space="preserve"> was then under development. Analysis of the</w:t>
      </w:r>
      <w:r>
        <w:rPr>
          <w:color w:val="000000"/>
          <w:szCs w:val="22"/>
        </w:rPr>
        <w:t> </w:t>
      </w:r>
      <w:proofErr w:type="spellStart"/>
      <w:r>
        <w:rPr>
          <w:color w:val="000000"/>
          <w:szCs w:val="22"/>
          <w:u w:val="single"/>
          <w:shd w:val="clear" w:color="auto" w:fill="00FF00"/>
        </w:rPr>
        <w:t>Prognoz</w:t>
      </w:r>
      <w:proofErr w:type="spellEnd"/>
      <w:r>
        <w:rPr>
          <w:color w:val="000000"/>
          <w:szCs w:val="22"/>
        </w:rPr>
        <w:t> </w:t>
      </w:r>
      <w:r>
        <w:rPr>
          <w:color w:val="000000"/>
          <w:szCs w:val="22"/>
          <w:u w:val="single"/>
        </w:rPr>
        <w:t>satellite constellation and of available Russian infrared sensor technologies indicated that even if the satellite system had been working, it would not have been able to provide surveillance of the North Atlantic.</w:t>
      </w:r>
      <w:r>
        <w:rPr>
          <w:color w:val="000000"/>
          <w:szCs w:val="22"/>
        </w:rPr>
        <w:t> Today, </w:t>
      </w:r>
      <w:r>
        <w:rPr>
          <w:color w:val="000000"/>
          <w:szCs w:val="22"/>
          <w:shd w:val="clear" w:color="auto" w:fill="00FF00"/>
        </w:rPr>
        <w:t>Russia</w:t>
      </w:r>
      <w:r>
        <w:rPr>
          <w:color w:val="000000"/>
          <w:szCs w:val="22"/>
        </w:rPr>
        <w:t> </w:t>
      </w:r>
      <w:r>
        <w:rPr>
          <w:color w:val="000000"/>
          <w:szCs w:val="22"/>
          <w:u w:val="single"/>
          <w:shd w:val="clear" w:color="auto" w:fill="00FF00"/>
        </w:rPr>
        <w:t>has stopped launching satellites into this constellation</w:t>
      </w:r>
      <w:r>
        <w:rPr>
          <w:color w:val="000000"/>
          <w:szCs w:val="22"/>
        </w:rPr>
        <w:t> </w:t>
      </w:r>
      <w:r>
        <w:rPr>
          <w:color w:val="000000"/>
          <w:szCs w:val="22"/>
          <w:u w:val="single"/>
          <w:shd w:val="clear" w:color="auto" w:fill="00FF00"/>
        </w:rPr>
        <w:t>and</w:t>
      </w:r>
      <w:r>
        <w:rPr>
          <w:color w:val="000000"/>
          <w:szCs w:val="22"/>
        </w:rPr>
        <w:t> has </w:t>
      </w:r>
      <w:r>
        <w:rPr>
          <w:color w:val="000000"/>
          <w:szCs w:val="22"/>
          <w:u w:val="single"/>
          <w:shd w:val="clear" w:color="auto" w:fill="00FF00"/>
        </w:rPr>
        <w:t>instead focused enormous resources exclusively into building</w:t>
      </w:r>
      <w:r>
        <w:rPr>
          <w:color w:val="000000"/>
          <w:szCs w:val="22"/>
        </w:rPr>
        <w:t> </w:t>
      </w:r>
      <w:r>
        <w:rPr>
          <w:color w:val="000000"/>
          <w:szCs w:val="22"/>
          <w:u w:val="single"/>
        </w:rPr>
        <w:t>a</w:t>
      </w:r>
      <w:r>
        <w:rPr>
          <w:color w:val="000000"/>
          <w:szCs w:val="22"/>
        </w:rPr>
        <w:t> </w:t>
      </w:r>
      <w:r>
        <w:rPr>
          <w:color w:val="000000"/>
          <w:szCs w:val="22"/>
          <w:u w:val="single"/>
          <w:shd w:val="clear" w:color="auto" w:fill="00FF00"/>
        </w:rPr>
        <w:t>highly robust and redundant network of ground-based</w:t>
      </w:r>
      <w:r>
        <w:rPr>
          <w:color w:val="000000"/>
          <w:szCs w:val="22"/>
        </w:rPr>
        <w:t> </w:t>
      </w:r>
      <w:r>
        <w:rPr>
          <w:color w:val="000000"/>
          <w:szCs w:val="22"/>
          <w:u w:val="single"/>
          <w:shd w:val="clear" w:color="auto" w:fill="00FF00"/>
        </w:rPr>
        <w:t>radar</w:t>
      </w:r>
      <w:r>
        <w:rPr>
          <w:color w:val="000000"/>
          <w:szCs w:val="22"/>
        </w:rPr>
        <w:t>s. It is now very clear that </w:t>
      </w:r>
      <w:r>
        <w:rPr>
          <w:color w:val="000000"/>
          <w:szCs w:val="22"/>
          <w:u w:val="single"/>
          <w:shd w:val="clear" w:color="auto" w:fill="00FF00"/>
        </w:rPr>
        <w:t>Russia’s extreme de-emphasis</w:t>
      </w:r>
      <w:r>
        <w:rPr>
          <w:color w:val="000000"/>
          <w:szCs w:val="22"/>
        </w:rPr>
        <w:t> </w:t>
      </w:r>
      <w:r>
        <w:rPr>
          <w:color w:val="000000"/>
          <w:szCs w:val="22"/>
          <w:u w:val="single"/>
          <w:shd w:val="clear" w:color="auto" w:fill="00FF00"/>
        </w:rPr>
        <w:t>on satellite early warning systems</w:t>
      </w:r>
      <w:r>
        <w:rPr>
          <w:color w:val="000000"/>
          <w:szCs w:val="22"/>
        </w:rPr>
        <w:t> </w:t>
      </w:r>
      <w:r>
        <w:rPr>
          <w:color w:val="000000"/>
          <w:szCs w:val="22"/>
          <w:u w:val="single"/>
        </w:rPr>
        <w:t xml:space="preserve">and its extreme focus on building numerous, technologically varied ground-based radar warning systems is due to the lack of critical technologies needed to implement a </w:t>
      </w:r>
      <w:proofErr w:type="spellStart"/>
      <w:r>
        <w:rPr>
          <w:color w:val="000000"/>
          <w:szCs w:val="22"/>
          <w:u w:val="single"/>
        </w:rPr>
        <w:t>spacebased</w:t>
      </w:r>
      <w:proofErr w:type="spellEnd"/>
      <w:r>
        <w:rPr>
          <w:color w:val="000000"/>
          <w:szCs w:val="22"/>
          <w:u w:val="single"/>
        </w:rPr>
        <w:t xml:space="preserve"> ballistic missile warning system</w:t>
      </w:r>
      <w:r>
        <w:rPr>
          <w:color w:val="000000"/>
          <w:szCs w:val="22"/>
        </w:rPr>
        <w:t>.</w:t>
      </w:r>
    </w:p>
    <w:p w14:paraId="7B4E9CFC" w14:textId="77777777" w:rsidR="00FC7B75" w:rsidRDefault="00FC7B75" w:rsidP="00FC7B75">
      <w:pPr>
        <w:spacing w:line="235" w:lineRule="atLeast"/>
        <w:rPr>
          <w:color w:val="000000"/>
          <w:szCs w:val="22"/>
        </w:rPr>
      </w:pPr>
      <w:r>
        <w:rPr>
          <w:color w:val="000000"/>
          <w:szCs w:val="22"/>
        </w:rPr>
        <w:t xml:space="preserve">US switched to ground based radar - no </w:t>
      </w:r>
      <w:proofErr w:type="spellStart"/>
      <w:r>
        <w:rPr>
          <w:color w:val="000000"/>
          <w:szCs w:val="22"/>
        </w:rPr>
        <w:t>miscalc</w:t>
      </w:r>
      <w:proofErr w:type="spellEnd"/>
    </w:p>
    <w:p w14:paraId="11E96989" w14:textId="77777777" w:rsidR="00FC7B75" w:rsidRDefault="00FC7B75" w:rsidP="00FC7B75">
      <w:pPr>
        <w:spacing w:line="235" w:lineRule="atLeast"/>
        <w:rPr>
          <w:color w:val="000000"/>
          <w:szCs w:val="22"/>
        </w:rPr>
      </w:pPr>
      <w:r>
        <w:rPr>
          <w:color w:val="000000"/>
          <w:szCs w:val="22"/>
        </w:rPr>
        <w:t>Tech Sergeant Robbie </w:t>
      </w:r>
      <w:r>
        <w:rPr>
          <w:color w:val="000000"/>
          <w:szCs w:val="22"/>
          <w:u w:val="single"/>
        </w:rPr>
        <w:t>Arp</w:t>
      </w:r>
      <w:r>
        <w:rPr>
          <w:color w:val="000000"/>
          <w:szCs w:val="22"/>
        </w:rPr>
        <w:t>, 4-25-20</w:t>
      </w:r>
      <w:r>
        <w:rPr>
          <w:color w:val="000000"/>
          <w:szCs w:val="22"/>
          <w:u w:val="single"/>
        </w:rPr>
        <w:t>18</w:t>
      </w:r>
      <w:r>
        <w:rPr>
          <w:color w:val="000000"/>
          <w:szCs w:val="22"/>
        </w:rPr>
        <w:t xml:space="preserve">, "Air Force Tech Report: Ground Based Radar Early Warning System," https://www.af.mil/News/Article-Display/Article/1503094/air-force-tech-report-ground-based-radar-early-warning-system/, video transcribed by </w:t>
      </w:r>
      <w:proofErr w:type="spellStart"/>
      <w:r>
        <w:rPr>
          <w:color w:val="000000"/>
          <w:szCs w:val="22"/>
        </w:rPr>
        <w:t>Raam</w:t>
      </w:r>
      <w:proofErr w:type="spellEnd"/>
      <w:r>
        <w:rPr>
          <w:color w:val="000000"/>
          <w:szCs w:val="22"/>
        </w:rPr>
        <w:t>.</w:t>
      </w:r>
    </w:p>
    <w:p w14:paraId="42825528" w14:textId="77777777" w:rsidR="00FC7B75" w:rsidRPr="00F3133A" w:rsidRDefault="00FC7B75" w:rsidP="00FC7B75">
      <w:pPr>
        <w:spacing w:line="235" w:lineRule="atLeast"/>
        <w:rPr>
          <w:color w:val="000000"/>
          <w:szCs w:val="22"/>
        </w:rPr>
      </w:pPr>
      <w:r>
        <w:rPr>
          <w:color w:val="000000"/>
          <w:szCs w:val="22"/>
        </w:rPr>
        <w:t>The </w:t>
      </w:r>
      <w:r>
        <w:rPr>
          <w:color w:val="000000"/>
          <w:szCs w:val="22"/>
          <w:u w:val="single"/>
          <w:shd w:val="clear" w:color="auto" w:fill="00FF00"/>
        </w:rPr>
        <w:t>U</w:t>
      </w:r>
      <w:r>
        <w:rPr>
          <w:color w:val="000000"/>
          <w:szCs w:val="22"/>
        </w:rPr>
        <w:t>nited </w:t>
      </w:r>
      <w:r>
        <w:rPr>
          <w:color w:val="000000"/>
          <w:szCs w:val="22"/>
          <w:u w:val="single"/>
          <w:shd w:val="clear" w:color="auto" w:fill="00FF00"/>
        </w:rPr>
        <w:t>S</w:t>
      </w:r>
      <w:r>
        <w:rPr>
          <w:color w:val="000000"/>
          <w:szCs w:val="22"/>
        </w:rPr>
        <w:t>tates </w:t>
      </w:r>
      <w:r>
        <w:rPr>
          <w:color w:val="000000"/>
          <w:szCs w:val="22"/>
          <w:u w:val="single"/>
          <w:shd w:val="clear" w:color="auto" w:fill="00FF00"/>
        </w:rPr>
        <w:t>A</w:t>
      </w:r>
      <w:r>
        <w:rPr>
          <w:color w:val="000000"/>
          <w:szCs w:val="22"/>
        </w:rPr>
        <w:t>ir </w:t>
      </w:r>
      <w:r>
        <w:rPr>
          <w:color w:val="000000"/>
          <w:szCs w:val="22"/>
          <w:u w:val="single"/>
          <w:shd w:val="clear" w:color="auto" w:fill="00FF00"/>
        </w:rPr>
        <w:t>f</w:t>
      </w:r>
      <w:r>
        <w:rPr>
          <w:color w:val="000000"/>
          <w:szCs w:val="22"/>
        </w:rPr>
        <w:t>orce </w:t>
      </w:r>
      <w:r>
        <w:rPr>
          <w:color w:val="000000"/>
          <w:szCs w:val="22"/>
          <w:u w:val="single"/>
          <w:shd w:val="clear" w:color="auto" w:fill="00FF00"/>
        </w:rPr>
        <w:t>maintains seven ground based early warning radar systems</w:t>
      </w:r>
      <w:r>
        <w:rPr>
          <w:color w:val="000000"/>
          <w:szCs w:val="22"/>
        </w:rPr>
        <w:t> to monitor the skies for any potential threats. These systems, </w:t>
      </w:r>
      <w:r>
        <w:rPr>
          <w:color w:val="000000"/>
          <w:szCs w:val="22"/>
          <w:u w:val="single"/>
          <w:shd w:val="clear" w:color="auto" w:fill="00FF00"/>
        </w:rPr>
        <w:t>located in seven</w:t>
      </w:r>
      <w:r>
        <w:rPr>
          <w:color w:val="000000"/>
          <w:szCs w:val="22"/>
        </w:rPr>
        <w:t> </w:t>
      </w:r>
      <w:r>
        <w:rPr>
          <w:color w:val="000000"/>
          <w:szCs w:val="22"/>
          <w:u w:val="single"/>
        </w:rPr>
        <w:t>separate</w:t>
      </w:r>
      <w:r>
        <w:rPr>
          <w:color w:val="000000"/>
          <w:szCs w:val="22"/>
        </w:rPr>
        <w:t> </w:t>
      </w:r>
      <w:r>
        <w:rPr>
          <w:color w:val="000000"/>
          <w:szCs w:val="22"/>
          <w:u w:val="single"/>
          <w:shd w:val="clear" w:color="auto" w:fill="00FF00"/>
        </w:rPr>
        <w:t>locations</w:t>
      </w:r>
      <w:r>
        <w:rPr>
          <w:color w:val="000000"/>
          <w:szCs w:val="22"/>
        </w:rPr>
        <w:t> </w:t>
      </w:r>
      <w:r>
        <w:rPr>
          <w:color w:val="000000"/>
          <w:szCs w:val="22"/>
          <w:u w:val="single"/>
          <w:shd w:val="clear" w:color="auto" w:fill="00FF00"/>
        </w:rPr>
        <w:t>around the globe</w:t>
      </w:r>
      <w:r>
        <w:rPr>
          <w:color w:val="000000"/>
          <w:szCs w:val="22"/>
        </w:rPr>
        <w:t> </w:t>
      </w:r>
      <w:proofErr w:type="gramStart"/>
      <w:r>
        <w:rPr>
          <w:color w:val="000000"/>
          <w:szCs w:val="22"/>
          <w:u w:val="single"/>
        </w:rPr>
        <w:t>are</w:t>
      </w:r>
      <w:r>
        <w:rPr>
          <w:color w:val="000000"/>
          <w:szCs w:val="22"/>
        </w:rPr>
        <w:t> </w:t>
      </w:r>
      <w:r>
        <w:rPr>
          <w:color w:val="000000"/>
          <w:szCs w:val="22"/>
          <w:u w:val="single"/>
          <w:shd w:val="clear" w:color="auto" w:fill="00FF00"/>
        </w:rPr>
        <w:t>capable of detecting</w:t>
      </w:r>
      <w:proofErr w:type="gramEnd"/>
      <w:r>
        <w:rPr>
          <w:color w:val="000000"/>
          <w:szCs w:val="22"/>
          <w:u w:val="single"/>
          <w:shd w:val="clear" w:color="auto" w:fill="00FF00"/>
        </w:rPr>
        <w:t xml:space="preserve"> attacks</w:t>
      </w:r>
      <w:r>
        <w:rPr>
          <w:color w:val="000000"/>
          <w:szCs w:val="22"/>
        </w:rPr>
        <w:t> and conducting general space surveillance </w:t>
      </w:r>
      <w:r>
        <w:rPr>
          <w:color w:val="000000"/>
          <w:szCs w:val="22"/>
          <w:u w:val="single"/>
          <w:shd w:val="clear" w:color="auto" w:fill="00FF00"/>
        </w:rPr>
        <w:t>as well as satellite tracking</w:t>
      </w:r>
      <w:r>
        <w:rPr>
          <w:color w:val="000000"/>
          <w:szCs w:val="22"/>
        </w:rPr>
        <w:t>. The unique aspect of the radars is their phased array antenna technology. Phased array antenna aiming, or beam steering, is done in millionths of a second by electronically controlling the timing, or phase, of the incoming and outgoing signals. </w:t>
      </w:r>
      <w:r>
        <w:rPr>
          <w:color w:val="000000"/>
          <w:szCs w:val="22"/>
          <w:u w:val="single"/>
          <w:shd w:val="clear" w:color="auto" w:fill="00FF00"/>
        </w:rPr>
        <w:t>Controlling the phase allows the beam to be rapidly projected in different directions,</w:t>
      </w:r>
      <w:r>
        <w:rPr>
          <w:color w:val="000000"/>
          <w:szCs w:val="22"/>
        </w:rPr>
        <w:t> </w:t>
      </w:r>
      <w:r>
        <w:rPr>
          <w:color w:val="000000"/>
          <w:szCs w:val="22"/>
          <w:u w:val="single"/>
          <w:shd w:val="clear" w:color="auto" w:fill="00FF00"/>
        </w:rPr>
        <w:t>allowing</w:t>
      </w:r>
      <w:r>
        <w:rPr>
          <w:color w:val="000000"/>
          <w:szCs w:val="22"/>
        </w:rPr>
        <w:t> </w:t>
      </w:r>
      <w:r>
        <w:rPr>
          <w:color w:val="000000"/>
          <w:szCs w:val="22"/>
          <w:u w:val="single"/>
          <w:shd w:val="clear" w:color="auto" w:fill="00FF00"/>
        </w:rPr>
        <w:t>tracking of multiple</w:t>
      </w:r>
      <w:r>
        <w:rPr>
          <w:color w:val="000000"/>
          <w:szCs w:val="22"/>
        </w:rPr>
        <w:t> </w:t>
      </w:r>
      <w:r>
        <w:rPr>
          <w:color w:val="000000"/>
          <w:szCs w:val="22"/>
          <w:u w:val="single"/>
          <w:shd w:val="clear" w:color="auto" w:fill="00FF00"/>
        </w:rPr>
        <w:t>targets</w:t>
      </w:r>
      <w:r>
        <w:rPr>
          <w:color w:val="000000"/>
          <w:szCs w:val="22"/>
        </w:rPr>
        <w:t> while maintaining the surveillance responsibility. </w:t>
      </w:r>
      <w:r>
        <w:rPr>
          <w:color w:val="000000"/>
          <w:szCs w:val="22"/>
          <w:u w:val="single"/>
        </w:rPr>
        <w:t>The</w:t>
      </w:r>
      <w:r>
        <w:rPr>
          <w:color w:val="000000"/>
          <w:szCs w:val="22"/>
        </w:rPr>
        <w:t> </w:t>
      </w:r>
      <w:r>
        <w:rPr>
          <w:color w:val="000000"/>
          <w:szCs w:val="22"/>
          <w:u w:val="single"/>
          <w:shd w:val="clear" w:color="auto" w:fill="00FF00"/>
        </w:rPr>
        <w:t>ground based early warning radar system helps U-S forces stand</w:t>
      </w:r>
      <w:r>
        <w:rPr>
          <w:color w:val="000000"/>
          <w:szCs w:val="22"/>
        </w:rPr>
        <w:t> </w:t>
      </w:r>
      <w:r>
        <w:rPr>
          <w:color w:val="000000"/>
          <w:szCs w:val="22"/>
          <w:u w:val="single"/>
          <w:shd w:val="clear" w:color="auto" w:fill="00FF00"/>
        </w:rPr>
        <w:t>ready to respond</w:t>
      </w:r>
      <w:r>
        <w:rPr>
          <w:color w:val="000000"/>
          <w:szCs w:val="22"/>
        </w:rPr>
        <w:t xml:space="preserve"> in a </w:t>
      </w:r>
      <w:proofErr w:type="spellStart"/>
      <w:r>
        <w:rPr>
          <w:color w:val="000000"/>
          <w:szCs w:val="22"/>
        </w:rPr>
        <w:t>moments</w:t>
      </w:r>
      <w:proofErr w:type="spellEnd"/>
      <w:r>
        <w:rPr>
          <w:color w:val="000000"/>
          <w:szCs w:val="22"/>
        </w:rPr>
        <w:t xml:space="preserve"> notice.</w:t>
      </w:r>
    </w:p>
    <w:p w14:paraId="1D09B5B4" w14:textId="77777777" w:rsidR="00FC7B75" w:rsidRDefault="00FC7B75" w:rsidP="00FC7B75">
      <w:pPr>
        <w:pStyle w:val="Heading4"/>
        <w:spacing w:before="30" w:line="235" w:lineRule="atLeast"/>
        <w:rPr>
          <w:rFonts w:cs="Calibri"/>
          <w:color w:val="000000"/>
        </w:rPr>
      </w:pPr>
      <w:r>
        <w:rPr>
          <w:rFonts w:cs="Calibri"/>
          <w:color w:val="000000"/>
        </w:rPr>
        <w:t>Kessler syndrome is far off – no impact to space debris</w:t>
      </w:r>
    </w:p>
    <w:p w14:paraId="188C6986" w14:textId="77777777" w:rsidR="00FC7B75" w:rsidRDefault="00FC7B75" w:rsidP="00FC7B75">
      <w:pPr>
        <w:spacing w:after="120" w:line="235" w:lineRule="atLeast"/>
        <w:rPr>
          <w:color w:val="000000"/>
          <w:szCs w:val="22"/>
        </w:rPr>
      </w:pPr>
      <w:r>
        <w:rPr>
          <w:color w:val="000000"/>
          <w:szCs w:val="22"/>
        </w:rPr>
        <w:t>Corrinne </w:t>
      </w:r>
      <w:r>
        <w:rPr>
          <w:b/>
          <w:bCs/>
          <w:color w:val="000000"/>
          <w:sz w:val="26"/>
          <w:szCs w:val="26"/>
        </w:rPr>
        <w:t>Burns 13</w:t>
      </w:r>
      <w:r>
        <w:rPr>
          <w:color w:val="000000"/>
          <w:szCs w:val="22"/>
        </w:rPr>
        <w:t xml:space="preserve">. Staff writer, citing NASA astrophysicist Donald Kessler. "Space junk apocalypse: just like </w:t>
      </w:r>
      <w:proofErr w:type="gramStart"/>
      <w:r>
        <w:rPr>
          <w:color w:val="000000"/>
          <w:szCs w:val="22"/>
        </w:rPr>
        <w:t>Gravity?,</w:t>
      </w:r>
      <w:proofErr w:type="gramEnd"/>
      <w:r>
        <w:rPr>
          <w:color w:val="000000"/>
          <w:szCs w:val="22"/>
        </w:rPr>
        <w:t>" 11-15-2013, The Guardian, https://www.theguardian.com/science/blog/2013/nov/15/space-junk-apocalypse-gravity.</w:t>
      </w:r>
    </w:p>
    <w:p w14:paraId="5DB8F6D2" w14:textId="77777777" w:rsidR="00FC7B75" w:rsidRDefault="00FC7B75" w:rsidP="00FC7B75">
      <w:pPr>
        <w:spacing w:line="235" w:lineRule="atLeast"/>
        <w:rPr>
          <w:color w:val="000000"/>
          <w:szCs w:val="22"/>
        </w:rPr>
      </w:pPr>
      <w:r>
        <w:rPr>
          <w:color w:val="000000"/>
          <w:szCs w:val="22"/>
        </w:rPr>
        <w:t xml:space="preserve">What </w:t>
      </w:r>
      <w:proofErr w:type="spellStart"/>
      <w:r>
        <w:rPr>
          <w:color w:val="000000"/>
          <w:szCs w:val="22"/>
        </w:rPr>
        <w:t>Cuarón</w:t>
      </w:r>
      <w:proofErr w:type="spellEnd"/>
      <w:r>
        <w:rPr>
          <w:color w:val="000000"/>
          <w:szCs w:val="22"/>
        </w:rPr>
        <w:t xml:space="preserve"> is showing us is a phenomenon called Kessler syndrome – a chain reaction of collisions between orbital technology. Under Kessler conditions, each collision generates a swarm of debris fragments, and each of those fragments then goes on to </w:t>
      </w:r>
      <w:r>
        <w:rPr>
          <w:color w:val="000000"/>
          <w:szCs w:val="22"/>
        </w:rPr>
        <w:lastRenderedPageBreak/>
        <w:t>trigger further collisions. In the hypothetical doomsday scenario, this runaway cascade continues until all satellites in an orbit have been destroyed. That would dramatically impact our way of life back on Earth – no mobile phones, no GPS, no accurate weather forecasting, no satellite broadcasting. It makes for a good movie sequence, but </w:t>
      </w:r>
      <w:r>
        <w:rPr>
          <w:color w:val="000000"/>
          <w:szCs w:val="22"/>
          <w:u w:val="single"/>
          <w:shd w:val="clear" w:color="auto" w:fill="00FF00"/>
        </w:rPr>
        <w:t>is</w:t>
      </w:r>
      <w:r>
        <w:rPr>
          <w:color w:val="000000"/>
          <w:szCs w:val="22"/>
        </w:rPr>
        <w:t> </w:t>
      </w:r>
      <w:r>
        <w:rPr>
          <w:b/>
          <w:bCs/>
          <w:color w:val="000000"/>
          <w:szCs w:val="22"/>
          <w:u w:val="single"/>
          <w:shd w:val="clear" w:color="auto" w:fill="00FF00"/>
        </w:rPr>
        <w:t>Kessler syndrome</w:t>
      </w:r>
      <w:r>
        <w:rPr>
          <w:color w:val="000000"/>
          <w:szCs w:val="22"/>
        </w:rPr>
        <w:t> </w:t>
      </w:r>
      <w:r>
        <w:rPr>
          <w:b/>
          <w:bCs/>
          <w:color w:val="000000"/>
          <w:szCs w:val="22"/>
          <w:u w:val="single"/>
          <w:shd w:val="clear" w:color="auto" w:fill="00FF00"/>
        </w:rPr>
        <w:t>a genuine threat?</w:t>
      </w:r>
      <w:r>
        <w:rPr>
          <w:color w:val="000000"/>
          <w:szCs w:val="22"/>
        </w:rPr>
        <w:t> </w:t>
      </w:r>
      <w:r>
        <w:rPr>
          <w:color w:val="000000"/>
          <w:szCs w:val="22"/>
          <w:u w:val="single"/>
          <w:shd w:val="clear" w:color="auto" w:fill="00FF00"/>
        </w:rPr>
        <w:t>I asked</w:t>
      </w:r>
      <w:r>
        <w:rPr>
          <w:color w:val="000000"/>
          <w:szCs w:val="22"/>
        </w:rPr>
        <w:t> </w:t>
      </w:r>
      <w:r>
        <w:rPr>
          <w:color w:val="000000"/>
          <w:szCs w:val="22"/>
          <w:u w:val="single"/>
          <w:shd w:val="clear" w:color="auto" w:fill="00FF00"/>
        </w:rPr>
        <w:t>Donald Kessler</w:t>
      </w:r>
      <w:r>
        <w:rPr>
          <w:color w:val="000000"/>
          <w:szCs w:val="22"/>
        </w:rPr>
        <w:t> </w:t>
      </w:r>
      <w:r>
        <w:rPr>
          <w:color w:val="000000"/>
          <w:szCs w:val="22"/>
          <w:u w:val="single"/>
          <w:shd w:val="clear" w:color="auto" w:fill="00FF00"/>
        </w:rPr>
        <w:t>himsel</w:t>
      </w:r>
      <w:r>
        <w:rPr>
          <w:color w:val="000000"/>
          <w:szCs w:val="22"/>
          <w:u w:val="single"/>
        </w:rPr>
        <w:t>f</w:t>
      </w:r>
      <w:r>
        <w:rPr>
          <w:color w:val="000000"/>
          <w:szCs w:val="22"/>
        </w:rPr>
        <w:t xml:space="preserve">. A former Nasa astrophysicist, it was Kessler who, in 1978, first proposed that a runaway cascade of collisions was a possibility. He'd been studying meteorite collisions and, out of personal curiosity, decided to apply his algorithm to satellites, too. "The results of those calculations surprised me – I didn't </w:t>
      </w:r>
      <w:proofErr w:type="spellStart"/>
      <w:r>
        <w:rPr>
          <w:color w:val="000000"/>
          <w:szCs w:val="22"/>
        </w:rPr>
        <w:t>realise</w:t>
      </w:r>
      <w:proofErr w:type="spellEnd"/>
      <w:r>
        <w:rPr>
          <w:color w:val="000000"/>
          <w:szCs w:val="22"/>
        </w:rPr>
        <w:t xml:space="preserve"> it could be that bad," he tells me over a crackly telephone line. (Through the wonder of satellite technology, he is speaking to me from the deck of a boat charting the waters of eastern Europe.) "</w:t>
      </w:r>
      <w:r>
        <w:rPr>
          <w:color w:val="000000"/>
          <w:szCs w:val="22"/>
          <w:u w:val="single"/>
        </w:rPr>
        <w:t>But it's building up as I expected. The cascade is happening right now</w:t>
      </w:r>
      <w:r>
        <w:rPr>
          <w:color w:val="000000"/>
          <w:szCs w:val="22"/>
        </w:rPr>
        <w:t xml:space="preserve"> – the </w:t>
      </w:r>
      <w:proofErr w:type="spellStart"/>
      <w:r>
        <w:rPr>
          <w:color w:val="000000"/>
          <w:szCs w:val="22"/>
        </w:rPr>
        <w:t>Kosmos-Iridum</w:t>
      </w:r>
      <w:proofErr w:type="spellEnd"/>
      <w:r>
        <w:rPr>
          <w:color w:val="000000"/>
          <w:szCs w:val="22"/>
        </w:rPr>
        <w:t xml:space="preserve"> collision was the start of the process. </w:t>
      </w:r>
      <w:r>
        <w:rPr>
          <w:color w:val="000000"/>
          <w:szCs w:val="22"/>
          <w:u w:val="single"/>
        </w:rPr>
        <w:t>It has already begun</w:t>
      </w:r>
      <w:r>
        <w:rPr>
          <w:color w:val="000000"/>
          <w:szCs w:val="22"/>
        </w:rPr>
        <w:t>." </w:t>
      </w:r>
      <w:r>
        <w:rPr>
          <w:color w:val="000000"/>
          <w:szCs w:val="22"/>
          <w:u w:val="single"/>
        </w:rPr>
        <w:t>Now?</w:t>
      </w:r>
      <w:r>
        <w:rPr>
          <w:color w:val="000000"/>
          <w:szCs w:val="22"/>
        </w:rPr>
        <w:t> </w:t>
      </w:r>
      <w:r>
        <w:rPr>
          <w:b/>
          <w:bCs/>
          <w:color w:val="000000"/>
          <w:szCs w:val="22"/>
          <w:u w:val="single"/>
          <w:shd w:val="clear" w:color="auto" w:fill="00FF00"/>
        </w:rPr>
        <w:t>Are we in trouble?</w:t>
      </w:r>
      <w:r>
        <w:rPr>
          <w:color w:val="000000"/>
          <w:szCs w:val="22"/>
        </w:rPr>
        <w:t> </w:t>
      </w:r>
      <w:r>
        <w:rPr>
          <w:b/>
          <w:bCs/>
          <w:color w:val="000000"/>
          <w:szCs w:val="22"/>
          <w:u w:val="single"/>
          <w:shd w:val="clear" w:color="auto" w:fill="00FF00"/>
        </w:rPr>
        <w:t>Not yet</w:t>
      </w:r>
      <w:r>
        <w:rPr>
          <w:b/>
          <w:bCs/>
          <w:color w:val="000000"/>
          <w:szCs w:val="22"/>
          <w:u w:val="single"/>
        </w:rPr>
        <w:t>.</w:t>
      </w:r>
      <w:r>
        <w:rPr>
          <w:color w:val="000000"/>
          <w:szCs w:val="22"/>
        </w:rPr>
        <w:t> </w:t>
      </w:r>
      <w:r>
        <w:rPr>
          <w:color w:val="000000"/>
          <w:szCs w:val="22"/>
          <w:u w:val="single"/>
          <w:shd w:val="clear" w:color="auto" w:fill="00FF00"/>
        </w:rPr>
        <w:t>Kessler syndrome</w:t>
      </w:r>
      <w:r>
        <w:rPr>
          <w:color w:val="000000"/>
          <w:szCs w:val="22"/>
        </w:rPr>
        <w:t> </w:t>
      </w:r>
      <w:r>
        <w:rPr>
          <w:b/>
          <w:bCs/>
          <w:color w:val="000000"/>
          <w:szCs w:val="22"/>
          <w:u w:val="single"/>
          <w:shd w:val="clear" w:color="auto" w:fill="00FF00"/>
        </w:rPr>
        <w:t>isn't an acute</w:t>
      </w:r>
      <w:r>
        <w:rPr>
          <w:color w:val="000000"/>
          <w:szCs w:val="22"/>
        </w:rPr>
        <w:t> </w:t>
      </w:r>
      <w:r>
        <w:rPr>
          <w:b/>
          <w:bCs/>
          <w:color w:val="000000"/>
          <w:szCs w:val="22"/>
          <w:u w:val="single"/>
          <w:shd w:val="clear" w:color="auto" w:fill="00FF00"/>
        </w:rPr>
        <w:t>phenomenon,</w:t>
      </w:r>
      <w:r>
        <w:rPr>
          <w:color w:val="000000"/>
          <w:szCs w:val="22"/>
        </w:rPr>
        <w:t> as depicted in the movie – </w:t>
      </w:r>
      <w:r>
        <w:rPr>
          <w:color w:val="000000"/>
          <w:szCs w:val="22"/>
          <w:u w:val="single"/>
          <w:shd w:val="clear" w:color="auto" w:fill="00FF00"/>
        </w:rPr>
        <w:t>it's a</w:t>
      </w:r>
      <w:r>
        <w:rPr>
          <w:color w:val="000000"/>
          <w:szCs w:val="22"/>
        </w:rPr>
        <w:t> </w:t>
      </w:r>
      <w:r>
        <w:rPr>
          <w:b/>
          <w:bCs/>
          <w:color w:val="000000"/>
          <w:szCs w:val="22"/>
          <w:u w:val="single"/>
          <w:shd w:val="clear" w:color="auto" w:fill="00FF00"/>
        </w:rPr>
        <w:t>slow</w:t>
      </w:r>
      <w:r>
        <w:rPr>
          <w:color w:val="000000"/>
          <w:szCs w:val="22"/>
          <w:u w:val="single"/>
        </w:rPr>
        <w:t>,</w:t>
      </w:r>
      <w:r>
        <w:rPr>
          <w:color w:val="000000"/>
          <w:szCs w:val="22"/>
        </w:rPr>
        <w:t> </w:t>
      </w:r>
      <w:r>
        <w:rPr>
          <w:b/>
          <w:bCs/>
          <w:color w:val="000000"/>
          <w:szCs w:val="22"/>
          <w:u w:val="single"/>
          <w:shd w:val="clear" w:color="auto" w:fill="00FF00"/>
        </w:rPr>
        <w:t>decades-long process</w:t>
      </w:r>
      <w:r>
        <w:rPr>
          <w:color w:val="000000"/>
          <w:szCs w:val="22"/>
          <w:u w:val="single"/>
        </w:rPr>
        <w:t>.</w:t>
      </w:r>
      <w:r>
        <w:rPr>
          <w:color w:val="000000"/>
          <w:szCs w:val="22"/>
        </w:rPr>
        <w:t> </w:t>
      </w:r>
      <w:r>
        <w:rPr>
          <w:color w:val="000000"/>
          <w:szCs w:val="22"/>
          <w:u w:val="single"/>
          <w:shd w:val="clear" w:color="auto" w:fill="00FF00"/>
        </w:rPr>
        <w:t>"It'll happen</w:t>
      </w:r>
      <w:r>
        <w:rPr>
          <w:color w:val="000000"/>
          <w:szCs w:val="22"/>
        </w:rPr>
        <w:t> </w:t>
      </w:r>
      <w:r>
        <w:rPr>
          <w:color w:val="000000"/>
          <w:szCs w:val="22"/>
          <w:u w:val="single"/>
          <w:shd w:val="clear" w:color="auto" w:fill="00FF00"/>
        </w:rPr>
        <w:t>throughout the</w:t>
      </w:r>
      <w:r>
        <w:rPr>
          <w:color w:val="000000"/>
          <w:szCs w:val="22"/>
        </w:rPr>
        <w:t> </w:t>
      </w:r>
      <w:r>
        <w:rPr>
          <w:b/>
          <w:bCs/>
          <w:color w:val="000000"/>
          <w:szCs w:val="22"/>
          <w:u w:val="single"/>
          <w:shd w:val="clear" w:color="auto" w:fill="00FF00"/>
        </w:rPr>
        <w:t>next 100 years</w:t>
      </w:r>
      <w:r>
        <w:rPr>
          <w:color w:val="000000"/>
          <w:szCs w:val="22"/>
        </w:rPr>
        <w:t> </w:t>
      </w:r>
      <w:r>
        <w:rPr>
          <w:color w:val="000000"/>
          <w:szCs w:val="22"/>
          <w:u w:val="single"/>
          <w:shd w:val="clear" w:color="auto" w:fill="00FF00"/>
        </w:rPr>
        <w:t>–</w:t>
      </w:r>
      <w:r>
        <w:rPr>
          <w:color w:val="000000"/>
          <w:szCs w:val="22"/>
        </w:rPr>
        <w:t> </w:t>
      </w:r>
      <w:r>
        <w:rPr>
          <w:b/>
          <w:bCs/>
          <w:color w:val="000000"/>
          <w:szCs w:val="22"/>
          <w:u w:val="single"/>
          <w:shd w:val="clear" w:color="auto" w:fill="00FF00"/>
        </w:rPr>
        <w:t>we have time to deal with it,"</w:t>
      </w:r>
      <w:r>
        <w:rPr>
          <w:color w:val="000000"/>
          <w:szCs w:val="22"/>
        </w:rPr>
        <w:t> </w:t>
      </w:r>
      <w:r>
        <w:rPr>
          <w:color w:val="000000"/>
          <w:szCs w:val="22"/>
          <w:u w:val="single"/>
        </w:rPr>
        <w:t>Kessler says.</w:t>
      </w:r>
      <w:r>
        <w:rPr>
          <w:color w:val="000000"/>
          <w:szCs w:val="22"/>
        </w:rPr>
        <w:t xml:space="preserve"> "The time between collisions will become shorter – it's around 10 years </w:t>
      </w:r>
      <w:proofErr w:type="gramStart"/>
      <w:r>
        <w:rPr>
          <w:color w:val="000000"/>
          <w:szCs w:val="22"/>
        </w:rPr>
        <w:t>at the moment</w:t>
      </w:r>
      <w:proofErr w:type="gramEnd"/>
      <w:r>
        <w:rPr>
          <w:color w:val="000000"/>
          <w:szCs w:val="22"/>
        </w:rPr>
        <w:t xml:space="preserve">. In 20 </w:t>
      </w:r>
      <w:proofErr w:type="gramStart"/>
      <w:r>
        <w:rPr>
          <w:color w:val="000000"/>
          <w:szCs w:val="22"/>
        </w:rPr>
        <w:t>years'</w:t>
      </w:r>
      <w:proofErr w:type="gramEnd"/>
      <w:r>
        <w:rPr>
          <w:color w:val="000000"/>
          <w:szCs w:val="22"/>
        </w:rPr>
        <w:t xml:space="preserve"> time, the time between collisions could be reduced to five years." </w:t>
      </w:r>
      <w:r>
        <w:rPr>
          <w:color w:val="000000"/>
          <w:szCs w:val="22"/>
          <w:u w:val="single"/>
        </w:rPr>
        <w:t>Fortunately</w:t>
      </w:r>
      <w:r>
        <w:rPr>
          <w:color w:val="000000"/>
          <w:szCs w:val="22"/>
        </w:rPr>
        <w:t>, </w:t>
      </w:r>
      <w:r>
        <w:rPr>
          <w:color w:val="000000"/>
          <w:szCs w:val="22"/>
          <w:u w:val="single"/>
          <w:shd w:val="clear" w:color="auto" w:fill="00FF00"/>
        </w:rPr>
        <w:t>comm</w:t>
      </w:r>
      <w:r>
        <w:rPr>
          <w:color w:val="000000"/>
          <w:szCs w:val="22"/>
          <w:u w:val="single"/>
        </w:rPr>
        <w:t>unications</w:t>
      </w:r>
      <w:r>
        <w:rPr>
          <w:color w:val="000000"/>
          <w:szCs w:val="22"/>
        </w:rPr>
        <w:t> </w:t>
      </w:r>
      <w:r>
        <w:rPr>
          <w:color w:val="000000"/>
          <w:szCs w:val="22"/>
          <w:u w:val="single"/>
          <w:shd w:val="clear" w:color="auto" w:fill="00FF00"/>
        </w:rPr>
        <w:t>satellites are</w:t>
      </w:r>
      <w:r>
        <w:rPr>
          <w:color w:val="000000"/>
          <w:szCs w:val="22"/>
          <w:u w:val="single"/>
        </w:rPr>
        <w:t>, in the main,</w:t>
      </w:r>
      <w:r>
        <w:rPr>
          <w:color w:val="000000"/>
          <w:szCs w:val="22"/>
        </w:rPr>
        <w:t> </w:t>
      </w:r>
      <w:r>
        <w:rPr>
          <w:color w:val="000000"/>
          <w:szCs w:val="22"/>
          <w:u w:val="single"/>
          <w:shd w:val="clear" w:color="auto" w:fill="00FF00"/>
        </w:rPr>
        <w:t>situated</w:t>
      </w:r>
      <w:r>
        <w:rPr>
          <w:color w:val="000000"/>
          <w:szCs w:val="22"/>
        </w:rPr>
        <w:t> </w:t>
      </w:r>
      <w:r>
        <w:rPr>
          <w:color w:val="000000"/>
          <w:szCs w:val="22"/>
          <w:u w:val="single"/>
        </w:rPr>
        <w:t>high up</w:t>
      </w:r>
      <w:r>
        <w:rPr>
          <w:color w:val="000000"/>
          <w:szCs w:val="22"/>
        </w:rPr>
        <w:t> </w:t>
      </w:r>
      <w:r>
        <w:rPr>
          <w:color w:val="000000"/>
          <w:szCs w:val="22"/>
          <w:u w:val="single"/>
          <w:shd w:val="clear" w:color="auto" w:fill="00FF00"/>
        </w:rPr>
        <w:t>in</w:t>
      </w:r>
      <w:r>
        <w:rPr>
          <w:color w:val="000000"/>
          <w:szCs w:val="22"/>
        </w:rPr>
        <w:t> </w:t>
      </w:r>
      <w:r>
        <w:rPr>
          <w:color w:val="000000"/>
          <w:szCs w:val="22"/>
          <w:u w:val="single"/>
          <w:shd w:val="clear" w:color="auto" w:fill="00FF00"/>
        </w:rPr>
        <w:t>geosynchronous orbit</w:t>
      </w:r>
      <w:r>
        <w:rPr>
          <w:color w:val="000000"/>
          <w:szCs w:val="22"/>
        </w:rPr>
        <w:t> (</w:t>
      </w:r>
      <w:r>
        <w:rPr>
          <w:color w:val="000000"/>
          <w:szCs w:val="22"/>
          <w:u w:val="single"/>
        </w:rPr>
        <w:t>GEO</w:t>
      </w:r>
      <w:r>
        <w:rPr>
          <w:color w:val="000000"/>
          <w:szCs w:val="22"/>
        </w:rPr>
        <w:t>), </w:t>
      </w:r>
      <w:r>
        <w:rPr>
          <w:color w:val="000000"/>
          <w:szCs w:val="22"/>
          <w:u w:val="single"/>
          <w:shd w:val="clear" w:color="auto" w:fill="00FF00"/>
        </w:rPr>
        <w:t>whereas the risk of collisions lies</w:t>
      </w:r>
      <w:r>
        <w:rPr>
          <w:color w:val="000000"/>
          <w:szCs w:val="22"/>
        </w:rPr>
        <w:t> </w:t>
      </w:r>
      <w:r>
        <w:rPr>
          <w:color w:val="000000"/>
          <w:szCs w:val="22"/>
          <w:u w:val="single"/>
        </w:rPr>
        <w:t>mainly</w:t>
      </w:r>
      <w:r>
        <w:rPr>
          <w:color w:val="000000"/>
          <w:szCs w:val="22"/>
        </w:rPr>
        <w:t> </w:t>
      </w:r>
      <w:r>
        <w:rPr>
          <w:color w:val="000000"/>
          <w:szCs w:val="22"/>
          <w:u w:val="single"/>
          <w:shd w:val="clear" w:color="auto" w:fill="00FF00"/>
        </w:rPr>
        <w:t>in the much lower</w:t>
      </w:r>
      <w:r>
        <w:rPr>
          <w:color w:val="000000"/>
          <w:szCs w:val="22"/>
          <w:u w:val="single"/>
        </w:rPr>
        <w:t>, and more crowded</w:t>
      </w:r>
      <w:r>
        <w:rPr>
          <w:color w:val="000000"/>
          <w:szCs w:val="22"/>
        </w:rPr>
        <w:t>, </w:t>
      </w:r>
      <w:r>
        <w:rPr>
          <w:color w:val="000000"/>
          <w:szCs w:val="22"/>
          <w:u w:val="single"/>
        </w:rPr>
        <w:t>low Earth orbit</w:t>
      </w:r>
      <w:r>
        <w:rPr>
          <w:color w:val="000000"/>
          <w:szCs w:val="22"/>
        </w:rPr>
        <w:t> (</w:t>
      </w:r>
      <w:r>
        <w:rPr>
          <w:color w:val="000000"/>
          <w:szCs w:val="22"/>
          <w:u w:val="single"/>
          <w:shd w:val="clear" w:color="auto" w:fill="00FF00"/>
        </w:rPr>
        <w:t>LEO</w:t>
      </w:r>
      <w:r>
        <w:rPr>
          <w:color w:val="000000"/>
          <w:szCs w:val="22"/>
        </w:rPr>
        <w:t>).</w:t>
      </w:r>
    </w:p>
    <w:p w14:paraId="1BE1B886" w14:textId="77777777" w:rsidR="00FC7B75" w:rsidRDefault="00FC7B75" w:rsidP="00FC7B75">
      <w:pPr>
        <w:pStyle w:val="Heading4"/>
        <w:spacing w:before="30" w:line="235" w:lineRule="atLeast"/>
        <w:rPr>
          <w:rFonts w:cs="Calibri"/>
          <w:color w:val="000000"/>
        </w:rPr>
      </w:pPr>
      <w:r>
        <w:rPr>
          <w:rFonts w:cs="Calibri"/>
          <w:color w:val="000000"/>
        </w:rPr>
        <w:t>No debris impact</w:t>
      </w:r>
    </w:p>
    <w:p w14:paraId="3D70A52D" w14:textId="77777777" w:rsidR="00FC7B75" w:rsidRDefault="00FC7B75" w:rsidP="00FC7B75">
      <w:pPr>
        <w:spacing w:after="120" w:line="235" w:lineRule="atLeast"/>
        <w:rPr>
          <w:color w:val="000000"/>
          <w:szCs w:val="22"/>
        </w:rPr>
      </w:pPr>
      <w:r>
        <w:rPr>
          <w:b/>
          <w:bCs/>
          <w:color w:val="000000"/>
          <w:sz w:val="26"/>
          <w:szCs w:val="26"/>
        </w:rPr>
        <w:t>Bradley &amp; Wein ‘9</w:t>
      </w:r>
      <w:r>
        <w:rPr>
          <w:color w:val="000000"/>
          <w:szCs w:val="22"/>
        </w:rPr>
        <w:t> (Andrew; Institute for Computational and Mathematical Engineering, Stanford University, Stanford; Lawrence; Graduate School of Business, Stanford University, Stanford; Space debris: Assessing risk and responsibility; Advances in Space Research Volume 43, Issue 9, 1 May 2009, Pages 1372-1390; accessed 10/5/19; MSCOTT)</w:t>
      </w:r>
    </w:p>
    <w:p w14:paraId="257D878A" w14:textId="73C3F1E3" w:rsidR="00FC7B75" w:rsidRDefault="00FC7B75" w:rsidP="00FC7B75">
      <w:pPr>
        <w:spacing w:line="235" w:lineRule="atLeast"/>
        <w:rPr>
          <w:b/>
          <w:bCs/>
          <w:color w:val="000000"/>
          <w:szCs w:val="22"/>
          <w:u w:val="single"/>
          <w:shd w:val="clear" w:color="auto" w:fill="00FF00"/>
        </w:rPr>
      </w:pPr>
      <w:r>
        <w:rPr>
          <w:color w:val="000000"/>
          <w:szCs w:val="22"/>
        </w:rPr>
        <w:t>More importantly, while our numerical results mimic earlier results (</w:t>
      </w:r>
      <w:proofErr w:type="spellStart"/>
      <w:r>
        <w:rPr>
          <w:color w:val="000000"/>
          <w:szCs w:val="22"/>
        </w:rPr>
        <w:t>Liou</w:t>
      </w:r>
      <w:proofErr w:type="spellEnd"/>
      <w:r>
        <w:rPr>
          <w:color w:val="000000"/>
          <w:szCs w:val="22"/>
        </w:rPr>
        <w:t xml:space="preserve"> and Johnson, 2005, Walker and Martin, 2004) that stressed the importance of </w:t>
      </w:r>
      <w:proofErr w:type="spellStart"/>
      <w:r>
        <w:rPr>
          <w:color w:val="000000"/>
          <w:szCs w:val="22"/>
        </w:rPr>
        <w:t>postmission</w:t>
      </w:r>
      <w:proofErr w:type="spellEnd"/>
      <w:r>
        <w:rPr>
          <w:color w:val="000000"/>
          <w:szCs w:val="22"/>
        </w:rPr>
        <w:t xml:space="preserve"> deorbiting, </w:t>
      </w:r>
      <w:r>
        <w:rPr>
          <w:color w:val="000000"/>
          <w:szCs w:val="22"/>
          <w:u w:val="single"/>
          <w:shd w:val="clear" w:color="auto" w:fill="00FF00"/>
        </w:rPr>
        <w:t>we</w:t>
      </w:r>
      <w:r>
        <w:rPr>
          <w:color w:val="000000"/>
          <w:szCs w:val="22"/>
        </w:rPr>
        <w:t> </w:t>
      </w:r>
      <w:r>
        <w:rPr>
          <w:b/>
          <w:bCs/>
          <w:color w:val="000000"/>
          <w:szCs w:val="22"/>
          <w:u w:val="single"/>
          <w:shd w:val="clear" w:color="auto" w:fill="00FF00"/>
        </w:rPr>
        <w:t>do not</w:t>
      </w:r>
      <w:r>
        <w:rPr>
          <w:color w:val="000000"/>
          <w:szCs w:val="22"/>
        </w:rPr>
        <w:t> </w:t>
      </w:r>
      <w:r>
        <w:rPr>
          <w:color w:val="000000"/>
          <w:szCs w:val="22"/>
          <w:u w:val="single"/>
        </w:rPr>
        <w:t>necessarily</w:t>
      </w:r>
      <w:r>
        <w:rPr>
          <w:color w:val="000000"/>
          <w:szCs w:val="22"/>
        </w:rPr>
        <w:t> </w:t>
      </w:r>
      <w:r>
        <w:rPr>
          <w:b/>
          <w:bCs/>
          <w:color w:val="000000"/>
          <w:szCs w:val="22"/>
          <w:u w:val="single"/>
          <w:shd w:val="clear" w:color="auto" w:fill="00FF00"/>
        </w:rPr>
        <w:t>agree</w:t>
      </w:r>
      <w:r>
        <w:rPr>
          <w:color w:val="000000"/>
          <w:szCs w:val="22"/>
        </w:rPr>
        <w:t> </w:t>
      </w:r>
      <w:r>
        <w:rPr>
          <w:b/>
          <w:bCs/>
          <w:color w:val="000000"/>
          <w:szCs w:val="22"/>
          <w:u w:val="single"/>
        </w:rPr>
        <w:t>with the claim</w:t>
      </w:r>
      <w:r>
        <w:rPr>
          <w:color w:val="000000"/>
          <w:szCs w:val="22"/>
        </w:rPr>
        <w:t> </w:t>
      </w:r>
      <w:r>
        <w:rPr>
          <w:b/>
          <w:bCs/>
          <w:color w:val="000000"/>
          <w:szCs w:val="22"/>
          <w:u w:val="single"/>
          <w:shd w:val="clear" w:color="auto" w:fill="00FF00"/>
        </w:rPr>
        <w:t>that the only way to prevent future problems is to remove existing large</w:t>
      </w:r>
      <w:r>
        <w:rPr>
          <w:color w:val="000000"/>
          <w:szCs w:val="22"/>
        </w:rPr>
        <w:t> </w:t>
      </w:r>
      <w:proofErr w:type="spellStart"/>
      <w:r>
        <w:rPr>
          <w:b/>
          <w:bCs/>
          <w:color w:val="000000"/>
          <w:szCs w:val="22"/>
          <w:u w:val="single"/>
          <w:shd w:val="clear" w:color="auto" w:fill="00FF00"/>
        </w:rPr>
        <w:t>intacts</w:t>
      </w:r>
      <w:proofErr w:type="spellEnd"/>
      <w:r>
        <w:rPr>
          <w:color w:val="000000"/>
          <w:szCs w:val="22"/>
        </w:rPr>
        <w:t> </w:t>
      </w:r>
      <w:r>
        <w:rPr>
          <w:b/>
          <w:bCs/>
          <w:color w:val="000000"/>
          <w:szCs w:val="22"/>
          <w:u w:val="single"/>
          <w:shd w:val="clear" w:color="auto" w:fill="00FF00"/>
        </w:rPr>
        <w:t>from space</w:t>
      </w:r>
      <w:r>
        <w:rPr>
          <w:color w:val="000000"/>
          <w:szCs w:val="22"/>
        </w:rPr>
        <w:t> (</w:t>
      </w:r>
      <w:proofErr w:type="spellStart"/>
      <w:r>
        <w:rPr>
          <w:color w:val="000000"/>
          <w:szCs w:val="22"/>
        </w:rPr>
        <w:t>Liou</w:t>
      </w:r>
      <w:proofErr w:type="spellEnd"/>
      <w:r>
        <w:rPr>
          <w:color w:val="000000"/>
          <w:szCs w:val="22"/>
        </w:rPr>
        <w:t xml:space="preserve"> and Johnson, 2006, </w:t>
      </w:r>
      <w:proofErr w:type="spellStart"/>
      <w:r>
        <w:rPr>
          <w:color w:val="000000"/>
          <w:szCs w:val="22"/>
        </w:rPr>
        <w:t>Liou</w:t>
      </w:r>
      <w:proofErr w:type="spellEnd"/>
      <w:r>
        <w:rPr>
          <w:color w:val="000000"/>
          <w:szCs w:val="22"/>
        </w:rPr>
        <w:t xml:space="preserve"> and Johnson, 2008). </w:t>
      </w:r>
      <w:r>
        <w:rPr>
          <w:color w:val="000000"/>
          <w:szCs w:val="22"/>
          <w:u w:val="single"/>
        </w:rPr>
        <w:t>The divergence between our views and those in</w:t>
      </w:r>
      <w:r>
        <w:rPr>
          <w:color w:val="000000"/>
          <w:szCs w:val="22"/>
        </w:rPr>
        <w:t> </w:t>
      </w:r>
      <w:proofErr w:type="spellStart"/>
      <w:r>
        <w:rPr>
          <w:color w:val="000000"/>
          <w:szCs w:val="22"/>
          <w:u w:val="single"/>
        </w:rPr>
        <w:t>Liou</w:t>
      </w:r>
      <w:proofErr w:type="spellEnd"/>
      <w:r>
        <w:rPr>
          <w:color w:val="000000"/>
          <w:szCs w:val="22"/>
        </w:rPr>
        <w:t> </w:t>
      </w:r>
      <w:r>
        <w:rPr>
          <w:color w:val="000000"/>
          <w:szCs w:val="22"/>
          <w:u w:val="single"/>
        </w:rPr>
        <w:t>and Johnson, 2006,</w:t>
      </w:r>
      <w:r>
        <w:rPr>
          <w:color w:val="000000"/>
          <w:szCs w:val="22"/>
        </w:rPr>
        <w:t> </w:t>
      </w:r>
      <w:proofErr w:type="spellStart"/>
      <w:r>
        <w:rPr>
          <w:color w:val="000000"/>
          <w:szCs w:val="22"/>
          <w:u w:val="single"/>
        </w:rPr>
        <w:t>Liou</w:t>
      </w:r>
      <w:proofErr w:type="spellEnd"/>
      <w:r>
        <w:rPr>
          <w:color w:val="000000"/>
          <w:szCs w:val="22"/>
        </w:rPr>
        <w:t> </w:t>
      </w:r>
      <w:r>
        <w:rPr>
          <w:color w:val="000000"/>
          <w:szCs w:val="22"/>
          <w:u w:val="single"/>
        </w:rPr>
        <w:t>and Johnson, 2008 is perhaps due to the different performance metrics used</w:t>
      </w:r>
      <w:r>
        <w:rPr>
          <w:color w:val="000000"/>
          <w:szCs w:val="22"/>
        </w:rPr>
        <w:t xml:space="preserve">. The root causes for alarm in </w:t>
      </w:r>
      <w:proofErr w:type="spellStart"/>
      <w:r>
        <w:rPr>
          <w:color w:val="000000"/>
          <w:szCs w:val="22"/>
        </w:rPr>
        <w:t>Liou</w:t>
      </w:r>
      <w:proofErr w:type="spellEnd"/>
      <w:r>
        <w:rPr>
          <w:color w:val="000000"/>
          <w:szCs w:val="22"/>
        </w:rPr>
        <w:t xml:space="preserve"> and Johnson, 2006, </w:t>
      </w:r>
      <w:proofErr w:type="spellStart"/>
      <w:r>
        <w:rPr>
          <w:color w:val="000000"/>
          <w:szCs w:val="22"/>
        </w:rPr>
        <w:t>Liou</w:t>
      </w:r>
      <w:proofErr w:type="spellEnd"/>
      <w:r>
        <w:rPr>
          <w:color w:val="000000"/>
          <w:szCs w:val="22"/>
        </w:rPr>
        <w:t xml:space="preserve"> and Johnson, 2008 appear to be the growth rate of fragments and the small increase in the rate of catastrophic collisions over the next 200 years (</w:t>
      </w:r>
      <w:proofErr w:type="spellStart"/>
      <w:r>
        <w:rPr>
          <w:color w:val="000000"/>
          <w:szCs w:val="22"/>
        </w:rPr>
        <w:t>Liou</w:t>
      </w:r>
      <w:proofErr w:type="spellEnd"/>
      <w:r>
        <w:rPr>
          <w:color w:val="000000"/>
          <w:szCs w:val="22"/>
        </w:rPr>
        <w:t xml:space="preserve"> and Johnson, 2008, Fig. 2). </w:t>
      </w:r>
      <w:r>
        <w:rPr>
          <w:color w:val="000000"/>
          <w:szCs w:val="22"/>
          <w:u w:val="single"/>
        </w:rPr>
        <w:t>However,</w:t>
      </w:r>
      <w:r>
        <w:rPr>
          <w:color w:val="000000"/>
          <w:szCs w:val="22"/>
        </w:rPr>
        <w:t> </w:t>
      </w:r>
      <w:r>
        <w:rPr>
          <w:color w:val="000000"/>
          <w:szCs w:val="22"/>
          <w:u w:val="single"/>
          <w:shd w:val="clear" w:color="auto" w:fill="00FF00"/>
        </w:rPr>
        <w:t>the</w:t>
      </w:r>
      <w:r>
        <w:rPr>
          <w:color w:val="000000"/>
          <w:szCs w:val="22"/>
        </w:rPr>
        <w:t> </w:t>
      </w:r>
      <w:r>
        <w:rPr>
          <w:b/>
          <w:bCs/>
          <w:color w:val="000000"/>
          <w:szCs w:val="22"/>
          <w:u w:val="single"/>
          <w:shd w:val="clear" w:color="auto" w:fill="00FF00"/>
        </w:rPr>
        <w:t>great majority of catastrophic collisions in the SOI do not involve operational</w:t>
      </w:r>
      <w:r>
        <w:rPr>
          <w:color w:val="000000"/>
          <w:szCs w:val="22"/>
        </w:rPr>
        <w:t> </w:t>
      </w:r>
      <w:proofErr w:type="gramStart"/>
      <w:r>
        <w:rPr>
          <w:b/>
          <w:bCs/>
          <w:color w:val="000000"/>
          <w:szCs w:val="22"/>
          <w:u w:val="single"/>
          <w:shd w:val="clear" w:color="auto" w:fill="00FF00"/>
        </w:rPr>
        <w:t>spacecraft</w:t>
      </w:r>
      <w:r>
        <w:rPr>
          <w:color w:val="000000"/>
          <w:szCs w:val="22"/>
        </w:rPr>
        <w:t>, </w:t>
      </w:r>
      <w:r>
        <w:rPr>
          <w:color w:val="000000"/>
          <w:szCs w:val="22"/>
          <w:u w:val="single"/>
        </w:rPr>
        <w:t>and</w:t>
      </w:r>
      <w:proofErr w:type="gramEnd"/>
      <w:r>
        <w:rPr>
          <w:color w:val="000000"/>
          <w:szCs w:val="22"/>
        </w:rPr>
        <w:t> </w:t>
      </w:r>
      <w:r>
        <w:rPr>
          <w:color w:val="000000"/>
          <w:szCs w:val="22"/>
          <w:u w:val="single"/>
        </w:rPr>
        <w:t>are hazardous only in the sense that the fragments generated from such a collision could subsequently damage or destroy operational spacecraft. Therefore, we introduced the notion of the lifetime risk of an operational spacecraft as the primary performance metric</w:t>
      </w:r>
      <w:r>
        <w:rPr>
          <w:color w:val="000000"/>
          <w:szCs w:val="22"/>
        </w:rPr>
        <w:t>. </w:t>
      </w:r>
      <w:r>
        <w:rPr>
          <w:color w:val="000000"/>
          <w:szCs w:val="22"/>
          <w:u w:val="single"/>
        </w:rPr>
        <w:t>Our model predicts that</w:t>
      </w:r>
      <w:r>
        <w:rPr>
          <w:color w:val="000000"/>
          <w:szCs w:val="22"/>
        </w:rPr>
        <w:t> </w:t>
      </w:r>
      <w:r>
        <w:rPr>
          <w:color w:val="000000"/>
          <w:szCs w:val="22"/>
          <w:u w:val="single"/>
          <w:shd w:val="clear" w:color="auto" w:fill="00FF00"/>
        </w:rPr>
        <w:t>the</w:t>
      </w:r>
      <w:r>
        <w:rPr>
          <w:color w:val="000000"/>
          <w:szCs w:val="22"/>
        </w:rPr>
        <w:t> </w:t>
      </w:r>
      <w:r>
        <w:rPr>
          <w:b/>
          <w:bCs/>
          <w:color w:val="000000"/>
          <w:szCs w:val="22"/>
          <w:u w:val="single"/>
          <w:shd w:val="clear" w:color="auto" w:fill="00FF00"/>
        </w:rPr>
        <w:t>lifetime risk is [less than .05%] over the next two centuries, and always stays [less than .1</w:t>
      </w:r>
    </w:p>
    <w:p w14:paraId="3F237412" w14:textId="4E28B1E0" w:rsidR="003C1831" w:rsidRDefault="003C1831" w:rsidP="00FC7B75">
      <w:pPr>
        <w:spacing w:line="235" w:lineRule="atLeast"/>
        <w:rPr>
          <w:b/>
          <w:bCs/>
          <w:color w:val="000000"/>
          <w:szCs w:val="22"/>
          <w:u w:val="single"/>
          <w:shd w:val="clear" w:color="auto" w:fill="00FF00"/>
        </w:rPr>
      </w:pPr>
    </w:p>
    <w:p w14:paraId="0A3CC854" w14:textId="58DDEBD9" w:rsidR="003C1831" w:rsidRDefault="003C1831" w:rsidP="00FC7B75">
      <w:pPr>
        <w:spacing w:line="235" w:lineRule="atLeast"/>
        <w:rPr>
          <w:b/>
          <w:bCs/>
          <w:color w:val="000000"/>
          <w:szCs w:val="22"/>
          <w:u w:val="single"/>
          <w:shd w:val="clear" w:color="auto" w:fill="00FF00"/>
        </w:rPr>
      </w:pPr>
    </w:p>
    <w:p w14:paraId="54ADB98D" w14:textId="77777777" w:rsidR="003C1831" w:rsidRDefault="003C1831" w:rsidP="00FC7B75">
      <w:pPr>
        <w:spacing w:line="235" w:lineRule="atLeast"/>
        <w:rPr>
          <w:color w:val="000000"/>
          <w:szCs w:val="22"/>
        </w:rPr>
      </w:pPr>
    </w:p>
    <w:p w14:paraId="2ECF8514" w14:textId="05E41041" w:rsidR="00FC7B75" w:rsidRPr="00144227" w:rsidRDefault="00FC7B75" w:rsidP="00FC7B75">
      <w:pPr>
        <w:spacing w:line="235" w:lineRule="atLeast"/>
        <w:rPr>
          <w:b/>
          <w:bCs/>
          <w:color w:val="000000"/>
          <w:szCs w:val="22"/>
          <w:u w:val="single"/>
          <w:shd w:val="clear" w:color="auto" w:fill="00FF00"/>
        </w:rPr>
      </w:pPr>
      <w:r>
        <w:rPr>
          <w:b/>
          <w:bCs/>
          <w:color w:val="000000"/>
          <w:szCs w:val="22"/>
          <w:u w:val="single"/>
          <w:shd w:val="clear" w:color="auto" w:fill="00FF00"/>
        </w:rPr>
        <w:t>%]</w:t>
      </w:r>
      <w:r>
        <w:rPr>
          <w:color w:val="000000"/>
          <w:szCs w:val="22"/>
        </w:rPr>
        <w:t> </w:t>
      </w:r>
      <w:r>
        <w:rPr>
          <w:color w:val="000000"/>
          <w:szCs w:val="22"/>
          <w:shd w:val="clear" w:color="auto" w:fill="00FF00"/>
        </w:rPr>
        <w:t>i</w:t>
      </w:r>
      <w:r>
        <w:rPr>
          <w:color w:val="000000"/>
          <w:szCs w:val="22"/>
          <w:u w:val="single"/>
          <w:shd w:val="clear" w:color="auto" w:fill="00FF00"/>
        </w:rPr>
        <w:t>f ther</w:t>
      </w:r>
      <w:r>
        <w:rPr>
          <w:color w:val="000000"/>
          <w:szCs w:val="22"/>
          <w:u w:val="single"/>
        </w:rPr>
        <w:t>e is very high (&gt;98%) spacecraft deorbiting compliance.</w:t>
      </w:r>
      <w:r>
        <w:rPr>
          <w:color w:val="000000"/>
          <w:szCs w:val="22"/>
        </w:rPr>
        <w:t> </w:t>
      </w:r>
      <w:r>
        <w:rPr>
          <w:color w:val="000000"/>
          <w:szCs w:val="22"/>
          <w:u w:val="single"/>
          <w:shd w:val="clear" w:color="auto" w:fill="00FF00"/>
        </w:rPr>
        <w:t>These</w:t>
      </w:r>
      <w:r>
        <w:rPr>
          <w:color w:val="000000"/>
          <w:szCs w:val="22"/>
        </w:rPr>
        <w:t> </w:t>
      </w:r>
      <w:r>
        <w:rPr>
          <w:b/>
          <w:bCs/>
          <w:color w:val="000000"/>
          <w:szCs w:val="22"/>
          <w:u w:val="single"/>
          <w:shd w:val="clear" w:color="auto" w:fill="00FF00"/>
        </w:rPr>
        <w:t>risks appear to be low</w:t>
      </w:r>
      <w:r>
        <w:rPr>
          <w:color w:val="000000"/>
          <w:szCs w:val="22"/>
        </w:rPr>
        <w:t> </w:t>
      </w:r>
      <w:r>
        <w:rPr>
          <w:color w:val="000000"/>
          <w:szCs w:val="22"/>
          <w:u w:val="single"/>
        </w:rPr>
        <w:t xml:space="preserve">relative to the immense cost and considerable technological uncertainty </w:t>
      </w:r>
      <w:r>
        <w:rPr>
          <w:color w:val="000000"/>
          <w:szCs w:val="22"/>
          <w:u w:val="single"/>
        </w:rPr>
        <w:lastRenderedPageBreak/>
        <w:t>involved in removing large objects from space,</w:t>
      </w:r>
      <w:r>
        <w:rPr>
          <w:color w:val="000000"/>
          <w:szCs w:val="22"/>
        </w:rPr>
        <w:t> </w:t>
      </w:r>
      <w:r>
        <w:rPr>
          <w:color w:val="000000"/>
          <w:szCs w:val="22"/>
          <w:u w:val="single"/>
          <w:shd w:val="clear" w:color="auto" w:fill="00FF00"/>
        </w:rPr>
        <w:t>are</w:t>
      </w:r>
      <w:r>
        <w:rPr>
          <w:color w:val="000000"/>
          <w:szCs w:val="22"/>
        </w:rPr>
        <w:t> </w:t>
      </w:r>
      <w:r>
        <w:rPr>
          <w:b/>
          <w:bCs/>
          <w:color w:val="000000"/>
          <w:szCs w:val="22"/>
          <w:u w:val="single"/>
          <w:shd w:val="clear" w:color="auto" w:fill="00FF00"/>
        </w:rPr>
        <w:t>dwarfed</w:t>
      </w:r>
      <w:r>
        <w:rPr>
          <w:color w:val="000000"/>
          <w:szCs w:val="22"/>
        </w:rPr>
        <w:t> </w:t>
      </w:r>
      <w:r>
        <w:rPr>
          <w:color w:val="000000"/>
          <w:szCs w:val="22"/>
          <w:u w:val="single"/>
          <w:shd w:val="clear" w:color="auto" w:fill="00FF00"/>
        </w:rPr>
        <w:t>by the historical mission-impacting</w:t>
      </w:r>
      <w:r>
        <w:rPr>
          <w:color w:val="000000"/>
          <w:szCs w:val="22"/>
        </w:rPr>
        <w:t> (but not necessarily mission-ending) </w:t>
      </w:r>
      <w:r>
        <w:rPr>
          <w:color w:val="000000"/>
          <w:szCs w:val="22"/>
          <w:u w:val="single"/>
          <w:shd w:val="clear" w:color="auto" w:fill="00FF00"/>
        </w:rPr>
        <w:t>failure rate of spacecraft</w:t>
      </w:r>
      <w:r>
        <w:rPr>
          <w:color w:val="000000"/>
          <w:szCs w:val="22"/>
        </w:rPr>
        <w:t> (Frost and Sullivan, 2004), </w:t>
      </w:r>
      <w:r>
        <w:rPr>
          <w:color w:val="000000"/>
          <w:szCs w:val="22"/>
          <w:u w:val="single"/>
          <w:shd w:val="clear" w:color="auto" w:fill="00FF00"/>
        </w:rPr>
        <w:t>and</w:t>
      </w:r>
      <w:r>
        <w:rPr>
          <w:color w:val="000000"/>
          <w:szCs w:val="22"/>
        </w:rPr>
        <w:t> </w:t>
      </w:r>
      <w:r>
        <w:rPr>
          <w:b/>
          <w:bCs/>
          <w:color w:val="000000"/>
          <w:szCs w:val="22"/>
          <w:u w:val="single"/>
          <w:shd w:val="clear" w:color="auto" w:fill="00FF00"/>
        </w:rPr>
        <w:t>could be overestimated if improved traffic management techniques lower future collision risks</w:t>
      </w:r>
      <w:r>
        <w:rPr>
          <w:color w:val="000000"/>
          <w:szCs w:val="22"/>
        </w:rPr>
        <w:t> (Johnson, 2004). </w:t>
      </w:r>
      <w:r>
        <w:rPr>
          <w:color w:val="000000"/>
          <w:szCs w:val="22"/>
          <w:u w:val="single"/>
        </w:rPr>
        <w:t>Hence,</w:t>
      </w:r>
      <w:r>
        <w:rPr>
          <w:color w:val="000000"/>
          <w:szCs w:val="22"/>
        </w:rPr>
        <w:t> </w:t>
      </w:r>
      <w:r>
        <w:rPr>
          <w:b/>
          <w:bCs/>
          <w:color w:val="000000"/>
          <w:szCs w:val="22"/>
          <w:u w:val="single"/>
          <w:shd w:val="clear" w:color="auto" w:fill="00FF00"/>
        </w:rPr>
        <w:t>the need to bring large objects down from space does not appear to be</w:t>
      </w:r>
      <w:r>
        <w:rPr>
          <w:color w:val="000000"/>
          <w:szCs w:val="22"/>
        </w:rPr>
        <w:t> </w:t>
      </w:r>
      <w:r>
        <w:rPr>
          <w:b/>
          <w:bCs/>
          <w:color w:val="000000"/>
          <w:szCs w:val="22"/>
          <w:u w:val="single"/>
        </w:rPr>
        <w:t>as</w:t>
      </w:r>
      <w:r>
        <w:rPr>
          <w:color w:val="000000"/>
          <w:szCs w:val="22"/>
        </w:rPr>
        <w:t> </w:t>
      </w:r>
      <w:r>
        <w:rPr>
          <w:b/>
          <w:bCs/>
          <w:color w:val="000000"/>
          <w:szCs w:val="22"/>
          <w:u w:val="single"/>
          <w:shd w:val="clear" w:color="auto" w:fill="00FF00"/>
        </w:rPr>
        <w:t>clear</w:t>
      </w:r>
      <w:r>
        <w:rPr>
          <w:color w:val="000000"/>
          <w:szCs w:val="22"/>
        </w:rPr>
        <w:t> </w:t>
      </w:r>
      <w:r>
        <w:rPr>
          <w:b/>
          <w:bCs/>
          <w:color w:val="000000"/>
          <w:szCs w:val="22"/>
          <w:u w:val="single"/>
        </w:rPr>
        <w:t>cut</w:t>
      </w:r>
      <w:r>
        <w:rPr>
          <w:color w:val="000000"/>
          <w:szCs w:val="22"/>
        </w:rPr>
        <w:t> </w:t>
      </w:r>
      <w:r>
        <w:rPr>
          <w:color w:val="000000"/>
          <w:szCs w:val="22"/>
          <w:u w:val="single"/>
        </w:rPr>
        <w:t>as suggested in</w:t>
      </w:r>
      <w:r>
        <w:rPr>
          <w:color w:val="000000"/>
          <w:szCs w:val="22"/>
        </w:rPr>
        <w:t> </w:t>
      </w:r>
      <w:proofErr w:type="spellStart"/>
      <w:r>
        <w:rPr>
          <w:color w:val="000000"/>
          <w:szCs w:val="22"/>
          <w:u w:val="single"/>
        </w:rPr>
        <w:t>Liou</w:t>
      </w:r>
      <w:proofErr w:type="spellEnd"/>
      <w:r>
        <w:rPr>
          <w:color w:val="000000"/>
          <w:szCs w:val="22"/>
        </w:rPr>
        <w:t> </w:t>
      </w:r>
      <w:r>
        <w:rPr>
          <w:color w:val="000000"/>
          <w:szCs w:val="22"/>
          <w:u w:val="single"/>
        </w:rPr>
        <w:t>and Johnson, 2006,</w:t>
      </w:r>
      <w:r>
        <w:rPr>
          <w:color w:val="000000"/>
          <w:szCs w:val="22"/>
        </w:rPr>
        <w:t> </w:t>
      </w:r>
      <w:proofErr w:type="spellStart"/>
      <w:r>
        <w:rPr>
          <w:color w:val="000000"/>
          <w:szCs w:val="22"/>
          <w:u w:val="single"/>
        </w:rPr>
        <w:t>Liou</w:t>
      </w:r>
      <w:proofErr w:type="spellEnd"/>
      <w:r>
        <w:rPr>
          <w:color w:val="000000"/>
          <w:szCs w:val="22"/>
        </w:rPr>
        <w:t> </w:t>
      </w:r>
      <w:r>
        <w:rPr>
          <w:color w:val="000000"/>
          <w:szCs w:val="22"/>
          <w:u w:val="single"/>
        </w:rPr>
        <w:t>and Johnson, 2008. Nonetheless,</w:t>
      </w:r>
      <w:r>
        <w:rPr>
          <w:color w:val="000000"/>
          <w:szCs w:val="22"/>
        </w:rPr>
        <w:t> </w:t>
      </w:r>
      <w:r>
        <w:rPr>
          <w:color w:val="000000"/>
          <w:szCs w:val="22"/>
          <w:u w:val="single"/>
          <w:shd w:val="clear" w:color="auto" w:fill="00FF00"/>
        </w:rPr>
        <w:t>our</w:t>
      </w:r>
      <w:r>
        <w:rPr>
          <w:color w:val="000000"/>
          <w:szCs w:val="22"/>
        </w:rPr>
        <w:t> </w:t>
      </w:r>
      <w:r>
        <w:rPr>
          <w:b/>
          <w:bCs/>
          <w:color w:val="000000"/>
          <w:szCs w:val="22"/>
          <w:u w:val="single"/>
          <w:shd w:val="clear" w:color="auto" w:fill="00FF00"/>
        </w:rPr>
        <w:t>model does not incorporate the possibility of intentional catastrophic collisions (ASAT tests, space wars)</w:t>
      </w:r>
      <w:r>
        <w:rPr>
          <w:color w:val="000000"/>
          <w:szCs w:val="22"/>
        </w:rPr>
        <w:t> </w:t>
      </w:r>
      <w:r>
        <w:rPr>
          <w:color w:val="000000"/>
          <w:szCs w:val="22"/>
          <w:u w:val="single"/>
          <w:shd w:val="clear" w:color="auto" w:fill="00FF00"/>
        </w:rPr>
        <w:t>that could conceivably occur</w:t>
      </w:r>
      <w:r>
        <w:rPr>
          <w:color w:val="000000"/>
          <w:szCs w:val="22"/>
        </w:rPr>
        <w:t> </w:t>
      </w:r>
      <w:r>
        <w:rPr>
          <w:color w:val="000000"/>
          <w:szCs w:val="22"/>
          <w:u w:val="single"/>
        </w:rPr>
        <w:t>in the future</w:t>
      </w:r>
      <w:r>
        <w:rPr>
          <w:color w:val="000000"/>
          <w:szCs w:val="22"/>
        </w:rPr>
        <w:t xml:space="preserve">. In addition, Fig. 5 considers only catastrophic collisions, whereas </w:t>
      </w:r>
      <w:proofErr w:type="spellStart"/>
      <w:r>
        <w:rPr>
          <w:color w:val="000000"/>
          <w:szCs w:val="22"/>
        </w:rPr>
        <w:t>noncatastrophic</w:t>
      </w:r>
      <w:proofErr w:type="spellEnd"/>
      <w:r>
        <w:rPr>
          <w:color w:val="000000"/>
          <w:szCs w:val="22"/>
        </w:rPr>
        <w:t xml:space="preserve"> intact-fragment collisions could easily disable an operational spacecraft. If the operational lifetime risk is modified to include </w:t>
      </w:r>
      <w:proofErr w:type="spellStart"/>
      <w:r>
        <w:rPr>
          <w:color w:val="000000"/>
          <w:szCs w:val="22"/>
        </w:rPr>
        <w:t>noncatastrophic</w:t>
      </w:r>
      <w:proofErr w:type="spellEnd"/>
      <w:r>
        <w:rPr>
          <w:color w:val="000000"/>
          <w:szCs w:val="22"/>
        </w:rPr>
        <w:t xml:space="preserve"> collisions with </w:t>
      </w:r>
      <w:proofErr w:type="gramStart"/>
      <w:r>
        <w:rPr>
          <w:color w:val="000000"/>
          <w:szCs w:val="22"/>
        </w:rPr>
        <w:t>fragments ,</w:t>
      </w:r>
      <w:proofErr w:type="gramEnd"/>
      <w:r>
        <w:rPr>
          <w:color w:val="000000"/>
          <w:szCs w:val="22"/>
        </w:rPr>
        <w:t xml:space="preserve"> then the sustainable risk rises by : it increases from to in the base case, and increases from to in the full compliance case. Moreover, if fragments (rather </w:t>
      </w:r>
      <w:proofErr w:type="gramStart"/>
      <w:r>
        <w:rPr>
          <w:color w:val="000000"/>
          <w:szCs w:val="22"/>
        </w:rPr>
        <w:t>than )</w:t>
      </w:r>
      <w:proofErr w:type="gramEnd"/>
      <w:r>
        <w:rPr>
          <w:color w:val="000000"/>
          <w:szCs w:val="22"/>
        </w:rPr>
        <w:t xml:space="preserve"> are harmful to spacecraft (Johnson, 2004), then we (as well as other researchers) could be underestimating the risk.</w:t>
      </w:r>
    </w:p>
    <w:p w14:paraId="6A311CC4" w14:textId="77777777" w:rsidR="00FC7B75" w:rsidRDefault="00FC7B75" w:rsidP="00FC7B75">
      <w:pPr>
        <w:spacing w:line="235" w:lineRule="atLeast"/>
        <w:rPr>
          <w:color w:val="000000"/>
          <w:szCs w:val="22"/>
        </w:rPr>
      </w:pPr>
      <w:r>
        <w:rPr>
          <w:color w:val="000000"/>
          <w:szCs w:val="22"/>
          <w:u w:val="single"/>
        </w:rPr>
        <w:t>In summary, in the absence of the removal of large objects from space,</w:t>
      </w:r>
      <w:r>
        <w:rPr>
          <w:color w:val="000000"/>
          <w:szCs w:val="22"/>
        </w:rPr>
        <w:t> </w:t>
      </w:r>
      <w:r>
        <w:rPr>
          <w:color w:val="000000"/>
          <w:szCs w:val="22"/>
          <w:u w:val="single"/>
          <w:shd w:val="clear" w:color="auto" w:fill="00FF00"/>
        </w:rPr>
        <w:t>the</w:t>
      </w:r>
      <w:r>
        <w:rPr>
          <w:color w:val="000000"/>
          <w:szCs w:val="22"/>
        </w:rPr>
        <w:t> </w:t>
      </w:r>
      <w:r>
        <w:rPr>
          <w:b/>
          <w:bCs/>
          <w:color w:val="000000"/>
          <w:szCs w:val="22"/>
          <w:u w:val="single"/>
          <w:shd w:val="clear" w:color="auto" w:fill="00FF00"/>
        </w:rPr>
        <w:t>sustainable lifetime risks</w:t>
      </w:r>
      <w:r>
        <w:rPr>
          <w:color w:val="000000"/>
          <w:szCs w:val="22"/>
        </w:rPr>
        <w:t> </w:t>
      </w:r>
      <w:r>
        <w:rPr>
          <w:color w:val="000000"/>
          <w:szCs w:val="22"/>
          <w:u w:val="single"/>
        </w:rPr>
        <w:t>in Fig. 3, Fig. 4, Fig. 5</w:t>
      </w:r>
      <w:r>
        <w:rPr>
          <w:color w:val="000000"/>
          <w:szCs w:val="22"/>
        </w:rPr>
        <w:t> </w:t>
      </w:r>
      <w:r>
        <w:rPr>
          <w:b/>
          <w:bCs/>
          <w:color w:val="000000"/>
          <w:szCs w:val="22"/>
          <w:u w:val="single"/>
          <w:shd w:val="clear" w:color="auto" w:fill="00FF00"/>
        </w:rPr>
        <w:t>do not appear to be obviously above or below a tolerable level</w:t>
      </w:r>
      <w:r>
        <w:rPr>
          <w:color w:val="000000"/>
          <w:szCs w:val="22"/>
        </w:rPr>
        <w:t xml:space="preserve">. Even if these risks are deemed acceptable, it is prudent to invest in research and development for space remediation technologies, which is a topic of current study (Proposal for forming an IAA study group, 2000). However, given the optimality of full deorbit compliance from a societal, sustainable perspective, and the sensitivity of sustainable lifetime risk to </w:t>
      </w:r>
      <w:proofErr w:type="spellStart"/>
      <w:r>
        <w:rPr>
          <w:color w:val="000000"/>
          <w:szCs w:val="22"/>
        </w:rPr>
        <w:t>postmission</w:t>
      </w:r>
      <w:proofErr w:type="spellEnd"/>
      <w:r>
        <w:rPr>
          <w:color w:val="000000"/>
          <w:szCs w:val="22"/>
        </w:rPr>
        <w:t xml:space="preserve"> deorbit compliance, the primary focus for policymakers should be on increasing compliance, which leads us to a discussion of economic instruments that could be used to address this issue.</w:t>
      </w:r>
    </w:p>
    <w:p w14:paraId="7929767F" w14:textId="088F1276" w:rsidR="00FC7B75" w:rsidRDefault="003C1831" w:rsidP="00FC7B75">
      <w:pPr>
        <w:pStyle w:val="Heading4"/>
        <w:spacing w:before="30" w:line="235" w:lineRule="atLeast"/>
        <w:rPr>
          <w:rFonts w:cs="Calibri"/>
          <w:color w:val="000000"/>
        </w:rPr>
      </w:pPr>
      <w:r>
        <w:rPr>
          <w:rFonts w:cs="Calibri"/>
          <w:color w:val="000000"/>
        </w:rPr>
        <w:t xml:space="preserve">DNR </w:t>
      </w:r>
      <w:r w:rsidR="00FC7B75">
        <w:rPr>
          <w:rFonts w:cs="Calibri"/>
          <w:color w:val="000000"/>
        </w:rPr>
        <w:t>No debris cascades.</w:t>
      </w:r>
    </w:p>
    <w:p w14:paraId="46B3EA89" w14:textId="77777777" w:rsidR="00FC7B75" w:rsidRDefault="00FC7B75" w:rsidP="00FC7B75">
      <w:pPr>
        <w:spacing w:after="120" w:line="235" w:lineRule="atLeast"/>
        <w:rPr>
          <w:color w:val="000000"/>
          <w:szCs w:val="22"/>
        </w:rPr>
      </w:pPr>
      <w:r>
        <w:rPr>
          <w:b/>
          <w:bCs/>
          <w:color w:val="000000"/>
          <w:sz w:val="26"/>
          <w:szCs w:val="26"/>
        </w:rPr>
        <w:t xml:space="preserve">Von </w:t>
      </w:r>
      <w:proofErr w:type="spellStart"/>
      <w:r>
        <w:rPr>
          <w:b/>
          <w:bCs/>
          <w:color w:val="000000"/>
          <w:sz w:val="26"/>
          <w:szCs w:val="26"/>
        </w:rPr>
        <w:t>Fange</w:t>
      </w:r>
      <w:proofErr w:type="spellEnd"/>
      <w:r>
        <w:rPr>
          <w:b/>
          <w:bCs/>
          <w:color w:val="000000"/>
          <w:sz w:val="26"/>
          <w:szCs w:val="26"/>
        </w:rPr>
        <w:t xml:space="preserve"> 17</w:t>
      </w:r>
      <w:proofErr w:type="gramStart"/>
      <w:r>
        <w:rPr>
          <w:color w:val="000000"/>
          <w:szCs w:val="22"/>
        </w:rPr>
        <w:t>—(</w:t>
      </w:r>
      <w:proofErr w:type="gramEnd"/>
      <w:r>
        <w:rPr>
          <w:color w:val="000000"/>
          <w:szCs w:val="22"/>
        </w:rPr>
        <w:t xml:space="preserve">full stack developer that builds web platforms, with a particular interest in space applications). Daniel Von </w:t>
      </w:r>
      <w:proofErr w:type="spellStart"/>
      <w:r>
        <w:rPr>
          <w:color w:val="000000"/>
          <w:szCs w:val="22"/>
        </w:rPr>
        <w:t>Fange</w:t>
      </w:r>
      <w:proofErr w:type="spellEnd"/>
      <w:r>
        <w:rPr>
          <w:color w:val="000000"/>
          <w:szCs w:val="22"/>
        </w:rPr>
        <w:t>. Kessler Syndrome is Over Hyped. May 21, 2017. braino.org/essays/</w:t>
      </w:r>
      <w:proofErr w:type="spellStart"/>
      <w:r>
        <w:rPr>
          <w:color w:val="000000"/>
          <w:szCs w:val="22"/>
        </w:rPr>
        <w:t>kessler_syndrome_is_over_hyped</w:t>
      </w:r>
      <w:proofErr w:type="spellEnd"/>
      <w:r>
        <w:rPr>
          <w:color w:val="000000"/>
          <w:szCs w:val="22"/>
        </w:rPr>
        <w:t>/.</w:t>
      </w:r>
    </w:p>
    <w:p w14:paraId="7F39621B" w14:textId="77777777" w:rsidR="00FC7B75" w:rsidRDefault="00FC7B75" w:rsidP="00FC7B75">
      <w:pPr>
        <w:spacing w:line="235" w:lineRule="atLeast"/>
        <w:rPr>
          <w:color w:val="000000"/>
          <w:szCs w:val="22"/>
        </w:rPr>
      </w:pPr>
      <w:r>
        <w:rPr>
          <w:b/>
          <w:bCs/>
          <w:color w:val="000000"/>
          <w:szCs w:val="22"/>
          <w:u w:val="single"/>
          <w:shd w:val="clear" w:color="auto" w:fill="00FF00"/>
        </w:rPr>
        <w:t>Kessler</w:t>
      </w:r>
      <w:r>
        <w:rPr>
          <w:color w:val="000000"/>
          <w:szCs w:val="22"/>
        </w:rPr>
        <w:t> </w:t>
      </w:r>
      <w:r>
        <w:rPr>
          <w:b/>
          <w:bCs/>
          <w:color w:val="000000"/>
          <w:szCs w:val="22"/>
          <w:u w:val="single"/>
        </w:rPr>
        <w:t>Syndrome</w:t>
      </w:r>
      <w:r>
        <w:rPr>
          <w:color w:val="000000"/>
          <w:szCs w:val="22"/>
        </w:rPr>
        <w:t> </w:t>
      </w:r>
      <w:r>
        <w:rPr>
          <w:b/>
          <w:bCs/>
          <w:color w:val="000000"/>
          <w:szCs w:val="22"/>
          <w:u w:val="single"/>
          <w:shd w:val="clear" w:color="auto" w:fill="00FF00"/>
        </w:rPr>
        <w:t>is overhyped.</w:t>
      </w:r>
      <w:r>
        <w:rPr>
          <w:color w:val="000000"/>
          <w:szCs w:val="22"/>
        </w:rPr>
        <w:t> A chorus of </w:t>
      </w:r>
      <w:r>
        <w:rPr>
          <w:color w:val="000000"/>
          <w:szCs w:val="22"/>
          <w:u w:val="single"/>
        </w:rPr>
        <w:t>online commenters</w:t>
      </w:r>
      <w:r>
        <w:rPr>
          <w:color w:val="000000"/>
          <w:szCs w:val="22"/>
        </w:rPr>
        <w:t> great any news of upcoming low earth orbit satellites with worry that humanity will to lose access to space. I now think they </w:t>
      </w:r>
      <w:r>
        <w:rPr>
          <w:b/>
          <w:bCs/>
          <w:color w:val="000000"/>
          <w:szCs w:val="22"/>
          <w:u w:val="single"/>
        </w:rPr>
        <w:t>are wrong.</w:t>
      </w:r>
      <w:r>
        <w:rPr>
          <w:color w:val="000000"/>
          <w:szCs w:val="22"/>
        </w:rPr>
        <w:t> What is Kessler Syndrome? </w:t>
      </w:r>
      <w:r>
        <w:rPr>
          <w:color w:val="000000"/>
          <w:szCs w:val="22"/>
          <w:u w:val="single"/>
        </w:rPr>
        <w:t>Here’s the popular view on Kessler Syndrome.</w:t>
      </w:r>
      <w:r>
        <w:rPr>
          <w:color w:val="000000"/>
          <w:szCs w:val="22"/>
        </w:rPr>
        <w:t> </w:t>
      </w:r>
      <w:proofErr w:type="gramStart"/>
      <w:r>
        <w:rPr>
          <w:color w:val="000000"/>
          <w:szCs w:val="22"/>
          <w:u w:val="single"/>
        </w:rPr>
        <w:t>Every once in a while</w:t>
      </w:r>
      <w:proofErr w:type="gramEnd"/>
      <w:r>
        <w:rPr>
          <w:color w:val="000000"/>
          <w:szCs w:val="22"/>
          <w:u w:val="single"/>
        </w:rPr>
        <w:t>, a piece of junk in space hits a satellite. This</w:t>
      </w:r>
      <w:r>
        <w:rPr>
          <w:color w:val="000000"/>
          <w:szCs w:val="22"/>
        </w:rPr>
        <w:t xml:space="preserve"> single impact destroys the </w:t>
      </w:r>
      <w:proofErr w:type="gramStart"/>
      <w:r>
        <w:rPr>
          <w:color w:val="000000"/>
          <w:szCs w:val="22"/>
        </w:rPr>
        <w:t>satellite, and</w:t>
      </w:r>
      <w:proofErr w:type="gramEnd"/>
      <w:r>
        <w:rPr>
          <w:color w:val="000000"/>
          <w:szCs w:val="22"/>
        </w:rPr>
        <w:t> </w:t>
      </w:r>
      <w:r>
        <w:rPr>
          <w:color w:val="000000"/>
          <w:szCs w:val="22"/>
          <w:u w:val="single"/>
        </w:rPr>
        <w:t>breaks off several thousand additional pieces. These new pieces</w:t>
      </w:r>
      <w:r>
        <w:rPr>
          <w:color w:val="000000"/>
          <w:szCs w:val="22"/>
        </w:rPr>
        <w:t> now fly around space </w:t>
      </w:r>
      <w:r>
        <w:rPr>
          <w:color w:val="000000"/>
          <w:szCs w:val="22"/>
          <w:u w:val="single"/>
        </w:rPr>
        <w:t>look</w:t>
      </w:r>
      <w:r>
        <w:rPr>
          <w:color w:val="000000"/>
          <w:szCs w:val="22"/>
        </w:rPr>
        <w:t>ing </w:t>
      </w:r>
      <w:r>
        <w:rPr>
          <w:color w:val="000000"/>
          <w:szCs w:val="22"/>
          <w:u w:val="single"/>
        </w:rPr>
        <w:t>for other satellites to hit, and so exponentially multiply themselves over time</w:t>
      </w:r>
      <w:r>
        <w:rPr>
          <w:color w:val="000000"/>
          <w:szCs w:val="22"/>
        </w:rPr>
        <w:t>, like a nuclear reaction, until a sphere of man-made debris surrounds the earth, and humanity no longer has access to space nor the benefits of satellites</w:t>
      </w:r>
      <w:r>
        <w:rPr>
          <w:color w:val="000000"/>
          <w:szCs w:val="22"/>
          <w:u w:val="single"/>
        </w:rPr>
        <w:t>.</w:t>
      </w:r>
      <w:r>
        <w:rPr>
          <w:color w:val="000000"/>
          <w:szCs w:val="22"/>
        </w:rPr>
        <w:t> It is a dark picture. </w:t>
      </w:r>
      <w:r>
        <w:rPr>
          <w:b/>
          <w:bCs/>
          <w:color w:val="000000"/>
          <w:szCs w:val="22"/>
          <w:u w:val="single"/>
        </w:rPr>
        <w:t>Is Kessler Syndrome likely to happen?</w:t>
      </w:r>
      <w:r>
        <w:rPr>
          <w:color w:val="000000"/>
          <w:szCs w:val="22"/>
        </w:rPr>
        <w:t> I had to stop everything and spend an afternoon doing back-of-the-napkin math to know how big the threat is. To estimate, we need to know where the stuff in space is, how much mass is there, and how long it would take to deorbit. </w:t>
      </w:r>
      <w:r>
        <w:rPr>
          <w:color w:val="000000"/>
          <w:szCs w:val="22"/>
          <w:u w:val="single"/>
        </w:rPr>
        <w:t>The orbital area around earth can be broken down into four regions.</w:t>
      </w:r>
      <w:r>
        <w:rPr>
          <w:color w:val="000000"/>
          <w:szCs w:val="22"/>
        </w:rPr>
        <w:t> </w:t>
      </w:r>
      <w:r>
        <w:rPr>
          <w:b/>
          <w:bCs/>
          <w:color w:val="000000"/>
          <w:szCs w:val="22"/>
          <w:u w:val="single"/>
          <w:shd w:val="clear" w:color="auto" w:fill="00FF00"/>
        </w:rPr>
        <w:t>Low LEO</w:t>
      </w:r>
      <w:r>
        <w:rPr>
          <w:color w:val="000000"/>
          <w:szCs w:val="22"/>
        </w:rPr>
        <w:t> </w:t>
      </w:r>
      <w:r>
        <w:rPr>
          <w:color w:val="000000"/>
          <w:szCs w:val="22"/>
          <w:u w:val="single"/>
        </w:rPr>
        <w:t>-</w:t>
      </w:r>
      <w:r>
        <w:rPr>
          <w:color w:val="000000"/>
          <w:szCs w:val="22"/>
        </w:rPr>
        <w:t> </w:t>
      </w:r>
      <w:r>
        <w:rPr>
          <w:color w:val="000000"/>
          <w:szCs w:val="22"/>
          <w:u w:val="single"/>
        </w:rPr>
        <w:t>Up to about</w:t>
      </w:r>
      <w:r>
        <w:rPr>
          <w:color w:val="000000"/>
          <w:szCs w:val="22"/>
        </w:rPr>
        <w:t> </w:t>
      </w:r>
      <w:r>
        <w:rPr>
          <w:color w:val="000000"/>
          <w:szCs w:val="22"/>
          <w:u w:val="single"/>
        </w:rPr>
        <w:t>400km.</w:t>
      </w:r>
      <w:r>
        <w:rPr>
          <w:color w:val="000000"/>
          <w:szCs w:val="22"/>
        </w:rPr>
        <w:t> </w:t>
      </w:r>
      <w:r>
        <w:rPr>
          <w:color w:val="000000"/>
          <w:szCs w:val="22"/>
          <w:u w:val="single"/>
        </w:rPr>
        <w:t>Things that orbit here</w:t>
      </w:r>
      <w:r>
        <w:rPr>
          <w:color w:val="000000"/>
          <w:szCs w:val="22"/>
        </w:rPr>
        <w:t> </w:t>
      </w:r>
      <w:r>
        <w:rPr>
          <w:color w:val="000000"/>
          <w:szCs w:val="22"/>
          <w:u w:val="single"/>
          <w:shd w:val="clear" w:color="auto" w:fill="00FF00"/>
        </w:rPr>
        <w:t>burn up in the</w:t>
      </w:r>
      <w:r>
        <w:rPr>
          <w:color w:val="000000"/>
          <w:szCs w:val="22"/>
        </w:rPr>
        <w:t> </w:t>
      </w:r>
      <w:r>
        <w:rPr>
          <w:color w:val="000000"/>
          <w:szCs w:val="22"/>
          <w:u w:val="single"/>
        </w:rPr>
        <w:t>earth’s</w:t>
      </w:r>
      <w:r>
        <w:rPr>
          <w:color w:val="000000"/>
          <w:szCs w:val="22"/>
        </w:rPr>
        <w:t> </w:t>
      </w:r>
      <w:r>
        <w:rPr>
          <w:color w:val="000000"/>
          <w:szCs w:val="22"/>
          <w:u w:val="single"/>
          <w:shd w:val="clear" w:color="auto" w:fill="00FF00"/>
        </w:rPr>
        <w:t>atmosphere quickly -</w:t>
      </w:r>
      <w:r>
        <w:rPr>
          <w:color w:val="000000"/>
          <w:szCs w:val="22"/>
        </w:rPr>
        <w:t> between a few months to two years. The space station operates at the high end of this range. It loses about a kilometer of altitude a month and if not pushed higher every few months, would soon burn up. For all practical purposes, </w:t>
      </w:r>
      <w:r>
        <w:rPr>
          <w:color w:val="000000"/>
          <w:szCs w:val="22"/>
          <w:u w:val="single"/>
        </w:rPr>
        <w:t>Low LEO</w:t>
      </w:r>
      <w:r>
        <w:rPr>
          <w:color w:val="000000"/>
          <w:szCs w:val="22"/>
        </w:rPr>
        <w:t> </w:t>
      </w:r>
      <w:r>
        <w:rPr>
          <w:b/>
          <w:bCs/>
          <w:color w:val="000000"/>
          <w:szCs w:val="22"/>
          <w:u w:val="single"/>
        </w:rPr>
        <w:t>doesn’t matter for Kessler Syndrome</w:t>
      </w:r>
      <w:r>
        <w:rPr>
          <w:color w:val="000000"/>
          <w:szCs w:val="22"/>
          <w:u w:val="single"/>
        </w:rPr>
        <w:t>.</w:t>
      </w:r>
      <w:r>
        <w:rPr>
          <w:color w:val="000000"/>
          <w:szCs w:val="22"/>
        </w:rPr>
        <w:t> If Low LEO was ever full of space junk, </w:t>
      </w:r>
      <w:r>
        <w:rPr>
          <w:color w:val="000000"/>
          <w:szCs w:val="22"/>
          <w:u w:val="single"/>
          <w:shd w:val="clear" w:color="auto" w:fill="00FF00"/>
        </w:rPr>
        <w:t>we’d just</w:t>
      </w:r>
      <w:r>
        <w:rPr>
          <w:color w:val="000000"/>
          <w:szCs w:val="22"/>
        </w:rPr>
        <w:t> </w:t>
      </w:r>
      <w:r>
        <w:rPr>
          <w:b/>
          <w:bCs/>
          <w:color w:val="000000"/>
          <w:szCs w:val="22"/>
          <w:u w:val="single"/>
          <w:shd w:val="clear" w:color="auto" w:fill="00FF00"/>
        </w:rPr>
        <w:t>wait</w:t>
      </w:r>
      <w:r>
        <w:rPr>
          <w:color w:val="000000"/>
          <w:szCs w:val="22"/>
        </w:rPr>
        <w:t> </w:t>
      </w:r>
      <w:r>
        <w:rPr>
          <w:color w:val="000000"/>
          <w:szCs w:val="22"/>
          <w:u w:val="single"/>
        </w:rPr>
        <w:t>a year and a half,</w:t>
      </w:r>
      <w:r>
        <w:rPr>
          <w:color w:val="000000"/>
          <w:szCs w:val="22"/>
        </w:rPr>
        <w:t> </w:t>
      </w:r>
      <w:r>
        <w:rPr>
          <w:color w:val="000000"/>
          <w:szCs w:val="22"/>
          <w:u w:val="single"/>
          <w:shd w:val="clear" w:color="auto" w:fill="00FF00"/>
        </w:rPr>
        <w:t>and the problem would be over.</w:t>
      </w:r>
      <w:r>
        <w:rPr>
          <w:color w:val="000000"/>
          <w:szCs w:val="22"/>
        </w:rPr>
        <w:t> </w:t>
      </w:r>
      <w:r>
        <w:rPr>
          <w:b/>
          <w:bCs/>
          <w:color w:val="000000"/>
          <w:szCs w:val="22"/>
          <w:u w:val="single"/>
          <w:shd w:val="clear" w:color="auto" w:fill="00FF00"/>
        </w:rPr>
        <w:t>High LEO</w:t>
      </w:r>
      <w:r>
        <w:rPr>
          <w:color w:val="000000"/>
          <w:szCs w:val="22"/>
        </w:rPr>
        <w:t> </w:t>
      </w:r>
      <w:r>
        <w:rPr>
          <w:color w:val="000000"/>
          <w:szCs w:val="22"/>
          <w:u w:val="single"/>
        </w:rPr>
        <w:t>- 400km to 2000km.</w:t>
      </w:r>
      <w:r>
        <w:rPr>
          <w:color w:val="000000"/>
          <w:szCs w:val="22"/>
        </w:rPr>
        <w:t xml:space="preserve"> This where most heavy satellites and most space junk orbits. The air is thin enough here that satellites only go down slowly, and they have a much farther distance to fall. It can take 50 years </w:t>
      </w:r>
      <w:r>
        <w:rPr>
          <w:color w:val="000000"/>
          <w:szCs w:val="22"/>
        </w:rPr>
        <w:lastRenderedPageBreak/>
        <w:t>for stuff here to get down. </w:t>
      </w:r>
      <w:r>
        <w:rPr>
          <w:color w:val="000000"/>
          <w:szCs w:val="22"/>
          <w:u w:val="single"/>
        </w:rPr>
        <w:t>This</w:t>
      </w:r>
      <w:r>
        <w:rPr>
          <w:color w:val="000000"/>
          <w:szCs w:val="22"/>
        </w:rPr>
        <w:t> </w:t>
      </w:r>
      <w:r>
        <w:rPr>
          <w:color w:val="000000"/>
          <w:szCs w:val="22"/>
          <w:u w:val="single"/>
          <w:shd w:val="clear" w:color="auto" w:fill="00FF00"/>
        </w:rPr>
        <w:t>is where Kessler</w:t>
      </w:r>
      <w:r>
        <w:rPr>
          <w:color w:val="000000"/>
          <w:szCs w:val="22"/>
        </w:rPr>
        <w:t> </w:t>
      </w:r>
      <w:r>
        <w:rPr>
          <w:color w:val="000000"/>
          <w:szCs w:val="22"/>
          <w:u w:val="single"/>
        </w:rPr>
        <w:t>Syndrome</w:t>
      </w:r>
      <w:r>
        <w:rPr>
          <w:color w:val="000000"/>
          <w:szCs w:val="22"/>
        </w:rPr>
        <w:t> </w:t>
      </w:r>
      <w:r>
        <w:rPr>
          <w:color w:val="000000"/>
          <w:szCs w:val="22"/>
          <w:u w:val="single"/>
          <w:shd w:val="clear" w:color="auto" w:fill="00FF00"/>
        </w:rPr>
        <w:t>could be an issue</w:t>
      </w:r>
      <w:r>
        <w:rPr>
          <w:color w:val="000000"/>
          <w:szCs w:val="22"/>
          <w:u w:val="single"/>
        </w:rPr>
        <w:t>.</w:t>
      </w:r>
      <w:r>
        <w:rPr>
          <w:color w:val="000000"/>
          <w:szCs w:val="22"/>
        </w:rPr>
        <w:t> </w:t>
      </w:r>
      <w:r>
        <w:rPr>
          <w:b/>
          <w:bCs/>
          <w:color w:val="000000"/>
          <w:szCs w:val="22"/>
          <w:u w:val="single"/>
          <w:shd w:val="clear" w:color="auto" w:fill="00FF00"/>
        </w:rPr>
        <w:t>Mid Orbit</w:t>
      </w:r>
      <w:r>
        <w:rPr>
          <w:color w:val="000000"/>
          <w:szCs w:val="22"/>
        </w:rPr>
        <w:t> </w:t>
      </w:r>
      <w:r>
        <w:rPr>
          <w:color w:val="000000"/>
          <w:szCs w:val="22"/>
          <w:u w:val="single"/>
        </w:rPr>
        <w:t>-</w:t>
      </w:r>
      <w:r>
        <w:rPr>
          <w:color w:val="000000"/>
          <w:szCs w:val="22"/>
        </w:rPr>
        <w:t> </w:t>
      </w:r>
      <w:r>
        <w:rPr>
          <w:color w:val="000000"/>
          <w:szCs w:val="22"/>
          <w:u w:val="single"/>
        </w:rPr>
        <w:t>GPS</w:t>
      </w:r>
      <w:r>
        <w:rPr>
          <w:color w:val="000000"/>
          <w:szCs w:val="22"/>
        </w:rPr>
        <w:t> satellites </w:t>
      </w:r>
      <w:r>
        <w:rPr>
          <w:color w:val="000000"/>
          <w:szCs w:val="22"/>
          <w:u w:val="single"/>
        </w:rPr>
        <w:t>and</w:t>
      </w:r>
      <w:r>
        <w:rPr>
          <w:color w:val="000000"/>
          <w:szCs w:val="22"/>
        </w:rPr>
        <w:t> other </w:t>
      </w:r>
      <w:r>
        <w:rPr>
          <w:color w:val="000000"/>
          <w:szCs w:val="22"/>
          <w:u w:val="single"/>
        </w:rPr>
        <w:t>navigation satellites travel here</w:t>
      </w:r>
      <w:r>
        <w:rPr>
          <w:color w:val="000000"/>
          <w:szCs w:val="22"/>
        </w:rPr>
        <w:t> in lonely, long lives</w:t>
      </w:r>
      <w:r>
        <w:rPr>
          <w:color w:val="000000"/>
          <w:szCs w:val="22"/>
          <w:u w:val="single"/>
        </w:rPr>
        <w:t>.</w:t>
      </w:r>
      <w:r>
        <w:rPr>
          <w:color w:val="000000"/>
          <w:szCs w:val="22"/>
        </w:rPr>
        <w:t> </w:t>
      </w:r>
      <w:r>
        <w:rPr>
          <w:color w:val="000000"/>
          <w:szCs w:val="22"/>
          <w:u w:val="single"/>
        </w:rPr>
        <w:t>The volume of space</w:t>
      </w:r>
      <w:r>
        <w:rPr>
          <w:color w:val="000000"/>
          <w:szCs w:val="22"/>
        </w:rPr>
        <w:t> </w:t>
      </w:r>
      <w:r>
        <w:rPr>
          <w:color w:val="000000"/>
          <w:szCs w:val="22"/>
          <w:u w:val="single"/>
          <w:shd w:val="clear" w:color="auto" w:fill="00FF00"/>
        </w:rPr>
        <w:t>is so huge</w:t>
      </w:r>
      <w:r>
        <w:rPr>
          <w:color w:val="000000"/>
          <w:szCs w:val="22"/>
          <w:u w:val="single"/>
        </w:rPr>
        <w:t>,</w:t>
      </w:r>
      <w:r>
        <w:rPr>
          <w:color w:val="000000"/>
          <w:szCs w:val="22"/>
        </w:rPr>
        <w:t> </w:t>
      </w:r>
      <w:r>
        <w:rPr>
          <w:color w:val="000000"/>
          <w:szCs w:val="22"/>
          <w:u w:val="single"/>
          <w:shd w:val="clear" w:color="auto" w:fill="00FF00"/>
        </w:rPr>
        <w:t>and</w:t>
      </w:r>
      <w:r>
        <w:rPr>
          <w:color w:val="000000"/>
          <w:szCs w:val="22"/>
        </w:rPr>
        <w:t> </w:t>
      </w:r>
      <w:r>
        <w:rPr>
          <w:color w:val="000000"/>
          <w:szCs w:val="22"/>
          <w:u w:val="single"/>
        </w:rPr>
        <w:t>the</w:t>
      </w:r>
      <w:r>
        <w:rPr>
          <w:color w:val="000000"/>
          <w:szCs w:val="22"/>
        </w:rPr>
        <w:t> </w:t>
      </w:r>
      <w:r>
        <w:rPr>
          <w:color w:val="000000"/>
          <w:szCs w:val="22"/>
          <w:u w:val="single"/>
          <w:shd w:val="clear" w:color="auto" w:fill="00FF00"/>
        </w:rPr>
        <w:t>number of sat</w:t>
      </w:r>
      <w:r>
        <w:rPr>
          <w:color w:val="000000"/>
          <w:szCs w:val="22"/>
        </w:rPr>
        <w:t>ellite</w:t>
      </w:r>
      <w:r>
        <w:rPr>
          <w:color w:val="000000"/>
          <w:szCs w:val="22"/>
          <w:u w:val="single"/>
          <w:shd w:val="clear" w:color="auto" w:fill="00FF00"/>
        </w:rPr>
        <w:t>s so few,</w:t>
      </w:r>
      <w:r>
        <w:rPr>
          <w:color w:val="000000"/>
          <w:szCs w:val="22"/>
        </w:rPr>
        <w:t> </w:t>
      </w:r>
      <w:r>
        <w:rPr>
          <w:color w:val="000000"/>
          <w:szCs w:val="22"/>
          <w:u w:val="single"/>
        </w:rPr>
        <w:t>that</w:t>
      </w:r>
      <w:r>
        <w:rPr>
          <w:color w:val="000000"/>
          <w:szCs w:val="22"/>
        </w:rPr>
        <w:t> </w:t>
      </w:r>
      <w:r>
        <w:rPr>
          <w:color w:val="000000"/>
          <w:szCs w:val="22"/>
          <w:u w:val="single"/>
          <w:shd w:val="clear" w:color="auto" w:fill="00FF00"/>
        </w:rPr>
        <w:t>we don’t need to worry</w:t>
      </w:r>
      <w:r>
        <w:rPr>
          <w:color w:val="000000"/>
          <w:szCs w:val="22"/>
        </w:rPr>
        <w:t> </w:t>
      </w:r>
      <w:r>
        <w:rPr>
          <w:color w:val="000000"/>
          <w:szCs w:val="22"/>
          <w:u w:val="single"/>
        </w:rPr>
        <w:t>about Kessler here.</w:t>
      </w:r>
      <w:r>
        <w:rPr>
          <w:color w:val="000000"/>
          <w:szCs w:val="22"/>
        </w:rPr>
        <w:t> </w:t>
      </w:r>
      <w:r>
        <w:rPr>
          <w:b/>
          <w:bCs/>
          <w:color w:val="000000"/>
          <w:szCs w:val="22"/>
          <w:u w:val="single"/>
          <w:shd w:val="clear" w:color="auto" w:fill="00FF00"/>
        </w:rPr>
        <w:t>GEO</w:t>
      </w:r>
      <w:r>
        <w:rPr>
          <w:color w:val="000000"/>
          <w:szCs w:val="22"/>
        </w:rPr>
        <w:t> </w:t>
      </w:r>
      <w:r>
        <w:rPr>
          <w:color w:val="000000"/>
          <w:szCs w:val="22"/>
          <w:u w:val="single"/>
        </w:rPr>
        <w:t>- If you put a satellite far enough out from earth, the speed that the satellite travels around the earth will match the speed of the surface of the earth rotating under it.</w:t>
      </w:r>
      <w:r>
        <w:rPr>
          <w:color w:val="000000"/>
          <w:szCs w:val="22"/>
        </w:rPr>
        <w:t xml:space="preserve"> From the ground, the satellite will appear to hang motionless. </w:t>
      </w:r>
      <w:proofErr w:type="gramStart"/>
      <w:r>
        <w:rPr>
          <w:color w:val="000000"/>
          <w:szCs w:val="22"/>
        </w:rPr>
        <w:t>Usually</w:t>
      </w:r>
      <w:proofErr w:type="gramEnd"/>
      <w:r>
        <w:rPr>
          <w:color w:val="000000"/>
          <w:szCs w:val="22"/>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w:t>
      </w:r>
      <w:r>
        <w:rPr>
          <w:color w:val="000000"/>
          <w:szCs w:val="22"/>
          <w:u w:val="single"/>
        </w:rPr>
        <w:t>For Kessler purposes, GEO</w:t>
      </w:r>
      <w:r>
        <w:rPr>
          <w:color w:val="000000"/>
          <w:szCs w:val="22"/>
        </w:rPr>
        <w:t> orbit </w:t>
      </w:r>
      <w:r>
        <w:rPr>
          <w:color w:val="000000"/>
          <w:szCs w:val="22"/>
          <w:u w:val="single"/>
        </w:rPr>
        <w:t>is</w:t>
      </w:r>
      <w:r>
        <w:rPr>
          <w:color w:val="000000"/>
          <w:szCs w:val="22"/>
        </w:rPr>
        <w:t> roughly </w:t>
      </w:r>
      <w:r>
        <w:rPr>
          <w:color w:val="000000"/>
          <w:szCs w:val="22"/>
          <w:u w:val="single"/>
        </w:rPr>
        <w:t>a ring 384,400 km around.</w:t>
      </w:r>
      <w:r>
        <w:rPr>
          <w:color w:val="000000"/>
          <w:szCs w:val="22"/>
        </w:rPr>
        <w:t> </w:t>
      </w:r>
      <w:r>
        <w:rPr>
          <w:b/>
          <w:bCs/>
          <w:color w:val="000000"/>
          <w:szCs w:val="22"/>
          <w:u w:val="single"/>
        </w:rPr>
        <w:t>However</w:t>
      </w:r>
      <w:r>
        <w:rPr>
          <w:color w:val="000000"/>
          <w:szCs w:val="22"/>
        </w:rPr>
        <w:t>, </w:t>
      </w:r>
      <w:r>
        <w:rPr>
          <w:color w:val="000000"/>
          <w:szCs w:val="22"/>
          <w:u w:val="single"/>
        </w:rPr>
        <w:t>all</w:t>
      </w:r>
      <w:r>
        <w:rPr>
          <w:color w:val="000000"/>
          <w:szCs w:val="22"/>
        </w:rPr>
        <w:t> </w:t>
      </w:r>
      <w:r>
        <w:rPr>
          <w:color w:val="000000"/>
          <w:szCs w:val="22"/>
          <w:u w:val="single"/>
        </w:rPr>
        <w:t>the</w:t>
      </w:r>
      <w:r>
        <w:rPr>
          <w:color w:val="000000"/>
          <w:szCs w:val="22"/>
        </w:rPr>
        <w:t> </w:t>
      </w:r>
      <w:r>
        <w:rPr>
          <w:color w:val="000000"/>
          <w:szCs w:val="22"/>
          <w:u w:val="single"/>
          <w:shd w:val="clear" w:color="auto" w:fill="00FF00"/>
        </w:rPr>
        <w:t>satellites</w:t>
      </w:r>
      <w:r>
        <w:rPr>
          <w:color w:val="000000"/>
          <w:szCs w:val="22"/>
        </w:rPr>
        <w:t> </w:t>
      </w:r>
      <w:r>
        <w:rPr>
          <w:color w:val="000000"/>
          <w:szCs w:val="22"/>
          <w:u w:val="single"/>
        </w:rPr>
        <w:t>here</w:t>
      </w:r>
      <w:r>
        <w:rPr>
          <w:color w:val="000000"/>
          <w:szCs w:val="22"/>
        </w:rPr>
        <w:t> </w:t>
      </w:r>
      <w:r>
        <w:rPr>
          <w:color w:val="000000"/>
          <w:szCs w:val="22"/>
          <w:u w:val="single"/>
          <w:shd w:val="clear" w:color="auto" w:fill="00FF00"/>
        </w:rPr>
        <w:t>are moving the</w:t>
      </w:r>
      <w:r>
        <w:rPr>
          <w:color w:val="000000"/>
          <w:szCs w:val="22"/>
        </w:rPr>
        <w:t> </w:t>
      </w:r>
      <w:r>
        <w:rPr>
          <w:b/>
          <w:bCs/>
          <w:color w:val="000000"/>
          <w:szCs w:val="22"/>
          <w:u w:val="single"/>
          <w:shd w:val="clear" w:color="auto" w:fill="00FF00"/>
        </w:rPr>
        <w:t>same direction</w:t>
      </w:r>
      <w:r>
        <w:rPr>
          <w:color w:val="000000"/>
          <w:szCs w:val="22"/>
        </w:rPr>
        <w:t> </w:t>
      </w:r>
      <w:r>
        <w:rPr>
          <w:color w:val="000000"/>
          <w:szCs w:val="22"/>
          <w:u w:val="single"/>
          <w:shd w:val="clear" w:color="auto" w:fill="00FF00"/>
        </w:rPr>
        <w:t>at the</w:t>
      </w:r>
      <w:r>
        <w:rPr>
          <w:color w:val="000000"/>
          <w:szCs w:val="22"/>
        </w:rPr>
        <w:t> </w:t>
      </w:r>
      <w:r>
        <w:rPr>
          <w:b/>
          <w:bCs/>
          <w:color w:val="000000"/>
          <w:szCs w:val="22"/>
          <w:u w:val="single"/>
          <w:shd w:val="clear" w:color="auto" w:fill="00FF00"/>
        </w:rPr>
        <w:t>same speed</w:t>
      </w:r>
      <w:r>
        <w:rPr>
          <w:color w:val="000000"/>
          <w:szCs w:val="22"/>
        </w:rPr>
        <w:t> </w:t>
      </w:r>
      <w:r>
        <w:rPr>
          <w:color w:val="000000"/>
          <w:szCs w:val="22"/>
          <w:u w:val="single"/>
        </w:rPr>
        <w:t>-</w:t>
      </w:r>
      <w:r>
        <w:rPr>
          <w:color w:val="000000"/>
          <w:szCs w:val="22"/>
        </w:rPr>
        <w:t> </w:t>
      </w:r>
      <w:r>
        <w:rPr>
          <w:color w:val="000000"/>
          <w:szCs w:val="22"/>
          <w:u w:val="single"/>
          <w:shd w:val="clear" w:color="auto" w:fill="00FF00"/>
        </w:rPr>
        <w:t>debris</w:t>
      </w:r>
      <w:r>
        <w:rPr>
          <w:color w:val="000000"/>
          <w:szCs w:val="22"/>
        </w:rPr>
        <w:t> </w:t>
      </w:r>
      <w:r>
        <w:rPr>
          <w:b/>
          <w:bCs/>
          <w:color w:val="000000"/>
          <w:szCs w:val="22"/>
          <w:u w:val="single"/>
          <w:shd w:val="clear" w:color="auto" w:fill="00FF00"/>
        </w:rPr>
        <w:t>doesn’t get free velocity</w:t>
      </w:r>
      <w:r>
        <w:rPr>
          <w:color w:val="000000"/>
          <w:szCs w:val="22"/>
        </w:rPr>
        <w:t> </w:t>
      </w:r>
      <w:r>
        <w:rPr>
          <w:color w:val="000000"/>
          <w:szCs w:val="22"/>
          <w:u w:val="single"/>
        </w:rPr>
        <w:t>from the speed of the satellites.</w:t>
      </w:r>
      <w:r>
        <w:rPr>
          <w:color w:val="000000"/>
          <w:szCs w:val="22"/>
        </w:rPr>
        <w:t> </w:t>
      </w:r>
      <w:r>
        <w:rPr>
          <w:color w:val="000000"/>
          <w:szCs w:val="22"/>
          <w:u w:val="single"/>
        </w:rPr>
        <w:t>Also,</w:t>
      </w:r>
      <w:r>
        <w:rPr>
          <w:color w:val="000000"/>
          <w:szCs w:val="22"/>
        </w:rPr>
        <w:t> </w:t>
      </w:r>
      <w:r>
        <w:rPr>
          <w:color w:val="000000"/>
          <w:szCs w:val="22"/>
          <w:u w:val="single"/>
        </w:rPr>
        <w:t>it’s quite expensive to get a satellite here, and so</w:t>
      </w:r>
      <w:r>
        <w:rPr>
          <w:color w:val="000000"/>
          <w:szCs w:val="22"/>
        </w:rPr>
        <w:t> </w:t>
      </w:r>
      <w:r>
        <w:rPr>
          <w:color w:val="000000"/>
          <w:szCs w:val="22"/>
          <w:u w:val="single"/>
          <w:shd w:val="clear" w:color="auto" w:fill="00FF00"/>
        </w:rPr>
        <w:t>there are</w:t>
      </w:r>
      <w:r>
        <w:rPr>
          <w:color w:val="000000"/>
          <w:szCs w:val="22"/>
        </w:rPr>
        <w:t>n’t </w:t>
      </w:r>
      <w:r>
        <w:rPr>
          <w:color w:val="000000"/>
          <w:szCs w:val="22"/>
          <w:u w:val="single"/>
        </w:rPr>
        <w:t>many,</w:t>
      </w:r>
      <w:r>
        <w:rPr>
          <w:color w:val="000000"/>
          <w:szCs w:val="22"/>
        </w:rPr>
        <w:t> </w:t>
      </w:r>
      <w:r>
        <w:rPr>
          <w:color w:val="000000"/>
          <w:szCs w:val="22"/>
          <w:u w:val="single"/>
          <w:shd w:val="clear" w:color="auto" w:fill="00FF00"/>
        </w:rPr>
        <w:t>only</w:t>
      </w:r>
      <w:r>
        <w:rPr>
          <w:color w:val="000000"/>
          <w:szCs w:val="22"/>
        </w:rPr>
        <w:t> </w:t>
      </w:r>
      <w:r>
        <w:rPr>
          <w:color w:val="000000"/>
          <w:szCs w:val="22"/>
          <w:u w:val="single"/>
        </w:rPr>
        <w:t>about</w:t>
      </w:r>
      <w:r>
        <w:rPr>
          <w:color w:val="000000"/>
          <w:szCs w:val="22"/>
        </w:rPr>
        <w:t> </w:t>
      </w:r>
      <w:r>
        <w:rPr>
          <w:b/>
          <w:bCs/>
          <w:color w:val="000000"/>
          <w:szCs w:val="22"/>
          <w:u w:val="single"/>
          <w:shd w:val="clear" w:color="auto" w:fill="00FF00"/>
        </w:rPr>
        <w:t>one</w:t>
      </w:r>
      <w:r>
        <w:rPr>
          <w:color w:val="000000"/>
          <w:szCs w:val="22"/>
        </w:rPr>
        <w:t> </w:t>
      </w:r>
      <w:r>
        <w:rPr>
          <w:b/>
          <w:bCs/>
          <w:color w:val="000000"/>
          <w:szCs w:val="22"/>
          <w:u w:val="single"/>
        </w:rPr>
        <w:t>satellite</w:t>
      </w:r>
      <w:r>
        <w:rPr>
          <w:color w:val="000000"/>
          <w:szCs w:val="22"/>
        </w:rPr>
        <w:t> </w:t>
      </w:r>
      <w:r>
        <w:rPr>
          <w:b/>
          <w:bCs/>
          <w:color w:val="000000"/>
          <w:szCs w:val="22"/>
          <w:u w:val="single"/>
          <w:shd w:val="clear" w:color="auto" w:fill="00FF00"/>
        </w:rPr>
        <w:t>per 1000km</w:t>
      </w:r>
      <w:r>
        <w:rPr>
          <w:color w:val="000000"/>
          <w:szCs w:val="22"/>
        </w:rPr>
        <w:t> </w:t>
      </w:r>
      <w:r>
        <w:rPr>
          <w:color w:val="000000"/>
          <w:szCs w:val="22"/>
          <w:u w:val="single"/>
        </w:rPr>
        <w:t>of the ring.</w:t>
      </w:r>
      <w:r>
        <w:rPr>
          <w:color w:val="000000"/>
          <w:szCs w:val="22"/>
        </w:rPr>
        <w:t> </w:t>
      </w:r>
      <w:r>
        <w:rPr>
          <w:b/>
          <w:bCs/>
          <w:color w:val="000000"/>
          <w:szCs w:val="22"/>
          <w:u w:val="single"/>
        </w:rPr>
        <w:t>Kessler is not a problem</w:t>
      </w:r>
      <w:r>
        <w:rPr>
          <w:color w:val="000000"/>
          <w:szCs w:val="22"/>
        </w:rPr>
        <w:t> </w:t>
      </w:r>
      <w:r>
        <w:rPr>
          <w:color w:val="000000"/>
          <w:szCs w:val="22"/>
          <w:u w:val="single"/>
        </w:rPr>
        <w:t>here.</w:t>
      </w:r>
      <w:r>
        <w:rPr>
          <w:color w:val="000000"/>
          <w:szCs w:val="22"/>
        </w:rPr>
        <w:t> How bad could Kessler Syndrome in High LEO be? </w:t>
      </w:r>
      <w:r>
        <w:rPr>
          <w:b/>
          <w:bCs/>
          <w:color w:val="000000"/>
          <w:szCs w:val="22"/>
          <w:u w:val="single"/>
        </w:rPr>
        <w:t>Let’s imagine a</w:t>
      </w:r>
      <w:r>
        <w:rPr>
          <w:color w:val="000000"/>
          <w:szCs w:val="22"/>
        </w:rPr>
        <w:t> </w:t>
      </w:r>
      <w:proofErr w:type="gramStart"/>
      <w:r>
        <w:rPr>
          <w:b/>
          <w:bCs/>
          <w:color w:val="000000"/>
          <w:szCs w:val="22"/>
          <w:u w:val="single"/>
        </w:rPr>
        <w:t>worst case</w:t>
      </w:r>
      <w:proofErr w:type="gramEnd"/>
      <w:r>
        <w:rPr>
          <w:color w:val="000000"/>
          <w:szCs w:val="22"/>
        </w:rPr>
        <w:t> scenario. </w:t>
      </w:r>
      <w:r>
        <w:rPr>
          <w:color w:val="000000"/>
          <w:szCs w:val="22"/>
          <w:u w:val="single"/>
        </w:rPr>
        <w:t>An evil alien intelligence chops up everything in</w:t>
      </w:r>
      <w:r>
        <w:rPr>
          <w:color w:val="000000"/>
          <w:szCs w:val="22"/>
        </w:rPr>
        <w:t> </w:t>
      </w:r>
      <w:r>
        <w:rPr>
          <w:b/>
          <w:bCs/>
          <w:color w:val="000000"/>
          <w:szCs w:val="22"/>
          <w:u w:val="single"/>
        </w:rPr>
        <w:t>High LEO</w:t>
      </w:r>
      <w:r>
        <w:rPr>
          <w:color w:val="000000"/>
          <w:szCs w:val="22"/>
        </w:rPr>
        <w:t>, turning it </w:t>
      </w:r>
      <w:r>
        <w:rPr>
          <w:color w:val="000000"/>
          <w:szCs w:val="22"/>
          <w:u w:val="single"/>
        </w:rPr>
        <w:t>into 1cm cubes of death</w:t>
      </w:r>
      <w:r>
        <w:rPr>
          <w:color w:val="000000"/>
          <w:szCs w:val="22"/>
        </w:rPr>
        <w:t> orbiting at 1000km, spread as evenly across the surface of this sphere as orbital mechanics would allow. Is humanity cut off from space? I’m guessing the world has launched about 10,000 tons of satellites total. For guessing purposes, I’ll </w:t>
      </w:r>
      <w:r>
        <w:rPr>
          <w:color w:val="000000"/>
          <w:szCs w:val="22"/>
          <w:u w:val="single"/>
          <w:shd w:val="clear" w:color="auto" w:fill="00FF00"/>
        </w:rPr>
        <w:t>assume 2,500 tons of</w:t>
      </w:r>
      <w:r>
        <w:rPr>
          <w:color w:val="000000"/>
          <w:szCs w:val="22"/>
        </w:rPr>
        <w:t> </w:t>
      </w:r>
      <w:r>
        <w:rPr>
          <w:color w:val="000000"/>
          <w:szCs w:val="22"/>
          <w:u w:val="single"/>
        </w:rPr>
        <w:t>satellites</w:t>
      </w:r>
      <w:r>
        <w:rPr>
          <w:color w:val="000000"/>
          <w:szCs w:val="22"/>
        </w:rPr>
        <w:t> and </w:t>
      </w:r>
      <w:r>
        <w:rPr>
          <w:color w:val="000000"/>
          <w:szCs w:val="22"/>
          <w:u w:val="single"/>
          <w:shd w:val="clear" w:color="auto" w:fill="00FF00"/>
        </w:rPr>
        <w:t>junk</w:t>
      </w:r>
      <w:r>
        <w:rPr>
          <w:color w:val="000000"/>
          <w:szCs w:val="22"/>
        </w:rPr>
        <w:t> currently </w:t>
      </w:r>
      <w:r>
        <w:rPr>
          <w:color w:val="000000"/>
          <w:szCs w:val="22"/>
          <w:u w:val="single"/>
        </w:rPr>
        <w:t>in High LEO.</w:t>
      </w:r>
      <w:r>
        <w:rPr>
          <w:color w:val="000000"/>
          <w:szCs w:val="22"/>
        </w:rPr>
        <w:t xml:space="preserve"> If satellites are made of aluminum, with a density of 2.70 g/cm3, then that’s 839,985,870 1cm cubes. A sphere for an orbit of 1,000km has a surface area of 682,752,000 square KM. </w:t>
      </w:r>
      <w:proofErr w:type="gramStart"/>
      <w:r>
        <w:rPr>
          <w:color w:val="000000"/>
          <w:szCs w:val="22"/>
        </w:rPr>
        <w:t>So</w:t>
      </w:r>
      <w:proofErr w:type="gramEnd"/>
      <w:r>
        <w:rPr>
          <w:color w:val="000000"/>
          <w:szCs w:val="22"/>
        </w:rPr>
        <w:t> </w:t>
      </w:r>
      <w:r>
        <w:rPr>
          <w:color w:val="000000"/>
          <w:szCs w:val="22"/>
          <w:u w:val="single"/>
          <w:shd w:val="clear" w:color="auto" w:fill="00FF00"/>
        </w:rPr>
        <w:t>there would be one cube</w:t>
      </w:r>
      <w:r>
        <w:rPr>
          <w:color w:val="000000"/>
          <w:szCs w:val="22"/>
        </w:rPr>
        <w:t> of junk </w:t>
      </w:r>
      <w:r>
        <w:rPr>
          <w:color w:val="000000"/>
          <w:szCs w:val="22"/>
          <w:u w:val="single"/>
          <w:shd w:val="clear" w:color="auto" w:fill="00FF00"/>
        </w:rPr>
        <w:t>per .81 square KM</w:t>
      </w:r>
      <w:r>
        <w:rPr>
          <w:color w:val="000000"/>
          <w:szCs w:val="22"/>
          <w:u w:val="single"/>
        </w:rPr>
        <w:t>.</w:t>
      </w:r>
      <w:r>
        <w:rPr>
          <w:color w:val="000000"/>
          <w:szCs w:val="22"/>
        </w:rPr>
        <w:t> </w:t>
      </w:r>
      <w:r>
        <w:rPr>
          <w:color w:val="000000"/>
          <w:szCs w:val="22"/>
          <w:u w:val="single"/>
        </w:rPr>
        <w:t>If a rocket traveled through that, its</w:t>
      </w:r>
      <w:r>
        <w:rPr>
          <w:color w:val="000000"/>
          <w:szCs w:val="22"/>
        </w:rPr>
        <w:t> </w:t>
      </w:r>
      <w:r>
        <w:rPr>
          <w:color w:val="000000"/>
          <w:szCs w:val="22"/>
          <w:u w:val="single"/>
          <w:shd w:val="clear" w:color="auto" w:fill="00FF00"/>
        </w:rPr>
        <w:t>odds of hitting</w:t>
      </w:r>
      <w:r>
        <w:rPr>
          <w:color w:val="000000"/>
          <w:szCs w:val="22"/>
        </w:rPr>
        <w:t> </w:t>
      </w:r>
      <w:r>
        <w:rPr>
          <w:color w:val="000000"/>
          <w:szCs w:val="22"/>
          <w:u w:val="single"/>
        </w:rPr>
        <w:t>that cube</w:t>
      </w:r>
      <w:r>
        <w:rPr>
          <w:color w:val="000000"/>
          <w:szCs w:val="22"/>
        </w:rPr>
        <w:t> </w:t>
      </w:r>
      <w:r>
        <w:rPr>
          <w:color w:val="000000"/>
          <w:szCs w:val="22"/>
          <w:u w:val="single"/>
          <w:shd w:val="clear" w:color="auto" w:fill="00FF00"/>
        </w:rPr>
        <w:t>are</w:t>
      </w:r>
      <w:r>
        <w:rPr>
          <w:color w:val="000000"/>
          <w:szCs w:val="22"/>
        </w:rPr>
        <w:t> </w:t>
      </w:r>
      <w:r>
        <w:rPr>
          <w:color w:val="000000"/>
          <w:szCs w:val="22"/>
          <w:u w:val="single"/>
        </w:rPr>
        <w:t>tiny - less than</w:t>
      </w:r>
      <w:r>
        <w:rPr>
          <w:color w:val="000000"/>
          <w:szCs w:val="22"/>
        </w:rPr>
        <w:t> </w:t>
      </w:r>
      <w:r>
        <w:rPr>
          <w:b/>
          <w:bCs/>
          <w:color w:val="000000"/>
          <w:szCs w:val="22"/>
          <w:u w:val="single"/>
          <w:shd w:val="clear" w:color="auto" w:fill="00FF00"/>
        </w:rPr>
        <w:t>1 in 10,000</w:t>
      </w:r>
      <w:r>
        <w:rPr>
          <w:b/>
          <w:bCs/>
          <w:color w:val="000000"/>
          <w:szCs w:val="22"/>
          <w:u w:val="single"/>
        </w:rPr>
        <w:t>.</w:t>
      </w:r>
      <w:r>
        <w:rPr>
          <w:color w:val="000000"/>
          <w:szCs w:val="22"/>
        </w:rPr>
        <w:t> So </w:t>
      </w:r>
      <w:r>
        <w:rPr>
          <w:color w:val="000000"/>
          <w:szCs w:val="22"/>
          <w:u w:val="single"/>
        </w:rPr>
        <w:t>even in the worst case, we don’t lose access</w:t>
      </w:r>
      <w:r>
        <w:rPr>
          <w:color w:val="000000"/>
          <w:szCs w:val="22"/>
        </w:rPr>
        <w:t> to space. Now though you can travel through the debris, you couldn’t keep a satellite alive for long in this orbit of death. </w:t>
      </w:r>
      <w:r>
        <w:rPr>
          <w:color w:val="000000"/>
          <w:szCs w:val="22"/>
          <w:u w:val="single"/>
        </w:rPr>
        <w:t>Kessler</w:t>
      </w:r>
      <w:r>
        <w:rPr>
          <w:color w:val="000000"/>
          <w:szCs w:val="22"/>
        </w:rPr>
        <w:t> Syndrome </w:t>
      </w:r>
      <w:r>
        <w:rPr>
          <w:b/>
          <w:bCs/>
          <w:color w:val="000000"/>
          <w:szCs w:val="22"/>
          <w:u w:val="single"/>
        </w:rPr>
        <w:t>at its worst</w:t>
      </w:r>
      <w:r>
        <w:rPr>
          <w:color w:val="000000"/>
          <w:szCs w:val="22"/>
        </w:rPr>
        <w:t> just </w:t>
      </w:r>
      <w:r>
        <w:rPr>
          <w:color w:val="000000"/>
          <w:szCs w:val="22"/>
          <w:u w:val="single"/>
        </w:rPr>
        <w:t>prevents</w:t>
      </w:r>
      <w:r>
        <w:rPr>
          <w:color w:val="000000"/>
          <w:szCs w:val="22"/>
        </w:rPr>
        <w:t> us from </w:t>
      </w:r>
      <w:r>
        <w:rPr>
          <w:color w:val="000000"/>
          <w:szCs w:val="22"/>
          <w:u w:val="single"/>
        </w:rPr>
        <w:t>putting satellites in certain orbits.</w:t>
      </w:r>
      <w:r>
        <w:rPr>
          <w:color w:val="000000"/>
          <w:szCs w:val="22"/>
        </w:rPr>
        <w:t> </w:t>
      </w:r>
      <w:r>
        <w:rPr>
          <w:b/>
          <w:bCs/>
          <w:color w:val="000000"/>
          <w:szCs w:val="22"/>
          <w:u w:val="single"/>
        </w:rPr>
        <w:t>In real life</w:t>
      </w:r>
      <w:r>
        <w:rPr>
          <w:color w:val="000000"/>
          <w:szCs w:val="22"/>
          <w:u w:val="single"/>
        </w:rPr>
        <w:t>,</w:t>
      </w:r>
      <w:r>
        <w:rPr>
          <w:color w:val="000000"/>
          <w:szCs w:val="22"/>
        </w:rPr>
        <w:t> </w:t>
      </w:r>
      <w:r>
        <w:rPr>
          <w:color w:val="000000"/>
          <w:szCs w:val="22"/>
          <w:u w:val="single"/>
        </w:rPr>
        <w:t>there’s a lot of factors that make Kessler</w:t>
      </w:r>
      <w:r>
        <w:rPr>
          <w:color w:val="000000"/>
          <w:szCs w:val="22"/>
        </w:rPr>
        <w:t> syndrome even </w:t>
      </w:r>
      <w:r>
        <w:rPr>
          <w:color w:val="000000"/>
          <w:szCs w:val="22"/>
          <w:u w:val="single"/>
        </w:rPr>
        <w:t>less of a problem</w:t>
      </w:r>
      <w:r>
        <w:rPr>
          <w:color w:val="000000"/>
          <w:szCs w:val="22"/>
        </w:rPr>
        <w:t> than our worst case though experiment</w:t>
      </w:r>
      <w:r>
        <w:rPr>
          <w:color w:val="000000"/>
          <w:szCs w:val="22"/>
          <w:u w:val="single"/>
        </w:rPr>
        <w:t>.</w:t>
      </w:r>
      <w:r>
        <w:rPr>
          <w:color w:val="000000"/>
          <w:szCs w:val="22"/>
        </w:rPr>
        <w:t> </w:t>
      </w:r>
      <w:r>
        <w:rPr>
          <w:color w:val="000000"/>
          <w:szCs w:val="22"/>
          <w:u w:val="single"/>
          <w:shd w:val="clear" w:color="auto" w:fill="00FF00"/>
        </w:rPr>
        <w:t>Debris would be spread</w:t>
      </w:r>
      <w:r>
        <w:rPr>
          <w:color w:val="000000"/>
          <w:szCs w:val="22"/>
        </w:rPr>
        <w:t> </w:t>
      </w:r>
      <w:r>
        <w:rPr>
          <w:color w:val="000000"/>
          <w:szCs w:val="22"/>
          <w:u w:val="single"/>
        </w:rPr>
        <w:t>over a volume</w:t>
      </w:r>
      <w:r>
        <w:rPr>
          <w:color w:val="000000"/>
          <w:szCs w:val="22"/>
        </w:rPr>
        <w:t> of space</w:t>
      </w:r>
      <w:r>
        <w:rPr>
          <w:color w:val="000000"/>
          <w:szCs w:val="22"/>
          <w:u w:val="single"/>
        </w:rPr>
        <w:t>, not a single</w:t>
      </w:r>
      <w:r>
        <w:rPr>
          <w:color w:val="000000"/>
          <w:szCs w:val="22"/>
        </w:rPr>
        <w:t> orbital </w:t>
      </w:r>
      <w:r>
        <w:rPr>
          <w:color w:val="000000"/>
          <w:szCs w:val="22"/>
          <w:u w:val="single"/>
        </w:rPr>
        <w:t>surface,</w:t>
      </w:r>
      <w:r>
        <w:rPr>
          <w:color w:val="000000"/>
          <w:szCs w:val="22"/>
        </w:rPr>
        <w:t> </w:t>
      </w:r>
      <w:r>
        <w:rPr>
          <w:color w:val="000000"/>
          <w:szCs w:val="22"/>
          <w:u w:val="single"/>
          <w:shd w:val="clear" w:color="auto" w:fill="00FF00"/>
        </w:rPr>
        <w:t>making collisions</w:t>
      </w:r>
      <w:r>
        <w:rPr>
          <w:color w:val="000000"/>
          <w:szCs w:val="22"/>
        </w:rPr>
        <w:t> </w:t>
      </w:r>
      <w:r>
        <w:rPr>
          <w:color w:val="000000"/>
          <w:szCs w:val="22"/>
          <w:u w:val="single"/>
        </w:rPr>
        <w:t>orders of magnitudes</w:t>
      </w:r>
      <w:r>
        <w:rPr>
          <w:color w:val="000000"/>
          <w:szCs w:val="22"/>
        </w:rPr>
        <w:t> </w:t>
      </w:r>
      <w:r>
        <w:rPr>
          <w:color w:val="000000"/>
          <w:szCs w:val="22"/>
          <w:u w:val="single"/>
          <w:shd w:val="clear" w:color="auto" w:fill="00FF00"/>
        </w:rPr>
        <w:t>less likely</w:t>
      </w:r>
      <w:r>
        <w:rPr>
          <w:color w:val="000000"/>
          <w:szCs w:val="22"/>
          <w:u w:val="single"/>
        </w:rPr>
        <w:t>.</w:t>
      </w:r>
      <w:r>
        <w:rPr>
          <w:color w:val="000000"/>
          <w:szCs w:val="22"/>
        </w:rPr>
        <w:t> Most impact </w:t>
      </w:r>
      <w:r>
        <w:rPr>
          <w:b/>
          <w:bCs/>
          <w:color w:val="000000"/>
          <w:szCs w:val="22"/>
          <w:u w:val="single"/>
          <w:shd w:val="clear" w:color="auto" w:fill="00FF00"/>
        </w:rPr>
        <w:t>debris will have a slower</w:t>
      </w:r>
      <w:r>
        <w:rPr>
          <w:color w:val="000000"/>
          <w:szCs w:val="22"/>
        </w:rPr>
        <w:t> </w:t>
      </w:r>
      <w:r>
        <w:rPr>
          <w:b/>
          <w:bCs/>
          <w:color w:val="000000"/>
          <w:szCs w:val="22"/>
          <w:u w:val="single"/>
        </w:rPr>
        <w:t>orbital</w:t>
      </w:r>
      <w:r>
        <w:rPr>
          <w:color w:val="000000"/>
          <w:szCs w:val="22"/>
        </w:rPr>
        <w:t> </w:t>
      </w:r>
      <w:r>
        <w:rPr>
          <w:b/>
          <w:bCs/>
          <w:color w:val="000000"/>
          <w:szCs w:val="22"/>
          <w:u w:val="single"/>
          <w:shd w:val="clear" w:color="auto" w:fill="00FF00"/>
        </w:rPr>
        <w:t>velocity than</w:t>
      </w:r>
      <w:r>
        <w:rPr>
          <w:color w:val="000000"/>
          <w:szCs w:val="22"/>
        </w:rPr>
        <w:t> </w:t>
      </w:r>
      <w:r>
        <w:rPr>
          <w:b/>
          <w:bCs/>
          <w:color w:val="000000"/>
          <w:szCs w:val="22"/>
          <w:u w:val="single"/>
        </w:rPr>
        <w:t>either of</w:t>
      </w:r>
      <w:r>
        <w:rPr>
          <w:color w:val="000000"/>
          <w:szCs w:val="22"/>
        </w:rPr>
        <w:t> </w:t>
      </w:r>
      <w:r>
        <w:rPr>
          <w:b/>
          <w:bCs/>
          <w:color w:val="000000"/>
          <w:szCs w:val="22"/>
          <w:u w:val="single"/>
        </w:rPr>
        <w:t>its</w:t>
      </w:r>
      <w:r>
        <w:rPr>
          <w:color w:val="000000"/>
          <w:szCs w:val="22"/>
        </w:rPr>
        <w:t> </w:t>
      </w:r>
      <w:r>
        <w:rPr>
          <w:b/>
          <w:bCs/>
          <w:color w:val="000000"/>
          <w:szCs w:val="22"/>
          <w:u w:val="single"/>
          <w:shd w:val="clear" w:color="auto" w:fill="00FF00"/>
        </w:rPr>
        <w:t>original pieces</w:t>
      </w:r>
      <w:r>
        <w:rPr>
          <w:color w:val="000000"/>
          <w:szCs w:val="22"/>
        </w:rPr>
        <w:t> - this makes it deorbit much sooner. Any collision will create large and small objects. </w:t>
      </w:r>
      <w:r>
        <w:rPr>
          <w:color w:val="000000"/>
          <w:szCs w:val="22"/>
          <w:u w:val="single"/>
          <w:shd w:val="clear" w:color="auto" w:fill="00FF00"/>
        </w:rPr>
        <w:t>Small objects</w:t>
      </w:r>
      <w:r>
        <w:rPr>
          <w:color w:val="000000"/>
          <w:szCs w:val="22"/>
        </w:rPr>
        <w:t> are much more affected by atmospheric drag and </w:t>
      </w:r>
      <w:r>
        <w:rPr>
          <w:color w:val="000000"/>
          <w:szCs w:val="22"/>
          <w:u w:val="single"/>
          <w:shd w:val="clear" w:color="auto" w:fill="00FF00"/>
        </w:rPr>
        <w:t>deorbit faster</w:t>
      </w:r>
      <w:r>
        <w:rPr>
          <w:color w:val="000000"/>
          <w:szCs w:val="22"/>
        </w:rPr>
        <w:t xml:space="preserve">, </w:t>
      </w:r>
    </w:p>
    <w:p w14:paraId="5775ABEE" w14:textId="77777777" w:rsidR="00FC7B75" w:rsidRDefault="00FC7B75" w:rsidP="00FC7B75">
      <w:pPr>
        <w:spacing w:line="235" w:lineRule="atLeast"/>
        <w:rPr>
          <w:color w:val="000000"/>
          <w:szCs w:val="22"/>
        </w:rPr>
      </w:pPr>
    </w:p>
    <w:p w14:paraId="308035BB" w14:textId="1B62C201" w:rsidR="00144227" w:rsidRPr="00144227" w:rsidRDefault="00FC7B75" w:rsidP="00144227">
      <w:pPr>
        <w:spacing w:line="235" w:lineRule="atLeast"/>
        <w:rPr>
          <w:color w:val="000000"/>
          <w:szCs w:val="22"/>
        </w:rPr>
      </w:pPr>
      <w:r>
        <w:rPr>
          <w:color w:val="000000"/>
          <w:szCs w:val="22"/>
        </w:rPr>
        <w:t>even in a few months from high LEO. </w:t>
      </w:r>
      <w:r>
        <w:rPr>
          <w:color w:val="000000"/>
          <w:szCs w:val="22"/>
          <w:u w:val="single"/>
          <w:shd w:val="clear" w:color="auto" w:fill="00FF00"/>
        </w:rPr>
        <w:t>Larger objects can be</w:t>
      </w:r>
      <w:r>
        <w:rPr>
          <w:color w:val="000000"/>
          <w:szCs w:val="22"/>
        </w:rPr>
        <w:t xml:space="preserve"> tracked by </w:t>
      </w:r>
      <w:proofErr w:type="gramStart"/>
      <w:r>
        <w:rPr>
          <w:color w:val="000000"/>
          <w:szCs w:val="22"/>
        </w:rPr>
        <w:t>earth based</w:t>
      </w:r>
      <w:proofErr w:type="gramEnd"/>
      <w:r>
        <w:rPr>
          <w:color w:val="000000"/>
          <w:szCs w:val="22"/>
        </w:rPr>
        <w:t xml:space="preserve"> radar and </w:t>
      </w:r>
      <w:r>
        <w:rPr>
          <w:color w:val="000000"/>
          <w:szCs w:val="22"/>
          <w:u w:val="single"/>
          <w:shd w:val="clear" w:color="auto" w:fill="00FF00"/>
        </w:rPr>
        <w:t>avoided.</w:t>
      </w:r>
      <w:r>
        <w:rPr>
          <w:color w:val="000000"/>
          <w:szCs w:val="22"/>
        </w:rPr>
        <w:t> The </w:t>
      </w:r>
      <w:r>
        <w:rPr>
          <w:color w:val="000000"/>
          <w:szCs w:val="22"/>
          <w:u w:val="single"/>
          <w:shd w:val="clear" w:color="auto" w:fill="00FF00"/>
        </w:rPr>
        <w:t>planned big</w:t>
      </w:r>
      <w:r>
        <w:rPr>
          <w:color w:val="000000"/>
          <w:szCs w:val="22"/>
        </w:rPr>
        <w:t> new </w:t>
      </w:r>
      <w:r>
        <w:rPr>
          <w:color w:val="000000"/>
          <w:szCs w:val="22"/>
          <w:u w:val="single"/>
          <w:shd w:val="clear" w:color="auto" w:fill="00FF00"/>
        </w:rPr>
        <w:t>constellations</w:t>
      </w:r>
      <w:r>
        <w:rPr>
          <w:color w:val="000000"/>
          <w:szCs w:val="22"/>
        </w:rPr>
        <w:t> </w:t>
      </w:r>
      <w:r>
        <w:rPr>
          <w:color w:val="000000"/>
          <w:szCs w:val="22"/>
          <w:u w:val="single"/>
          <w:shd w:val="clear" w:color="auto" w:fill="00FF00"/>
        </w:rPr>
        <w:t>are</w:t>
      </w:r>
      <w:r>
        <w:rPr>
          <w:color w:val="000000"/>
          <w:szCs w:val="22"/>
        </w:rPr>
        <w:t> </w:t>
      </w:r>
      <w:r>
        <w:rPr>
          <w:color w:val="000000"/>
          <w:szCs w:val="22"/>
          <w:u w:val="single"/>
        </w:rPr>
        <w:t>not in High LEO, but</w:t>
      </w:r>
      <w:r>
        <w:rPr>
          <w:color w:val="000000"/>
          <w:szCs w:val="22"/>
        </w:rPr>
        <w:t> </w:t>
      </w:r>
      <w:r>
        <w:rPr>
          <w:color w:val="000000"/>
          <w:szCs w:val="22"/>
          <w:u w:val="single"/>
          <w:shd w:val="clear" w:color="auto" w:fill="00FF00"/>
        </w:rPr>
        <w:t>in</w:t>
      </w:r>
      <w:r>
        <w:rPr>
          <w:color w:val="000000"/>
          <w:szCs w:val="22"/>
        </w:rPr>
        <w:t> </w:t>
      </w:r>
      <w:r>
        <w:rPr>
          <w:b/>
          <w:bCs/>
          <w:color w:val="000000"/>
          <w:szCs w:val="22"/>
          <w:u w:val="single"/>
          <w:shd w:val="clear" w:color="auto" w:fill="00FF00"/>
        </w:rPr>
        <w:t>Low LEO</w:t>
      </w:r>
      <w:r>
        <w:rPr>
          <w:color w:val="000000"/>
          <w:szCs w:val="22"/>
        </w:rPr>
        <w:t> for faster communications with the earth. </w:t>
      </w:r>
      <w:r>
        <w:rPr>
          <w:color w:val="000000"/>
          <w:szCs w:val="22"/>
          <w:u w:val="single"/>
        </w:rPr>
        <w:t>They aren’t an issue for Kessler.</w:t>
      </w:r>
      <w:r>
        <w:rPr>
          <w:color w:val="000000"/>
          <w:szCs w:val="22"/>
        </w:rPr>
        <w:t> Most importantly, </w:t>
      </w:r>
      <w:r>
        <w:rPr>
          <w:color w:val="000000"/>
          <w:szCs w:val="22"/>
          <w:u w:val="single"/>
        </w:rPr>
        <w:t>all new</w:t>
      </w:r>
      <w:r>
        <w:rPr>
          <w:color w:val="000000"/>
          <w:szCs w:val="22"/>
        </w:rPr>
        <w:t> satellite </w:t>
      </w:r>
      <w:r>
        <w:rPr>
          <w:color w:val="000000"/>
          <w:szCs w:val="22"/>
          <w:u w:val="single"/>
        </w:rPr>
        <w:t>launches since the 1990’s</w:t>
      </w:r>
      <w:r>
        <w:rPr>
          <w:color w:val="000000"/>
          <w:szCs w:val="22"/>
        </w:rPr>
        <w:t> </w:t>
      </w:r>
      <w:proofErr w:type="gramStart"/>
      <w:r>
        <w:rPr>
          <w:color w:val="000000"/>
          <w:szCs w:val="22"/>
          <w:u w:val="single"/>
        </w:rPr>
        <w:t>are</w:t>
      </w:r>
      <w:proofErr w:type="gramEnd"/>
      <w:r>
        <w:rPr>
          <w:color w:val="000000"/>
          <w:szCs w:val="22"/>
        </w:rPr>
        <w:t> </w:t>
      </w:r>
      <w:r>
        <w:rPr>
          <w:color w:val="000000"/>
          <w:szCs w:val="22"/>
          <w:u w:val="single"/>
        </w:rPr>
        <w:t>required to</w:t>
      </w:r>
      <w:r>
        <w:rPr>
          <w:color w:val="000000"/>
          <w:szCs w:val="22"/>
        </w:rPr>
        <w:t> include a plan to </w:t>
      </w:r>
      <w:r>
        <w:rPr>
          <w:color w:val="000000"/>
          <w:szCs w:val="22"/>
          <w:u w:val="single"/>
        </w:rPr>
        <w:t>get rid of the satellite at the end of its useful life</w:t>
      </w:r>
      <w:r>
        <w:rPr>
          <w:color w:val="000000"/>
          <w:szCs w:val="22"/>
        </w:rPr>
        <w:t> (usually by deorbiting) So </w:t>
      </w:r>
      <w:r>
        <w:rPr>
          <w:color w:val="000000"/>
          <w:szCs w:val="22"/>
          <w:u w:val="single"/>
        </w:rPr>
        <w:t>the</w:t>
      </w:r>
      <w:r>
        <w:rPr>
          <w:color w:val="000000"/>
          <w:szCs w:val="22"/>
        </w:rPr>
        <w:t> realistic </w:t>
      </w:r>
      <w:r>
        <w:rPr>
          <w:b/>
          <w:bCs/>
          <w:color w:val="000000"/>
          <w:szCs w:val="22"/>
          <w:u w:val="single"/>
        </w:rPr>
        <w:t>worst case</w:t>
      </w:r>
      <w:r>
        <w:rPr>
          <w:color w:val="000000"/>
          <w:szCs w:val="22"/>
        </w:rPr>
        <w:t> </w:t>
      </w:r>
      <w:r>
        <w:rPr>
          <w:color w:val="000000"/>
          <w:szCs w:val="22"/>
          <w:u w:val="single"/>
        </w:rPr>
        <w:t>is</w:t>
      </w:r>
      <w:r>
        <w:rPr>
          <w:color w:val="000000"/>
          <w:szCs w:val="22"/>
        </w:rPr>
        <w:t> that </w:t>
      </w:r>
      <w:r>
        <w:rPr>
          <w:color w:val="000000"/>
          <w:szCs w:val="22"/>
          <w:u w:val="single"/>
        </w:rPr>
        <w:t>insurance premiums on satellites go up a bit.</w:t>
      </w:r>
      <w:r>
        <w:rPr>
          <w:color w:val="000000"/>
          <w:szCs w:val="22"/>
        </w:rPr>
        <w:t> Given the current trend toward much smaller, cheaper micro satellites, this wouldn’t even have a huge effect. </w:t>
      </w:r>
      <w:r>
        <w:rPr>
          <w:b/>
          <w:bCs/>
          <w:color w:val="000000"/>
          <w:szCs w:val="22"/>
          <w:u w:val="single"/>
        </w:rPr>
        <w:t>I’m removing Kessler Syndrome from my list of things to worry about</w:t>
      </w:r>
      <w:r w:rsidR="00144227">
        <w:rPr>
          <w:color w:val="000000"/>
          <w:szCs w:val="22"/>
        </w:rPr>
        <w:t>.</w:t>
      </w:r>
    </w:p>
    <w:p w14:paraId="44172930" w14:textId="7698F438" w:rsidR="00DC48B9" w:rsidRDefault="00DC48B9" w:rsidP="00DC48B9">
      <w:pPr>
        <w:pStyle w:val="Heading3"/>
      </w:pPr>
      <w:r>
        <w:lastRenderedPageBreak/>
        <w:t>Warming</w:t>
      </w:r>
    </w:p>
    <w:p w14:paraId="3388ADB1" w14:textId="77777777" w:rsidR="00DC48B9" w:rsidRPr="0034367B" w:rsidRDefault="00DC48B9" w:rsidP="00DC48B9">
      <w:pPr>
        <w:pStyle w:val="Heading4"/>
        <w:rPr>
          <w:rFonts w:cs="Times New Roman"/>
        </w:rPr>
      </w:pPr>
      <w:r>
        <w:rPr>
          <w:rFonts w:cs="Times New Roman"/>
        </w:rPr>
        <w:t>No warming impact --- adaptation and intervening actors.</w:t>
      </w:r>
    </w:p>
    <w:p w14:paraId="1D7C370B" w14:textId="77777777" w:rsidR="00DC48B9" w:rsidRPr="0034367B" w:rsidRDefault="00DC48B9" w:rsidP="00DC48B9">
      <w:r w:rsidRPr="0034367B">
        <w:t xml:space="preserve">Sebastian </w:t>
      </w:r>
      <w:r w:rsidRPr="0034367B">
        <w:rPr>
          <w:rStyle w:val="Style13ptBold"/>
        </w:rPr>
        <w:t>FARQUHAR ET AL. 17</w:t>
      </w:r>
      <w:r w:rsidRPr="0034367B">
        <w:t xml:space="preserve">, Project Manager at FHI responsible for external relations, M.A in Physics and Philosophy from the University of Oxford; John Halstead, Global Priorities Project; Owen Cotton-Barratt, Research Associate in the FHI at the University of Oxford, Lecturer in Mathematics at St. Hugh’s College, Oxford; Stefan Schubert, PhD in philosophy, Researcher at the Centre for Effective Altruism; Haydn Belfield, Academic Project Manager, Centre for the Study of Existential Risk, University of Cambridge; Andrew Snyder-Beattie, Director of Research at FHI [“Existential Risk: Diplomacy and Governance,” </w:t>
      </w:r>
      <w:r w:rsidRPr="0034367B">
        <w:rPr>
          <w:i/>
        </w:rPr>
        <w:t>Future of Humanity Institute</w:t>
      </w:r>
      <w:r w:rsidRPr="0034367B">
        <w:t>, University of Oxford, Global Priorities Project 2017, https://www.fhi.ox.ac.uk/wp-content/uploads/Existential-Risks-2017-01-23.pdf]</w:t>
      </w:r>
    </w:p>
    <w:p w14:paraId="41586F5F" w14:textId="77777777" w:rsidR="00DC48B9" w:rsidRPr="0034367B" w:rsidRDefault="00DC48B9" w:rsidP="00DC48B9">
      <w:pPr>
        <w:rPr>
          <w:sz w:val="16"/>
        </w:rPr>
      </w:pPr>
      <w:r w:rsidRPr="00A30A19">
        <w:rPr>
          <w:rStyle w:val="StyleUnderline"/>
          <w:highlight w:val="yellow"/>
        </w:rPr>
        <w:t xml:space="preserve">The </w:t>
      </w:r>
      <w:r w:rsidRPr="00A30A19">
        <w:rPr>
          <w:rStyle w:val="Emphasis"/>
          <w:highlight w:val="yellow"/>
        </w:rPr>
        <w:t>most likely</w:t>
      </w:r>
      <w:r w:rsidRPr="00A30A19">
        <w:rPr>
          <w:rStyle w:val="StyleUnderline"/>
          <w:highlight w:val="yellow"/>
        </w:rPr>
        <w:t xml:space="preserve"> levels of</w:t>
      </w:r>
      <w:r w:rsidRPr="0034367B">
        <w:rPr>
          <w:rStyle w:val="StyleUnderline"/>
        </w:rPr>
        <w:t xml:space="preserve"> global </w:t>
      </w:r>
      <w:r w:rsidRPr="00A30A19">
        <w:rPr>
          <w:rStyle w:val="StyleUnderline"/>
          <w:highlight w:val="yellow"/>
        </w:rPr>
        <w:t xml:space="preserve">warming are </w:t>
      </w:r>
      <w:r w:rsidRPr="00A30A19">
        <w:rPr>
          <w:rStyle w:val="Emphasis"/>
          <w:highlight w:val="yellow"/>
        </w:rPr>
        <w:t>very unlikely</w:t>
      </w:r>
      <w:r w:rsidRPr="00A30A19">
        <w:rPr>
          <w:rStyle w:val="StyleUnderline"/>
          <w:highlight w:val="yellow"/>
        </w:rPr>
        <w:t xml:space="preserve"> to cause</w:t>
      </w:r>
      <w:r w:rsidRPr="0034367B">
        <w:rPr>
          <w:rStyle w:val="StyleUnderline"/>
        </w:rPr>
        <w:t xml:space="preserve"> human </w:t>
      </w:r>
      <w:r w:rsidRPr="00A30A19">
        <w:rPr>
          <w:rStyle w:val="StyleUnderline"/>
          <w:highlight w:val="yellow"/>
        </w:rPr>
        <w:t>extinction</w:t>
      </w:r>
      <w:r w:rsidRPr="0034367B">
        <w:rPr>
          <w:sz w:val="16"/>
        </w:rPr>
        <w:t xml:space="preserve">.15 The </w:t>
      </w:r>
      <w:r w:rsidRPr="00A30A19">
        <w:rPr>
          <w:rStyle w:val="StyleUnderline"/>
          <w:highlight w:val="yellow"/>
        </w:rPr>
        <w:t>existential risks</w:t>
      </w:r>
      <w:r w:rsidRPr="0034367B">
        <w:rPr>
          <w:sz w:val="16"/>
        </w:rPr>
        <w:t xml:space="preserve"> of climate change instead </w:t>
      </w:r>
      <w:r w:rsidRPr="00A30A19">
        <w:rPr>
          <w:rStyle w:val="StyleUnderline"/>
          <w:highlight w:val="yellow"/>
        </w:rPr>
        <w:t>stem from tail risk</w:t>
      </w:r>
      <w:r w:rsidRPr="0034367B">
        <w:rPr>
          <w:rStyle w:val="StyleUnderline"/>
        </w:rPr>
        <w:t xml:space="preserve"> climate change – the </w:t>
      </w:r>
      <w:r w:rsidRPr="00A30A19">
        <w:rPr>
          <w:rStyle w:val="StyleUnderline"/>
          <w:highlight w:val="yellow"/>
        </w:rPr>
        <w:t>low probability</w:t>
      </w:r>
      <w:r w:rsidRPr="0034367B">
        <w:rPr>
          <w:rStyle w:val="StyleUnderline"/>
        </w:rPr>
        <w:t xml:space="preserve"> of </w:t>
      </w:r>
      <w:r w:rsidRPr="00A30A19">
        <w:rPr>
          <w:rStyle w:val="StyleUnderline"/>
          <w:highlight w:val="yellow"/>
        </w:rPr>
        <w:t>extreme</w:t>
      </w:r>
      <w:r w:rsidRPr="0034367B">
        <w:rPr>
          <w:sz w:val="16"/>
        </w:rPr>
        <w:t xml:space="preserve"> levels of </w:t>
      </w:r>
      <w:r w:rsidRPr="00A30A19">
        <w:rPr>
          <w:rStyle w:val="StyleUnderline"/>
          <w:highlight w:val="yellow"/>
        </w:rPr>
        <w:t>warming</w:t>
      </w:r>
      <w:r w:rsidRPr="0034367B">
        <w:rPr>
          <w:sz w:val="16"/>
        </w:rPr>
        <w:t xml:space="preserve"> – and interaction with other sources of risk. It is impossible to say with confidence at what point global warming would become severe enough to pose an existential threat. </w:t>
      </w:r>
      <w:r w:rsidRPr="0034367B">
        <w:rPr>
          <w:rStyle w:val="StyleUnderline"/>
        </w:rPr>
        <w:t>Research has suggested that warming of 11-12°C would render</w:t>
      </w:r>
      <w:r w:rsidRPr="0034367B">
        <w:rPr>
          <w:sz w:val="16"/>
        </w:rPr>
        <w:t xml:space="preserve"> most of </w:t>
      </w:r>
      <w:r w:rsidRPr="0034367B">
        <w:rPr>
          <w:rStyle w:val="StyleUnderline"/>
        </w:rPr>
        <w:t>the planet uninhabitable</w:t>
      </w:r>
      <w:r w:rsidRPr="0034367B">
        <w:rPr>
          <w:sz w:val="16"/>
        </w:rPr>
        <w:t xml:space="preserve">,16 and would completely devastate agriculture.17 This would pose an extreme threat to human </w:t>
      </w:r>
      <w:proofErr w:type="spellStart"/>
      <w:r w:rsidRPr="0034367B">
        <w:rPr>
          <w:sz w:val="16"/>
        </w:rPr>
        <w:t>civilisation</w:t>
      </w:r>
      <w:proofErr w:type="spellEnd"/>
      <w:r w:rsidRPr="0034367B">
        <w:rPr>
          <w:sz w:val="16"/>
        </w:rPr>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A30A19">
        <w:rPr>
          <w:rStyle w:val="StyleUnderline"/>
          <w:highlight w:val="yellow"/>
        </w:rPr>
        <w:t xml:space="preserve">the </w:t>
      </w:r>
      <w:r w:rsidRPr="00A30A19">
        <w:rPr>
          <w:rStyle w:val="Emphasis"/>
          <w:highlight w:val="yellow"/>
        </w:rPr>
        <w:t>timescales</w:t>
      </w:r>
      <w:r w:rsidRPr="009057F7">
        <w:rPr>
          <w:rStyle w:val="StyleUnderline"/>
        </w:rPr>
        <w:t xml:space="preserve"> over which such changes might happen</w:t>
      </w:r>
      <w:r w:rsidRPr="0034367B">
        <w:rPr>
          <w:rStyle w:val="StyleUnderline"/>
        </w:rPr>
        <w:t xml:space="preserve"> could </w:t>
      </w:r>
      <w:r w:rsidRPr="00A30A19">
        <w:rPr>
          <w:rStyle w:val="StyleUnderline"/>
          <w:highlight w:val="yellow"/>
        </w:rPr>
        <w:t>mean</w:t>
      </w:r>
      <w:r w:rsidRPr="0034367B">
        <w:rPr>
          <w:rStyle w:val="StyleUnderline"/>
        </w:rPr>
        <w:t xml:space="preserve"> that </w:t>
      </w:r>
      <w:r w:rsidRPr="00A30A19">
        <w:rPr>
          <w:rStyle w:val="StyleUnderline"/>
          <w:highlight w:val="yellow"/>
        </w:rPr>
        <w:t>humanity</w:t>
      </w:r>
      <w:r w:rsidRPr="009057F7">
        <w:rPr>
          <w:rStyle w:val="StyleUnderline"/>
        </w:rPr>
        <w:t xml:space="preserve"> is able to </w:t>
      </w:r>
      <w:r w:rsidRPr="00A30A19">
        <w:rPr>
          <w:rStyle w:val="Emphasis"/>
          <w:highlight w:val="yellow"/>
        </w:rPr>
        <w:t>adapt</w:t>
      </w:r>
      <w:r w:rsidRPr="0034367B">
        <w:rPr>
          <w:rStyle w:val="StyleUnderline"/>
        </w:rPr>
        <w:t xml:space="preserve"> enough </w:t>
      </w:r>
      <w:r w:rsidRPr="00A30A19">
        <w:rPr>
          <w:rStyle w:val="StyleUnderline"/>
          <w:highlight w:val="yellow"/>
        </w:rPr>
        <w:t xml:space="preserve">to </w:t>
      </w:r>
      <w:r w:rsidRPr="00A30A19">
        <w:rPr>
          <w:rStyle w:val="Emphasis"/>
          <w:highlight w:val="yellow"/>
        </w:rPr>
        <w:t>avoid extinction</w:t>
      </w:r>
      <w:r w:rsidRPr="00A30A19">
        <w:rPr>
          <w:rStyle w:val="StyleUnderline"/>
          <w:highlight w:val="yellow"/>
        </w:rPr>
        <w:t xml:space="preserve"> in even very extreme scenarios</w:t>
      </w:r>
      <w:r w:rsidRPr="0034367B">
        <w:rPr>
          <w:sz w:val="16"/>
        </w:rPr>
        <w:t>.</w:t>
      </w:r>
      <w:r w:rsidRPr="009057F7">
        <w:rPr>
          <w:sz w:val="12"/>
        </w:rPr>
        <w:t xml:space="preserve">¶ </w:t>
      </w:r>
      <w:r w:rsidRPr="0034367B">
        <w:rPr>
          <w:sz w:val="16"/>
        </w:rPr>
        <w:t xml:space="preserve">The probability of these levels of warming depends on eventual greenhouse gas concentrations. According to some experts, </w:t>
      </w:r>
      <w:r w:rsidRPr="0034367B">
        <w:rPr>
          <w:rStyle w:val="StyleUnderline"/>
        </w:rPr>
        <w:t>unless</w:t>
      </w:r>
      <w:r w:rsidRPr="0034367B">
        <w:rPr>
          <w:sz w:val="16"/>
        </w:rPr>
        <w:t xml:space="preserve"> strong </w:t>
      </w:r>
      <w:r w:rsidRPr="0034367B">
        <w:rPr>
          <w:rStyle w:val="StyleUnderline"/>
        </w:rPr>
        <w:t>action is taken</w:t>
      </w:r>
      <w:r w:rsidRPr="0034367B">
        <w:rPr>
          <w:sz w:val="16"/>
        </w:rPr>
        <w:t xml:space="preserve"> soon by major emitters, </w:t>
      </w:r>
      <w:r w:rsidRPr="0034367B">
        <w:rPr>
          <w:rStyle w:val="StyleUnderline"/>
        </w:rPr>
        <w:t>it is likely that we will pursue a medium-high emissions pathway</w:t>
      </w:r>
      <w:r w:rsidRPr="0034367B">
        <w:rPr>
          <w:sz w:val="16"/>
        </w:rPr>
        <w:t>.20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the probability of eventual warming of 6°C is around 10%,23 and of 10°C is around 3%.24 These estimates are of course highly uncertain.</w:t>
      </w:r>
      <w:r w:rsidRPr="009057F7">
        <w:rPr>
          <w:sz w:val="12"/>
        </w:rPr>
        <w:t xml:space="preserve">¶ </w:t>
      </w:r>
      <w:r w:rsidRPr="0034367B">
        <w:rPr>
          <w:rStyle w:val="StyleUnderline"/>
        </w:rPr>
        <w:t xml:space="preserve">It is likely that </w:t>
      </w:r>
      <w:r w:rsidRPr="00A30A19">
        <w:rPr>
          <w:rStyle w:val="StyleUnderline"/>
          <w:highlight w:val="yellow"/>
        </w:rPr>
        <w:t xml:space="preserve">the </w:t>
      </w:r>
      <w:r w:rsidRPr="00A30A19">
        <w:rPr>
          <w:rStyle w:val="Emphasis"/>
          <w:highlight w:val="yellow"/>
        </w:rPr>
        <w:t>world will take action</w:t>
      </w:r>
      <w:r w:rsidRPr="0034367B">
        <w:rPr>
          <w:rStyle w:val="StyleUnderline"/>
        </w:rPr>
        <w:t xml:space="preserve"> against climate change </w:t>
      </w:r>
      <w:r w:rsidRPr="00A30A19">
        <w:rPr>
          <w:rStyle w:val="StyleUnderline"/>
          <w:highlight w:val="yellow"/>
        </w:rPr>
        <w:t>once it begins to impose</w:t>
      </w:r>
      <w:r w:rsidRPr="0034367B">
        <w:rPr>
          <w:rStyle w:val="StyleUnderline"/>
        </w:rPr>
        <w:t xml:space="preserve"> large </w:t>
      </w:r>
      <w:r w:rsidRPr="00A30A19">
        <w:rPr>
          <w:rStyle w:val="StyleUnderline"/>
          <w:highlight w:val="yellow"/>
        </w:rPr>
        <w:t>costs</w:t>
      </w:r>
      <w:r w:rsidRPr="0034367B">
        <w:rPr>
          <w:rStyle w:val="StyleUnderline"/>
        </w:rPr>
        <w:t xml:space="preserve"> on human society, </w:t>
      </w:r>
      <w:r w:rsidRPr="00A30A19">
        <w:rPr>
          <w:rStyle w:val="Emphasis"/>
          <w:highlight w:val="yellow"/>
        </w:rPr>
        <w:t>long before</w:t>
      </w:r>
      <w:r w:rsidRPr="009057F7">
        <w:rPr>
          <w:rStyle w:val="StyleUnderline"/>
        </w:rPr>
        <w:t xml:space="preserve"> there is warming of </w:t>
      </w:r>
      <w:r w:rsidRPr="00A30A19">
        <w:rPr>
          <w:rStyle w:val="StyleUnderline"/>
          <w:highlight w:val="yellow"/>
        </w:rPr>
        <w:t>10°</w:t>
      </w:r>
      <w:r w:rsidRPr="009057F7">
        <w:rPr>
          <w:rStyle w:val="StyleUnderline"/>
        </w:rPr>
        <w:t>C</w:t>
      </w:r>
      <w:r w:rsidRPr="0034367B">
        <w:rPr>
          <w:sz w:val="16"/>
        </w:rPr>
        <w:t xml:space="preserve">. Unfortunately, there is significant inertia in the climate system: there is a </w:t>
      </w:r>
      <w:proofErr w:type="gramStart"/>
      <w:r w:rsidRPr="0034367B">
        <w:rPr>
          <w:sz w:val="16"/>
        </w:rPr>
        <w:t>25 to 50 year</w:t>
      </w:r>
      <w:proofErr w:type="gramEnd"/>
      <w:r w:rsidRPr="0034367B">
        <w:rPr>
          <w:sz w:val="16"/>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w:t>
      </w:r>
      <w:r w:rsidRPr="0034367B">
        <w:rPr>
          <w:rStyle w:val="StyleUnderline"/>
        </w:rPr>
        <w:t xml:space="preserve">If the world does start to face costly warming, </w:t>
      </w:r>
      <w:r w:rsidRPr="00A30A19">
        <w:rPr>
          <w:rStyle w:val="StyleUnderline"/>
          <w:highlight w:val="yellow"/>
        </w:rPr>
        <w:t>the international community will</w:t>
      </w:r>
      <w:r w:rsidRPr="0034367B">
        <w:rPr>
          <w:sz w:val="16"/>
        </w:rPr>
        <w:t xml:space="preserve"> therefore </w:t>
      </w:r>
      <w:r w:rsidRPr="00A30A19">
        <w:rPr>
          <w:rStyle w:val="StyleUnderline"/>
          <w:highlight w:val="yellow"/>
        </w:rPr>
        <w:t xml:space="preserve">face </w:t>
      </w:r>
      <w:r w:rsidRPr="00A30A19">
        <w:rPr>
          <w:rStyle w:val="Emphasis"/>
          <w:highlight w:val="yellow"/>
        </w:rPr>
        <w:t>strong incentives</w:t>
      </w:r>
      <w:r w:rsidRPr="009057F7">
        <w:rPr>
          <w:rStyle w:val="StyleUnderline"/>
        </w:rPr>
        <w:t xml:space="preserve"> to find</w:t>
      </w:r>
      <w:r w:rsidRPr="0034367B">
        <w:rPr>
          <w:sz w:val="16"/>
        </w:rPr>
        <w:t xml:space="preserve"> other </w:t>
      </w:r>
      <w:r w:rsidRPr="009057F7">
        <w:rPr>
          <w:rStyle w:val="StyleUnderline"/>
        </w:rPr>
        <w:t xml:space="preserve">ways </w:t>
      </w:r>
      <w:r w:rsidRPr="00A30A19">
        <w:rPr>
          <w:rStyle w:val="StyleUnderline"/>
          <w:highlight w:val="yellow"/>
        </w:rPr>
        <w:t>to reduce</w:t>
      </w:r>
      <w:r w:rsidRPr="0034367B">
        <w:rPr>
          <w:rStyle w:val="StyleUnderline"/>
        </w:rPr>
        <w:t xml:space="preserve"> global </w:t>
      </w:r>
      <w:r w:rsidRPr="00A30A19">
        <w:rPr>
          <w:rStyle w:val="StyleUnderline"/>
          <w:highlight w:val="yellow"/>
        </w:rPr>
        <w:t>temperatures</w:t>
      </w:r>
      <w:r w:rsidRPr="0034367B">
        <w:rPr>
          <w:sz w:val="16"/>
        </w:rPr>
        <w:t>.</w:t>
      </w:r>
    </w:p>
    <w:p w14:paraId="64DE1103" w14:textId="77777777" w:rsidR="00DC48B9" w:rsidRPr="00DC48B9" w:rsidRDefault="00DC48B9" w:rsidP="00DC48B9"/>
    <w:p w14:paraId="609EC218" w14:textId="50FAE45A" w:rsidR="00DC48B9" w:rsidRDefault="00DC48B9" w:rsidP="00DC48B9">
      <w:pPr>
        <w:pStyle w:val="Heading3"/>
      </w:pPr>
      <w:r>
        <w:lastRenderedPageBreak/>
        <w:t>Ozone</w:t>
      </w:r>
    </w:p>
    <w:p w14:paraId="4588F9F8" w14:textId="77777777" w:rsidR="00DC48B9" w:rsidRDefault="00DC48B9" w:rsidP="00DC48B9">
      <w:pPr>
        <w:pStyle w:val="Heading4"/>
      </w:pPr>
      <w:r>
        <w:t>Ozone worsening</w:t>
      </w:r>
    </w:p>
    <w:p w14:paraId="32EA8479" w14:textId="77777777" w:rsidR="00DC48B9" w:rsidRDefault="00DC48B9" w:rsidP="00DC48B9">
      <w:pPr>
        <w:widowControl w:val="0"/>
      </w:pPr>
      <w:r>
        <w:rPr>
          <w:b/>
          <w:sz w:val="26"/>
          <w:szCs w:val="26"/>
        </w:rPr>
        <w:t>Horton 21</w:t>
      </w:r>
      <w:r>
        <w:t xml:space="preserve"> Helena Horton 9-15-2021 "‘Larger than usual’: this year’s ozone layer hole bigger than Antarctica"</w:t>
      </w:r>
      <w:hyperlink r:id="rId40">
        <w:r>
          <w:t xml:space="preserve"> </w:t>
        </w:r>
      </w:hyperlink>
      <w:hyperlink r:id="rId41">
        <w:r>
          <w:rPr>
            <w:color w:val="1155CC"/>
            <w:u w:val="single"/>
          </w:rPr>
          <w:t>https://www.theguardian.com/environment/2021/sep/16/larger-than-usual-ozone-layer-hole-bigger-than-antarctica</w:t>
        </w:r>
      </w:hyperlink>
      <w:r>
        <w:t xml:space="preserve"> (Environmental Journalist for the Guardian)//Elmer</w:t>
      </w:r>
    </w:p>
    <w:p w14:paraId="69E8E694" w14:textId="77777777" w:rsidR="00DC48B9" w:rsidRDefault="00DC48B9" w:rsidP="00DC48B9">
      <w:pPr>
        <w:widowControl w:val="0"/>
        <w:rPr>
          <w:u w:val="single"/>
        </w:rPr>
      </w:pPr>
      <w:r>
        <w:rPr>
          <w:u w:val="single"/>
        </w:rPr>
        <w:t xml:space="preserve">The </w:t>
      </w:r>
      <w:r>
        <w:rPr>
          <w:highlight w:val="cyan"/>
          <w:u w:val="single"/>
        </w:rPr>
        <w:t>hole in</w:t>
      </w:r>
      <w:r>
        <w:rPr>
          <w:u w:val="single"/>
        </w:rPr>
        <w:t xml:space="preserve"> the </w:t>
      </w:r>
      <w:r>
        <w:rPr>
          <w:highlight w:val="cyan"/>
          <w:u w:val="single"/>
        </w:rPr>
        <w:t>ozone</w:t>
      </w:r>
      <w:r>
        <w:rPr>
          <w:u w:val="single"/>
        </w:rPr>
        <w:t xml:space="preserve"> layer that develops annually is “rather larger than usual” and </w:t>
      </w:r>
      <w:r>
        <w:rPr>
          <w:highlight w:val="cyan"/>
          <w:u w:val="single"/>
        </w:rPr>
        <w:t xml:space="preserve">is currently bigger than </w:t>
      </w:r>
      <w:proofErr w:type="spellStart"/>
      <w:r>
        <w:rPr>
          <w:highlight w:val="cyan"/>
          <w:u w:val="single"/>
        </w:rPr>
        <w:t>Antartica</w:t>
      </w:r>
      <w:proofErr w:type="spellEnd"/>
      <w:r>
        <w:rPr>
          <w:u w:val="single"/>
        </w:rPr>
        <w:t>, say the scientists responsible for monitoring it.</w:t>
      </w:r>
      <w:r>
        <w:rPr>
          <w:sz w:val="16"/>
          <w:szCs w:val="16"/>
        </w:rPr>
        <w:t xml:space="preserve"> Researchers from the Copernicus Atmosphere Monitoring Service</w:t>
      </w:r>
      <w:r>
        <w:rPr>
          <w:u w:val="single"/>
        </w:rPr>
        <w:t xml:space="preserve"> say that this year’s hole is growing quickly and is larger than 75% of ozone holes at this stage in the season </w:t>
      </w:r>
      <w:r>
        <w:rPr>
          <w:highlight w:val="cyan"/>
          <w:u w:val="single"/>
        </w:rPr>
        <w:t>since 1979</w:t>
      </w:r>
      <w:r>
        <w:rPr>
          <w:u w:val="single"/>
        </w:rPr>
        <w:t>. Ozone exists about seven to 25 miles (11-40km) above the Earth’s surface, in the stratosphere, and acts like a sunscreen for the planet, shielding it from ultraviolet radiation</w:t>
      </w:r>
      <w:r>
        <w:rPr>
          <w:sz w:val="16"/>
          <w:szCs w:val="16"/>
        </w:rPr>
        <w:t xml:space="preserve">. Every year, a hole forms during the late winter of </w:t>
      </w:r>
      <w:proofErr w:type="spellStart"/>
      <w:r>
        <w:rPr>
          <w:sz w:val="16"/>
          <w:szCs w:val="16"/>
        </w:rPr>
        <w:t>thesouthern</w:t>
      </w:r>
      <w:proofErr w:type="spellEnd"/>
      <w:r>
        <w:rPr>
          <w:sz w:val="16"/>
          <w:szCs w:val="16"/>
        </w:rPr>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Pr>
          <w:sz w:val="16"/>
          <w:szCs w:val="16"/>
        </w:rPr>
        <w:t>Peuch</w:t>
      </w:r>
      <w:proofErr w:type="spellEnd"/>
      <w:r>
        <w:rPr>
          <w:sz w:val="16"/>
          <w:szCs w:val="16"/>
        </w:rPr>
        <w:t xml:space="preserve">, the service’s director, told the Guardian: “We cannot really say at this stage how the ozone hole will evolve. </w:t>
      </w:r>
      <w:r>
        <w:rPr>
          <w:u w:val="single"/>
        </w:rPr>
        <w:t xml:space="preserve">However, the hole of </w:t>
      </w:r>
      <w:r>
        <w:rPr>
          <w:highlight w:val="cyan"/>
          <w:u w:val="single"/>
        </w:rPr>
        <w:t>this year</w:t>
      </w:r>
      <w:r>
        <w:rPr>
          <w:u w:val="single"/>
        </w:rPr>
        <w:t xml:space="preserve"> is remarkably </w:t>
      </w:r>
      <w:proofErr w:type="gramStart"/>
      <w:r>
        <w:rPr>
          <w:u w:val="single"/>
        </w:rPr>
        <w:t>similar to</w:t>
      </w:r>
      <w:proofErr w:type="gramEnd"/>
      <w:r>
        <w:rPr>
          <w:u w:val="single"/>
        </w:rPr>
        <w:t xml:space="preserve"> the one of 2020, which was </w:t>
      </w:r>
      <w:r>
        <w:rPr>
          <w:highlight w:val="cyan"/>
          <w:u w:val="single"/>
        </w:rPr>
        <w:t>among the deepest and the longest-lasting</w:t>
      </w:r>
      <w:r>
        <w:rPr>
          <w:u w:val="single"/>
        </w:rPr>
        <w:t xml:space="preserve"> – it closed around Christmas – in our records since 1979.</w:t>
      </w:r>
    </w:p>
    <w:p w14:paraId="26E2A6B1" w14:textId="77777777" w:rsidR="00DC48B9" w:rsidRDefault="00DC48B9" w:rsidP="00DC48B9">
      <w:pPr>
        <w:widowControl w:val="0"/>
      </w:pPr>
    </w:p>
    <w:p w14:paraId="60218F7E" w14:textId="77777777" w:rsidR="00DC48B9" w:rsidRDefault="00DC48B9" w:rsidP="00DC48B9">
      <w:pPr>
        <w:pStyle w:val="Heading4"/>
      </w:pPr>
      <w:r>
        <w:t>Thumpers:</w:t>
      </w:r>
    </w:p>
    <w:p w14:paraId="028AC1A6" w14:textId="77777777" w:rsidR="00DC48B9" w:rsidRDefault="00DC48B9" w:rsidP="00DC48B9">
      <w:pPr>
        <w:pStyle w:val="Heading4"/>
        <w:numPr>
          <w:ilvl w:val="0"/>
          <w:numId w:val="14"/>
        </w:numPr>
        <w:tabs>
          <w:tab w:val="num" w:pos="360"/>
        </w:tabs>
        <w:ind w:left="360"/>
      </w:pPr>
      <w:r>
        <w:t>Copper</w:t>
      </w:r>
    </w:p>
    <w:p w14:paraId="2033ADDC" w14:textId="77777777" w:rsidR="00DC48B9" w:rsidRDefault="00DC48B9" w:rsidP="00DC48B9">
      <w:pPr>
        <w:widowControl w:val="0"/>
      </w:pPr>
      <w:r>
        <w:rPr>
          <w:b/>
          <w:sz w:val="26"/>
          <w:szCs w:val="26"/>
        </w:rPr>
        <w:t>Berkeley 1/13</w:t>
      </w:r>
      <w:r>
        <w:t xml:space="preserve"> (Robert </w:t>
      </w:r>
      <w:proofErr w:type="spellStart"/>
      <w:r>
        <w:t>Rhew</w:t>
      </w:r>
      <w:proofErr w:type="spellEnd"/>
      <w:r>
        <w:t xml:space="preserve"> and Berkeley geo chemists, [UC Berkeley professor of geography and of environmental science, </w:t>
      </w:r>
      <w:proofErr w:type="gramStart"/>
      <w:r>
        <w:t>policy</w:t>
      </w:r>
      <w:proofErr w:type="gramEnd"/>
      <w:r>
        <w:t xml:space="preserve"> and management], 1-13-2022, “Copper-based chemicals may be contributing to ozone depletion: Some ozone-destroying chemicals are unaccounted for. Are copper-based fungicides producing </w:t>
      </w:r>
      <w:proofErr w:type="gramStart"/>
      <w:r>
        <w:t>them?“</w:t>
      </w:r>
      <w:proofErr w:type="gramEnd"/>
      <w:r>
        <w:t xml:space="preserve">, ScienceDaily, accessed: 1-15-2022, https://www.sciencedaily.com/releases/2022/01/220113151441.htm)  </w:t>
      </w:r>
      <w:proofErr w:type="spellStart"/>
      <w:r>
        <w:t>ajs</w:t>
      </w:r>
      <w:proofErr w:type="spellEnd"/>
    </w:p>
    <w:p w14:paraId="79A19F5F" w14:textId="77777777" w:rsidR="00DC48B9" w:rsidRDefault="00DC48B9" w:rsidP="00DC48B9">
      <w:pPr>
        <w:widowControl w:val="0"/>
        <w:rPr>
          <w:sz w:val="16"/>
          <w:szCs w:val="16"/>
        </w:rPr>
      </w:pPr>
      <w:r>
        <w:rPr>
          <w:sz w:val="16"/>
          <w:szCs w:val="16"/>
        </w:rPr>
        <w:t xml:space="preserve">In a paper appearing this week in the journal Nature Communications, UC Berkeley geochemists show that </w:t>
      </w:r>
      <w:r>
        <w:rPr>
          <w:highlight w:val="cyan"/>
          <w:u w:val="single"/>
        </w:rPr>
        <w:t>copper in soil and seawater acts as a catalyst to</w:t>
      </w:r>
      <w:r>
        <w:rPr>
          <w:sz w:val="16"/>
          <w:szCs w:val="16"/>
        </w:rPr>
        <w:t xml:space="preserve"> turn organic matter into both methyl bromide and methyl chloride, two potent halocarbon compounds that </w:t>
      </w:r>
      <w:r>
        <w:rPr>
          <w:highlight w:val="cyan"/>
          <w:u w:val="single"/>
        </w:rPr>
        <w:t>destroy ozone</w:t>
      </w:r>
      <w:r>
        <w:rPr>
          <w:u w:val="single"/>
        </w:rPr>
        <w:t xml:space="preserve">. </w:t>
      </w:r>
      <w:r>
        <w:rPr>
          <w:highlight w:val="cyan"/>
          <w:u w:val="single"/>
        </w:rPr>
        <w:t>Sunlight worsens the situation</w:t>
      </w:r>
      <w:r>
        <w:rPr>
          <w:u w:val="single"/>
        </w:rPr>
        <w:t xml:space="preserve">, </w:t>
      </w:r>
      <w:r>
        <w:rPr>
          <w:highlight w:val="cyan"/>
          <w:u w:val="single"/>
        </w:rPr>
        <w:t>boosting</w:t>
      </w:r>
      <w:r>
        <w:rPr>
          <w:u w:val="single"/>
        </w:rPr>
        <w:t xml:space="preserve"> production of these </w:t>
      </w:r>
      <w:r>
        <w:rPr>
          <w:highlight w:val="cyan"/>
          <w:u w:val="single"/>
        </w:rPr>
        <w:t>methyl halides</w:t>
      </w:r>
      <w:r>
        <w:rPr>
          <w:u w:val="single"/>
        </w:rPr>
        <w:t xml:space="preserve"> by a factor of 10. </w:t>
      </w:r>
      <w:r>
        <w:rPr>
          <w:sz w:val="16"/>
          <w:szCs w:val="16"/>
        </w:rP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Pr>
          <w:u w:val="single"/>
        </w:rPr>
        <w:t xml:space="preserve">these methyl halides have become the </w:t>
      </w:r>
      <w:r>
        <w:rPr>
          <w:highlight w:val="cyan"/>
          <w:u w:val="single"/>
        </w:rPr>
        <w:t>new dominant sources</w:t>
      </w:r>
      <w:r>
        <w:rPr>
          <w:u w:val="single"/>
        </w:rPr>
        <w:t xml:space="preserve"> of ozone-depleting</w:t>
      </w:r>
      <w:r>
        <w:rPr>
          <w:sz w:val="16"/>
          <w:szCs w:val="16"/>
        </w:rPr>
        <w:t xml:space="preserve"> bromine and chlorine in the stratosphere. As the long-lived CFCs and halons slowly disappear from the atmosphere, the role of methyl halides increases. </w:t>
      </w:r>
      <w:r>
        <w:rPr>
          <w:u w:val="single"/>
        </w:rPr>
        <w:t>"If we don't know where methyl bromide and methyl chloride are coming from, then how can we make sure that those compounds are reduced along with CFCs?"</w:t>
      </w:r>
      <w:r>
        <w:rPr>
          <w:sz w:val="16"/>
          <w:szCs w:val="16"/>
        </w:rPr>
        <w:t xml:space="preserve"> said the paper's senior author, Robert </w:t>
      </w:r>
      <w:proofErr w:type="spellStart"/>
      <w:r>
        <w:rPr>
          <w:sz w:val="16"/>
          <w:szCs w:val="16"/>
        </w:rPr>
        <w:t>Rhew</w:t>
      </w:r>
      <w:proofErr w:type="spellEnd"/>
      <w:r>
        <w:rPr>
          <w:sz w:val="16"/>
          <w:szCs w:val="16"/>
        </w:rPr>
        <w:t xml:space="preserve">, UC Berkeley professor of geography and of environmental science, </w:t>
      </w:r>
      <w:proofErr w:type="gramStart"/>
      <w:r>
        <w:rPr>
          <w:sz w:val="16"/>
          <w:szCs w:val="16"/>
        </w:rPr>
        <w:t>policy</w:t>
      </w:r>
      <w:proofErr w:type="gramEnd"/>
      <w:r>
        <w:rPr>
          <w:sz w:val="16"/>
          <w:szCs w:val="16"/>
        </w:rPr>
        <w:t xml:space="preserve"> and management. "By 2050, we should be back to relatively normal ozone, but things like the continued emissions of methyl bromide and methyl chloride are road bumps in the road to recovery. </w:t>
      </w:r>
      <w:r>
        <w:rPr>
          <w:u w:val="single"/>
        </w:rPr>
        <w:t xml:space="preserve">Copper usage in the environment is projected to </w:t>
      </w:r>
      <w:r>
        <w:rPr>
          <w:highlight w:val="cyan"/>
          <w:u w:val="single"/>
        </w:rPr>
        <w:t>increase rapidly in the next few years</w:t>
      </w:r>
      <w:r>
        <w:rPr>
          <w:u w:val="single"/>
        </w:rPr>
        <w:t xml:space="preserve">, </w:t>
      </w:r>
      <w:r>
        <w:rPr>
          <w:sz w:val="16"/>
          <w:szCs w:val="16"/>
        </w:rPr>
        <w:t>and this should be considered when predicting future halogen load and ozone recovery."</w:t>
      </w:r>
    </w:p>
    <w:p w14:paraId="486BF72C" w14:textId="77777777" w:rsidR="00DC48B9" w:rsidRDefault="00DC48B9" w:rsidP="00DC48B9">
      <w:pPr>
        <w:widowControl w:val="0"/>
      </w:pPr>
    </w:p>
    <w:p w14:paraId="70F62FF8" w14:textId="77777777" w:rsidR="00DC48B9" w:rsidRDefault="00DC48B9" w:rsidP="00DC48B9">
      <w:pPr>
        <w:widowControl w:val="0"/>
      </w:pPr>
    </w:p>
    <w:p w14:paraId="2F9B26E5" w14:textId="77777777" w:rsidR="00DC48B9" w:rsidRDefault="00DC48B9" w:rsidP="00DC48B9">
      <w:pPr>
        <w:pStyle w:val="Heading4"/>
        <w:numPr>
          <w:ilvl w:val="0"/>
          <w:numId w:val="14"/>
        </w:numPr>
        <w:tabs>
          <w:tab w:val="num" w:pos="360"/>
        </w:tabs>
        <w:ind w:left="360"/>
      </w:pPr>
      <w:r>
        <w:lastRenderedPageBreak/>
        <w:t xml:space="preserve"> Dichloromethane</w:t>
      </w:r>
    </w:p>
    <w:p w14:paraId="6E2FE4F2" w14:textId="77777777" w:rsidR="00DC48B9" w:rsidRDefault="00DC48B9" w:rsidP="00DC48B9">
      <w:pPr>
        <w:widowControl w:val="0"/>
      </w:pPr>
      <w:r>
        <w:rPr>
          <w:b/>
          <w:sz w:val="26"/>
          <w:szCs w:val="26"/>
        </w:rPr>
        <w:t>Perkins 17</w:t>
      </w:r>
      <w:r>
        <w:t xml:space="preserve"> Sid Perkins 6-27-2017 "New threat to ozone layer found"</w:t>
      </w:r>
      <w:hyperlink r:id="rId42">
        <w:r>
          <w:t xml:space="preserve"> </w:t>
        </w:r>
      </w:hyperlink>
      <w:hyperlink r:id="rId43">
        <w:r>
          <w:rPr>
            <w:color w:val="1155CC"/>
            <w:u w:val="single"/>
          </w:rPr>
          <w:t>https://www.science.org/content/article/new-threat-ozone-layer-found</w:t>
        </w:r>
      </w:hyperlink>
      <w:r>
        <w:t xml:space="preserve"> (Sid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Columbia)//Elmer</w:t>
      </w:r>
    </w:p>
    <w:p w14:paraId="3E6F1C3D" w14:textId="77777777" w:rsidR="00DC48B9" w:rsidRDefault="00DC48B9" w:rsidP="00DC48B9">
      <w:pPr>
        <w:widowControl w:val="0"/>
        <w:rPr>
          <w:sz w:val="16"/>
          <w:szCs w:val="16"/>
        </w:rPr>
      </w:pPr>
      <w:r>
        <w:rPr>
          <w:sz w:val="16"/>
          <w:szCs w:val="16"/>
        </w:rPr>
        <w:t xml:space="preserve">The ozone layer—a high-altitude expanse of oxygen molecules that protects us from the sun's ultraviolet rays—has been on the mend for the past decade or so. But a </w:t>
      </w:r>
      <w:r>
        <w:rPr>
          <w:highlight w:val="cyan"/>
          <w:u w:val="single"/>
        </w:rPr>
        <w:t>newly discovered threat could delay</w:t>
      </w:r>
      <w:r>
        <w:rPr>
          <w:u w:val="single"/>
        </w:rPr>
        <w:t xml:space="preserve"> its </w:t>
      </w:r>
      <w:r>
        <w:rPr>
          <w:highlight w:val="cyan"/>
          <w:u w:val="single"/>
        </w:rPr>
        <w:t>recovery</w:t>
      </w:r>
      <w:r>
        <w:rPr>
          <w:sz w:val="16"/>
          <w:szCs w:val="16"/>
        </w:rPr>
        <w:t xml:space="preserve">. </w:t>
      </w:r>
      <w:r>
        <w:rPr>
          <w:u w:val="single"/>
        </w:rPr>
        <w:t xml:space="preserve">Industrial </w:t>
      </w:r>
      <w:r>
        <w:rPr>
          <w:highlight w:val="cyan"/>
          <w:u w:val="single"/>
        </w:rPr>
        <w:t>emissions of</w:t>
      </w:r>
      <w:r>
        <w:rPr>
          <w:sz w:val="16"/>
          <w:szCs w:val="16"/>
        </w:rPr>
        <w:t xml:space="preserve"> a </w:t>
      </w:r>
      <w:r>
        <w:rPr>
          <w:highlight w:val="cyan"/>
          <w:u w:val="single"/>
        </w:rPr>
        <w:t>chemical commonly used</w:t>
      </w:r>
      <w:r>
        <w:rPr>
          <w:sz w:val="16"/>
          <w:szCs w:val="16"/>
        </w:rPr>
        <w:t xml:space="preserve"> in solvents, paint removers, and the production of pharmaceuticals </w:t>
      </w:r>
      <w:r>
        <w:rPr>
          <w:u w:val="single"/>
        </w:rPr>
        <w:t>have doubled</w:t>
      </w:r>
      <w:r>
        <w:rPr>
          <w:sz w:val="16"/>
          <w:szCs w:val="16"/>
        </w:rPr>
        <w:t xml:space="preserve"> in the past few years</w:t>
      </w:r>
      <w:r>
        <w:rPr>
          <w:u w:val="single"/>
        </w:rPr>
        <w:t xml:space="preserve">, researchers have found, which could </w:t>
      </w:r>
      <w:r>
        <w:rPr>
          <w:highlight w:val="cyan"/>
          <w:u w:val="single"/>
        </w:rPr>
        <w:t>slow</w:t>
      </w:r>
      <w:r>
        <w:rPr>
          <w:u w:val="single"/>
        </w:rPr>
        <w:t xml:space="preserve"> the </w:t>
      </w:r>
      <w:r>
        <w:rPr>
          <w:highlight w:val="cyan"/>
          <w:u w:val="single"/>
        </w:rPr>
        <w:t>healing</w:t>
      </w:r>
      <w:r>
        <w:rPr>
          <w:u w:val="single"/>
        </w:rPr>
        <w:t xml:space="preserve"> of the ozone layer over Antarctica anywhere between 5 and 30 years—or even longer if levels continue to rise</w:t>
      </w:r>
      <w:r>
        <w:rPr>
          <w:sz w:val="16"/>
          <w:szCs w:val="16"/>
        </w:rPr>
        <w:t xml:space="preserve">. The findings are "frightening" and "a big deal," says Robyn Schofield, an environmental scientist at the University of Melbourne in Australia who was not involved with the work. </w:t>
      </w:r>
      <w:r>
        <w:rPr>
          <w:u w:val="single"/>
        </w:rPr>
        <w:t xml:space="preserve">The chemical in question is called </w:t>
      </w:r>
      <w:r>
        <w:rPr>
          <w:highlight w:val="cyan"/>
          <w:u w:val="single"/>
        </w:rPr>
        <w:t>dichloromethane</w:t>
      </w:r>
      <w:r>
        <w:rPr>
          <w:u w:val="single"/>
        </w:rPr>
        <w:t xml:space="preserve"> (CH2Cl2). Natural sources of this substance are small, says Ryan </w:t>
      </w:r>
      <w:proofErr w:type="spellStart"/>
      <w:r>
        <w:rPr>
          <w:u w:val="single"/>
        </w:rPr>
        <w:t>Hossaini</w:t>
      </w:r>
      <w:proofErr w:type="spellEnd"/>
      <w:r>
        <w:rPr>
          <w:u w:val="single"/>
        </w:rPr>
        <w:t>, an atmospheric chemist at Lancaster University in the United Kingdom.</w:t>
      </w:r>
      <w:r>
        <w:rPr>
          <w:sz w:val="16"/>
          <w:szCs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Pr>
          <w:sz w:val="16"/>
          <w:szCs w:val="16"/>
        </w:rPr>
        <w:t>Hossaini</w:t>
      </w:r>
      <w:proofErr w:type="spellEnd"/>
      <w:r>
        <w:rPr>
          <w:sz w:val="16"/>
          <w:szCs w:val="16"/>
        </w:rPr>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Pr>
          <w:sz w:val="16"/>
          <w:szCs w:val="16"/>
        </w:rPr>
        <w:t>Hossaini</w:t>
      </w:r>
      <w:proofErr w:type="spellEnd"/>
      <w:r>
        <w:rPr>
          <w:sz w:val="16"/>
          <w:szCs w:val="16"/>
        </w:rPr>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Pr>
          <w:sz w:val="16"/>
          <w:szCs w:val="16"/>
        </w:rPr>
        <w:t>Hossaini</w:t>
      </w:r>
      <w:proofErr w:type="spellEnd"/>
      <w:r>
        <w:rPr>
          <w:sz w:val="16"/>
          <w:szCs w:val="16"/>
        </w:rPr>
        <w:t xml:space="preserve"> says. </w:t>
      </w:r>
      <w:r>
        <w:rPr>
          <w:u w:val="single"/>
        </w:rPr>
        <w:t xml:space="preserve">If CH2Cl2 </w:t>
      </w:r>
      <w:r>
        <w:rPr>
          <w:highlight w:val="cyan"/>
          <w:u w:val="single"/>
        </w:rPr>
        <w:t>emissions continue to rise</w:t>
      </w:r>
      <w:r>
        <w:rPr>
          <w:sz w:val="16"/>
          <w:szCs w:val="16"/>
        </w:rPr>
        <w:t xml:space="preserve"> at the rate seen in the last decade, </w:t>
      </w:r>
      <w:r>
        <w:rPr>
          <w:u w:val="single"/>
        </w:rPr>
        <w:t>recovery</w:t>
      </w:r>
      <w:r>
        <w:rPr>
          <w:sz w:val="16"/>
          <w:szCs w:val="16"/>
        </w:rPr>
        <w:t xml:space="preserve"> of the ozone hole would be </w:t>
      </w:r>
      <w:r>
        <w:rPr>
          <w:u w:val="single"/>
        </w:rPr>
        <w:t>delayed about 30 years</w:t>
      </w:r>
      <w:r>
        <w:rPr>
          <w:sz w:val="16"/>
          <w:szCs w:val="16"/>
        </w:rPr>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Pr>
          <w:sz w:val="16"/>
          <w:szCs w:val="16"/>
        </w:rPr>
        <w:t>Sinnhuber</w:t>
      </w:r>
      <w:proofErr w:type="spellEnd"/>
      <w:r>
        <w:rPr>
          <w:sz w:val="16"/>
          <w:szCs w:val="16"/>
        </w:rPr>
        <w:t>, an atmospheric scientist at Karlsruhe Institute of Technology in Germany. "</w:t>
      </w:r>
      <w:r>
        <w:rPr>
          <w:u w:val="single"/>
        </w:rPr>
        <w:t xml:space="preserve">It's clear that concentrations [of CH2Cl2] have increased quite a lot," he notes. But one critical question, he contends, is what will happen to emissions over the long term: "They've been quite variable in recent years, and it's difficult to say how they might evolve." Although the rapid rise in CH2Cl2 emissions may one day level off, it's also possible that emissions of this multipurpose chemical may accelerate even further. </w:t>
      </w:r>
      <w:proofErr w:type="spellStart"/>
      <w:r>
        <w:rPr>
          <w:u w:val="single"/>
        </w:rPr>
        <w:t>Hossaini</w:t>
      </w:r>
      <w:proofErr w:type="spellEnd"/>
      <w:r>
        <w:rPr>
          <w:u w:val="single"/>
        </w:rPr>
        <w:t xml:space="preserve"> and his team also assessed what would happen to high-altitude ozone if CH2Cl2 emissions rose at twice the rate seen in the past decade. The answer? Not good. Antarctic </w:t>
      </w:r>
      <w:r>
        <w:rPr>
          <w:highlight w:val="cyan"/>
          <w:u w:val="single"/>
        </w:rPr>
        <w:t>ozone wouldn't recover</w:t>
      </w:r>
      <w:r>
        <w:rPr>
          <w:u w:val="single"/>
        </w:rPr>
        <w:t xml:space="preserve"> to pre-1980 levels </w:t>
      </w:r>
      <w:r>
        <w:rPr>
          <w:highlight w:val="cyan"/>
          <w:u w:val="single"/>
        </w:rPr>
        <w:t>until</w:t>
      </w:r>
      <w:r>
        <w:rPr>
          <w:u w:val="single"/>
        </w:rPr>
        <w:t xml:space="preserve"> well </w:t>
      </w:r>
      <w:r>
        <w:rPr>
          <w:highlight w:val="cyan"/>
          <w:u w:val="single"/>
        </w:rPr>
        <w:t>after</w:t>
      </w:r>
      <w:r>
        <w:rPr>
          <w:u w:val="single"/>
        </w:rPr>
        <w:t xml:space="preserve"> the year </w:t>
      </w:r>
      <w:r>
        <w:rPr>
          <w:highlight w:val="cyan"/>
          <w:u w:val="single"/>
        </w:rPr>
        <w:t>2100</w:t>
      </w:r>
      <w:r>
        <w:rPr>
          <w:u w:val="single"/>
        </w:rPr>
        <w:t xml:space="preserve">, the analyses suggest. </w:t>
      </w:r>
      <w:r>
        <w:rPr>
          <w:sz w:val="16"/>
          <w:szCs w:val="16"/>
        </w:rPr>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Pr>
          <w:sz w:val="16"/>
          <w:szCs w:val="16"/>
        </w:rPr>
        <w:t>Hossaini</w:t>
      </w:r>
      <w:proofErr w:type="spellEnd"/>
      <w:r>
        <w:rPr>
          <w:sz w:val="16"/>
          <w:szCs w:val="16"/>
        </w:rPr>
        <w:t xml:space="preserve"> admits, is sadly lacking as of now.</w:t>
      </w:r>
    </w:p>
    <w:p w14:paraId="479B219B" w14:textId="77777777" w:rsidR="00DC48B9" w:rsidRDefault="00DC48B9" w:rsidP="00DC48B9">
      <w:pPr>
        <w:pStyle w:val="Heading4"/>
      </w:pPr>
      <w:r>
        <w:lastRenderedPageBreak/>
        <w:t xml:space="preserve">Tourism stops warming and ozone depletion, </w:t>
      </w:r>
      <w:proofErr w:type="gramStart"/>
      <w:r>
        <w:t>BUT,</w:t>
      </w:r>
      <w:proofErr w:type="gramEnd"/>
      <w:r>
        <w:t xml:space="preserve"> their links are out of proportion</w:t>
      </w:r>
    </w:p>
    <w:p w14:paraId="25652229" w14:textId="77777777" w:rsidR="00DC48B9" w:rsidRDefault="00DC48B9" w:rsidP="00DC48B9">
      <w:r>
        <w:t xml:space="preserve">​​Sarah </w:t>
      </w:r>
      <w:r>
        <w:rPr>
          <w:b/>
          <w:sz w:val="26"/>
          <w:szCs w:val="26"/>
        </w:rPr>
        <w:t>Kessler</w:t>
      </w:r>
      <w:r>
        <w:t>, 7-21-</w:t>
      </w:r>
      <w:r>
        <w:rPr>
          <w:b/>
          <w:sz w:val="26"/>
          <w:szCs w:val="26"/>
        </w:rPr>
        <w:t>2021</w:t>
      </w:r>
      <w:r>
        <w:t xml:space="preserve">, "Jeff Bezos vows to fight climate change, but space tourism could do more harm, critics say.," No Publication, </w:t>
      </w:r>
      <w:hyperlink r:id="rId44">
        <w:r>
          <w:rPr>
            <w:color w:val="1155CC"/>
            <w:u w:val="single"/>
          </w:rPr>
          <w:t>https://www.nytimes.com/2021/07/21/business/space-tourism-climate-change.html</w:t>
        </w:r>
      </w:hyperlink>
      <w:r>
        <w:t xml:space="preserve"> //SR</w:t>
      </w:r>
    </w:p>
    <w:p w14:paraId="33DC331F" w14:textId="77777777" w:rsidR="00DC48B9" w:rsidRDefault="00DC48B9" w:rsidP="00DC48B9">
      <w:pPr>
        <w:rPr>
          <w:sz w:val="16"/>
          <w:szCs w:val="16"/>
        </w:rPr>
      </w:pPr>
      <w:r>
        <w:rPr>
          <w:sz w:val="16"/>
          <w:szCs w:val="16"/>
        </w:rPr>
        <w:t>Upon descending from his trip to the edge of space on Tuesday, Jeff Bezos, the richest person on the planet, reaffirmed his commitment to fight climate change. “</w:t>
      </w:r>
      <w:r w:rsidRPr="00887C5A">
        <w:rPr>
          <w:u w:val="single"/>
        </w:rPr>
        <w:t>We have to build a road to space</w:t>
      </w:r>
      <w:r>
        <w:rPr>
          <w:sz w:val="16"/>
          <w:szCs w:val="16"/>
        </w:rPr>
        <w:t xml:space="preserve"> so that our kids and their kids can build a future,” he told MSNBC.  Mr. Bezos says space </w:t>
      </w:r>
      <w:r>
        <w:rPr>
          <w:highlight w:val="cyan"/>
          <w:u w:val="single"/>
        </w:rPr>
        <w:t xml:space="preserve">tourism </w:t>
      </w:r>
      <w:r w:rsidRPr="00933675">
        <w:rPr>
          <w:u w:val="single"/>
        </w:rPr>
        <w:t xml:space="preserve">is a first step toward </w:t>
      </w:r>
      <w:r>
        <w:rPr>
          <w:highlight w:val="cyan"/>
          <w:u w:val="single"/>
        </w:rPr>
        <w:t>mov</w:t>
      </w:r>
      <w:r w:rsidRPr="00624133">
        <w:rPr>
          <w:u w:val="single"/>
        </w:rPr>
        <w:t xml:space="preserve">ing </w:t>
      </w:r>
      <w:r>
        <w:rPr>
          <w:highlight w:val="cyan"/>
          <w:u w:val="single"/>
        </w:rPr>
        <w:t>people (and</w:t>
      </w:r>
      <w:r>
        <w:rPr>
          <w:sz w:val="16"/>
          <w:szCs w:val="16"/>
        </w:rPr>
        <w:t xml:space="preserve"> heavy </w:t>
      </w:r>
      <w:r>
        <w:rPr>
          <w:highlight w:val="cyan"/>
          <w:u w:val="single"/>
        </w:rPr>
        <w:t>industry</w:t>
      </w:r>
      <w:r>
        <w:rPr>
          <w:sz w:val="16"/>
          <w:szCs w:val="16"/>
        </w:rPr>
        <w:t xml:space="preserve">) </w:t>
      </w:r>
      <w:r>
        <w:rPr>
          <w:highlight w:val="cyan"/>
          <w:u w:val="single"/>
        </w:rPr>
        <w:t xml:space="preserve">into space </w:t>
      </w:r>
      <w:r w:rsidRPr="008A3DEB">
        <w:rPr>
          <w:u w:val="single"/>
        </w:rPr>
        <w:t xml:space="preserve">to </w:t>
      </w:r>
      <w:r>
        <w:rPr>
          <w:highlight w:val="cyan"/>
          <w:u w:val="single"/>
        </w:rPr>
        <w:t xml:space="preserve">avert </w:t>
      </w:r>
      <w:r w:rsidRPr="004F0C53">
        <w:rPr>
          <w:u w:val="single"/>
        </w:rPr>
        <w:t xml:space="preserve">an </w:t>
      </w:r>
      <w:r>
        <w:rPr>
          <w:highlight w:val="cyan"/>
          <w:u w:val="single"/>
        </w:rPr>
        <w:t xml:space="preserve">energy crisis </w:t>
      </w:r>
      <w:r w:rsidRPr="00AB39CD">
        <w:rPr>
          <w:u w:val="single"/>
        </w:rPr>
        <w:t>on Earth</w:t>
      </w:r>
      <w:r>
        <w:rPr>
          <w:sz w:val="16"/>
          <w:szCs w:val="16"/>
        </w:rPr>
        <w:t xml:space="preserve">. His fellow billionaire space entrepreneurs, like Richard Branson and Elon Musk, have also said their companies are an answer to climate change: Mr. Musk wants to colonize Mars in case we ruin Earth.  </w:t>
      </w:r>
      <w:r w:rsidRPr="00EF7190">
        <w:rPr>
          <w:u w:val="single"/>
        </w:rPr>
        <w:t>Critics argue</w:t>
      </w:r>
      <w:r w:rsidRPr="00EF7190">
        <w:rPr>
          <w:sz w:val="16"/>
          <w:szCs w:val="16"/>
        </w:rPr>
        <w:t xml:space="preserve"> that space </w:t>
      </w:r>
      <w:r w:rsidRPr="00EF7190">
        <w:rPr>
          <w:u w:val="single"/>
        </w:rPr>
        <w:t>tourism</w:t>
      </w:r>
      <w:r w:rsidRPr="00EF7190">
        <w:rPr>
          <w:sz w:val="16"/>
          <w:szCs w:val="16"/>
        </w:rPr>
        <w:t xml:space="preserve"> will </w:t>
      </w:r>
      <w:r w:rsidRPr="00EF7190">
        <w:rPr>
          <w:u w:val="single"/>
        </w:rPr>
        <w:t>add</w:t>
      </w:r>
      <w:r w:rsidRPr="00EF7190">
        <w:rPr>
          <w:sz w:val="16"/>
          <w:szCs w:val="16"/>
        </w:rPr>
        <w:t xml:space="preserve"> to </w:t>
      </w:r>
      <w:r w:rsidRPr="00EF7190">
        <w:rPr>
          <w:u w:val="single"/>
        </w:rPr>
        <w:t>emissions</w:t>
      </w:r>
      <w:r w:rsidRPr="00EF7190">
        <w:rPr>
          <w:sz w:val="16"/>
          <w:szCs w:val="16"/>
        </w:rPr>
        <w:t xml:space="preserve"> rather than save the planet. </w:t>
      </w:r>
      <w:r w:rsidRPr="00EF7190">
        <w:rPr>
          <w:u w:val="single"/>
        </w:rPr>
        <w:t>But</w:t>
      </w:r>
      <w:r>
        <w:rPr>
          <w:sz w:val="16"/>
          <w:szCs w:val="16"/>
        </w:rPr>
        <w:t xml:space="preserve"> </w:t>
      </w:r>
      <w:r w:rsidRPr="00A6515B">
        <w:rPr>
          <w:rStyle w:val="StyleUnderline"/>
          <w:highlight w:val="cyan"/>
        </w:rPr>
        <w:t>the</w:t>
      </w:r>
      <w:r>
        <w:rPr>
          <w:sz w:val="16"/>
          <w:szCs w:val="16"/>
        </w:rPr>
        <w:t xml:space="preserve"> </w:t>
      </w:r>
      <w:r>
        <w:rPr>
          <w:highlight w:val="cyan"/>
          <w:u w:val="single"/>
        </w:rPr>
        <w:t>industry</w:t>
      </w:r>
      <w:r>
        <w:rPr>
          <w:sz w:val="16"/>
          <w:szCs w:val="16"/>
        </w:rPr>
        <w:t xml:space="preserve"> </w:t>
      </w:r>
      <w:r>
        <w:rPr>
          <w:highlight w:val="cyan"/>
          <w:u w:val="single"/>
        </w:rPr>
        <w:t>is</w:t>
      </w:r>
      <w:r>
        <w:rPr>
          <w:sz w:val="16"/>
          <w:szCs w:val="16"/>
        </w:rPr>
        <w:t xml:space="preserve"> still </w:t>
      </w:r>
      <w:r>
        <w:rPr>
          <w:highlight w:val="cyan"/>
          <w:u w:val="single"/>
        </w:rPr>
        <w:t>low</w:t>
      </w:r>
      <w:r>
        <w:rPr>
          <w:sz w:val="16"/>
          <w:szCs w:val="16"/>
        </w:rPr>
        <w:t xml:space="preserve"> </w:t>
      </w:r>
      <w:r w:rsidRPr="00785CF5">
        <w:rPr>
          <w:u w:val="single"/>
        </w:rPr>
        <w:t>on</w:t>
      </w:r>
      <w:r w:rsidRPr="00785CF5">
        <w:rPr>
          <w:sz w:val="16"/>
          <w:szCs w:val="16"/>
        </w:rPr>
        <w:t xml:space="preserve"> </w:t>
      </w:r>
      <w:r w:rsidRPr="00785CF5">
        <w:rPr>
          <w:u w:val="single"/>
        </w:rPr>
        <w:t xml:space="preserve">the list of </w:t>
      </w:r>
      <w:r>
        <w:rPr>
          <w:highlight w:val="cyan"/>
          <w:u w:val="single"/>
        </w:rPr>
        <w:t>polluters</w:t>
      </w:r>
      <w:r>
        <w:rPr>
          <w:sz w:val="16"/>
          <w:szCs w:val="16"/>
        </w:rPr>
        <w:t xml:space="preserve">.  The global </w:t>
      </w:r>
      <w:r w:rsidRPr="00963F5C">
        <w:rPr>
          <w:u w:val="single"/>
        </w:rPr>
        <w:t>space industry</w:t>
      </w:r>
      <w:r w:rsidRPr="00963F5C">
        <w:rPr>
          <w:sz w:val="16"/>
          <w:szCs w:val="16"/>
        </w:rPr>
        <w:t xml:space="preserve"> </w:t>
      </w:r>
      <w:r w:rsidRPr="00963F5C">
        <w:rPr>
          <w:u w:val="single"/>
        </w:rPr>
        <w:t xml:space="preserve">uses </w:t>
      </w:r>
      <w:r>
        <w:rPr>
          <w:highlight w:val="cyan"/>
          <w:u w:val="single"/>
        </w:rPr>
        <w:t>less than a tenth</w:t>
      </w:r>
      <w:r>
        <w:rPr>
          <w:sz w:val="16"/>
          <w:szCs w:val="16"/>
        </w:rPr>
        <w:t xml:space="preserve"> of a percent </w:t>
      </w:r>
      <w:r>
        <w:rPr>
          <w:highlight w:val="cyan"/>
          <w:u w:val="single"/>
        </w:rPr>
        <w:t>of</w:t>
      </w:r>
      <w:r>
        <w:rPr>
          <w:sz w:val="16"/>
          <w:szCs w:val="16"/>
        </w:rPr>
        <w:t xml:space="preserve"> propellant than the </w:t>
      </w:r>
      <w:r>
        <w:rPr>
          <w:highlight w:val="cyan"/>
          <w:u w:val="single"/>
        </w:rPr>
        <w:t>aviation</w:t>
      </w:r>
      <w:r>
        <w:rPr>
          <w:sz w:val="16"/>
          <w:szCs w:val="16"/>
        </w:rPr>
        <w:t xml:space="preserve"> industry does. What’s more, the amount used for rockets like those that carried Mr. Branson and Mr. Bezos to space is a tiny portion of that, said Martin Ross, a scientist at the Aerospace Corporation, a federally funded research and development center. In a recent study, Mr. Ross found that space tourism </w:t>
      </w:r>
      <w:r>
        <w:rPr>
          <w:highlight w:val="cyan"/>
          <w:u w:val="single"/>
        </w:rPr>
        <w:t xml:space="preserve">companies </w:t>
      </w:r>
      <w:r w:rsidRPr="00D24952">
        <w:rPr>
          <w:u w:val="single"/>
        </w:rPr>
        <w:t xml:space="preserve">could </w:t>
      </w:r>
      <w:r>
        <w:rPr>
          <w:highlight w:val="cyan"/>
          <w:u w:val="single"/>
        </w:rPr>
        <w:t>launch</w:t>
      </w:r>
      <w:r>
        <w:rPr>
          <w:sz w:val="16"/>
          <w:szCs w:val="16"/>
        </w:rPr>
        <w:t xml:space="preserve"> as many as </w:t>
      </w:r>
      <w:r>
        <w:rPr>
          <w:highlight w:val="cyan"/>
          <w:u w:val="single"/>
        </w:rPr>
        <w:t>10,000 suborbital flights per year before</w:t>
      </w:r>
      <w:r>
        <w:rPr>
          <w:sz w:val="16"/>
          <w:szCs w:val="16"/>
        </w:rPr>
        <w:t xml:space="preserve"> the effect of their </w:t>
      </w:r>
      <w:r>
        <w:rPr>
          <w:highlight w:val="cyan"/>
          <w:u w:val="single"/>
        </w:rPr>
        <w:t>emissions</w:t>
      </w:r>
      <w:r>
        <w:rPr>
          <w:sz w:val="16"/>
          <w:szCs w:val="16"/>
        </w:rPr>
        <w:t xml:space="preserve"> on the atmosphere would begin to </w:t>
      </w:r>
      <w:r>
        <w:rPr>
          <w:highlight w:val="cyan"/>
          <w:u w:val="single"/>
        </w:rPr>
        <w:t xml:space="preserve">approach </w:t>
      </w:r>
      <w:r w:rsidRPr="002B2AC9">
        <w:rPr>
          <w:u w:val="single"/>
        </w:rPr>
        <w:t>that</w:t>
      </w:r>
      <w:r>
        <w:rPr>
          <w:sz w:val="16"/>
          <w:szCs w:val="16"/>
        </w:rPr>
        <w:t xml:space="preserve"> </w:t>
      </w:r>
      <w:r>
        <w:rPr>
          <w:highlight w:val="cyan"/>
          <w:u w:val="single"/>
        </w:rPr>
        <w:t>of orbital rockets</w:t>
      </w:r>
      <w:r>
        <w:rPr>
          <w:sz w:val="16"/>
          <w:szCs w:val="16"/>
        </w:rPr>
        <w:t xml:space="preserve">.  It is not yet understood exactly how an increasing number of rocket launches would affect the planet. The </w:t>
      </w:r>
      <w:r w:rsidRPr="00312E35">
        <w:rPr>
          <w:highlight w:val="cyan"/>
          <w:u w:val="single"/>
        </w:rPr>
        <w:t xml:space="preserve">space </w:t>
      </w:r>
      <w:r>
        <w:rPr>
          <w:highlight w:val="cyan"/>
          <w:u w:val="single"/>
        </w:rPr>
        <w:t xml:space="preserve">industry is the only </w:t>
      </w:r>
      <w:r w:rsidRPr="00F7747A">
        <w:rPr>
          <w:u w:val="single"/>
        </w:rPr>
        <w:t xml:space="preserve">direct </w:t>
      </w:r>
      <w:r>
        <w:rPr>
          <w:highlight w:val="cyan"/>
          <w:u w:val="single"/>
        </w:rPr>
        <w:t xml:space="preserve">source of emissions into the stratosphere </w:t>
      </w:r>
      <w:r w:rsidRPr="004335D8">
        <w:rPr>
          <w:u w:val="single"/>
        </w:rPr>
        <w:t>above 20 kilometers</w:t>
      </w:r>
      <w:r>
        <w:rPr>
          <w:sz w:val="16"/>
          <w:szCs w:val="16"/>
        </w:rPr>
        <w:t xml:space="preserve">. Particles that </w:t>
      </w:r>
      <w:proofErr w:type="gramStart"/>
      <w:r>
        <w:rPr>
          <w:sz w:val="16"/>
          <w:szCs w:val="16"/>
        </w:rPr>
        <w:t>rockets</w:t>
      </w:r>
      <w:proofErr w:type="gramEnd"/>
      <w:r>
        <w:rPr>
          <w:sz w:val="16"/>
          <w:szCs w:val="16"/>
        </w:rPr>
        <w:t xml:space="preserve"> leave behind can absorb sunlight or reflect sunlight, potentially changing the climate of the stratosphere or affecting the ozone layer.  “We know it’s not a problem now,” Mr. Ross said, “but we can’t predict how much of that up-and-down you can do before it does become a problem.” </w:t>
      </w:r>
    </w:p>
    <w:p w14:paraId="21A1F6E4" w14:textId="77777777" w:rsidR="00DC48B9" w:rsidRPr="000B2CEA" w:rsidRDefault="00DC48B9" w:rsidP="00DC48B9">
      <w:pPr>
        <w:widowControl w:val="0"/>
        <w:rPr>
          <w:sz w:val="16"/>
          <w:szCs w:val="16"/>
        </w:rPr>
      </w:pPr>
    </w:p>
    <w:p w14:paraId="31FAF0EA" w14:textId="4D73700F" w:rsidR="00DC48B9" w:rsidRPr="00DC48B9" w:rsidRDefault="00DC48B9" w:rsidP="00DC48B9">
      <w:pPr>
        <w:pStyle w:val="Heading3"/>
      </w:pPr>
      <w:r>
        <w:lastRenderedPageBreak/>
        <w:t>Deflection</w:t>
      </w:r>
    </w:p>
    <w:p w14:paraId="794722B3" w14:textId="2B495B1D" w:rsidR="00FC7B75" w:rsidRDefault="00144227" w:rsidP="00FC7B75">
      <w:pPr>
        <w:pStyle w:val="Heading4"/>
        <w:rPr>
          <w:rFonts w:cs="Arial"/>
        </w:rPr>
      </w:pPr>
      <w:r>
        <w:rPr>
          <w:rFonts w:cs="Arial"/>
        </w:rPr>
        <w:t xml:space="preserve">Deflection </w:t>
      </w:r>
      <w:r w:rsidR="00FC7B75">
        <w:rPr>
          <w:rFonts w:cs="Arial"/>
        </w:rPr>
        <w:t xml:space="preserve">Over in CX -- The Mares evidence—plan can’t solve rogue actors sending asteroids on earth—has </w:t>
      </w:r>
      <w:proofErr w:type="spellStart"/>
      <w:r w:rsidR="00FC7B75">
        <w:rPr>
          <w:rFonts w:cs="Arial"/>
        </w:rPr>
        <w:t>nthing</w:t>
      </w:r>
      <w:proofErr w:type="spellEnd"/>
      <w:r w:rsidR="00FC7B75">
        <w:rPr>
          <w:rFonts w:cs="Arial"/>
        </w:rPr>
        <w:t xml:space="preserve"> to do with </w:t>
      </w:r>
      <w:proofErr w:type="gramStart"/>
      <w:r w:rsidR="00FC7B75">
        <w:rPr>
          <w:rFonts w:cs="Arial"/>
        </w:rPr>
        <w:t>whether or not</w:t>
      </w:r>
      <w:proofErr w:type="gramEnd"/>
      <w:r w:rsidR="00FC7B75">
        <w:rPr>
          <w:rFonts w:cs="Arial"/>
        </w:rPr>
        <w:t xml:space="preserve"> private </w:t>
      </w:r>
      <w:proofErr w:type="spellStart"/>
      <w:r w:rsidR="00FC7B75">
        <w:rPr>
          <w:rFonts w:cs="Arial"/>
        </w:rPr>
        <w:t>entites</w:t>
      </w:r>
      <w:proofErr w:type="spellEnd"/>
      <w:r w:rsidR="00FC7B75">
        <w:rPr>
          <w:rFonts w:cs="Arial"/>
        </w:rPr>
        <w:t xml:space="preserve"> appropriate outer space, also no means or motive – would’ve already happened – no internal link CX was </w:t>
      </w:r>
      <w:proofErr w:type="spellStart"/>
      <w:r w:rsidR="00FC7B75">
        <w:rPr>
          <w:rFonts w:cs="Arial"/>
        </w:rPr>
        <w:t>embarassing</w:t>
      </w:r>
      <w:proofErr w:type="spellEnd"/>
      <w:r w:rsidR="00FC7B75">
        <w:rPr>
          <w:rFonts w:cs="Arial"/>
        </w:rPr>
        <w:t xml:space="preserve"> terrorist </w:t>
      </w:r>
      <w:proofErr w:type="spellStart"/>
      <w:r w:rsidR="00FC7B75">
        <w:rPr>
          <w:rFonts w:cs="Arial"/>
        </w:rPr>
        <w:t>gorups</w:t>
      </w:r>
      <w:proofErr w:type="spellEnd"/>
      <w:r w:rsidR="00FC7B75">
        <w:rPr>
          <w:rFonts w:cs="Arial"/>
        </w:rPr>
        <w:t xml:space="preserve"> aren’t capable of </w:t>
      </w:r>
      <w:proofErr w:type="spellStart"/>
      <w:r w:rsidR="00FC7B75">
        <w:rPr>
          <w:rFonts w:cs="Arial"/>
        </w:rPr>
        <w:t>astroterror</w:t>
      </w:r>
      <w:proofErr w:type="spellEnd"/>
    </w:p>
    <w:p w14:paraId="390B2E21" w14:textId="77777777" w:rsidR="00FC7B75" w:rsidRPr="00056654" w:rsidRDefault="00FC7B75" w:rsidP="00FC7B75">
      <w:pPr>
        <w:contextualSpacing/>
        <w:rPr>
          <w:sz w:val="16"/>
        </w:rPr>
      </w:pPr>
    </w:p>
    <w:p w14:paraId="7CF580A0" w14:textId="77777777" w:rsidR="00FC7B75" w:rsidRPr="009C394E" w:rsidRDefault="00FC7B75" w:rsidP="00FC7B75">
      <w:pPr>
        <w:pStyle w:val="Heading4"/>
      </w:pPr>
      <w:r>
        <w:t>Your impact card says asteroids coming in the next million years--I read yellow</w:t>
      </w:r>
    </w:p>
    <w:p w14:paraId="715475C1" w14:textId="77777777" w:rsidR="00FC7B75" w:rsidRPr="0050701C" w:rsidRDefault="00FC7B75" w:rsidP="00FC7B75">
      <w:r>
        <w:rPr>
          <w:rStyle w:val="Style13ptBold"/>
        </w:rPr>
        <w:t xml:space="preserve">1AC </w:t>
      </w:r>
      <w:r w:rsidRPr="0036451E">
        <w:rPr>
          <w:rStyle w:val="Style13ptBold"/>
        </w:rPr>
        <w:t>Koplow 19</w:t>
      </w:r>
      <w:r>
        <w:t xml:space="preserve"> </w:t>
      </w:r>
      <w:r w:rsidRPr="0036451E">
        <w:t>[David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w:t>
      </w:r>
      <w:proofErr w:type="spellStart"/>
      <w:r w:rsidRPr="0036451E">
        <w:t>Exoatmospheric</w:t>
      </w:r>
      <w:proofErr w:type="spellEnd"/>
      <w:r w:rsidRPr="0036451E">
        <w:t xml:space="preserve"> Plowshares: Using a Nuclear Explosive Device for Planetary Defense against an Incoming Asteroid," UCLA Journal of International Law and Foreign Affairs 23, no. 1 (Spring 2019): 76-158]</w:t>
      </w:r>
    </w:p>
    <w:p w14:paraId="5036623A" w14:textId="77777777" w:rsidR="00FC7B75" w:rsidRPr="009C394E" w:rsidRDefault="00FC7B75" w:rsidP="00FC7B75">
      <w:pPr>
        <w:rPr>
          <w:sz w:val="16"/>
        </w:rPr>
      </w:pPr>
      <w:r w:rsidRPr="009C394E">
        <w:rPr>
          <w:sz w:val="16"/>
        </w:rPr>
        <w:t xml:space="preserve">Astronomers are fond of observing that the </w:t>
      </w:r>
      <w:r w:rsidRPr="00602CAD">
        <w:rPr>
          <w:rStyle w:val="StyleUnderline"/>
        </w:rPr>
        <w:t xml:space="preserve">real </w:t>
      </w:r>
      <w:r w:rsidRPr="00FB274B">
        <w:rPr>
          <w:rStyle w:val="StyleUnderline"/>
          <w:highlight w:val="cyan"/>
        </w:rPr>
        <w:t>question</w:t>
      </w:r>
      <w:r w:rsidRPr="00602CAD">
        <w:rPr>
          <w:rStyle w:val="StyleUnderline"/>
        </w:rPr>
        <w:t xml:space="preserve"> is </w:t>
      </w:r>
      <w:r w:rsidRPr="00FB274B">
        <w:rPr>
          <w:rStyle w:val="StyleUnderline"/>
          <w:highlight w:val="cyan"/>
        </w:rPr>
        <w:t>not "whether"</w:t>
      </w:r>
      <w:r w:rsidRPr="00602CAD">
        <w:rPr>
          <w:rStyle w:val="StyleUnderline"/>
        </w:rPr>
        <w:t xml:space="preserve"> </w:t>
      </w:r>
      <w:r w:rsidRPr="00FB274B">
        <w:rPr>
          <w:rStyle w:val="StyleUnderline"/>
          <w:highlight w:val="cyan"/>
        </w:rPr>
        <w:t>Earth</w:t>
      </w:r>
      <w:r w:rsidRPr="00602CAD">
        <w:rPr>
          <w:rStyle w:val="StyleUnderline"/>
        </w:rPr>
        <w:t xml:space="preserve"> will again be </w:t>
      </w:r>
      <w:r w:rsidRPr="00FB274B">
        <w:rPr>
          <w:rStyle w:val="StyleUnderline"/>
          <w:highlight w:val="cyan"/>
        </w:rPr>
        <w:t>struck by</w:t>
      </w:r>
      <w:r w:rsidRPr="00602CAD">
        <w:rPr>
          <w:rStyle w:val="StyleUnderline"/>
        </w:rPr>
        <w:t xml:space="preserve"> a large </w:t>
      </w:r>
      <w:r w:rsidRPr="00FB274B">
        <w:rPr>
          <w:rStyle w:val="StyleUnderline"/>
          <w:highlight w:val="cyan"/>
        </w:rPr>
        <w:t>asteroid</w:t>
      </w:r>
      <w:r w:rsidRPr="00602CAD">
        <w:rPr>
          <w:rStyle w:val="StyleUnderline"/>
        </w:rPr>
        <w:t xml:space="preserve">, </w:t>
      </w:r>
      <w:r w:rsidRPr="00FB274B">
        <w:rPr>
          <w:rStyle w:val="StyleUnderline"/>
          <w:highlight w:val="cyan"/>
        </w:rPr>
        <w:t>but "when</w:t>
      </w:r>
      <w:r w:rsidRPr="00602CAD">
        <w:rPr>
          <w:rStyle w:val="StyleUnderline"/>
        </w:rPr>
        <w:t>."</w:t>
      </w:r>
      <w:r w:rsidRPr="009C394E">
        <w:rPr>
          <w:sz w:val="16"/>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RPr="00602CAD">
        <w:rPr>
          <w:rStyle w:val="StyleUnderline"/>
        </w:rPr>
        <w:t xml:space="preserve">As asteroids pinball around the Solar System, it is only a matter of time before the </w:t>
      </w:r>
      <w:r w:rsidRPr="002D46DC">
        <w:rPr>
          <w:rStyle w:val="StyleUnderline"/>
        </w:rPr>
        <w:t>next jarring</w:t>
      </w:r>
      <w:r w:rsidRPr="00602CAD">
        <w:rPr>
          <w:rStyle w:val="StyleUnderline"/>
        </w:rPr>
        <w:t xml:space="preserve"> impact-time</w:t>
      </w:r>
      <w:r w:rsidRPr="009C394E">
        <w:rPr>
          <w:sz w:val="16"/>
        </w:rPr>
        <w:t xml:space="preserve"> that might be measured in months or in millions of years. </w:t>
      </w:r>
    </w:p>
    <w:p w14:paraId="51632150" w14:textId="77777777" w:rsidR="00FC7B75" w:rsidRPr="009C394E" w:rsidRDefault="00FC7B75" w:rsidP="00FC7B75">
      <w:pPr>
        <w:rPr>
          <w:sz w:val="16"/>
        </w:rPr>
      </w:pPr>
      <w:r w:rsidRPr="00602CAD">
        <w:rPr>
          <w:rStyle w:val="StyleUnderline"/>
        </w:rPr>
        <w:t xml:space="preserve">The potential </w:t>
      </w:r>
      <w:r w:rsidRPr="00FB274B">
        <w:rPr>
          <w:rStyle w:val="StyleUnderline"/>
          <w:highlight w:val="cyan"/>
        </w:rPr>
        <w:t>consequences</w:t>
      </w:r>
      <w:r w:rsidRPr="00602CAD">
        <w:rPr>
          <w:rStyle w:val="StyleUnderline"/>
        </w:rPr>
        <w:t xml:space="preserve"> </w:t>
      </w:r>
      <w:r w:rsidRPr="00FB274B">
        <w:rPr>
          <w:rStyle w:val="StyleUnderline"/>
          <w:highlight w:val="cyan"/>
        </w:rPr>
        <w:t>of such</w:t>
      </w:r>
      <w:r w:rsidRPr="00602CAD">
        <w:rPr>
          <w:rStyle w:val="StyleUnderline"/>
        </w:rPr>
        <w:t xml:space="preserve"> a </w:t>
      </w:r>
      <w:r w:rsidRPr="00FB274B">
        <w:rPr>
          <w:rStyle w:val="StyleUnderline"/>
          <w:highlight w:val="cyan"/>
        </w:rPr>
        <w:t>collision</w:t>
      </w:r>
      <w:r w:rsidRPr="00602CAD">
        <w:rPr>
          <w:rStyle w:val="StyleUnderline"/>
        </w:rPr>
        <w:t xml:space="preserve"> beggar belief Prehistoric experience </w:t>
      </w:r>
      <w:r w:rsidRPr="00FB274B">
        <w:rPr>
          <w:rStyle w:val="StyleUnderline"/>
          <w:highlight w:val="cyan"/>
        </w:rPr>
        <w:t>demonstrates</w:t>
      </w:r>
      <w:r w:rsidRPr="00602CAD">
        <w:rPr>
          <w:rStyle w:val="StyleUnderline"/>
        </w:rPr>
        <w:t xml:space="preserve"> that </w:t>
      </w:r>
      <w:proofErr w:type="gramStart"/>
      <w:r w:rsidRPr="00FB274B">
        <w:rPr>
          <w:rStyle w:val="Emphasis"/>
          <w:highlight w:val="cyan"/>
        </w:rPr>
        <w:t>all of</w:t>
      </w:r>
      <w:proofErr w:type="gramEnd"/>
      <w:r w:rsidRPr="00FB274B">
        <w:rPr>
          <w:rStyle w:val="Emphasis"/>
          <w:highlight w:val="cyan"/>
        </w:rPr>
        <w:t xml:space="preserve"> human civilization</w:t>
      </w:r>
      <w:r w:rsidRPr="00602CAD">
        <w:rPr>
          <w:rStyle w:val="StyleUnderline"/>
        </w:rPr>
        <w:t xml:space="preserve">, </w:t>
      </w:r>
      <w:r w:rsidRPr="00FB274B">
        <w:rPr>
          <w:rStyle w:val="StyleUnderline"/>
          <w:highlight w:val="cyan"/>
        </w:rPr>
        <w:t>as well as</w:t>
      </w:r>
      <w:r w:rsidRPr="00602CAD">
        <w:rPr>
          <w:rStyle w:val="StyleUnderline"/>
        </w:rPr>
        <w:t xml:space="preserve"> most or </w:t>
      </w:r>
      <w:r w:rsidRPr="00FB274B">
        <w:rPr>
          <w:rStyle w:val="StyleUnderline"/>
          <w:highlight w:val="cyan"/>
        </w:rPr>
        <w:t>all</w:t>
      </w:r>
      <w:r w:rsidRPr="00602CAD">
        <w:rPr>
          <w:rStyle w:val="StyleUnderline"/>
        </w:rPr>
        <w:t xml:space="preserve"> other </w:t>
      </w:r>
      <w:r w:rsidRPr="00FB274B">
        <w:rPr>
          <w:rStyle w:val="StyleUnderline"/>
          <w:highlight w:val="cyan"/>
        </w:rPr>
        <w:t>forms of life</w:t>
      </w:r>
      <w:r w:rsidRPr="00602CAD">
        <w:rPr>
          <w:rStyle w:val="StyleUnderline"/>
        </w:rPr>
        <w:t xml:space="preserve"> on Earth, may </w:t>
      </w:r>
      <w:r w:rsidRPr="00FB274B">
        <w:rPr>
          <w:rStyle w:val="Emphasis"/>
          <w:highlight w:val="cyan"/>
        </w:rPr>
        <w:t>hang in the balance</w:t>
      </w:r>
      <w:r w:rsidRPr="00602CAD">
        <w:rPr>
          <w:rStyle w:val="StyleUnderline"/>
        </w:rPr>
        <w:t>.</w:t>
      </w:r>
      <w:r w:rsidRPr="009C394E">
        <w:rPr>
          <w:sz w:val="16"/>
        </w:rPr>
        <w:t xml:space="preserve"> Even </w:t>
      </w:r>
      <w:r w:rsidRPr="00602CAD">
        <w:rPr>
          <w:rStyle w:val="StyleUnderline"/>
        </w:rPr>
        <w:t>a more moderately sized asteroid could devastate a community or a country in an instant.</w:t>
      </w:r>
      <w:r w:rsidRPr="009C394E">
        <w:rPr>
          <w:sz w:val="16"/>
        </w:rPr>
        <w:t xml:space="preserve"> As Igor </w:t>
      </w:r>
      <w:proofErr w:type="spellStart"/>
      <w:r w:rsidRPr="009C394E">
        <w:rPr>
          <w:sz w:val="16"/>
        </w:rPr>
        <w:t>Ashurbeyli</w:t>
      </w:r>
      <w:proofErr w:type="spellEnd"/>
      <w:r w:rsidRPr="009C394E">
        <w:rPr>
          <w:sz w:val="16"/>
        </w:rPr>
        <w:t xml:space="preserve"> assesses the stakes, </w:t>
      </w:r>
      <w:r w:rsidRPr="00FB274B">
        <w:rPr>
          <w:rStyle w:val="StyleUnderline"/>
          <w:highlight w:val="cyan"/>
        </w:rPr>
        <w:t>developing countermeasures</w:t>
      </w:r>
      <w:r w:rsidRPr="00602CAD">
        <w:rPr>
          <w:rStyle w:val="StyleUnderline"/>
        </w:rPr>
        <w:t xml:space="preserve"> to this apocalyptic threat "</w:t>
      </w:r>
      <w:r w:rsidRPr="00FB274B">
        <w:rPr>
          <w:rStyle w:val="StyleUnderline"/>
          <w:highlight w:val="cyan"/>
        </w:rPr>
        <w:t>must</w:t>
      </w:r>
      <w:r w:rsidRPr="00602CAD">
        <w:rPr>
          <w:rStyle w:val="StyleUnderline"/>
        </w:rPr>
        <w:t xml:space="preserve"> </w:t>
      </w:r>
      <w:r w:rsidRPr="00FB274B">
        <w:rPr>
          <w:rStyle w:val="StyleUnderline"/>
          <w:highlight w:val="cyan"/>
        </w:rPr>
        <w:t>become</w:t>
      </w:r>
      <w:r w:rsidRPr="00602CAD">
        <w:rPr>
          <w:rStyle w:val="StyleUnderline"/>
        </w:rPr>
        <w:t xml:space="preserve"> the </w:t>
      </w:r>
      <w:r w:rsidRPr="00FB274B">
        <w:rPr>
          <w:rStyle w:val="Emphasis"/>
          <w:highlight w:val="cyan"/>
        </w:rPr>
        <w:t>most important task</w:t>
      </w:r>
      <w:r w:rsidRPr="00602CAD">
        <w:rPr>
          <w:rStyle w:val="StyleUnderline"/>
        </w:rPr>
        <w:t xml:space="preserve"> that humanity must solve </w:t>
      </w:r>
      <w:r w:rsidRPr="00FB274B">
        <w:rPr>
          <w:rStyle w:val="Emphasis"/>
          <w:highlight w:val="cyan"/>
        </w:rPr>
        <w:t xml:space="preserve">in the </w:t>
      </w:r>
      <w:proofErr w:type="gramStart"/>
      <w:r w:rsidRPr="00FB274B">
        <w:rPr>
          <w:rStyle w:val="Emphasis"/>
          <w:highlight w:val="cyan"/>
        </w:rPr>
        <w:t>2 1st</w:t>
      </w:r>
      <w:proofErr w:type="gramEnd"/>
      <w:r w:rsidRPr="00FB274B">
        <w:rPr>
          <w:rStyle w:val="Emphasis"/>
          <w:highlight w:val="cyan"/>
        </w:rPr>
        <w:t xml:space="preserve"> century</w:t>
      </w:r>
      <w:r w:rsidRPr="009C394E">
        <w:rPr>
          <w:sz w:val="16"/>
        </w:rPr>
        <w:t xml:space="preserve">. "211 </w:t>
      </w:r>
    </w:p>
    <w:p w14:paraId="6301D686" w14:textId="77777777" w:rsidR="00FC7B75" w:rsidRPr="007E5F9F" w:rsidRDefault="00FC7B75" w:rsidP="00FC7B75">
      <w:pPr>
        <w:rPr>
          <w:rStyle w:val="StyleUnderline"/>
        </w:rPr>
      </w:pPr>
      <w:r w:rsidRPr="009C394E">
        <w:rPr>
          <w:sz w:val="16"/>
        </w:rPr>
        <w:t xml:space="preserve">But </w:t>
      </w:r>
      <w:r w:rsidRPr="00FB274B">
        <w:rPr>
          <w:rStyle w:val="StyleUnderline"/>
          <w:highlight w:val="cyan"/>
        </w:rPr>
        <w:t xml:space="preserve">the </w:t>
      </w:r>
      <w:r w:rsidRPr="00FB274B">
        <w:rPr>
          <w:rStyle w:val="Emphasis"/>
          <w:highlight w:val="cyan"/>
        </w:rPr>
        <w:t>time frame matters</w:t>
      </w:r>
      <w:r w:rsidRPr="00602CAD">
        <w:rPr>
          <w:rStyle w:val="StyleUnderline"/>
        </w:rPr>
        <w:t>, too.</w:t>
      </w:r>
      <w:r w:rsidRPr="009C394E">
        <w:rPr>
          <w:sz w:val="16"/>
        </w:rPr>
        <w:t xml:space="preserve"> If we knew, hypothetically, that an extinction-level event was not going to occur for thousands or millions of years, why would we devote time, attention, and money to it now? </w:t>
      </w:r>
      <w:r w:rsidRPr="00602CAD">
        <w:rPr>
          <w:rStyle w:val="StyleUnderline"/>
        </w:rPr>
        <w:t xml:space="preserve">A known risk of extermination, eons into the future, would pose profound philosophical and psychological conundrums, but preemptively responding to it </w:t>
      </w:r>
      <w:r w:rsidRPr="007E5F9F">
        <w:rPr>
          <w:rStyle w:val="StyleUnderline"/>
        </w:rPr>
        <w:t xml:space="preserve">would not be on anyone's active "to-do list" for generations. </w:t>
      </w:r>
    </w:p>
    <w:p w14:paraId="588FB210" w14:textId="77777777" w:rsidR="00FC7B75" w:rsidRPr="009C394E" w:rsidRDefault="00FC7B75" w:rsidP="00FC7B75">
      <w:pPr>
        <w:rPr>
          <w:sz w:val="16"/>
        </w:rPr>
      </w:pPr>
      <w:r w:rsidRPr="007E5F9F">
        <w:rPr>
          <w:rStyle w:val="StyleUnderline"/>
        </w:rPr>
        <w:t xml:space="preserve">Still, timing matters in another way, too. With our present state of astronomical intelligence, </w:t>
      </w:r>
      <w:r w:rsidRPr="007E5F9F">
        <w:rPr>
          <w:rStyle w:val="Emphasis"/>
        </w:rPr>
        <w:t xml:space="preserve">we cannot be certain </w:t>
      </w:r>
      <w:r w:rsidRPr="007E5F9F">
        <w:rPr>
          <w:rStyle w:val="StyleUnderline"/>
        </w:rPr>
        <w:t>about our planet's prolonged safety, and we must exhibit appropriate modesty about our confidence in the completeness of the inventory of known NEOs.</w:t>
      </w:r>
      <w:r w:rsidRPr="007E5F9F">
        <w:rPr>
          <w:sz w:val="16"/>
        </w:rPr>
        <w:t xml:space="preserve"> Accordingly, the </w:t>
      </w:r>
      <w:r w:rsidRPr="007E5F9F">
        <w:rPr>
          <w:rStyle w:val="StyleUnderline"/>
        </w:rPr>
        <w:t xml:space="preserve">planet may </w:t>
      </w:r>
      <w:r w:rsidRPr="007E5F9F">
        <w:rPr>
          <w:rStyle w:val="Emphasis"/>
        </w:rPr>
        <w:t>not have much advance notice</w:t>
      </w:r>
      <w:r w:rsidRPr="007E5F9F">
        <w:rPr>
          <w:sz w:val="16"/>
        </w:rPr>
        <w:t xml:space="preserve"> about the next Chicxulub, and we </w:t>
      </w:r>
      <w:r w:rsidRPr="007E5F9F">
        <w:rPr>
          <w:rStyle w:val="StyleUnderline"/>
        </w:rPr>
        <w:t xml:space="preserve">may be </w:t>
      </w:r>
      <w:r w:rsidRPr="007E5F9F">
        <w:rPr>
          <w:rStyle w:val="Emphasis"/>
        </w:rPr>
        <w:t>no more able than the dinosaurs</w:t>
      </w:r>
      <w:r w:rsidRPr="007E5F9F">
        <w:rPr>
          <w:rStyle w:val="StyleUnderline"/>
        </w:rPr>
        <w:t xml:space="preserve"> to immediately invent our way out of an unanticipated fatal space specter</w:t>
      </w:r>
      <w:r w:rsidRPr="007E5F9F">
        <w:rPr>
          <w:sz w:val="16"/>
        </w:rPr>
        <w:t xml:space="preserve">. Frances Lyall and Paul B. Larsen summarize the issue </w:t>
      </w:r>
      <w:r w:rsidRPr="007E5F9F">
        <w:rPr>
          <w:sz w:val="16"/>
        </w:rPr>
        <w:lastRenderedPageBreak/>
        <w:t>this way: "</w:t>
      </w:r>
      <w:r w:rsidRPr="007E5F9F">
        <w:rPr>
          <w:rStyle w:val="StyleUnderline"/>
        </w:rPr>
        <w:t xml:space="preserve">Time might be too short adequately to deal with the crisis-missile or other </w:t>
      </w:r>
      <w:r w:rsidRPr="007E5F9F">
        <w:rPr>
          <w:rStyle w:val="Emphasis"/>
        </w:rPr>
        <w:t>technology has to be prepared</w:t>
      </w:r>
      <w:r w:rsidRPr="007E5F9F">
        <w:rPr>
          <w:sz w:val="16"/>
        </w:rPr>
        <w:t>." 2 12</w:t>
      </w:r>
      <w:r w:rsidRPr="009C394E">
        <w:rPr>
          <w:sz w:val="16"/>
        </w:rPr>
        <w:t xml:space="preserve"> </w:t>
      </w:r>
    </w:p>
    <w:p w14:paraId="1BAEF26C" w14:textId="77777777" w:rsidR="00FC7B75" w:rsidRPr="007E5F9F" w:rsidRDefault="00FC7B75" w:rsidP="00FC7B75">
      <w:pPr>
        <w:rPr>
          <w:sz w:val="16"/>
        </w:rPr>
      </w:pPr>
      <w:r w:rsidRPr="009C394E">
        <w:rPr>
          <w:sz w:val="16"/>
        </w:rPr>
        <w:t xml:space="preserve">It is </w:t>
      </w:r>
      <w:r w:rsidRPr="00FB274B">
        <w:rPr>
          <w:rStyle w:val="Emphasis"/>
          <w:highlight w:val="cyan"/>
        </w:rPr>
        <w:t>difficult for humans to think rationally</w:t>
      </w:r>
      <w:r w:rsidRPr="00602CAD">
        <w:rPr>
          <w:rStyle w:val="Emphasis"/>
        </w:rPr>
        <w:t xml:space="preserve"> about this</w:t>
      </w:r>
      <w:r w:rsidRPr="00602CAD">
        <w:rPr>
          <w:rStyle w:val="StyleUnderline"/>
        </w:rPr>
        <w:t xml:space="preserve"> sort of problem-it is </w:t>
      </w:r>
      <w:r w:rsidRPr="00FB274B">
        <w:rPr>
          <w:rStyle w:val="StyleUnderline"/>
          <w:highlight w:val="cyan"/>
        </w:rPr>
        <w:t>hard to get</w:t>
      </w:r>
      <w:r w:rsidRPr="00602CAD">
        <w:rPr>
          <w:rStyle w:val="StyleUnderline"/>
        </w:rPr>
        <w:t xml:space="preserve"> our </w:t>
      </w:r>
      <w:r w:rsidRPr="00FB274B">
        <w:rPr>
          <w:rStyle w:val="StyleUnderline"/>
          <w:highlight w:val="cyan"/>
        </w:rPr>
        <w:t>collective</w:t>
      </w:r>
      <w:r w:rsidRPr="00602CAD">
        <w:rPr>
          <w:rStyle w:val="StyleUnderline"/>
        </w:rPr>
        <w:t xml:space="preserve"> </w:t>
      </w:r>
      <w:r w:rsidRPr="00FB274B">
        <w:rPr>
          <w:rStyle w:val="StyleUnderline"/>
          <w:highlight w:val="cyan"/>
        </w:rPr>
        <w:t>minds</w:t>
      </w:r>
      <w:r w:rsidRPr="00602CAD">
        <w:rPr>
          <w:rStyle w:val="StyleUnderline"/>
        </w:rPr>
        <w:t xml:space="preserve"> </w:t>
      </w:r>
      <w:r w:rsidRPr="00FB274B">
        <w:rPr>
          <w:rStyle w:val="StyleUnderline"/>
          <w:highlight w:val="cyan"/>
        </w:rPr>
        <w:t>around</w:t>
      </w:r>
      <w:r w:rsidRPr="00602CAD">
        <w:rPr>
          <w:rStyle w:val="StyleUnderline"/>
        </w:rPr>
        <w:t xml:space="preserve"> such </w:t>
      </w:r>
      <w:r w:rsidRPr="00FB274B">
        <w:rPr>
          <w:rStyle w:val="StyleUnderline"/>
          <w:highlight w:val="cyan"/>
        </w:rPr>
        <w:t>enormous consequences</w:t>
      </w:r>
      <w:r w:rsidRPr="00602CAD">
        <w:rPr>
          <w:rStyle w:val="StyleUnderline"/>
        </w:rPr>
        <w:t xml:space="preserve"> </w:t>
      </w:r>
      <w:r w:rsidRPr="00FB274B">
        <w:rPr>
          <w:rStyle w:val="StyleUnderline"/>
          <w:highlight w:val="cyan"/>
        </w:rPr>
        <w:t>and</w:t>
      </w:r>
      <w:r w:rsidRPr="00602CAD">
        <w:rPr>
          <w:rStyle w:val="StyleUnderline"/>
        </w:rPr>
        <w:t xml:space="preserve"> such </w:t>
      </w:r>
      <w:r w:rsidRPr="00FB274B">
        <w:rPr>
          <w:rStyle w:val="StyleUnderline"/>
          <w:highlight w:val="cyan"/>
        </w:rPr>
        <w:t>tiny probabilities</w:t>
      </w:r>
      <w:r w:rsidRPr="00602CAD">
        <w:rPr>
          <w:rStyle w:val="StyleUnderline"/>
        </w:rPr>
        <w:t xml:space="preserve"> simultaneously-especially when people have so </w:t>
      </w:r>
      <w:r w:rsidRPr="007E5F9F">
        <w:rPr>
          <w:rStyle w:val="StyleUnderline"/>
        </w:rPr>
        <w:t xml:space="preserve">little first-hand experience with the causal phenomenon. </w:t>
      </w:r>
      <w:r w:rsidRPr="007E5F9F">
        <w:rPr>
          <w:sz w:val="16"/>
        </w:rPr>
        <w:t xml:space="preserve">A </w:t>
      </w:r>
      <w:r w:rsidRPr="007E5F9F">
        <w:rPr>
          <w:rStyle w:val="Emphasis"/>
        </w:rPr>
        <w:t>2010 study</w:t>
      </w:r>
      <w:r w:rsidRPr="007E5F9F">
        <w:rPr>
          <w:rStyle w:val="StyleUnderline"/>
        </w:rPr>
        <w:t xml:space="preserve"> by the National Academy of Sciences referred to this as a </w:t>
      </w:r>
      <w:r w:rsidRPr="007E5F9F">
        <w:rPr>
          <w:rStyle w:val="Emphasis"/>
        </w:rPr>
        <w:t>classic "zero times infinity" problem</w:t>
      </w:r>
      <w:r w:rsidRPr="007E5F9F">
        <w:rPr>
          <w:rStyle w:val="StyleUnderline"/>
        </w:rPr>
        <w:t xml:space="preserve"> that </w:t>
      </w:r>
      <w:r w:rsidRPr="007E5F9F">
        <w:rPr>
          <w:rStyle w:val="Emphasis"/>
        </w:rPr>
        <w:t>thwarts human cognitive processing</w:t>
      </w:r>
      <w:r w:rsidRPr="007E5F9F">
        <w:rPr>
          <w:rStyle w:val="StyleUnderline"/>
        </w:rPr>
        <w:t>.</w:t>
      </w:r>
      <w:r w:rsidRPr="007E5F9F">
        <w:rPr>
          <w:sz w:val="16"/>
        </w:rPr>
        <w:t xml:space="preserve">213 Cass Sunstein and Richard </w:t>
      </w:r>
      <w:proofErr w:type="spellStart"/>
      <w:r w:rsidRPr="007E5F9F">
        <w:rPr>
          <w:sz w:val="16"/>
        </w:rPr>
        <w:t>Zeckhauser</w:t>
      </w:r>
      <w:proofErr w:type="spellEnd"/>
      <w:r w:rsidRPr="007E5F9F">
        <w:rPr>
          <w:sz w:val="16"/>
        </w:rPr>
        <w:t xml:space="preserve"> label </w:t>
      </w:r>
      <w:r w:rsidRPr="007E5F9F">
        <w:rPr>
          <w:rStyle w:val="StyleUnderline"/>
        </w:rPr>
        <w:t xml:space="preserve">the resulting bias in decision-making as </w:t>
      </w:r>
      <w:r w:rsidRPr="007E5F9F">
        <w:rPr>
          <w:rStyle w:val="Emphasis"/>
        </w:rPr>
        <w:t>"probability neglect"-</w:t>
      </w:r>
      <w:r w:rsidRPr="007E5F9F">
        <w:rPr>
          <w:rStyle w:val="StyleUnderline"/>
        </w:rPr>
        <w:t xml:space="preserve">a propensity to </w:t>
      </w:r>
      <w:r w:rsidRPr="007E5F9F">
        <w:rPr>
          <w:rStyle w:val="Emphasis"/>
        </w:rPr>
        <w:t>misunderstand the fearsome risks</w:t>
      </w:r>
      <w:r w:rsidRPr="007E5F9F">
        <w:rPr>
          <w:rStyle w:val="StyleUnderline"/>
        </w:rPr>
        <w:t xml:space="preserve"> that are so difficult to conceptualize</w:t>
      </w:r>
      <w:r w:rsidRPr="007E5F9F">
        <w:rPr>
          <w:sz w:val="16"/>
        </w:rPr>
        <w:t xml:space="preserve">.2 14 </w:t>
      </w:r>
      <w:r w:rsidRPr="007E5F9F">
        <w:rPr>
          <w:rStyle w:val="Emphasis"/>
        </w:rPr>
        <w:t>Behavioral economics</w:t>
      </w:r>
      <w:r w:rsidRPr="007E5F9F">
        <w:rPr>
          <w:rStyle w:val="StyleUnderline"/>
        </w:rPr>
        <w:t xml:space="preserve"> literature abounds with examinations of the collective non-rationality in our species' approach to high-severity/low-probability events, leading to </w:t>
      </w:r>
      <w:r w:rsidRPr="007E5F9F">
        <w:rPr>
          <w:rStyle w:val="Emphasis"/>
        </w:rPr>
        <w:t>extreme discounting of remote future catastrophes</w:t>
      </w:r>
      <w:r w:rsidRPr="007E5F9F">
        <w:rPr>
          <w:rStyle w:val="StyleUnderline"/>
        </w:rPr>
        <w:t>, to the detriment of individuals and society.</w:t>
      </w:r>
      <w:r w:rsidRPr="007E5F9F">
        <w:rPr>
          <w:sz w:val="16"/>
        </w:rPr>
        <w:t xml:space="preserve">2 15 </w:t>
      </w:r>
    </w:p>
    <w:p w14:paraId="2196CE36" w14:textId="77777777" w:rsidR="00FC7B75" w:rsidRPr="009C394E" w:rsidRDefault="00FC7B75" w:rsidP="00FC7B75">
      <w:pPr>
        <w:rPr>
          <w:sz w:val="16"/>
        </w:rPr>
      </w:pPr>
      <w:r w:rsidRPr="007E5F9F">
        <w:rPr>
          <w:sz w:val="16"/>
        </w:rPr>
        <w:t xml:space="preserve">The </w:t>
      </w:r>
      <w:r w:rsidRPr="007E5F9F">
        <w:rPr>
          <w:rStyle w:val="Emphasis"/>
        </w:rPr>
        <w:t>underdeveloped state of international law</w:t>
      </w:r>
      <w:r w:rsidRPr="007E5F9F">
        <w:rPr>
          <w:rStyle w:val="StyleUnderline"/>
        </w:rPr>
        <w:t xml:space="preserve"> on trans-border disasters reflects this cognitive deficit. Perhaps this should not be surprising-the tasks of preventing, responding to, and rebuilding after global catastrophes are daunting</w:t>
      </w:r>
      <w:r w:rsidRPr="007E5F9F">
        <w:rPr>
          <w:sz w:val="16"/>
        </w:rPr>
        <w:t xml:space="preserve">. These are </w:t>
      </w:r>
      <w:r w:rsidRPr="007E5F9F">
        <w:rPr>
          <w:rStyle w:val="StyleUnderline"/>
        </w:rPr>
        <w:t xml:space="preserve">topics that sovereign states, as well as individual human beings, </w:t>
      </w:r>
      <w:r w:rsidRPr="007E5F9F">
        <w:rPr>
          <w:rStyle w:val="Emphasis"/>
        </w:rPr>
        <w:t>shy away from addressing-they are uncomfortable to think about</w:t>
      </w:r>
      <w:r w:rsidRPr="007E5F9F">
        <w:rPr>
          <w:rStyle w:val="StyleUnderline"/>
        </w:rPr>
        <w:t>; they can involve sharing resources, as well as</w:t>
      </w:r>
      <w:r w:rsidRPr="00602CAD">
        <w:rPr>
          <w:rStyle w:val="StyleUnderline"/>
        </w:rPr>
        <w:t xml:space="preserve"> sympathy, with foreigners; and they seem to call for spending immense sums of money on vanishingly remote contingencies.</w:t>
      </w:r>
      <w:r w:rsidRPr="009C394E">
        <w:rPr>
          <w:sz w:val="16"/>
        </w:rPr>
        <w:t xml:space="preserve"> It will never be easy to marshal political support for developing, improving, and sustaining planetary defense capabilities that </w:t>
      </w:r>
      <w:proofErr w:type="gramStart"/>
      <w:r w:rsidRPr="009C394E">
        <w:rPr>
          <w:sz w:val="16"/>
        </w:rPr>
        <w:t>in all likelihood</w:t>
      </w:r>
      <w:proofErr w:type="gramEnd"/>
      <w:r w:rsidRPr="009C394E">
        <w:rPr>
          <w:sz w:val="16"/>
        </w:rPr>
        <w:t xml:space="preserve"> will never be exercised during any government official's term in office or even lifetime.216 Nevertheless, </w:t>
      </w:r>
      <w:r w:rsidRPr="00FB274B">
        <w:rPr>
          <w:rStyle w:val="StyleUnderline"/>
          <w:highlight w:val="cyan"/>
        </w:rPr>
        <w:t>planetary defense represents</w:t>
      </w:r>
      <w:r w:rsidRPr="00602CAD">
        <w:rPr>
          <w:rStyle w:val="StyleUnderline"/>
        </w:rPr>
        <w:t xml:space="preserve"> one</w:t>
      </w:r>
      <w:r>
        <w:rPr>
          <w:rStyle w:val="StyleUnderline"/>
        </w:rPr>
        <w:t xml:space="preserve"> </w:t>
      </w:r>
      <w:r w:rsidRPr="00602CAD">
        <w:rPr>
          <w:rStyle w:val="StyleUnderline"/>
        </w:rPr>
        <w:t xml:space="preserve">of the occasions </w:t>
      </w:r>
      <w:r w:rsidRPr="00FB274B">
        <w:rPr>
          <w:rStyle w:val="StyleUnderline"/>
          <w:highlight w:val="cyan"/>
        </w:rPr>
        <w:t xml:space="preserve">in which </w:t>
      </w:r>
      <w:r w:rsidRPr="000209BA">
        <w:rPr>
          <w:rStyle w:val="StyleUnderline"/>
        </w:rPr>
        <w:t>these</w:t>
      </w:r>
      <w:r w:rsidRPr="00602CAD">
        <w:rPr>
          <w:rStyle w:val="StyleUnderline"/>
        </w:rPr>
        <w:t xml:space="preserve"> </w:t>
      </w:r>
      <w:r w:rsidRPr="00FB274B">
        <w:rPr>
          <w:rStyle w:val="Emphasis"/>
          <w:highlight w:val="cyan"/>
        </w:rPr>
        <w:t>psychological barriers must be overcome</w:t>
      </w:r>
      <w:r w:rsidRPr="009C394E">
        <w:rPr>
          <w:sz w:val="16"/>
        </w:rPr>
        <w:t xml:space="preserve">. </w:t>
      </w:r>
    </w:p>
    <w:p w14:paraId="3171B134" w14:textId="77777777" w:rsidR="00FC7B75" w:rsidRPr="009C394E" w:rsidRDefault="00FC7B75" w:rsidP="00FC7B75">
      <w:pPr>
        <w:rPr>
          <w:sz w:val="16"/>
        </w:rPr>
      </w:pPr>
      <w:r w:rsidRPr="009C394E">
        <w:rPr>
          <w:sz w:val="16"/>
        </w:rPr>
        <w:t xml:space="preserve">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FB274B">
        <w:rPr>
          <w:rStyle w:val="StyleUnderline"/>
          <w:highlight w:val="cyan"/>
        </w:rPr>
        <w:t>Collision</w:t>
      </w:r>
      <w:r w:rsidRPr="0050701C">
        <w:rPr>
          <w:rStyle w:val="StyleUnderline"/>
        </w:rPr>
        <w:t xml:space="preserve"> </w:t>
      </w:r>
      <w:r w:rsidRPr="000209BA">
        <w:rPr>
          <w:rStyle w:val="StyleUnderline"/>
        </w:rPr>
        <w:t>with</w:t>
      </w:r>
      <w:r w:rsidRPr="0050701C">
        <w:rPr>
          <w:rStyle w:val="StyleUnderline"/>
        </w:rPr>
        <w:t xml:space="preserve"> a body of 3-5 km diameter</w:t>
      </w:r>
      <w:r w:rsidRPr="009C394E">
        <w:rPr>
          <w:sz w:val="16"/>
        </w:rPr>
        <w:t xml:space="preserve">) could </w:t>
      </w:r>
      <w:r w:rsidRPr="00FB274B">
        <w:rPr>
          <w:rStyle w:val="Emphasis"/>
          <w:highlight w:val="cyan"/>
        </w:rPr>
        <w:t>kill</w:t>
      </w:r>
      <w:r w:rsidRPr="0050701C">
        <w:rPr>
          <w:rStyle w:val="StyleUnderline"/>
        </w:rPr>
        <w:t xml:space="preserve">, say, </w:t>
      </w:r>
      <w:r w:rsidRPr="00FB274B">
        <w:rPr>
          <w:rStyle w:val="Emphasis"/>
          <w:highlight w:val="cyan"/>
        </w:rPr>
        <w:t>half the world's population</w:t>
      </w:r>
      <w:r w:rsidRPr="009C394E">
        <w:rPr>
          <w:sz w:val="16"/>
        </w:rPr>
        <w:t xml:space="preserve"> (soon to reach eight billion people) sometime in the next million years. On an actuarial basis, that works out to </w:t>
      </w:r>
      <w:r w:rsidRPr="0050701C">
        <w:rPr>
          <w:rStyle w:val="StyleUnderline"/>
        </w:rPr>
        <w:t>4,000 statistical deaths annually</w:t>
      </w:r>
      <w:r w:rsidRPr="009C394E">
        <w:rPr>
          <w:sz w:val="16"/>
        </w:rPr>
        <w:t xml:space="preserve">. That is </w:t>
      </w:r>
      <w:r w:rsidRPr="0050701C">
        <w:rPr>
          <w:rStyle w:val="StyleUnderline"/>
        </w:rPr>
        <w:t>surely a significant fatality rate-enough to warrant substantial financial investment-even though the incidents would be extraordinarily "lumpy,"</w:t>
      </w:r>
      <w:r w:rsidRPr="009C394E">
        <w:rPr>
          <w:sz w:val="16"/>
        </w:rPr>
        <w:t xml:space="preserve"> in the sense that for almost </w:t>
      </w:r>
      <w:proofErr w:type="gramStart"/>
      <w:r w:rsidRPr="009C394E">
        <w:rPr>
          <w:sz w:val="16"/>
        </w:rPr>
        <w:t>all of</w:t>
      </w:r>
      <w:proofErr w:type="gramEnd"/>
      <w:r w:rsidRPr="009C394E">
        <w:rPr>
          <w:sz w:val="16"/>
        </w:rPr>
        <w:t xml:space="preserve"> those one million years, there would be no deaths at all due to asteroids, but in one year there would be an unprecedented catastrophe. At this rate, </w:t>
      </w:r>
      <w:r w:rsidRPr="00FB274B">
        <w:rPr>
          <w:rStyle w:val="StyleUnderline"/>
          <w:highlight w:val="cyan"/>
        </w:rPr>
        <w:t>asteroids</w:t>
      </w:r>
      <w:r w:rsidRPr="0050701C">
        <w:rPr>
          <w:rStyle w:val="StyleUnderline"/>
        </w:rPr>
        <w:t xml:space="preserve"> would </w:t>
      </w:r>
      <w:r w:rsidRPr="00FB274B">
        <w:rPr>
          <w:rStyle w:val="Emphasis"/>
          <w:highlight w:val="cyan"/>
        </w:rPr>
        <w:t>rank</w:t>
      </w:r>
      <w:r w:rsidRPr="0050701C">
        <w:rPr>
          <w:rStyle w:val="Emphasis"/>
        </w:rPr>
        <w:t xml:space="preserve"> </w:t>
      </w:r>
      <w:r w:rsidRPr="00FB274B">
        <w:rPr>
          <w:rStyle w:val="Emphasis"/>
          <w:highlight w:val="cyan"/>
        </w:rPr>
        <w:t>above</w:t>
      </w:r>
      <w:r w:rsidRPr="0050701C">
        <w:rPr>
          <w:rStyle w:val="Emphasis"/>
        </w:rPr>
        <w:t xml:space="preserve"> many </w:t>
      </w:r>
      <w:r w:rsidRPr="00FB274B">
        <w:rPr>
          <w:rStyle w:val="Emphasis"/>
          <w:highlight w:val="cyan"/>
        </w:rPr>
        <w:t>other natural and bizarre</w:t>
      </w:r>
      <w:r w:rsidRPr="0050701C">
        <w:rPr>
          <w:rStyle w:val="Emphasis"/>
        </w:rPr>
        <w:t xml:space="preserve"> </w:t>
      </w:r>
      <w:r w:rsidRPr="00FB274B">
        <w:rPr>
          <w:rStyle w:val="Emphasis"/>
          <w:highlight w:val="cyan"/>
        </w:rPr>
        <w:t>phenomena</w:t>
      </w:r>
      <w:r w:rsidRPr="0050701C">
        <w:rPr>
          <w:rStyle w:val="StyleUnderline"/>
        </w:rPr>
        <w:t xml:space="preserve"> that people fear (and that societies attempt to do something about), </w:t>
      </w:r>
      <w:r w:rsidRPr="00FB274B">
        <w:rPr>
          <w:rStyle w:val="StyleUnderline"/>
          <w:highlight w:val="cyan"/>
        </w:rPr>
        <w:t>such</w:t>
      </w:r>
      <w:r w:rsidRPr="0050701C">
        <w:rPr>
          <w:rStyle w:val="StyleUnderline"/>
        </w:rPr>
        <w:t xml:space="preserve"> </w:t>
      </w:r>
      <w:r w:rsidRPr="00FB274B">
        <w:rPr>
          <w:rStyle w:val="StyleUnderline"/>
          <w:highlight w:val="cyan"/>
        </w:rPr>
        <w:t>as</w:t>
      </w:r>
      <w:r w:rsidRPr="0050701C">
        <w:rPr>
          <w:rStyle w:val="StyleUnderline"/>
        </w:rPr>
        <w:t xml:space="preserve"> floods, tornados, airplane crashes, </w:t>
      </w:r>
      <w:r w:rsidRPr="00FB274B">
        <w:rPr>
          <w:rStyle w:val="Emphasis"/>
          <w:highlight w:val="cyan"/>
        </w:rPr>
        <w:t>terrorism</w:t>
      </w:r>
      <w:r w:rsidRPr="0050701C">
        <w:rPr>
          <w:rStyle w:val="StyleUnderline"/>
        </w:rPr>
        <w:t>, or choking</w:t>
      </w:r>
      <w:r w:rsidRPr="009C394E">
        <w:rPr>
          <w:sz w:val="16"/>
        </w:rPr>
        <w:t xml:space="preserve">. Asteroids, however, would still fall far below other leading causes of death, such as automobile accidents, communicable diseases, and tobacco use. 218 </w:t>
      </w:r>
    </w:p>
    <w:p w14:paraId="71A7EB95" w14:textId="77777777" w:rsidR="00FC7B75" w:rsidRPr="00C5792F" w:rsidRDefault="00FC7B75" w:rsidP="00FC7B75">
      <w:r w:rsidRPr="00C5792F">
        <w:rPr>
          <w:u w:val="single"/>
        </w:rPr>
        <w:t xml:space="preserve">One plausible formula would be to posit that a major </w:t>
      </w:r>
      <w:r w:rsidRPr="00C5792F">
        <w:rPr>
          <w:highlight w:val="yellow"/>
          <w:u w:val="single"/>
        </w:rPr>
        <w:t>NEO</w:t>
      </w:r>
      <w:r w:rsidRPr="00C5792F">
        <w:rPr>
          <w:u w:val="single"/>
        </w:rPr>
        <w:t xml:space="preserve"> impact (a collision with a body of 3-5 km diameter) </w:t>
      </w:r>
      <w:r w:rsidRPr="00C5792F">
        <w:rPr>
          <w:highlight w:val="yellow"/>
          <w:u w:val="single"/>
        </w:rPr>
        <w:t>could kill</w:t>
      </w:r>
      <w:r w:rsidRPr="00C5792F">
        <w:rPr>
          <w:u w:val="single"/>
        </w:rPr>
        <w:t xml:space="preserve">, say, </w:t>
      </w:r>
      <w:r w:rsidRPr="00C5792F">
        <w:rPr>
          <w:highlight w:val="yellow"/>
          <w:u w:val="single"/>
        </w:rPr>
        <w:t>half the world's population</w:t>
      </w:r>
      <w:r w:rsidRPr="00C5792F">
        <w:rPr>
          <w:u w:val="single"/>
        </w:rPr>
        <w:t xml:space="preserve"> (soon to reach eight billion people) </w:t>
      </w:r>
      <w:proofErr w:type="spellStart"/>
      <w:r w:rsidRPr="00C5792F">
        <w:rPr>
          <w:u w:val="single"/>
        </w:rPr>
        <w:t>some time</w:t>
      </w:r>
      <w:proofErr w:type="spellEnd"/>
      <w:r w:rsidRPr="00C5792F">
        <w:rPr>
          <w:u w:val="single"/>
        </w:rPr>
        <w:t xml:space="preserve"> </w:t>
      </w:r>
      <w:r w:rsidRPr="00C5792F">
        <w:rPr>
          <w:highlight w:val="yellow"/>
          <w:u w:val="single"/>
        </w:rPr>
        <w:t>in the next million years</w:t>
      </w:r>
      <w:r w:rsidRPr="00C5792F">
        <w:t xml:space="preserve">. On an actuarial basis, that works out </w:t>
      </w:r>
      <w:r w:rsidRPr="00C5792F">
        <w:rPr>
          <w:highlight w:val="yellow"/>
          <w:u w:val="single"/>
        </w:rPr>
        <w:t>to 4,000 statistical deaths</w:t>
      </w:r>
      <w:r w:rsidRPr="00C5792F">
        <w:t xml:space="preserve"> annually. That is surely a significant fatality rate-enough to warrant substantial financial investment-even though the incidents would be extraordinarily "lumpy," in the sense that for almost </w:t>
      </w:r>
      <w:proofErr w:type="gramStart"/>
      <w:r w:rsidRPr="00C5792F">
        <w:t>all of</w:t>
      </w:r>
      <w:proofErr w:type="gramEnd"/>
      <w:r w:rsidRPr="00C5792F">
        <w:t xml:space="preserve"> those one million years, there would be no deaths at all due to asteroids, but in one year there would be an unprecedented catastrophe. At this rate, asteroids would rank above many other natural and bizarre phenomena that people fear (and that societies attempt to do something </w:t>
      </w:r>
      <w:r w:rsidRPr="00C5792F">
        <w:lastRenderedPageBreak/>
        <w:t>about), such as floods, tornados, airplane crashes, terrorism, or choking. Asteroids, however, would still fall far below other leading causes of death, such as automobile accidents, communicable diseases, and tobacco use. 2 18</w:t>
      </w:r>
    </w:p>
    <w:p w14:paraId="5205AF36" w14:textId="77777777" w:rsidR="00FC7B75" w:rsidRPr="007E5F9F" w:rsidRDefault="00FC7B75" w:rsidP="00FC7B75">
      <w:pPr>
        <w:rPr>
          <w:sz w:val="16"/>
        </w:rPr>
      </w:pPr>
      <w:r w:rsidRPr="007E5F9F">
        <w:rPr>
          <w:sz w:val="16"/>
        </w:rPr>
        <w:t xml:space="preserve">This </w:t>
      </w:r>
      <w:r w:rsidRPr="007E5F9F">
        <w:rPr>
          <w:rStyle w:val="StyleUnderline"/>
        </w:rPr>
        <w:t xml:space="preserve">weird combination of probabilities and consequences promotes what many call </w:t>
      </w:r>
      <w:r w:rsidRPr="007E5F9F">
        <w:rPr>
          <w:rStyle w:val="Emphasis"/>
        </w:rPr>
        <w:t>the "giggle factor"</w:t>
      </w:r>
      <w:r w:rsidRPr="007E5F9F">
        <w:rPr>
          <w:sz w:val="16"/>
        </w:rPr>
        <w:t>:</w:t>
      </w:r>
      <w:r w:rsidRPr="007E5F9F">
        <w:rPr>
          <w:rStyle w:val="StyleUnderline"/>
        </w:rPr>
        <w:t xml:space="preserve"> humans' seemingly </w:t>
      </w:r>
      <w:r w:rsidRPr="007E5F9F">
        <w:rPr>
          <w:rStyle w:val="Emphasis"/>
        </w:rPr>
        <w:t>congenital reluctance to discuss planetary defense</w:t>
      </w:r>
      <w:r w:rsidRPr="007E5F9F">
        <w:rPr>
          <w:rStyle w:val="StyleUnderline"/>
        </w:rPr>
        <w:t xml:space="preserve"> seriously without retreating to the silliest tropes about alien attacks or sci-fi thrillers. </w:t>
      </w:r>
      <w:r w:rsidRPr="007E5F9F">
        <w:rPr>
          <w:sz w:val="16"/>
        </w:rPr>
        <w:t xml:space="preserve">The topic seems to be ripped from kitschy movie trailers, not news headlines. 2 19 </w:t>
      </w:r>
    </w:p>
    <w:p w14:paraId="3F1F7CAA" w14:textId="77777777" w:rsidR="00FC7B75" w:rsidRPr="00182D70" w:rsidRDefault="00FC7B75" w:rsidP="00FC7B75">
      <w:pPr>
        <w:rPr>
          <w:sz w:val="16"/>
        </w:rPr>
      </w:pPr>
      <w:r w:rsidRPr="007E5F9F">
        <w:rPr>
          <w:sz w:val="16"/>
        </w:rPr>
        <w:t xml:space="preserve">An </w:t>
      </w:r>
      <w:r w:rsidRPr="007E5F9F">
        <w:rPr>
          <w:rStyle w:val="StyleUnderline"/>
        </w:rPr>
        <w:t xml:space="preserve">additional fear factor here is the </w:t>
      </w:r>
      <w:r w:rsidRPr="007E5F9F">
        <w:rPr>
          <w:rStyle w:val="Emphasis"/>
        </w:rPr>
        <w:t>danger of surprise</w:t>
      </w:r>
      <w:r w:rsidRPr="007E5F9F">
        <w:rPr>
          <w:sz w:val="16"/>
        </w:rPr>
        <w:t xml:space="preserve">. </w:t>
      </w:r>
      <w:r w:rsidRPr="007E5F9F">
        <w:rPr>
          <w:rStyle w:val="StyleUnderline"/>
        </w:rPr>
        <w:t xml:space="preserve">If a significant asteroid were to arrive without warning-as in the Chelyabinsk incident-the afflicted </w:t>
      </w:r>
      <w:r w:rsidRPr="007E5F9F">
        <w:rPr>
          <w:rStyle w:val="Emphasis"/>
        </w:rPr>
        <w:t>country might perceive</w:t>
      </w:r>
      <w:r w:rsidRPr="007E5F9F">
        <w:rPr>
          <w:rStyle w:val="StyleUnderline"/>
        </w:rPr>
        <w:t xml:space="preserve"> that it had been </w:t>
      </w:r>
      <w:r w:rsidRPr="007E5F9F">
        <w:rPr>
          <w:rStyle w:val="Emphasis"/>
        </w:rPr>
        <w:t>attacked by a hostile neighbor</w:t>
      </w:r>
      <w:r w:rsidRPr="007E5F9F">
        <w:rPr>
          <w:rStyle w:val="StyleUnderline"/>
        </w:rPr>
        <w:t>, rather than by a fickle Mother Nature</w:t>
      </w:r>
      <w:r w:rsidRPr="007E5F9F">
        <w:rPr>
          <w:sz w:val="16"/>
        </w:rPr>
        <w:t>.</w:t>
      </w:r>
      <w:r w:rsidRPr="007E5F9F">
        <w:rPr>
          <w:u w:val="single"/>
        </w:rPr>
        <w:t xml:space="preserve"> If</w:t>
      </w:r>
      <w:r w:rsidRPr="007E5F9F">
        <w:rPr>
          <w:sz w:val="16"/>
        </w:rPr>
        <w:t>,</w:t>
      </w:r>
      <w:r w:rsidRPr="009C394E">
        <w:rPr>
          <w:sz w:val="16"/>
        </w:rPr>
        <w:t xml:space="preserve"> by further malign luck, </w:t>
      </w:r>
      <w:r w:rsidRPr="0050701C">
        <w:rPr>
          <w:rStyle w:val="StyleUnderline"/>
        </w:rPr>
        <w:t xml:space="preserve">the event happened to occur </w:t>
      </w:r>
      <w:r w:rsidRPr="00FB274B">
        <w:rPr>
          <w:rStyle w:val="StyleUnderline"/>
          <w:highlight w:val="cyan"/>
        </w:rPr>
        <w:t>during</w:t>
      </w:r>
      <w:r w:rsidRPr="0050701C">
        <w:rPr>
          <w:rStyle w:val="StyleUnderline"/>
        </w:rPr>
        <w:t xml:space="preserve"> </w:t>
      </w:r>
      <w:r w:rsidRPr="000209BA">
        <w:rPr>
          <w:rStyle w:val="StyleUnderline"/>
        </w:rPr>
        <w:t>a</w:t>
      </w:r>
      <w:r w:rsidRPr="0050701C">
        <w:rPr>
          <w:rStyle w:val="StyleUnderline"/>
        </w:rPr>
        <w:t xml:space="preserve"> period of </w:t>
      </w:r>
      <w:r w:rsidRPr="0050701C">
        <w:rPr>
          <w:rStyle w:val="Emphasis"/>
        </w:rPr>
        <w:t xml:space="preserve">heightened </w:t>
      </w:r>
      <w:r w:rsidRPr="00FB274B">
        <w:rPr>
          <w:rStyle w:val="Emphasis"/>
          <w:highlight w:val="cyan"/>
        </w:rPr>
        <w:t>international tensions</w:t>
      </w:r>
      <w:r w:rsidRPr="0050701C">
        <w:rPr>
          <w:rStyle w:val="StyleUnderline"/>
        </w:rPr>
        <w:t xml:space="preserve">, the </w:t>
      </w:r>
      <w:r w:rsidRPr="00FB274B">
        <w:rPr>
          <w:rStyle w:val="Emphasis"/>
          <w:highlight w:val="cyan"/>
        </w:rPr>
        <w:t>propensity to</w:t>
      </w:r>
      <w:r w:rsidRPr="0050701C">
        <w:rPr>
          <w:rStyle w:val="Emphasis"/>
        </w:rPr>
        <w:t xml:space="preserve"> </w:t>
      </w:r>
      <w:r w:rsidRPr="00FB274B">
        <w:rPr>
          <w:rStyle w:val="Emphasis"/>
          <w:highlight w:val="cyan"/>
        </w:rPr>
        <w:t>misinterpret</w:t>
      </w:r>
      <w:r w:rsidRPr="0050701C">
        <w:rPr>
          <w:rStyle w:val="StyleUnderline"/>
        </w:rPr>
        <w:t xml:space="preserve">, </w:t>
      </w:r>
      <w:r w:rsidRPr="00FB274B">
        <w:rPr>
          <w:rStyle w:val="StyleUnderline"/>
          <w:highlight w:val="cyan"/>
        </w:rPr>
        <w:t>and</w:t>
      </w:r>
      <w:r w:rsidRPr="0050701C">
        <w:rPr>
          <w:rStyle w:val="StyleUnderline"/>
        </w:rPr>
        <w:t xml:space="preserve"> to </w:t>
      </w:r>
      <w:r w:rsidRPr="00FB274B">
        <w:rPr>
          <w:rStyle w:val="Emphasis"/>
          <w:highlight w:val="cyan"/>
        </w:rPr>
        <w:t>respond precipitously</w:t>
      </w:r>
      <w:r w:rsidRPr="0050701C">
        <w:rPr>
          <w:rStyle w:val="StyleUnderline"/>
        </w:rPr>
        <w:t>, would rise</w:t>
      </w:r>
      <w:r w:rsidRPr="009C394E">
        <w:rPr>
          <w:sz w:val="16"/>
        </w:rPr>
        <w:t xml:space="preserve">. The unforeseen space </w:t>
      </w:r>
      <w:r w:rsidRPr="0050701C">
        <w:rPr>
          <w:rStyle w:val="StyleUnderline"/>
        </w:rPr>
        <w:t xml:space="preserve">object could </w:t>
      </w:r>
      <w:r w:rsidRPr="00FB274B">
        <w:rPr>
          <w:rStyle w:val="StyleUnderline"/>
          <w:highlight w:val="cyan"/>
        </w:rPr>
        <w:t>thus</w:t>
      </w:r>
      <w:r w:rsidRPr="0050701C">
        <w:rPr>
          <w:rStyle w:val="StyleUnderline"/>
        </w:rPr>
        <w:t xml:space="preserve"> </w:t>
      </w:r>
      <w:r w:rsidRPr="00FB274B">
        <w:rPr>
          <w:rStyle w:val="Emphasis"/>
          <w:highlight w:val="cyan"/>
        </w:rPr>
        <w:t>catalyze</w:t>
      </w:r>
      <w:r w:rsidRPr="0050701C">
        <w:rPr>
          <w:rStyle w:val="Emphasis"/>
        </w:rPr>
        <w:t xml:space="preserve"> a </w:t>
      </w:r>
      <w:r w:rsidRPr="00FB274B">
        <w:rPr>
          <w:rStyle w:val="Emphasis"/>
          <w:highlight w:val="cyan"/>
        </w:rPr>
        <w:t>larger</w:t>
      </w:r>
      <w:r w:rsidRPr="0050701C">
        <w:rPr>
          <w:rStyle w:val="Emphasis"/>
        </w:rPr>
        <w:t xml:space="preserve"> human-caused </w:t>
      </w:r>
      <w:r w:rsidRPr="00FB274B">
        <w:rPr>
          <w:rStyle w:val="Emphasis"/>
          <w:highlight w:val="cyan"/>
        </w:rPr>
        <w:t>tragedy</w:t>
      </w:r>
      <w:r w:rsidRPr="009C394E">
        <w:rPr>
          <w:sz w:val="16"/>
        </w:rPr>
        <w:t xml:space="preserve">.2 20 </w:t>
      </w:r>
    </w:p>
    <w:p w14:paraId="35FE5BA0" w14:textId="77777777" w:rsidR="00FC7B75" w:rsidRPr="003C5D30" w:rsidRDefault="00FC7B75" w:rsidP="00FC7B75">
      <w:pPr>
        <w:pStyle w:val="Heading4"/>
      </w:pPr>
      <w:r>
        <w:t>Chance of asteroid collisions is tiny and no extinction</w:t>
      </w:r>
    </w:p>
    <w:p w14:paraId="7A0DE91B" w14:textId="77777777" w:rsidR="00FC7B75" w:rsidRPr="00985E67" w:rsidRDefault="00FC7B75" w:rsidP="00FC7B75">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02B4A4CD" w14:textId="77777777" w:rsidR="00FC7B75" w:rsidRPr="00985E67" w:rsidRDefault="00FC7B75" w:rsidP="00FC7B75">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t xml:space="preserve">The source of all this is a comment by Dr Joseph </w:t>
      </w:r>
      <w:proofErr w:type="spellStart"/>
      <w:r w:rsidRPr="00985E67">
        <w:t>Nuth</w:t>
      </w:r>
      <w:proofErr w:type="spellEnd"/>
      <w:r w:rsidRPr="00985E67">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t>really large</w:t>
      </w:r>
      <w:proofErr w:type="gramEnd"/>
      <w:r w:rsidRPr="00985E67">
        <w:t xml:space="preserve"> 10 km ones. There are a number of things potentially confusing about this statement however, if you read it as a </w:t>
      </w:r>
      <w:proofErr w:type="spellStart"/>
      <w:proofErr w:type="gramStart"/>
      <w:r w:rsidRPr="00985E67">
        <w:t>non scientist</w:t>
      </w:r>
      <w:proofErr w:type="spellEnd"/>
      <w:proofErr w:type="gramEnd"/>
      <w:r w:rsidRPr="00985E67">
        <w:t xml:space="preserve">. </w:t>
      </w:r>
      <w:r w:rsidRPr="00985E67">
        <w:rPr>
          <w:rStyle w:val="StyleUnderline"/>
        </w:rPr>
        <w:t xml:space="preserve">Although there is a risk of “mass extinction” if </w:t>
      </w:r>
      <w:r w:rsidRPr="00A53BF8">
        <w:rPr>
          <w:rStyle w:val="StyleUnderline"/>
          <w:highlight w:val="green"/>
        </w:rPr>
        <w:t>a large asteroid hit Earth</w:t>
      </w:r>
      <w:r w:rsidRPr="00985E67">
        <w:rPr>
          <w:rStyle w:val="StyleUnderline"/>
        </w:rPr>
        <w:t xml:space="preserve">, “mass extinction” there </w:t>
      </w:r>
      <w:r w:rsidRPr="00A53BF8">
        <w:rPr>
          <w:rStyle w:val="Emphasis"/>
          <w:highlight w:val="green"/>
        </w:rPr>
        <w:t>doesn’t mean “extinction of humans”,</w:t>
      </w:r>
      <w:r w:rsidRPr="00985E67">
        <w:rPr>
          <w:rStyle w:val="StyleUnderline"/>
        </w:rPr>
        <w:t xml:space="preserve"> we are such a resilient species that we would certainly survive a giant asteroid impact. </w:t>
      </w:r>
      <w:r w:rsidRPr="00A53BF8">
        <w:rPr>
          <w:rStyle w:val="StyleUnderline"/>
          <w:highlight w:val="green"/>
        </w:rPr>
        <w:t xml:space="preserve">We are </w:t>
      </w:r>
      <w:r w:rsidRPr="00A53BF8">
        <w:rPr>
          <w:rStyle w:val="Emphasis"/>
          <w:highlight w:val="green"/>
        </w:rPr>
        <w:t>not “due” an extinction</w:t>
      </w:r>
      <w:r w:rsidRPr="00985E67">
        <w:rPr>
          <w:rStyle w:val="Emphasis"/>
        </w:rPr>
        <w:t xml:space="preserve"> at all</w:t>
      </w:r>
      <w:r w:rsidRPr="00985E67">
        <w:rPr>
          <w:rStyle w:val="StyleUnderline"/>
        </w:rPr>
        <w:t xml:space="preserve">. </w:t>
      </w:r>
      <w:r w:rsidRPr="00A53BF8">
        <w:rPr>
          <w:rStyle w:val="StyleUnderline"/>
          <w:highlight w:val="green"/>
        </w:rPr>
        <w:t xml:space="preserve">Next </w:t>
      </w:r>
      <w:r w:rsidRPr="00A53BF8">
        <w:rPr>
          <w:rStyle w:val="Emphasis"/>
          <w:highlight w:val="green"/>
        </w:rPr>
        <w:t>giant</w:t>
      </w:r>
      <w:r w:rsidRPr="00A53BF8">
        <w:rPr>
          <w:rStyle w:val="StyleUnderline"/>
          <w:highlight w:val="green"/>
        </w:rPr>
        <w:t xml:space="preserve"> impact is most likely to happen</w:t>
      </w:r>
      <w:r w:rsidRPr="00985E67">
        <w:rPr>
          <w:rStyle w:val="StyleUnderline"/>
        </w:rPr>
        <w:t xml:space="preserve"> many </w:t>
      </w:r>
      <w:r w:rsidRPr="00A53BF8">
        <w:rPr>
          <w:rStyle w:val="Emphasis"/>
          <w:highlight w:val="green"/>
        </w:rPr>
        <w:t>millions of years into the future</w:t>
      </w:r>
      <w:r w:rsidRPr="00985E67">
        <w:rPr>
          <w:rStyle w:val="StyleUnderline"/>
        </w:rPr>
        <w:t xml:space="preserve">. As we'll see, </w:t>
      </w:r>
      <w:r w:rsidRPr="00A53BF8">
        <w:rPr>
          <w:rStyle w:val="StyleUnderline"/>
          <w:highlight w:val="green"/>
        </w:rPr>
        <w:t xml:space="preserve">there is </w:t>
      </w:r>
      <w:r w:rsidRPr="00A53BF8">
        <w:rPr>
          <w:rStyle w:val="Emphasis"/>
          <w:highlight w:val="green"/>
        </w:rPr>
        <w:t>almost zero chance</w:t>
      </w:r>
      <w:r w:rsidRPr="00A53BF8">
        <w:rPr>
          <w:rStyle w:val="StyleUnderline"/>
          <w:highlight w:val="green"/>
        </w:rPr>
        <w:t xml:space="preserve"> of a giant impact in the </w:t>
      </w:r>
      <w:r w:rsidRPr="00A53BF8">
        <w:rPr>
          <w:rStyle w:val="Emphasis"/>
          <w:highlight w:val="green"/>
        </w:rPr>
        <w:t>next century</w:t>
      </w:r>
      <w:r w:rsidRPr="00985E67">
        <w:rPr>
          <w:rStyle w:val="Emphasis"/>
        </w:rPr>
        <w:t xml:space="preserve">. </w:t>
      </w:r>
      <w:r w:rsidRPr="00985E67">
        <w:t xml:space="preserve">There is however much we can do to protect ourselves from smaller asteroids. As a result of extensive asteroid surveys over the last couple of decades: </w:t>
      </w:r>
      <w:r w:rsidRPr="00A53BF8">
        <w:rPr>
          <w:rStyle w:val="StyleUnderline"/>
          <w:highlight w:val="green"/>
        </w:rPr>
        <w:t>We can be</w:t>
      </w:r>
      <w:r w:rsidRPr="00985E67">
        <w:rPr>
          <w:rStyle w:val="StyleUnderline"/>
        </w:rPr>
        <w:t xml:space="preserve"> pretty sure (as in perhaps </w:t>
      </w:r>
      <w:r w:rsidRPr="00A53BF8">
        <w:rPr>
          <w:rStyle w:val="Emphasis"/>
          <w:highlight w:val="green"/>
        </w:rPr>
        <w:t>99.999999%</w:t>
      </w:r>
      <w:r w:rsidRPr="00A53BF8">
        <w:rPr>
          <w:rStyle w:val="StyleUnderline"/>
          <w:highlight w:val="green"/>
        </w:rPr>
        <w:t xml:space="preserve"> sure) that there </w:t>
      </w:r>
      <w:r w:rsidRPr="00A53BF8">
        <w:rPr>
          <w:rStyle w:val="Emphasis"/>
          <w:highlight w:val="green"/>
        </w:rPr>
        <w:t>isn’t an extinction level asteroid headed our way</w:t>
      </w:r>
      <w:r w:rsidRPr="00985E67">
        <w:rPr>
          <w:rStyle w:val="Emphasis"/>
        </w:rPr>
        <w:t xml:space="preserve"> in the next century</w:t>
      </w:r>
      <w:r w:rsidRPr="00985E67">
        <w:rPr>
          <w:rStyle w:val="StyleUnderline"/>
        </w:rPr>
        <w:t xml:space="preserve">. </w:t>
      </w:r>
      <w:r w:rsidRPr="00A53BF8">
        <w:rPr>
          <w:rStyle w:val="StyleUnderline"/>
          <w:highlight w:val="green"/>
        </w:rPr>
        <w:t xml:space="preserve">We </w:t>
      </w:r>
      <w:r w:rsidRPr="00A53BF8">
        <w:rPr>
          <w:rStyle w:val="Emphasis"/>
          <w:highlight w:val="green"/>
        </w:rPr>
        <w:t>know</w:t>
      </w:r>
      <w:r w:rsidRPr="00985E67">
        <w:rPr>
          <w:rStyle w:val="Emphasis"/>
        </w:rPr>
        <w:t xml:space="preserve"> the </w:t>
      </w:r>
      <w:r w:rsidRPr="00A53BF8">
        <w:rPr>
          <w:rStyle w:val="Emphasis"/>
          <w:highlight w:val="green"/>
        </w:rPr>
        <w:t>orbits</w:t>
      </w:r>
      <w:r w:rsidRPr="00A53BF8">
        <w:rPr>
          <w:rStyle w:val="StyleUnderline"/>
          <w:highlight w:val="green"/>
        </w:rPr>
        <w:t xml:space="preserve"> of </w:t>
      </w:r>
      <w:r w:rsidRPr="00A53BF8">
        <w:rPr>
          <w:rStyle w:val="Emphasis"/>
          <w:highlight w:val="green"/>
        </w:rPr>
        <w:t>all</w:t>
      </w:r>
      <w:r w:rsidRPr="00985E67">
        <w:rPr>
          <w:rStyle w:val="StyleUnderline"/>
        </w:rPr>
        <w:t xml:space="preserve"> the </w:t>
      </w:r>
      <w:proofErr w:type="gramStart"/>
      <w:r w:rsidRPr="00A53BF8">
        <w:rPr>
          <w:rStyle w:val="StyleUnderline"/>
          <w:highlight w:val="green"/>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A53BF8">
        <w:rPr>
          <w:rStyle w:val="StyleUnderline"/>
          <w:highlight w:val="green"/>
        </w:rPr>
        <w:t>comets</w:t>
      </w:r>
      <w:r w:rsidRPr="00985E67">
        <w:rPr>
          <w:rStyle w:val="StyleUnderline"/>
        </w:rPr>
        <w:t xml:space="preserve">, and the chance of that </w:t>
      </w:r>
      <w:r w:rsidRPr="00A53BF8">
        <w:rPr>
          <w:rStyle w:val="StyleUnderline"/>
          <w:highlight w:val="green"/>
        </w:rPr>
        <w:t>is</w:t>
      </w:r>
      <w:r w:rsidRPr="00985E67">
        <w:rPr>
          <w:rStyle w:val="StyleUnderline"/>
        </w:rPr>
        <w:t xml:space="preserve"> something like </w:t>
      </w:r>
      <w:r w:rsidRPr="00A53BF8">
        <w:rPr>
          <w:rStyle w:val="Emphasis"/>
          <w:highlight w:val="green"/>
        </w:rPr>
        <w:t>1 in 100 million per century</w:t>
      </w:r>
      <w:r w:rsidRPr="00985E67">
        <w:t xml:space="preserve">, as a very rough guess </w:t>
      </w:r>
      <w:r w:rsidRPr="00985E67">
        <w:lastRenderedPageBreak/>
        <w:t xml:space="preserve">(since 99% of the impacts are thought to be from asteroids). </w:t>
      </w:r>
      <w:r w:rsidRPr="00985E67">
        <w:rPr>
          <w:rStyle w:val="StyleUnderline"/>
        </w:rPr>
        <w:t xml:space="preserve">This risk has been pretty much retired due to the automated asteroid searches by the likes of Pan STARRS. </w:t>
      </w:r>
      <w:r w:rsidRPr="00985E67">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t>last minute</w:t>
      </w:r>
      <w:proofErr w:type="gramEnd"/>
      <w:r w:rsidRPr="00985E67">
        <w:t xml:space="preserve"> deflection. First when he </w:t>
      </w:r>
      <w:proofErr w:type="gramStart"/>
      <w:r w:rsidRPr="00985E67">
        <w:t>said</w:t>
      </w:r>
      <w:proofErr w:type="gramEnd"/>
      <w:r w:rsidRPr="00985E67">
        <w:t xml:space="preserve"> "You could say, of course, we’re due, but it’s a random course at that point.”" - that is a scientist speaking as a scientist. But </w:t>
      </w:r>
      <w:proofErr w:type="gramStart"/>
      <w:r w:rsidRPr="00985E67">
        <w:t>of course</w:t>
      </w:r>
      <w:proofErr w:type="gramEnd"/>
      <w:r w:rsidRPr="00985E67">
        <w:t xml:space="preserv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 xml:space="preserve">could happen </w:t>
      </w:r>
      <w:proofErr w:type="gramStart"/>
      <w:r w:rsidRPr="00985E67">
        <w:rPr>
          <w:rStyle w:val="Emphasis"/>
        </w:rPr>
        <w:t>tomorrow</w:t>
      </w:r>
      <w:proofErr w:type="gramEnd"/>
      <w:r w:rsidRPr="00985E67">
        <w:rPr>
          <w:rStyle w:val="StyleUnderline"/>
        </w:rPr>
        <w:t xml:space="preserve"> or it could be </w:t>
      </w:r>
      <w:r w:rsidRPr="00985E67">
        <w:rPr>
          <w:rStyle w:val="Emphasis"/>
        </w:rPr>
        <w:t>60 million years or 120 million years before it happens.</w:t>
      </w:r>
      <w:r w:rsidRPr="00985E67">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t xml:space="preserve"> in the extinctions of perhaps 26 to 30 million years. </w:t>
      </w:r>
      <w:r w:rsidRPr="00985E67">
        <w:rPr>
          <w:rStyle w:val="StyleUnderline"/>
        </w:rPr>
        <w:t xml:space="preserve">If they are </w:t>
      </w:r>
      <w:proofErr w:type="gramStart"/>
      <w:r w:rsidRPr="00985E67">
        <w:rPr>
          <w:rStyle w:val="StyleUnderline"/>
        </w:rPr>
        <w:t>right</w:t>
      </w:r>
      <w:proofErr w:type="gramEnd"/>
      <w:r w:rsidRPr="00985E67">
        <w:rPr>
          <w:rStyle w:val="StyleUnderline"/>
        </w:rPr>
        <w:t xml:space="preserve">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A53BF8">
        <w:rPr>
          <w:rStyle w:val="Emphasis"/>
          <w:highlight w:val="green"/>
        </w:rPr>
        <w:t>so far into the future</w:t>
      </w:r>
      <w:r w:rsidRPr="00A53BF8">
        <w:rPr>
          <w:rStyle w:val="StyleUnderline"/>
          <w:highlight w:val="green"/>
        </w:rPr>
        <w:t xml:space="preserve"> it makes </w:t>
      </w:r>
      <w:r w:rsidRPr="00A53BF8">
        <w:rPr>
          <w:rStyle w:val="Emphasis"/>
          <w:highlight w:val="green"/>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672306D7" w14:textId="77777777" w:rsidR="00FC7B75" w:rsidRPr="00D47167" w:rsidRDefault="00FC7B75" w:rsidP="00FC7B75">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45CA530E" w14:textId="77777777" w:rsidR="00FC7B75" w:rsidRPr="00D47167" w:rsidRDefault="00FC7B75" w:rsidP="00FC7B75">
      <w:r w:rsidRPr="00D47167">
        <w:rPr>
          <w:rStyle w:val="Style13ptBold"/>
        </w:rPr>
        <w:t>Mack 19</w:t>
      </w:r>
      <w:r w:rsidRPr="00D47167">
        <w:t xml:space="preserve"> (Eric, “NASA says city-smashing asteroids aren't so common,” 6-27, </w:t>
      </w:r>
      <w:hyperlink r:id="rId45" w:history="1">
        <w:r w:rsidRPr="00D47167">
          <w:rPr>
            <w:rStyle w:val="Hyperlink"/>
          </w:rPr>
          <w:t>https://www.cnet.com/news/nasa-says-city-smashing-asteroids-arent-so-common/</w:t>
        </w:r>
      </w:hyperlink>
      <w:r w:rsidRPr="00D47167">
        <w:t xml:space="preserve">) </w:t>
      </w:r>
    </w:p>
    <w:p w14:paraId="7DE10E9B" w14:textId="77777777" w:rsidR="00FC7B75" w:rsidRPr="007645FB" w:rsidRDefault="00FC7B75" w:rsidP="00FC7B75">
      <w:r w:rsidRPr="00D47167">
        <w:rPr>
          <w:rStyle w:val="StyleUnderline"/>
        </w:rPr>
        <w:t xml:space="preserve">Asteroids are all around us, but we shouldn't be losing sleep over the big </w:t>
      </w:r>
      <w:proofErr w:type="gramStart"/>
      <w:r w:rsidRPr="00D47167">
        <w:rPr>
          <w:rStyle w:val="StyleUnderline"/>
        </w:rPr>
        <w:t>buggers</w:t>
      </w:r>
      <w:proofErr w:type="gramEnd"/>
      <w:r w:rsidRPr="00D47167">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D47167">
        <w:t xml:space="preserve">Perhaps </w:t>
      </w:r>
      <w:r w:rsidRPr="00A53BF8">
        <w:rPr>
          <w:rStyle w:val="StyleUnderline"/>
          <w:highlight w:val="green"/>
        </w:rPr>
        <w:t>the last time an asteroid large enough to inflict serious hurt on a limited 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D47167">
        <w:t xml:space="preserve"> In June of that year, the so-called Tunguska Event impacted an unpopulated part of Siberia and was witnessed by only a handful of people, but it flattened 500,000 acres of forest, scorched the </w:t>
      </w:r>
      <w:proofErr w:type="gramStart"/>
      <w:r w:rsidRPr="00D47167">
        <w:t>Earth</w:t>
      </w:r>
      <w:proofErr w:type="gramEnd"/>
      <w:r w:rsidRPr="00D47167">
        <w:t xml:space="preserve"> and knocked people out of their chairs 40 miles away (64 km). It's easy and terrifying to imagine what the </w:t>
      </w:r>
      <w:r w:rsidRPr="00D47167">
        <w:lastRenderedPageBreak/>
        <w:t xml:space="preserve">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w:t>
      </w:r>
      <w:proofErr w:type="spellStart"/>
      <w:r w:rsidRPr="00D47167">
        <w:rPr>
          <w:rStyle w:val="StyleUnderline"/>
        </w:rPr>
        <w:t>tooked</w:t>
      </w:r>
      <w:proofErr w:type="spellEnd"/>
      <w:r w:rsidRPr="00D47167">
        <w:rPr>
          <w:rStyle w:val="StyleUnderline"/>
        </w:rPr>
        <w:t xml:space="preserve">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r w:rsidRPr="00D47167">
        <w:t xml:space="preserve">. 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 While this is certainly good news for all earthly life forms, the threat of an asteroid impact is still very real and worth preparing for, as the 2013 bolide explosion over Russia reminded us. "A lot of uncertainty remains about how large asteroids break up in the atmosphere and how much damage they could cause on the ground," said NASA researcher and co-author </w:t>
      </w:r>
      <w:proofErr w:type="spellStart"/>
      <w:r w:rsidRPr="00D47167">
        <w:t>Lorien</w:t>
      </w:r>
      <w:proofErr w:type="spellEnd"/>
      <w:r w:rsidRPr="00D47167">
        <w:t xml:space="preserve">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3DFA5E4C" w14:textId="77777777" w:rsidR="00FC7B75" w:rsidRDefault="00FC7B75" w:rsidP="00FC7B75">
      <w:pPr>
        <w:pStyle w:val="Heading4"/>
      </w:pPr>
      <w:r>
        <w:t xml:space="preserve">Public </w:t>
      </w:r>
      <w:proofErr w:type="gramStart"/>
      <w:r>
        <w:t>space based</w:t>
      </w:r>
      <w:proofErr w:type="gramEnd"/>
      <w:r>
        <w:t xml:space="preserve"> astronomy solves.</w:t>
      </w:r>
    </w:p>
    <w:p w14:paraId="49006B8A" w14:textId="77777777" w:rsidR="00FC7B75" w:rsidRPr="00B06D5A" w:rsidRDefault="00FC7B75" w:rsidP="00FC7B75">
      <w:r>
        <w:rPr>
          <w:rStyle w:val="Style13ptBold"/>
        </w:rPr>
        <w:t xml:space="preserve">NASA 21 </w:t>
      </w:r>
      <w:r>
        <w:t>“</w:t>
      </w:r>
      <w:r w:rsidRPr="00B06D5A">
        <w:t>Asteroid-Hunting Space Telescope Gets Two-Year Mission Extension</w:t>
      </w:r>
      <w:r>
        <w:t xml:space="preserve">” </w:t>
      </w:r>
      <w:r w:rsidRPr="00B06D5A">
        <w:t xml:space="preserve">June 30, </w:t>
      </w:r>
      <w:proofErr w:type="gramStart"/>
      <w:r w:rsidRPr="00B06D5A">
        <w:t>2021</w:t>
      </w:r>
      <w:proofErr w:type="gramEnd"/>
      <w:r>
        <w:t xml:space="preserve"> </w:t>
      </w:r>
      <w:hyperlink r:id="rId46" w:history="1">
        <w:r w:rsidRPr="003C2F7E">
          <w:rPr>
            <w:rStyle w:val="Hyperlink"/>
          </w:rPr>
          <w:t>https://www.jpl.nasa.gov/news/asteroid-hunting-space-telescope-gets-two-year-mission-extension</w:t>
        </w:r>
      </w:hyperlink>
      <w:r>
        <w:t xml:space="preserve"> SM</w:t>
      </w:r>
    </w:p>
    <w:p w14:paraId="302A767C" w14:textId="77777777" w:rsidR="00FC7B75" w:rsidRPr="00B06D5A" w:rsidRDefault="00FC7B75" w:rsidP="00FC7B75">
      <w:pPr>
        <w:rPr>
          <w:rStyle w:val="StyleUnderline"/>
        </w:rPr>
      </w:pPr>
      <w:r w:rsidRPr="00B06D5A">
        <w:rPr>
          <w:rStyle w:val="StyleUnderline"/>
        </w:rPr>
        <w:t>Asteroid-Hunting Space Telescope Gets Two-Year Mission Extension</w:t>
      </w:r>
    </w:p>
    <w:p w14:paraId="6810355B" w14:textId="77777777" w:rsidR="00FC7B75" w:rsidRDefault="00FC7B75" w:rsidP="00FC7B75">
      <w:r w:rsidRPr="00B06D5A">
        <w:rPr>
          <w:rStyle w:val="StyleUnderline"/>
        </w:rPr>
        <w:t>NEOWISE has provided an estimate of the size of over 1,850 near-Earth objects</w:t>
      </w:r>
      <w:r>
        <w:t>, helping us better understand our nearest solar system neighbors.</w:t>
      </w:r>
    </w:p>
    <w:p w14:paraId="50DBDABF" w14:textId="77777777" w:rsidR="00FC7B75" w:rsidRPr="00B06D5A" w:rsidRDefault="00FC7B75" w:rsidP="00FC7B75">
      <w:pPr>
        <w:rPr>
          <w:rStyle w:val="StyleUnderline"/>
        </w:rPr>
      </w:pPr>
      <w:r w:rsidRPr="00B06D5A">
        <w:rPr>
          <w:rStyle w:val="StyleUnderline"/>
        </w:rPr>
        <w:t>For two more years, NASA’s Near-Earth Object Wide-field Infrared Survey Explorer (</w:t>
      </w:r>
      <w:r w:rsidRPr="00C90F46">
        <w:rPr>
          <w:rStyle w:val="StyleUnderline"/>
          <w:highlight w:val="yellow"/>
        </w:rPr>
        <w:t>NEOWISE) will</w:t>
      </w:r>
      <w:r w:rsidRPr="00B06D5A">
        <w:rPr>
          <w:rStyle w:val="StyleUnderline"/>
        </w:rPr>
        <w:t xml:space="preserve"> continue its </w:t>
      </w:r>
      <w:r w:rsidRPr="00C90F46">
        <w:rPr>
          <w:rStyle w:val="StyleUnderline"/>
          <w:highlight w:val="yellow"/>
        </w:rPr>
        <w:t>hunt</w:t>
      </w:r>
      <w:r w:rsidRPr="00B06D5A">
        <w:rPr>
          <w:rStyle w:val="StyleUnderline"/>
        </w:rPr>
        <w:t xml:space="preserve"> for </w:t>
      </w:r>
      <w:r w:rsidRPr="00C90F46">
        <w:rPr>
          <w:rStyle w:val="StyleUnderline"/>
          <w:highlight w:val="yellow"/>
        </w:rPr>
        <w:t>asteroids</w:t>
      </w:r>
      <w:r w:rsidRPr="00B06D5A">
        <w:rPr>
          <w:rStyle w:val="StyleUnderline"/>
        </w:rPr>
        <w:t xml:space="preserve"> and comets – including objects </w:t>
      </w:r>
      <w:r w:rsidRPr="00C90F46">
        <w:rPr>
          <w:rStyle w:val="StyleUnderline"/>
          <w:highlight w:val="yellow"/>
        </w:rPr>
        <w:t>that could pose a hazard to</w:t>
      </w:r>
      <w:r w:rsidRPr="00B06D5A">
        <w:rPr>
          <w:rStyle w:val="StyleUnderline"/>
        </w:rPr>
        <w:t xml:space="preserve"> </w:t>
      </w:r>
      <w:r w:rsidRPr="00C90F46">
        <w:rPr>
          <w:rStyle w:val="StyleUnderline"/>
          <w:highlight w:val="yellow"/>
        </w:rPr>
        <w:t>Earth</w:t>
      </w:r>
      <w:r w:rsidRPr="00B06D5A">
        <w:rPr>
          <w:rStyle w:val="StyleUnderline"/>
        </w:rPr>
        <w:t>. This mission extension means NASA’s prolific near-Earth object (NEO) hunting space telescope will continue operations until June 2023.</w:t>
      </w:r>
    </w:p>
    <w:p w14:paraId="1D63A070" w14:textId="77777777" w:rsidR="00FC7B75" w:rsidRPr="00B06D5A" w:rsidRDefault="00FC7B75" w:rsidP="00FC7B75">
      <w:pPr>
        <w:rPr>
          <w:rStyle w:val="StyleUnderline"/>
        </w:rPr>
      </w:pPr>
      <w:r>
        <w:t>“</w:t>
      </w:r>
      <w:r w:rsidRPr="00B06D5A">
        <w:rPr>
          <w:rStyle w:val="StyleUnderline"/>
        </w:rPr>
        <w:t xml:space="preserve">At </w:t>
      </w:r>
      <w:r w:rsidRPr="00C90F46">
        <w:rPr>
          <w:rStyle w:val="StyleUnderline"/>
          <w:highlight w:val="yellow"/>
        </w:rPr>
        <w:t>NASA</w:t>
      </w:r>
      <w:r w:rsidRPr="00B06D5A">
        <w:rPr>
          <w:rStyle w:val="StyleUnderline"/>
        </w:rPr>
        <w:t xml:space="preserve">, we’re </w:t>
      </w:r>
      <w:r w:rsidRPr="00C90F46">
        <w:rPr>
          <w:rStyle w:val="StyleUnderline"/>
          <w:highlight w:val="yellow"/>
        </w:rPr>
        <w:t>always looking</w:t>
      </w:r>
      <w:r w:rsidRPr="00B06D5A">
        <w:rPr>
          <w:rStyle w:val="StyleUnderline"/>
        </w:rPr>
        <w:t xml:space="preserve"> up, surveying the sky daily </w:t>
      </w:r>
      <w:r w:rsidRPr="00C90F46">
        <w:rPr>
          <w:rStyle w:val="StyleUnderline"/>
          <w:highlight w:val="yellow"/>
        </w:rPr>
        <w:t>to find</w:t>
      </w:r>
      <w:r w:rsidRPr="00B06D5A">
        <w:rPr>
          <w:rStyle w:val="StyleUnderline"/>
        </w:rPr>
        <w:t xml:space="preserve"> potential </w:t>
      </w:r>
      <w:r w:rsidRPr="00C90F46">
        <w:rPr>
          <w:rStyle w:val="StyleUnderline"/>
          <w:highlight w:val="yellow"/>
        </w:rPr>
        <w:t>hazards</w:t>
      </w:r>
      <w:r w:rsidRPr="00B06D5A">
        <w:rPr>
          <w:rStyle w:val="StyleUnderline"/>
        </w:rPr>
        <w:t xml:space="preserve"> and exploring asteroids to help unlock the secrets of the formation of our solar system</w:t>
      </w:r>
      <w:r>
        <w:t xml:space="preserve">,” said NASA Administrator Bill Nelson. “Using ground-based telescopes, over 26,000 near-Earth asteroids have already been discovered, but there are many more to be found. </w:t>
      </w:r>
      <w:r w:rsidRPr="00C90F46">
        <w:rPr>
          <w:rStyle w:val="StyleUnderline"/>
          <w:highlight w:val="yellow"/>
        </w:rPr>
        <w:t>We’ll enhance</w:t>
      </w:r>
      <w:r w:rsidRPr="00B06D5A">
        <w:rPr>
          <w:rStyle w:val="StyleUnderline"/>
        </w:rPr>
        <w:t xml:space="preserve"> our </w:t>
      </w:r>
      <w:r w:rsidRPr="00C90F46">
        <w:rPr>
          <w:rStyle w:val="StyleUnderline"/>
          <w:highlight w:val="yellow"/>
        </w:rPr>
        <w:t>observations with</w:t>
      </w:r>
      <w:r w:rsidRPr="00B06D5A">
        <w:rPr>
          <w:rStyle w:val="StyleUnderline"/>
        </w:rPr>
        <w:t xml:space="preserve"> space-based capabilities like NEOWISE and the future, much more capable </w:t>
      </w:r>
      <w:r w:rsidRPr="00C90F46">
        <w:rPr>
          <w:rStyle w:val="StyleUnderline"/>
          <w:highlight w:val="yellow"/>
        </w:rPr>
        <w:t>NEO Surveyor to find</w:t>
      </w:r>
      <w:r w:rsidRPr="00B06D5A">
        <w:rPr>
          <w:rStyle w:val="StyleUnderline"/>
        </w:rPr>
        <w:t xml:space="preserve"> the remaining unknown </w:t>
      </w:r>
      <w:r w:rsidRPr="00C90F46">
        <w:rPr>
          <w:rStyle w:val="StyleUnderline"/>
          <w:highlight w:val="yellow"/>
        </w:rPr>
        <w:t>asteroids more quickly</w:t>
      </w:r>
      <w:r w:rsidRPr="00B06D5A">
        <w:rPr>
          <w:rStyle w:val="StyleUnderline"/>
        </w:rPr>
        <w:t xml:space="preserve"> and identify </w:t>
      </w:r>
      <w:proofErr w:type="gramStart"/>
      <w:r w:rsidRPr="00B06D5A">
        <w:rPr>
          <w:rStyle w:val="StyleUnderline"/>
        </w:rPr>
        <w:t>potentially-hazardous</w:t>
      </w:r>
      <w:proofErr w:type="gramEnd"/>
      <w:r w:rsidRPr="00B06D5A">
        <w:rPr>
          <w:rStyle w:val="StyleUnderline"/>
        </w:rPr>
        <w:t xml:space="preserve"> asteroids and comets </w:t>
      </w:r>
      <w:r w:rsidRPr="00C90F46">
        <w:rPr>
          <w:rStyle w:val="StyleUnderline"/>
          <w:highlight w:val="yellow"/>
        </w:rPr>
        <w:t>before they are a threat</w:t>
      </w:r>
      <w:r w:rsidRPr="00B06D5A">
        <w:rPr>
          <w:rStyle w:val="StyleUnderline"/>
        </w:rPr>
        <w:t xml:space="preserve"> to us here on Earth.”</w:t>
      </w:r>
    </w:p>
    <w:p w14:paraId="120EB45E" w14:textId="77777777" w:rsidR="00FC7B75" w:rsidRPr="00B06D5A" w:rsidRDefault="00FC7B75" w:rsidP="00FC7B75">
      <w:pPr>
        <w:rPr>
          <w:rStyle w:val="StyleUnderline"/>
        </w:rPr>
      </w:pPr>
      <w:r w:rsidRPr="00B06D5A">
        <w:rPr>
          <w:rStyle w:val="StyleUnderline"/>
        </w:rPr>
        <w:t xml:space="preserve">Originally launched as the Wide-field Infrared Survey Explorer (WISE) mission in December 2009, the space telescope surveyed the entire sky in infrared </w:t>
      </w:r>
      <w:r w:rsidRPr="00C90F46">
        <w:rPr>
          <w:rStyle w:val="StyleUnderline"/>
        </w:rPr>
        <w:t>wavelengths, detecting asteroids, dim stars, and some of the faintest galaxies visible in deep space</w:t>
      </w:r>
      <w:r w:rsidRPr="00C90F46">
        <w:t xml:space="preserve">. WISE completed its primary mission when it depleted its cryogenic </w:t>
      </w:r>
      <w:proofErr w:type="gramStart"/>
      <w:r w:rsidRPr="00C90F46">
        <w:t>coolant</w:t>
      </w:r>
      <w:proofErr w:type="gramEnd"/>
      <w:r w:rsidRPr="00C90F46">
        <w:t xml:space="preserve"> and it was put into hibernation in February 2011. </w:t>
      </w:r>
      <w:r w:rsidRPr="00C90F46">
        <w:rPr>
          <w:rStyle w:val="StyleUnderline"/>
        </w:rPr>
        <w:t xml:space="preserve">Observations resumed in December 2013 when the space telescope was repurposed by NASA’s Planetary Science Division as </w:t>
      </w:r>
      <w:r w:rsidRPr="00C90F46">
        <w:rPr>
          <w:rStyle w:val="StyleUnderline"/>
        </w:rPr>
        <w:lastRenderedPageBreak/>
        <w:t>“NEOWISE” to identify as</w:t>
      </w:r>
      <w:r w:rsidRPr="00B06D5A">
        <w:rPr>
          <w:rStyle w:val="StyleUnderline"/>
        </w:rPr>
        <w:t>teroids and comets throughout the solar system, with special attention to those that pass close to Earth’s orbit.</w:t>
      </w:r>
    </w:p>
    <w:p w14:paraId="592A3F28" w14:textId="77777777" w:rsidR="00FC7B75" w:rsidRDefault="00FC7B75" w:rsidP="00FC7B75">
      <w:r>
        <w:t>“</w:t>
      </w:r>
      <w:r w:rsidRPr="00C90F46">
        <w:rPr>
          <w:rStyle w:val="StyleUnderline"/>
          <w:highlight w:val="yellow"/>
        </w:rPr>
        <w:t>NEOWISE provides a</w:t>
      </w:r>
      <w:r w:rsidRPr="00B06D5A">
        <w:rPr>
          <w:rStyle w:val="StyleUnderline"/>
        </w:rPr>
        <w:t xml:space="preserve"> unique and </w:t>
      </w:r>
      <w:r w:rsidRPr="00C90F46">
        <w:rPr>
          <w:rStyle w:val="StyleUnderline"/>
          <w:highlight w:val="yellow"/>
        </w:rPr>
        <w:t>critical capability in</w:t>
      </w:r>
      <w:r w:rsidRPr="00B06D5A">
        <w:rPr>
          <w:rStyle w:val="StyleUnderline"/>
        </w:rPr>
        <w:t xml:space="preserve"> our global mission of </w:t>
      </w:r>
      <w:r w:rsidRPr="00C90F46">
        <w:rPr>
          <w:rStyle w:val="StyleUnderline"/>
          <w:highlight w:val="yellow"/>
        </w:rPr>
        <w:t>planetary defense,</w:t>
      </w:r>
      <w:r w:rsidRPr="00B06D5A">
        <w:rPr>
          <w:rStyle w:val="StyleUnderline"/>
        </w:rPr>
        <w:t xml:space="preserve"> by allowing us to rapidly measure the infrared emission and more accurately estimate the size of hazardous asteroids as they are discovered,”</w:t>
      </w:r>
      <w:r>
        <w:t xml:space="preserve"> said Lindley Johnson, NASA’s Planetary Defense </w:t>
      </w:r>
      <w:proofErr w:type="gramStart"/>
      <w:r>
        <w:t>Officer</w:t>
      </w:r>
      <w:proofErr w:type="gramEnd"/>
      <w:r>
        <w:t xml:space="preserve"> and head of the Planetary Defense Coordination Office (PDCO) at NASA Headquarters in Washington. “Extending NEOWISE’s mission highlights not only the important work that is being done to safeguard our planet, but also the valuable science that is being collected about the asteroids and comets further out in space.”</w:t>
      </w:r>
    </w:p>
    <w:p w14:paraId="44C5C689" w14:textId="77777777" w:rsidR="00FC7B75" w:rsidRDefault="00FC7B75" w:rsidP="00FC7B75">
      <w:pPr>
        <w:pStyle w:val="Heading4"/>
      </w:pPr>
      <w:r>
        <w:t>Odds of asteroid are almost nonexistent</w:t>
      </w:r>
    </w:p>
    <w:p w14:paraId="725E49E9" w14:textId="77777777" w:rsidR="00FC7B75" w:rsidRDefault="00FC7B75" w:rsidP="00FC7B75">
      <w:r>
        <w:t xml:space="preserve">Ethan </w:t>
      </w:r>
      <w:r w:rsidRPr="00404041">
        <w:rPr>
          <w:rStyle w:val="Style13ptBold"/>
        </w:rPr>
        <w:t>Siegel 10,</w:t>
      </w:r>
      <w:r>
        <w:t xml:space="preserve"> PhD in theoretical astrophysics at the University of Florida, 11-2-2010, "How Afraid of Asteroids Should You </w:t>
      </w:r>
      <w:proofErr w:type="gramStart"/>
      <w:r>
        <w:t>Be?,</w:t>
      </w:r>
      <w:proofErr w:type="gramEnd"/>
      <w:r>
        <w:t>" No Publication, https://scienceblogs.com/startswithabang/2010/11/02/how-afraid-of-asteroids-should</w:t>
      </w:r>
    </w:p>
    <w:p w14:paraId="26466F2D" w14:textId="77777777" w:rsidR="00FC7B75" w:rsidRPr="00E757CA" w:rsidRDefault="00FC7B75" w:rsidP="00FC7B75">
      <w:pPr>
        <w:rPr>
          <w:rStyle w:val="StyleUnderline"/>
        </w:rPr>
      </w:pPr>
      <w:r w:rsidRPr="00E757CA">
        <w:rPr>
          <w:sz w:val="14"/>
        </w:rPr>
        <w:t xml:space="preserve">First off, we learn that the Torino Scale -- the scale that scientists have agreed upon for alerting the public about possible asteroid strikes -- only matters if we consider numbers that are eight or higher. These are the asteroids that will </w:t>
      </w:r>
      <w:proofErr w:type="gramStart"/>
      <w:r w:rsidRPr="00E757CA">
        <w:rPr>
          <w:sz w:val="14"/>
        </w:rPr>
        <w:t>actually hit</w:t>
      </w:r>
      <w:proofErr w:type="gramEnd"/>
      <w:r w:rsidRPr="00E757CA">
        <w:rPr>
          <w:sz w:val="14"/>
        </w:rPr>
        <w:t xml:space="preserve"> us. </w:t>
      </w:r>
      <w:r w:rsidRPr="00E757CA">
        <w:rPr>
          <w:rStyle w:val="StyleUnderline"/>
        </w:rPr>
        <w:t xml:space="preserve">And second off, </w:t>
      </w:r>
      <w:r w:rsidRPr="00741465">
        <w:rPr>
          <w:rStyle w:val="StyleUnderline"/>
          <w:highlight w:val="cyan"/>
        </w:rPr>
        <w:t>we find that your odds of being killed o</w:t>
      </w:r>
      <w:r w:rsidRPr="00E757CA">
        <w:rPr>
          <w:rStyle w:val="StyleUnderline"/>
        </w:rPr>
        <w:t xml:space="preserve">r injured </w:t>
      </w:r>
      <w:r w:rsidRPr="00741465">
        <w:rPr>
          <w:rStyle w:val="StyleUnderline"/>
          <w:highlight w:val="cyan"/>
        </w:rPr>
        <w:t>by an asteroid</w:t>
      </w:r>
      <w:r w:rsidRPr="00E757CA">
        <w:rPr>
          <w:rStyle w:val="StyleUnderline"/>
        </w:rPr>
        <w:t xml:space="preserve"> strike, in any given year, </w:t>
      </w:r>
      <w:r w:rsidRPr="00741465">
        <w:rPr>
          <w:rStyle w:val="StyleUnderline"/>
          <w:highlight w:val="cyan"/>
        </w:rPr>
        <w:t xml:space="preserve">are about </w:t>
      </w:r>
      <w:r w:rsidRPr="00741465">
        <w:rPr>
          <w:rStyle w:val="Emphasis"/>
          <w:highlight w:val="cyan"/>
        </w:rPr>
        <w:t>one-in-70,000,000</w:t>
      </w:r>
      <w:r w:rsidRPr="00E757CA">
        <w:rPr>
          <w:rStyle w:val="StyleUnderline"/>
        </w:rPr>
        <w:t xml:space="preserve">. Which means, </w:t>
      </w:r>
      <w:r w:rsidRPr="00741465">
        <w:rPr>
          <w:rStyle w:val="StyleUnderline"/>
          <w:highlight w:val="cyan"/>
        </w:rPr>
        <w:t>if you live to be 80, your personal odds</w:t>
      </w:r>
      <w:r w:rsidRPr="00E757CA">
        <w:rPr>
          <w:rStyle w:val="StyleUnderline"/>
        </w:rPr>
        <w:t xml:space="preserve"> of being harmed by an asteroid strike in your lifetime </w:t>
      </w:r>
      <w:r w:rsidRPr="00741465">
        <w:rPr>
          <w:rStyle w:val="StyleUnderline"/>
          <w:highlight w:val="cyan"/>
        </w:rPr>
        <w:t>are one-in-875,000.</w:t>
      </w:r>
      <w:r w:rsidRPr="00E757CA">
        <w:rPr>
          <w:sz w:val="14"/>
        </w:rPr>
        <w:t xml:space="preserve"> </w:t>
      </w:r>
      <w:r w:rsidRPr="00741465">
        <w:rPr>
          <w:rStyle w:val="Emphasis"/>
          <w:highlight w:val="cyan"/>
        </w:rPr>
        <w:t xml:space="preserve">You are more than 100 times more likely to be struck by </w:t>
      </w:r>
      <w:proofErr w:type="gramStart"/>
      <w:r w:rsidRPr="00741465">
        <w:rPr>
          <w:rStyle w:val="Emphasis"/>
          <w:highlight w:val="cyan"/>
        </w:rPr>
        <w:t>lightning</w:t>
      </w:r>
      <w:r w:rsidRPr="00E757CA">
        <w:rPr>
          <w:rStyle w:val="Emphasis"/>
        </w:rPr>
        <w:t>,</w:t>
      </w:r>
      <w:r w:rsidRPr="00E757CA">
        <w:rPr>
          <w:sz w:val="14"/>
        </w:rPr>
        <w:t xml:space="preserve"> or</w:t>
      </w:r>
      <w:proofErr w:type="gramEnd"/>
      <w:r w:rsidRPr="00E757CA">
        <w:rPr>
          <w:sz w:val="14"/>
        </w:rPr>
        <w:t xml:space="preserve"> die in other nasty ways. Those are your odds. Those are your scientifically, number-crunched odds of being killed or injured by an asteroid here on Earth. </w:t>
      </w:r>
      <w:r w:rsidRPr="00E757CA">
        <w:rPr>
          <w:rStyle w:val="StyleUnderline"/>
        </w:rPr>
        <w:t>If you're terrified of those odds, so be it. But don't let anyone exaggerate these odds to you, don't let something with a Torino scale rating of 1 or 2 or 3 cause you to lose sleep at night, and please, if you're a policymaker, consider this reality when you make your policy.</w:t>
      </w:r>
    </w:p>
    <w:p w14:paraId="7723CAD1" w14:textId="77777777" w:rsidR="00FC7B75" w:rsidRDefault="00FC7B75" w:rsidP="00FC7B75">
      <w:pPr>
        <w:pStyle w:val="Heading4"/>
      </w:pPr>
      <w:r>
        <w:t>No extinction—humans would adapt.</w:t>
      </w:r>
    </w:p>
    <w:p w14:paraId="332899FB" w14:textId="77777777" w:rsidR="00FC7B75" w:rsidRDefault="00FC7B75" w:rsidP="00FC7B75">
      <w:r>
        <w:t xml:space="preserve">Robert </w:t>
      </w:r>
      <w:r w:rsidRPr="004B56C6">
        <w:rPr>
          <w:rStyle w:val="Style13ptBold"/>
        </w:rPr>
        <w:t>Walker 16</w:t>
      </w:r>
      <w:r>
        <w:t xml:space="preserve">, mathematician, 12-14-2016, “Why Resilient Humans Would Survive Giant Asteroid Impact - Even </w:t>
      </w:r>
      <w:proofErr w:type="gramStart"/>
      <w:r>
        <w:t>With</w:t>
      </w:r>
      <w:proofErr w:type="gramEnd"/>
      <w:r>
        <w:t xml:space="preserve"> Over 90% Of Species Extinct,” https://www.science20.com/robert_inventor/why_resilient_humans_would_survive_giant_asteroid_impact_even_with_over_90_of_species_extinct-187383</w:t>
      </w:r>
    </w:p>
    <w:p w14:paraId="37A7F4F2" w14:textId="77777777" w:rsidR="00FC7B75" w:rsidRPr="0068040B" w:rsidRDefault="00FC7B75" w:rsidP="00FC7B75">
      <w:pPr>
        <w:rPr>
          <w:u w:val="single"/>
        </w:rPr>
      </w:pPr>
      <w:r w:rsidRPr="00277792">
        <w:rPr>
          <w:rStyle w:val="StyleUnderline"/>
        </w:rPr>
        <w:t>If you look at some of the past extinction events, you might think that humans could go extinct very easily</w:t>
      </w:r>
      <w:r w:rsidRPr="00277792">
        <w:rPr>
          <w:sz w:val="12"/>
        </w:rPr>
        <w:t xml:space="preserve">. </w:t>
      </w:r>
      <w:r w:rsidRPr="00277792">
        <w:rPr>
          <w:rStyle w:val="StyleUnderline"/>
        </w:rPr>
        <w:t>The worst of all of those was the Permian–Triassic extinction event during which 96% of marine species and 70% of land species went extinct</w:t>
      </w:r>
      <w:r w:rsidRPr="00277792">
        <w:rPr>
          <w:sz w:val="12"/>
        </w:rPr>
        <w:t xml:space="preserve"> according to one estimate. </w:t>
      </w:r>
      <w:r w:rsidRPr="00277792">
        <w:rPr>
          <w:rStyle w:val="StyleUnderline"/>
        </w:rPr>
        <w:t xml:space="preserve">So based on those figures you might well think that there is a 70% chance that humans would go extinct </w:t>
      </w:r>
      <w:proofErr w:type="gramStart"/>
      <w:r w:rsidRPr="00277792">
        <w:rPr>
          <w:rStyle w:val="StyleUnderline"/>
        </w:rPr>
        <w:t>as a result of</w:t>
      </w:r>
      <w:proofErr w:type="gramEnd"/>
      <w:r w:rsidRPr="00277792">
        <w:rPr>
          <w:rStyle w:val="StyleUnderline"/>
        </w:rPr>
        <w:t xml:space="preserve"> whatever causes those extinctions</w:t>
      </w:r>
      <w:r w:rsidRPr="00277792">
        <w:rPr>
          <w:sz w:val="12"/>
        </w:rPr>
        <w:t xml:space="preserve">. </w:t>
      </w:r>
      <w:r w:rsidRPr="00277792">
        <w:rPr>
          <w:rStyle w:val="StyleUnderline"/>
        </w:rPr>
        <w:t xml:space="preserve">However, </w:t>
      </w:r>
      <w:r w:rsidRPr="00741465">
        <w:rPr>
          <w:rStyle w:val="StyleUnderline"/>
          <w:highlight w:val="cyan"/>
        </w:rPr>
        <w:t xml:space="preserve">even after the extinction of the dinosaurs, </w:t>
      </w:r>
      <w:r w:rsidRPr="00E170CA">
        <w:rPr>
          <w:rStyle w:val="StyleUnderline"/>
        </w:rPr>
        <w:t xml:space="preserve">birds, dawn sequoia, river turtles, small mammals and </w:t>
      </w:r>
      <w:r w:rsidRPr="00741465">
        <w:rPr>
          <w:rStyle w:val="Emphasis"/>
          <w:highlight w:val="cyan"/>
        </w:rPr>
        <w:t xml:space="preserve">many </w:t>
      </w:r>
      <w:r w:rsidRPr="00E170CA">
        <w:rPr>
          <w:rStyle w:val="Emphasis"/>
        </w:rPr>
        <w:t xml:space="preserve">other </w:t>
      </w:r>
      <w:r w:rsidRPr="00741465">
        <w:rPr>
          <w:rStyle w:val="Emphasis"/>
          <w:highlight w:val="cyan"/>
        </w:rPr>
        <w:t>plants and creatures survived</w:t>
      </w:r>
      <w:r w:rsidRPr="00277792">
        <w:rPr>
          <w:sz w:val="12"/>
        </w:rPr>
        <w:t xml:space="preserve">. </w:t>
      </w:r>
      <w:r w:rsidRPr="00277792">
        <w:rPr>
          <w:rStyle w:val="StyleUnderline"/>
        </w:rPr>
        <w:t xml:space="preserve">Many species would go extinct after a gamma ray burst or a large asteroid impact, </w:t>
      </w:r>
      <w:r w:rsidRPr="00277792">
        <w:rPr>
          <w:rStyle w:val="Emphasis"/>
        </w:rPr>
        <w:t xml:space="preserve">but </w:t>
      </w:r>
      <w:r w:rsidRPr="00741465">
        <w:rPr>
          <w:rStyle w:val="Emphasis"/>
          <w:highlight w:val="cyan"/>
        </w:rPr>
        <w:t>humans are great survivors</w:t>
      </w:r>
      <w:r w:rsidRPr="00277792">
        <w:rPr>
          <w:sz w:val="12"/>
        </w:rPr>
        <w:t xml:space="preserve">. </w:t>
      </w:r>
      <w:r w:rsidRPr="00277792">
        <w:rPr>
          <w:rStyle w:val="StyleUnderline"/>
        </w:rPr>
        <w:t xml:space="preserve">We were at risk in the past before we developed tools and clothing. </w:t>
      </w:r>
      <w:r w:rsidRPr="00E170CA">
        <w:rPr>
          <w:rStyle w:val="StyleUnderline"/>
        </w:rPr>
        <w:t xml:space="preserve">But with clothes, tools, boats, </w:t>
      </w:r>
      <w:proofErr w:type="spellStart"/>
      <w:r w:rsidRPr="00E170CA">
        <w:rPr>
          <w:rStyle w:val="StyleUnderline"/>
        </w:rPr>
        <w:t>etc</w:t>
      </w:r>
      <w:proofErr w:type="spellEnd"/>
      <w:r w:rsidRPr="00E170CA">
        <w:rPr>
          <w:rStyle w:val="StyleUnderline"/>
        </w:rPr>
        <w:t>,</w:t>
      </w:r>
      <w:r w:rsidRPr="00741465">
        <w:rPr>
          <w:rStyle w:val="StyleUnderline"/>
          <w:highlight w:val="cyan"/>
        </w:rPr>
        <w:t xml:space="preserve"> we are </w:t>
      </w:r>
      <w:r w:rsidRPr="00E170CA">
        <w:rPr>
          <w:rStyle w:val="StyleUnderline"/>
        </w:rPr>
        <w:t xml:space="preserve">an </w:t>
      </w:r>
      <w:r w:rsidRPr="00741465">
        <w:rPr>
          <w:rStyle w:val="StyleUnderline"/>
          <w:highlight w:val="cyan"/>
        </w:rPr>
        <w:t xml:space="preserve">extremely adaptable </w:t>
      </w:r>
      <w:r w:rsidRPr="00E170CA">
        <w:rPr>
          <w:rStyle w:val="StyleUnderline"/>
        </w:rPr>
        <w:t>species</w:t>
      </w:r>
      <w:r w:rsidRPr="00741465">
        <w:rPr>
          <w:rStyle w:val="StyleUnderline"/>
          <w:highlight w:val="cyan"/>
        </w:rPr>
        <w:t>, able to survive anywhere</w:t>
      </w:r>
      <w:r w:rsidRPr="00277792">
        <w:rPr>
          <w:rStyle w:val="StyleUnderline"/>
        </w:rPr>
        <w:t xml:space="preserve"> from the </w:t>
      </w:r>
      <w:proofErr w:type="gramStart"/>
      <w:r w:rsidRPr="00277792">
        <w:rPr>
          <w:rStyle w:val="StyleUnderline"/>
        </w:rPr>
        <w:t>Kalahari desert</w:t>
      </w:r>
      <w:proofErr w:type="gramEnd"/>
      <w:r w:rsidRPr="00277792">
        <w:rPr>
          <w:rStyle w:val="StyleUnderline"/>
        </w:rPr>
        <w:t xml:space="preserve"> to the Arctic, </w:t>
      </w:r>
      <w:r w:rsidRPr="00741465">
        <w:rPr>
          <w:rStyle w:val="Emphasis"/>
          <w:highlight w:val="cyan"/>
        </w:rPr>
        <w:t>with only stone age technology</w:t>
      </w:r>
      <w:r w:rsidRPr="00741465">
        <w:rPr>
          <w:sz w:val="12"/>
          <w:highlight w:val="cyan"/>
        </w:rPr>
        <w:t>.</w:t>
      </w:r>
      <w:r w:rsidRPr="00277792">
        <w:rPr>
          <w:sz w:val="12"/>
        </w:rPr>
        <w:t xml:space="preserve"> We had already colonized most of the world by the end of the </w:t>
      </w:r>
      <w:proofErr w:type="spellStart"/>
      <w:r w:rsidRPr="00277792">
        <w:rPr>
          <w:sz w:val="12"/>
        </w:rPr>
        <w:t>neolithic</w:t>
      </w:r>
      <w:proofErr w:type="spellEnd"/>
      <w:r w:rsidRPr="00277792">
        <w:rPr>
          <w:sz w:val="12"/>
        </w:rPr>
        <w:t xml:space="preserve"> period. Overview of Pre-modern human migration - there is debate and controversy about the details, but generally agreed that humans were already present world-wide by the end of the </w:t>
      </w:r>
      <w:proofErr w:type="spellStart"/>
      <w:r w:rsidRPr="00277792">
        <w:rPr>
          <w:sz w:val="12"/>
        </w:rPr>
        <w:t>neolithic</w:t>
      </w:r>
      <w:proofErr w:type="spellEnd"/>
      <w:r w:rsidRPr="00277792">
        <w:rPr>
          <w:sz w:val="12"/>
        </w:rPr>
        <w:t xml:space="preserve"> period (which ends around 2000 BC), or shortly after. </w:t>
      </w:r>
      <w:r w:rsidRPr="00277792">
        <w:rPr>
          <w:rStyle w:val="StyleUnderline"/>
        </w:rPr>
        <w:t xml:space="preserve">So, </w:t>
      </w:r>
      <w:proofErr w:type="gramStart"/>
      <w:r w:rsidRPr="00277792">
        <w:rPr>
          <w:rStyle w:val="StyleUnderline"/>
        </w:rPr>
        <w:t>as long as</w:t>
      </w:r>
      <w:proofErr w:type="gramEnd"/>
      <w:r w:rsidRPr="00277792">
        <w:rPr>
          <w:rStyle w:val="StyleUnderline"/>
        </w:rPr>
        <w:t xml:space="preserve"> we retain at least stone age technology, there isn't much that could make us extinct. </w:t>
      </w:r>
      <w:r w:rsidRPr="00741465">
        <w:rPr>
          <w:rStyle w:val="StyleUnderline"/>
          <w:highlight w:val="cyan"/>
        </w:rPr>
        <w:t xml:space="preserve">Even if we </w:t>
      </w:r>
      <w:proofErr w:type="gramStart"/>
      <w:r w:rsidRPr="00741465">
        <w:rPr>
          <w:rStyle w:val="StyleUnderline"/>
          <w:highlight w:val="cyan"/>
        </w:rPr>
        <w:t>have to</w:t>
      </w:r>
      <w:proofErr w:type="gramEnd"/>
      <w:r w:rsidRPr="00741465">
        <w:rPr>
          <w:rStyle w:val="StyleUnderline"/>
          <w:highlight w:val="cyan"/>
        </w:rPr>
        <w:t xml:space="preserve"> go back to beachcombing </w:t>
      </w:r>
      <w:r w:rsidRPr="00E170CA">
        <w:rPr>
          <w:rStyle w:val="StyleUnderline"/>
        </w:rPr>
        <w:t>and surviving on shellfish, which</w:t>
      </w:r>
      <w:r w:rsidRPr="00277792">
        <w:rPr>
          <w:rStyle w:val="StyleUnderline"/>
        </w:rPr>
        <w:t xml:space="preserve"> was a staple of early human diet </w:t>
      </w:r>
      <w:r w:rsidRPr="00277792">
        <w:rPr>
          <w:sz w:val="12"/>
        </w:rPr>
        <w:t xml:space="preserve">in cold places such as Canada and Scotland where I live, </w:t>
      </w:r>
      <w:r w:rsidRPr="00741465">
        <w:rPr>
          <w:rStyle w:val="Emphasis"/>
          <w:highlight w:val="cyan"/>
        </w:rPr>
        <w:t xml:space="preserve">one way or another some humans </w:t>
      </w:r>
      <w:r w:rsidRPr="00741465">
        <w:rPr>
          <w:rStyle w:val="Emphasis"/>
          <w:highlight w:val="cyan"/>
        </w:rPr>
        <w:lastRenderedPageBreak/>
        <w:t>would survive</w:t>
      </w:r>
      <w:r w:rsidRPr="00277792">
        <w:rPr>
          <w:rStyle w:val="Emphasis"/>
        </w:rPr>
        <w:t>.</w:t>
      </w:r>
      <w:r>
        <w:rPr>
          <w:rStyle w:val="Emphasis"/>
        </w:rPr>
        <w:t xml:space="preserve"> </w:t>
      </w:r>
      <w:proofErr w:type="spellStart"/>
      <w:r w:rsidRPr="00277792">
        <w:rPr>
          <w:sz w:val="12"/>
        </w:rPr>
        <w:t>Conchero</w:t>
      </w:r>
      <w:proofErr w:type="spellEnd"/>
      <w:r w:rsidRPr="00277792">
        <w:rPr>
          <w:sz w:val="12"/>
        </w:rPr>
        <w:t xml:space="preserve"> al sur de Puerto </w:t>
      </w:r>
      <w:proofErr w:type="spellStart"/>
      <w:r w:rsidRPr="00277792">
        <w:rPr>
          <w:sz w:val="12"/>
        </w:rPr>
        <w:t>Desead</w:t>
      </w:r>
      <w:proofErr w:type="spellEnd"/>
      <w:r w:rsidRPr="00277792">
        <w:rPr>
          <w:sz w:val="12"/>
        </w:rPr>
        <w:t xml:space="preserve"> - a shell midden in Argentina. For long periods of time ancient humans survived on shellfish, for so long that they built up these huge shell middens in many parts of the world. See Shell Midden </w:t>
      </w:r>
      <w:r w:rsidRPr="00277792">
        <w:rPr>
          <w:rStyle w:val="StyleUnderline"/>
        </w:rPr>
        <w:t>We are omnivores able to survive on:</w:t>
      </w:r>
      <w:r>
        <w:rPr>
          <w:rStyle w:val="StyleUnderline"/>
        </w:rPr>
        <w:t xml:space="preserve"> </w:t>
      </w:r>
      <w:r w:rsidRPr="00277792">
        <w:rPr>
          <w:rStyle w:val="StyleUnderline"/>
        </w:rPr>
        <w:t>Shellfish</w:t>
      </w:r>
      <w:r>
        <w:rPr>
          <w:rStyle w:val="StyleUnderline"/>
        </w:rPr>
        <w:t xml:space="preserve"> </w:t>
      </w:r>
      <w:r w:rsidRPr="00277792">
        <w:rPr>
          <w:rStyle w:val="StyleUnderline"/>
        </w:rPr>
        <w:t>Insects</w:t>
      </w:r>
      <w:r>
        <w:rPr>
          <w:rStyle w:val="StyleUnderline"/>
        </w:rPr>
        <w:t xml:space="preserve"> </w:t>
      </w:r>
      <w:r w:rsidRPr="00277792">
        <w:rPr>
          <w:rStyle w:val="StyleUnderline"/>
        </w:rPr>
        <w:t>Fish and other marine life</w:t>
      </w:r>
      <w:r>
        <w:rPr>
          <w:rStyle w:val="StyleUnderline"/>
        </w:rPr>
        <w:t xml:space="preserve"> </w:t>
      </w:r>
      <w:r w:rsidRPr="00277792">
        <w:rPr>
          <w:rStyle w:val="StyleUnderline"/>
        </w:rPr>
        <w:t>Nuts</w:t>
      </w:r>
      <w:r>
        <w:rPr>
          <w:rStyle w:val="StyleUnderline"/>
        </w:rPr>
        <w:t xml:space="preserve"> </w:t>
      </w:r>
      <w:r w:rsidRPr="00277792">
        <w:rPr>
          <w:rStyle w:val="StyleUnderline"/>
        </w:rPr>
        <w:t>Fruit</w:t>
      </w:r>
      <w:r>
        <w:rPr>
          <w:rStyle w:val="StyleUnderline"/>
        </w:rPr>
        <w:t xml:space="preserve"> </w:t>
      </w:r>
      <w:r w:rsidRPr="00277792">
        <w:rPr>
          <w:rStyle w:val="StyleUnderline"/>
        </w:rPr>
        <w:t>Roots</w:t>
      </w:r>
      <w:r>
        <w:rPr>
          <w:rStyle w:val="StyleUnderline"/>
        </w:rPr>
        <w:t xml:space="preserve"> </w:t>
      </w:r>
      <w:r w:rsidRPr="00277792">
        <w:rPr>
          <w:rStyle w:val="StyleUnderline"/>
        </w:rPr>
        <w:t>Seeds and cereals</w:t>
      </w:r>
      <w:r>
        <w:rPr>
          <w:rStyle w:val="StyleUnderline"/>
        </w:rPr>
        <w:t xml:space="preserve"> </w:t>
      </w:r>
      <w:r w:rsidRPr="00277792">
        <w:rPr>
          <w:rStyle w:val="StyleUnderline"/>
        </w:rPr>
        <w:t>Birds,</w:t>
      </w:r>
      <w:r>
        <w:rPr>
          <w:rStyle w:val="StyleUnderline"/>
        </w:rPr>
        <w:t xml:space="preserve"> </w:t>
      </w:r>
      <w:r w:rsidRPr="00277792">
        <w:rPr>
          <w:rStyle w:val="StyleUnderline"/>
        </w:rPr>
        <w:t>Animals</w:t>
      </w:r>
      <w:r>
        <w:rPr>
          <w:rStyle w:val="StyleUnderline"/>
        </w:rPr>
        <w:t xml:space="preserve"> </w:t>
      </w:r>
      <w:r w:rsidRPr="00277792">
        <w:rPr>
          <w:rStyle w:val="StyleUnderline"/>
        </w:rPr>
        <w:t>Reptiles.</w:t>
      </w:r>
      <w:r>
        <w:rPr>
          <w:rStyle w:val="StyleUnderline"/>
        </w:rPr>
        <w:t xml:space="preserve"> </w:t>
      </w:r>
      <w:r w:rsidRPr="00277792">
        <w:rPr>
          <w:rStyle w:val="StyleUnderline"/>
        </w:rPr>
        <w:t xml:space="preserve">So long as any of those survive the extinction event, anywhere in the world and so long as humans retain at least stone age level of understanding of technology - </w:t>
      </w:r>
      <w:r w:rsidRPr="00E170CA">
        <w:rPr>
          <w:rStyle w:val="Emphasis"/>
        </w:rPr>
        <w:t xml:space="preserve">then there would be many survivors and </w:t>
      </w:r>
      <w:r w:rsidRPr="00741465">
        <w:rPr>
          <w:rStyle w:val="Emphasis"/>
          <w:highlight w:val="cyan"/>
        </w:rPr>
        <w:t>we would not go extinct, even if more than 90% of species went extinct</w:t>
      </w:r>
      <w:r w:rsidRPr="00277792">
        <w:rPr>
          <w:sz w:val="12"/>
        </w:rPr>
        <w:t xml:space="preserve">. The dinosaurs weren't a patch on us as far as survival goes. </w:t>
      </w:r>
      <w:r w:rsidRPr="00741465">
        <w:rPr>
          <w:rStyle w:val="StyleUnderline"/>
          <w:highlight w:val="cyan"/>
        </w:rPr>
        <w:t>Without any tech</w:t>
      </w:r>
      <w:r w:rsidRPr="00E170CA">
        <w:rPr>
          <w:rStyle w:val="StyleUnderline"/>
        </w:rPr>
        <w:t>nology, turtles, croco</w:t>
      </w:r>
      <w:r w:rsidRPr="00277792">
        <w:rPr>
          <w:rStyle w:val="StyleUnderline"/>
        </w:rPr>
        <w:t xml:space="preserve">diles, alligators, small mammals, flying dinosaurs (the birds), dawn redwood </w:t>
      </w:r>
      <w:r w:rsidRPr="00E170CA">
        <w:rPr>
          <w:rStyle w:val="StyleUnderline"/>
        </w:rPr>
        <w:t>trees, pine trees</w:t>
      </w:r>
      <w:r w:rsidRPr="00741465">
        <w:rPr>
          <w:rStyle w:val="StyleUnderline"/>
          <w:highlight w:val="cyan"/>
        </w:rPr>
        <w:t>, many lifeforms survived the dinosaur extinction impact</w:t>
      </w:r>
      <w:r w:rsidRPr="00277792">
        <w:rPr>
          <w:rStyle w:val="StyleUnderline"/>
        </w:rPr>
        <w:t>.</w:t>
      </w:r>
      <w:r>
        <w:rPr>
          <w:rStyle w:val="StyleUnderline"/>
        </w:rPr>
        <w:t xml:space="preserve"> </w:t>
      </w:r>
      <w:r w:rsidRPr="00277792">
        <w:rPr>
          <w:sz w:val="12"/>
        </w:rPr>
        <w:t xml:space="preserve">We aren't vulnerable like the early hominids. So long as </w:t>
      </w:r>
      <w:r w:rsidRPr="00277792">
        <w:rPr>
          <w:rStyle w:val="StyleUnderline"/>
        </w:rPr>
        <w:t>We retain the ability to make clothes and simple tools and to make boats to cross rivers and seas to find new sources of food</w:t>
      </w:r>
      <w:r>
        <w:rPr>
          <w:rStyle w:val="StyleUnderline"/>
        </w:rPr>
        <w:t xml:space="preserve"> </w:t>
      </w:r>
      <w:r w:rsidRPr="00277792">
        <w:rPr>
          <w:rStyle w:val="StyleUnderline"/>
        </w:rPr>
        <w:t>There is something edible somewhere on Earth that we can find in our travels, and cultivate or just eat in situ as hunter gatherers</w:t>
      </w:r>
      <w:r>
        <w:rPr>
          <w:rStyle w:val="StyleUnderline"/>
        </w:rPr>
        <w:t xml:space="preserve"> </w:t>
      </w:r>
      <w:r w:rsidRPr="00277792">
        <w:rPr>
          <w:sz w:val="12"/>
        </w:rPr>
        <w:t xml:space="preserve">Then we could survive anywhere where there is such food, from the Arctic to the hottest of deserts, along the sea shores, or in tropical rainforests. </w:t>
      </w:r>
      <w:r w:rsidRPr="00277792">
        <w:rPr>
          <w:rStyle w:val="StyleUnderline"/>
        </w:rPr>
        <w:t>So, for sure, some of us would survive a giant impact like that.</w:t>
      </w:r>
    </w:p>
    <w:p w14:paraId="416CBBAF" w14:textId="77777777" w:rsidR="00FC7B75" w:rsidRPr="00985E67" w:rsidRDefault="00FC7B75" w:rsidP="00FC7B75">
      <w:pPr>
        <w:pStyle w:val="Heading4"/>
        <w:rPr>
          <w:rFonts w:cs="Arial"/>
        </w:rPr>
      </w:pPr>
      <w:r w:rsidRPr="00985E67">
        <w:rPr>
          <w:rFonts w:cs="Arial"/>
        </w:rPr>
        <w:t>Either the asteroids are small and not existential OR we’d have forever to prepare</w:t>
      </w:r>
    </w:p>
    <w:p w14:paraId="03690544" w14:textId="77777777" w:rsidR="00FC7B75" w:rsidRPr="00985E67" w:rsidRDefault="00FC7B75" w:rsidP="00FC7B75">
      <w:r w:rsidRPr="00985E67">
        <w:t xml:space="preserve">Martin </w:t>
      </w:r>
      <w:r w:rsidRPr="00985E67">
        <w:rPr>
          <w:b/>
        </w:rPr>
        <w:t>Rees 18</w:t>
      </w:r>
      <w:r w:rsidRPr="00985E67">
        <w:t xml:space="preserve">. </w:t>
      </w:r>
      <w:proofErr w:type="gramStart"/>
      <w:r w:rsidRPr="00985E67">
        <w:t>Astronomer Royal,</w:t>
      </w:r>
      <w:proofErr w:type="gramEnd"/>
      <w:r w:rsidRPr="00985E67">
        <w:t xml:space="preserve"> founded the Centre for the Study of Existential Risk, Fellow of Trinity College and Emeritus Professor of Cosmology and Astrophysics at the University of Cambridge. 10/16/2018. On the Future: Prospects for Humanity. Princeton University Press.</w:t>
      </w:r>
    </w:p>
    <w:p w14:paraId="233ACFF8" w14:textId="77777777" w:rsidR="00642CA0" w:rsidRDefault="00FC7B75" w:rsidP="00FC7B75">
      <w:pPr>
        <w:rPr>
          <w:rStyle w:val="StyleUnderline"/>
        </w:rPr>
      </w:pPr>
      <w:r w:rsidRPr="00985E67">
        <w:rPr>
          <w:sz w:val="16"/>
        </w:rPr>
        <w:t xml:space="preserve">You may guess </w:t>
      </w:r>
      <w:proofErr w:type="gramStart"/>
      <w:r w:rsidRPr="00985E67">
        <w:rPr>
          <w:sz w:val="16"/>
        </w:rPr>
        <w:t>that,</w:t>
      </w:r>
      <w:proofErr w:type="gramEnd"/>
      <w:r w:rsidRPr="00985E67">
        <w:rPr>
          <w:sz w:val="16"/>
        </w:rPr>
        <w:t xml:space="preserve"> being an astronomer, anxiety about </w:t>
      </w:r>
      <w:r w:rsidRPr="00741465">
        <w:rPr>
          <w:rStyle w:val="StyleUnderline"/>
          <w:highlight w:val="cyan"/>
        </w:rPr>
        <w:t>asteroid</w:t>
      </w:r>
      <w:r w:rsidRPr="00985E67">
        <w:rPr>
          <w:rStyle w:val="StyleUnderline"/>
        </w:rPr>
        <w:t xml:space="preserve"> collisions</w:t>
      </w:r>
      <w:r w:rsidRPr="00985E67">
        <w:rPr>
          <w:sz w:val="16"/>
        </w:rPr>
        <w:t xml:space="preserve"> keeps me awake at night. Not so. Indeed, this </w:t>
      </w:r>
      <w:r w:rsidRPr="00985E67">
        <w:rPr>
          <w:rStyle w:val="StyleUnderline"/>
        </w:rPr>
        <w:t xml:space="preserve">is </w:t>
      </w:r>
      <w:r w:rsidRPr="00741465">
        <w:rPr>
          <w:rStyle w:val="StyleUnderline"/>
          <w:highlight w:val="cyan"/>
        </w:rPr>
        <w:t>one of the few threats that</w:t>
      </w:r>
      <w:r w:rsidRPr="00741465">
        <w:rPr>
          <w:sz w:val="16"/>
          <w:highlight w:val="cyan"/>
        </w:rPr>
        <w:t xml:space="preserve"> </w:t>
      </w:r>
      <w:r w:rsidRPr="00741465">
        <w:rPr>
          <w:rStyle w:val="StyleUnderline"/>
          <w:highlight w:val="cyan"/>
        </w:rPr>
        <w:t>we</w:t>
      </w:r>
      <w:r w:rsidRPr="00741465">
        <w:rPr>
          <w:sz w:val="16"/>
          <w:highlight w:val="cyan"/>
        </w:rPr>
        <w:t xml:space="preserve"> </w:t>
      </w:r>
      <w:r w:rsidRPr="00741465">
        <w:rPr>
          <w:rStyle w:val="Emphasis"/>
          <w:highlight w:val="cyan"/>
        </w:rPr>
        <w:t>can quantify</w:t>
      </w:r>
      <w:r w:rsidRPr="00741465">
        <w:rPr>
          <w:rStyle w:val="StyleUnderline"/>
          <w:highlight w:val="cyan"/>
        </w:rPr>
        <w:t>— and be</w:t>
      </w:r>
      <w:r w:rsidRPr="00741465">
        <w:rPr>
          <w:sz w:val="16"/>
          <w:highlight w:val="cyan"/>
        </w:rPr>
        <w:t xml:space="preserve"> </w:t>
      </w:r>
      <w:r w:rsidRPr="00741465">
        <w:rPr>
          <w:rStyle w:val="Emphasis"/>
          <w:highlight w:val="cyan"/>
        </w:rPr>
        <w:t>confident is unlikely</w:t>
      </w:r>
      <w:r w:rsidRPr="00985E67">
        <w:rPr>
          <w:rStyle w:val="StyleUnderline"/>
        </w:rPr>
        <w:t xml:space="preserve">. Every ten million years or so, a body a few </w:t>
      </w:r>
      <w:proofErr w:type="spellStart"/>
      <w:r w:rsidRPr="00985E67">
        <w:rPr>
          <w:rStyle w:val="StyleUnderline"/>
        </w:rPr>
        <w:t>kilometres</w:t>
      </w:r>
      <w:proofErr w:type="spellEnd"/>
      <w:r w:rsidRPr="00985E67">
        <w:rPr>
          <w:rStyle w:val="StyleUnderline"/>
        </w:rPr>
        <w:t xml:space="preserve"> across will hit the Earth, causing global catastrophe— so </w:t>
      </w:r>
      <w:r w:rsidRPr="00741465">
        <w:rPr>
          <w:rStyle w:val="StyleUnderline"/>
          <w:highlight w:val="cyan"/>
        </w:rPr>
        <w:t xml:space="preserve">there are </w:t>
      </w:r>
      <w:r w:rsidRPr="00741465">
        <w:rPr>
          <w:rStyle w:val="Emphasis"/>
          <w:highlight w:val="cyan"/>
        </w:rPr>
        <w:t>a few chances in a million</w:t>
      </w:r>
      <w:r w:rsidRPr="00741465">
        <w:rPr>
          <w:sz w:val="16"/>
          <w:highlight w:val="cyan"/>
        </w:rPr>
        <w:t xml:space="preserve"> </w:t>
      </w:r>
      <w:r w:rsidRPr="00741465">
        <w:rPr>
          <w:rStyle w:val="StyleUnderline"/>
          <w:highlight w:val="cyan"/>
        </w:rPr>
        <w:t>that</w:t>
      </w:r>
      <w:r w:rsidRPr="00985E67">
        <w:rPr>
          <w:rStyle w:val="StyleUnderline"/>
        </w:rPr>
        <w:t xml:space="preserve"> such </w:t>
      </w:r>
      <w:r w:rsidRPr="00741465">
        <w:rPr>
          <w:rStyle w:val="StyleUnderline"/>
          <w:highlight w:val="cyan"/>
        </w:rPr>
        <w:t>an impact occurs within a human lifetime</w:t>
      </w:r>
      <w:r w:rsidRPr="00985E67">
        <w:rPr>
          <w:rStyle w:val="StyleUnderline"/>
        </w:rPr>
        <w:t>.</w:t>
      </w:r>
    </w:p>
    <w:p w14:paraId="68A01C1D" w14:textId="616371EE" w:rsidR="00642CA0" w:rsidRDefault="00642CA0" w:rsidP="00FC7B75">
      <w:pPr>
        <w:rPr>
          <w:rStyle w:val="StyleUnderline"/>
        </w:rPr>
      </w:pPr>
    </w:p>
    <w:p w14:paraId="3F1698CB" w14:textId="60F07BB6" w:rsidR="00642CA0" w:rsidRDefault="00642CA0" w:rsidP="00FC7B75">
      <w:pPr>
        <w:rPr>
          <w:rStyle w:val="StyleUnderline"/>
        </w:rPr>
      </w:pPr>
    </w:p>
    <w:p w14:paraId="04C6D867" w14:textId="77777777" w:rsidR="00642CA0" w:rsidRDefault="00642CA0" w:rsidP="00FC7B75">
      <w:pPr>
        <w:rPr>
          <w:rStyle w:val="StyleUnderline"/>
        </w:rPr>
      </w:pPr>
    </w:p>
    <w:p w14:paraId="6EFBA943" w14:textId="22491465" w:rsidR="00FC7B75" w:rsidRPr="00985E67" w:rsidRDefault="00FC7B75" w:rsidP="00FC7B75">
      <w:pPr>
        <w:rPr>
          <w:sz w:val="16"/>
        </w:rPr>
      </w:pPr>
      <w:r w:rsidRPr="00985E67">
        <w:rPr>
          <w:rStyle w:val="StyleUnderline"/>
        </w:rPr>
        <w:t xml:space="preserve"> There are larger numbers of smaller asteroids that could cause</w:t>
      </w:r>
      <w:r w:rsidRPr="00985E67">
        <w:rPr>
          <w:sz w:val="16"/>
        </w:rPr>
        <w:t xml:space="preserve"> </w:t>
      </w:r>
      <w:r w:rsidRPr="00985E67">
        <w:rPr>
          <w:rStyle w:val="Emphasis"/>
        </w:rPr>
        <w:t>regional</w:t>
      </w:r>
      <w:r w:rsidRPr="00985E67">
        <w:rPr>
          <w:sz w:val="16"/>
        </w:rPr>
        <w:t xml:space="preserve"> </w:t>
      </w:r>
      <w:r w:rsidRPr="00985E67">
        <w:rPr>
          <w:rStyle w:val="StyleUnderline"/>
        </w:rPr>
        <w:t>or</w:t>
      </w:r>
      <w:r w:rsidRPr="00985E67">
        <w:rPr>
          <w:sz w:val="16"/>
        </w:rPr>
        <w:t xml:space="preserve"> </w:t>
      </w:r>
      <w:r w:rsidRPr="00985E67">
        <w:rPr>
          <w:rStyle w:val="Emphasis"/>
        </w:rPr>
        <w:t>local</w:t>
      </w:r>
      <w:r w:rsidRPr="00985E67">
        <w:rPr>
          <w:sz w:val="16"/>
        </w:rPr>
        <w:t xml:space="preserve"> </w:t>
      </w:r>
      <w:r w:rsidRPr="00985E67">
        <w:rPr>
          <w:rStyle w:val="StyleUnderline"/>
        </w:rPr>
        <w:t>devastation</w:t>
      </w:r>
      <w:r w:rsidRPr="00985E67">
        <w:rPr>
          <w:sz w:val="16"/>
        </w:rPr>
        <w:t xml:space="preserve">. The 1908 Tunguska event, which flattened hundreds of square </w:t>
      </w:r>
      <w:proofErr w:type="spellStart"/>
      <w:r w:rsidRPr="00985E67">
        <w:rPr>
          <w:sz w:val="16"/>
        </w:rPr>
        <w:t>kilometres</w:t>
      </w:r>
      <w:proofErr w:type="spellEnd"/>
      <w:r w:rsidRPr="00985E67">
        <w:rPr>
          <w:sz w:val="16"/>
        </w:rPr>
        <w:t xml:space="preserve"> of (fortunately unpopulated) forests in Siberia, released energy equivalent to several hundred Hiroshima bombs. </w:t>
      </w:r>
      <w:r w:rsidRPr="00741465">
        <w:rPr>
          <w:rStyle w:val="StyleUnderline"/>
          <w:highlight w:val="cyan"/>
        </w:rPr>
        <w:t>Can we be</w:t>
      </w:r>
      <w:r w:rsidRPr="00741465">
        <w:rPr>
          <w:sz w:val="16"/>
          <w:highlight w:val="cyan"/>
        </w:rPr>
        <w:t xml:space="preserve"> </w:t>
      </w:r>
      <w:r w:rsidRPr="00741465">
        <w:rPr>
          <w:rStyle w:val="Emphasis"/>
          <w:highlight w:val="cyan"/>
        </w:rPr>
        <w:t>forewarned</w:t>
      </w:r>
      <w:r w:rsidRPr="00985E67">
        <w:rPr>
          <w:sz w:val="16"/>
        </w:rPr>
        <w:t xml:space="preserve"> </w:t>
      </w:r>
      <w:r w:rsidRPr="00985E67">
        <w:rPr>
          <w:rStyle w:val="StyleUnderline"/>
        </w:rPr>
        <w:t>of</w:t>
      </w:r>
      <w:r w:rsidRPr="00985E67">
        <w:rPr>
          <w:sz w:val="16"/>
        </w:rPr>
        <w:t xml:space="preserve"> these </w:t>
      </w:r>
      <w:r w:rsidRPr="00985E67">
        <w:rPr>
          <w:rStyle w:val="StyleUnderline"/>
        </w:rPr>
        <w:t>crash landings</w:t>
      </w:r>
      <w:r w:rsidRPr="00741465">
        <w:rPr>
          <w:rStyle w:val="StyleUnderline"/>
          <w:highlight w:val="cyan"/>
        </w:rPr>
        <w:t>?</w:t>
      </w:r>
      <w:r w:rsidRPr="00985E67">
        <w:rPr>
          <w:rStyle w:val="StyleUnderline"/>
        </w:rPr>
        <w:t xml:space="preserve"> The answer is </w:t>
      </w:r>
      <w:r w:rsidRPr="00741465">
        <w:rPr>
          <w:rStyle w:val="Emphasis"/>
          <w:highlight w:val="cyan"/>
        </w:rPr>
        <w:t>yes</w:t>
      </w:r>
      <w:r w:rsidRPr="00985E67">
        <w:rPr>
          <w:rStyle w:val="StyleUnderline"/>
        </w:rPr>
        <w:t>. Plans are afoot to create a</w:t>
      </w:r>
      <w:r w:rsidRPr="00985E67">
        <w:rPr>
          <w:sz w:val="16"/>
        </w:rPr>
        <w:t xml:space="preserve"> </w:t>
      </w:r>
      <w:r w:rsidRPr="00985E67">
        <w:rPr>
          <w:rStyle w:val="Emphasis"/>
        </w:rPr>
        <w:t>data set</w:t>
      </w:r>
      <w:r w:rsidRPr="00985E67">
        <w:rPr>
          <w:sz w:val="16"/>
        </w:rPr>
        <w:t xml:space="preserve"> of the one million potential Earth- crossing asteroids larger than 50 </w:t>
      </w:r>
      <w:proofErr w:type="spellStart"/>
      <w:r w:rsidRPr="00985E67">
        <w:rPr>
          <w:sz w:val="16"/>
        </w:rPr>
        <w:t>metres</w:t>
      </w:r>
      <w:proofErr w:type="spellEnd"/>
      <w:r w:rsidRPr="00985E67">
        <w:rPr>
          <w:sz w:val="16"/>
        </w:rPr>
        <w:t xml:space="preserve"> and track their orbits precisely enough to identify those that might come dangerously close. </w:t>
      </w:r>
      <w:r w:rsidRPr="00985E67">
        <w:rPr>
          <w:rStyle w:val="StyleUnderline"/>
        </w:rPr>
        <w:t xml:space="preserve">With the forewarning of an impact, </w:t>
      </w:r>
      <w:r w:rsidRPr="00741465">
        <w:rPr>
          <w:rStyle w:val="StyleUnderline"/>
          <w:highlight w:val="cyan"/>
        </w:rPr>
        <w:t>the most vulnerable areas could be</w:t>
      </w:r>
      <w:r w:rsidRPr="00741465">
        <w:rPr>
          <w:sz w:val="16"/>
          <w:highlight w:val="cyan"/>
        </w:rPr>
        <w:t xml:space="preserve"> </w:t>
      </w:r>
      <w:r w:rsidRPr="00741465">
        <w:rPr>
          <w:rStyle w:val="Emphasis"/>
          <w:highlight w:val="cyan"/>
        </w:rPr>
        <w:t>evacuated</w:t>
      </w:r>
      <w:r w:rsidRPr="00985E67">
        <w:rPr>
          <w:rStyle w:val="StyleUnderline"/>
        </w:rPr>
        <w:t>. Even better</w:t>
      </w:r>
      <w:r w:rsidRPr="00985E67">
        <w:rPr>
          <w:sz w:val="16"/>
        </w:rPr>
        <w:t xml:space="preserve"> news is that </w:t>
      </w:r>
      <w:r w:rsidRPr="00985E67">
        <w:rPr>
          <w:rStyle w:val="StyleUnderline"/>
        </w:rPr>
        <w:t>we could feasibly develop</w:t>
      </w:r>
      <w:r w:rsidRPr="00985E67">
        <w:rPr>
          <w:sz w:val="16"/>
        </w:rPr>
        <w:t xml:space="preserve"> </w:t>
      </w:r>
      <w:r w:rsidRPr="00985E67">
        <w:rPr>
          <w:rStyle w:val="Emphasis"/>
        </w:rPr>
        <w:t>spacecraft</w:t>
      </w:r>
      <w:r w:rsidRPr="00985E67">
        <w:rPr>
          <w:sz w:val="16"/>
        </w:rPr>
        <w:t xml:space="preserve"> </w:t>
      </w:r>
      <w:r w:rsidRPr="00985E67">
        <w:rPr>
          <w:rStyle w:val="StyleUnderline"/>
        </w:rPr>
        <w:t>that could</w:t>
      </w:r>
      <w:r w:rsidRPr="00985E67">
        <w:rPr>
          <w:sz w:val="16"/>
        </w:rPr>
        <w:t xml:space="preserve"> protect us. </w:t>
      </w:r>
      <w:r w:rsidRPr="00741465">
        <w:rPr>
          <w:sz w:val="16"/>
          <w:highlight w:val="cyan"/>
        </w:rPr>
        <w:t xml:space="preserve">A </w:t>
      </w:r>
      <w:r w:rsidRPr="00741465">
        <w:rPr>
          <w:rStyle w:val="Emphasis"/>
          <w:highlight w:val="cyan"/>
        </w:rPr>
        <w:t>‘nudge’</w:t>
      </w:r>
      <w:r w:rsidRPr="00985E67">
        <w:rPr>
          <w:sz w:val="16"/>
        </w:rPr>
        <w:t xml:space="preserve">, imparted in space </w:t>
      </w:r>
      <w:r w:rsidRPr="00741465">
        <w:rPr>
          <w:rStyle w:val="StyleUnderline"/>
          <w:highlight w:val="cyan"/>
        </w:rPr>
        <w:t>several years before the threatened impact</w:t>
      </w:r>
      <w:r w:rsidRPr="00741465">
        <w:rPr>
          <w:sz w:val="16"/>
          <w:highlight w:val="cyan"/>
        </w:rPr>
        <w:t>,</w:t>
      </w:r>
      <w:r w:rsidRPr="00985E67">
        <w:rPr>
          <w:sz w:val="16"/>
        </w:rPr>
        <w:t xml:space="preserve"> would only need to </w:t>
      </w:r>
      <w:r w:rsidRPr="00741465">
        <w:rPr>
          <w:rStyle w:val="StyleUnderline"/>
          <w:highlight w:val="cyan"/>
        </w:rPr>
        <w:t>change an asteroid’s velocity</w:t>
      </w:r>
      <w:r w:rsidRPr="00985E67">
        <w:rPr>
          <w:rStyle w:val="StyleUnderline"/>
        </w:rPr>
        <w:t xml:space="preserve"> by a few </w:t>
      </w:r>
      <w:proofErr w:type="spellStart"/>
      <w:r w:rsidRPr="00985E67">
        <w:rPr>
          <w:rStyle w:val="StyleUnderline"/>
        </w:rPr>
        <w:t>centimetres</w:t>
      </w:r>
      <w:proofErr w:type="spellEnd"/>
      <w:r w:rsidRPr="00985E67">
        <w:rPr>
          <w:rStyle w:val="StyleUnderline"/>
        </w:rPr>
        <w:t xml:space="preserve"> per second </w:t>
      </w:r>
      <w:r w:rsidRPr="00741465">
        <w:rPr>
          <w:rStyle w:val="StyleUnderline"/>
          <w:highlight w:val="cyan"/>
        </w:rPr>
        <w:t>to</w:t>
      </w:r>
      <w:r w:rsidRPr="00985E67">
        <w:rPr>
          <w:rStyle w:val="StyleUnderline"/>
        </w:rPr>
        <w:t xml:space="preserve"> </w:t>
      </w:r>
      <w:r w:rsidRPr="00741465">
        <w:rPr>
          <w:rStyle w:val="Emphasis"/>
          <w:highlight w:val="cyan"/>
        </w:rPr>
        <w:t>deflect</w:t>
      </w:r>
      <w:r w:rsidRPr="00985E67">
        <w:rPr>
          <w:rStyle w:val="Emphasis"/>
        </w:rPr>
        <w:t xml:space="preserve"> it from</w:t>
      </w:r>
      <w:r w:rsidRPr="00985E67">
        <w:rPr>
          <w:sz w:val="16"/>
        </w:rPr>
        <w:t xml:space="preserve"> a </w:t>
      </w:r>
      <w:r w:rsidRPr="00741465">
        <w:rPr>
          <w:rStyle w:val="Emphasis"/>
          <w:highlight w:val="cyan"/>
        </w:rPr>
        <w:t>collision</w:t>
      </w:r>
      <w:r w:rsidRPr="00985E67">
        <w:rPr>
          <w:sz w:val="16"/>
        </w:rPr>
        <w:t xml:space="preserve"> course with the Earth. </w:t>
      </w:r>
    </w:p>
    <w:p w14:paraId="47996BF2" w14:textId="77777777" w:rsidR="00FC7B75" w:rsidRPr="00B55AD5" w:rsidRDefault="00FC7B75" w:rsidP="00FC7B75"/>
    <w:p w14:paraId="63CEFF73" w14:textId="77777777" w:rsidR="00FC7B75" w:rsidRPr="00C81F8F" w:rsidRDefault="00FC7B75" w:rsidP="00FC7B75"/>
    <w:p w14:paraId="172AC522" w14:textId="77777777" w:rsidR="00FC7B75" w:rsidRPr="008C6F7A" w:rsidRDefault="00FC7B75" w:rsidP="00FC7B75"/>
    <w:p w14:paraId="5ED96179" w14:textId="77777777" w:rsidR="00FC7B75" w:rsidRPr="00C81F8F" w:rsidRDefault="00FC7B75" w:rsidP="00FC7B75"/>
    <w:p w14:paraId="547D3A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7A59C8"/>
    <w:multiLevelType w:val="hybridMultilevel"/>
    <w:tmpl w:val="F70AE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5F7BB6"/>
    <w:multiLevelType w:val="hybridMultilevel"/>
    <w:tmpl w:val="FA94A712"/>
    <w:lvl w:ilvl="0" w:tplc="C860A7DA">
      <w:start w:val="1"/>
      <w:numFmt w:val="upperLetter"/>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7B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C06"/>
    <w:rsid w:val="00100B28"/>
    <w:rsid w:val="00117316"/>
    <w:rsid w:val="001209B4"/>
    <w:rsid w:val="0014422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83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CA0"/>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6AF"/>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7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2C9"/>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3B0B"/>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8B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C7B75"/>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7FDC4D"/>
  <w14:defaultImageDpi w14:val="300"/>
  <w15:docId w15:val="{09B4856D-7304-D442-849F-324F5DFE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7B75"/>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FC7B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7B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7B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FC7B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7B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7B75"/>
  </w:style>
  <w:style w:type="character" w:customStyle="1" w:styleId="Heading1Char">
    <w:name w:val="Heading 1 Char"/>
    <w:aliases w:val="Pocket Char"/>
    <w:basedOn w:val="DefaultParagraphFont"/>
    <w:link w:val="Heading1"/>
    <w:uiPriority w:val="9"/>
    <w:rsid w:val="00FC7B75"/>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C7B75"/>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FC7B75"/>
    <w:rPr>
      <w:rFonts w:ascii="Georgia" w:eastAsiaTheme="majorEastAsia" w:hAnsi="Georgia"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FC7B75"/>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C7B7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S"/>
    <w:basedOn w:val="DefaultParagraphFont"/>
    <w:uiPriority w:val="1"/>
    <w:qFormat/>
    <w:rsid w:val="00FC7B7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FC7B75"/>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FC7B7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C7B75"/>
    <w:rPr>
      <w:color w:val="auto"/>
      <w:u w:val="none"/>
    </w:rPr>
  </w:style>
  <w:style w:type="paragraph" w:styleId="DocumentMap">
    <w:name w:val="Document Map"/>
    <w:basedOn w:val="Normal"/>
    <w:link w:val="DocumentMapChar"/>
    <w:uiPriority w:val="99"/>
    <w:semiHidden/>
    <w:unhideWhenUsed/>
    <w:rsid w:val="00FC7B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7B75"/>
    <w:rPr>
      <w:rFonts w:ascii="Lucida Grande" w:hAnsi="Lucida Grande" w:cs="Lucida Grande"/>
    </w:rPr>
  </w:style>
  <w:style w:type="paragraph" w:customStyle="1" w:styleId="textbold">
    <w:name w:val="text bold"/>
    <w:link w:val="Emphasis"/>
    <w:autoRedefine/>
    <w:uiPriority w:val="20"/>
    <w:qFormat/>
    <w:rsid w:val="00FC7B75"/>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Georgia" w:hAnsi="Georgia"/>
      <w:b/>
      <w:iCs/>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C7B7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C7B7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FC7B75"/>
    <w:rPr>
      <w:u w:val="single"/>
    </w:rPr>
  </w:style>
  <w:style w:type="paragraph" w:styleId="Title">
    <w:name w:val="Title"/>
    <w:aliases w:val="title,UNDERLINE,Cites and Cards,Bold Underlined,Read This,Block Heading"/>
    <w:basedOn w:val="Normal"/>
    <w:next w:val="Normal"/>
    <w:link w:val="TitleChar"/>
    <w:uiPriority w:val="6"/>
    <w:qFormat/>
    <w:rsid w:val="00FC7B75"/>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FC7B75"/>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qFormat/>
    <w:rsid w:val="00FC7B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26" Type="http://schemas.openxmlformats.org/officeDocument/2006/relationships/hyperlink" Target="https://www.forbes.com/investment-funds/dsi/" TargetMode="External"/><Relationship Id="rId39" Type="http://schemas.openxmlformats.org/officeDocument/2006/relationships/hyperlink" Target="https://ccdcoe.org/uploads/2019/06/Art_12_The-Cyber-ASAT.pdf" TargetMode="External"/><Relationship Id="rId21" Type="http://schemas.openxmlformats.org/officeDocument/2006/relationships/hyperlink" Target="https://origin.space/" TargetMode="External"/><Relationship Id="rId34" Type="http://schemas.openxmlformats.org/officeDocument/2006/relationships/hyperlink" Target="https://www.nasa.gov/mission_pages/station/news/orbital_debris.html" TargetMode="External"/><Relationship Id="rId42" Type="http://schemas.openxmlformats.org/officeDocument/2006/relationships/hyperlink" Target="https://www.science.org/content/article/new-threat-ozone-layer-found"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9" Type="http://schemas.openxmlformats.org/officeDocument/2006/relationships/hyperlink" Target="https://www.forbes.com/companies/goog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24" Type="http://schemas.openxmlformats.org/officeDocument/2006/relationships/hyperlink" Target="https://www.washingtontimes.com/news/2020/oct/1/china-determined-to-dominate-future-mining-with-or/" TargetMode="External"/><Relationship Id="rId32" Type="http://schemas.openxmlformats.org/officeDocument/2006/relationships/hyperlink" Target="https://www.businessinsider.com/russia-says-space-junk-could-spark-war-2016-1" TargetMode="External"/><Relationship Id="rId37" Type="http://schemas.openxmlformats.org/officeDocument/2006/relationships/hyperlink" Target="https://doi.org/10.1080/14777622.2014.890489" TargetMode="External"/><Relationship Id="rId40" Type="http://schemas.openxmlformats.org/officeDocument/2006/relationships/hyperlink" Target="https://www.theguardian.com/environment/2021/sep/16/larger-than-usual-ozone-layer-hole-bigger-than-antarctica" TargetMode="External"/><Relationship Id="rId45" Type="http://schemas.openxmlformats.org/officeDocument/2006/relationships/hyperlink" Target="https://www.cnet.com/news/nasa-says-city-smashing-asteroids-arent-so-common/"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23" Type="http://schemas.openxmlformats.org/officeDocument/2006/relationships/hyperlink" Target="https://b612foundation.org/b612-official-statement-nasa-following-canceled-space-agreement-act/" TargetMode="External"/><Relationship Id="rId28" Type="http://schemas.openxmlformats.org/officeDocument/2006/relationships/hyperlink" Target="https://www.forbes.com/companies/google" TargetMode="External"/><Relationship Id="rId36" Type="http://schemas.openxmlformats.org/officeDocument/2006/relationships/hyperlink" Target="https://www.europeanleadershipnetwork.org/commentary/the-art-of-space-deterrence/"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31" Type="http://schemas.openxmlformats.org/officeDocument/2006/relationships/hyperlink" Target="https://www.bradford-space.com/" TargetMode="External"/><Relationship Id="rId44" Type="http://schemas.openxmlformats.org/officeDocument/2006/relationships/hyperlink" Target="https://www.nytimes.com/2021/07/21/business/space-tourism-climate-change.html"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astroscale.com/space-debris_/" TargetMode="External"/><Relationship Id="rId27" Type="http://schemas.openxmlformats.org/officeDocument/2006/relationships/hyperlink" Target="https://www.technologyreview.com/2019/06/26/134510/asteroid-mining-bubble-burst-history/" TargetMode="External"/><Relationship Id="rId30" Type="http://schemas.openxmlformats.org/officeDocument/2006/relationships/hyperlink" Target="https://consensys.net/" TargetMode="External"/><Relationship Id="rId35" Type="http://schemas.openxmlformats.org/officeDocument/2006/relationships/hyperlink" Target="https://www.sciencedirect.com/science/article/pii/S0094576515303416" TargetMode="External"/><Relationship Id="rId43" Type="http://schemas.openxmlformats.org/officeDocument/2006/relationships/hyperlink" Target="https://www.science.org/content/article/new-threat-ozone-layer-found"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5" Type="http://schemas.openxmlformats.org/officeDocument/2006/relationships/hyperlink" Target="https://www.forbes.com/investment-funds/dsi/" TargetMode="External"/><Relationship Id="rId33" Type="http://schemas.openxmlformats.org/officeDocument/2006/relationships/hyperlink" Target="https://www.businessinsider.com/space-junk-at-critical-density-2015-9" TargetMode="External"/><Relationship Id="rId38" Type="http://schemas.openxmlformats.org/officeDocument/2006/relationships/hyperlink" Target="https://defenceindepth.co/2017/01/11/chinas-space-weapons-test-ten-years-on-behemoth-pulls-the-peasants-plough/" TargetMode="External"/><Relationship Id="rId46" Type="http://schemas.openxmlformats.org/officeDocument/2006/relationships/hyperlink" Target="https://www.jpl.nasa.gov/news/asteroid-hunting-space-telescope-gets-two-year-mission-extension" TargetMode="External"/><Relationship Id="rId20" Type="http://schemas.openxmlformats.org/officeDocument/2006/relationships/hyperlink" Target="https://www.washingtontimes.com/news/2020/oct/1/china-determined-to-dominate-future-mining-with-or/" TargetMode="External"/><Relationship Id="rId41" Type="http://schemas.openxmlformats.org/officeDocument/2006/relationships/hyperlink" Target="https://www.theguardian.com/environment/2021/sep/16/larger-than-usual-ozone-layer-hole-bigger-than-antarct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35</Pages>
  <Words>18046</Words>
  <Characters>102868</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9</cp:revision>
  <dcterms:created xsi:type="dcterms:W3CDTF">2022-02-21T19:40:00Z</dcterms:created>
  <dcterms:modified xsi:type="dcterms:W3CDTF">2022-02-21T20:20:00Z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