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69DA2" w14:textId="750B209F" w:rsidR="00400CA4" w:rsidRDefault="00400CA4" w:rsidP="00400CA4">
      <w:pPr>
        <w:pStyle w:val="Heading1"/>
      </w:pPr>
      <w:r>
        <w:t>1AC</w:t>
      </w:r>
    </w:p>
    <w:p w14:paraId="128A4365" w14:textId="77777777" w:rsidR="00400CA4" w:rsidRDefault="00400CA4" w:rsidP="00400CA4">
      <w:pPr>
        <w:pStyle w:val="Heading3"/>
      </w:pPr>
      <w:r>
        <w:t>1AC – Cosmic Colonialism</w:t>
      </w:r>
    </w:p>
    <w:p w14:paraId="5D48479E" w14:textId="77777777" w:rsidR="00400CA4" w:rsidRDefault="00400CA4" w:rsidP="00400CA4">
      <w:pPr>
        <w:pStyle w:val="Heading4"/>
      </w:pPr>
      <w:r>
        <w:t>Resolved: The appropriation of outer space by private entities is unjust.</w:t>
      </w:r>
    </w:p>
    <w:p w14:paraId="38F04EA4" w14:textId="77777777" w:rsidR="00400CA4" w:rsidRPr="007D0777" w:rsidRDefault="00400CA4" w:rsidP="00400CA4"/>
    <w:p w14:paraId="7605C609" w14:textId="77777777" w:rsidR="00400CA4" w:rsidRDefault="00400CA4" w:rsidP="00400CA4">
      <w:pPr>
        <w:pStyle w:val="Heading4"/>
      </w:pPr>
      <w:r>
        <w:t>The Advantage is Cosmic Colonialism.</w:t>
      </w:r>
    </w:p>
    <w:p w14:paraId="568B4D04" w14:textId="77777777" w:rsidR="00400CA4" w:rsidRDefault="00400CA4" w:rsidP="00400CA4"/>
    <w:p w14:paraId="39167522" w14:textId="77777777" w:rsidR="00400CA4" w:rsidRDefault="00400CA4" w:rsidP="00400CA4">
      <w:pPr>
        <w:pStyle w:val="Heading4"/>
      </w:pPr>
      <w:r>
        <w:t xml:space="preserve">Private appropriation of outer space expands corporate colonialism. </w:t>
      </w:r>
    </w:p>
    <w:p w14:paraId="2D987BA9" w14:textId="77777777" w:rsidR="00400CA4" w:rsidRDefault="00400CA4" w:rsidP="00400CA4">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4DCCC1DC" w14:textId="77777777" w:rsidR="00400CA4" w:rsidRPr="00BE352B" w:rsidRDefault="00400CA4" w:rsidP="00400CA4">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4335E8FE" w14:textId="77777777" w:rsidR="00400CA4" w:rsidRPr="00BE352B" w:rsidRDefault="00400CA4" w:rsidP="00400CA4">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06382A79" w14:textId="77777777" w:rsidR="00400CA4" w:rsidRPr="00BE352B" w:rsidRDefault="00400CA4" w:rsidP="00400CA4">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257C65">
        <w:rPr>
          <w:rStyle w:val="StyleUnderline"/>
          <w:highlight w:val="cyan"/>
        </w:rPr>
        <w:t xml:space="preserve">the question for </w:t>
      </w:r>
      <w:r w:rsidRPr="00257C65">
        <w:rPr>
          <w:rStyle w:val="StyleUnderline"/>
        </w:rPr>
        <w:t xml:space="preserve">the entrepreneurs of </w:t>
      </w:r>
      <w:proofErr w:type="spellStart"/>
      <w:r w:rsidRPr="00257C65">
        <w:rPr>
          <w:rStyle w:val="StyleUnderline"/>
          <w:highlight w:val="cyan"/>
        </w:rPr>
        <w:t>NewSpace</w:t>
      </w:r>
      <w:proofErr w:type="spellEnd"/>
      <w:r w:rsidRPr="00257C65">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33C22166" w14:textId="77777777" w:rsidR="00400CA4" w:rsidRPr="00BE352B" w:rsidRDefault="00400CA4" w:rsidP="00400CA4">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39881DCC" w14:textId="77777777" w:rsidR="00400CA4" w:rsidRPr="00BE352B" w:rsidRDefault="00400CA4" w:rsidP="00400CA4">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proofErr w:type="spellStart"/>
      <w:r w:rsidRPr="00F2020E">
        <w:rPr>
          <w:rStyle w:val="StyleUnderline"/>
          <w:highlight w:val="cya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35EBE97C" w14:textId="77777777" w:rsidR="00400CA4" w:rsidRPr="00BE352B" w:rsidRDefault="00400CA4" w:rsidP="00400CA4">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366913BD" w14:textId="77777777" w:rsidR="00400CA4" w:rsidRPr="00BE352B" w:rsidRDefault="00400CA4" w:rsidP="00400CA4">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2020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 xml:space="preserve">gains a special potency in the grandiose designs of </w:t>
      </w:r>
      <w:proofErr w:type="spellStart"/>
      <w:r w:rsidRPr="00F2020E">
        <w:rPr>
          <w:rStyle w:val="Emphasis"/>
          <w:highlight w:val="cyan"/>
        </w:rPr>
        <w:t>NewSpace’s</w:t>
      </w:r>
      <w:proofErr w:type="spellEnd"/>
      <w:r w:rsidRPr="00F2020E">
        <w:rPr>
          <w:rStyle w:val="Emphasis"/>
          <w:highlight w:val="cya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7826FD64" w14:textId="77777777" w:rsidR="00400CA4" w:rsidRPr="00BE352B" w:rsidRDefault="00400CA4" w:rsidP="00400CA4">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0AD3ED54" w14:textId="77777777" w:rsidR="00400CA4" w:rsidRPr="00BE352B" w:rsidRDefault="00400CA4" w:rsidP="00400CA4">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7F4456B3" w14:textId="77777777" w:rsidR="00400CA4" w:rsidRPr="00BE352B" w:rsidRDefault="00400CA4" w:rsidP="00400CA4">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7BBF1127" w14:textId="77777777" w:rsidR="00400CA4" w:rsidRPr="00BE352B" w:rsidRDefault="00400CA4" w:rsidP="00400CA4">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6C01F662" w14:textId="77777777" w:rsidR="00400CA4" w:rsidRDefault="00400CA4" w:rsidP="00400CA4">
      <w:pPr>
        <w:rPr>
          <w:rStyle w:val="Emphasis"/>
        </w:rPr>
      </w:pPr>
    </w:p>
    <w:p w14:paraId="2255F920" w14:textId="77777777" w:rsidR="00400CA4" w:rsidRDefault="00400CA4" w:rsidP="00400CA4">
      <w:pPr>
        <w:pStyle w:val="Heading4"/>
      </w:pPr>
      <w:r>
        <w:t>The insistence on outer space as corporate capital’s spatial fix accelerates environmental degradation.</w:t>
      </w:r>
    </w:p>
    <w:p w14:paraId="57430D47" w14:textId="77777777" w:rsidR="00400CA4" w:rsidRDefault="00400CA4" w:rsidP="00400CA4">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42612FAA" w14:textId="77777777" w:rsidR="00400CA4" w:rsidRPr="00CA7227" w:rsidRDefault="00400CA4" w:rsidP="00400CA4">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 xml:space="preserve">can this celestial body support </w:t>
      </w:r>
      <w:proofErr w:type="spellStart"/>
      <w:r w:rsidRPr="00F2020E">
        <w:rPr>
          <w:rStyle w:val="StyleUnderline"/>
          <w:highlight w:val="cya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256E628D" w14:textId="77777777" w:rsidR="00400CA4" w:rsidRPr="00CA7227" w:rsidRDefault="00400CA4" w:rsidP="00400CA4">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16C7943E" w14:textId="77777777" w:rsidR="00400CA4" w:rsidRPr="00CA7227" w:rsidRDefault="00400CA4" w:rsidP="00400CA4">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proofErr w:type="spellStart"/>
      <w:r w:rsidRPr="00F2020E">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proofErr w:type="spellStart"/>
      <w:r w:rsidRPr="00F2020E">
        <w:rPr>
          <w:rStyle w:val="Emphasis"/>
          <w:highlight w:val="cyan"/>
        </w:rPr>
        <w:t>biospheric</w:t>
      </w:r>
      <w:proofErr w:type="spellEnd"/>
      <w:r w:rsidRPr="00F2020E">
        <w:rPr>
          <w:rStyle w:val="Emphasis"/>
          <w:highlight w:val="cyan"/>
        </w:rPr>
        <w:t xml:space="preserve"> crisis</w:t>
      </w:r>
      <w:r w:rsidRPr="00F2020E">
        <w:rPr>
          <w:sz w:val="16"/>
          <w:highlight w:val="cya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018EB9E9" w14:textId="77777777" w:rsidR="00400CA4" w:rsidRPr="00CA7227" w:rsidRDefault="00400CA4" w:rsidP="00400CA4">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5B7ED9A3" w14:textId="77777777" w:rsidR="00400CA4" w:rsidRPr="00CA7227" w:rsidRDefault="00400CA4" w:rsidP="00400CA4">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C7032AF" w14:textId="77777777" w:rsidR="00400CA4" w:rsidRDefault="00400CA4" w:rsidP="00400CA4">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F2020E">
        <w:rPr>
          <w:rStyle w:val="StyleUnderline"/>
          <w:highlight w:val="cyan"/>
        </w:rPr>
        <w:t>capitalistkind</w:t>
      </w:r>
      <w:proofErr w:type="spellEnd"/>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67553B2A" w14:textId="77777777" w:rsidR="00400CA4" w:rsidRPr="00CA7227" w:rsidRDefault="00400CA4" w:rsidP="00400CA4">
      <w:pPr>
        <w:rPr>
          <w:sz w:val="16"/>
        </w:rPr>
      </w:pPr>
    </w:p>
    <w:p w14:paraId="4BCBA10F" w14:textId="77777777" w:rsidR="00400CA4" w:rsidRPr="00BB4421" w:rsidRDefault="00400CA4" w:rsidP="00400CA4">
      <w:pPr>
        <w:pStyle w:val="Heading4"/>
      </w:pPr>
      <w:r>
        <w:t>Environmental degradation causes extinction.</w:t>
      </w:r>
    </w:p>
    <w:p w14:paraId="5DEE9E61" w14:textId="77777777" w:rsidR="00400CA4" w:rsidRPr="003E2385" w:rsidRDefault="00400CA4" w:rsidP="00400CA4">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263ED897" w14:textId="77777777" w:rsidR="00400CA4" w:rsidRPr="00BB4421" w:rsidRDefault="00400CA4" w:rsidP="00400CA4">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5407DB2B" w14:textId="77777777" w:rsidR="00400CA4" w:rsidRPr="00BB4421" w:rsidRDefault="00400CA4" w:rsidP="00400CA4">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C6FD0F2" w14:textId="77777777" w:rsidR="00400CA4" w:rsidRPr="00BB4421" w:rsidRDefault="00400CA4" w:rsidP="00400CA4">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78AFA2F6" w14:textId="77777777" w:rsidR="00400CA4" w:rsidRPr="00BB4421" w:rsidRDefault="00400CA4" w:rsidP="00400CA4">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050BA969" w14:textId="77777777" w:rsidR="00400CA4" w:rsidRPr="00BB4421" w:rsidRDefault="00400CA4" w:rsidP="00400CA4">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2B6EE64E" w14:textId="77777777" w:rsidR="00400CA4" w:rsidRPr="00BB4421" w:rsidRDefault="00400CA4" w:rsidP="00400CA4">
      <w:pPr>
        <w:rPr>
          <w:sz w:val="14"/>
        </w:rPr>
      </w:pPr>
      <w:r w:rsidRPr="00BB4421">
        <w:rPr>
          <w:sz w:val="14"/>
        </w:rPr>
        <w:t>4. The combination of positive feedback loops and societal inertia is fertile ground for global environmental catastrophes.</w:t>
      </w:r>
    </w:p>
    <w:p w14:paraId="58860AE9" w14:textId="77777777" w:rsidR="00400CA4" w:rsidRPr="00BB4421" w:rsidRDefault="00400CA4" w:rsidP="00400CA4">
      <w:pPr>
        <w:rPr>
          <w:sz w:val="14"/>
        </w:rPr>
      </w:pPr>
      <w:r w:rsidRPr="001B6CF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295D7EE9" w14:textId="77777777" w:rsidR="00400CA4" w:rsidRPr="00BB4421" w:rsidRDefault="00400CA4" w:rsidP="00400CA4">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proofErr w:type="gramStart"/>
      <w:r w:rsidRPr="001B6CFE">
        <w:rPr>
          <w:rStyle w:val="Emphasis"/>
          <w:highlight w:val="cyan"/>
        </w:rPr>
        <w:t>long time</w:t>
      </w:r>
      <w:proofErr w:type="gramEnd"/>
      <w:r w:rsidRPr="001B6CF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xml:space="preserve">. </w:t>
      </w:r>
      <w:proofErr w:type="gramStart"/>
      <w:r w:rsidRPr="00BB4421">
        <w:rPr>
          <w:sz w:val="8"/>
          <w:szCs w:val="10"/>
        </w:rPr>
        <w:t>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02DA8A90" w14:textId="77777777" w:rsidR="00400CA4" w:rsidRPr="00BB4421" w:rsidRDefault="00400CA4" w:rsidP="00400CA4">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15026898" w14:textId="77777777" w:rsidR="00400CA4" w:rsidRPr="00BB4421" w:rsidRDefault="00400CA4" w:rsidP="00400CA4">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18733E21" w14:textId="77777777" w:rsidR="00400CA4" w:rsidRPr="00BB4421" w:rsidRDefault="00400CA4" w:rsidP="00400CA4">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1823373B" w14:textId="77777777" w:rsidR="00400CA4" w:rsidRPr="00BB4421" w:rsidRDefault="00400CA4" w:rsidP="00400CA4">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1A0A919A" w14:textId="77777777" w:rsidR="00400CA4" w:rsidRDefault="00400CA4" w:rsidP="00400CA4">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22807925" w14:textId="77777777" w:rsidR="00400CA4" w:rsidRDefault="00400CA4" w:rsidP="00400CA4"/>
    <w:p w14:paraId="35B43CC2" w14:textId="77777777" w:rsidR="00400CA4" w:rsidRDefault="00400CA4" w:rsidP="00400CA4">
      <w:pPr>
        <w:pStyle w:val="Heading4"/>
      </w:pPr>
      <w:r>
        <w:t>Our internal link is reverse causal. The “spatial fix” ensures infinite environmental destruction.</w:t>
      </w:r>
    </w:p>
    <w:p w14:paraId="5E8BC0C8" w14:textId="77777777" w:rsidR="00400CA4" w:rsidRDefault="00400CA4" w:rsidP="00400CA4">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326F9E7C" w14:textId="77777777" w:rsidR="00400CA4" w:rsidRPr="00031105" w:rsidRDefault="00400CA4" w:rsidP="00400CA4">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893A5F">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 </w:t>
      </w:r>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7F1FCF1D" w14:textId="77777777" w:rsidR="00400CA4" w:rsidRPr="00031105" w:rsidRDefault="00400CA4" w:rsidP="00400CA4">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02598419" w14:textId="77777777" w:rsidR="00400CA4" w:rsidRPr="00031105" w:rsidRDefault="00400CA4" w:rsidP="00400CA4">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w:t>
      </w:r>
      <w:proofErr w:type="spellStart"/>
      <w:r w:rsidRPr="00031105">
        <w:rPr>
          <w:sz w:val="16"/>
        </w:rPr>
        <w:t>labour</w:t>
      </w:r>
      <w:proofErr w:type="spellEnd"/>
      <w:r w:rsidRPr="00031105">
        <w:rPr>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3F2D7099" w14:textId="77777777" w:rsidR="00400CA4" w:rsidRPr="00031105" w:rsidRDefault="00400CA4" w:rsidP="00400CA4">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4D457C4B" w14:textId="77777777" w:rsidR="00400CA4" w:rsidRPr="00031105" w:rsidRDefault="00400CA4" w:rsidP="00400CA4">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 But there is something new at stake. 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 </w:t>
      </w:r>
      <w:proofErr w:type="spellStart"/>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7DBE2A80" w14:textId="77777777" w:rsidR="00400CA4" w:rsidRPr="00031105" w:rsidRDefault="00400CA4" w:rsidP="00400CA4">
      <w:pPr>
        <w:rPr>
          <w:sz w:val="16"/>
        </w:rPr>
      </w:pPr>
      <w:r w:rsidRPr="00031105">
        <w:rPr>
          <w:sz w:val="16"/>
        </w:rPr>
        <w:t xml:space="preserve">What role, then, for the state? 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037167DD" w14:textId="77777777" w:rsidR="00400CA4" w:rsidRPr="00031105" w:rsidRDefault="00400CA4" w:rsidP="00400CA4">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031105">
        <w:rPr>
          <w:sz w:val="16"/>
        </w:rPr>
        <w:t>NewSpace</w:t>
      </w:r>
      <w:proofErr w:type="spellEnd"/>
      <w:r w:rsidRPr="00031105">
        <w:rPr>
          <w:sz w:val="16"/>
        </w:rPr>
        <w:t xml:space="preserve"> depends on the taxpayer’s dollar while making pretensions to individual self-reliance. </w:t>
      </w:r>
      <w:proofErr w:type="gramStart"/>
      <w:r w:rsidRPr="00031105">
        <w:rPr>
          <w:sz w:val="16"/>
        </w:rPr>
        <w:t>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30AA4A66" w14:textId="77777777" w:rsidR="00400CA4" w:rsidRPr="00031105" w:rsidRDefault="00400CA4" w:rsidP="00400CA4">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 xml:space="preserve">behind every </w:t>
      </w:r>
      <w:proofErr w:type="spellStart"/>
      <w:r w:rsidRPr="00893A5F">
        <w:rPr>
          <w:rStyle w:val="StyleUnderline"/>
          <w:highlight w:val="cyan"/>
        </w:rPr>
        <w:t>NewSpace</w:t>
      </w:r>
      <w:proofErr w:type="spellEnd"/>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FF4FEFA" w14:textId="77777777" w:rsidR="00400CA4" w:rsidRPr="00031105" w:rsidRDefault="00400CA4" w:rsidP="00400CA4">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44E68114" w14:textId="77777777" w:rsidR="00400CA4" w:rsidRPr="00031105" w:rsidRDefault="00400CA4" w:rsidP="00400CA4">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w:t>
      </w:r>
      <w:proofErr w:type="spellStart"/>
      <w:r w:rsidRPr="00031105">
        <w:rPr>
          <w:sz w:val="16"/>
        </w:rPr>
        <w:t>Minimalstaat</w:t>
      </w:r>
      <w:proofErr w:type="spellEnd"/>
      <w:r w:rsidRPr="00031105">
        <w:rPr>
          <w:sz w:val="16"/>
        </w:rPr>
        <w:t xml:space="preserve">, night watchman state, or slim state as it is the prima causa of market society (see, e.g., Wacquant, 2012). 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xml:space="preserve">,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xml:space="preserve">,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59F2C850" w14:textId="77777777" w:rsidR="00400CA4" w:rsidRDefault="00400CA4" w:rsidP="00400CA4"/>
    <w:p w14:paraId="51FB7C0E" w14:textId="77777777" w:rsidR="00400CA4" w:rsidRDefault="00400CA4" w:rsidP="00400CA4">
      <w:pPr>
        <w:pStyle w:val="Heading4"/>
      </w:pPr>
      <w:r>
        <w:t>Corporate colonialism concentrates society around collective effervescence, which effaces safeguards to capital’s negative externalities.</w:t>
      </w:r>
    </w:p>
    <w:p w14:paraId="37D2FA81" w14:textId="77777777" w:rsidR="00400CA4" w:rsidRPr="00712CB0" w:rsidRDefault="00400CA4" w:rsidP="00400CA4">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33E10367" w14:textId="77777777" w:rsidR="00400CA4" w:rsidRDefault="00400CA4" w:rsidP="00400CA4">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5A4C4668" w14:textId="77777777" w:rsidR="00400CA4" w:rsidRPr="00080423" w:rsidRDefault="00400CA4" w:rsidP="00400CA4">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3B35E244" w14:textId="77777777" w:rsidR="00400CA4" w:rsidRDefault="00400CA4" w:rsidP="00400CA4">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proofErr w:type="spellStart"/>
      <w:r w:rsidRPr="00652A9F">
        <w:rPr>
          <w:rStyle w:val="Emphasis"/>
          <w:highlight w:val="cyan"/>
        </w:rPr>
        <w:t>pericolosa</w:t>
      </w:r>
      <w:proofErr w:type="spellEnd"/>
      <w:r w:rsidRPr="00351772">
        <w:rPr>
          <w:rStyle w:val="Emphasis"/>
        </w:rPr>
        <w:t>, dangerous land, a site of extreme risk. All of this combines to make it a very difficult and yet enticing place for capitalists to invest in</w:t>
      </w:r>
      <w:r>
        <w:t>.</w:t>
      </w:r>
    </w:p>
    <w:p w14:paraId="1D36266B" w14:textId="77777777" w:rsidR="00400CA4" w:rsidRDefault="00400CA4" w:rsidP="00400CA4">
      <w:pPr>
        <w:spacing w:after="0" w:line="240" w:lineRule="auto"/>
      </w:pPr>
      <w:r>
        <w:t>Similarly, can you define “charismatic accumulation?</w:t>
      </w:r>
    </w:p>
    <w:p w14:paraId="416C96EF" w14:textId="77777777" w:rsidR="00400CA4" w:rsidRPr="00351772" w:rsidRDefault="00400CA4" w:rsidP="00400CA4">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7DE73446" w14:textId="77777777" w:rsidR="00400CA4" w:rsidRDefault="00400CA4" w:rsidP="00400CA4">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29CD5F63" w14:textId="77777777" w:rsidR="00400CA4" w:rsidRDefault="00400CA4" w:rsidP="00400CA4">
      <w:r>
        <w:t xml:space="preserve">As the German philosopher Peter </w:t>
      </w:r>
      <w:proofErr w:type="spellStart"/>
      <w:r>
        <w:t>Sloterdijk</w:t>
      </w:r>
      <w:proofErr w:type="spellEnd"/>
      <w:r>
        <w:t xml:space="preserve"> says, we live in an age of general excitability. 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46D1197A" w14:textId="77777777" w:rsidR="00400CA4" w:rsidRDefault="00400CA4" w:rsidP="00400CA4"/>
    <w:p w14:paraId="5ECB4638" w14:textId="77777777" w:rsidR="00400CA4" w:rsidRDefault="00400CA4" w:rsidP="00400CA4">
      <w:pPr>
        <w:pStyle w:val="Heading4"/>
      </w:pPr>
      <w:r>
        <w:t>Corporate colonialism necessitates mass launch.</w:t>
      </w:r>
    </w:p>
    <w:p w14:paraId="3751B793" w14:textId="77777777" w:rsidR="00400CA4" w:rsidRPr="00080423" w:rsidRDefault="00400CA4" w:rsidP="00400CA4">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54FC4516" w14:textId="77777777" w:rsidR="00400CA4" w:rsidRDefault="00400CA4" w:rsidP="00400CA4">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6CF35028" w14:textId="77777777" w:rsidR="00400CA4" w:rsidRDefault="00400CA4" w:rsidP="00400CA4">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4D56EF57" w14:textId="77777777" w:rsidR="00400CA4" w:rsidRDefault="00400CA4" w:rsidP="00400CA4">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proofErr w:type="gramStart"/>
      <w:r w:rsidRPr="000E7164">
        <w:rPr>
          <w:rStyle w:val="Emphasis"/>
        </w:rPr>
        <w:t>This is why</w:t>
      </w:r>
      <w:proofErr w:type="gramEnd"/>
      <w:r w:rsidRPr="000E7164">
        <w:rPr>
          <w:rStyle w:val="Emphasis"/>
        </w:rPr>
        <w:t xml:space="preserve">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1B28AA29" w14:textId="77777777" w:rsidR="00400CA4" w:rsidRDefault="00400CA4" w:rsidP="00400CA4">
      <w:pPr>
        <w:rPr>
          <w:rStyle w:val="Emphasis"/>
        </w:rPr>
      </w:pPr>
    </w:p>
    <w:p w14:paraId="02149A4D" w14:textId="77777777" w:rsidR="00400CA4" w:rsidRPr="00E1259F" w:rsidRDefault="00400CA4" w:rsidP="00400CA4">
      <w:pPr>
        <w:pStyle w:val="Heading4"/>
        <w:rPr>
          <w:iCs/>
          <w:u w:val="single"/>
        </w:rPr>
      </w:pPr>
      <w:r>
        <w:t>That depletes the ozone layer, open the floodgates for existential UV floods, and leaves residual black carbon.</w:t>
      </w:r>
    </w:p>
    <w:p w14:paraId="6B702050" w14:textId="77777777" w:rsidR="00400CA4" w:rsidRPr="00F96E30" w:rsidRDefault="00400CA4" w:rsidP="00400CA4">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47947A93" w14:textId="77777777" w:rsidR="00400CA4" w:rsidRDefault="00400CA4" w:rsidP="00400CA4">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262F3E55" w14:textId="77777777" w:rsidR="00400CA4" w:rsidRDefault="00400CA4" w:rsidP="00400CA4">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7D77100D" w14:textId="77777777" w:rsidR="00400CA4" w:rsidRDefault="00400CA4" w:rsidP="00400CA4">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5BAFC65F" w14:textId="77777777" w:rsidR="00400CA4" w:rsidRDefault="00400CA4" w:rsidP="00400CA4">
      <w:r>
        <w:t>“IT’S A CALL FOR MORE RESEARCH IN THIS AREA TO KNOW EXACTLY WHAT WE’RE PUTTING INTO THE UPPER ATMOSPHERE AND IN WHAT QUANTITIES.”</w:t>
      </w:r>
    </w:p>
    <w:p w14:paraId="015A09E6" w14:textId="77777777" w:rsidR="00400CA4" w:rsidRDefault="00400CA4" w:rsidP="00400CA4">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763A78CB" w14:textId="77777777" w:rsidR="00400CA4" w:rsidRDefault="00400CA4" w:rsidP="00400CA4">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3C390573" w14:textId="77777777" w:rsidR="00400CA4" w:rsidRDefault="00400CA4" w:rsidP="00400CA4">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7292DBF9" w14:textId="77777777" w:rsidR="00400CA4" w:rsidRPr="00F950A1" w:rsidRDefault="00400CA4" w:rsidP="00400CA4">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070DDF70" w14:textId="77777777" w:rsidR="00400CA4" w:rsidRDefault="00400CA4" w:rsidP="00400CA4">
      <w:r>
        <w:t>ALL KINDS OF ROCKETS PRODUCE THESE EMISSIONS, BUT SOME TYPES OF VEHICLES PRODUCE MORE THAN OTHERS</w:t>
      </w:r>
    </w:p>
    <w:p w14:paraId="3A418874" w14:textId="77777777" w:rsidR="00400CA4" w:rsidRPr="00F950A1" w:rsidRDefault="00400CA4" w:rsidP="00400CA4">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7F1CAFE4" w14:textId="77777777" w:rsidR="00400CA4" w:rsidRPr="00F950A1" w:rsidRDefault="00400CA4" w:rsidP="00400CA4">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0A94B14C" w14:textId="77777777" w:rsidR="00400CA4" w:rsidRPr="00F950A1" w:rsidRDefault="00400CA4" w:rsidP="00400CA4">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056260A4" w14:textId="77777777" w:rsidR="00400CA4" w:rsidRDefault="00400CA4" w:rsidP="00400CA4">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2A22379D" w14:textId="77777777" w:rsidR="00400CA4" w:rsidRDefault="00400CA4" w:rsidP="00400CA4">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7DBC592C" w14:textId="77777777" w:rsidR="00400CA4" w:rsidRDefault="00400CA4" w:rsidP="00400CA4">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3DB5F6B4" w14:textId="77777777" w:rsidR="00400CA4" w:rsidRPr="00C929FF" w:rsidRDefault="00400CA4" w:rsidP="00400CA4">
      <w:pPr>
        <w:rPr>
          <w:rStyle w:val="Emphasis"/>
        </w:rPr>
      </w:pPr>
    </w:p>
    <w:p w14:paraId="08C62BD7" w14:textId="77777777" w:rsidR="00400CA4" w:rsidRPr="003F2E74" w:rsidRDefault="00400CA4" w:rsidP="00400CA4">
      <w:pPr>
        <w:pStyle w:val="Heading4"/>
        <w:rPr>
          <w:rStyle w:val="Style13ptBold"/>
          <w:b/>
          <w:bCs w:val="0"/>
        </w:rPr>
      </w:pPr>
      <w:r w:rsidRPr="003F2E74">
        <w:rPr>
          <w:rStyle w:val="Style13ptBold"/>
          <w:b/>
          <w:bCs w:val="0"/>
        </w:rPr>
        <w:t>Ozone collapse causes extinction.</w:t>
      </w:r>
    </w:p>
    <w:p w14:paraId="358C7F6B" w14:textId="77777777" w:rsidR="00400CA4" w:rsidRPr="00E14CC9" w:rsidRDefault="00400CA4" w:rsidP="00400CA4">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6A00FB11" w14:textId="77777777" w:rsidR="00400CA4" w:rsidRPr="00E07AE1" w:rsidRDefault="00400CA4" w:rsidP="00400CA4">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42ACBB27" w14:textId="77777777" w:rsidR="00400CA4" w:rsidRDefault="00400CA4" w:rsidP="00400CA4">
      <w:r>
        <w:t>Numerous episodes of mass extinction occurred in the geological past. One of the most notorious ones caused the extinction of dinosaurs about 66 million years ago. Their destruction was believed to have been caused by an asteroid hitting the Earth.</w:t>
      </w:r>
    </w:p>
    <w:p w14:paraId="7794AA4C" w14:textId="77777777" w:rsidR="00400CA4" w:rsidRDefault="00400CA4" w:rsidP="00400CA4">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1D560B5D" w14:textId="77777777" w:rsidR="00400CA4" w:rsidRDefault="00400CA4" w:rsidP="00400CA4">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08FEBC0A" w14:textId="77777777" w:rsidR="00400CA4" w:rsidRPr="00E07AE1" w:rsidRDefault="00400CA4" w:rsidP="00400CA4">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2F808986" w14:textId="77777777" w:rsidR="00400CA4" w:rsidRDefault="00400CA4" w:rsidP="00400CA4">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128B4DD" w14:textId="77777777" w:rsidR="00400CA4" w:rsidRDefault="00400CA4" w:rsidP="00400CA4">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1AF84A9" w14:textId="77777777" w:rsidR="00400CA4" w:rsidRDefault="00400CA4" w:rsidP="00400CA4">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05812356" w14:textId="77777777" w:rsidR="00400CA4" w:rsidRDefault="00400CA4" w:rsidP="00400CA4">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463548D9" w14:textId="77777777" w:rsidR="00400CA4" w:rsidRPr="00E14CC9" w:rsidRDefault="00400CA4" w:rsidP="00400CA4">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053885ED" w14:textId="77777777" w:rsidR="00400CA4" w:rsidRPr="00E07AE1" w:rsidRDefault="00400CA4" w:rsidP="00400CA4">
      <w:pPr>
        <w:rPr>
          <w:rStyle w:val="Emphasis"/>
        </w:rPr>
      </w:pPr>
      <w:r w:rsidRPr="00E07AE1">
        <w:rPr>
          <w:rStyle w:val="Emphasis"/>
        </w:rPr>
        <w:t>From Climate Change to Climate Emergency</w:t>
      </w:r>
    </w:p>
    <w:p w14:paraId="64768773" w14:textId="77777777" w:rsidR="00400CA4" w:rsidRPr="00E07AE1" w:rsidRDefault="00400CA4" w:rsidP="00400CA4">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32372304" w14:textId="77777777" w:rsidR="00400CA4" w:rsidRDefault="00400CA4" w:rsidP="00400CA4">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08471AF0" w14:textId="77777777" w:rsidR="00400CA4" w:rsidRPr="00E07AE1" w:rsidRDefault="00400CA4" w:rsidP="00400CA4">
      <w:pPr>
        <w:rPr>
          <w:rStyle w:val="Emphasis"/>
        </w:rPr>
      </w:pPr>
    </w:p>
    <w:p w14:paraId="2AE10B6E" w14:textId="77777777" w:rsidR="00400CA4" w:rsidRDefault="00400CA4" w:rsidP="00400CA4">
      <w:pPr>
        <w:pStyle w:val="Heading4"/>
        <w:rPr>
          <w:lang w:eastAsia="zh-CN"/>
        </w:rPr>
      </w:pPr>
      <w:r>
        <w:rPr>
          <w:lang w:eastAsia="zh-CN"/>
        </w:rPr>
        <w:t xml:space="preserve">UV floods cause extinction—no defense assumes rampant UV poisoning. </w:t>
      </w:r>
    </w:p>
    <w:p w14:paraId="1680552D" w14:textId="77777777" w:rsidR="00400CA4" w:rsidRPr="00CE2A70" w:rsidRDefault="00400CA4" w:rsidP="00400CA4">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54506D7F" w14:textId="77777777" w:rsidR="00400CA4" w:rsidRDefault="00400CA4" w:rsidP="00400CA4">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723DB">
        <w:rPr>
          <w:b/>
          <w:bCs/>
          <w:highlight w:val="cyan"/>
          <w:u w:val="single"/>
        </w:rPr>
        <w:t>Asthma</w:t>
      </w:r>
      <w:proofErr w:type="spellEnd"/>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2C858C49" w14:textId="77777777" w:rsidR="00400CA4" w:rsidRDefault="00400CA4" w:rsidP="00400CA4">
      <w:pPr>
        <w:rPr>
          <w:rStyle w:val="Hyperlink"/>
          <w:sz w:val="12"/>
        </w:rPr>
      </w:pPr>
    </w:p>
    <w:p w14:paraId="1A639C9F" w14:textId="77777777" w:rsidR="00400CA4" w:rsidRDefault="00400CA4" w:rsidP="00400CA4">
      <w:pPr>
        <w:pStyle w:val="Heading4"/>
      </w:pPr>
      <w:r>
        <w:t xml:space="preserve">That causes viruses to human bacterial genome </w:t>
      </w:r>
      <w:proofErr w:type="gramStart"/>
      <w:r>
        <w:t>to  damage</w:t>
      </w:r>
      <w:proofErr w:type="gramEnd"/>
      <w:r>
        <w:t xml:space="preserve"> will ensure the next pandemic is existential</w:t>
      </w:r>
    </w:p>
    <w:p w14:paraId="7A7C39E7" w14:textId="77777777" w:rsidR="00400CA4" w:rsidRPr="00C95710" w:rsidRDefault="00400CA4" w:rsidP="00400CA4">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0AC65153" w14:textId="77777777" w:rsidR="00400CA4" w:rsidRDefault="00400CA4" w:rsidP="00400CA4">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52AA11C" w14:textId="77777777" w:rsidR="00400CA4" w:rsidRDefault="00400CA4" w:rsidP="00400CA4">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7F73A5B4" w14:textId="77777777" w:rsidR="00400CA4" w:rsidRDefault="00400CA4" w:rsidP="00400CA4">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12A8F862" w14:textId="77777777" w:rsidR="00400CA4" w:rsidRDefault="00400CA4" w:rsidP="00400CA4">
      <w:r>
        <w:t>Changing our environment</w:t>
      </w:r>
    </w:p>
    <w:p w14:paraId="774D832B" w14:textId="77777777" w:rsidR="00400CA4" w:rsidRPr="00D81530" w:rsidRDefault="00400CA4" w:rsidP="00400CA4">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73ADF1F8" w14:textId="77777777" w:rsidR="00400CA4" w:rsidRDefault="00400CA4" w:rsidP="00400CA4">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73289FEA" w14:textId="77777777" w:rsidR="00400CA4" w:rsidRPr="00D81530" w:rsidRDefault="00400CA4" w:rsidP="00400CA4">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88BD8B4" w14:textId="77777777" w:rsidR="00400CA4" w:rsidRDefault="00400CA4" w:rsidP="00400CA4">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805659B" w14:textId="77777777" w:rsidR="00400CA4" w:rsidRDefault="00400CA4" w:rsidP="00400CA4">
      <w:r>
        <w:t>Emerging pathogens</w:t>
      </w:r>
    </w:p>
    <w:p w14:paraId="7217BAA8" w14:textId="77777777" w:rsidR="00400CA4" w:rsidRDefault="00400CA4" w:rsidP="00400CA4">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1360A696" w14:textId="77777777" w:rsidR="00400CA4" w:rsidRDefault="00400CA4" w:rsidP="00400CA4">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7DE37D2A" w14:textId="77777777" w:rsidR="00400CA4" w:rsidRDefault="00400CA4" w:rsidP="00400CA4">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 xml:space="preserve">immune </w:t>
      </w:r>
      <w:proofErr w:type="gramStart"/>
      <w:r w:rsidRPr="001D51A8">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1B45A8B3" w14:textId="77777777" w:rsidR="00400CA4" w:rsidRDefault="00400CA4" w:rsidP="00400CA4">
      <w:r>
        <w:t>The brain</w:t>
      </w:r>
    </w:p>
    <w:p w14:paraId="5A6598FE" w14:textId="77777777" w:rsidR="00400CA4" w:rsidRDefault="00400CA4" w:rsidP="00400CA4">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06AB2A6F" w14:textId="77777777" w:rsidR="00400CA4" w:rsidRDefault="00400CA4" w:rsidP="00400CA4">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6F8795D9" w14:textId="77777777" w:rsidR="00400CA4" w:rsidRDefault="00400CA4" w:rsidP="00400CA4">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3F8CA882" w14:textId="77777777" w:rsidR="00400CA4" w:rsidRPr="003F2E74" w:rsidRDefault="00400CA4" w:rsidP="00400CA4">
      <w:pPr>
        <w:rPr>
          <w:b/>
          <w:bCs/>
          <w:u w:val="single"/>
        </w:rPr>
      </w:pPr>
    </w:p>
    <w:p w14:paraId="122954AD" w14:textId="77777777" w:rsidR="00400CA4" w:rsidRPr="00354B8A" w:rsidRDefault="00400CA4" w:rsidP="00400CA4">
      <w:pPr>
        <w:pStyle w:val="Heading4"/>
        <w:rPr>
          <w:rStyle w:val="Style13ptBold"/>
          <w:b/>
        </w:rPr>
      </w:pPr>
      <w:r w:rsidRPr="003F2E74">
        <w:rPr>
          <w:rStyle w:val="Style13ptBold"/>
          <w:b/>
          <w:bCs w:val="0"/>
        </w:rPr>
        <w:t>Black carbon locks in widespread and dangerous pollution, which kills millions</w:t>
      </w:r>
      <w:r>
        <w:rPr>
          <w:rStyle w:val="Style13ptBold"/>
        </w:rPr>
        <w:t>.</w:t>
      </w:r>
    </w:p>
    <w:p w14:paraId="56A23555" w14:textId="77777777" w:rsidR="00400CA4" w:rsidRDefault="00400CA4" w:rsidP="00400CA4">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27E4D878" w14:textId="77777777" w:rsidR="00400CA4" w:rsidRPr="0090605F" w:rsidRDefault="00400CA4" w:rsidP="00400CA4">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w:t>
      </w:r>
      <w:proofErr w:type="gramStart"/>
      <w:r w:rsidRPr="0090605F">
        <w:rPr>
          <w:rStyle w:val="StyleUnderline"/>
        </w:rPr>
        <w:t>it</w:t>
      </w:r>
      <w:proofErr w:type="gramEnd"/>
      <w:r w:rsidRPr="0090605F">
        <w:rPr>
          <w:rStyle w:val="StyleUnderline"/>
        </w:rPr>
        <w:t xml:space="preserve">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11513E3A" w14:textId="77777777" w:rsidR="00400CA4" w:rsidRDefault="00400CA4" w:rsidP="00400CA4">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w:t>
      </w:r>
      <w:proofErr w:type="gramStart"/>
      <w:r>
        <w:t>dust</w:t>
      </w:r>
      <w:proofErr w:type="gramEnd"/>
      <w:r>
        <w:t xml:space="preserve">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74CCE73F" w14:textId="77777777" w:rsidR="00400CA4" w:rsidRPr="0090605F" w:rsidRDefault="00400CA4" w:rsidP="00400CA4">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73D05438" w14:textId="77777777" w:rsidR="00400CA4" w:rsidRDefault="00400CA4" w:rsidP="00400CA4">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1A3BDDC2" w14:textId="77777777" w:rsidR="00400CA4" w:rsidRDefault="00400CA4" w:rsidP="00400CA4"/>
    <w:p w14:paraId="05B7273C" w14:textId="77777777" w:rsidR="00400CA4" w:rsidRDefault="00400CA4" w:rsidP="00400CA4">
      <w:pPr>
        <w:pStyle w:val="Heading4"/>
      </w:pPr>
      <w:r>
        <w:t xml:space="preserve">Corporate colonialism also locks the Global South out of space, which internal link turns any negative offense because it magnifies interstellar inequality. </w:t>
      </w:r>
    </w:p>
    <w:p w14:paraId="5E68CE69" w14:textId="77777777" w:rsidR="00400CA4" w:rsidRPr="007D6582" w:rsidRDefault="00400CA4" w:rsidP="00400CA4">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w:t>
      </w:r>
      <w:proofErr w:type="gramStart"/>
      <w:r>
        <w:t>in the area of</w:t>
      </w:r>
      <w:proofErr w:type="gramEnd"/>
      <w:r>
        <w:t xml:space="preserve"> </w:t>
      </w:r>
      <w:proofErr w:type="spellStart"/>
      <w:r>
        <w:t>defence</w:t>
      </w:r>
      <w:proofErr w:type="spellEnd"/>
      <w:r>
        <w:t xml:space="preserve">, security and infrastructure. His research interests include terrorism and </w:t>
      </w:r>
      <w:proofErr w:type="gramStart"/>
      <w:r>
        <w:t>counter-terrorism</w:t>
      </w:r>
      <w:proofErr w:type="gramEnd"/>
      <w:r>
        <w:t xml:space="preserve">,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t>Stockwell</w:t>
      </w:r>
      <w:proofErr w:type="spellEnd"/>
      <w:r>
        <w:t xml:space="preserve"> achieved a Distinction at King's College London in conflict, </w:t>
      </w:r>
      <w:proofErr w:type="gramStart"/>
      <w:r>
        <w:t>security</w:t>
      </w:r>
      <w:proofErr w:type="gramEnd"/>
      <w:r>
        <w:t xml:space="preserve"> and development studies, </w:t>
      </w:r>
      <w:proofErr w:type="spellStart"/>
      <w:r>
        <w:t>specialising</w:t>
      </w:r>
      <w:proofErr w:type="spellEnd"/>
      <w:r>
        <w:t xml:space="preserve"> in far-right terrorism and cyber security. He holds a </w:t>
      </w:r>
      <w:proofErr w:type="gramStart"/>
      <w:r>
        <w:t>First Class</w:t>
      </w:r>
      <w:proofErr w:type="gramEnd"/>
      <w:r>
        <w:t xml:space="preserve">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75C37306" w14:textId="77777777" w:rsidR="00400CA4" w:rsidRDefault="00400CA4" w:rsidP="00400CA4">
      <w:r>
        <w:t>Corporate Space Debris, Security Tensions and Environmental Contamination</w:t>
      </w:r>
    </w:p>
    <w:p w14:paraId="6620A80F" w14:textId="77777777" w:rsidR="00400CA4" w:rsidRDefault="00400CA4" w:rsidP="00400CA4">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w:t>
      </w:r>
      <w:proofErr w:type="spellStart"/>
      <w:r>
        <w:t>Stang</w:t>
      </w:r>
      <w:proofErr w:type="spellEnd"/>
      <w:r>
        <w:t xml:space="preserve">, 2016: 25). </w:t>
      </w:r>
      <w:r w:rsidRPr="00F97D6C">
        <w:rPr>
          <w:rStyle w:val="Emphasis"/>
        </w:rPr>
        <w:t xml:space="preserve">Despite most debris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travel at the speed of a bullet, meaning that a collision between the two could be catastrophic in terms of environmental, </w:t>
      </w:r>
      <w:proofErr w:type="gramStart"/>
      <w:r w:rsidRPr="00F97D6C">
        <w:rPr>
          <w:rStyle w:val="Emphasis"/>
        </w:rPr>
        <w:t>mechanical</w:t>
      </w:r>
      <w:proofErr w:type="gramEnd"/>
      <w:r w:rsidRPr="00F97D6C">
        <w:rPr>
          <w:rStyle w:val="Emphasis"/>
        </w:rPr>
        <w:t xml:space="preserve"> and financial damage</w:t>
      </w:r>
      <w:r>
        <w:t xml:space="preserve"> (Black &amp; Butt, 2010: 1).</w:t>
      </w:r>
    </w:p>
    <w:p w14:paraId="0DDC4375" w14:textId="77777777" w:rsidR="00400CA4" w:rsidRDefault="00400CA4" w:rsidP="00400CA4">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5614AA95" w14:textId="77777777" w:rsidR="00400CA4" w:rsidRDefault="00400CA4" w:rsidP="00400CA4">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xml:space="preserve">, 2019: 7). Putting this into context, there are currently just around 1,400 active satellites in orbit around the Earth, highlighting the scale of these projects. </w:t>
      </w:r>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71E0F01D" w14:textId="77777777" w:rsidR="00400CA4" w:rsidRDefault="00400CA4" w:rsidP="00400CA4">
      <w:r>
        <w:t xml:space="preserve">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5D688E81" w14:textId="77777777" w:rsidR="00400CA4" w:rsidRDefault="00400CA4" w:rsidP="00400CA4">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0F2FE261" w14:textId="77777777" w:rsidR="00400CA4" w:rsidRDefault="00400CA4" w:rsidP="00400CA4">
      <w:r w:rsidRPr="001838AF">
        <w:rPr>
          <w:rStyle w:val="StyleUnderline"/>
        </w:rPr>
        <w:t>Elon Musk’s SpaceX company has already caused complications for Earth-bound astrologists</w:t>
      </w:r>
      <w:r>
        <w:t>. 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xml:space="preserve">, 2020). 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 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3B0C4BDA" w14:textId="77777777" w:rsidR="00400CA4" w:rsidRDefault="00400CA4" w:rsidP="00400CA4">
      <w:r>
        <w:t>Conclusion: Space as a Global Commodity</w:t>
      </w:r>
    </w:p>
    <w:p w14:paraId="61C6AEE7" w14:textId="77777777" w:rsidR="00400CA4" w:rsidRPr="001838AF" w:rsidRDefault="00400CA4" w:rsidP="00400CA4">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1E30C36A" w14:textId="77777777" w:rsidR="00400CA4" w:rsidRDefault="00400CA4" w:rsidP="00400CA4">
      <w:pPr>
        <w:rPr>
          <w:rStyle w:val="StyleUnderlin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475C49">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4FC577C6" w14:textId="77777777" w:rsidR="00400CA4" w:rsidRPr="00866A6E" w:rsidRDefault="00400CA4" w:rsidP="00400CA4">
      <w:pPr>
        <w:pStyle w:val="Heading3"/>
      </w:pPr>
      <w:r>
        <w:t>1AC – Framing</w:t>
      </w:r>
    </w:p>
    <w:p w14:paraId="6590BE98" w14:textId="77777777" w:rsidR="00400CA4" w:rsidRPr="00F61680" w:rsidRDefault="00400CA4" w:rsidP="00400CA4">
      <w:pPr>
        <w:pStyle w:val="Heading4"/>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CECBAFC" w14:textId="77777777" w:rsidR="00400CA4" w:rsidRPr="00EB533F" w:rsidRDefault="00400CA4" w:rsidP="00400CA4">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3" w:history="1">
        <w:r w:rsidRPr="00EB533F">
          <w:rPr>
            <w:rStyle w:val="Hyperlink"/>
          </w:rPr>
          <w:t>https://www.fhi.ox.ac.uk/wp-content/uploads/Existential-Risks-2017-01-23.pdf</w:t>
        </w:r>
      </w:hyperlink>
      <w:r w:rsidRPr="00EB533F">
        <w:t xml:space="preserve">, </w:t>
      </w:r>
    </w:p>
    <w:p w14:paraId="20CE59B9" w14:textId="77777777" w:rsidR="00400CA4" w:rsidRDefault="00400CA4" w:rsidP="00400CA4">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2754D192" w14:textId="77777777" w:rsidR="00400CA4" w:rsidRPr="00D74186" w:rsidRDefault="00400CA4" w:rsidP="00400CA4">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7BF88CD3" w14:textId="77777777" w:rsidR="00400CA4" w:rsidRPr="004E07E9" w:rsidRDefault="00400CA4" w:rsidP="00400CA4">
      <w:r w:rsidRPr="004E07E9">
        <w:rPr>
          <w:b/>
          <w:sz w:val="26"/>
        </w:rPr>
        <w:t>Moen 16</w:t>
      </w:r>
      <w:r w:rsidRPr="004E07E9">
        <w:t xml:space="preserve"> [Ole Martin Moen, Research Fellow in Philosophy at University of Oslo “An Argument for Hedonism” Journal of Value Inquiry (Springer), 50 (2) 2016: 267–281] SJDI</w:t>
      </w:r>
    </w:p>
    <w:p w14:paraId="093F831A" w14:textId="77777777" w:rsidR="00400CA4" w:rsidRDefault="00400CA4" w:rsidP="00400CA4">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64952714" w14:textId="77777777" w:rsidR="00400CA4" w:rsidRPr="00CA3910" w:rsidRDefault="00400CA4" w:rsidP="00400CA4"/>
    <w:p w14:paraId="490911AB" w14:textId="77777777" w:rsidR="00400CA4" w:rsidRDefault="00400CA4" w:rsidP="00400CA4">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BF79A12" w14:textId="77777777" w:rsidR="00400CA4" w:rsidRPr="00A1601B" w:rsidRDefault="00400CA4" w:rsidP="00400CA4"/>
    <w:p w14:paraId="64DE9348" w14:textId="77777777" w:rsidR="00400CA4" w:rsidRDefault="00400CA4" w:rsidP="00400CA4">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49C51CFA" w14:textId="77777777" w:rsidR="00400CA4" w:rsidRPr="00A1601B" w:rsidRDefault="00400CA4" w:rsidP="00400CA4"/>
    <w:p w14:paraId="29F58B46" w14:textId="77777777" w:rsidR="00400CA4" w:rsidRPr="00474E24" w:rsidRDefault="00400CA4" w:rsidP="00400CA4">
      <w:pPr>
        <w:pStyle w:val="Heading4"/>
      </w:pPr>
      <w:r>
        <w:t>2</w:t>
      </w:r>
      <w:r w:rsidRPr="00AD11CA">
        <w:t xml:space="preserve">] </w:t>
      </w:r>
      <w:r w:rsidRPr="00AD11CA">
        <w:rPr>
          <w:rStyle w:val="Style13ptBold"/>
          <w:b/>
          <w:bCs w:val="0"/>
        </w:rPr>
        <w:t xml:space="preserve">No act-omission distinction—governments are responsible for everything in the public </w:t>
      </w:r>
      <w:proofErr w:type="gramStart"/>
      <w:r w:rsidRPr="00AD11CA">
        <w:rPr>
          <w:rStyle w:val="Style13ptBold"/>
          <w:b/>
          <w:bCs w:val="0"/>
        </w:rPr>
        <w:t>sphere</w:t>
      </w:r>
      <w:proofErr w:type="gramEnd"/>
      <w:r w:rsidRPr="00AD11CA">
        <w:rPr>
          <w:rStyle w:val="Style13ptBold"/>
          <w:b/>
          <w:bCs w:val="0"/>
        </w:rPr>
        <w:t xml:space="preserve"> so inaction is implicit authorization of action: they have to yes/no bills, which means everything collapse to aggregation.</w:t>
      </w:r>
    </w:p>
    <w:p w14:paraId="4BECB7D9" w14:textId="77777777" w:rsidR="00400CA4" w:rsidRPr="00F601E6" w:rsidRDefault="00400CA4" w:rsidP="00400CA4"/>
    <w:p w14:paraId="16A35C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0C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CA4"/>
    <w:rsid w:val="004039AF"/>
    <w:rsid w:val="00407AFF"/>
    <w:rsid w:val="0041155D"/>
    <w:rsid w:val="004170BF"/>
    <w:rsid w:val="004270E3"/>
    <w:rsid w:val="004348DC"/>
    <w:rsid w:val="00434921"/>
    <w:rsid w:val="00440933"/>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FB0"/>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155BF1"/>
  <w14:defaultImageDpi w14:val="300"/>
  <w15:docId w15:val="{6047D705-7FA7-6444-88E4-F80A3805B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0CA4"/>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400C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0C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00C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tag"/>
    <w:basedOn w:val="Normal"/>
    <w:next w:val="Normal"/>
    <w:link w:val="Heading4Char"/>
    <w:uiPriority w:val="9"/>
    <w:unhideWhenUsed/>
    <w:qFormat/>
    <w:rsid w:val="00400C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0C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0CA4"/>
  </w:style>
  <w:style w:type="character" w:customStyle="1" w:styleId="Heading1Char">
    <w:name w:val="Heading 1 Char"/>
    <w:aliases w:val="Pocket Char"/>
    <w:basedOn w:val="DefaultParagraphFont"/>
    <w:link w:val="Heading1"/>
    <w:uiPriority w:val="9"/>
    <w:rsid w:val="00400CA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00CA4"/>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00CA4"/>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400CA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0CA4"/>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1"/>
    <w:qFormat/>
    <w:rsid w:val="00400CA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00CA4"/>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400CA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400CA4"/>
    <w:rPr>
      <w:color w:val="auto"/>
      <w:u w:val="none"/>
    </w:rPr>
  </w:style>
  <w:style w:type="paragraph" w:styleId="DocumentMap">
    <w:name w:val="Document Map"/>
    <w:basedOn w:val="Normal"/>
    <w:link w:val="DocumentMapChar"/>
    <w:uiPriority w:val="99"/>
    <w:semiHidden/>
    <w:unhideWhenUsed/>
    <w:rsid w:val="00400C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0CA4"/>
    <w:rPr>
      <w:rFonts w:ascii="Lucida Grande" w:hAnsi="Lucida Grande" w:cs="Lucida Grande"/>
    </w:rPr>
  </w:style>
  <w:style w:type="character" w:styleId="UnresolvedMention">
    <w:name w:val="Unresolved Mention"/>
    <w:basedOn w:val="DefaultParagraphFont"/>
    <w:uiPriority w:val="99"/>
    <w:semiHidden/>
    <w:unhideWhenUsed/>
    <w:rsid w:val="00400CA4"/>
    <w:rPr>
      <w:color w:val="605E5C"/>
      <w:shd w:val="clear" w:color="auto" w:fill="E1DFDD"/>
    </w:rPr>
  </w:style>
  <w:style w:type="paragraph" w:styleId="Header">
    <w:name w:val="header"/>
    <w:basedOn w:val="Normal"/>
    <w:link w:val="HeaderChar"/>
    <w:uiPriority w:val="99"/>
    <w:unhideWhenUsed/>
    <w:rsid w:val="00400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CA4"/>
    <w:rPr>
      <w:rFonts w:ascii="Georgia" w:hAnsi="Georgia"/>
      <w:sz w:val="22"/>
    </w:rPr>
  </w:style>
  <w:style w:type="paragraph" w:styleId="Footer">
    <w:name w:val="footer"/>
    <w:basedOn w:val="Normal"/>
    <w:link w:val="FooterChar"/>
    <w:uiPriority w:val="99"/>
    <w:unhideWhenUsed/>
    <w:rsid w:val="00400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CA4"/>
    <w:rPr>
      <w:rFonts w:ascii="Georgia" w:hAnsi="Georgia"/>
      <w:sz w:val="22"/>
    </w:rPr>
  </w:style>
  <w:style w:type="paragraph" w:customStyle="1" w:styleId="textbold">
    <w:name w:val="text bold"/>
    <w:basedOn w:val="Normal"/>
    <w:link w:val="Emphasis"/>
    <w:uiPriority w:val="20"/>
    <w:qFormat/>
    <w:rsid w:val="00400CA4"/>
    <w:pPr>
      <w:ind w:left="720"/>
      <w:jc w:val="both"/>
    </w:pPr>
    <w:rPr>
      <w:b/>
      <w:iCs/>
      <w:u w:val="single"/>
    </w:rPr>
  </w:style>
  <w:style w:type="paragraph" w:customStyle="1" w:styleId="Emphasis1">
    <w:name w:val="Emphasis1"/>
    <w:basedOn w:val="Normal"/>
    <w:autoRedefine/>
    <w:uiPriority w:val="20"/>
    <w:qFormat/>
    <w:rsid w:val="00400CA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400CA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400CA4"/>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400CA4"/>
    <w:pPr>
      <w:ind w:left="720"/>
      <w:contextualSpacing/>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17470</Words>
  <Characters>99585</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2022-01-08T16:59:00Z</dcterms:created>
  <dcterms:modified xsi:type="dcterms:W3CDTF">2022-01-08T16:59:00Z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