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E5241" w14:textId="77777777" w:rsidR="0086190B" w:rsidRDefault="0086190B" w:rsidP="0086190B">
      <w:pPr>
        <w:pStyle w:val="Heading1"/>
      </w:pPr>
      <w:r>
        <w:t>1AC – Cosmic Colonialism</w:t>
      </w:r>
    </w:p>
    <w:p w14:paraId="18863326" w14:textId="38950125" w:rsidR="0086190B" w:rsidRDefault="00C54FF8" w:rsidP="0086190B">
      <w:pPr>
        <w:pStyle w:val="Heading2"/>
      </w:pPr>
      <w:r>
        <w:lastRenderedPageBreak/>
        <w:t>-</w:t>
      </w:r>
      <w:r w:rsidR="0086190B">
        <w:t>1AC</w:t>
      </w:r>
    </w:p>
    <w:p w14:paraId="3AF65FCC" w14:textId="539267F6" w:rsidR="00A832B4" w:rsidRDefault="0086190B" w:rsidP="00A832B4">
      <w:pPr>
        <w:pStyle w:val="Heading3"/>
      </w:pPr>
      <w:r>
        <w:lastRenderedPageBreak/>
        <w:t>1AC – Framing</w:t>
      </w:r>
    </w:p>
    <w:p w14:paraId="1A654AE1" w14:textId="51D054DB" w:rsidR="00A832B4" w:rsidRPr="00A832B4" w:rsidRDefault="00A832B4" w:rsidP="00A832B4">
      <w:pPr>
        <w:pStyle w:val="Heading4"/>
      </w:pPr>
      <w:r>
        <w:t>The standard is maximizing expected well-being</w:t>
      </w:r>
      <w:r>
        <w:t>--</w:t>
      </w:r>
    </w:p>
    <w:p w14:paraId="10DA1486" w14:textId="3A4A68EC" w:rsidR="0086190B" w:rsidRPr="008F5337" w:rsidRDefault="00A832B4" w:rsidP="0086190B">
      <w:pPr>
        <w:pStyle w:val="Heading4"/>
      </w:pPr>
      <w:r>
        <w:t xml:space="preserve">1] </w:t>
      </w:r>
      <w:r w:rsidR="0086190B">
        <w:t xml:space="preserve">Extinction first --- moral uncertainty. </w:t>
      </w:r>
    </w:p>
    <w:p w14:paraId="195225A2" w14:textId="77777777" w:rsidR="0086190B" w:rsidRPr="005F7BED" w:rsidRDefault="0086190B" w:rsidP="0086190B">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F7A803B" w14:textId="77777777" w:rsidR="0086190B" w:rsidRDefault="0086190B" w:rsidP="0086190B">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1996431C" w14:textId="6CC5C66E" w:rsidR="0086190B" w:rsidRPr="00D74186" w:rsidRDefault="00A832B4" w:rsidP="0086190B">
      <w:pPr>
        <w:keepNext/>
        <w:keepLines/>
        <w:spacing w:before="40" w:after="0"/>
        <w:outlineLvl w:val="3"/>
        <w:rPr>
          <w:rFonts w:eastAsiaTheme="majorEastAsia"/>
          <w:b/>
          <w:bCs/>
          <w:sz w:val="26"/>
          <w:szCs w:val="26"/>
        </w:rPr>
      </w:pPr>
      <w:r>
        <w:rPr>
          <w:rFonts w:eastAsiaTheme="majorEastAsia"/>
          <w:b/>
          <w:bCs/>
          <w:sz w:val="26"/>
          <w:szCs w:val="26"/>
        </w:rPr>
        <w:t xml:space="preserve">2] </w:t>
      </w:r>
      <w:r w:rsidR="0086190B">
        <w:rPr>
          <w:rFonts w:eastAsiaTheme="majorEastAsia"/>
          <w:b/>
          <w:bCs/>
          <w:sz w:val="26"/>
          <w:szCs w:val="26"/>
        </w:rPr>
        <w:t>P</w:t>
      </w:r>
      <w:r w:rsidR="0086190B" w:rsidRPr="00D74186">
        <w:rPr>
          <w:rFonts w:eastAsiaTheme="majorEastAsia"/>
          <w:b/>
          <w:bCs/>
          <w:sz w:val="26"/>
          <w:szCs w:val="26"/>
        </w:rPr>
        <w:t xml:space="preserve">leasure and pain are intrinsically valuable. </w:t>
      </w:r>
    </w:p>
    <w:p w14:paraId="34993D66" w14:textId="77777777" w:rsidR="0086190B" w:rsidRPr="00716136" w:rsidRDefault="0086190B" w:rsidP="0086190B">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5D53CAE" w14:textId="77777777" w:rsidR="0086190B" w:rsidRPr="00E47BED" w:rsidRDefault="0086190B" w:rsidP="0086190B">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b/>
          <w:bCs/>
          <w:highlight w:val="green"/>
        </w:rPr>
        <w:t xml:space="preserve">pleasure is intrinsically </w:t>
      </w:r>
      <w:proofErr w:type="gramStart"/>
      <w:r w:rsidRPr="009E20B0">
        <w:rPr>
          <w:rStyle w:val="StyleUnderline"/>
          <w:rFonts w:asciiTheme="majorHAnsi" w:hAnsiTheme="majorHAnsi" w:cstheme="majorHAnsi"/>
          <w:b/>
          <w:bCs/>
          <w:highlight w:val="green"/>
        </w:rPr>
        <w:t>valuable</w:t>
      </w:r>
      <w:proofErr w:type="gramEnd"/>
      <w:r w:rsidRPr="009E20B0">
        <w:rPr>
          <w:rStyle w:val="StyleUnderline"/>
          <w:rFonts w:asciiTheme="majorHAnsi" w:hAnsiTheme="majorHAnsi" w:cstheme="majorHAnsi"/>
          <w:b/>
          <w:bCs/>
          <w:highlight w:val="green"/>
        </w:rPr>
        <w:t xml:space="preserve"> and pain is intrinsically </w:t>
      </w:r>
      <w:proofErr w:type="spellStart"/>
      <w:r w:rsidRPr="009E20B0">
        <w:rPr>
          <w:rStyle w:val="StyleUnderline"/>
          <w:rFonts w:asciiTheme="majorHAnsi" w:hAnsiTheme="majorHAnsi" w:cstheme="majorHAnsi"/>
          <w:b/>
          <w:bCs/>
          <w:highlight w:val="gree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9E20B0">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E20B0">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9E20B0">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9E20B0">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9E20B0">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095E9856" w14:textId="0B192E96" w:rsidR="00A832B4" w:rsidRPr="00A832B4" w:rsidRDefault="00A832B4" w:rsidP="00A832B4">
      <w:pPr>
        <w:pStyle w:val="Heading4"/>
      </w:pPr>
      <w:r>
        <w:lastRenderedPageBreak/>
        <w:t>4]</w:t>
      </w:r>
      <w:r>
        <w:t xml:space="preserve"> </w:t>
      </w: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proofErr w:type="gramStart"/>
      <w:r w:rsidRPr="008C2485">
        <w:rPr>
          <w:rFonts w:eastAsia="Calibri" w:cs="Calibri"/>
        </w:rPr>
        <w:t>If</w:t>
      </w:r>
      <w:proofErr w:type="gramEnd"/>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0D06E041" w14:textId="365DCD74" w:rsidR="00A832B4" w:rsidRPr="009F62E9" w:rsidRDefault="00A832B4" w:rsidP="00A832B4">
      <w:pPr>
        <w:pStyle w:val="Heading4"/>
        <w:rPr>
          <w:rFonts w:cs="Calibri"/>
        </w:rPr>
      </w:pPr>
      <w:r>
        <w:t>5]</w:t>
      </w:r>
      <w:r w:rsidRPr="008A12FD">
        <w:t xml:space="preserve"> Util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xml:space="preserve">, which turns and outweighs their framework. </w:t>
      </w:r>
    </w:p>
    <w:p w14:paraId="5BD5DC41" w14:textId="3FB8615F" w:rsidR="00A832B4" w:rsidRPr="008C2485" w:rsidRDefault="00A832B4" w:rsidP="00A832B4">
      <w:pPr>
        <w:pStyle w:val="Heading4"/>
        <w:rPr>
          <w:rFonts w:cs="Calibri"/>
        </w:rPr>
      </w:pPr>
      <w:r>
        <w:rPr>
          <w:rFonts w:cs="Calibri"/>
        </w:rPr>
        <w:t>6]</w:t>
      </w:r>
      <w:r>
        <w:rPr>
          <w:rFonts w:cs="Calibri"/>
        </w:rPr>
        <w:t xml:space="preserve"> </w:t>
      </w:r>
      <w:r w:rsidRPr="009F62E9">
        <w:rPr>
          <w:rFonts w:cs="Calibri"/>
          <w:u w:val="single"/>
        </w:rPr>
        <w:t>Phenomenal introspection</w:t>
      </w:r>
      <w:r w:rsidRPr="008C2485">
        <w:rPr>
          <w:rFonts w:cs="Calibri"/>
        </w:rPr>
        <w:t xml:space="preserve"> --- it’s the most epistemically reliable --- historical moral disagreement over internal conceptions of morality such as race prove the fallibility of non-observational based ethics --- introspection means we value happiness because we can determine that we each value it --- just as I can observe a lemon’s yellowness, we can make those judgements about happiness. </w:t>
      </w:r>
    </w:p>
    <w:p w14:paraId="366F7DC2" w14:textId="2B79678A" w:rsidR="00A832B4" w:rsidRPr="009B06CC" w:rsidRDefault="00A832B4" w:rsidP="00A832B4">
      <w:pPr>
        <w:pStyle w:val="Heading4"/>
        <w:spacing w:line="276" w:lineRule="auto"/>
        <w:rPr>
          <w:rFonts w:cs="Calibri"/>
          <w:sz w:val="28"/>
        </w:rPr>
      </w:pPr>
      <w:r>
        <w:t xml:space="preserve">7] </w:t>
      </w: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6E3854A4" w14:textId="08F0433E" w:rsidR="00A832B4" w:rsidRDefault="00A832B4" w:rsidP="00A832B4">
      <w:pPr>
        <w:pStyle w:val="Heading4"/>
      </w:pPr>
      <w:r>
        <w:rPr>
          <w:rFonts w:cs="Calibri"/>
          <w:sz w:val="28"/>
        </w:rPr>
        <w:t>8]</w:t>
      </w:r>
      <w:r>
        <w:rPr>
          <w:rFonts w:cs="Calibri"/>
          <w:sz w:val="28"/>
        </w:rPr>
        <w:t xml:space="preserve"> </w:t>
      </w:r>
      <w:r w:rsidRPr="009F62E9">
        <w:rPr>
          <w:u w:val="single"/>
        </w:rPr>
        <w:t>Reject calc indicts</w:t>
      </w:r>
      <w:r>
        <w:t>:</w:t>
      </w:r>
    </w:p>
    <w:p w14:paraId="0213F744" w14:textId="77777777" w:rsidR="00A832B4" w:rsidRDefault="00A832B4" w:rsidP="00A832B4">
      <w:pPr>
        <w:pStyle w:val="Heading4"/>
      </w:pPr>
      <w:r>
        <w:t>A] Empirically denied—both individuals and policymakers carry out effective cost-benefit analysis which means even if decisions aren’t always perfect it’s still better than not acting at all</w:t>
      </w:r>
    </w:p>
    <w:p w14:paraId="53019D88" w14:textId="3E928D14" w:rsidR="00A832B4" w:rsidRPr="00E75E3F" w:rsidRDefault="00A832B4" w:rsidP="00A832B4">
      <w:pPr>
        <w:pStyle w:val="Heading4"/>
        <w:rPr>
          <w:rFonts w:cs="Calibri"/>
        </w:rPr>
      </w:pPr>
      <w:r>
        <w:rPr>
          <w:rFonts w:cs="Calibri"/>
        </w:rPr>
        <w:t>9]</w:t>
      </w:r>
      <w:r w:rsidRPr="00E75E3F">
        <w:rPr>
          <w:rFonts w:cs="Calibri"/>
        </w:rPr>
        <w:t xml:space="preserve"> </w:t>
      </w:r>
      <w:r w:rsidRPr="009F62E9">
        <w:rPr>
          <w:rFonts w:cs="Calibri"/>
          <w:u w:val="single"/>
        </w:rPr>
        <w:t>Nothing in the 1AC triggers presumption or permissibility</w:t>
      </w:r>
      <w:r w:rsidRPr="00E75E3F">
        <w:rPr>
          <w:rFonts w:cs="Calibri"/>
        </w:rPr>
        <w:t xml:space="preserve"> – but they should affirm:</w:t>
      </w:r>
    </w:p>
    <w:p w14:paraId="00053C3C" w14:textId="77777777" w:rsidR="00A832B4" w:rsidRPr="00E75E3F" w:rsidRDefault="00A832B4" w:rsidP="00A832B4">
      <w:pPr>
        <w:pStyle w:val="Heading4"/>
        <w:rPr>
          <w:rFonts w:cs="Calibri"/>
        </w:rPr>
      </w:pPr>
      <w:r w:rsidRPr="00E75E3F">
        <w:rPr>
          <w:rFonts w:cs="Calibri"/>
        </w:rPr>
        <w:t xml:space="preserve">A] The skewed 4min 1AR </w:t>
      </w:r>
      <w:proofErr w:type="gramStart"/>
      <w:r w:rsidRPr="00E75E3F">
        <w:rPr>
          <w:rFonts w:cs="Calibri"/>
        </w:rPr>
        <w:t>has to</w:t>
      </w:r>
      <w:proofErr w:type="gramEnd"/>
      <w:r w:rsidRPr="00E75E3F">
        <w:rPr>
          <w:rFonts w:cs="Calibri"/>
        </w:rPr>
        <w:t xml:space="preserve"> answer 7min of offense and hedge against a 6min 2nr collapse, if the neg can’t prove the </w:t>
      </w:r>
      <w:proofErr w:type="spellStart"/>
      <w:r w:rsidRPr="00E75E3F">
        <w:rPr>
          <w:rFonts w:cs="Calibri"/>
        </w:rPr>
        <w:t>aff</w:t>
      </w:r>
      <w:proofErr w:type="spellEnd"/>
      <w:r w:rsidRPr="00E75E3F">
        <w:rPr>
          <w:rFonts w:cs="Calibri"/>
        </w:rPr>
        <w:t xml:space="preserve"> false you should presume its true</w:t>
      </w:r>
    </w:p>
    <w:p w14:paraId="63E47B66" w14:textId="77777777" w:rsidR="00A832B4" w:rsidRPr="00E75E3F" w:rsidRDefault="00A832B4" w:rsidP="00A832B4">
      <w:pPr>
        <w:pStyle w:val="Heading4"/>
        <w:rPr>
          <w:rFonts w:cs="Calibri"/>
        </w:rPr>
      </w:pPr>
      <w:r w:rsidRPr="00E75E3F">
        <w:rPr>
          <w:rFonts w:cs="Calibri"/>
        </w:rPr>
        <w:t xml:space="preserve">B] You presume statements true unless proven false – If I tell you my name is </w:t>
      </w:r>
      <w:r>
        <w:rPr>
          <w:rFonts w:cs="Calibri"/>
        </w:rPr>
        <w:t>Rhys</w:t>
      </w:r>
      <w:r w:rsidRPr="00E75E3F">
        <w:rPr>
          <w:rFonts w:cs="Calibri"/>
        </w:rPr>
        <w:t xml:space="preserve"> you believe me unless you have evidence to the contrary</w:t>
      </w:r>
    </w:p>
    <w:p w14:paraId="4F5EDB56" w14:textId="77777777" w:rsidR="00A832B4" w:rsidRPr="00E75E3F" w:rsidRDefault="00A832B4" w:rsidP="00A832B4">
      <w:pPr>
        <w:pStyle w:val="Heading4"/>
        <w:rPr>
          <w:rFonts w:cs="Calibri"/>
        </w:rPr>
      </w:pPr>
      <w:r w:rsidRPr="00E75E3F">
        <w:rPr>
          <w:rFonts w:cs="Calibri"/>
        </w:rPr>
        <w:t>C] Presuming statements are false is impossible – we can’t operate in the world if we can’t trust anything we hear</w:t>
      </w:r>
    </w:p>
    <w:p w14:paraId="05114D6F" w14:textId="77777777" w:rsidR="00A832B4" w:rsidRDefault="00A832B4" w:rsidP="00A832B4">
      <w:pPr>
        <w:pStyle w:val="Heading4"/>
        <w:rPr>
          <w:rFonts w:cs="Calibri"/>
        </w:rPr>
      </w:pPr>
      <w:r w:rsidRPr="00E75E3F">
        <w:rPr>
          <w:rFonts w:cs="Calibri"/>
        </w:rPr>
        <w:t>D] Triggers kill substantive education and force a 1ar restart so you should punish them for doing so</w:t>
      </w:r>
    </w:p>
    <w:p w14:paraId="03D450FA" w14:textId="77777777" w:rsidR="00A832B4" w:rsidRPr="0082508E" w:rsidRDefault="00A832B4" w:rsidP="00A832B4">
      <w:pPr>
        <w:pStyle w:val="Heading4"/>
      </w:pPr>
      <w:r>
        <w:lastRenderedPageBreak/>
        <w:t>E] Don’t evaluate presumption or permissibility because there’s always a 1% risk of offense</w:t>
      </w:r>
    </w:p>
    <w:p w14:paraId="2E324028" w14:textId="77777777" w:rsidR="0086190B" w:rsidRPr="009D7488" w:rsidRDefault="0086190B" w:rsidP="0086190B"/>
    <w:p w14:paraId="58D3FD52" w14:textId="77777777" w:rsidR="0086190B" w:rsidRPr="007D0777" w:rsidRDefault="0086190B" w:rsidP="0086190B">
      <w:pPr>
        <w:pStyle w:val="Heading3"/>
      </w:pPr>
      <w:r>
        <w:lastRenderedPageBreak/>
        <w:t>1AC – Cosmic Colonialism</w:t>
      </w:r>
    </w:p>
    <w:p w14:paraId="57AA14DE" w14:textId="77777777" w:rsidR="0086190B" w:rsidRDefault="0086190B" w:rsidP="0086190B">
      <w:pPr>
        <w:pStyle w:val="Heading4"/>
      </w:pPr>
      <w:r>
        <w:t>Advantage 1 is Cosmic Colonialism.</w:t>
      </w:r>
    </w:p>
    <w:p w14:paraId="32EF7FEF" w14:textId="77777777" w:rsidR="0086190B" w:rsidRDefault="0086190B" w:rsidP="0086190B"/>
    <w:p w14:paraId="290BD442" w14:textId="77777777" w:rsidR="0086190B" w:rsidRDefault="0086190B" w:rsidP="0086190B">
      <w:pPr>
        <w:pStyle w:val="Heading4"/>
      </w:pPr>
      <w:r>
        <w:t xml:space="preserve">Private appropriation of outer space expands corporate colonialism. </w:t>
      </w:r>
    </w:p>
    <w:p w14:paraId="45DAB90D" w14:textId="77777777" w:rsidR="0086190B" w:rsidRDefault="0086190B" w:rsidP="0086190B">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72F9EFBA" w14:textId="77777777" w:rsidR="0086190B" w:rsidRPr="00BE352B" w:rsidRDefault="0086190B" w:rsidP="0086190B">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9E20B0">
        <w:rPr>
          <w:rStyle w:val="Emphasis"/>
          <w:highlight w:val="green"/>
        </w:rPr>
        <w:t xml:space="preserve">outer space was turned </w:t>
      </w:r>
      <w:r w:rsidRPr="00257C65">
        <w:rPr>
          <w:rStyle w:val="Emphasis"/>
        </w:rPr>
        <w:t xml:space="preserve">into a </w:t>
      </w:r>
      <w:r w:rsidRPr="009E20B0">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796EA1C3" w14:textId="77777777" w:rsidR="0086190B" w:rsidRPr="00BE352B" w:rsidRDefault="0086190B" w:rsidP="0086190B">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2440A4F6" w14:textId="77777777" w:rsidR="0086190B" w:rsidRPr="00BE352B" w:rsidRDefault="0086190B" w:rsidP="0086190B">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9E20B0">
        <w:rPr>
          <w:rStyle w:val="StyleUnderline"/>
          <w:highlight w:val="green"/>
        </w:rPr>
        <w:t xml:space="preserve">the question for </w:t>
      </w:r>
      <w:r w:rsidRPr="00257C65">
        <w:rPr>
          <w:rStyle w:val="StyleUnderline"/>
        </w:rPr>
        <w:t xml:space="preserve">the entrepreneurs of </w:t>
      </w:r>
      <w:proofErr w:type="spellStart"/>
      <w:r w:rsidRPr="009E20B0">
        <w:rPr>
          <w:rStyle w:val="StyleUnderline"/>
          <w:highlight w:val="green"/>
        </w:rPr>
        <w:t>NewSpace</w:t>
      </w:r>
      <w:proofErr w:type="spellEnd"/>
      <w:r w:rsidRPr="009E20B0">
        <w:rPr>
          <w:rStyle w:val="StyleUnderline"/>
          <w:highlight w:val="gree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5F05333A" w14:textId="77777777" w:rsidR="0086190B" w:rsidRPr="00BE352B" w:rsidRDefault="0086190B" w:rsidP="0086190B">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658B2B4F" w14:textId="77777777" w:rsidR="0086190B" w:rsidRPr="00BE352B" w:rsidRDefault="0086190B" w:rsidP="0086190B">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9E20B0">
        <w:rPr>
          <w:rStyle w:val="StyleUnderline"/>
          <w:highlight w:val="gree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9E20B0">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9E20B0">
        <w:rPr>
          <w:rStyle w:val="StyleUnderline"/>
          <w:highlight w:val="green"/>
        </w:rPr>
        <w:t>camouflaging</w:t>
      </w:r>
      <w:r w:rsidRPr="004E7F1B">
        <w:rPr>
          <w:rStyle w:val="StyleUnderline"/>
        </w:rPr>
        <w:t xml:space="preserve"> the </w:t>
      </w:r>
      <w:r w:rsidRPr="009E20B0">
        <w:rPr>
          <w:rStyle w:val="StyleUnderline"/>
          <w:highlight w:val="green"/>
        </w:rPr>
        <w:t>conquest of space</w:t>
      </w:r>
      <w:r w:rsidRPr="004E7F1B">
        <w:rPr>
          <w:rStyle w:val="StyleUnderline"/>
        </w:rPr>
        <w:t xml:space="preserve"> by capitalism </w:t>
      </w:r>
      <w:r w:rsidRPr="009E20B0">
        <w:rPr>
          <w:rStyle w:val="StyleUnderline"/>
          <w:highlight w:val="green"/>
        </w:rPr>
        <w:t>with a dream of humanity</w:t>
      </w:r>
      <w:r w:rsidRPr="004E7F1B">
        <w:rPr>
          <w:rStyle w:val="StyleUnderline"/>
        </w:rPr>
        <w:t xml:space="preserve"> boldly venturing forth </w:t>
      </w:r>
      <w:r w:rsidRPr="009E20B0">
        <w:rPr>
          <w:rStyle w:val="StyleUnderline"/>
          <w:highlight w:val="green"/>
        </w:rPr>
        <w:t>into the dark unknown</w:t>
      </w:r>
      <w:r w:rsidRPr="00BE352B">
        <w:rPr>
          <w:sz w:val="16"/>
        </w:rPr>
        <w:t xml:space="preserve">, </w:t>
      </w:r>
      <w:r w:rsidRPr="004E7F1B">
        <w:rPr>
          <w:rStyle w:val="StyleUnderline"/>
        </w:rPr>
        <w:t xml:space="preserve">thereby also </w:t>
      </w:r>
      <w:r w:rsidRPr="009E20B0">
        <w:rPr>
          <w:rStyle w:val="StyleUnderline"/>
          <w:highlight w:val="green"/>
        </w:rPr>
        <w:t>providing</w:t>
      </w:r>
      <w:r w:rsidRPr="004E7F1B">
        <w:rPr>
          <w:rStyle w:val="StyleUnderline"/>
        </w:rPr>
        <w:t xml:space="preserve"> the </w:t>
      </w:r>
      <w:r w:rsidRPr="009E20B0">
        <w:rPr>
          <w:rStyle w:val="StyleUnderline"/>
          <w:highlight w:val="green"/>
        </w:rPr>
        <w:t>legitimacy</w:t>
      </w:r>
      <w:r w:rsidRPr="004E7F1B">
        <w:rPr>
          <w:rStyle w:val="StyleUnderline"/>
        </w:rPr>
        <w:t xml:space="preserve"> and enthusiasm needed </w:t>
      </w:r>
      <w:r w:rsidRPr="009E20B0">
        <w:rPr>
          <w:rStyle w:val="StyleUnderline"/>
          <w:highlight w:val="green"/>
        </w:rPr>
        <w:t>to support</w:t>
      </w:r>
      <w:r w:rsidRPr="004E7F1B">
        <w:rPr>
          <w:rStyle w:val="StyleUnderline"/>
        </w:rPr>
        <w:t xml:space="preserve"> bolster the legitimacy of </w:t>
      </w:r>
      <w:proofErr w:type="spellStart"/>
      <w:r w:rsidRPr="009E20B0">
        <w:rPr>
          <w:rStyle w:val="StyleUnderline"/>
          <w:highlight w:val="gree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27095D7A" w14:textId="77777777" w:rsidR="0086190B" w:rsidRPr="00BE352B" w:rsidRDefault="0086190B" w:rsidP="0086190B">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2D53DAC0" w14:textId="77777777" w:rsidR="0086190B" w:rsidRPr="00BE352B" w:rsidRDefault="0086190B" w:rsidP="0086190B">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9E20B0">
        <w:rPr>
          <w:rStyle w:val="Emphasis"/>
          <w:highlight w:val="green"/>
        </w:rPr>
        <w:t>charismatic accumulation</w:t>
      </w:r>
      <w:r w:rsidRPr="009E20B0">
        <w:rPr>
          <w:sz w:val="16"/>
          <w:highlight w:val="gree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9E20B0">
        <w:rPr>
          <w:rStyle w:val="StyleUnderline"/>
          <w:highlight w:val="gree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9E20B0">
        <w:rPr>
          <w:rStyle w:val="StyleUnderline"/>
          <w:highlight w:val="green"/>
        </w:rPr>
        <w:t>mythologizing self</w:t>
      </w:r>
      <w:r w:rsidRPr="009E20B0">
        <w:rPr>
          <w:sz w:val="16"/>
          <w:highlight w:val="green"/>
        </w:rPr>
        <w:t>-</w:t>
      </w:r>
      <w:r w:rsidRPr="009E20B0">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9E20B0">
        <w:rPr>
          <w:rStyle w:val="Emphasis"/>
          <w:highlight w:val="green"/>
        </w:rPr>
        <w:t xml:space="preserve">gains a special potency in the grandiose designs of </w:t>
      </w:r>
      <w:proofErr w:type="spellStart"/>
      <w:r w:rsidRPr="009E20B0">
        <w:rPr>
          <w:rStyle w:val="Emphasis"/>
          <w:highlight w:val="green"/>
        </w:rPr>
        <w:t>NewSpace’s</w:t>
      </w:r>
      <w:proofErr w:type="spellEnd"/>
      <w:r w:rsidRPr="009E20B0">
        <w:rPr>
          <w:rStyle w:val="Emphasis"/>
          <w:highlight w:val="gree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04FBD1E5" w14:textId="77777777" w:rsidR="0086190B" w:rsidRPr="00BE352B" w:rsidRDefault="0086190B" w:rsidP="0086190B">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w:t>
      </w:r>
      <w:r w:rsidRPr="00BE352B">
        <w:rPr>
          <w:sz w:val="16"/>
        </w:rPr>
        <w:lastRenderedPageBreak/>
        <w:t xml:space="preserve">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4BAFDF02" w14:textId="77777777" w:rsidR="0086190B" w:rsidRPr="00BE352B" w:rsidRDefault="0086190B" w:rsidP="0086190B">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9E20B0">
        <w:rPr>
          <w:rStyle w:val="Emphasis"/>
          <w:highlight w:val="green"/>
        </w:rPr>
        <w:t>representations are increasingly</w:t>
      </w:r>
      <w:r w:rsidRPr="004E7F1B">
        <w:rPr>
          <w:rStyle w:val="Emphasis"/>
        </w:rPr>
        <w:t xml:space="preserve"> being </w:t>
      </w:r>
      <w:r w:rsidRPr="009E20B0">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350B3EFF" w14:textId="77777777" w:rsidR="0086190B" w:rsidRPr="00BE352B" w:rsidRDefault="0086190B" w:rsidP="0086190B">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0B7C8C5D" w14:textId="77777777" w:rsidR="0086190B" w:rsidRDefault="0086190B" w:rsidP="0086190B">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9E20B0">
        <w:rPr>
          <w:rStyle w:val="StyleUnderline"/>
          <w:highlight w:val="green"/>
        </w:rPr>
        <w:t>not</w:t>
      </w:r>
      <w:r w:rsidRPr="00F2020E">
        <w:rPr>
          <w:rStyle w:val="StyleUnderline"/>
        </w:rPr>
        <w:t xml:space="preserve"> </w:t>
      </w:r>
      <w:r w:rsidRPr="009E20B0">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9E20B0">
        <w:rPr>
          <w:rStyle w:val="StyleUnderline"/>
          <w:highlight w:val="green"/>
        </w:rPr>
        <w:t>but</w:t>
      </w:r>
      <w:r w:rsidRPr="00154C76">
        <w:rPr>
          <w:rStyle w:val="StyleUnderline"/>
        </w:rPr>
        <w:t xml:space="preserve"> a specific set of </w:t>
      </w:r>
      <w:r w:rsidRPr="009E20B0">
        <w:rPr>
          <w:rStyle w:val="StyleUnderline"/>
          <w:highlight w:val="green"/>
        </w:rPr>
        <w:t>capitalist entrepreneurs</w:t>
      </w:r>
      <w:r w:rsidRPr="009E20B0">
        <w:rPr>
          <w:sz w:val="16"/>
          <w:highlight w:val="green"/>
        </w:rPr>
        <w:t xml:space="preserve">, </w:t>
      </w:r>
      <w:r w:rsidRPr="009E20B0">
        <w:rPr>
          <w:rStyle w:val="StyleUnderline"/>
          <w:highlight w:val="green"/>
        </w:rPr>
        <w:t xml:space="preserve">carrying a </w:t>
      </w:r>
      <w:r w:rsidRPr="00F2020E">
        <w:rPr>
          <w:rStyle w:val="StyleUnderline"/>
        </w:rPr>
        <w:t xml:space="preserve">particular </w:t>
      </w:r>
      <w:r w:rsidRPr="009E20B0">
        <w:rPr>
          <w:rStyle w:val="StyleUnderline"/>
          <w:highlight w:val="green"/>
        </w:rPr>
        <w:t>ideological payload</w:t>
      </w:r>
      <w:r w:rsidRPr="009E20B0">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44218974" w14:textId="77777777" w:rsidR="0086190B" w:rsidRDefault="0086190B" w:rsidP="0086190B">
      <w:pPr>
        <w:pStyle w:val="Heading4"/>
      </w:pPr>
      <w:proofErr w:type="spellStart"/>
      <w:r>
        <w:lastRenderedPageBreak/>
        <w:t>NewSpace</w:t>
      </w:r>
      <w:proofErr w:type="spellEnd"/>
      <w:r>
        <w:t xml:space="preserv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55A2ED6C" w14:textId="77777777" w:rsidR="0086190B" w:rsidRPr="008A079B" w:rsidRDefault="0086190B" w:rsidP="0086190B">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w:t>
      </w:r>
      <w:proofErr w:type="spellStart"/>
      <w:r>
        <w:t>JPark</w:t>
      </w:r>
      <w:proofErr w:type="spellEnd"/>
      <w:r>
        <w:t>)</w:t>
      </w:r>
    </w:p>
    <w:p w14:paraId="667B309C" w14:textId="77777777" w:rsidR="0086190B" w:rsidRPr="00573E3A" w:rsidRDefault="0086190B" w:rsidP="0086190B">
      <w:pPr>
        <w:pStyle w:val="ListParagraph"/>
        <w:numPr>
          <w:ilvl w:val="0"/>
          <w:numId w:val="16"/>
        </w:numPr>
      </w:pPr>
      <w:r>
        <w:t xml:space="preserve">This card basically says </w:t>
      </w:r>
      <w:proofErr w:type="gramStart"/>
      <w:r>
        <w:t>that,</w:t>
      </w:r>
      <w:proofErr w:type="gramEnd"/>
      <w:r>
        <w:t xml:space="preserve"> independent from the </w:t>
      </w:r>
      <w:r>
        <w:rPr>
          <w:u w:val="single"/>
        </w:rPr>
        <w:t>actual material expansion</w:t>
      </w:r>
      <w:r>
        <w:t xml:space="preserve"> of capitalism/exploitation that occurs in space, </w:t>
      </w:r>
      <w:proofErr w:type="spellStart"/>
      <w:r>
        <w:t>NewSpace</w:t>
      </w:r>
      <w:proofErr w:type="spellEnd"/>
      <w:r>
        <w:t xml:space="preserve"> erases historical narratives on the violence of neoliberalism and colonization by promoting a </w:t>
      </w:r>
      <w:r>
        <w:rPr>
          <w:u w:val="single"/>
        </w:rPr>
        <w:t>new</w:t>
      </w:r>
      <w:r>
        <w:t xml:space="preserve"> form of Manifest Destiny that is guilt-free – similar to a T&amp;Y move to innocence</w:t>
      </w:r>
    </w:p>
    <w:p w14:paraId="1F04AB7D" w14:textId="77777777" w:rsidR="0086190B" w:rsidRPr="00BE352B" w:rsidRDefault="0086190B" w:rsidP="0086190B">
      <w:pPr>
        <w:rPr>
          <w:sz w:val="16"/>
        </w:rPr>
      </w:pPr>
      <w:r w:rsidRPr="005635DB">
        <w:rPr>
          <w:rStyle w:val="StyleUnderline"/>
        </w:rPr>
        <w:t xml:space="preserve">The trope of the frontier speaks to both violent appropriation and – as it appears in </w:t>
      </w:r>
      <w:proofErr w:type="spellStart"/>
      <w:r w:rsidRPr="005635DB">
        <w:rPr>
          <w:rStyle w:val="StyleUnderline"/>
        </w:rPr>
        <w:t>NewSpace</w:t>
      </w:r>
      <w:proofErr w:type="spellEnd"/>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w:t>
      </w:r>
      <w:proofErr w:type="gramStart"/>
      <w:r w:rsidRPr="005635DB">
        <w:rPr>
          <w:sz w:val="16"/>
        </w:rPr>
        <w:t>salvation</w:t>
      </w:r>
      <w:proofErr w:type="gramEnd"/>
      <w:r w:rsidRPr="005635DB">
        <w:rPr>
          <w:sz w:val="16"/>
        </w:rPr>
        <w:t xml:space="preserve"> and re-birth. As </w:t>
      </w:r>
      <w:proofErr w:type="spellStart"/>
      <w:r w:rsidRPr="005635DB">
        <w:rPr>
          <w:sz w:val="16"/>
        </w:rPr>
        <w:t>Blouet</w:t>
      </w:r>
      <w:proofErr w:type="spellEnd"/>
      <w:r w:rsidRPr="005635DB">
        <w:rPr>
          <w:sz w:val="16"/>
        </w:rPr>
        <w:t xml:space="preserve">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w:t>
      </w:r>
      <w:proofErr w:type="spellStart"/>
      <w:r w:rsidRPr="005635DB">
        <w:rPr>
          <w:rStyle w:val="StyleUnderline"/>
        </w:rPr>
        <w:t>civilising</w:t>
      </w:r>
      <w:proofErr w:type="spellEnd"/>
      <w:r w:rsidRPr="005635DB">
        <w:rPr>
          <w:rStyle w:val="StyleUnderline"/>
        </w:rPr>
        <w:t xml:space="preserve">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w:t>
      </w:r>
      <w:proofErr w:type="spellStart"/>
      <w:r w:rsidRPr="005635DB">
        <w:rPr>
          <w:sz w:val="16"/>
        </w:rPr>
        <w:t>NewSpace</w:t>
      </w:r>
      <w:proofErr w:type="spellEnd"/>
      <w:r w:rsidRPr="005635DB">
        <w:rPr>
          <w:sz w:val="16"/>
        </w:rPr>
        <w:t xml:space="preserve"> cosmopolitics? </w:t>
      </w:r>
      <w:r w:rsidRPr="005635DB">
        <w:rPr>
          <w:rStyle w:val="StyleUnderline"/>
        </w:rPr>
        <w:t xml:space="preserve">What stories is </w:t>
      </w:r>
      <w:proofErr w:type="spellStart"/>
      <w:r w:rsidRPr="005635DB">
        <w:rPr>
          <w:rStyle w:val="StyleUnderline"/>
        </w:rPr>
        <w:t>NewSpace</w:t>
      </w:r>
      <w:proofErr w:type="spellEnd"/>
      <w:r w:rsidRPr="005635DB">
        <w:rPr>
          <w:rStyle w:val="StyleUnderline"/>
        </w:rPr>
        <w:t xml:space="preserv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 xml:space="preserve">order (2006, p.1). Deploying Connery’s term ‘geo-mythography’ (2001), he describes the mythic foundations of Schmitt’s conceptions of nomos. For instance, Schmitt begins </w:t>
      </w:r>
      <w:proofErr w:type="gramStart"/>
      <w:r w:rsidRPr="005635DB">
        <w:rPr>
          <w:sz w:val="16"/>
        </w:rPr>
        <w:t>The</w:t>
      </w:r>
      <w:proofErr w:type="gramEnd"/>
      <w:r w:rsidRPr="005635DB">
        <w:rPr>
          <w:sz w:val="16"/>
        </w:rPr>
        <w:t xml:space="preserv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w:t>
      </w:r>
      <w:proofErr w:type="spellStart"/>
      <w:r w:rsidRPr="005635DB">
        <w:rPr>
          <w:sz w:val="16"/>
        </w:rPr>
        <w:t>respublica</w:t>
      </w:r>
      <w:proofErr w:type="spellEnd"/>
      <w:r w:rsidRPr="005635DB">
        <w:rPr>
          <w:sz w:val="16"/>
        </w:rPr>
        <w:t xml:space="preserve"> Christiania, an empire with Holy Rome at its </w:t>
      </w:r>
      <w:proofErr w:type="spellStart"/>
      <w:r w:rsidRPr="005635DB">
        <w:rPr>
          <w:sz w:val="16"/>
        </w:rPr>
        <w:t>centre</w:t>
      </w:r>
      <w:proofErr w:type="spellEnd"/>
      <w:r w:rsidRPr="005635DB">
        <w:rPr>
          <w:sz w:val="16"/>
        </w:rPr>
        <w:t xml:space="preserve"> acting as </w:t>
      </w:r>
      <w:proofErr w:type="spellStart"/>
      <w:r w:rsidRPr="005635DB">
        <w:rPr>
          <w:sz w:val="16"/>
        </w:rPr>
        <w:t>katcheon</w:t>
      </w:r>
      <w:proofErr w:type="spellEnd"/>
      <w:r w:rsidRPr="005635DB">
        <w:rPr>
          <w:sz w:val="16"/>
        </w:rPr>
        <w:t xml:space="preserve"> or ‘restrainer’ of the Antichrist (ibid, pp.58-62; Dean 2006). The contrasts that Schmitt makes between terra </w:t>
      </w:r>
      <w:proofErr w:type="spellStart"/>
      <w:r w:rsidRPr="005635DB">
        <w:rPr>
          <w:sz w:val="16"/>
        </w:rPr>
        <w:t>firma</w:t>
      </w:r>
      <w:proofErr w:type="spellEnd"/>
      <w:r w:rsidRPr="005635DB">
        <w:rPr>
          <w:sz w:val="16"/>
        </w:rPr>
        <w:t xml:space="preserve">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w:t>
      </w:r>
      <w:proofErr w:type="spellStart"/>
      <w:r w:rsidRPr="005635DB">
        <w:rPr>
          <w:rStyle w:val="StyleUnderline"/>
        </w:rPr>
        <w:t>NewSpace</w:t>
      </w:r>
      <w:proofErr w:type="spellEnd"/>
      <w:r w:rsidRPr="005635DB">
        <w:rPr>
          <w:rStyle w:val="StyleUnderline"/>
        </w:rPr>
        <w:t xml:space="preserve"> imaginary </w:t>
      </w:r>
      <w:r w:rsidRPr="005635DB">
        <w:rPr>
          <w:sz w:val="16"/>
        </w:rPr>
        <w:t xml:space="preserve">of course involves a break from the ‘Earth Mother’ – a point Ormrod has argued while drawing on Freudian </w:t>
      </w:r>
      <w:proofErr w:type="spellStart"/>
      <w:r w:rsidRPr="005635DB">
        <w:rPr>
          <w:sz w:val="16"/>
        </w:rPr>
        <w:t>psychoanalytics</w:t>
      </w:r>
      <w:proofErr w:type="spellEnd"/>
      <w:r w:rsidRPr="005635DB">
        <w:rPr>
          <w:sz w:val="16"/>
        </w:rPr>
        <w:t xml:space="preserve">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w:t>
      </w:r>
      <w:proofErr w:type="spellStart"/>
      <w:r w:rsidRPr="005635DB">
        <w:rPr>
          <w:rStyle w:val="StyleUnderline"/>
        </w:rPr>
        <w:t>colonisation</w:t>
      </w:r>
      <w:proofErr w:type="spellEnd"/>
      <w:r w:rsidRPr="005635DB">
        <w:rPr>
          <w:rStyle w:val="StyleUnderline"/>
        </w:rPr>
        <w:t xml:space="preserve">. </w:t>
      </w:r>
      <w:r w:rsidRPr="009E20B0">
        <w:rPr>
          <w:rStyle w:val="StyleUnderline"/>
          <w:highlight w:val="green"/>
        </w:rPr>
        <w:t>‘Manifest Destiny’</w:t>
      </w:r>
      <w:r w:rsidRPr="005635DB">
        <w:rPr>
          <w:rStyle w:val="StyleUnderline"/>
        </w:rPr>
        <w:t xml:space="preserve"> </w:t>
      </w:r>
      <w:r w:rsidRPr="005635DB">
        <w:rPr>
          <w:sz w:val="16"/>
        </w:rPr>
        <w:t xml:space="preserve">is a geopolitical discourse that emerged from Enlightenment progress ideology and </w:t>
      </w:r>
      <w:r w:rsidRPr="009E20B0">
        <w:rPr>
          <w:rStyle w:val="StyleUnderline"/>
          <w:highlight w:val="green"/>
        </w:rPr>
        <w:t>is evident in</w:t>
      </w:r>
      <w:r w:rsidRPr="005635DB">
        <w:rPr>
          <w:rStyle w:val="StyleUnderline"/>
        </w:rPr>
        <w:t xml:space="preserve"> many phases of American history and in </w:t>
      </w:r>
      <w:r w:rsidRPr="009E20B0">
        <w:rPr>
          <w:rStyle w:val="StyleUnderline"/>
          <w:highlight w:val="green"/>
        </w:rPr>
        <w:t xml:space="preserve">the </w:t>
      </w:r>
      <w:proofErr w:type="spellStart"/>
      <w:r w:rsidRPr="009E20B0">
        <w:rPr>
          <w:rStyle w:val="StyleUnderline"/>
          <w:highlight w:val="green"/>
        </w:rPr>
        <w:t>NewSpace</w:t>
      </w:r>
      <w:proofErr w:type="spellEnd"/>
      <w:r w:rsidRPr="009E20B0">
        <w:rPr>
          <w:rStyle w:val="StyleUnderline"/>
          <w:highlight w:val="green"/>
        </w:rPr>
        <w:t xml:space="preserve"> vision</w:t>
      </w:r>
      <w:r w:rsidRPr="005635DB">
        <w:rPr>
          <w:sz w:val="16"/>
        </w:rPr>
        <w:t xml:space="preserve"> (Parker 2009). Beginning with the 19th century impulse to “conquer and civilize the ‘empty continent’”, it was the United States’ destiny to continue expanding (Ó </w:t>
      </w:r>
      <w:proofErr w:type="spellStart"/>
      <w:r w:rsidRPr="005635DB">
        <w:rPr>
          <w:sz w:val="16"/>
        </w:rPr>
        <w:t>Tuathail</w:t>
      </w:r>
      <w:proofErr w:type="spellEnd"/>
      <w:r w:rsidRPr="005635DB">
        <w:rPr>
          <w:sz w:val="16"/>
        </w:rPr>
        <w:t xml:space="preserve"> 1994, p.159). Like lebensraum, which had been inspired by Friedrich </w:t>
      </w:r>
      <w:proofErr w:type="spellStart"/>
      <w:r w:rsidRPr="005635DB">
        <w:rPr>
          <w:sz w:val="16"/>
        </w:rPr>
        <w:t>Ratzel’s</w:t>
      </w:r>
      <w:proofErr w:type="spellEnd"/>
      <w:r w:rsidRPr="005635DB">
        <w:rPr>
          <w:sz w:val="16"/>
        </w:rPr>
        <w:t xml:space="preserve">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 xml:space="preserve">The political geographer Gerard Ó </w:t>
      </w:r>
      <w:proofErr w:type="spellStart"/>
      <w:r w:rsidRPr="005635DB">
        <w:rPr>
          <w:sz w:val="16"/>
        </w:rPr>
        <w:t>Tuathail</w:t>
      </w:r>
      <w:proofErr w:type="spellEnd"/>
      <w:r w:rsidRPr="005635DB">
        <w:rPr>
          <w:sz w:val="16"/>
        </w:rPr>
        <w:t xml:space="preserve"> </w:t>
      </w:r>
      <w:proofErr w:type="spellStart"/>
      <w:r w:rsidRPr="005635DB">
        <w:rPr>
          <w:sz w:val="16"/>
        </w:rPr>
        <w:t>summarises</w:t>
      </w:r>
      <w:proofErr w:type="spellEnd"/>
      <w:r w:rsidRPr="005635DB">
        <w:rPr>
          <w:sz w:val="16"/>
        </w:rPr>
        <w:t xml:space="preserve"> Manifest Destiny with the following quote from founding father Thomas Paine: “The cause of America...is in great measure the cause of all mankind” (1994, p.159).</w:t>
      </w:r>
      <w:r w:rsidRPr="00573E3A">
        <w:rPr>
          <w:sz w:val="16"/>
        </w:rPr>
        <w:t xml:space="preserve"> </w:t>
      </w:r>
      <w:r w:rsidRPr="009E20B0">
        <w:rPr>
          <w:rStyle w:val="StyleUnderline"/>
          <w:highlight w:val="gree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w:t>
      </w:r>
      <w:proofErr w:type="gramStart"/>
      <w:r w:rsidRPr="005635DB">
        <w:rPr>
          <w:sz w:val="16"/>
        </w:rPr>
        <w:t>adaptation</w:t>
      </w:r>
      <w:proofErr w:type="gramEnd"/>
      <w:r w:rsidRPr="005635DB">
        <w:rPr>
          <w:sz w:val="16"/>
        </w:rPr>
        <w:t xml:space="preserve"> and growth, so without this imaginative geography of a frontier, there was a danger of atrophy” (Parker 2009, p.89). I am reminded </w:t>
      </w:r>
      <w:proofErr w:type="spellStart"/>
      <w:r w:rsidRPr="005635DB">
        <w:rPr>
          <w:sz w:val="16"/>
        </w:rPr>
        <w:t>here</w:t>
      </w:r>
      <w:proofErr w:type="spellEnd"/>
      <w:r w:rsidRPr="005635DB">
        <w:rPr>
          <w:sz w:val="16"/>
        </w:rPr>
        <w:t xml:space="preserv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w:t>
      </w:r>
      <w:proofErr w:type="spellStart"/>
      <w:r w:rsidRPr="005635DB">
        <w:rPr>
          <w:rStyle w:val="StyleUnderline"/>
        </w:rPr>
        <w:t>NewSpace</w:t>
      </w:r>
      <w:proofErr w:type="spellEnd"/>
      <w:r w:rsidRPr="005635DB">
        <w:rPr>
          <w:rStyle w:val="StyleUnderline"/>
        </w:rPr>
        <w:t xml:space="preserve"> and neoliberalism, Property represents Progress. </w:t>
      </w:r>
      <w:r w:rsidRPr="005635DB">
        <w:rPr>
          <w:sz w:val="16"/>
        </w:rPr>
        <w:t xml:space="preserve">Yet the notion of private property as </w:t>
      </w:r>
      <w:r w:rsidRPr="005635DB">
        <w:rPr>
          <w:sz w:val="16"/>
        </w:rPr>
        <w:lastRenderedPageBreak/>
        <w:t>inherently virtuous rests upon unstable myths (</w:t>
      </w:r>
      <w:proofErr w:type="spellStart"/>
      <w:r w:rsidRPr="005635DB">
        <w:rPr>
          <w:sz w:val="16"/>
        </w:rPr>
        <w:t>Christman</w:t>
      </w:r>
      <w:proofErr w:type="spellEnd"/>
      <w:r w:rsidRPr="005635DB">
        <w:rPr>
          <w:sz w:val="16"/>
        </w:rPr>
        <w:t xml:space="preserve"> 2014). </w:t>
      </w:r>
      <w:r w:rsidRPr="009E20B0">
        <w:rPr>
          <w:rStyle w:val="StyleUnderline"/>
          <w:highlight w:val="green"/>
        </w:rPr>
        <w:t xml:space="preserve">Like American exceptionalism, the </w:t>
      </w:r>
      <w:proofErr w:type="spellStart"/>
      <w:r w:rsidRPr="009E20B0">
        <w:rPr>
          <w:rStyle w:val="StyleUnderline"/>
          <w:b/>
          <w:bCs/>
          <w:highlight w:val="green"/>
        </w:rPr>
        <w:t>valorisation</w:t>
      </w:r>
      <w:proofErr w:type="spellEnd"/>
      <w:r w:rsidRPr="009E20B0">
        <w:rPr>
          <w:rStyle w:val="StyleUnderline"/>
          <w:b/>
          <w:bCs/>
          <w:highlight w:val="green"/>
        </w:rPr>
        <w:t xml:space="preserve"> of private property rights in the </w:t>
      </w:r>
      <w:proofErr w:type="spellStart"/>
      <w:r w:rsidRPr="009E20B0">
        <w:rPr>
          <w:rStyle w:val="StyleUnderline"/>
          <w:b/>
          <w:bCs/>
          <w:highlight w:val="green"/>
        </w:rPr>
        <w:t>NewSpace</w:t>
      </w:r>
      <w:proofErr w:type="spellEnd"/>
      <w:r w:rsidRPr="005635DB">
        <w:rPr>
          <w:rStyle w:val="StyleUnderline"/>
          <w:b/>
          <w:bCs/>
        </w:rPr>
        <w:t xml:space="preserve"> </w:t>
      </w:r>
      <w:r w:rsidRPr="005635DB">
        <w:rPr>
          <w:rStyle w:val="StyleUnderline"/>
        </w:rPr>
        <w:t>and neoliberal</w:t>
      </w:r>
      <w:r w:rsidRPr="005635DB">
        <w:rPr>
          <w:rStyle w:val="StyleUnderline"/>
          <w:b/>
          <w:bCs/>
        </w:rPr>
        <w:t xml:space="preserve"> </w:t>
      </w:r>
      <w:r w:rsidRPr="009E20B0">
        <w:rPr>
          <w:rStyle w:val="StyleUnderline"/>
          <w:b/>
          <w:bCs/>
          <w:highlight w:val="green"/>
        </w:rPr>
        <w:t>imaginary</w:t>
      </w:r>
      <w:r w:rsidRPr="009E20B0">
        <w:rPr>
          <w:rStyle w:val="StyleUnderline"/>
          <w:highlight w:val="green"/>
        </w:rPr>
        <w:t xml:space="preserve"> requires </w:t>
      </w:r>
      <w:r w:rsidRPr="009E20B0">
        <w:rPr>
          <w:rStyle w:val="StyleUnderline"/>
          <w:b/>
          <w:bCs/>
          <w:highlight w:val="green"/>
        </w:rPr>
        <w:t>erasing</w:t>
      </w:r>
      <w:r w:rsidRPr="005635DB">
        <w:rPr>
          <w:rStyle w:val="StyleUnderline"/>
        </w:rPr>
        <w:t xml:space="preserve"> or simply forgetting </w:t>
      </w:r>
      <w:r w:rsidRPr="009E20B0">
        <w:rPr>
          <w:rStyle w:val="StyleUnderline"/>
          <w:highlight w:val="green"/>
        </w:rPr>
        <w:t xml:space="preserve">the </w:t>
      </w:r>
      <w:r w:rsidRPr="009E20B0">
        <w:rPr>
          <w:rStyle w:val="StyleUnderline"/>
          <w:b/>
          <w:bCs/>
          <w:highlight w:val="green"/>
        </w:rPr>
        <w:t>violence of enclosure and colonialism</w:t>
      </w:r>
      <w:r w:rsidRPr="009E20B0">
        <w:rPr>
          <w:rStyle w:val="StyleUnderline"/>
          <w:highlight w:val="green"/>
        </w:rPr>
        <w:t>.</w:t>
      </w:r>
      <w:r w:rsidRPr="005635DB">
        <w:rPr>
          <w:rStyle w:val="StyleUnderline"/>
        </w:rPr>
        <w:t xml:space="preserve"> </w:t>
      </w:r>
      <w:r w:rsidRPr="005635DB">
        <w:rPr>
          <w:sz w:val="16"/>
        </w:rPr>
        <w:t xml:space="preserve">Space writer and policy analyst Rand </w:t>
      </w:r>
      <w:proofErr w:type="spellStart"/>
      <w:r w:rsidRPr="005635DB">
        <w:rPr>
          <w:sz w:val="16"/>
        </w:rPr>
        <w:t>Simberg</w:t>
      </w:r>
      <w:proofErr w:type="spellEnd"/>
      <w:r w:rsidRPr="005635DB">
        <w:rPr>
          <w:sz w:val="16"/>
        </w:rPr>
        <w:t xml:space="preserve">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w:t>
      </w:r>
      <w:proofErr w:type="spellStart"/>
      <w:r w:rsidRPr="005635DB">
        <w:rPr>
          <w:sz w:val="16"/>
        </w:rPr>
        <w:t>Simberg</w:t>
      </w:r>
      <w:proofErr w:type="spellEnd"/>
      <w:r w:rsidRPr="005635DB">
        <w:rPr>
          <w:sz w:val="16"/>
        </w:rPr>
        <w:t xml:space="preserve"> 2012, p.4).</w:t>
      </w:r>
      <w:r w:rsidRPr="00573E3A">
        <w:rPr>
          <w:sz w:val="16"/>
        </w:rPr>
        <w:t xml:space="preserve"> </w:t>
      </w:r>
      <w:r w:rsidRPr="005635DB">
        <w:rPr>
          <w:rStyle w:val="StyleUnderline"/>
        </w:rPr>
        <w:t xml:space="preserve">In </w:t>
      </w:r>
      <w:proofErr w:type="spellStart"/>
      <w:r w:rsidRPr="005635DB">
        <w:rPr>
          <w:rStyle w:val="StyleUnderline"/>
        </w:rPr>
        <w:t>Simberg’s</w:t>
      </w:r>
      <w:proofErr w:type="spellEnd"/>
      <w:r w:rsidRPr="005635DB">
        <w:rPr>
          <w:rStyle w:val="StyleUnderline"/>
        </w:rPr>
        <w:t xml:space="preserve"> view, ‘centuries of history’ validate private property – and not common property – as the driver of human flourishing. With the </w:t>
      </w:r>
      <w:proofErr w:type="spellStart"/>
      <w:r w:rsidRPr="005635DB">
        <w:rPr>
          <w:rStyle w:val="StyleUnderline"/>
        </w:rPr>
        <w:t>ahistoricity</w:t>
      </w:r>
      <w:proofErr w:type="spellEnd"/>
      <w:r w:rsidRPr="005635DB">
        <w:rPr>
          <w:rStyle w:val="StyleUnderline"/>
        </w:rPr>
        <w:t xml:space="preserve"> characteristic of neoliberalism and neoclassical economics, </w:t>
      </w:r>
      <w:proofErr w:type="spellStart"/>
      <w:r w:rsidRPr="005635DB">
        <w:rPr>
          <w:rStyle w:val="StyleUnderline"/>
        </w:rPr>
        <w:t>Simberg</w:t>
      </w:r>
      <w:proofErr w:type="spellEnd"/>
      <w:r w:rsidRPr="005635DB">
        <w:rPr>
          <w:rStyle w:val="StyleUnderline"/>
        </w:rPr>
        <w:t xml:space="preserve"> </w:t>
      </w:r>
      <w:r w:rsidRPr="009E20B0">
        <w:rPr>
          <w:rStyle w:val="StyleUnderline"/>
          <w:highlight w:val="gree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9E20B0">
        <w:rPr>
          <w:rStyle w:val="StyleUnderline"/>
          <w:highlight w:val="green"/>
        </w:rPr>
        <w:t>history of private property is tainted</w:t>
      </w:r>
      <w:r w:rsidRPr="005635DB">
        <w:rPr>
          <w:rStyle w:val="StyleUnderline"/>
        </w:rPr>
        <w:t xml:space="preserve"> with discrimination, </w:t>
      </w:r>
      <w:proofErr w:type="gramStart"/>
      <w:r w:rsidRPr="005635DB">
        <w:rPr>
          <w:rStyle w:val="StyleUnderline"/>
        </w:rPr>
        <w:t>coercion</w:t>
      </w:r>
      <w:proofErr w:type="gramEnd"/>
      <w:r w:rsidRPr="005635DB">
        <w:rPr>
          <w:rStyle w:val="StyleUnderline"/>
        </w:rPr>
        <w:t xml:space="preserve"> and</w:t>
      </w:r>
      <w:r w:rsidRPr="005635DB">
        <w:rPr>
          <w:sz w:val="16"/>
        </w:rPr>
        <w:t xml:space="preserve"> the heavy hand of </w:t>
      </w:r>
      <w:r w:rsidRPr="005635DB">
        <w:rPr>
          <w:rStyle w:val="StyleUnderline"/>
        </w:rPr>
        <w:t xml:space="preserve">empire </w:t>
      </w:r>
      <w:r w:rsidRPr="009E20B0">
        <w:rPr>
          <w:rStyle w:val="StyleUnderline"/>
          <w:highlight w:val="green"/>
        </w:rPr>
        <w:t>– this is inconsistent with the</w:t>
      </w:r>
      <w:r w:rsidRPr="005635DB">
        <w:rPr>
          <w:rStyle w:val="StyleUnderline"/>
        </w:rPr>
        <w:t xml:space="preserve"> truth </w:t>
      </w:r>
      <w:r w:rsidRPr="009E20B0">
        <w:rPr>
          <w:rStyle w:val="StyleUnderline"/>
          <w:highlight w:val="green"/>
        </w:rPr>
        <w:t>claims of universal beneficence</w:t>
      </w:r>
      <w:r w:rsidRPr="005635DB">
        <w:rPr>
          <w:rStyle w:val="StyleUnderline"/>
        </w:rPr>
        <w:t xml:space="preserve"> inherent </w:t>
      </w:r>
      <w:r w:rsidRPr="009E20B0">
        <w:rPr>
          <w:rStyle w:val="StyleUnderline"/>
          <w:highlight w:val="green"/>
        </w:rPr>
        <w:t xml:space="preserve">in </w:t>
      </w:r>
      <w:proofErr w:type="spellStart"/>
      <w:r w:rsidRPr="009E20B0">
        <w:rPr>
          <w:rStyle w:val="StyleUnderline"/>
          <w:highlight w:val="green"/>
        </w:rPr>
        <w:t>NewSpace</w:t>
      </w:r>
      <w:proofErr w:type="spellEnd"/>
      <w:r w:rsidRPr="009E20B0">
        <w:rPr>
          <w:rStyle w:val="StyleUnderline"/>
          <w:highlight w:val="green"/>
        </w:rPr>
        <w:t xml:space="preserve"> private property advocacy</w:t>
      </w:r>
      <w:r w:rsidRPr="005635DB">
        <w:rPr>
          <w:sz w:val="16"/>
        </w:rPr>
        <w:t xml:space="preserve"> (</w:t>
      </w:r>
      <w:r w:rsidRPr="009E20B0">
        <w:rPr>
          <w:rStyle w:val="StyleUnderline"/>
          <w:b/>
          <w:bCs/>
          <w:highlight w:val="green"/>
        </w:rPr>
        <w:t>regardless</w:t>
      </w:r>
      <w:r w:rsidRPr="009E20B0">
        <w:rPr>
          <w:rStyle w:val="StyleUnderline"/>
          <w:highlight w:val="green"/>
        </w:rPr>
        <w:t xml:space="preserve"> of how violent</w:t>
      </w:r>
      <w:r w:rsidRPr="005635DB">
        <w:rPr>
          <w:rStyle w:val="StyleUnderline"/>
        </w:rPr>
        <w:t xml:space="preserve"> or peaceful space </w:t>
      </w:r>
      <w:proofErr w:type="spellStart"/>
      <w:r w:rsidRPr="009E20B0">
        <w:rPr>
          <w:rStyle w:val="StyleUnderline"/>
          <w:highlight w:val="green"/>
        </w:rPr>
        <w:t>colonisation</w:t>
      </w:r>
      <w:proofErr w:type="spellEnd"/>
      <w:r w:rsidRPr="009E20B0">
        <w:rPr>
          <w:rStyle w:val="StyleUnderline"/>
          <w:highlight w:val="green"/>
        </w:rPr>
        <w:t xml:space="preserve"> ends up</w:t>
      </w:r>
      <w:r w:rsidRPr="005635DB">
        <w:rPr>
          <w:sz w:val="16"/>
        </w:rPr>
        <w:t xml:space="preserve"> being).</w:t>
      </w:r>
      <w:r w:rsidRPr="00573E3A">
        <w:rPr>
          <w:sz w:val="16"/>
        </w:rPr>
        <w:t xml:space="preserve"> </w:t>
      </w:r>
      <w:r w:rsidRPr="005635DB">
        <w:rPr>
          <w:sz w:val="16"/>
        </w:rPr>
        <w:t xml:space="preserve">In his Mythologies (1973), Roland Barthes looked to capitalist myths. His description of the ‘privation of history’ offers some insight into </w:t>
      </w:r>
      <w:proofErr w:type="spellStart"/>
      <w:r w:rsidRPr="005635DB">
        <w:rPr>
          <w:sz w:val="16"/>
        </w:rPr>
        <w:t>NewSpace’s</w:t>
      </w:r>
      <w:proofErr w:type="spellEnd"/>
      <w:r w:rsidRPr="005635DB">
        <w:rPr>
          <w:sz w:val="16"/>
        </w:rPr>
        <w:t xml:space="preserve"> erasure of property’s violent past. According to Barthes, the privation of history was a myth of estrangement that divorced objects from their history.</w:t>
      </w:r>
      <w:r w:rsidRPr="00573E3A">
        <w:rPr>
          <w:sz w:val="16"/>
        </w:rPr>
        <w:t xml:space="preserve"> </w:t>
      </w:r>
      <w:r w:rsidRPr="005635DB">
        <w:rPr>
          <w:sz w:val="16"/>
        </w:rPr>
        <w:t xml:space="preserve">“Myth deprives the object of which it speaks of all History. In it, history evaporates. It is a kind of ideal servant: it prepares all things, brings them, lays them out, the master arrives, it silently </w:t>
      </w:r>
      <w:proofErr w:type="gramStart"/>
      <w:r w:rsidRPr="005635DB">
        <w:rPr>
          <w:sz w:val="16"/>
        </w:rPr>
        <w:t>disappears:</w:t>
      </w:r>
      <w:proofErr w:type="gramEnd"/>
      <w:r w:rsidRPr="005635DB">
        <w:rPr>
          <w:sz w:val="16"/>
        </w:rPr>
        <w:t xml:space="preserve">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proofErr w:type="spellStart"/>
      <w:r w:rsidRPr="009E20B0">
        <w:rPr>
          <w:rStyle w:val="StyleUnderline"/>
          <w:highlight w:val="green"/>
        </w:rPr>
        <w:t>NewSpace’s</w:t>
      </w:r>
      <w:proofErr w:type="spellEnd"/>
      <w:r w:rsidRPr="009E20B0">
        <w:rPr>
          <w:rStyle w:val="StyleUnderline"/>
          <w:highlight w:val="green"/>
        </w:rPr>
        <w:t xml:space="preserve">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w:t>
      </w:r>
      <w:proofErr w:type="gramStart"/>
      <w:r w:rsidRPr="005635DB">
        <w:rPr>
          <w:sz w:val="16"/>
        </w:rPr>
        <w:t>actually built</w:t>
      </w:r>
      <w:proofErr w:type="gramEnd"/>
      <w:r w:rsidRPr="005635DB">
        <w:rPr>
          <w:sz w:val="16"/>
        </w:rPr>
        <w:t xml:space="preserve">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9E20B0">
        <w:rPr>
          <w:rStyle w:val="StyleUnderline"/>
          <w:highlight w:val="green"/>
        </w:rPr>
        <w:t xml:space="preserve">excises the violence, so that colonial power can be ascribed a </w:t>
      </w:r>
      <w:r w:rsidRPr="009E20B0">
        <w:rPr>
          <w:rStyle w:val="StyleUnderline"/>
          <w:b/>
          <w:bCs/>
          <w:highlight w:val="green"/>
        </w:rPr>
        <w:t>measure of ‘innocence’</w:t>
      </w:r>
      <w:r w:rsidRPr="005635DB">
        <w:rPr>
          <w:sz w:val="16"/>
        </w:rPr>
        <w:t xml:space="preserve"> (Whyte 2018, p.237), “as if one can take the good parts of a metaphor, setting the unseemly ones aside” (</w:t>
      </w:r>
      <w:proofErr w:type="spellStart"/>
      <w:r w:rsidRPr="005635DB">
        <w:rPr>
          <w:sz w:val="16"/>
        </w:rPr>
        <w:t>Messeri</w:t>
      </w:r>
      <w:proofErr w:type="spellEnd"/>
      <w:r w:rsidRPr="005635DB">
        <w:rPr>
          <w:sz w:val="16"/>
        </w:rPr>
        <w:t xml:space="preserve"> 2017).</w:t>
      </w:r>
      <w:r w:rsidRPr="00573E3A">
        <w:rPr>
          <w:sz w:val="16"/>
        </w:rPr>
        <w:t xml:space="preserve"> </w:t>
      </w:r>
      <w:r w:rsidRPr="009E20B0">
        <w:rPr>
          <w:rStyle w:val="StyleUnderline"/>
          <w:highlight w:val="green"/>
        </w:rPr>
        <w:t xml:space="preserve">In </w:t>
      </w:r>
      <w:proofErr w:type="spellStart"/>
      <w:r w:rsidRPr="009E20B0">
        <w:rPr>
          <w:rStyle w:val="StyleUnderline"/>
          <w:highlight w:val="green"/>
        </w:rPr>
        <w:t>NewSpace</w:t>
      </w:r>
      <w:proofErr w:type="spellEnd"/>
      <w:r w:rsidRPr="009E20B0">
        <w:rPr>
          <w:rStyle w:val="StyleUnderline"/>
          <w:highlight w:val="green"/>
        </w:rPr>
        <w:t xml:space="preserve"> representations of property</w:t>
      </w:r>
      <w:r w:rsidRPr="005635DB">
        <w:rPr>
          <w:sz w:val="16"/>
        </w:rPr>
        <w:t xml:space="preserve"> and discussions of space </w:t>
      </w:r>
      <w:proofErr w:type="spellStart"/>
      <w:r w:rsidRPr="005635DB">
        <w:rPr>
          <w:sz w:val="16"/>
        </w:rPr>
        <w:t>colonisation</w:t>
      </w:r>
      <w:proofErr w:type="spellEnd"/>
      <w:r w:rsidRPr="005635DB">
        <w:rPr>
          <w:sz w:val="16"/>
        </w:rPr>
        <w:t xml:space="preserve"> that appear in neoliberal advocacy (see also </w:t>
      </w:r>
      <w:proofErr w:type="spellStart"/>
      <w:r w:rsidRPr="005635DB">
        <w:rPr>
          <w:sz w:val="16"/>
        </w:rPr>
        <w:t>Singal</w:t>
      </w:r>
      <w:proofErr w:type="spellEnd"/>
      <w:r w:rsidRPr="005635DB">
        <w:rPr>
          <w:sz w:val="16"/>
        </w:rPr>
        <w:t xml:space="preserve"> 2018), </w:t>
      </w:r>
      <w:r w:rsidRPr="009E20B0">
        <w:rPr>
          <w:rStyle w:val="StyleUnderline"/>
          <w:highlight w:val="green"/>
        </w:rPr>
        <w:t>the off-world</w:t>
      </w:r>
      <w:r w:rsidRPr="005635DB">
        <w:rPr>
          <w:rStyle w:val="StyleUnderline"/>
        </w:rPr>
        <w:t xml:space="preserve"> frontier </w:t>
      </w:r>
      <w:r w:rsidRPr="009E20B0">
        <w:rPr>
          <w:rStyle w:val="StyleUnderline"/>
          <w:highlight w:val="green"/>
        </w:rPr>
        <w:t>presents a zone of guilt-free appropriation</w:t>
      </w:r>
      <w:r w:rsidRPr="005635DB">
        <w:rPr>
          <w:rStyle w:val="StyleUnderline"/>
        </w:rPr>
        <w:t xml:space="preserve">, </w:t>
      </w:r>
      <w:r w:rsidRPr="005635DB">
        <w:rPr>
          <w:sz w:val="16"/>
        </w:rPr>
        <w:t xml:space="preserve">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w:t>
      </w:r>
      <w:proofErr w:type="spellStart"/>
      <w:r w:rsidRPr="005635DB">
        <w:rPr>
          <w:sz w:val="16"/>
        </w:rPr>
        <w:t>civilisation</w:t>
      </w:r>
      <w:proofErr w:type="spellEnd"/>
      <w:r w:rsidRPr="005635DB">
        <w:rPr>
          <w:sz w:val="16"/>
        </w:rPr>
        <w:t xml:space="preserve"> as ultimately worthwhile, if it meant the eventual </w:t>
      </w:r>
      <w:proofErr w:type="spellStart"/>
      <w:r w:rsidRPr="005635DB">
        <w:rPr>
          <w:sz w:val="16"/>
        </w:rPr>
        <w:t>realisation</w:t>
      </w:r>
      <w:proofErr w:type="spellEnd"/>
      <w:r w:rsidRPr="005635DB">
        <w:rPr>
          <w:sz w:val="16"/>
        </w:rPr>
        <w:t xml:space="preserve"> of Freedom – a teleological account of human history that </w:t>
      </w:r>
      <w:proofErr w:type="spellStart"/>
      <w:r w:rsidRPr="005635DB">
        <w:rPr>
          <w:sz w:val="16"/>
        </w:rPr>
        <w:t>NewSpace</w:t>
      </w:r>
      <w:proofErr w:type="spellEnd"/>
      <w:r w:rsidRPr="005635DB">
        <w:rPr>
          <w:sz w:val="16"/>
        </w:rPr>
        <w:t xml:space="preserv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w:t>
      </w:r>
      <w:proofErr w:type="spellStart"/>
      <w:r w:rsidRPr="005635DB">
        <w:rPr>
          <w:rStyle w:val="StyleUnderline"/>
        </w:rPr>
        <w:t>NewSpace</w:t>
      </w:r>
      <w:proofErr w:type="spellEnd"/>
      <w:r w:rsidRPr="005635DB">
        <w:rPr>
          <w:rStyle w:val="StyleUnderline"/>
        </w:rPr>
        <w:t xml:space="preserve"> libertarians, off-world property represents a paradoxical freedom from the empire that is enabled by the empire. In their heroic </w:t>
      </w:r>
      <w:proofErr w:type="spellStart"/>
      <w:r w:rsidRPr="005635DB">
        <w:rPr>
          <w:rStyle w:val="StyleUnderline"/>
        </w:rPr>
        <w:t>colonisation</w:t>
      </w:r>
      <w:proofErr w:type="spellEnd"/>
      <w:r w:rsidRPr="005635DB">
        <w:rPr>
          <w:rStyle w:val="StyleUnderline"/>
        </w:rPr>
        <w:t xml:space="preserve"> of the off-world, </w:t>
      </w:r>
      <w:r w:rsidRPr="009E20B0">
        <w:rPr>
          <w:rStyle w:val="StyleUnderline"/>
          <w:highlight w:val="green"/>
        </w:rPr>
        <w:t>they are relieved from repressing resistant ‘commoners’, from negotiating</w:t>
      </w:r>
      <w:r w:rsidRPr="005635DB">
        <w:rPr>
          <w:rStyle w:val="StyleUnderline"/>
        </w:rPr>
        <w:t xml:space="preserve"> over prior </w:t>
      </w:r>
      <w:r w:rsidRPr="009E20B0">
        <w:rPr>
          <w:rStyle w:val="StyleUnderline"/>
          <w:highlight w:val="green"/>
        </w:rPr>
        <w:t>land rights and</w:t>
      </w:r>
      <w:r w:rsidRPr="005635DB">
        <w:rPr>
          <w:rStyle w:val="StyleUnderline"/>
        </w:rPr>
        <w:t xml:space="preserve"> from </w:t>
      </w:r>
      <w:r w:rsidRPr="009E20B0">
        <w:rPr>
          <w:rStyle w:val="StyleUnderline"/>
          <w:highlight w:val="green"/>
        </w:rPr>
        <w:t>managing</w:t>
      </w:r>
      <w:r w:rsidRPr="005635DB">
        <w:rPr>
          <w:rStyle w:val="StyleUnderline"/>
        </w:rPr>
        <w:t xml:space="preserve"> the ecological impacts of </w:t>
      </w:r>
      <w:r w:rsidRPr="009E20B0">
        <w:rPr>
          <w:rStyle w:val="StyleUnderline"/>
          <w:highlight w:val="gree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w:t>
      </w:r>
      <w:proofErr w:type="gramStart"/>
      <w:r w:rsidRPr="005635DB">
        <w:rPr>
          <w:sz w:val="16"/>
        </w:rPr>
        <w:t>e.g.</w:t>
      </w:r>
      <w:proofErr w:type="gramEnd"/>
      <w:r w:rsidRPr="005635DB">
        <w:rPr>
          <w:sz w:val="16"/>
        </w:rPr>
        <w:t xml:space="preserve"> Gump 2018). </w:t>
      </w:r>
      <w:r w:rsidRPr="005635DB">
        <w:rPr>
          <w:rStyle w:val="StyleUnderline"/>
        </w:rPr>
        <w:t xml:space="preserve">Escaping history, the </w:t>
      </w:r>
      <w:proofErr w:type="spellStart"/>
      <w:r w:rsidRPr="005635DB">
        <w:rPr>
          <w:rStyle w:val="StyleUnderline"/>
        </w:rPr>
        <w:t>NewSpace</w:t>
      </w:r>
      <w:proofErr w:type="spellEnd"/>
      <w:r w:rsidRPr="005635DB">
        <w:rPr>
          <w:rStyle w:val="StyleUnderline"/>
        </w:rPr>
        <w:t xml:space="preserv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11339395" w14:textId="77777777" w:rsidR="0086190B" w:rsidRDefault="0086190B" w:rsidP="0086190B">
      <w:pPr>
        <w:pStyle w:val="Heading4"/>
      </w:pPr>
      <w:r>
        <w:t>The insistence on outer space as corporate capital’s spatial fix accelerates environmental degradation.</w:t>
      </w:r>
    </w:p>
    <w:p w14:paraId="02B18550" w14:textId="77777777" w:rsidR="0086190B" w:rsidRDefault="0086190B" w:rsidP="0086190B">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w:t>
      </w:r>
      <w:r>
        <w:lastRenderedPageBreak/>
        <w:t xml:space="preserve">Oslo, Norway) “One giant leap for </w:t>
      </w:r>
      <w:proofErr w:type="spellStart"/>
      <w:r>
        <w:t>capitalistkind</w:t>
      </w:r>
      <w:proofErr w:type="spellEnd"/>
      <w:r>
        <w:t xml:space="preserve">: private enterprise in outer space,” 1-29-2019, pg. 6-8] </w:t>
      </w:r>
      <w:proofErr w:type="spellStart"/>
      <w:r>
        <w:t>julian</w:t>
      </w:r>
      <w:proofErr w:type="spellEnd"/>
    </w:p>
    <w:p w14:paraId="6F53FACB" w14:textId="77777777" w:rsidR="0086190B" w:rsidRPr="00CA7227" w:rsidRDefault="0086190B" w:rsidP="0086190B">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 </w:t>
      </w:r>
      <w:proofErr w:type="spellStart"/>
      <w:r w:rsidRPr="00CA7227">
        <w:rPr>
          <w:sz w:val="16"/>
        </w:rPr>
        <w:t>Capitalistkind</w:t>
      </w:r>
      <w:proofErr w:type="spellEnd"/>
      <w:r w:rsidRPr="00CA7227">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9E20B0">
        <w:rPr>
          <w:rStyle w:val="StyleUnderline"/>
          <w:highlight w:val="green"/>
        </w:rPr>
        <w:t xml:space="preserve">can this celestial body support </w:t>
      </w:r>
      <w:proofErr w:type="spellStart"/>
      <w:r w:rsidRPr="009E20B0">
        <w:rPr>
          <w:rStyle w:val="StyleUnderline"/>
          <w:highlight w:val="green"/>
        </w:rPr>
        <w:t>capitalistkind</w:t>
      </w:r>
      <w:proofErr w:type="spellEnd"/>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03C92873" w14:textId="77777777" w:rsidR="0086190B" w:rsidRPr="00CA7227" w:rsidRDefault="0086190B" w:rsidP="0086190B">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57218124" w14:textId="77777777" w:rsidR="0086190B" w:rsidRPr="00CA7227" w:rsidRDefault="0086190B" w:rsidP="0086190B">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9E20B0">
        <w:rPr>
          <w:rStyle w:val="StyleUnderline"/>
          <w:highlight w:val="green"/>
        </w:rPr>
        <w:t xml:space="preserve">concept of </w:t>
      </w:r>
      <w:proofErr w:type="spellStart"/>
      <w:r w:rsidRPr="009E20B0">
        <w:rPr>
          <w:rStyle w:val="Emphasis"/>
          <w:highlight w:val="gree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9E20B0">
        <w:rPr>
          <w:rStyle w:val="StyleUnderline"/>
          <w:highlight w:val="green"/>
        </w:rPr>
        <w:t xml:space="preserve">that </w:t>
      </w:r>
      <w:r w:rsidRPr="009E20B0">
        <w:rPr>
          <w:rStyle w:val="Emphasis"/>
          <w:highlight w:val="green"/>
        </w:rPr>
        <w:t>capitalism is the pivot of</w:t>
      </w:r>
      <w:r w:rsidRPr="00CA7227">
        <w:rPr>
          <w:rStyle w:val="Emphasis"/>
        </w:rPr>
        <w:t xml:space="preserve"> today’s </w:t>
      </w:r>
      <w:proofErr w:type="spellStart"/>
      <w:r w:rsidRPr="009E20B0">
        <w:rPr>
          <w:rStyle w:val="Emphasis"/>
          <w:highlight w:val="green"/>
        </w:rPr>
        <w:t>biospheric</w:t>
      </w:r>
      <w:proofErr w:type="spellEnd"/>
      <w:r w:rsidRPr="009E20B0">
        <w:rPr>
          <w:rStyle w:val="Emphasis"/>
          <w:highlight w:val="green"/>
        </w:rPr>
        <w:t xml:space="preserve"> crisis</w:t>
      </w:r>
      <w:r w:rsidRPr="009E20B0">
        <w:rPr>
          <w:sz w:val="16"/>
          <w:highlight w:val="green"/>
        </w:rPr>
        <w:t>'</w:t>
      </w:r>
      <w:r w:rsidRPr="00CA7227">
        <w:rPr>
          <w:sz w:val="16"/>
        </w:rPr>
        <w:t xml:space="preserve"> (Moore, 2016, p. xi). 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B643937" w14:textId="77777777" w:rsidR="0086190B" w:rsidRPr="00CA7227" w:rsidRDefault="0086190B" w:rsidP="0086190B">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9E20B0">
        <w:rPr>
          <w:rStyle w:val="StyleUnderline"/>
          <w:highlight w:val="green"/>
        </w:rPr>
        <w:t>the emergence of a</w:t>
      </w:r>
      <w:r w:rsidRPr="009E20B0">
        <w:rPr>
          <w:sz w:val="16"/>
          <w:highlight w:val="green"/>
        </w:rPr>
        <w:t xml:space="preserve"> ‘</w:t>
      </w:r>
      <w:r w:rsidRPr="009E20B0">
        <w:rPr>
          <w:rStyle w:val="StyleUnderline"/>
          <w:highlight w:val="green"/>
        </w:rPr>
        <w:t>stack</w:t>
      </w:r>
      <w:r w:rsidRPr="009E20B0">
        <w:rPr>
          <w:sz w:val="16"/>
          <w:highlight w:val="green"/>
        </w:rPr>
        <w:t>',</w:t>
      </w:r>
      <w:r w:rsidRPr="00CA7227">
        <w:rPr>
          <w:sz w:val="16"/>
        </w:rPr>
        <w:t xml:space="preserve"> </w:t>
      </w:r>
      <w:r w:rsidRPr="00CA7227">
        <w:rPr>
          <w:rStyle w:val="StyleUnderline"/>
        </w:rPr>
        <w:t xml:space="preserve">a complex intertwining </w:t>
      </w:r>
      <w:r w:rsidRPr="009E20B0">
        <w:rPr>
          <w:rStyle w:val="StyleUnderline"/>
          <w:highlight w:val="gree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9E20B0">
        <w:rPr>
          <w:rStyle w:val="StyleUnderline"/>
          <w:highlight w:val="gree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w:t>
      </w:r>
      <w:r w:rsidRPr="00CA7227">
        <w:rPr>
          <w:sz w:val="16"/>
        </w:rPr>
        <w:lastRenderedPageBreak/>
        <w:t xml:space="preserve">Commercial Space Launch Act of 1984, which aimed to encourage private enterprise to take an interest in an emerging launch market. 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0EF3C57B" w14:textId="77777777" w:rsidR="0086190B" w:rsidRPr="00CA7227" w:rsidRDefault="0086190B" w:rsidP="0086190B">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xml:space="preserve">, and the state (see, e.g., Vance, 2015). Silicon Valley’s capitalist class, including Amazon’s Jeff Bezos, play an outsize role in </w:t>
      </w:r>
      <w:proofErr w:type="spellStart"/>
      <w:r w:rsidRPr="00CA7227">
        <w:rPr>
          <w:sz w:val="16"/>
        </w:rPr>
        <w:t>NewSpace</w:t>
      </w:r>
      <w:proofErr w:type="spellEnd"/>
      <w:r w:rsidRPr="00CA7227">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38EBB2A3" w14:textId="77777777" w:rsidR="0086190B" w:rsidRDefault="0086190B" w:rsidP="0086190B">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r w:rsidRPr="00CA7227">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proofErr w:type="spellStart"/>
      <w:r w:rsidRPr="009E20B0">
        <w:rPr>
          <w:rStyle w:val="StyleUnderline"/>
          <w:highlight w:val="green"/>
        </w:rPr>
        <w:t>capitalistkind</w:t>
      </w:r>
      <w:proofErr w:type="spellEnd"/>
      <w:r w:rsidRPr="00CA7227">
        <w:rPr>
          <w:rStyle w:val="StyleUnderline"/>
        </w:rPr>
        <w:t xml:space="preserve"> </w:t>
      </w:r>
      <w:r w:rsidRPr="009E20B0">
        <w:rPr>
          <w:rStyle w:val="StyleUnderline"/>
          <w:highlight w:val="gree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9E20B0">
        <w:rPr>
          <w:rStyle w:val="StyleUnderline"/>
          <w:highlight w:val="gree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9E20B0">
        <w:rPr>
          <w:rStyle w:val="StyleUnderline"/>
          <w:highlight w:val="green"/>
        </w:rPr>
        <w:t xml:space="preserve">of </w:t>
      </w:r>
      <w:r w:rsidRPr="009E20B0">
        <w:rPr>
          <w:rStyle w:val="Emphasis"/>
          <w:highlight w:val="gree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9E20B0">
        <w:rPr>
          <w:rStyle w:val="StyleUnderline"/>
          <w:highlight w:val="green"/>
        </w:rPr>
        <w:t>self</w:t>
      </w:r>
      <w:r w:rsidRPr="009E20B0">
        <w:rPr>
          <w:sz w:val="16"/>
          <w:highlight w:val="green"/>
        </w:rPr>
        <w:t>-</w:t>
      </w:r>
      <w:r w:rsidRPr="009E20B0">
        <w:rPr>
          <w:rStyle w:val="StyleUnderline"/>
          <w:highlight w:val="gree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9E20B0">
        <w:rPr>
          <w:rStyle w:val="StyleUnderline"/>
          <w:highlight w:val="gree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9E20B0">
        <w:rPr>
          <w:rStyle w:val="Emphasis"/>
          <w:highlight w:val="green"/>
        </w:rPr>
        <w:t>it is not only life but capital itself that must outlive Earth</w:t>
      </w:r>
      <w:r w:rsidRPr="009E20B0">
        <w:rPr>
          <w:sz w:val="16"/>
          <w:highlight w:val="green"/>
        </w:rPr>
        <w:t>—</w:t>
      </w:r>
      <w:r w:rsidRPr="009E20B0">
        <w:rPr>
          <w:rStyle w:val="Emphasis"/>
          <w:highlight w:val="green"/>
        </w:rPr>
        <w:t>even into the darkness of space</w:t>
      </w:r>
      <w:r w:rsidRPr="009E20B0">
        <w:rPr>
          <w:sz w:val="16"/>
          <w:highlight w:val="green"/>
        </w:rPr>
        <w:t>.</w:t>
      </w:r>
    </w:p>
    <w:p w14:paraId="4530DE79" w14:textId="77777777" w:rsidR="0086190B" w:rsidRPr="00CA7227" w:rsidRDefault="0086190B" w:rsidP="0086190B">
      <w:pPr>
        <w:rPr>
          <w:sz w:val="16"/>
        </w:rPr>
      </w:pPr>
    </w:p>
    <w:p w14:paraId="7ED397D4" w14:textId="77777777" w:rsidR="0086190B" w:rsidRPr="00BB4421" w:rsidRDefault="0086190B" w:rsidP="0086190B">
      <w:pPr>
        <w:pStyle w:val="Heading4"/>
      </w:pPr>
      <w:r>
        <w:t>Environmental degradation causes extinction.</w:t>
      </w:r>
    </w:p>
    <w:p w14:paraId="167491FC" w14:textId="77777777" w:rsidR="0086190B" w:rsidRPr="003E2385" w:rsidRDefault="0086190B" w:rsidP="0086190B">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11112EAA" w14:textId="77777777" w:rsidR="0086190B" w:rsidRPr="00BB4421" w:rsidRDefault="0086190B" w:rsidP="0086190B">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E20B0">
        <w:rPr>
          <w:rStyle w:val="StyleUnderline"/>
          <w:highlight w:val="green"/>
        </w:rPr>
        <w:t>climate</w:t>
      </w:r>
      <w:r w:rsidRPr="00BB4421">
        <w:rPr>
          <w:rStyle w:val="StyleUnderline"/>
        </w:rPr>
        <w:t xml:space="preserve"> change</w:t>
      </w:r>
      <w:r w:rsidRPr="003E2385">
        <w:rPr>
          <w:rStyle w:val="StyleUnderline"/>
        </w:rPr>
        <w:t xml:space="preserve">, global freshwater cycle, </w:t>
      </w:r>
      <w:r w:rsidRPr="009E20B0">
        <w:rPr>
          <w:rStyle w:val="StyleUnderline"/>
          <w:highlight w:val="green"/>
        </w:rPr>
        <w:t>and ocean acidification</w:t>
      </w:r>
      <w:r w:rsidRPr="00BB4421">
        <w:rPr>
          <w:sz w:val="14"/>
        </w:rPr>
        <w:t xml:space="preserve">) do </w:t>
      </w:r>
      <w:r w:rsidRPr="009E20B0">
        <w:rPr>
          <w:rStyle w:val="StyleUnderline"/>
          <w:highlight w:val="green"/>
        </w:rPr>
        <w:t xml:space="preserve">pose </w:t>
      </w:r>
      <w:r w:rsidRPr="009E20B0">
        <w:rPr>
          <w:rStyle w:val="Emphasis"/>
          <w:highlight w:val="green"/>
        </w:rPr>
        <w:t>existential risks</w:t>
      </w:r>
      <w:r w:rsidRPr="00BB4421">
        <w:rPr>
          <w:sz w:val="14"/>
        </w:rPr>
        <w:t xml:space="preserve">. </w:t>
      </w:r>
      <w:r w:rsidRPr="003E2385">
        <w:rPr>
          <w:rStyle w:val="StyleUnderline"/>
        </w:rPr>
        <w:t xml:space="preserve">This is </w:t>
      </w:r>
      <w:r w:rsidRPr="009E20B0">
        <w:rPr>
          <w:rStyle w:val="StyleUnderline"/>
          <w:highlight w:val="green"/>
        </w:rPr>
        <w:t>because of</w:t>
      </w:r>
      <w:r w:rsidRPr="003E2385">
        <w:rPr>
          <w:rStyle w:val="StyleUnderline"/>
        </w:rPr>
        <w:t xml:space="preserve"> intrinsic </w:t>
      </w:r>
      <w:r w:rsidRPr="003E2385">
        <w:rPr>
          <w:rStyle w:val="Emphasis"/>
        </w:rPr>
        <w:t xml:space="preserve">positive </w:t>
      </w:r>
      <w:r w:rsidRPr="009E20B0">
        <w:rPr>
          <w:rStyle w:val="Emphasis"/>
          <w:highlight w:val="green"/>
        </w:rPr>
        <w:t>feedback loops</w:t>
      </w:r>
      <w:r w:rsidRPr="003E2385">
        <w:rPr>
          <w:rStyle w:val="StyleUnderline"/>
        </w:rPr>
        <w:t xml:space="preserve">, substantial </w:t>
      </w:r>
      <w:r w:rsidRPr="009E20B0">
        <w:rPr>
          <w:rStyle w:val="Emphasis"/>
          <w:highlight w:val="green"/>
        </w:rPr>
        <w:t>lag times</w:t>
      </w:r>
      <w:r w:rsidRPr="00BB4421">
        <w:rPr>
          <w:sz w:val="14"/>
        </w:rPr>
        <w:t xml:space="preserve"> </w:t>
      </w:r>
      <w:r w:rsidRPr="003E2385">
        <w:rPr>
          <w:rStyle w:val="StyleUnderline"/>
        </w:rPr>
        <w:t xml:space="preserve">between system change and experiencing the consequences of that change, </w:t>
      </w:r>
      <w:r w:rsidRPr="009E20B0">
        <w:rPr>
          <w:rStyle w:val="StyleUnderline"/>
          <w:highlight w:val="green"/>
        </w:rPr>
        <w:t>and</w:t>
      </w:r>
      <w:r w:rsidRPr="003E2385">
        <w:rPr>
          <w:rStyle w:val="StyleUnderline"/>
        </w:rPr>
        <w:t xml:space="preserve"> the fact these different boundaries interact with one another in ways that yield </w:t>
      </w:r>
      <w:r w:rsidRPr="009E20B0">
        <w:rPr>
          <w:rStyle w:val="Emphasis"/>
          <w:highlight w:val="green"/>
        </w:rPr>
        <w:t>surprises</w:t>
      </w:r>
      <w:r w:rsidRPr="00BB4421">
        <w:rPr>
          <w:sz w:val="14"/>
        </w:rPr>
        <w:t xml:space="preserve">. In addition, </w:t>
      </w:r>
      <w:r w:rsidRPr="003E2385">
        <w:rPr>
          <w:rStyle w:val="StyleUnderline"/>
        </w:rPr>
        <w:t xml:space="preserve">climate, freshwater, </w:t>
      </w:r>
      <w:r w:rsidRPr="009E20B0">
        <w:rPr>
          <w:rStyle w:val="StyleUnderline"/>
          <w:highlight w:val="green"/>
        </w:rPr>
        <w:t>and</w:t>
      </w:r>
      <w:r w:rsidRPr="003E2385">
        <w:rPr>
          <w:rStyle w:val="StyleUnderline"/>
        </w:rPr>
        <w:t xml:space="preserve"> ocean acidification are all directly </w:t>
      </w:r>
      <w:r w:rsidRPr="009E20B0">
        <w:rPr>
          <w:rStyle w:val="StyleUnderline"/>
          <w:highlight w:val="green"/>
        </w:rPr>
        <w:t>connected to</w:t>
      </w:r>
      <w:r w:rsidRPr="003E2385">
        <w:rPr>
          <w:rStyle w:val="StyleUnderline"/>
        </w:rPr>
        <w:t xml:space="preserve"> the provision of </w:t>
      </w:r>
      <w:r w:rsidRPr="009E20B0">
        <w:rPr>
          <w:rStyle w:val="Emphasis"/>
          <w:highlight w:val="green"/>
        </w:rPr>
        <w:t>food</w:t>
      </w:r>
      <w:r w:rsidRPr="009E20B0">
        <w:rPr>
          <w:rStyle w:val="StyleUnderline"/>
          <w:highlight w:val="green"/>
        </w:rPr>
        <w:t xml:space="preserve"> and </w:t>
      </w:r>
      <w:r w:rsidRPr="009E20B0">
        <w:rPr>
          <w:rStyle w:val="Emphasis"/>
          <w:highlight w:val="green"/>
        </w:rPr>
        <w:t>water</w:t>
      </w:r>
      <w:r w:rsidRPr="003E2385">
        <w:rPr>
          <w:rStyle w:val="StyleUnderline"/>
        </w:rPr>
        <w:t xml:space="preserve">, and </w:t>
      </w:r>
      <w:r w:rsidRPr="009E20B0">
        <w:rPr>
          <w:rStyle w:val="StyleUnderline"/>
          <w:highlight w:val="green"/>
        </w:rPr>
        <w:t>shortages</w:t>
      </w:r>
      <w:r w:rsidRPr="00BB4421">
        <w:rPr>
          <w:sz w:val="14"/>
        </w:rPr>
        <w:t xml:space="preserve"> of food and water can </w:t>
      </w:r>
      <w:r w:rsidRPr="009E20B0">
        <w:rPr>
          <w:rStyle w:val="StyleUnderline"/>
          <w:highlight w:val="green"/>
        </w:rPr>
        <w:t xml:space="preserve">create </w:t>
      </w:r>
      <w:r w:rsidRPr="009E20B0">
        <w:rPr>
          <w:rStyle w:val="Emphasis"/>
          <w:highlight w:val="green"/>
        </w:rPr>
        <w:t>conflict</w:t>
      </w:r>
      <w:r w:rsidRPr="003E2385">
        <w:rPr>
          <w:rStyle w:val="StyleUnderline"/>
        </w:rPr>
        <w:t xml:space="preserve"> and social unrest</w:t>
      </w:r>
      <w:r w:rsidRPr="00BB4421">
        <w:rPr>
          <w:sz w:val="14"/>
        </w:rPr>
        <w:t>.</w:t>
      </w:r>
    </w:p>
    <w:p w14:paraId="5B37F97C" w14:textId="77777777" w:rsidR="0086190B" w:rsidRPr="00BB4421" w:rsidRDefault="0086190B" w:rsidP="0086190B">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w:t>
      </w:r>
      <w:r w:rsidRPr="00BB4421">
        <w:rPr>
          <w:sz w:val="14"/>
        </w:rPr>
        <w:lastRenderedPageBreak/>
        <w:t>that caused the potato blight. As is so often the case, poor government had a role as well—as the British government forbade the import of grains from outside Britain (imports that could have helped to redress the ravaged potato yields).</w:t>
      </w:r>
    </w:p>
    <w:p w14:paraId="0D6B0010" w14:textId="77777777" w:rsidR="0086190B" w:rsidRPr="00BB4421" w:rsidRDefault="0086190B" w:rsidP="0086190B">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9E20B0">
        <w:rPr>
          <w:rStyle w:val="Emphasis"/>
          <w:highlight w:val="gree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9E20B0">
        <w:rPr>
          <w:rStyle w:val="StyleUnderline"/>
          <w:highlight w:val="gree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9E20B0">
        <w:rPr>
          <w:rStyle w:val="StyleUnderline"/>
          <w:highlight w:val="green"/>
        </w:rPr>
        <w:t>nations</w:t>
      </w:r>
      <w:r w:rsidRPr="003E2385">
        <w:rPr>
          <w:rStyle w:val="StyleUnderline"/>
        </w:rPr>
        <w:t xml:space="preserve"> that lack clean freshwater </w:t>
      </w:r>
      <w:r w:rsidRPr="009E20B0">
        <w:rPr>
          <w:rStyle w:val="StyleUnderline"/>
          <w:highlight w:val="green"/>
        </w:rPr>
        <w:t>are vulnerable to</w:t>
      </w:r>
      <w:r w:rsidRPr="003E2385">
        <w:rPr>
          <w:rStyle w:val="StyleUnderline"/>
        </w:rPr>
        <w:t xml:space="preserve"> social disruption and </w:t>
      </w:r>
      <w:r w:rsidRPr="009E20B0">
        <w:rPr>
          <w:rStyle w:val="Emphasis"/>
          <w:highlight w:val="green"/>
        </w:rPr>
        <w:t>disease</w:t>
      </w:r>
      <w:r w:rsidRPr="00BB4421">
        <w:rPr>
          <w:sz w:val="14"/>
        </w:rPr>
        <w:t>.</w:t>
      </w:r>
    </w:p>
    <w:p w14:paraId="5CEE1C82" w14:textId="77777777" w:rsidR="0086190B" w:rsidRPr="00BB4421" w:rsidRDefault="0086190B" w:rsidP="0086190B">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9E20B0">
        <w:rPr>
          <w:rStyle w:val="StyleUnderline"/>
          <w:highlight w:val="green"/>
        </w:rPr>
        <w:t>Acidification</w:t>
      </w:r>
      <w:r w:rsidRPr="003E2385">
        <w:rPr>
          <w:rStyle w:val="StyleUnderline"/>
        </w:rPr>
        <w:t xml:space="preserve"> is known to </w:t>
      </w:r>
      <w:r w:rsidRPr="009E20B0">
        <w:rPr>
          <w:rStyle w:val="StyleUnderline"/>
          <w:highlight w:val="green"/>
        </w:rPr>
        <w:t>interfere with</w:t>
      </w:r>
      <w:r w:rsidRPr="003E2385">
        <w:rPr>
          <w:rStyle w:val="StyleUnderline"/>
        </w:rPr>
        <w:t xml:space="preserve"> oyster reef building and </w:t>
      </w:r>
      <w:r w:rsidRPr="003E2385">
        <w:rPr>
          <w:rStyle w:val="Emphasis"/>
        </w:rPr>
        <w:t xml:space="preserve">coral </w:t>
      </w:r>
      <w:r w:rsidRPr="009E20B0">
        <w:rPr>
          <w:rStyle w:val="Emphasis"/>
          <w:highlight w:val="gree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35C897FF" w14:textId="77777777" w:rsidR="0086190B" w:rsidRPr="00BB4421" w:rsidRDefault="0086190B" w:rsidP="0086190B">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9E20B0">
        <w:rPr>
          <w:rStyle w:val="StyleUnderline"/>
          <w:highlight w:val="green"/>
        </w:rPr>
        <w:t xml:space="preserve">Society will have a </w:t>
      </w:r>
      <w:r w:rsidRPr="009E20B0">
        <w:rPr>
          <w:rStyle w:val="Emphasis"/>
          <w:highlight w:val="green"/>
        </w:rPr>
        <w:t>hard time responding</w:t>
      </w:r>
      <w:r w:rsidRPr="009E20B0">
        <w:rPr>
          <w:rStyle w:val="StyleUnderline"/>
          <w:highlight w:val="green"/>
        </w:rPr>
        <w:t xml:space="preserve"> to</w:t>
      </w:r>
      <w:r w:rsidRPr="003E2385">
        <w:rPr>
          <w:rStyle w:val="StyleUnderline"/>
        </w:rPr>
        <w:t xml:space="preserve"> shorter intervals between </w:t>
      </w:r>
      <w:r w:rsidRPr="009E20B0">
        <w:rPr>
          <w:rStyle w:val="StyleUnderline"/>
          <w:highlight w:val="green"/>
        </w:rPr>
        <w:t>rare</w:t>
      </w:r>
      <w:r w:rsidRPr="003E2385">
        <w:rPr>
          <w:rStyle w:val="StyleUnderline"/>
        </w:rPr>
        <w:t xml:space="preserve"> extreme </w:t>
      </w:r>
      <w:r w:rsidRPr="009E20B0">
        <w:rPr>
          <w:rStyle w:val="StyleUnderline"/>
          <w:highlight w:val="gree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6B7BD346" w14:textId="77777777" w:rsidR="0086190B" w:rsidRPr="00BB4421" w:rsidRDefault="0086190B" w:rsidP="0086190B">
      <w:pPr>
        <w:rPr>
          <w:sz w:val="14"/>
        </w:rPr>
      </w:pPr>
      <w:r w:rsidRPr="00BB4421">
        <w:rPr>
          <w:sz w:val="14"/>
        </w:rPr>
        <w:t>4. The combination of positive feedback loops and societal inertia is fertile ground for global environmental catastrophes.</w:t>
      </w:r>
    </w:p>
    <w:p w14:paraId="086502C5" w14:textId="77777777" w:rsidR="0086190B" w:rsidRPr="00BB4421" w:rsidRDefault="0086190B" w:rsidP="0086190B">
      <w:pPr>
        <w:rPr>
          <w:sz w:val="14"/>
        </w:rPr>
      </w:pPr>
      <w:r w:rsidRPr="009E20B0">
        <w:rPr>
          <w:rStyle w:val="StyleUnderline"/>
          <w:highlight w:val="gree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9E20B0">
        <w:rPr>
          <w:rStyle w:val="StyleUnderline"/>
          <w:highlight w:val="green"/>
        </w:rPr>
        <w:t xml:space="preserve">have </w:t>
      </w:r>
      <w:r w:rsidRPr="009E20B0">
        <w:rPr>
          <w:rStyle w:val="Emphasis"/>
          <w:highlight w:val="green"/>
        </w:rPr>
        <w:t>adapted</w:t>
      </w:r>
      <w:r w:rsidRPr="003E2385">
        <w:rPr>
          <w:rStyle w:val="StyleUnderline"/>
        </w:rPr>
        <w:t xml:space="preserve"> to crises </w:t>
      </w:r>
      <w:r w:rsidRPr="009E20B0">
        <w:rPr>
          <w:rStyle w:val="StyleUnderline"/>
          <w:highlight w:val="green"/>
        </w:rPr>
        <w:t>throughout</w:t>
      </w:r>
      <w:r w:rsidRPr="003E2385">
        <w:rPr>
          <w:rStyle w:val="StyleUnderline"/>
        </w:rPr>
        <w:t xml:space="preserve"> their </w:t>
      </w:r>
      <w:r w:rsidRPr="009E20B0">
        <w:rPr>
          <w:rStyle w:val="StyleUnderline"/>
          <w:highlight w:val="green"/>
        </w:rPr>
        <w:t>history</w:t>
      </w:r>
      <w:r w:rsidRPr="00BB4421">
        <w:rPr>
          <w:sz w:val="14"/>
        </w:rPr>
        <w:t xml:space="preserve">. Our doom has been repeatedly predicted, only to be averted by innovation (Ridley, 2011). </w:t>
      </w:r>
      <w:r w:rsidRPr="009E20B0">
        <w:rPr>
          <w:rStyle w:val="Emphasis"/>
          <w:highlight w:val="gree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2627E70E" w14:textId="77777777" w:rsidR="0086190B" w:rsidRPr="00BB4421" w:rsidRDefault="0086190B" w:rsidP="0086190B">
      <w:pPr>
        <w:rPr>
          <w:sz w:val="8"/>
          <w:szCs w:val="10"/>
        </w:rPr>
      </w:pPr>
      <w:r w:rsidRPr="003E2385">
        <w:rPr>
          <w:rStyle w:val="StyleUnderline"/>
        </w:rPr>
        <w:t xml:space="preserve">In contrast, </w:t>
      </w:r>
      <w:r w:rsidRPr="009E20B0">
        <w:rPr>
          <w:rStyle w:val="StyleUnderline"/>
          <w:highlight w:val="green"/>
        </w:rPr>
        <w:t>today’s</w:t>
      </w:r>
      <w:r w:rsidRPr="003E2385">
        <w:rPr>
          <w:rStyle w:val="StyleUnderline"/>
        </w:rPr>
        <w:t xml:space="preserve"> great environmental </w:t>
      </w:r>
      <w:r w:rsidRPr="009E20B0">
        <w:rPr>
          <w:rStyle w:val="StyleUnderline"/>
          <w:highlight w:val="green"/>
        </w:rPr>
        <w:t>crisis</w:t>
      </w:r>
      <w:r w:rsidRPr="003E2385">
        <w:rPr>
          <w:rStyle w:val="StyleUnderline"/>
        </w:rPr>
        <w:t xml:space="preserve"> of climate change may cause some harm but there </w:t>
      </w:r>
      <w:r w:rsidRPr="009E20B0">
        <w:rPr>
          <w:rStyle w:val="StyleUnderline"/>
          <w:highlight w:val="green"/>
        </w:rPr>
        <w:t>are</w:t>
      </w:r>
      <w:r w:rsidRPr="003E2385">
        <w:rPr>
          <w:rStyle w:val="StyleUnderline"/>
        </w:rPr>
        <w:t xml:space="preserve"> generally </w:t>
      </w:r>
      <w:proofErr w:type="gramStart"/>
      <w:r w:rsidRPr="009E20B0">
        <w:rPr>
          <w:rStyle w:val="Emphasis"/>
          <w:highlight w:val="green"/>
        </w:rPr>
        <w:t>long time</w:t>
      </w:r>
      <w:proofErr w:type="gramEnd"/>
      <w:r w:rsidRPr="009E20B0">
        <w:rPr>
          <w:rStyle w:val="Emphasis"/>
          <w:highlight w:val="gree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9E20B0">
        <w:rPr>
          <w:rStyle w:val="StyleUnderline"/>
          <w:highlight w:val="gree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9E20B0">
        <w:rPr>
          <w:rStyle w:val="Emphasis"/>
          <w:highlight w:val="gree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9E20B0">
        <w:rPr>
          <w:rStyle w:val="Emphasis"/>
          <w:highlight w:val="green"/>
        </w:rPr>
        <w:t>climate</w:t>
      </w:r>
      <w:r w:rsidRPr="00BB4421">
        <w:rPr>
          <w:rStyle w:val="Emphasis"/>
        </w:rPr>
        <w:t xml:space="preserve"> system </w:t>
      </w:r>
      <w:r w:rsidRPr="009E20B0">
        <w:rPr>
          <w:rStyle w:val="Emphasis"/>
          <w:highlight w:val="green"/>
        </w:rPr>
        <w:t>is rife with positive feedback loops</w:t>
      </w:r>
      <w:r w:rsidRPr="00BB4421">
        <w:rPr>
          <w:sz w:val="8"/>
          <w:szCs w:val="10"/>
        </w:rPr>
        <w:t xml:space="preserve">. </w:t>
      </w:r>
      <w:proofErr w:type="gramStart"/>
      <w:r w:rsidRPr="00BB4421">
        <w:rPr>
          <w:sz w:val="8"/>
          <w:szCs w:val="10"/>
        </w:rPr>
        <w:t xml:space="preserve">In particular, </w:t>
      </w:r>
      <w:r w:rsidRPr="00BB4421">
        <w:rPr>
          <w:sz w:val="8"/>
          <w:szCs w:val="10"/>
        </w:rPr>
        <w:lastRenderedPageBreak/>
        <w:t>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BB4421">
        <w:rPr>
          <w:sz w:val="8"/>
          <w:szCs w:val="10"/>
        </w:rPr>
        <w:t>biogeophysical</w:t>
      </w:r>
      <w:proofErr w:type="spellEnd"/>
      <w:r w:rsidRPr="00BB4421">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 This produces a wide range of future scenarios.</w:t>
      </w:r>
    </w:p>
    <w:p w14:paraId="63D7D35C" w14:textId="77777777" w:rsidR="0086190B" w:rsidRPr="00BB4421" w:rsidRDefault="0086190B" w:rsidP="0086190B">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 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69D45101" w14:textId="77777777" w:rsidR="0086190B" w:rsidRPr="00BB4421" w:rsidRDefault="0086190B" w:rsidP="0086190B">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9E20B0">
        <w:rPr>
          <w:rStyle w:val="StyleUnderline"/>
          <w:highlight w:val="green"/>
        </w:rPr>
        <w:t xml:space="preserve">that could </w:t>
      </w:r>
      <w:r w:rsidRPr="009E20B0">
        <w:rPr>
          <w:rStyle w:val="Emphasis"/>
          <w:highlight w:val="green"/>
        </w:rPr>
        <w:t>catch humanity off-guard</w:t>
      </w:r>
      <w:r w:rsidRPr="009E20B0">
        <w:rPr>
          <w:sz w:val="14"/>
          <w:highlight w:val="green"/>
        </w:rPr>
        <w:t xml:space="preserve"> </w:t>
      </w:r>
      <w:r w:rsidRPr="009E20B0">
        <w:rPr>
          <w:rStyle w:val="StyleUnderline"/>
          <w:highlight w:val="green"/>
        </w:rPr>
        <w:t>and produce</w:t>
      </w:r>
      <w:r w:rsidRPr="003E2385">
        <w:rPr>
          <w:rStyle w:val="StyleUnderline"/>
        </w:rPr>
        <w:t xml:space="preserve"> a true </w:t>
      </w:r>
      <w:r w:rsidRPr="009E20B0">
        <w:rPr>
          <w:rStyle w:val="Emphasis"/>
          <w:highlight w:val="green"/>
        </w:rPr>
        <w:t>apocalyptic event</w:t>
      </w:r>
      <w:r w:rsidRPr="00BB4421">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BB4421">
        <w:rPr>
          <w:sz w:val="8"/>
          <w:szCs w:val="16"/>
        </w:rPr>
        <w:t>Of course</w:t>
      </w:r>
      <w:proofErr w:type="gramEnd"/>
      <w:r w:rsidRPr="00BB4421">
        <w:rPr>
          <w:sz w:val="8"/>
          <w:szCs w:val="16"/>
        </w:rPr>
        <w:t xml:space="preserve"> the record-fire released CO2 into the atmosphere, thereby contributing to future warming.</w:t>
      </w:r>
    </w:p>
    <w:p w14:paraId="11347260" w14:textId="77777777" w:rsidR="0086190B" w:rsidRPr="00BB4421" w:rsidRDefault="0086190B" w:rsidP="0086190B">
      <w:pPr>
        <w:rPr>
          <w:sz w:val="8"/>
          <w:szCs w:val="16"/>
        </w:rPr>
      </w:pPr>
      <w:r w:rsidRPr="00BB4421">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24148CA4" w14:textId="77777777" w:rsidR="0086190B" w:rsidRPr="00BB4421" w:rsidRDefault="0086190B" w:rsidP="0086190B">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43643928" w14:textId="77777777" w:rsidR="0086190B" w:rsidRDefault="0086190B" w:rsidP="0086190B">
      <w:r w:rsidRPr="003E2385">
        <w:rPr>
          <w:rStyle w:val="StyleUnderline"/>
        </w:rPr>
        <w:t>The key lesson from the long list of potentially positive feedbacks and their interactions is that</w:t>
      </w:r>
      <w:r w:rsidRPr="00BB4421">
        <w:rPr>
          <w:sz w:val="14"/>
        </w:rPr>
        <w:t xml:space="preserve"> </w:t>
      </w:r>
      <w:r w:rsidRPr="009E20B0">
        <w:rPr>
          <w:rStyle w:val="Emphasis"/>
          <w:highlight w:val="gree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9E20B0">
        <w:rPr>
          <w:rStyle w:val="Emphasis"/>
          <w:highlight w:val="green"/>
        </w:rPr>
        <w:t>take</w:t>
      </w:r>
      <w:r w:rsidRPr="003E2385">
        <w:rPr>
          <w:rStyle w:val="StyleUnderline"/>
        </w:rPr>
        <w:t xml:space="preserve">n </w:t>
      </w:r>
      <w:r w:rsidRPr="009E20B0">
        <w:rPr>
          <w:rStyle w:val="StyleUnderline"/>
          <w:highlight w:val="gree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9E20B0">
        <w:rPr>
          <w:rStyle w:val="StyleUnderline"/>
          <w:highlight w:val="green"/>
        </w:rPr>
        <w:t>possibility of undiscovered</w:t>
      </w:r>
      <w:r w:rsidRPr="003E2385">
        <w:rPr>
          <w:rStyle w:val="StyleUnderline"/>
        </w:rPr>
        <w:t xml:space="preserve"> positive </w:t>
      </w:r>
      <w:r w:rsidRPr="009E20B0">
        <w:rPr>
          <w:rStyle w:val="StyleUnderline"/>
          <w:highlight w:val="green"/>
        </w:rPr>
        <w:t>feedbacks portends</w:t>
      </w:r>
      <w:r w:rsidRPr="00BB4421">
        <w:rPr>
          <w:rStyle w:val="StyleUnderline"/>
        </w:rPr>
        <w:t xml:space="preserve"> </w:t>
      </w:r>
      <w:r w:rsidRPr="00BB4421">
        <w:rPr>
          <w:rStyle w:val="Emphasis"/>
        </w:rPr>
        <w:t xml:space="preserve">even </w:t>
      </w:r>
      <w:r w:rsidRPr="009E20B0">
        <w:rPr>
          <w:rStyle w:val="Emphasis"/>
          <w:highlight w:val="green"/>
        </w:rPr>
        <w:t>great</w:t>
      </w:r>
      <w:r w:rsidRPr="00BB4421">
        <w:rPr>
          <w:rStyle w:val="Emphasis"/>
        </w:rPr>
        <w:t xml:space="preserve">er </w:t>
      </w:r>
      <w:r w:rsidRPr="009E20B0">
        <w:rPr>
          <w:rStyle w:val="Emphasis"/>
          <w:highlight w:val="gree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76F19B9B" w14:textId="77777777" w:rsidR="0086190B" w:rsidRDefault="0086190B" w:rsidP="0086190B"/>
    <w:p w14:paraId="2DEB6E9D" w14:textId="77777777" w:rsidR="0086190B" w:rsidRDefault="0086190B" w:rsidP="0086190B">
      <w:pPr>
        <w:pStyle w:val="Heading4"/>
      </w:pPr>
      <w:r>
        <w:t>Corporate colonialism necessitates mass launch.</w:t>
      </w:r>
    </w:p>
    <w:p w14:paraId="3BFF46B1" w14:textId="77777777" w:rsidR="0086190B" w:rsidRPr="00080423" w:rsidRDefault="0086190B" w:rsidP="0086190B">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4B47BCFB" w14:textId="77777777" w:rsidR="0086190B" w:rsidRDefault="0086190B" w:rsidP="0086190B">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9E20B0">
        <w:rPr>
          <w:rStyle w:val="StyleUnderline"/>
          <w:highlight w:val="green"/>
        </w:rPr>
        <w:t xml:space="preserve">the ecological consequences of burning tremendous </w:t>
      </w:r>
      <w:r w:rsidRPr="00652A9F">
        <w:rPr>
          <w:rStyle w:val="StyleUnderline"/>
        </w:rPr>
        <w:t xml:space="preserve">amounts of rocket </w:t>
      </w:r>
      <w:r w:rsidRPr="009E20B0">
        <w:rPr>
          <w:rStyle w:val="StyleUnderline"/>
          <w:highlight w:val="gree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1A29CA5E" w14:textId="77777777" w:rsidR="0086190B" w:rsidRDefault="0086190B" w:rsidP="0086190B">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9E20B0">
        <w:rPr>
          <w:rStyle w:val="StyleUnderline"/>
          <w:highlight w:val="gree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9E20B0">
        <w:rPr>
          <w:rStyle w:val="StyleUnderline"/>
          <w:highlight w:val="green"/>
        </w:rPr>
        <w:t>on our already CO2-saturated atmosphere</w:t>
      </w:r>
      <w:r>
        <w:t xml:space="preserve">. But perhaps more worrying, </w:t>
      </w:r>
      <w:r w:rsidRPr="000E7164">
        <w:rPr>
          <w:rStyle w:val="Emphasis"/>
        </w:rPr>
        <w:t xml:space="preserve">according to some rocket engineers, is </w:t>
      </w:r>
      <w:r w:rsidRPr="009E20B0">
        <w:rPr>
          <w:rStyle w:val="Emphasis"/>
          <w:highlight w:val="green"/>
        </w:rPr>
        <w:t>the trail of soot and alumina</w:t>
      </w:r>
      <w:r w:rsidRPr="000E7164">
        <w:rPr>
          <w:rStyle w:val="Emphasis"/>
        </w:rPr>
        <w:t xml:space="preserve"> left in the wake of rockets that could </w:t>
      </w:r>
      <w:r w:rsidRPr="009E20B0">
        <w:rPr>
          <w:rStyle w:val="Emphasis"/>
          <w:highlight w:val="green"/>
        </w:rPr>
        <w:lastRenderedPageBreak/>
        <w:t>accumulate</w:t>
      </w:r>
      <w:r w:rsidRPr="000E7164">
        <w:rPr>
          <w:rStyle w:val="Emphasis"/>
        </w:rPr>
        <w:t xml:space="preserve"> in the stratosphere </w:t>
      </w:r>
      <w:r w:rsidRPr="009E20B0">
        <w:rPr>
          <w:rStyle w:val="Emphasis"/>
          <w:highlight w:val="gree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5045422D" w14:textId="77777777" w:rsidR="0086190B" w:rsidRDefault="0086190B" w:rsidP="0086190B">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9E20B0">
        <w:rPr>
          <w:rStyle w:val="StyleUnderline"/>
          <w:highlight w:val="green"/>
        </w:rPr>
        <w:t>emissions from rockets</w:t>
      </w:r>
      <w:r w:rsidRPr="000E7164">
        <w:rPr>
          <w:rStyle w:val="StyleUnderline"/>
        </w:rPr>
        <w:t xml:space="preserve"> “inherently </w:t>
      </w:r>
      <w:r w:rsidRPr="009E20B0">
        <w:rPr>
          <w:rStyle w:val="StyleUnderline"/>
          <w:highlight w:val="green"/>
        </w:rPr>
        <w:t>impact the stratosphere in a way</w:t>
      </w:r>
      <w:r w:rsidRPr="000E7164">
        <w:rPr>
          <w:rStyle w:val="StyleUnderline"/>
        </w:rPr>
        <w:t xml:space="preserve"> that </w:t>
      </w:r>
      <w:r w:rsidRPr="009E20B0">
        <w:rPr>
          <w:rStyle w:val="StyleUnderline"/>
          <w:highlight w:val="green"/>
        </w:rPr>
        <w:t>no other industrial activity does</w:t>
      </w:r>
      <w:r w:rsidRPr="000E7164">
        <w:rPr>
          <w:rStyle w:val="StyleUnderline"/>
        </w:rPr>
        <w:t>.”</w:t>
      </w:r>
      <w:r>
        <w:t xml:space="preserve"> </w:t>
      </w:r>
      <w:r w:rsidRPr="009E20B0">
        <w:rPr>
          <w:rStyle w:val="Emphasis"/>
          <w:highlight w:val="green"/>
        </w:rPr>
        <w:t>Reaching space</w:t>
      </w:r>
      <w:r w:rsidRPr="000E7164">
        <w:rPr>
          <w:rStyle w:val="Emphasis"/>
        </w:rPr>
        <w:t xml:space="preserve"> on a grand scale might </w:t>
      </w:r>
      <w:r w:rsidRPr="009E20B0">
        <w:rPr>
          <w:rStyle w:val="Emphasis"/>
          <w:highlight w:val="green"/>
        </w:rPr>
        <w:t>entail</w:t>
      </w:r>
      <w:r w:rsidRPr="000E7164">
        <w:rPr>
          <w:rStyle w:val="Emphasis"/>
        </w:rPr>
        <w:t xml:space="preserve"> tearing open and </w:t>
      </w:r>
      <w:r w:rsidRPr="009E20B0">
        <w:rPr>
          <w:rStyle w:val="Emphasis"/>
          <w:highlight w:val="green"/>
        </w:rPr>
        <w:t xml:space="preserve">ripping apart our </w:t>
      </w:r>
      <w:r w:rsidRPr="00475C49">
        <w:rPr>
          <w:rStyle w:val="Emphasis"/>
        </w:rPr>
        <w:t xml:space="preserve">own </w:t>
      </w:r>
      <w:r w:rsidRPr="009E20B0">
        <w:rPr>
          <w:rStyle w:val="Emphasis"/>
          <w:highlight w:val="green"/>
        </w:rPr>
        <w:t>atmosphere in the process</w:t>
      </w:r>
      <w:r>
        <w:t xml:space="preserve">. </w:t>
      </w:r>
      <w:proofErr w:type="gramStart"/>
      <w:r w:rsidRPr="000E7164">
        <w:rPr>
          <w:rStyle w:val="Emphasis"/>
        </w:rPr>
        <w:t>This is why</w:t>
      </w:r>
      <w:proofErr w:type="gramEnd"/>
      <w:r w:rsidRPr="000E7164">
        <w:rPr>
          <w:rStyle w:val="Emphasis"/>
        </w:rPr>
        <w:t xml:space="preserve"> </w:t>
      </w:r>
      <w:r w:rsidRPr="009E20B0">
        <w:rPr>
          <w:rStyle w:val="Emphasis"/>
          <w:highlight w:val="green"/>
        </w:rPr>
        <w:t>we</w:t>
      </w:r>
      <w:r w:rsidRPr="000E7164">
        <w:rPr>
          <w:rStyle w:val="Emphasis"/>
        </w:rPr>
        <w:t xml:space="preserve"> may </w:t>
      </w:r>
      <w:r w:rsidRPr="009E20B0">
        <w:rPr>
          <w:rStyle w:val="Emphasis"/>
          <w:highlight w:val="green"/>
        </w:rPr>
        <w:t>need to</w:t>
      </w:r>
      <w:r w:rsidRPr="000E7164">
        <w:rPr>
          <w:rStyle w:val="Emphasis"/>
        </w:rPr>
        <w:t xml:space="preserve"> </w:t>
      </w:r>
      <w:r w:rsidRPr="009E20B0">
        <w:rPr>
          <w:rStyle w:val="Emphasis"/>
          <w:highlight w:val="green"/>
        </w:rPr>
        <w:t>rethink</w:t>
      </w:r>
      <w:r w:rsidRPr="000E7164">
        <w:rPr>
          <w:rStyle w:val="Emphasis"/>
        </w:rPr>
        <w:t xml:space="preserve"> our future in space—perhaps even holding off from </w:t>
      </w:r>
      <w:r w:rsidRPr="009E20B0">
        <w:rPr>
          <w:rStyle w:val="Emphasis"/>
          <w:highlight w:val="green"/>
        </w:rPr>
        <w:t>launching</w:t>
      </w:r>
      <w:r w:rsidRPr="000E7164">
        <w:rPr>
          <w:rStyle w:val="Emphasis"/>
        </w:rPr>
        <w:t xml:space="preserve"> too many </w:t>
      </w:r>
      <w:r w:rsidRPr="009E20B0">
        <w:rPr>
          <w:rStyle w:val="Emphasis"/>
          <w:highlight w:val="green"/>
        </w:rPr>
        <w:t>rockets into space</w:t>
      </w:r>
      <w:r w:rsidRPr="000E7164">
        <w:rPr>
          <w:rStyle w:val="Emphasis"/>
        </w:rPr>
        <w:t xml:space="preserve">—precisely in order </w:t>
      </w:r>
      <w:r w:rsidRPr="009E20B0">
        <w:rPr>
          <w:rStyle w:val="Emphasis"/>
          <w:highlight w:val="green"/>
        </w:rPr>
        <w:t>to preserve life here on Earth.</w:t>
      </w:r>
    </w:p>
    <w:p w14:paraId="0C08A3E0" w14:textId="77777777" w:rsidR="0086190B" w:rsidRPr="00E1259F" w:rsidRDefault="0086190B" w:rsidP="0086190B">
      <w:pPr>
        <w:pStyle w:val="Heading4"/>
        <w:rPr>
          <w:iCs/>
          <w:u w:val="single"/>
        </w:rPr>
      </w:pPr>
      <w:r>
        <w:t>That depletes the ozone layer, open the floodgates for existential UV floods, and leaves residual black carbon.</w:t>
      </w:r>
    </w:p>
    <w:p w14:paraId="42836E97" w14:textId="77777777" w:rsidR="0086190B" w:rsidRPr="00F96E30" w:rsidRDefault="0086190B" w:rsidP="0086190B">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473662C2" w14:textId="77777777" w:rsidR="0086190B" w:rsidRDefault="0086190B" w:rsidP="0086190B">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0C778665" w14:textId="77777777" w:rsidR="0086190B" w:rsidRDefault="0086190B" w:rsidP="0086190B">
      <w:r w:rsidRPr="009E20B0">
        <w:rPr>
          <w:rStyle w:val="Emphasis"/>
          <w:highlight w:val="gree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606B82F7" w14:textId="77777777" w:rsidR="0086190B" w:rsidRDefault="0086190B" w:rsidP="0086190B">
      <w:r w:rsidRPr="00F950A1">
        <w:rPr>
          <w:rStyle w:val="StyleUnderline"/>
        </w:rPr>
        <w:t xml:space="preserve">Instead, it’s </w:t>
      </w:r>
      <w:r w:rsidRPr="009E20B0">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9E20B0">
        <w:rPr>
          <w:rStyle w:val="StyleUnderline"/>
          <w:highlight w:val="green"/>
        </w:rPr>
        <w:t>of soot and</w:t>
      </w:r>
      <w:r w:rsidRPr="00F950A1">
        <w:rPr>
          <w:rStyle w:val="StyleUnderline"/>
        </w:rPr>
        <w:t xml:space="preserve"> a chemical called </w:t>
      </w:r>
      <w:r w:rsidRPr="009E20B0">
        <w:rPr>
          <w:rStyle w:val="StyleUnderline"/>
          <w:highlight w:val="green"/>
        </w:rPr>
        <w:t>alumina</w:t>
      </w:r>
      <w:r w:rsidRPr="00F950A1">
        <w:rPr>
          <w:rStyle w:val="StyleUnderline"/>
        </w:rPr>
        <w:t xml:space="preserve"> are created in the wakes of rocket launches. They then get </w:t>
      </w:r>
      <w:r w:rsidRPr="009E20B0">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9E20B0">
        <w:rPr>
          <w:rStyle w:val="Emphasis"/>
          <w:highlight w:val="green"/>
        </w:rPr>
        <w:t>lead to</w:t>
      </w:r>
      <w:r w:rsidRPr="00F950A1">
        <w:rPr>
          <w:rStyle w:val="Emphasis"/>
        </w:rPr>
        <w:t xml:space="preserve"> the </w:t>
      </w:r>
      <w:r w:rsidRPr="009E20B0">
        <w:rPr>
          <w:rStyle w:val="Emphasis"/>
          <w:highlight w:val="green"/>
        </w:rPr>
        <w:t>depletion of a layer of oxygen</w:t>
      </w:r>
      <w:r w:rsidRPr="00F950A1">
        <w:rPr>
          <w:rStyle w:val="Emphasis"/>
        </w:rPr>
        <w:t xml:space="preserve"> known as the ozone. The ozone acts like a big shield, </w:t>
      </w:r>
      <w:r w:rsidRPr="009E20B0">
        <w:rPr>
          <w:rStyle w:val="Emphasis"/>
          <w:highlight w:val="green"/>
        </w:rPr>
        <w:t xml:space="preserve">protecting Earth against </w:t>
      </w:r>
      <w:r w:rsidRPr="00475C49">
        <w:rPr>
          <w:rStyle w:val="Emphasis"/>
        </w:rPr>
        <w:t xml:space="preserve">the Sun’s harmful </w:t>
      </w:r>
      <w:r w:rsidRPr="009E20B0">
        <w:rPr>
          <w:rStyle w:val="Emphasis"/>
          <w:highlight w:val="green"/>
        </w:rPr>
        <w:t>ultraviolet radiation</w:t>
      </w:r>
      <w:r w:rsidRPr="009E20B0">
        <w:rPr>
          <w:highlight w:val="green"/>
        </w:rPr>
        <w:t xml:space="preserve">. </w:t>
      </w:r>
      <w:r w:rsidRPr="00475C49">
        <w:t>However, the magnitude</w:t>
      </w:r>
      <w:r>
        <w:t xml:space="preserve"> of this ozone depletion isn’t totally known, says Ross.</w:t>
      </w:r>
    </w:p>
    <w:p w14:paraId="178C395D" w14:textId="77777777" w:rsidR="0086190B" w:rsidRDefault="0086190B" w:rsidP="0086190B">
      <w:r>
        <w:lastRenderedPageBreak/>
        <w:t>“IT’S A CALL FOR MORE RESEARCH IN THIS AREA TO KNOW EXACTLY WHAT WE’RE PUTTING INTO THE UPPER ATMOSPHERE AND IN WHAT QUANTITIES.”</w:t>
      </w:r>
    </w:p>
    <w:p w14:paraId="79817362" w14:textId="77777777" w:rsidR="0086190B" w:rsidRDefault="0086190B" w:rsidP="0086190B">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76346531" w14:textId="77777777" w:rsidR="0086190B" w:rsidRDefault="0086190B" w:rsidP="0086190B">
      <w:r>
        <w:t>“It’s a call for more research in this area to know exactly what we’re putting into the upper atmosphere and in what quantities,” Vedda, a senior policy analyst at the Aerospace Corporation, tells The Verge. “</w:t>
      </w:r>
      <w:proofErr w:type="gramStart"/>
      <w:r>
        <w:t>So</w:t>
      </w:r>
      <w:proofErr w:type="gramEnd"/>
      <w:r>
        <w:t xml:space="preserve"> when the debates start, we have the good hard data that says, ‘Here’s a well-defined model of what’s actually happening.’”</w:t>
      </w:r>
    </w:p>
    <w:p w14:paraId="531B0CE6" w14:textId="77777777" w:rsidR="0086190B" w:rsidRDefault="0086190B" w:rsidP="0086190B">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4FCAB662" w14:textId="77777777" w:rsidR="0086190B" w:rsidRPr="00F950A1" w:rsidRDefault="0086190B" w:rsidP="0086190B">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9E20B0">
        <w:rPr>
          <w:rStyle w:val="Emphasis"/>
          <w:highlight w:val="green"/>
        </w:rPr>
        <w:t>liquid kerosene</w:t>
      </w:r>
      <w:r w:rsidRPr="00F950A1">
        <w:rPr>
          <w:rStyle w:val="Emphasis"/>
        </w:rPr>
        <w:t xml:space="preserve">, a type of refined oil, </w:t>
      </w:r>
      <w:r w:rsidRPr="009E20B0">
        <w:rPr>
          <w:rStyle w:val="Emphasis"/>
          <w:highlight w:val="green"/>
        </w:rPr>
        <w:t>produce</w:t>
      </w:r>
      <w:r w:rsidRPr="00F950A1">
        <w:rPr>
          <w:rStyle w:val="Emphasis"/>
        </w:rPr>
        <w:t xml:space="preserve"> more of the </w:t>
      </w:r>
      <w:r w:rsidRPr="009E20B0">
        <w:rPr>
          <w:rStyle w:val="Emphasis"/>
          <w:highlight w:val="green"/>
        </w:rPr>
        <w:t>dark soot</w:t>
      </w:r>
      <w:r w:rsidRPr="00F950A1">
        <w:rPr>
          <w:rStyle w:val="Emphasis"/>
        </w:rPr>
        <w:t xml:space="preserve"> particles, what is known as </w:t>
      </w:r>
      <w:r w:rsidRPr="009E20B0">
        <w:rPr>
          <w:rStyle w:val="Emphasis"/>
          <w:highlight w:val="green"/>
        </w:rPr>
        <w:t>black carbon</w:t>
      </w:r>
      <w:r w:rsidRPr="00F950A1">
        <w:rPr>
          <w:rStyle w:val="Emphasis"/>
        </w:rPr>
        <w:t xml:space="preserve">. Kerosene is used as a propellant for rockets </w:t>
      </w:r>
      <w:r w:rsidRPr="009E20B0">
        <w:rPr>
          <w:rStyle w:val="Emphasis"/>
          <w:highlight w:val="green"/>
        </w:rPr>
        <w:t>such as</w:t>
      </w:r>
      <w:r w:rsidRPr="00F950A1">
        <w:rPr>
          <w:rStyle w:val="Emphasis"/>
        </w:rPr>
        <w:t xml:space="preserve"> ULA’s </w:t>
      </w:r>
      <w:r w:rsidRPr="009E20B0">
        <w:rPr>
          <w:rStyle w:val="Emphasis"/>
          <w:highlight w:val="green"/>
        </w:rPr>
        <w:t>Atlas</w:t>
      </w:r>
      <w:r w:rsidRPr="00F950A1">
        <w:rPr>
          <w:rStyle w:val="Emphasis"/>
        </w:rPr>
        <w:t xml:space="preserve"> V </w:t>
      </w:r>
      <w:r w:rsidRPr="009E20B0">
        <w:rPr>
          <w:rStyle w:val="Emphasis"/>
          <w:highlight w:val="green"/>
        </w:rPr>
        <w:t>and SpaceX’s</w:t>
      </w:r>
      <w:r w:rsidRPr="00F950A1">
        <w:rPr>
          <w:rStyle w:val="Emphasis"/>
        </w:rPr>
        <w:t xml:space="preserve"> Falcon 9.</w:t>
      </w:r>
    </w:p>
    <w:p w14:paraId="2EC3BDD8" w14:textId="77777777" w:rsidR="0086190B" w:rsidRDefault="0086190B" w:rsidP="0086190B">
      <w:r>
        <w:t>ALL KINDS OF ROCKETS PRODUCE THESE EMISSIONS, BUT SOME TYPES OF VEHICLES PRODUCE MORE THAN OTHERS</w:t>
      </w:r>
    </w:p>
    <w:p w14:paraId="2656E50E" w14:textId="77777777" w:rsidR="0086190B" w:rsidRPr="00F950A1" w:rsidRDefault="0086190B" w:rsidP="0086190B">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6E9E1EE7" w14:textId="77777777" w:rsidR="0086190B" w:rsidRPr="00F950A1" w:rsidRDefault="0086190B" w:rsidP="0086190B">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4314756F" w14:textId="77777777" w:rsidR="0086190B" w:rsidRPr="00F950A1" w:rsidRDefault="0086190B" w:rsidP="0086190B">
      <w:pPr>
        <w:rPr>
          <w:rStyle w:val="StyleUnderline"/>
        </w:rPr>
      </w:pPr>
      <w:r>
        <w:lastRenderedPageBreak/>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 </w:t>
      </w:r>
      <w:r w:rsidRPr="009E20B0">
        <w:rPr>
          <w:rStyle w:val="StyleUnderline"/>
          <w:highlight w:val="green"/>
        </w:rPr>
        <w:t>They</w:t>
      </w:r>
      <w:r w:rsidRPr="00F950A1">
        <w:rPr>
          <w:rStyle w:val="StyleUnderline"/>
        </w:rPr>
        <w:t xml:space="preserve"> might </w:t>
      </w:r>
      <w:r w:rsidRPr="009E20B0">
        <w:rPr>
          <w:rStyle w:val="StyleUnderline"/>
          <w:highlight w:val="green"/>
        </w:rPr>
        <w:t>interact with jet streams, causing droughts or</w:t>
      </w:r>
      <w:r w:rsidRPr="00F950A1">
        <w:rPr>
          <w:rStyle w:val="StyleUnderline"/>
        </w:rPr>
        <w:t xml:space="preserve"> more tropical </w:t>
      </w:r>
      <w:r w:rsidRPr="009E20B0">
        <w:rPr>
          <w:rStyle w:val="StyleUnderline"/>
          <w:highlight w:val="green"/>
        </w:rPr>
        <w:t>storms</w:t>
      </w:r>
      <w:r w:rsidRPr="00F950A1">
        <w:rPr>
          <w:rStyle w:val="StyleUnderline"/>
        </w:rPr>
        <w:t>. That’s why many scientists have criticized the idea of geoengineering to combat climate change.</w:t>
      </w:r>
    </w:p>
    <w:p w14:paraId="02EA045C" w14:textId="77777777" w:rsidR="0086190B" w:rsidRDefault="0086190B" w:rsidP="0086190B">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9E20B0">
        <w:rPr>
          <w:rStyle w:val="StyleUnderline"/>
          <w:highlight w:val="green"/>
        </w:rPr>
        <w:t>cause</w:t>
      </w:r>
      <w:r w:rsidRPr="00F950A1">
        <w:rPr>
          <w:rStyle w:val="StyleUnderline"/>
        </w:rPr>
        <w:t xml:space="preserve"> skin </w:t>
      </w:r>
      <w:r w:rsidRPr="009E20B0">
        <w:rPr>
          <w:rStyle w:val="StyleUnderline"/>
          <w:highlight w:val="gree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66B5F983" w14:textId="77777777" w:rsidR="0086190B" w:rsidRDefault="0086190B" w:rsidP="0086190B">
      <w: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6E320A5B" w14:textId="77777777" w:rsidR="0086190B" w:rsidRDefault="0086190B" w:rsidP="0086190B">
      <w:pPr>
        <w:rPr>
          <w:rStyle w:val="Emphasis"/>
        </w:rPr>
      </w:pPr>
      <w:r w:rsidRPr="00C929FF">
        <w:rPr>
          <w:rStyle w:val="Emphasis"/>
        </w:rPr>
        <w:t xml:space="preserve">“WE WANT TO </w:t>
      </w:r>
      <w:r w:rsidRPr="009E20B0">
        <w:rPr>
          <w:rStyle w:val="Emphasis"/>
          <w:highlight w:val="green"/>
        </w:rPr>
        <w:t>BE PROACTIVE BEFORE THIS TIPPING POINT OCCURS</w:t>
      </w:r>
      <w:r w:rsidRPr="00C929FF">
        <w:rPr>
          <w:rStyle w:val="Emphasis"/>
        </w:rPr>
        <w:t>.”</w:t>
      </w:r>
    </w:p>
    <w:p w14:paraId="10C427E4" w14:textId="77777777" w:rsidR="0086190B" w:rsidRPr="00C929FF" w:rsidRDefault="0086190B" w:rsidP="0086190B">
      <w:pPr>
        <w:rPr>
          <w:rStyle w:val="Emphasis"/>
        </w:rPr>
      </w:pPr>
    </w:p>
    <w:p w14:paraId="503B1FC8" w14:textId="77777777" w:rsidR="0086190B" w:rsidRPr="003F2E74" w:rsidRDefault="0086190B" w:rsidP="0086190B">
      <w:pPr>
        <w:pStyle w:val="Heading4"/>
        <w:rPr>
          <w:rStyle w:val="Style13ptBold"/>
          <w:b/>
          <w:bCs w:val="0"/>
        </w:rPr>
      </w:pPr>
      <w:r w:rsidRPr="003F2E74">
        <w:rPr>
          <w:rStyle w:val="Style13ptBold"/>
          <w:b/>
          <w:bCs w:val="0"/>
        </w:rPr>
        <w:t>Ozone collapse causes extinction.</w:t>
      </w:r>
    </w:p>
    <w:p w14:paraId="073F2037" w14:textId="77777777" w:rsidR="0086190B" w:rsidRPr="00E14CC9" w:rsidRDefault="0086190B" w:rsidP="0086190B">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1BC38851" w14:textId="77777777" w:rsidR="0086190B" w:rsidRPr="00E07AE1" w:rsidRDefault="0086190B" w:rsidP="0086190B">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9E20B0">
        <w:rPr>
          <w:rStyle w:val="Emphasis"/>
          <w:highlight w:val="green"/>
        </w:rPr>
        <w:t>ozone layer's breakdown</w:t>
      </w:r>
      <w:r w:rsidRPr="00475C49">
        <w:rPr>
          <w:rStyle w:val="Emphasis"/>
        </w:rPr>
        <w:t xml:space="preserve"> caused</w:t>
      </w:r>
      <w:r w:rsidRPr="00E07AE1">
        <w:rPr>
          <w:rStyle w:val="Emphasis"/>
        </w:rPr>
        <w:t xml:space="preserve"> by ultraviolet (</w:t>
      </w:r>
      <w:r w:rsidRPr="009E20B0">
        <w:rPr>
          <w:rStyle w:val="Emphasis"/>
          <w:highlight w:val="green"/>
        </w:rPr>
        <w:t>UV) radiation vanquished</w:t>
      </w:r>
      <w:r w:rsidRPr="00E07AE1">
        <w:rPr>
          <w:rStyle w:val="Emphasis"/>
        </w:rPr>
        <w:t xml:space="preserve"> much of the </w:t>
      </w:r>
      <w:r w:rsidRPr="009E20B0">
        <w:rPr>
          <w:rStyle w:val="Emphasis"/>
          <w:highlight w:val="gree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375156F4" w14:textId="77777777" w:rsidR="0086190B" w:rsidRDefault="0086190B" w:rsidP="0086190B">
      <w:r>
        <w:t>Numerous episodes of mass extinction occurred in the geological past. One of the most notorious ones caused the extinction of dinosaurs about 66 million years ago. Their destruction was believed to have been caused by an asteroid hitting the Earth.</w:t>
      </w:r>
    </w:p>
    <w:p w14:paraId="4681AC13" w14:textId="77777777" w:rsidR="0086190B" w:rsidRDefault="0086190B" w:rsidP="0086190B">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77B34225" w14:textId="77777777" w:rsidR="0086190B" w:rsidRDefault="0086190B" w:rsidP="0086190B">
      <w:r w:rsidRPr="00E07AE1">
        <w:rPr>
          <w:rStyle w:val="StyleUnderline"/>
        </w:rPr>
        <w:lastRenderedPageBreak/>
        <w:t xml:space="preserve">Scientists have discovered evidence pointing to high levels of UV radiation responsible for </w:t>
      </w:r>
      <w:r w:rsidRPr="009E20B0">
        <w:rPr>
          <w:rStyle w:val="StyleUnderline"/>
          <w:highlight w:val="green"/>
        </w:rPr>
        <w:t>collapsing forest</w:t>
      </w:r>
      <w:r w:rsidRPr="00475C49">
        <w:rPr>
          <w:rStyle w:val="StyleUnderline"/>
        </w:rPr>
        <w:t xml:space="preserve"> ecosystems</w:t>
      </w:r>
      <w:r w:rsidRPr="00E07AE1">
        <w:rPr>
          <w:rStyle w:val="StyleUnderline"/>
        </w:rPr>
        <w:t xml:space="preserve"> </w:t>
      </w:r>
      <w:r w:rsidRPr="009E20B0">
        <w:rPr>
          <w:rStyle w:val="StyleUnderline"/>
          <w:highlight w:val="green"/>
        </w:rPr>
        <w:t>and</w:t>
      </w:r>
      <w:r w:rsidRPr="00E07AE1">
        <w:rPr>
          <w:rStyle w:val="StyleUnderline"/>
        </w:rPr>
        <w:t xml:space="preserve"> killing off </w:t>
      </w:r>
      <w:r w:rsidRPr="009E20B0">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32FD7F33" w14:textId="77777777" w:rsidR="0086190B" w:rsidRPr="00E07AE1" w:rsidRDefault="0086190B" w:rsidP="0086190B">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9E20B0">
        <w:rPr>
          <w:rStyle w:val="Emphasis"/>
          <w:highlight w:val="green"/>
        </w:rPr>
        <w:t>Earth might</w:t>
      </w:r>
      <w:r w:rsidRPr="00E07AE1">
        <w:rPr>
          <w:rStyle w:val="Emphasis"/>
        </w:rPr>
        <w:t xml:space="preserve"> possibly </w:t>
      </w:r>
      <w:r w:rsidRPr="009E20B0">
        <w:rPr>
          <w:rStyle w:val="Emphasis"/>
          <w:highlight w:val="green"/>
        </w:rPr>
        <w:t>reach comparable temperatures</w:t>
      </w:r>
      <w:r w:rsidRPr="00E07AE1">
        <w:rPr>
          <w:rStyle w:val="Emphasis"/>
        </w:rPr>
        <w:t>, thus might face the same consequences that occurred in the past.</w:t>
      </w:r>
    </w:p>
    <w:p w14:paraId="4205A7CF" w14:textId="77777777" w:rsidR="0086190B" w:rsidRDefault="0086190B" w:rsidP="0086190B">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6E0399B2" w14:textId="77777777" w:rsidR="0086190B" w:rsidRDefault="0086190B" w:rsidP="0086190B">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1B2C3847" w14:textId="77777777" w:rsidR="0086190B" w:rsidRDefault="0086190B" w:rsidP="0086190B">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0A77C3F4" w14:textId="77777777" w:rsidR="0086190B" w:rsidRDefault="0086190B" w:rsidP="0086190B">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2FA5180C" w14:textId="77777777" w:rsidR="0086190B" w:rsidRPr="00E14CC9" w:rsidRDefault="0086190B" w:rsidP="0086190B">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w:t>
      </w:r>
      <w:proofErr w:type="gramStart"/>
      <w:r w:rsidRPr="00E14CC9">
        <w:rPr>
          <w:rStyle w:val="Emphasis"/>
        </w:rPr>
        <w:t>collapse</w:t>
      </w:r>
      <w:proofErr w:type="gramEnd"/>
      <w:r w:rsidRPr="00E14CC9">
        <w:rPr>
          <w:rStyle w:val="Emphasis"/>
        </w:rPr>
        <w:t xml:space="preserve"> exposed life on Earth to </w:t>
      </w:r>
      <w:r w:rsidRPr="009E20B0">
        <w:rPr>
          <w:rStyle w:val="Emphasis"/>
          <w:highlight w:val="green"/>
        </w:rPr>
        <w:t>harmful UV radiation</w:t>
      </w:r>
      <w:r w:rsidRPr="00E14CC9">
        <w:rPr>
          <w:rStyle w:val="Emphasis"/>
        </w:rPr>
        <w:t xml:space="preserve"> levels and, therefore, </w:t>
      </w:r>
      <w:r w:rsidRPr="009E20B0">
        <w:rPr>
          <w:rStyle w:val="Emphasis"/>
          <w:highlight w:val="gree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6B9844DF" w14:textId="77777777" w:rsidR="0086190B" w:rsidRPr="00E07AE1" w:rsidRDefault="0086190B" w:rsidP="0086190B">
      <w:pPr>
        <w:rPr>
          <w:rStyle w:val="Emphasis"/>
        </w:rPr>
      </w:pPr>
      <w:r w:rsidRPr="00E07AE1">
        <w:rPr>
          <w:rStyle w:val="Emphasis"/>
        </w:rPr>
        <w:t>From Climate Change to Climate Emergency</w:t>
      </w:r>
    </w:p>
    <w:p w14:paraId="4B9707E9" w14:textId="77777777" w:rsidR="0086190B" w:rsidRPr="00E07AE1" w:rsidRDefault="0086190B" w:rsidP="0086190B">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7C175ADF" w14:textId="77777777" w:rsidR="0086190B" w:rsidRDefault="0086190B" w:rsidP="0086190B">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9E20B0">
        <w:rPr>
          <w:rStyle w:val="Emphasis"/>
          <w:highlight w:val="green"/>
        </w:rPr>
        <w:t xml:space="preserve">collapse of the ozone layer </w:t>
      </w:r>
      <w:r w:rsidRPr="00475C49">
        <w:rPr>
          <w:rStyle w:val="Emphasis"/>
        </w:rPr>
        <w:t>could</w:t>
      </w:r>
      <w:r w:rsidRPr="00E07AE1">
        <w:rPr>
          <w:rStyle w:val="Emphasis"/>
        </w:rPr>
        <w:t xml:space="preserve"> occur again, </w:t>
      </w:r>
      <w:r w:rsidRPr="009E20B0">
        <w:rPr>
          <w:rStyle w:val="Emphasis"/>
          <w:highlight w:val="green"/>
        </w:rPr>
        <w:t>dangerously exposing</w:t>
      </w:r>
      <w:r w:rsidRPr="00E07AE1">
        <w:rPr>
          <w:rStyle w:val="Emphasis"/>
        </w:rPr>
        <w:t xml:space="preserve"> surface and shallow sea life to harmful </w:t>
      </w:r>
      <w:r w:rsidRPr="009E20B0">
        <w:rPr>
          <w:rStyle w:val="Emphasis"/>
          <w:highlight w:val="green"/>
        </w:rPr>
        <w:t>radiation</w:t>
      </w:r>
      <w:r w:rsidRPr="00E07AE1">
        <w:rPr>
          <w:rStyle w:val="Emphasis"/>
        </w:rPr>
        <w:t xml:space="preserve">. </w:t>
      </w:r>
    </w:p>
    <w:p w14:paraId="27060610" w14:textId="77777777" w:rsidR="0086190B" w:rsidRPr="00E07AE1" w:rsidRDefault="0086190B" w:rsidP="0086190B">
      <w:pPr>
        <w:rPr>
          <w:rStyle w:val="Emphasis"/>
        </w:rPr>
      </w:pPr>
    </w:p>
    <w:p w14:paraId="2D2360C4" w14:textId="77777777" w:rsidR="0086190B" w:rsidRDefault="0086190B" w:rsidP="0086190B">
      <w:pPr>
        <w:pStyle w:val="Heading4"/>
        <w:rPr>
          <w:lang w:eastAsia="zh-CN"/>
        </w:rPr>
      </w:pPr>
      <w:r>
        <w:rPr>
          <w:lang w:eastAsia="zh-CN"/>
        </w:rPr>
        <w:lastRenderedPageBreak/>
        <w:t xml:space="preserve">UV floods </w:t>
      </w:r>
      <w:proofErr w:type="spellStart"/>
      <w:r>
        <w:rPr>
          <w:lang w:eastAsia="zh-CN"/>
        </w:rPr>
        <w:t>supress</w:t>
      </w:r>
      <w:proofErr w:type="spellEnd"/>
      <w:r>
        <w:rPr>
          <w:lang w:eastAsia="zh-CN"/>
        </w:rPr>
        <w:t xml:space="preserve"> immune responses and lead to radiation </w:t>
      </w:r>
    </w:p>
    <w:p w14:paraId="41440796" w14:textId="77777777" w:rsidR="0086190B" w:rsidRPr="00CE2A70" w:rsidRDefault="0086190B" w:rsidP="0086190B">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9" w:history="1">
        <w:r w:rsidRPr="00AD2583">
          <w:rPr>
            <w:rStyle w:val="Hyperlink"/>
          </w:rPr>
          <w:t>https://pubs.rsc.org/en/content/articlehtml/2015/pp/c4pp90033b</w:t>
        </w:r>
      </w:hyperlink>
      <w:r>
        <w:t>) CS</w:t>
      </w:r>
    </w:p>
    <w:p w14:paraId="69E3CACC" w14:textId="77777777" w:rsidR="0086190B" w:rsidRDefault="0086190B" w:rsidP="0086190B">
      <w:pPr>
        <w:rPr>
          <w:rStyle w:val="Hyperlink"/>
          <w:sz w:val="12"/>
        </w:rPr>
      </w:pPr>
      <w:r w:rsidRPr="001723DB">
        <w:rPr>
          <w:sz w:val="12"/>
        </w:rPr>
        <w:t xml:space="preserve">Effects of solar UV radiation on immune function and consequences for disease Mechanisms </w:t>
      </w:r>
      <w:r w:rsidRPr="009E20B0">
        <w:rPr>
          <w:highlight w:val="gree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9E20B0">
        <w:rPr>
          <w:highlight w:val="green"/>
          <w:u w:val="single"/>
        </w:rPr>
        <w:t>absorbed by chromophores</w:t>
      </w:r>
      <w:r w:rsidRPr="001723DB">
        <w:rPr>
          <w:sz w:val="12"/>
        </w:rPr>
        <w:t xml:space="preserve"> (</w:t>
      </w:r>
      <w:hyperlink r:id="rId10" w:anchor="tab2" w:tooltip="Select to navigate to table" w:history="1">
        <w:r w:rsidRPr="001723DB">
          <w:rPr>
            <w:rStyle w:val="Hyperlink"/>
            <w:sz w:val="12"/>
          </w:rPr>
          <w:t>Table 2</w:t>
        </w:r>
      </w:hyperlink>
      <w:r w:rsidRPr="001723DB">
        <w:rPr>
          <w:sz w:val="12"/>
        </w:rPr>
        <w:t xml:space="preserve">), which then </w:t>
      </w:r>
      <w:r w:rsidRPr="009E20B0">
        <w:rPr>
          <w:b/>
          <w:bCs/>
          <w:highlight w:val="green"/>
          <w:u w:val="single"/>
        </w:rPr>
        <w:t>initiate a cascade</w:t>
      </w:r>
      <w:r w:rsidRPr="00451C82">
        <w:rPr>
          <w:b/>
          <w:bCs/>
          <w:u w:val="single"/>
        </w:rPr>
        <w:t xml:space="preserve"> leading to </w:t>
      </w:r>
      <w:r w:rsidRPr="009E20B0">
        <w:rPr>
          <w:b/>
          <w:bCs/>
          <w:highlight w:val="green"/>
          <w:u w:val="single"/>
        </w:rPr>
        <w:t>changes in immune responses</w:t>
      </w:r>
      <w:r w:rsidRPr="001723DB">
        <w:rPr>
          <w:sz w:val="12"/>
        </w:rPr>
        <w:t xml:space="preserve">. Table 2 Cutaneous chromophores involved in the initiation of UV-induced changes in immune function (reviewed in </w:t>
      </w:r>
      <w:hyperlink r:id="rId11"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3" w:anchor="cit166" w:tooltip="Select to navigate to reference" w:history="1">
        <w:r w:rsidRPr="001723DB">
          <w:rPr>
            <w:rStyle w:val="Hyperlink"/>
            <w:sz w:val="12"/>
          </w:rPr>
          <w:t>166–168</w:t>
        </w:r>
      </w:hyperlink>
      <w:r w:rsidRPr="001723DB">
        <w:rPr>
          <w:sz w:val="12"/>
        </w:rPr>
        <w:t xml:space="preserve"> Briefly, </w:t>
      </w:r>
      <w:r w:rsidRPr="009E20B0">
        <w:rPr>
          <w:highlight w:val="green"/>
          <w:u w:val="single"/>
        </w:rPr>
        <w:t>exposure to UV</w:t>
      </w:r>
      <w:r w:rsidRPr="00451C82">
        <w:rPr>
          <w:u w:val="single"/>
        </w:rPr>
        <w:t xml:space="preserve"> radiation </w:t>
      </w:r>
      <w:r w:rsidRPr="009E20B0">
        <w:rPr>
          <w:highlight w:val="green"/>
          <w:u w:val="single"/>
        </w:rPr>
        <w:t>causes</w:t>
      </w:r>
      <w:r w:rsidRPr="00451C82">
        <w:rPr>
          <w:u w:val="single"/>
        </w:rPr>
        <w:t xml:space="preserve"> up-regulation of some innate immune responses, </w:t>
      </w:r>
      <w:r w:rsidRPr="00451C82">
        <w:rPr>
          <w:b/>
          <w:bCs/>
          <w:u w:val="single"/>
        </w:rPr>
        <w:t xml:space="preserve">and </w:t>
      </w:r>
      <w:r w:rsidRPr="009E20B0">
        <w:rPr>
          <w:b/>
          <w:bCs/>
          <w:highlight w:val="green"/>
          <w:u w:val="single"/>
        </w:rPr>
        <w:t>down-regulation of</w:t>
      </w:r>
      <w:r w:rsidRPr="00451C82">
        <w:rPr>
          <w:u w:val="single"/>
        </w:rPr>
        <w:t xml:space="preserve"> some acquired primary and memory </w:t>
      </w:r>
      <w:r w:rsidRPr="009E20B0">
        <w:rPr>
          <w:b/>
          <w:bCs/>
          <w:highlight w:val="gree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4" w:anchor="cit163" w:tooltip="Select to navigate to references" w:history="1">
        <w:r w:rsidRPr="001723DB">
          <w:rPr>
            <w:rStyle w:val="Hyperlink"/>
            <w:sz w:val="12"/>
          </w:rPr>
          <w:t>163</w:t>
        </w:r>
      </w:hyperlink>
      <w:r w:rsidRPr="001723DB">
        <w:rPr>
          <w:sz w:val="12"/>
        </w:rPr>
        <w:t xml:space="preserve"> Schwarz &amp; Schwarz,</w:t>
      </w:r>
      <w:hyperlink r:id="rId15" w:anchor="cit169" w:tooltip="Select to navigate to references" w:history="1">
        <w:r w:rsidRPr="001723DB">
          <w:rPr>
            <w:rStyle w:val="Hyperlink"/>
            <w:sz w:val="12"/>
          </w:rPr>
          <w:t>169</w:t>
        </w:r>
      </w:hyperlink>
      <w:r w:rsidRPr="001723DB">
        <w:rPr>
          <w:sz w:val="12"/>
        </w:rPr>
        <w:t xml:space="preserve"> and Ullrich &amp; Byrne</w:t>
      </w:r>
      <w:hyperlink r:id="rId16"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7"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9E20B0">
        <w:rPr>
          <w:highlight w:val="gree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21"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3"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24"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1723DB">
        <w:rPr>
          <w:sz w:val="12"/>
        </w:rPr>
        <w:t>photohardening</w:t>
      </w:r>
      <w:proofErr w:type="spellEnd"/>
      <w:r w:rsidRPr="001723DB">
        <w:rPr>
          <w:sz w:val="12"/>
        </w:rPr>
        <w:t xml:space="preserve">, is used therapeutically with good results. 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5"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6"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9E20B0">
        <w:rPr>
          <w:highlight w:val="green"/>
          <w:u w:val="single"/>
        </w:rPr>
        <w:t>failure to establish</w:t>
      </w:r>
      <w:r w:rsidRPr="00451C82">
        <w:rPr>
          <w:u w:val="single"/>
        </w:rPr>
        <w:t xml:space="preserve"> the normal </w:t>
      </w:r>
      <w:r w:rsidRPr="009E20B0">
        <w:rPr>
          <w:highlight w:val="green"/>
          <w:u w:val="single"/>
        </w:rPr>
        <w:t>suppression of immune responses</w:t>
      </w:r>
      <w:r w:rsidRPr="00451C82">
        <w:rPr>
          <w:u w:val="single"/>
        </w:rPr>
        <w:t xml:space="preserve"> following exposure to UV radiation. The antigen involved has not been identified but is likely to be novel, </w:t>
      </w:r>
      <w:r w:rsidRPr="009E20B0">
        <w:rPr>
          <w:highlight w:val="green"/>
          <w:u w:val="single"/>
        </w:rPr>
        <w:t>induced by t</w:t>
      </w:r>
      <w:r w:rsidRPr="00451C82">
        <w:rPr>
          <w:u w:val="single"/>
        </w:rPr>
        <w:t xml:space="preserve">he </w:t>
      </w:r>
      <w:r w:rsidRPr="00451C82">
        <w:rPr>
          <w:b/>
          <w:bCs/>
          <w:u w:val="single"/>
        </w:rPr>
        <w:t xml:space="preserve">DNA damaging properties of </w:t>
      </w:r>
      <w:r w:rsidRPr="009E20B0">
        <w:rPr>
          <w:b/>
          <w:bCs/>
          <w:highlight w:val="green"/>
          <w:u w:val="single"/>
        </w:rPr>
        <w:t>UV radiation</w:t>
      </w:r>
      <w:r w:rsidRPr="009E20B0">
        <w:rPr>
          <w:sz w:val="12"/>
          <w:highlight w:val="green"/>
        </w:rPr>
        <w:t>.</w:t>
      </w:r>
      <w:r w:rsidRPr="001723DB">
        <w:rPr>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9E20B0">
        <w:rPr>
          <w:b/>
          <w:bCs/>
          <w:highlight w:val="green"/>
          <w:u w:val="single"/>
        </w:rPr>
        <w:t>Asthma</w:t>
      </w:r>
      <w:proofErr w:type="spellEnd"/>
      <w:r w:rsidRPr="009E20B0">
        <w:rPr>
          <w:highlight w:val="gree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9"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 xml:space="preserve">residence at latitudes closer to the equator (and with greater intensity of UV-B radiation) </w:t>
      </w:r>
      <w:r w:rsidRPr="00C8516A">
        <w:rPr>
          <w:u w:val="single"/>
        </w:rPr>
        <w:lastRenderedPageBreak/>
        <w:t>was associated with an increased risk of having asthma in atopic participants</w:t>
      </w:r>
      <w:r w:rsidRPr="001723DB">
        <w:rPr>
          <w:sz w:val="12"/>
        </w:rPr>
        <w:t xml:space="preserve"> (with a history of allergic responses to specific antigens) but a decreased risk in those without atopy.</w:t>
      </w:r>
      <w:hyperlink r:id="rId30"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9E20B0">
        <w:rPr>
          <w:b/>
          <w:bCs/>
          <w:highlight w:val="green"/>
          <w:u w:val="single"/>
        </w:rPr>
        <w:t>solar UV radiation suppresses</w:t>
      </w:r>
      <w:r w:rsidRPr="00C8516A">
        <w:rPr>
          <w:u w:val="single"/>
        </w:rPr>
        <w:t xml:space="preserve"> microbe-specific acquired </w:t>
      </w:r>
      <w:r w:rsidRPr="009E20B0">
        <w:rPr>
          <w:b/>
          <w:bCs/>
          <w:highlight w:val="gree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9E20B0">
        <w:rPr>
          <w:highlight w:val="green"/>
          <w:u w:val="single"/>
        </w:rPr>
        <w:t xml:space="preserve">lead to an </w:t>
      </w:r>
      <w:r w:rsidRPr="009E20B0">
        <w:rPr>
          <w:b/>
          <w:bCs/>
          <w:highlight w:val="green"/>
          <w:u w:val="single"/>
        </w:rPr>
        <w:t>increased microbial load,</w:t>
      </w:r>
      <w:r w:rsidRPr="00C8516A">
        <w:rPr>
          <w:b/>
          <w:bCs/>
          <w:u w:val="single"/>
        </w:rPr>
        <w:t xml:space="preserve"> </w:t>
      </w:r>
      <w:r w:rsidRPr="009E20B0">
        <w:rPr>
          <w:b/>
          <w:bCs/>
          <w:highlight w:val="green"/>
          <w:u w:val="single"/>
        </w:rPr>
        <w:t>reactivation from latency, and more severe symptoms, including death</w:t>
      </w:r>
      <w:r w:rsidRPr="001723DB">
        <w:rPr>
          <w:sz w:val="12"/>
        </w:rPr>
        <w:t xml:space="preserve"> (reviewed in Norval et al.</w:t>
      </w:r>
      <w:hyperlink r:id="rId31"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32" w:anchor="cit191" w:tooltip="Select to navigate to references" w:history="1">
        <w:r w:rsidRPr="001723DB">
          <w:rPr>
            <w:rStyle w:val="Hyperlink"/>
            <w:sz w:val="12"/>
          </w:rPr>
          <w:t>191</w:t>
        </w:r>
      </w:hyperlink>
      <w:r w:rsidRPr="001723DB">
        <w:rPr>
          <w:sz w:val="12"/>
        </w:rPr>
        <w:t xml:space="preserve"> </w:t>
      </w:r>
      <w:r w:rsidRPr="009E20B0">
        <w:rPr>
          <w:b/>
          <w:bCs/>
          <w:highlight w:val="green"/>
          <w:u w:val="single"/>
        </w:rPr>
        <w:t>UV radiation prior to vaccination</w:t>
      </w:r>
      <w:r w:rsidRPr="00C8516A">
        <w:rPr>
          <w:u w:val="single"/>
        </w:rPr>
        <w:t xml:space="preserve"> causes a </w:t>
      </w:r>
      <w:r w:rsidRPr="009E20B0">
        <w:rPr>
          <w:b/>
          <w:bCs/>
          <w:highlight w:val="green"/>
          <w:u w:val="single"/>
        </w:rPr>
        <w:t>less effective immune response</w:t>
      </w:r>
      <w:r w:rsidRPr="001723DB">
        <w:rPr>
          <w:sz w:val="12"/>
        </w:rPr>
        <w:t xml:space="preserve"> in several mouse models (reviewed in Norval &amp; Woods</w:t>
      </w:r>
      <w:hyperlink r:id="rId33"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9E20B0">
        <w:rPr>
          <w:b/>
          <w:bCs/>
          <w:highlight w:val="green"/>
          <w:u w:val="single"/>
        </w:rPr>
        <w:t>convert an asymptomatic infection into a symptomatic one</w:t>
      </w:r>
      <w:r w:rsidRPr="00C8516A">
        <w:rPr>
          <w:u w:val="single"/>
        </w:rPr>
        <w:t xml:space="preserve">, </w:t>
      </w:r>
      <w:r w:rsidRPr="009E20B0">
        <w:rPr>
          <w:b/>
          <w:bCs/>
          <w:highlight w:val="green"/>
          <w:u w:val="single"/>
        </w:rPr>
        <w:t>reactivate</w:t>
      </w:r>
      <w:r w:rsidRPr="00C8516A">
        <w:rPr>
          <w:u w:val="single"/>
        </w:rPr>
        <w:t xml:space="preserve"> a range of </w:t>
      </w:r>
      <w:r w:rsidRPr="009E20B0">
        <w:rPr>
          <w:b/>
          <w:bCs/>
          <w:highlight w:val="green"/>
          <w:u w:val="single"/>
        </w:rPr>
        <w:t>persistent infections</w:t>
      </w:r>
      <w:r w:rsidRPr="00C8516A">
        <w:rPr>
          <w:u w:val="single"/>
        </w:rPr>
        <w:t xml:space="preserve">, increase the oncogenic potential of microbes, and </w:t>
      </w:r>
      <w:r w:rsidRPr="009E20B0">
        <w:rPr>
          <w:b/>
          <w:bCs/>
          <w:highlight w:val="green"/>
          <w:u w:val="single"/>
        </w:rPr>
        <w:t>reduce</w:t>
      </w:r>
      <w:r w:rsidRPr="00C8516A">
        <w:rPr>
          <w:b/>
          <w:bCs/>
          <w:u w:val="single"/>
        </w:rPr>
        <w:t xml:space="preserve"> the memory </w:t>
      </w:r>
      <w:r w:rsidRPr="009E20B0">
        <w:rPr>
          <w:b/>
          <w:bCs/>
          <w:highlight w:val="gree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5" w:anchor="cit194" w:tooltip="Select to navigate to references" w:history="1">
        <w:r w:rsidRPr="00C8516A">
          <w:rPr>
            <w:rStyle w:val="Hyperlink"/>
            <w:u w:val="single"/>
          </w:rPr>
          <w:t>194</w:t>
        </w:r>
      </w:hyperlink>
      <w:r w:rsidRPr="00C8516A">
        <w:rPr>
          <w:u w:val="single"/>
        </w:rPr>
        <w:t>), type 1 diabetes,</w:t>
      </w:r>
      <w:hyperlink r:id="rId36"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7"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40" w:anchor="cit199" w:tooltip="Select to navigate to references" w:history="1">
        <w:r w:rsidRPr="001723DB">
          <w:rPr>
            <w:rStyle w:val="Hyperlink"/>
            <w:sz w:val="12"/>
          </w:rPr>
          <w:t>199</w:t>
        </w:r>
      </w:hyperlink>
      <w:r w:rsidRPr="001723DB">
        <w:rPr>
          <w:sz w:val="12"/>
        </w:rPr>
        <w:t xml:space="preserve"> Studies from the northern</w:t>
      </w:r>
      <w:hyperlink r:id="rId41" w:anchor="cit200" w:tooltip="Select to navigate to references" w:history="1">
        <w:r w:rsidRPr="001723DB">
          <w:rPr>
            <w:rStyle w:val="Hyperlink"/>
            <w:sz w:val="12"/>
          </w:rPr>
          <w:t>200</w:t>
        </w:r>
      </w:hyperlink>
      <w:r w:rsidRPr="001723DB">
        <w:rPr>
          <w:sz w:val="12"/>
        </w:rPr>
        <w:t xml:space="preserve"> and southern</w:t>
      </w:r>
      <w:hyperlink r:id="rId42"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3"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5"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7"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8"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50"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1723DB">
          <w:rPr>
            <w:rStyle w:val="Hyperlink"/>
            <w:sz w:val="12"/>
          </w:rPr>
          <w:t>212–214</w:t>
        </w:r>
      </w:hyperlink>
    </w:p>
    <w:p w14:paraId="62E7F4FC" w14:textId="77777777" w:rsidR="0086190B" w:rsidRDefault="0086190B" w:rsidP="0086190B">
      <w:pPr>
        <w:rPr>
          <w:rStyle w:val="Hyperlink"/>
          <w:sz w:val="12"/>
        </w:rPr>
      </w:pPr>
    </w:p>
    <w:p w14:paraId="77AE5191" w14:textId="77777777" w:rsidR="0086190B" w:rsidRDefault="0086190B" w:rsidP="0086190B">
      <w:pPr>
        <w:pStyle w:val="Heading4"/>
      </w:pPr>
      <w:r>
        <w:t>Viruses to human bacterial genome to damage will ensure the next pandemic is existential</w:t>
      </w:r>
    </w:p>
    <w:p w14:paraId="757C28B3" w14:textId="77777777" w:rsidR="0086190B" w:rsidRPr="00C95710" w:rsidRDefault="0086190B" w:rsidP="0086190B">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w:t>
      </w:r>
      <w:r w:rsidRPr="006F65A7">
        <w:lastRenderedPageBreak/>
        <w:t xml:space="preserve">(USA).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37325323" w14:textId="77777777" w:rsidR="0086190B" w:rsidRDefault="0086190B" w:rsidP="0086190B">
      <w:r>
        <w:t xml:space="preserve">Expert argues that human-caused changes to the environment can lead to </w:t>
      </w:r>
      <w:r w:rsidRPr="007A784E">
        <w:rPr>
          <w:u w:val="single"/>
        </w:rPr>
        <w:t xml:space="preserve">the emergence of </w:t>
      </w:r>
      <w:r w:rsidRPr="009E20B0">
        <w:rPr>
          <w:highlight w:val="green"/>
          <w:u w:val="single"/>
        </w:rPr>
        <w:t>pathogens</w:t>
      </w:r>
      <w: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t>.</w:t>
      </w:r>
    </w:p>
    <w:p w14:paraId="20AC4626" w14:textId="77777777" w:rsidR="0086190B" w:rsidRDefault="0086190B" w:rsidP="0086190B">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0C0BF0E1" w14:textId="77777777" w:rsidR="0086190B" w:rsidRDefault="0086190B" w:rsidP="0086190B">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4124AFBF" w14:textId="77777777" w:rsidR="0086190B" w:rsidRDefault="0086190B" w:rsidP="0086190B">
      <w:r>
        <w:t>Changing our environment</w:t>
      </w:r>
    </w:p>
    <w:p w14:paraId="3776FB38" w14:textId="77777777" w:rsidR="0086190B" w:rsidRPr="00D81530" w:rsidRDefault="0086190B" w:rsidP="0086190B">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6A905C19" w14:textId="77777777" w:rsidR="0086190B" w:rsidRDefault="0086190B" w:rsidP="0086190B">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3F2A133C" w14:textId="77777777" w:rsidR="0086190B" w:rsidRPr="00D81530" w:rsidRDefault="0086190B" w:rsidP="0086190B">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4C30AAB4" w14:textId="77777777" w:rsidR="0086190B" w:rsidRDefault="0086190B" w:rsidP="0086190B">
      <w:r>
        <w:t xml:space="preserve">In the early 1900s, human-made mass was about 3% of the global biomass. Today both are about equal. Projections say by 2040, the human-made mass will be triple that of </w:t>
      </w:r>
      <w:r>
        <w:lastRenderedPageBreak/>
        <w:t>Earth’s biomass. But, slowing down human activity that causes such production may be difficult, given it is considered part of our growth as a civilization.</w:t>
      </w:r>
    </w:p>
    <w:p w14:paraId="0211A74B" w14:textId="77777777" w:rsidR="0086190B" w:rsidRDefault="0086190B" w:rsidP="0086190B">
      <w:r>
        <w:t>Emerging pathogens</w:t>
      </w:r>
    </w:p>
    <w:p w14:paraId="7A4B8AEF" w14:textId="77777777" w:rsidR="0086190B" w:rsidRDefault="0086190B" w:rsidP="0086190B">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3F1DF6DA" w14:textId="77777777" w:rsidR="0086190B" w:rsidRDefault="0086190B" w:rsidP="0086190B">
      <w:r>
        <w:t xml:space="preserve">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7B93D5B2" w14:textId="77777777" w:rsidR="0086190B" w:rsidRDefault="0086190B" w:rsidP="0086190B">
      <w:r>
        <w:t xml:space="preserve">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 xml:space="preserve">immune </w:t>
      </w:r>
      <w:proofErr w:type="gramStart"/>
      <w:r w:rsidRPr="009E20B0">
        <w:rPr>
          <w:rStyle w:val="Emphasis"/>
          <w:highlight w:val="gree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7179F8F5" w14:textId="77777777" w:rsidR="0086190B" w:rsidRDefault="0086190B" w:rsidP="0086190B">
      <w:r>
        <w:t>The brain</w:t>
      </w:r>
    </w:p>
    <w:p w14:paraId="6F50D366" w14:textId="77777777" w:rsidR="0086190B" w:rsidRDefault="0086190B" w:rsidP="0086190B">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0ACAEEC3" w14:textId="77777777" w:rsidR="0086190B" w:rsidRDefault="0086190B" w:rsidP="0086190B">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26366850" w14:textId="77777777" w:rsidR="0086190B" w:rsidRDefault="0086190B" w:rsidP="0086190B">
      <w:pPr>
        <w:rPr>
          <w:b/>
          <w:bCs/>
          <w:u w:val="single"/>
        </w:rPr>
      </w:pP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79FF5D1D" w14:textId="342BFFC2" w:rsidR="0086190B" w:rsidRPr="006C6EEA" w:rsidRDefault="0086190B" w:rsidP="0086190B"/>
    <w:p w14:paraId="54A410E1" w14:textId="77777777" w:rsidR="0086190B" w:rsidRPr="006C6EEA" w:rsidRDefault="0086190B" w:rsidP="0086190B">
      <w:pPr>
        <w:pStyle w:val="Heading3"/>
        <w:rPr>
          <w:rFonts w:cs="Calibri"/>
        </w:rPr>
      </w:pPr>
      <w:r>
        <w:rPr>
          <w:rFonts w:cs="Calibri"/>
        </w:rPr>
        <w:lastRenderedPageBreak/>
        <w:t>1</w:t>
      </w:r>
      <w:r w:rsidRPr="006C6EEA">
        <w:rPr>
          <w:rFonts w:cs="Calibri"/>
        </w:rPr>
        <w:t xml:space="preserve">AC – </w:t>
      </w:r>
      <w:r>
        <w:rPr>
          <w:rFonts w:cs="Calibri"/>
        </w:rPr>
        <w:t>Debris</w:t>
      </w:r>
    </w:p>
    <w:p w14:paraId="35285E95" w14:textId="04542F4B" w:rsidR="0086190B" w:rsidRPr="006C6EEA" w:rsidRDefault="0086190B" w:rsidP="0086190B">
      <w:pPr>
        <w:pStyle w:val="Heading4"/>
        <w:rPr>
          <w:rFonts w:cs="Calibri"/>
        </w:rPr>
      </w:pPr>
      <w:r>
        <w:rPr>
          <w:rFonts w:cs="Calibri"/>
        </w:rPr>
        <w:t xml:space="preserve">Advantage </w:t>
      </w:r>
      <w:r>
        <w:rPr>
          <w:rFonts w:cs="Calibri"/>
        </w:rPr>
        <w:t xml:space="preserve">2 </w:t>
      </w:r>
      <w:r>
        <w:rPr>
          <w:rFonts w:cs="Calibri"/>
        </w:rPr>
        <w:t>is Debris</w:t>
      </w:r>
    </w:p>
    <w:p w14:paraId="68C1419C" w14:textId="77777777" w:rsidR="0086190B" w:rsidRPr="006C6EEA" w:rsidRDefault="0086190B" w:rsidP="0086190B">
      <w:pPr>
        <w:pStyle w:val="Heading4"/>
        <w:rPr>
          <w:rFonts w:cs="Calibri"/>
        </w:rPr>
      </w:pPr>
      <w:r w:rsidRPr="006C6EEA">
        <w:rPr>
          <w:rFonts w:cs="Calibri"/>
        </w:rPr>
        <w:t>Asteroid mining spikes the risk of satellite-dust collisions</w:t>
      </w:r>
    </w:p>
    <w:p w14:paraId="58FEE273" w14:textId="77777777" w:rsidR="0086190B" w:rsidRPr="006C6EEA" w:rsidRDefault="0086190B" w:rsidP="0086190B">
      <w:proofErr w:type="spellStart"/>
      <w:r w:rsidRPr="006C6EEA">
        <w:rPr>
          <w:rStyle w:val="StyleUnderline"/>
          <w:sz w:val="26"/>
          <w:szCs w:val="26"/>
          <w:u w:val="none"/>
        </w:rPr>
        <w:t>Scoles</w:t>
      </w:r>
      <w:proofErr w:type="spellEnd"/>
      <w:r w:rsidRPr="006C6EEA">
        <w:rPr>
          <w:rStyle w:val="StyleUnderline"/>
          <w:sz w:val="26"/>
          <w:szCs w:val="26"/>
          <w:u w:val="none"/>
        </w:rPr>
        <w:t xml:space="preserve"> 15</w:t>
      </w:r>
      <w:r w:rsidRPr="006C6EEA">
        <w:t xml:space="preserve"> ~~[(Sarah </w:t>
      </w:r>
      <w:proofErr w:type="spellStart"/>
      <w:r w:rsidRPr="006C6EEA">
        <w:t>Scoles</w:t>
      </w:r>
      <w:proofErr w:type="spellEnd"/>
      <w:r w:rsidRPr="006C6EEA">
        <w:t xml:space="preserve">, freelance science writer, contributor at Wired and Popular Science, author of the books Making Contact and They Are Already Here) "Dust from asteroid mining spells danger for satellites," New Scientist, May 27, 2015, </w:t>
      </w:r>
      <w:hyperlink r:id="rId53" w:history="1">
        <w:r w:rsidRPr="006C6EEA">
          <w:rPr>
            <w:rStyle w:val="Hyperlink"/>
          </w:rPr>
          <w:t>https://www.newscientist.com/article/mg22630235-100-dust-from-asteroid-mining-spells-danger-for-satellites/</w:t>
        </w:r>
      </w:hyperlink>
      <w:r w:rsidRPr="006C6EEA">
        <w:t>~~] TDI</w:t>
      </w:r>
    </w:p>
    <w:p w14:paraId="45423B61" w14:textId="77777777" w:rsidR="0086190B" w:rsidRPr="006C6EEA" w:rsidRDefault="0086190B" w:rsidP="0086190B">
      <w:pPr>
        <w:pStyle w:val="ListParagraph"/>
        <w:numPr>
          <w:ilvl w:val="0"/>
          <w:numId w:val="15"/>
        </w:numPr>
      </w:pPr>
      <w:r w:rsidRPr="006C6EEA">
        <w:t xml:space="preserve">Study this is citing – Javier </w:t>
      </w:r>
      <w:proofErr w:type="spellStart"/>
      <w:r w:rsidRPr="006C6EEA">
        <w:t>Roa</w:t>
      </w:r>
      <w:proofErr w:type="spellEnd"/>
      <w:r w:rsidRPr="006C6EEA">
        <w:t xml:space="preserve">, Space Dynamic Group, Applied Physics Department, Technical University of Madrid. Casey J </w:t>
      </w:r>
      <w:proofErr w:type="spellStart"/>
      <w:r w:rsidRPr="006C6EEA">
        <w:t>Handmer</w:t>
      </w:r>
      <w:proofErr w:type="spellEnd"/>
      <w:r w:rsidRPr="006C6EEA">
        <w:t xml:space="preserve">, Theoretical Astrophysics, California Institute of Technology. Both PhD Candidates. "Quantifying hazards: asteroid disruption in lunar distant retrograde orbits," </w:t>
      </w:r>
      <w:proofErr w:type="spellStart"/>
      <w:r w:rsidRPr="006C6EEA">
        <w:t>arXiv</w:t>
      </w:r>
      <w:proofErr w:type="spellEnd"/>
      <w:r w:rsidRPr="006C6EEA">
        <w:t xml:space="preserve">, Cornell University, May 14, 2015, </w:t>
      </w:r>
      <w:hyperlink r:id="rId54" w:history="1">
        <w:r w:rsidRPr="006C6EEA">
          <w:rPr>
            <w:rStyle w:val="Hyperlink"/>
          </w:rPr>
          <w:t>https://arxiv.org/pdf/1505.03800.pdf</w:t>
        </w:r>
      </w:hyperlink>
    </w:p>
    <w:p w14:paraId="18ECDDC5" w14:textId="77777777" w:rsidR="0086190B" w:rsidRPr="006C6EEA" w:rsidRDefault="0086190B" w:rsidP="0086190B">
      <w:r w:rsidRPr="006C6EEA">
        <w:t>NASA chose the second option for its </w:t>
      </w:r>
      <w:hyperlink r:id="rId55" w:history="1">
        <w:r w:rsidRPr="006C6EEA">
          <w:rPr>
            <w:rStyle w:val="Hyperlink"/>
          </w:rPr>
          <w:t>Asteroid Redirect Mission</w:t>
        </w:r>
      </w:hyperlink>
      <w:r w:rsidRPr="006C6EEA">
        <w:t>, which aims to </w:t>
      </w:r>
      <w:hyperlink r:id="rId56"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 xml:space="preserve">new model warns that debris shed by such transplanted rocks could intrude where many </w:t>
      </w:r>
      <w:proofErr w:type="spellStart"/>
      <w:r w:rsidRPr="006C6EEA">
        <w:rPr>
          <w:rStyle w:val="StyleUnderline"/>
        </w:rPr>
        <w:t>defence</w:t>
      </w:r>
      <w:proofErr w:type="spellEnd"/>
      <w:r w:rsidRPr="006C6EEA">
        <w:rPr>
          <w:rStyle w:val="StyleUnderline"/>
        </w:rPr>
        <w:t xml:space="preserve"> and communication satellites live</w:t>
      </w:r>
      <w:r w:rsidRPr="006C6EEA">
        <w:t xml:space="preserve"> – in geosynchronous orbit.</w:t>
      </w:r>
    </w:p>
    <w:p w14:paraId="520486C3" w14:textId="77777777" w:rsidR="0086190B" w:rsidRPr="006C6EEA" w:rsidRDefault="0086190B" w:rsidP="0086190B">
      <w:r w:rsidRPr="006C6EEA">
        <w:t>According to </w:t>
      </w:r>
      <w:hyperlink r:id="rId57" w:history="1">
        <w:r w:rsidRPr="006C6EEA">
          <w:rPr>
            <w:rStyle w:val="Hyperlink"/>
          </w:rPr>
          <w:t xml:space="preserve">Casey </w:t>
        </w:r>
        <w:proofErr w:type="spellStart"/>
        <w:r w:rsidRPr="006C6EEA">
          <w:rPr>
            <w:rStyle w:val="Hyperlink"/>
          </w:rPr>
          <w:t>Handmer</w:t>
        </w:r>
        <w:proofErr w:type="spellEnd"/>
      </w:hyperlink>
      <w:r w:rsidRPr="006C6EEA">
        <w:t xml:space="preserve"> of the California Institute of Technology in Pasadena and Javier </w:t>
      </w:r>
      <w:proofErr w:type="spellStart"/>
      <w:r w:rsidRPr="006C6EEA">
        <w:t>Roa</w:t>
      </w:r>
      <w:proofErr w:type="spellEnd"/>
      <w:r w:rsidRPr="006C6EEA">
        <w:t xml:space="preserve">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12B2C986" w14:textId="77777777" w:rsidR="0086190B" w:rsidRDefault="0086190B" w:rsidP="0086190B">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w:t>
      </w:r>
      <w:proofErr w:type="spellStart"/>
      <w:r w:rsidRPr="006C6EEA">
        <w:rPr>
          <w:rStyle w:val="StyleUnderline"/>
        </w:rPr>
        <w:t>metres</w:t>
      </w:r>
      <w:proofErr w:type="spellEnd"/>
      <w:r w:rsidRPr="006C6EEA">
        <w:rPr>
          <w:rStyle w:val="StyleUnderline"/>
        </w:rPr>
        <w:t xml:space="preserve">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58" w:history="1">
        <w:r w:rsidRPr="006C6EEA">
          <w:rPr>
            <w:rStyle w:val="Hyperlink"/>
          </w:rPr>
          <w:t>arxiv.org/abs/1505.03800</w:t>
        </w:r>
      </w:hyperlink>
      <w:r w:rsidRPr="006C6EEA">
        <w:t>).</w:t>
      </w:r>
    </w:p>
    <w:p w14:paraId="6FE9D59F" w14:textId="77777777" w:rsidR="0086190B" w:rsidRPr="006C6EEA" w:rsidRDefault="0086190B" w:rsidP="0086190B">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78B51A96" w14:textId="77777777" w:rsidR="0086190B" w:rsidRPr="006C6EEA" w:rsidRDefault="0086190B" w:rsidP="0086190B">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59" w:history="1">
        <w:r w:rsidRPr="006C6EEA">
          <w:rPr>
            <w:rStyle w:val="Hyperlink"/>
          </w:rPr>
          <w:t>https://newrepublic.com/article/160303/monetizing-final-frontier</w:t>
        </w:r>
      </w:hyperlink>
      <w:r w:rsidRPr="006C6EEA">
        <w:t>] TDI</w:t>
      </w:r>
    </w:p>
    <w:p w14:paraId="56C9E700" w14:textId="77777777" w:rsidR="0086190B" w:rsidRPr="006C6EEA" w:rsidRDefault="0086190B" w:rsidP="0086190B">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6C6EEA">
        <w:rPr>
          <w:sz w:val="12"/>
        </w:rPr>
        <w:t>unsteerable</w:t>
      </w:r>
      <w:proofErr w:type="spellEnd"/>
      <w:r w:rsidRPr="006C6EEA">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w:t>
      </w:r>
      <w:r w:rsidRPr="006C6EEA">
        <w:rPr>
          <w:rStyle w:val="StyleUnderline"/>
        </w:rPr>
        <w:lastRenderedPageBreak/>
        <w:t xml:space="preserve">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w:t>
      </w:r>
      <w:proofErr w:type="gramStart"/>
      <w:r w:rsidRPr="006C6EEA">
        <w:rPr>
          <w:rStyle w:val="StyleUnderline"/>
        </w:rPr>
        <w:t>really bad</w:t>
      </w:r>
      <w:proofErr w:type="gramEnd"/>
      <w:r w:rsidRPr="006C6EEA">
        <w:rPr>
          <w:rStyle w:val="StyleUnderline"/>
        </w:rPr>
        <w:t xml:space="preserve">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w:t>
      </w:r>
      <w:proofErr w:type="gramStart"/>
      <w:r w:rsidRPr="006C6EEA">
        <w:rPr>
          <w:rStyle w:val="StyleUnderline"/>
        </w:rPr>
        <w:t>destroyed, and</w:t>
      </w:r>
      <w:proofErr w:type="gramEnd"/>
      <w:r w:rsidRPr="006C6EEA">
        <w:rPr>
          <w:rStyle w:val="StyleUnderline"/>
        </w:rPr>
        <w:t xml:space="preserve">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6C6EEA">
        <w:rPr>
          <w:sz w:val="12"/>
        </w:rPr>
        <w:t>Nesvold</w:t>
      </w:r>
      <w:proofErr w:type="spellEnd"/>
      <w:r w:rsidRPr="006C6EEA">
        <w:rPr>
          <w:sz w:val="12"/>
        </w:rPr>
        <w:t xml:space="preserve">, an astrophysicist who’s the cofounder of The </w:t>
      </w:r>
      <w:proofErr w:type="spellStart"/>
      <w:r w:rsidRPr="006C6EEA">
        <w:rPr>
          <w:sz w:val="12"/>
        </w:rPr>
        <w:t>JustSpace</w:t>
      </w:r>
      <w:proofErr w:type="spellEnd"/>
      <w:r w:rsidRPr="006C6EEA">
        <w:rPr>
          <w:sz w:val="12"/>
        </w:rPr>
        <w:t xml:space="preserve"> Alliance. “As we’ve seen, people don’t really intuitively understand exponential growth.” That’s the dilemma in a nutshell: </w:t>
      </w:r>
      <w:r w:rsidRPr="006C6EEA">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6C6EEA">
        <w:rPr>
          <w:rStyle w:val="StyleUnderline"/>
        </w:rPr>
        <w:t>en</w:t>
      </w:r>
      <w:proofErr w:type="spellEnd"/>
      <w:r w:rsidRPr="006C6EEA">
        <w:rPr>
          <w:rStyle w:val="StyleUnderline"/>
        </w:rPr>
        <w:t xml:space="preserve"> masse, atop new waves of investment</w:t>
      </w:r>
      <w:r w:rsidRPr="006C6EEA">
        <w:rPr>
          <w:sz w:val="12"/>
        </w:rPr>
        <w:t>. There are satellites geared up to connect to “the internet of things” so companies can communicate among proprietary networks of household devices. There are floating cameras pointing down—</w:t>
      </w:r>
      <w:proofErr w:type="gramStart"/>
      <w:r w:rsidRPr="006C6EEA">
        <w:rPr>
          <w:sz w:val="12"/>
        </w:rPr>
        <w:t>so as to</w:t>
      </w:r>
      <w:proofErr w:type="gramEnd"/>
      <w:r w:rsidRPr="006C6EEA">
        <w:rPr>
          <w:sz w:val="12"/>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6C6EEA">
        <w:rPr>
          <w:sz w:val="12"/>
        </w:rPr>
        <w:t>at the moment</w:t>
      </w:r>
      <w:proofErr w:type="gramEnd"/>
      <w:r w:rsidRPr="006C6EEA">
        <w:rPr>
          <w:sz w:val="12"/>
        </w:rPr>
        <w:t xml:space="preserve">, remarkably unregulated—not unlike the internet of the early ’90s. An American firm </w:t>
      </w:r>
      <w:proofErr w:type="gramStart"/>
      <w:r w:rsidRPr="006C6EEA">
        <w:rPr>
          <w:sz w:val="12"/>
        </w:rPr>
        <w:t>has to</w:t>
      </w:r>
      <w:proofErr w:type="gramEnd"/>
      <w:r w:rsidRPr="006C6EEA">
        <w:rPr>
          <w:sz w:val="12"/>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6C6EEA">
        <w:rPr>
          <w:sz w:val="12"/>
        </w:rPr>
        <w:t>Starlink</w:t>
      </w:r>
      <w:proofErr w:type="spellEnd"/>
      <w:r w:rsidRPr="006C6EEA">
        <w:rPr>
          <w:sz w:val="12"/>
        </w:rPr>
        <w:t xml:space="preserve"> satellites was on a dangerously close path to an ESA satellite. SpaceX said it had no plans to move the satellite; </w:t>
      </w:r>
      <w:proofErr w:type="gramStart"/>
      <w:r w:rsidRPr="006C6EEA">
        <w:rPr>
          <w:sz w:val="12"/>
        </w:rPr>
        <w:t>so</w:t>
      </w:r>
      <w:proofErr w:type="gramEnd"/>
      <w:r w:rsidRPr="006C6EEA">
        <w:rPr>
          <w:sz w:val="12"/>
        </w:rPr>
        <w:t xml:space="preserve">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w:t>
      </w:r>
      <w:proofErr w:type="spellStart"/>
      <w:r w:rsidRPr="006C6EEA">
        <w:rPr>
          <w:sz w:val="12"/>
        </w:rPr>
        <w:t>Bridenstine</w:t>
      </w:r>
      <w:proofErr w:type="spellEnd"/>
      <w:r w:rsidRPr="006C6EEA">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1AAFC43E" w14:textId="77777777" w:rsidR="0086190B" w:rsidRPr="00A96A1A" w:rsidRDefault="0086190B" w:rsidP="0086190B">
      <w:pPr>
        <w:rPr>
          <w:sz w:val="12"/>
          <w:szCs w:val="12"/>
        </w:rPr>
      </w:pPr>
      <w:r w:rsidRPr="00A96A1A">
        <w:rPr>
          <w:sz w:val="12"/>
          <w:szCs w:val="12"/>
        </w:rPr>
        <w:t xml:space="preserve">“More satellites mean more risk,” he said. “And we as a nation have not yet caught up to the risk that currently exists in space.” In September, a few months after </w:t>
      </w:r>
      <w:proofErr w:type="spellStart"/>
      <w:r w:rsidRPr="00A96A1A">
        <w:rPr>
          <w:sz w:val="12"/>
          <w:szCs w:val="12"/>
        </w:rPr>
        <w:t>Bridenstine</w:t>
      </w:r>
      <w:proofErr w:type="spellEnd"/>
      <w:r w:rsidRPr="00A96A1A">
        <w:rPr>
          <w:sz w:val="12"/>
          <w:szCs w:val="12"/>
        </w:rPr>
        <w:t xml:space="preserve"> and I spoke, the space station had to fire its thrusters for 150 seconds to </w:t>
      </w:r>
      <w:hyperlink r:id="rId60"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64083ECF" w14:textId="77777777" w:rsidR="0086190B" w:rsidRPr="00A96A1A" w:rsidRDefault="0086190B" w:rsidP="0086190B">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2B5E858F" w14:textId="77777777" w:rsidR="0086190B" w:rsidRPr="00A96A1A" w:rsidRDefault="0086190B" w:rsidP="0086190B">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61" w:tgtFrame="_blank" w:history="1">
        <w:r w:rsidRPr="00A96A1A">
          <w:rPr>
            <w:rStyle w:val="Hyperlink"/>
            <w:sz w:val="12"/>
            <w:szCs w:val="12"/>
          </w:rPr>
          <w:t>bust illegal deforestation</w:t>
        </w:r>
      </w:hyperlink>
      <w:r w:rsidRPr="00A96A1A">
        <w:rPr>
          <w:sz w:val="12"/>
          <w:szCs w:val="12"/>
        </w:rPr>
        <w:t>.</w:t>
      </w:r>
    </w:p>
    <w:p w14:paraId="64368A2D" w14:textId="77777777" w:rsidR="0086190B" w:rsidRPr="00A96A1A" w:rsidRDefault="0086190B" w:rsidP="0086190B">
      <w:pPr>
        <w:rPr>
          <w:sz w:val="12"/>
          <w:szCs w:val="12"/>
        </w:rPr>
      </w:pPr>
      <w:proofErr w:type="gramStart"/>
      <w:r w:rsidRPr="00A96A1A">
        <w:rPr>
          <w:sz w:val="12"/>
          <w:szCs w:val="12"/>
        </w:rPr>
        <w:t>So</w:t>
      </w:r>
      <w:proofErr w:type="gramEnd"/>
      <w:r w:rsidRPr="00A96A1A">
        <w:rPr>
          <w:sz w:val="12"/>
          <w:szCs w:val="12"/>
        </w:rPr>
        <w:t xml:space="preserve"> it’d certainly be good to keep low-Earth orbit from becoming a junkyard. But there’s no ready consensus on how to do that. Some government regulation could help: </w:t>
      </w:r>
      <w:proofErr w:type="spellStart"/>
      <w:r w:rsidRPr="00A96A1A">
        <w:rPr>
          <w:sz w:val="12"/>
          <w:szCs w:val="12"/>
        </w:rPr>
        <w:t>Bridenstine</w:t>
      </w:r>
      <w:proofErr w:type="spellEnd"/>
      <w:r w:rsidRPr="00A96A1A">
        <w:rPr>
          <w:sz w:val="12"/>
          <w:szCs w:val="12"/>
        </w:rPr>
        <w:t xml:space="preserv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w:t>
      </w:r>
      <w:proofErr w:type="gramStart"/>
      <w:r w:rsidRPr="00A96A1A">
        <w:rPr>
          <w:sz w:val="12"/>
          <w:szCs w:val="12"/>
        </w:rPr>
        <w:t>assholes</w:t>
      </w:r>
      <w:proofErr w:type="gramEnd"/>
      <w:r w:rsidRPr="00A96A1A">
        <w:rPr>
          <w:sz w:val="12"/>
          <w:szCs w:val="12"/>
        </w:rPr>
        <w:t xml:space="preserve"> aren’t complying.” Better tech might also assist; the U.S. firm </w:t>
      </w:r>
      <w:proofErr w:type="spellStart"/>
      <w:r>
        <w:fldChar w:fldCharType="begin"/>
      </w:r>
      <w:r>
        <w:instrText xml:space="preserve"> HYPERLINK "https://www.leolabs.space/" \t "_blank" </w:instrText>
      </w:r>
      <w:r>
        <w:fldChar w:fldCharType="separate"/>
      </w:r>
      <w:r w:rsidRPr="00A96A1A">
        <w:rPr>
          <w:rStyle w:val="Hyperlink"/>
          <w:sz w:val="12"/>
          <w:szCs w:val="12"/>
        </w:rPr>
        <w:t>LeoLabs</w:t>
      </w:r>
      <w:proofErr w:type="spellEnd"/>
      <w:r>
        <w:rPr>
          <w:rStyle w:val="Hyperlink"/>
          <w:sz w:val="12"/>
          <w:szCs w:val="12"/>
        </w:rPr>
        <w:fldChar w:fldCharType="end"/>
      </w:r>
      <w:r w:rsidRPr="00A96A1A">
        <w:rPr>
          <w:sz w:val="12"/>
          <w:szCs w:val="12"/>
        </w:rPr>
        <w:t xml:space="preserve"> is building a radar-dish array that can track pieces of space junk as small as a few centimeters. Others are working on as-yet-untested ways of </w:t>
      </w:r>
      <w:proofErr w:type="gramStart"/>
      <w:r w:rsidRPr="00A96A1A">
        <w:rPr>
          <w:sz w:val="12"/>
          <w:szCs w:val="12"/>
        </w:rPr>
        <w:t>actually cleaning</w:t>
      </w:r>
      <w:proofErr w:type="gramEnd"/>
      <w:r w:rsidRPr="00A96A1A">
        <w:rPr>
          <w:sz w:val="12"/>
          <w:szCs w:val="12"/>
        </w:rPr>
        <w:t xml:space="preserve"> up orbital junk, possibly by pushing it down to burn up on reentry.</w:t>
      </w:r>
    </w:p>
    <w:p w14:paraId="1B5FC847" w14:textId="77777777" w:rsidR="0086190B" w:rsidRPr="00A96A1A" w:rsidRDefault="0086190B" w:rsidP="0086190B">
      <w:pPr>
        <w:rPr>
          <w:sz w:val="12"/>
          <w:szCs w:val="12"/>
        </w:rPr>
      </w:pPr>
      <w:r w:rsidRPr="00A96A1A">
        <w:rPr>
          <w:sz w:val="12"/>
          <w:szCs w:val="12"/>
        </w:rPr>
        <w:t>“Sometimes I think that we might need to have some terrible collision event happening for the world to kind of come together and take it seriously.”</w:t>
      </w:r>
    </w:p>
    <w:p w14:paraId="4492FCCC" w14:textId="77777777" w:rsidR="0086190B" w:rsidRPr="00A96A1A" w:rsidRDefault="0086190B" w:rsidP="0086190B">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xml:space="preserve">. “Sometimes I think that we might need to have </w:t>
      </w:r>
      <w:r w:rsidRPr="00F52574">
        <w:rPr>
          <w:rStyle w:val="StyleUnderline"/>
        </w:rPr>
        <w:lastRenderedPageBreak/>
        <w:t>some terrible collision event happening</w:t>
      </w:r>
      <w:r w:rsidRPr="00A96A1A">
        <w:rPr>
          <w:rStyle w:val="StyleUnderline"/>
        </w:rPr>
        <w:t xml:space="preserve"> for the world to kind of come together and take it seriously,” Lal told me.</w:t>
      </w:r>
    </w:p>
    <w:p w14:paraId="55F8F001" w14:textId="77777777" w:rsidR="0086190B" w:rsidRPr="00A96A1A" w:rsidRDefault="0086190B" w:rsidP="0086190B">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4A1C44A8" w14:textId="77777777" w:rsidR="0086190B" w:rsidRPr="00A96A1A" w:rsidRDefault="0086190B" w:rsidP="0086190B">
      <w:pPr>
        <w:rPr>
          <w:sz w:val="12"/>
          <w:szCs w:val="12"/>
        </w:rPr>
      </w:pPr>
      <w:r w:rsidRPr="00A96A1A">
        <w:rPr>
          <w:sz w:val="12"/>
          <w:szCs w:val="12"/>
        </w:rPr>
        <w:t>The most proximal market, according to investors, is probably the development of </w:t>
      </w:r>
      <w:hyperlink r:id="rId62"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proofErr w:type="spellStart"/>
      <w:r>
        <w:fldChar w:fldCharType="begin"/>
      </w:r>
      <w:r>
        <w:instrText xml:space="preserve"> HYPERLINK "https://nanoracks.com/" \t "_blank" </w:instrText>
      </w:r>
      <w:r>
        <w:fldChar w:fldCharType="separate"/>
      </w:r>
      <w:r w:rsidRPr="00A96A1A">
        <w:rPr>
          <w:rStyle w:val="Hyperlink"/>
          <w:sz w:val="12"/>
          <w:szCs w:val="12"/>
        </w:rPr>
        <w:t>Nanoracks</w:t>
      </w:r>
      <w:proofErr w:type="spellEnd"/>
      <w:r>
        <w:rPr>
          <w:rStyle w:val="Hyperlink"/>
          <w:sz w:val="12"/>
          <w:szCs w:val="12"/>
        </w:rPr>
        <w:fldChar w:fldCharType="end"/>
      </w:r>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proofErr w:type="spellStart"/>
      <w:r>
        <w:fldChar w:fldCharType="begin"/>
      </w:r>
      <w:r>
        <w:instrText xml:space="preserve"> HYPERLINK "https://www.nasa.gov/mission_pages/cubesats/overview" \t "_blank" </w:instrText>
      </w:r>
      <w:r>
        <w:fldChar w:fldCharType="separate"/>
      </w:r>
      <w:r w:rsidRPr="00A96A1A">
        <w:rPr>
          <w:rStyle w:val="Hyperlink"/>
          <w:sz w:val="12"/>
          <w:szCs w:val="12"/>
        </w:rPr>
        <w:t>Cubesats</w:t>
      </w:r>
      <w:proofErr w:type="spellEnd"/>
      <w:r>
        <w:rPr>
          <w:rStyle w:val="Hyperlink"/>
          <w:sz w:val="12"/>
          <w:szCs w:val="12"/>
        </w:rPr>
        <w:fldChar w:fldCharType="end"/>
      </w:r>
      <w:r w:rsidRPr="00A96A1A">
        <w:rPr>
          <w:sz w:val="12"/>
          <w:szCs w:val="12"/>
        </w:rPr>
        <w:t xml:space="preserve">” that can fit in your hand and mostly do remote sensing (like monitoring the atmosphere) for research or industry. In the long run, </w:t>
      </w:r>
      <w:proofErr w:type="spellStart"/>
      <w:r w:rsidRPr="00A96A1A">
        <w:rPr>
          <w:sz w:val="12"/>
          <w:szCs w:val="12"/>
        </w:rPr>
        <w:t>Nanoracks</w:t>
      </w:r>
      <w:proofErr w:type="spellEnd"/>
      <w:r w:rsidRPr="00A96A1A">
        <w:rPr>
          <w:sz w:val="12"/>
          <w:szCs w:val="12"/>
        </w:rPr>
        <w:t xml:space="preserve"> aims to launch its own space station to offer complex manufacturing capabilities that wouldn’t currently fit in the International Space Station’s limited confines.</w:t>
      </w:r>
    </w:p>
    <w:p w14:paraId="3982C942" w14:textId="77777777" w:rsidR="0086190B" w:rsidRPr="00A96A1A" w:rsidRDefault="0086190B" w:rsidP="0086190B">
      <w:pPr>
        <w:rPr>
          <w:sz w:val="12"/>
          <w:szCs w:val="12"/>
        </w:rPr>
      </w:pPr>
      <w:r w:rsidRPr="00A96A1A">
        <w:rPr>
          <w:sz w:val="12"/>
          <w:szCs w:val="12"/>
        </w:rPr>
        <w:t xml:space="preserve">“There’s a lot of work you can do, a lot of research and a lot of exciting things when you’re not connected to a gigantic, humongous modular space station that has different gravity tensions, different forces acting on it, disturbing the microgravity,” </w:t>
      </w:r>
      <w:proofErr w:type="spellStart"/>
      <w:r w:rsidRPr="00A96A1A">
        <w:rPr>
          <w:sz w:val="12"/>
          <w:szCs w:val="12"/>
        </w:rPr>
        <w:t>Nanoracks</w:t>
      </w:r>
      <w:proofErr w:type="spellEnd"/>
      <w:r w:rsidRPr="00A96A1A">
        <w:rPr>
          <w:sz w:val="12"/>
          <w:szCs w:val="12"/>
        </w:rPr>
        <w:t xml:space="preserve"> CEO Jeffrey Manber noted.</w:t>
      </w:r>
    </w:p>
    <w:p w14:paraId="696FB5DA" w14:textId="77777777" w:rsidR="0086190B" w:rsidRPr="00A96A1A" w:rsidRDefault="0086190B" w:rsidP="0086190B">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7DA053F8" w14:textId="77777777" w:rsidR="0086190B" w:rsidRPr="00A96A1A" w:rsidRDefault="0086190B" w:rsidP="0086190B">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63" w:tgtFrame="_blank" w:history="1">
        <w:r w:rsidRPr="00A96A1A">
          <w:rPr>
            <w:rStyle w:val="Hyperlink"/>
            <w:sz w:val="12"/>
            <w:szCs w:val="12"/>
          </w:rPr>
          <w:t>announced</w:t>
        </w:r>
      </w:hyperlink>
      <w:r w:rsidRPr="00A96A1A">
        <w:rPr>
          <w:sz w:val="12"/>
          <w:szCs w:val="12"/>
        </w:rPr>
        <w:t> the goal of returning NASA astronauts to the lunar surface; India </w:t>
      </w:r>
      <w:hyperlink r:id="rId64" w:tgtFrame="_blank" w:history="1">
        <w:r w:rsidRPr="00A96A1A">
          <w:rPr>
            <w:rStyle w:val="Hyperlink"/>
            <w:sz w:val="12"/>
            <w:szCs w:val="12"/>
          </w:rPr>
          <w:t>tried and failed</w:t>
        </w:r>
      </w:hyperlink>
      <w:r w:rsidRPr="00A96A1A">
        <w:rPr>
          <w:sz w:val="12"/>
          <w:szCs w:val="12"/>
        </w:rPr>
        <w:t> to put a lander down; and last year, </w:t>
      </w:r>
      <w:hyperlink r:id="rId65" w:tgtFrame="_blank" w:history="1">
        <w:r w:rsidRPr="00A96A1A">
          <w:rPr>
            <w:rStyle w:val="Hyperlink"/>
            <w:sz w:val="12"/>
            <w:szCs w:val="12"/>
          </w:rPr>
          <w:t>China succeeded</w:t>
        </w:r>
      </w:hyperlink>
      <w:r w:rsidRPr="00A96A1A">
        <w:rPr>
          <w:sz w:val="12"/>
          <w:szCs w:val="12"/>
        </w:rPr>
        <w:t>. NASA is currently planning to build a lunar </w:t>
      </w:r>
      <w:hyperlink r:id="rId66"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0AC240E4" w14:textId="77777777" w:rsidR="0086190B" w:rsidRPr="00A96A1A" w:rsidRDefault="0086190B" w:rsidP="0086190B">
      <w:pPr>
        <w:rPr>
          <w:sz w:val="12"/>
          <w:szCs w:val="12"/>
        </w:rPr>
      </w:pPr>
      <w:r w:rsidRPr="00A96A1A">
        <w:rPr>
          <w:sz w:val="12"/>
          <w:szCs w:val="12"/>
        </w:rPr>
        <w:t>What, exactly, made the moon sexy again? The </w:t>
      </w:r>
      <w:hyperlink r:id="rId67" w:tgtFrame="_blank" w:history="1">
        <w:r w:rsidRPr="00A96A1A">
          <w:rPr>
            <w:rStyle w:val="Hyperlink"/>
            <w:sz w:val="12"/>
            <w:szCs w:val="12"/>
          </w:rPr>
          <w:t>discovery of water</w:t>
        </w:r>
      </w:hyperlink>
      <w:r w:rsidRPr="00A96A1A">
        <w:rPr>
          <w:sz w:val="12"/>
          <w:szCs w:val="12"/>
        </w:rPr>
        <w:t xml:space="preserve">.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w:t>
      </w:r>
      <w:proofErr w:type="gramStart"/>
      <w:r w:rsidRPr="00A96A1A">
        <w:rPr>
          <w:sz w:val="12"/>
          <w:szCs w:val="12"/>
        </w:rPr>
        <w:t>fluid, but</w:t>
      </w:r>
      <w:proofErr w:type="gramEnd"/>
      <w:r w:rsidRPr="00A96A1A">
        <w:rPr>
          <w:sz w:val="12"/>
          <w:szCs w:val="12"/>
        </w:rPr>
        <w:t xml:space="preserve">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w:t>
      </w:r>
      <w:proofErr w:type="gramStart"/>
      <w:r w:rsidRPr="00A96A1A">
        <w:rPr>
          <w:sz w:val="12"/>
          <w:szCs w:val="12"/>
        </w:rPr>
        <w:t>mine</w:t>
      </w:r>
      <w:proofErr w:type="gramEnd"/>
      <w:r w:rsidRPr="00A96A1A">
        <w:rPr>
          <w:sz w:val="12"/>
          <w:szCs w:val="12"/>
        </w:rPr>
        <w:t xml:space="preserve"> the water. One such concern, </w:t>
      </w:r>
      <w:hyperlink r:id="rId68"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59401E9A" w14:textId="77777777" w:rsidR="0086190B" w:rsidRPr="00A96A1A" w:rsidRDefault="0086190B" w:rsidP="0086190B">
      <w:pPr>
        <w:rPr>
          <w:sz w:val="12"/>
          <w:szCs w:val="12"/>
        </w:rPr>
      </w:pPr>
      <w:r w:rsidRPr="00A96A1A">
        <w:rPr>
          <w:sz w:val="12"/>
          <w:szCs w:val="12"/>
        </w:rPr>
        <w:t>But even assuming the wet new lunar frontier can be tamed—for all the space-booster rhetoric, it’s still a very spec-</w:t>
      </w:r>
      <w:proofErr w:type="spellStart"/>
      <w:r w:rsidRPr="00A96A1A">
        <w:rPr>
          <w:sz w:val="12"/>
          <w:szCs w:val="12"/>
        </w:rPr>
        <w:t>ulative</w:t>
      </w:r>
      <w:proofErr w:type="spellEnd"/>
      <w:r w:rsidRPr="00A96A1A">
        <w:rPr>
          <w:sz w:val="12"/>
          <w:szCs w:val="12"/>
        </w:rPr>
        <w:t xml:space="preser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69"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70" w:tgtFrame="_blank" w:history="1">
        <w:r w:rsidRPr="00A96A1A">
          <w:rPr>
            <w:rStyle w:val="Hyperlink"/>
            <w:sz w:val="12"/>
            <w:szCs w:val="12"/>
          </w:rPr>
          <w:t>mostly toothless</w:t>
        </w:r>
      </w:hyperlink>
      <w:r w:rsidRPr="00A96A1A">
        <w:rPr>
          <w:sz w:val="12"/>
          <w:szCs w:val="12"/>
        </w:rPr>
        <w:t>; no country that has launched humans into space ever signed it.</w:t>
      </w:r>
    </w:p>
    <w:p w14:paraId="0BE2E77E" w14:textId="77777777" w:rsidR="0086190B" w:rsidRPr="00A96A1A" w:rsidRDefault="0086190B" w:rsidP="0086190B">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71"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72"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73" w:tgtFrame="_blank" w:history="1">
        <w:r w:rsidRPr="00A96A1A">
          <w:rPr>
            <w:rStyle w:val="Hyperlink"/>
            <w:sz w:val="12"/>
            <w:szCs w:val="12"/>
          </w:rPr>
          <w:t>hello, Luxembourg</w:t>
        </w:r>
      </w:hyperlink>
      <w:r w:rsidRPr="00A96A1A">
        <w:rPr>
          <w:sz w:val="12"/>
          <w:szCs w:val="12"/>
        </w:rPr>
        <w:t>—are following suit.</w:t>
      </w:r>
    </w:p>
    <w:p w14:paraId="1AD795AE" w14:textId="77777777" w:rsidR="0086190B" w:rsidRPr="00A96A1A" w:rsidRDefault="0086190B" w:rsidP="0086190B">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w:t>
      </w:r>
      <w:proofErr w:type="spellStart"/>
      <w:r w:rsidRPr="00A96A1A">
        <w:t>Lucianne</w:t>
      </w:r>
      <w:proofErr w:type="spellEnd"/>
      <w:r w:rsidRPr="00A96A1A">
        <w:t xml:space="preserve"> </w:t>
      </w:r>
      <w:proofErr w:type="spellStart"/>
      <w:r w:rsidRPr="00A96A1A">
        <w:t>Walkowicz</w:t>
      </w:r>
      <w:proofErr w:type="spellEnd"/>
      <w:r w:rsidRPr="00A96A1A">
        <w:t>, an astronomer at the </w:t>
      </w:r>
      <w:hyperlink r:id="rId74" w:tgtFrame="_blank" w:history="1">
        <w:r w:rsidRPr="00A96A1A">
          <w:rPr>
            <w:rStyle w:val="Hyperlink"/>
          </w:rPr>
          <w:t>Adler Planetarium</w:t>
        </w:r>
      </w:hyperlink>
      <w:r w:rsidRPr="00A96A1A">
        <w:t xml:space="preserve"> and another cofounder of the </w:t>
      </w:r>
      <w:proofErr w:type="spellStart"/>
      <w:r w:rsidRPr="00A96A1A">
        <w:t>JustSpace</w:t>
      </w:r>
      <w:proofErr w:type="spellEnd"/>
      <w:r w:rsidRPr="00A96A1A">
        <w:t xml:space="preserve"> Alliance, noted.</w:t>
      </w:r>
    </w:p>
    <w:p w14:paraId="5B9603EF" w14:textId="77777777" w:rsidR="0086190B" w:rsidRPr="00A96A1A" w:rsidRDefault="0086190B" w:rsidP="0086190B">
      <w:pPr>
        <w:rPr>
          <w:sz w:val="12"/>
          <w:szCs w:val="12"/>
        </w:rPr>
      </w:pPr>
      <w:r w:rsidRPr="00A96A1A">
        <w:rPr>
          <w:sz w:val="12"/>
          <w:szCs w:val="12"/>
        </w:rPr>
        <w:t xml:space="preserve">“In many cases,” she told me, </w:t>
      </w:r>
      <w:proofErr w:type="gramStart"/>
      <w:r w:rsidRPr="00A96A1A">
        <w:rPr>
          <w:sz w:val="12"/>
          <w:szCs w:val="12"/>
        </w:rPr>
        <w:t>“treaties</w:t>
      </w:r>
      <w:proofErr w:type="gramEnd"/>
      <w:r w:rsidRPr="00A96A1A">
        <w:rPr>
          <w:sz w:val="12"/>
          <w:szCs w:val="12"/>
        </w:rPr>
        <w:t xml:space="preserve"> are good until somebody discovers something that they want.” She’s a fan of the Outer Space Treaty, finding it “a very, like, hopeful, peaceful, almost Star Trek-</w:t>
      </w:r>
      <w:proofErr w:type="spellStart"/>
      <w:r w:rsidRPr="00A96A1A">
        <w:rPr>
          <w:sz w:val="12"/>
          <w:szCs w:val="12"/>
        </w:rPr>
        <w:t>esque</w:t>
      </w:r>
      <w:proofErr w:type="spellEnd"/>
      <w:r w:rsidRPr="00A96A1A">
        <w:rPr>
          <w:sz w:val="12"/>
          <w:szCs w:val="12"/>
        </w:rPr>
        <w:t xml:space="preserve"> view of what space is.” She hopes it proves stronger than it looks.</w:t>
      </w:r>
    </w:p>
    <w:p w14:paraId="2521CBDB" w14:textId="77777777" w:rsidR="0086190B" w:rsidRPr="00A96A1A" w:rsidRDefault="0086190B" w:rsidP="0086190B">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75" w:tgtFrame="_blank" w:history="1">
        <w:r w:rsidRPr="00A96A1A">
          <w:rPr>
            <w:rStyle w:val="Hyperlink"/>
          </w:rPr>
          <w:t>The Consequential Frontier</w:t>
        </w:r>
      </w:hyperlink>
      <w:r w:rsidRPr="00A96A1A">
        <w:t>, said.</w:t>
      </w:r>
    </w:p>
    <w:p w14:paraId="1C9656D8" w14:textId="77777777" w:rsidR="0086190B" w:rsidRPr="00A96A1A" w:rsidRDefault="0086190B" w:rsidP="0086190B">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4E8E5E7B" w14:textId="77777777" w:rsidR="0086190B" w:rsidRPr="00A96A1A" w:rsidRDefault="0086190B" w:rsidP="0086190B">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46CB6F7F" w14:textId="77777777" w:rsidR="0086190B" w:rsidRPr="00A96A1A" w:rsidRDefault="0086190B" w:rsidP="0086190B">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05813AAD" w14:textId="77777777" w:rsidR="0086190B" w:rsidRPr="00A96A1A" w:rsidRDefault="0086190B" w:rsidP="0086190B">
      <w:pPr>
        <w:rPr>
          <w:sz w:val="12"/>
          <w:szCs w:val="12"/>
        </w:rPr>
      </w:pPr>
      <w:r w:rsidRPr="00A96A1A">
        <w:rPr>
          <w:sz w:val="12"/>
          <w:szCs w:val="12"/>
        </w:rPr>
        <w:lastRenderedPageBreak/>
        <w:t xml:space="preserve">Asteroids are almost comically rich in precious materials. The asteroid </w:t>
      </w:r>
      <w:proofErr w:type="spellStart"/>
      <w:r w:rsidRPr="00A96A1A">
        <w:rPr>
          <w:sz w:val="12"/>
          <w:szCs w:val="12"/>
        </w:rPr>
        <w:t>Ryugu</w:t>
      </w:r>
      <w:proofErr w:type="spellEnd"/>
      <w:r w:rsidRPr="00A96A1A">
        <w:rPr>
          <w:sz w:val="12"/>
          <w:szCs w:val="12"/>
        </w:rPr>
        <w:t>, for example, has about $82 billion in nickel and iron, according to the “</w:t>
      </w:r>
      <w:proofErr w:type="spellStart"/>
      <w:r>
        <w:fldChar w:fldCharType="begin"/>
      </w:r>
      <w:r>
        <w:instrText xml:space="preserve"> HYPERLINK "https://www.asterank.com/" \t "_blank" </w:instrText>
      </w:r>
      <w:r>
        <w:fldChar w:fldCharType="separate"/>
      </w:r>
      <w:r w:rsidRPr="00A96A1A">
        <w:rPr>
          <w:rStyle w:val="Hyperlink"/>
          <w:sz w:val="12"/>
          <w:szCs w:val="12"/>
        </w:rPr>
        <w:t>Asterank</w:t>
      </w:r>
      <w:proofErr w:type="spellEnd"/>
      <w:r>
        <w:rPr>
          <w:rStyle w:val="Hyperlink"/>
          <w:sz w:val="12"/>
          <w:szCs w:val="12"/>
        </w:rPr>
        <w:fldChar w:fldCharType="end"/>
      </w:r>
      <w:r w:rsidRPr="00A96A1A">
        <w:rPr>
          <w:sz w:val="12"/>
          <w:szCs w:val="12"/>
        </w:rPr>
        <w:t xml:space="preserve">” asteroid-value–ranking project. Another, </w:t>
      </w:r>
      <w:proofErr w:type="spellStart"/>
      <w:r w:rsidRPr="00A96A1A">
        <w:rPr>
          <w:sz w:val="12"/>
          <w:szCs w:val="12"/>
        </w:rPr>
        <w:t>Bennu</w:t>
      </w:r>
      <w:proofErr w:type="spellEnd"/>
      <w:r w:rsidRPr="00A96A1A">
        <w:rPr>
          <w:sz w:val="12"/>
          <w:szCs w:val="12"/>
        </w:rPr>
        <w:t xml:space="preserve">, boasts a cool $669 million worth of iron and hydrogen. “You could totally collapse the gold and platinum market on Earth by mining asteroids,” joked Jacob Haqq </w:t>
      </w:r>
      <w:proofErr w:type="spellStart"/>
      <w:r w:rsidRPr="00A96A1A">
        <w:rPr>
          <w:sz w:val="12"/>
          <w:szCs w:val="12"/>
        </w:rPr>
        <w:t>Misra</w:t>
      </w:r>
      <w:proofErr w:type="spellEnd"/>
      <w:r w:rsidRPr="00A96A1A">
        <w:rPr>
          <w:sz w:val="12"/>
          <w:szCs w:val="12"/>
        </w:rPr>
        <w:t>, a senior research investigator with the </w:t>
      </w:r>
      <w:hyperlink r:id="rId76"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49B4A2AA" w14:textId="77777777" w:rsidR="0086190B" w:rsidRPr="00A96A1A" w:rsidRDefault="0086190B" w:rsidP="0086190B">
      <w:pPr>
        <w:rPr>
          <w:sz w:val="12"/>
          <w:szCs w:val="12"/>
        </w:rPr>
      </w:pPr>
      <w:r w:rsidRPr="00A96A1A">
        <w:rPr>
          <w:sz w:val="12"/>
          <w:szCs w:val="12"/>
        </w:rPr>
        <w:t xml:space="preserve">But there’s a hitch: Nobody has much of an idea how you’d actually </w:t>
      </w:r>
      <w:proofErr w:type="gramStart"/>
      <w:r w:rsidRPr="00A96A1A">
        <w:rPr>
          <w:sz w:val="12"/>
          <w:szCs w:val="12"/>
        </w:rPr>
        <w:t>mine</w:t>
      </w:r>
      <w:proofErr w:type="gramEnd"/>
      <w:r w:rsidRPr="00A96A1A">
        <w:rPr>
          <w:sz w:val="12"/>
          <w:szCs w:val="12"/>
        </w:rPr>
        <w:t xml:space="preserve"> an asteroid. Despite what you’ve seen in lumbering sci-fi epics like Armageddon, merely grabbing hold of a comparatively small, city-block–size object in microgravity is a forbidding physics puzzle—to say nothing of </w:t>
      </w:r>
      <w:proofErr w:type="gramStart"/>
      <w:r w:rsidRPr="00A96A1A">
        <w:rPr>
          <w:sz w:val="12"/>
          <w:szCs w:val="12"/>
        </w:rPr>
        <w:t>actually refining</w:t>
      </w:r>
      <w:proofErr w:type="gramEnd"/>
      <w:r w:rsidRPr="00A96A1A">
        <w:rPr>
          <w:sz w:val="12"/>
          <w:szCs w:val="12"/>
        </w:rPr>
        <w:t xml:space="preserve"> whatever you find.</w:t>
      </w:r>
    </w:p>
    <w:p w14:paraId="31D126DB" w14:textId="77777777" w:rsidR="0086190B" w:rsidRPr="00A96A1A" w:rsidRDefault="0086190B" w:rsidP="0086190B">
      <w:pPr>
        <w:rPr>
          <w:sz w:val="12"/>
          <w:szCs w:val="12"/>
        </w:rPr>
      </w:pPr>
      <w:r w:rsidRPr="00A96A1A">
        <w:rPr>
          <w:sz w:val="12"/>
          <w:szCs w:val="12"/>
        </w:rPr>
        <w:t xml:space="preserve">One thing’s clear, however: </w:t>
      </w:r>
      <w:proofErr w:type="gramStart"/>
      <w:r w:rsidRPr="00A96A1A">
        <w:rPr>
          <w:sz w:val="12"/>
          <w:szCs w:val="12"/>
        </w:rPr>
        <w:t>In order to</w:t>
      </w:r>
      <w:proofErr w:type="gramEnd"/>
      <w:r w:rsidRPr="00A96A1A">
        <w:rPr>
          <w:sz w:val="12"/>
          <w:szCs w:val="12"/>
        </w:rPr>
        <w:t xml:space="preserve">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3FCC63E5" w14:textId="77777777" w:rsidR="0086190B" w:rsidRPr="00A96A1A" w:rsidRDefault="0086190B" w:rsidP="0086190B">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1F2114D8" w14:textId="77777777" w:rsidR="0086190B" w:rsidRPr="00A96A1A" w:rsidRDefault="0086190B" w:rsidP="0086190B">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77" w:tgtFrame="_blank" w:history="1">
        <w:r w:rsidRPr="00A96A1A">
          <w:rPr>
            <w:rStyle w:val="Hyperlink"/>
            <w:sz w:val="12"/>
            <w:szCs w:val="12"/>
          </w:rPr>
          <w:t>arguing since the 1960s</w:t>
        </w:r>
      </w:hyperlink>
      <w:r w:rsidRPr="00A96A1A">
        <w:rPr>
          <w:sz w:val="12"/>
          <w:szCs w:val="12"/>
        </w:rPr>
        <w:t xml:space="preserve"> that humanity had to slip the surly bonds of Earth in order to survive over the long haul. O’Neill argued that living in space and mining asteroids represented the only path forward for </w:t>
      </w:r>
      <w:proofErr w:type="gramStart"/>
      <w:r w:rsidRPr="00A96A1A">
        <w:rPr>
          <w:sz w:val="12"/>
          <w:szCs w:val="12"/>
        </w:rPr>
        <w:t>the human race</w:t>
      </w:r>
      <w:proofErr w:type="gramEnd"/>
      <w:r w:rsidRPr="00A96A1A">
        <w:rPr>
          <w:sz w:val="12"/>
          <w:szCs w:val="12"/>
        </w:rPr>
        <w:t xml:space="preserv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53297557" w14:textId="77777777" w:rsidR="0086190B" w:rsidRPr="00B710B2" w:rsidRDefault="0086190B" w:rsidP="0086190B">
      <w:pPr>
        <w:rPr>
          <w:sz w:val="12"/>
          <w:szCs w:val="12"/>
        </w:rPr>
      </w:pPr>
      <w:r w:rsidRPr="00A96A1A">
        <w:rPr>
          <w:sz w:val="12"/>
          <w:szCs w:val="12"/>
        </w:rPr>
        <w:t xml:space="preserve">Bezos has eagerly endorsed the space-colony vision. In the short term, Bezos’s plans are the standard-issue vision for the New Space entrepreneur: building rockets and spacecraft that NASA will hire </w:t>
      </w:r>
      <w:proofErr w:type="gramStart"/>
      <w:r w:rsidRPr="00A96A1A">
        <w:rPr>
          <w:sz w:val="12"/>
          <w:szCs w:val="12"/>
        </w:rPr>
        <w:t>in order to</w:t>
      </w:r>
      <w:proofErr w:type="gramEnd"/>
      <w:r w:rsidRPr="00A96A1A">
        <w:rPr>
          <w:sz w:val="12"/>
          <w:szCs w:val="12"/>
        </w:rPr>
        <w:t xml:space="preserve">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78"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78876065" w14:textId="77777777" w:rsidR="0086190B" w:rsidRPr="00B710B2" w:rsidRDefault="0086190B" w:rsidP="0086190B">
      <w:pPr>
        <w:rPr>
          <w:sz w:val="12"/>
          <w:szCs w:val="12"/>
        </w:rPr>
      </w:pPr>
      <w:r w:rsidRPr="00B710B2">
        <w:rPr>
          <w:sz w:val="12"/>
          <w:szCs w:val="12"/>
        </w:rPr>
        <w:t xml:space="preserve">The unexpected costs of Bezos-style space exploitation are, </w:t>
      </w:r>
      <w:proofErr w:type="gramStart"/>
      <w:r w:rsidRPr="00B710B2">
        <w:rPr>
          <w:sz w:val="12"/>
          <w:szCs w:val="12"/>
        </w:rPr>
        <w:t>as yet,</w:t>
      </w:r>
      <w:proofErr w:type="gramEnd"/>
      <w:r w:rsidRPr="00B710B2">
        <w:rPr>
          <w:sz w:val="12"/>
          <w:szCs w:val="12"/>
        </w:rPr>
        <w:t xml:space="preserve"> a little distant—decades, at least. But if there’s one </w:t>
      </w:r>
      <w:proofErr w:type="gramStart"/>
      <w:r w:rsidRPr="00B710B2">
        <w:rPr>
          <w:sz w:val="12"/>
          <w:szCs w:val="12"/>
        </w:rPr>
        <w:t>thing</w:t>
      </w:r>
      <w:proofErr w:type="gramEnd"/>
      <w:r w:rsidRPr="00B710B2">
        <w:rPr>
          <w:sz w:val="12"/>
          <w:szCs w:val="12"/>
        </w:rPr>
        <w:t xml:space="preserve"> we’ve learned from observing the human and environmental wreckage of the industrial era, it’s that history is like space travel: The path you set at the beginning is critical. Changing course </w:t>
      </w:r>
      <w:proofErr w:type="gramStart"/>
      <w:r w:rsidRPr="00B710B2">
        <w:rPr>
          <w:sz w:val="12"/>
          <w:szCs w:val="12"/>
        </w:rPr>
        <w:t>later on</w:t>
      </w:r>
      <w:proofErr w:type="gramEnd"/>
      <w:r w:rsidRPr="00B710B2">
        <w:rPr>
          <w:sz w:val="12"/>
          <w:szCs w:val="12"/>
        </w:rPr>
        <w:t xml:space="preserve"> is much harder. </w:t>
      </w:r>
      <w:proofErr w:type="gramStart"/>
      <w:r w:rsidRPr="00B710B2">
        <w:rPr>
          <w:sz w:val="12"/>
          <w:szCs w:val="12"/>
        </w:rPr>
        <w:t>So</w:t>
      </w:r>
      <w:proofErr w:type="gramEnd"/>
      <w:r w:rsidRPr="00B710B2">
        <w:rPr>
          <w:sz w:val="12"/>
          <w:szCs w:val="12"/>
        </w:rPr>
        <w:t xml:space="preserve"> it behooves us to plan now. Are there ways to avoid the worst possible outcomes in space? How is commercial life in space going to unfold?</w:t>
      </w:r>
    </w:p>
    <w:p w14:paraId="7C8A0211" w14:textId="77777777" w:rsidR="0086190B" w:rsidRPr="00A96A1A" w:rsidRDefault="0086190B" w:rsidP="0086190B">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w:t>
      </w:r>
      <w:proofErr w:type="gramStart"/>
      <w:r w:rsidRPr="00A96A1A">
        <w:rPr>
          <w:rStyle w:val="StyleUnderline"/>
        </w:rPr>
        <w:t>So</w:t>
      </w:r>
      <w:proofErr w:type="gramEnd"/>
      <w:r w:rsidRPr="00A96A1A">
        <w:rPr>
          <w:rStyle w:val="StyleUnderline"/>
        </w:rPr>
        <w:t xml:space="preserve">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557E3E49" w14:textId="77777777" w:rsidR="0086190B" w:rsidRPr="00B710B2" w:rsidRDefault="0086190B" w:rsidP="0086190B">
      <w:pPr>
        <w:rPr>
          <w:sz w:val="12"/>
          <w:szCs w:val="12"/>
        </w:rPr>
      </w:pPr>
      <w:r w:rsidRPr="00B710B2">
        <w:rPr>
          <w:sz w:val="12"/>
          <w:szCs w:val="12"/>
        </w:rPr>
        <w:t>And that leads, in turn, to a corollary prophecy: Human rights in space are likely to be execrable, if they’re left up to the private sector.</w:t>
      </w:r>
    </w:p>
    <w:p w14:paraId="672856F3" w14:textId="77777777" w:rsidR="0086190B" w:rsidRPr="00B710B2" w:rsidRDefault="0086190B" w:rsidP="0086190B">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79"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80"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81" w:tgtFrame="_blank" w:history="1">
        <w:r w:rsidRPr="00B710B2">
          <w:rPr>
            <w:rStyle w:val="Hyperlink"/>
            <w:sz w:val="12"/>
            <w:szCs w:val="12"/>
          </w:rPr>
          <w:t>peeing into bottles</w:t>
        </w:r>
      </w:hyperlink>
      <w:r w:rsidRPr="00B710B2">
        <w:rPr>
          <w:sz w:val="12"/>
          <w:szCs w:val="12"/>
        </w:rPr>
        <w:t> and </w:t>
      </w:r>
      <w:hyperlink r:id="rId82"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119C9FB7" w14:textId="77777777" w:rsidR="0086190B" w:rsidRPr="00B710B2" w:rsidRDefault="0086190B" w:rsidP="0086190B">
      <w:pPr>
        <w:rPr>
          <w:sz w:val="12"/>
          <w:szCs w:val="12"/>
        </w:rPr>
      </w:pPr>
      <w:r w:rsidRPr="00B710B2">
        <w:rPr>
          <w:sz w:val="12"/>
          <w:szCs w:val="12"/>
        </w:rPr>
        <w:t xml:space="preserve">Charles </w:t>
      </w:r>
      <w:proofErr w:type="spellStart"/>
      <w:r w:rsidRPr="00B710B2">
        <w:rPr>
          <w:sz w:val="12"/>
          <w:szCs w:val="12"/>
        </w:rPr>
        <w:t>Cockell</w:t>
      </w:r>
      <w:proofErr w:type="spellEnd"/>
      <w:r w:rsidRPr="00B710B2">
        <w:rPr>
          <w:sz w:val="12"/>
          <w:szCs w:val="12"/>
        </w:rPr>
        <w:t xml:space="preserve">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40A7F77D" w14:textId="77777777" w:rsidR="0086190B" w:rsidRPr="00B710B2" w:rsidRDefault="0086190B" w:rsidP="0086190B">
      <w:pPr>
        <w:rPr>
          <w:sz w:val="12"/>
          <w:szCs w:val="12"/>
        </w:rPr>
      </w:pPr>
      <w:r w:rsidRPr="00B710B2">
        <w:rPr>
          <w:sz w:val="12"/>
          <w:szCs w:val="12"/>
        </w:rPr>
        <w:t xml:space="preserve">“The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w:t>
      </w:r>
      <w:proofErr w:type="gramStart"/>
      <w:r w:rsidRPr="00B710B2">
        <w:rPr>
          <w:sz w:val="12"/>
          <w:szCs w:val="12"/>
        </w:rPr>
        <w:t>have to</w:t>
      </w:r>
      <w:proofErr w:type="gramEnd"/>
      <w:r w:rsidRPr="00B710B2">
        <w:rPr>
          <w:sz w:val="12"/>
          <w:szCs w:val="12"/>
        </w:rPr>
        <w:t xml:space="preserve"> assume that that will lead to tyranny.”</w:t>
      </w:r>
    </w:p>
    <w:p w14:paraId="06CE3F3F" w14:textId="77777777" w:rsidR="0086190B" w:rsidRPr="00B710B2" w:rsidRDefault="0086190B" w:rsidP="0086190B">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315CF648" w14:textId="77777777" w:rsidR="0086190B" w:rsidRPr="00B710B2" w:rsidRDefault="0086190B" w:rsidP="0086190B">
      <w:pPr>
        <w:rPr>
          <w:sz w:val="12"/>
          <w:szCs w:val="12"/>
        </w:rPr>
      </w:pPr>
      <w:r w:rsidRPr="00B710B2">
        <w:rPr>
          <w:sz w:val="12"/>
          <w:szCs w:val="12"/>
        </w:rPr>
        <w:t>Coping with scarcity in space might impel settlers to reconsider some of the basic tent</w:t>
      </w:r>
      <w:r w:rsidRPr="00B710B2">
        <w:rPr>
          <w:sz w:val="12"/>
          <w:szCs w:val="12"/>
        </w:rPr>
        <w:softHyphen/>
        <w:t xml:space="preserve">poles of Western society. One is prison: On Mars, jailing someone would cost billions. A settlement would, as the astrophysicist and ethicist </w:t>
      </w:r>
      <w:proofErr w:type="spellStart"/>
      <w:r w:rsidRPr="00B710B2">
        <w:rPr>
          <w:sz w:val="12"/>
          <w:szCs w:val="12"/>
        </w:rPr>
        <w:t>Nesvold</w:t>
      </w:r>
      <w:proofErr w:type="spellEnd"/>
      <w:r w:rsidRPr="00B710B2">
        <w:rPr>
          <w:sz w:val="12"/>
          <w:szCs w:val="12"/>
        </w:rPr>
        <w:t xml:space="preserve">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5660E9F1" w14:textId="77777777" w:rsidR="0086190B" w:rsidRPr="00B710B2" w:rsidRDefault="0086190B" w:rsidP="0086190B">
      <w:pPr>
        <w:rPr>
          <w:sz w:val="12"/>
          <w:szCs w:val="12"/>
        </w:rPr>
      </w:pPr>
      <w:r w:rsidRPr="00B710B2">
        <w:rPr>
          <w:sz w:val="12"/>
          <w:szCs w:val="12"/>
        </w:rPr>
        <w:t xml:space="preserve">The idea of space as a fresh slate for political thinking is enticing. But it’s hemmed in by the very nature of the market forces currently reaching for the skies. Would any private-sector firms heading to space agree to limit their power when they’re beyond Earth’s grasp? </w:t>
      </w:r>
      <w:proofErr w:type="spellStart"/>
      <w:r w:rsidRPr="00B710B2">
        <w:rPr>
          <w:sz w:val="12"/>
          <w:szCs w:val="12"/>
        </w:rPr>
        <w:t>Nesvold</w:t>
      </w:r>
      <w:proofErr w:type="spellEnd"/>
      <w:r w:rsidRPr="00B710B2">
        <w:rPr>
          <w:sz w:val="12"/>
          <w:szCs w:val="12"/>
        </w:rPr>
        <w:t xml:space="preserve"> and </w:t>
      </w:r>
      <w:proofErr w:type="spellStart"/>
      <w:r w:rsidRPr="00B710B2">
        <w:rPr>
          <w:sz w:val="12"/>
          <w:szCs w:val="12"/>
        </w:rPr>
        <w:t>Lucianne</w:t>
      </w:r>
      <w:proofErr w:type="spellEnd"/>
      <w:r w:rsidRPr="00B710B2">
        <w:rPr>
          <w:sz w:val="12"/>
          <w:szCs w:val="12"/>
        </w:rPr>
        <w:t xml:space="preserve"> </w:t>
      </w:r>
      <w:proofErr w:type="spellStart"/>
      <w:r w:rsidRPr="00B710B2">
        <w:rPr>
          <w:sz w:val="12"/>
          <w:szCs w:val="12"/>
        </w:rPr>
        <w:t>Walkowicz</w:t>
      </w:r>
      <w:proofErr w:type="spellEnd"/>
      <w:r w:rsidRPr="00B710B2">
        <w:rPr>
          <w:sz w:val="12"/>
          <w:szCs w:val="12"/>
        </w:rPr>
        <w:t xml:space="preserve">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w:t>
      </w:r>
      <w:proofErr w:type="spellStart"/>
      <w:r w:rsidRPr="00B710B2">
        <w:rPr>
          <w:sz w:val="12"/>
          <w:szCs w:val="12"/>
        </w:rPr>
        <w:t>Nesvold</w:t>
      </w:r>
      <w:proofErr w:type="spellEnd"/>
      <w:r w:rsidRPr="00B710B2">
        <w:rPr>
          <w:sz w:val="12"/>
          <w:szCs w:val="12"/>
        </w:rPr>
        <w:t xml:space="preserve"> noted, are often eager to talk; the big ones—the </w:t>
      </w:r>
      <w:proofErr w:type="spellStart"/>
      <w:r w:rsidRPr="00B710B2">
        <w:rPr>
          <w:sz w:val="12"/>
          <w:szCs w:val="12"/>
        </w:rPr>
        <w:t>SpaceXs</w:t>
      </w:r>
      <w:proofErr w:type="spellEnd"/>
      <w:r w:rsidRPr="00B710B2">
        <w:rPr>
          <w:sz w:val="12"/>
          <w:szCs w:val="12"/>
        </w:rPr>
        <w:t xml:space="preserve"> and Blue Origins—not so much.) </w:t>
      </w:r>
      <w:proofErr w:type="spellStart"/>
      <w:r w:rsidRPr="00B710B2">
        <w:rPr>
          <w:sz w:val="12"/>
          <w:szCs w:val="12"/>
        </w:rPr>
        <w:t>Walkowicz</w:t>
      </w:r>
      <w:proofErr w:type="spellEnd"/>
      <w:r w:rsidRPr="00B710B2">
        <w:rPr>
          <w:sz w:val="12"/>
          <w:szCs w:val="12"/>
        </w:rPr>
        <w:t xml:space="preserve"> has also been holding public events to get everyday citizens to discuss, as she put it, “becoming interplanetary.”</w:t>
      </w:r>
    </w:p>
    <w:p w14:paraId="5EFBAED2" w14:textId="77777777" w:rsidR="0086190B" w:rsidRPr="00B710B2" w:rsidRDefault="0086190B" w:rsidP="0086190B">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t>
      </w:r>
      <w:proofErr w:type="spellStart"/>
      <w:r w:rsidRPr="00B710B2">
        <w:rPr>
          <w:sz w:val="12"/>
          <w:szCs w:val="12"/>
        </w:rPr>
        <w:t>Walkowicz</w:t>
      </w:r>
      <w:proofErr w:type="spellEnd"/>
      <w:r w:rsidRPr="00B710B2">
        <w:rPr>
          <w:sz w:val="12"/>
          <w:szCs w:val="12"/>
        </w:rPr>
        <w:t xml:space="preserve">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w:t>
      </w:r>
      <w:proofErr w:type="gramStart"/>
      <w:r w:rsidRPr="00B710B2">
        <w:rPr>
          <w:sz w:val="12"/>
          <w:szCs w:val="12"/>
        </w:rPr>
        <w:t>in the near future</w:t>
      </w:r>
      <w:proofErr w:type="gramEnd"/>
      <w:r w:rsidRPr="00B710B2">
        <w:rPr>
          <w:sz w:val="12"/>
          <w:szCs w:val="12"/>
        </w:rPr>
        <w:t>. In other words, we the people are paying for many of these rocket launches, and the huge outlays that will help bankroll the hard stuff, like future human colonies on the moon.</w:t>
      </w:r>
    </w:p>
    <w:p w14:paraId="786E9A2F" w14:textId="77777777" w:rsidR="0086190B" w:rsidRPr="00B710B2" w:rsidRDefault="0086190B" w:rsidP="0086190B">
      <w:pPr>
        <w:rPr>
          <w:sz w:val="12"/>
          <w:szCs w:val="12"/>
        </w:rPr>
      </w:pPr>
      <w:proofErr w:type="gramStart"/>
      <w:r w:rsidRPr="00B710B2">
        <w:rPr>
          <w:sz w:val="12"/>
          <w:szCs w:val="12"/>
        </w:rPr>
        <w:t>So</w:t>
      </w:r>
      <w:proofErr w:type="gramEnd"/>
      <w:r w:rsidRPr="00B710B2">
        <w:rPr>
          <w:sz w:val="12"/>
          <w:szCs w:val="12"/>
        </w:rPr>
        <w:t xml:space="preserve"> the public ought to have more input on how the projected settlement and exploitation of outer space actually happens. </w:t>
      </w:r>
      <w:proofErr w:type="spellStart"/>
      <w:r w:rsidRPr="00B710B2">
        <w:rPr>
          <w:sz w:val="12"/>
          <w:szCs w:val="12"/>
        </w:rPr>
        <w:t>Walkowicz</w:t>
      </w:r>
      <w:proofErr w:type="spellEnd"/>
      <w:r w:rsidRPr="00B710B2">
        <w:rPr>
          <w:sz w:val="12"/>
          <w:szCs w:val="12"/>
        </w:rPr>
        <w:t xml:space="preserve"> and </w:t>
      </w:r>
      <w:proofErr w:type="spellStart"/>
      <w:r w:rsidRPr="00B710B2">
        <w:rPr>
          <w:sz w:val="12"/>
          <w:szCs w:val="12"/>
        </w:rPr>
        <w:t>Nesvold</w:t>
      </w:r>
      <w:proofErr w:type="spellEnd"/>
      <w:r w:rsidRPr="00B710B2">
        <w:rPr>
          <w:sz w:val="12"/>
          <w:szCs w:val="12"/>
        </w:rPr>
        <w:t xml:space="preserve">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461DEC7E" w14:textId="77777777" w:rsidR="0086190B" w:rsidRPr="00A96A1A" w:rsidRDefault="0086190B" w:rsidP="0086190B">
      <w:r w:rsidRPr="009E20B0">
        <w:rPr>
          <w:rStyle w:val="StyleUnderline"/>
          <w:highlight w:val="green"/>
        </w:rPr>
        <w:lastRenderedPageBreak/>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w:t>
      </w:r>
      <w:proofErr w:type="spellStart"/>
      <w:r w:rsidRPr="00B710B2">
        <w:rPr>
          <w:rStyle w:val="StyleUnderline"/>
        </w:rPr>
        <w:t>Tanton</w:t>
      </w:r>
      <w:proofErr w:type="spellEnd"/>
      <w:r w:rsidRPr="00B710B2">
        <w:rPr>
          <w:rStyle w:val="StyleUnderline"/>
        </w:rPr>
        <w:t>. She’s a planetary scientist with one foot in the world of New Space, and another in the world of space ethics.</w:t>
      </w:r>
      <w:r w:rsidRPr="00A96A1A">
        <w:t xml:space="preserve"> She’s the head of the NASA </w:t>
      </w:r>
      <w:hyperlink r:id="rId83"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05067B83" w14:textId="77777777" w:rsidR="0086190B" w:rsidRPr="00B710B2" w:rsidRDefault="0086190B" w:rsidP="0086190B">
      <w:pPr>
        <w:rPr>
          <w:rStyle w:val="StyleUnderline"/>
        </w:rPr>
      </w:pPr>
      <w:r w:rsidRPr="00B710B2">
        <w:rPr>
          <w:rStyle w:val="StyleUnderline"/>
        </w:rPr>
        <w:t>Yet as Elkins-</w:t>
      </w:r>
      <w:proofErr w:type="spellStart"/>
      <w:r w:rsidRPr="00B710B2">
        <w:rPr>
          <w:rStyle w:val="StyleUnderline"/>
        </w:rPr>
        <w:t>Tanton</w:t>
      </w:r>
      <w:proofErr w:type="spellEnd"/>
      <w:r w:rsidRPr="00B710B2">
        <w:rPr>
          <w:rStyle w:val="StyleUnderline"/>
        </w:rPr>
        <w:t xml:space="preserve">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64BD0CFB" w14:textId="77777777" w:rsidR="0086190B" w:rsidRPr="00A96A1A" w:rsidRDefault="0086190B" w:rsidP="0086190B">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 xml:space="preserve">exploring space with that history in </w:t>
      </w:r>
      <w:proofErr w:type="gramStart"/>
      <w:r w:rsidRPr="009E20B0">
        <w:rPr>
          <w:rStyle w:val="StyleUnderline"/>
          <w:highlight w:val="green"/>
        </w:rPr>
        <w:t>mind, and</w:t>
      </w:r>
      <w:proofErr w:type="gramEnd"/>
      <w:r w:rsidRPr="009E20B0">
        <w:rPr>
          <w:rStyle w:val="StyleUnderline"/>
          <w:highlight w:val="green"/>
        </w:rPr>
        <w:t xml:space="preserve">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w:t>
      </w:r>
      <w:proofErr w:type="spellStart"/>
      <w:r w:rsidRPr="00A96A1A">
        <w:t>Tanton</w:t>
      </w:r>
      <w:proofErr w:type="spellEnd"/>
      <w:r w:rsidRPr="00A96A1A">
        <w:t xml:space="preserve"> argued, like </w:t>
      </w:r>
      <w:proofErr w:type="spellStart"/>
      <w:r w:rsidRPr="00A96A1A">
        <w:t>Walkowicz</w:t>
      </w:r>
      <w:proofErr w:type="spellEnd"/>
      <w:r w:rsidRPr="00A96A1A">
        <w:t xml:space="preserve"> and </w:t>
      </w:r>
      <w:proofErr w:type="spellStart"/>
      <w:r w:rsidRPr="00A96A1A">
        <w:t>Nesvold</w:t>
      </w:r>
      <w:proofErr w:type="spellEnd"/>
      <w:r w:rsidRPr="00A96A1A">
        <w:t>,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43A7E275" w14:textId="77777777" w:rsidR="0086190B" w:rsidRDefault="0086190B" w:rsidP="0086190B"/>
    <w:p w14:paraId="1AA78437" w14:textId="77777777" w:rsidR="0086190B" w:rsidRPr="004D4860" w:rsidRDefault="0086190B" w:rsidP="0086190B">
      <w:pPr>
        <w:pStyle w:val="Heading4"/>
      </w:pPr>
      <w:r>
        <w:t>Private space companies vastly outpace the public sector and avoid regulation which makes it a uniquely dangerous industry</w:t>
      </w:r>
    </w:p>
    <w:p w14:paraId="2787E010" w14:textId="77777777" w:rsidR="0086190B" w:rsidRPr="004D4860" w:rsidRDefault="0086190B" w:rsidP="0086190B">
      <w:proofErr w:type="spellStart"/>
      <w:r w:rsidRPr="004D4860">
        <w:rPr>
          <w:rFonts w:eastAsiaTheme="majorEastAsia" w:cstheme="majorBidi"/>
          <w:b/>
          <w:bCs/>
          <w:sz w:val="26"/>
          <w:szCs w:val="26"/>
        </w:rPr>
        <w:t>Rauenzahn</w:t>
      </w:r>
      <w:proofErr w:type="spellEnd"/>
      <w:r w:rsidRPr="004D4860">
        <w:rPr>
          <w:rFonts w:eastAsiaTheme="majorEastAsia" w:cstheme="majorBidi"/>
          <w:b/>
          <w:bCs/>
          <w:sz w:val="26"/>
          <w:szCs w:val="26"/>
        </w:rPr>
        <w:t xml:space="preserve"> et al, 20</w:t>
      </w:r>
      <w:r w:rsidRPr="004D4860">
        <w:t> (The Regulatory Review, 6-6-2020, accessed on 1-14-2022, The Regulatory Review, "Regulating Commercial Space Activity | The Regulatory Review", https://www.theregreview.org/2020/06/06/saturday-seminar-regulating-commercial-space-activity/)azhang</w:t>
      </w:r>
    </w:p>
    <w:p w14:paraId="22AB947D" w14:textId="77777777" w:rsidR="0086190B" w:rsidRPr="004D4860" w:rsidRDefault="0086190B" w:rsidP="0086190B">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w:t>
      </w:r>
      <w:r w:rsidRPr="00830ED7">
        <w:rPr>
          <w:rStyle w:val="StyleUnderline"/>
        </w:rPr>
        <w:lastRenderedPageBreak/>
        <w:t xml:space="preserve">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2B6C4E9C" w14:textId="77777777" w:rsidR="0086190B" w:rsidRPr="006C6EEA" w:rsidRDefault="0086190B" w:rsidP="0086190B"/>
    <w:p w14:paraId="75109048" w14:textId="77777777" w:rsidR="0086190B" w:rsidRPr="006C6EEA" w:rsidRDefault="0086190B" w:rsidP="0086190B">
      <w:pPr>
        <w:pStyle w:val="Heading4"/>
        <w:rPr>
          <w:rFonts w:cs="Calibri"/>
        </w:rPr>
      </w:pPr>
      <w:r w:rsidRPr="006C6EEA">
        <w:rPr>
          <w:rFonts w:cs="Calibri"/>
        </w:rPr>
        <w:t>Space dust wrecks satellites and debris exponentially spirals</w:t>
      </w:r>
    </w:p>
    <w:p w14:paraId="177C23A7" w14:textId="77777777" w:rsidR="0086190B" w:rsidRPr="006C6EEA" w:rsidRDefault="0086190B" w:rsidP="0086190B">
      <w:proofErr w:type="spellStart"/>
      <w:r w:rsidRPr="006C6EEA">
        <w:rPr>
          <w:rStyle w:val="StyleUnderline"/>
          <w:sz w:val="26"/>
          <w:szCs w:val="26"/>
          <w:u w:val="none"/>
        </w:rPr>
        <w:t>Intagliata</w:t>
      </w:r>
      <w:proofErr w:type="spellEnd"/>
      <w:r w:rsidRPr="006C6EEA">
        <w:rPr>
          <w:rStyle w:val="StyleUnderline"/>
          <w:sz w:val="26"/>
          <w:szCs w:val="26"/>
          <w:u w:val="none"/>
        </w:rPr>
        <w:t xml:space="preserve"> 17</w:t>
      </w:r>
      <w:r w:rsidRPr="006C6EEA">
        <w:t xml:space="preserve"> ~~[(Christopher </w:t>
      </w:r>
      <w:proofErr w:type="spellStart"/>
      <w:r w:rsidRPr="006C6EEA">
        <w:t>Intagliata</w:t>
      </w:r>
      <w:proofErr w:type="spellEnd"/>
      <w:r w:rsidRPr="006C6EEA">
        <w:t xml:space="preserve">, MA Journalism from NYU, Editor for NPRs All Things Considered, Reporter/Host for Scientific American’s 60 Second Science) "The Sneaky Danger of Space Dust," Scientific American, May 11, 2017, </w:t>
      </w:r>
      <w:hyperlink r:id="rId84" w:history="1">
        <w:r w:rsidRPr="006C6EEA">
          <w:rPr>
            <w:rStyle w:val="Hyperlink"/>
          </w:rPr>
          <w:t>https://www.scientificamerican.com/podcast/episode/the-sneaky-danger-of-space-dust/</w:t>
        </w:r>
      </w:hyperlink>
      <w:r w:rsidRPr="006C6EEA">
        <w:t>~~] TDI</w:t>
      </w:r>
    </w:p>
    <w:p w14:paraId="10707D23" w14:textId="77777777" w:rsidR="0086190B" w:rsidRPr="006C6EEA" w:rsidRDefault="0086190B" w:rsidP="0086190B">
      <w:r w:rsidRPr="006C6EEA">
        <w:rPr>
          <w:rStyle w:val="StyleUnderline"/>
        </w:rPr>
        <w:t xml:space="preserve">When tiny particles of space debris slam into satellites, </w:t>
      </w:r>
      <w:r w:rsidRPr="009E20B0">
        <w:rPr>
          <w:rStyle w:val="StyleUnderline"/>
          <w:highlight w:val="green"/>
        </w:rPr>
        <w:t>the collision</w:t>
      </w:r>
      <w:r w:rsidRPr="006C6EEA">
        <w:rPr>
          <w:rStyle w:val="StyleUnderline"/>
        </w:rPr>
        <w:t xml:space="preserve"> could </w:t>
      </w:r>
      <w:r w:rsidRPr="009E20B0">
        <w:rPr>
          <w:rStyle w:val="StyleUnderline"/>
          <w:highlight w:val="green"/>
        </w:rPr>
        <w:t>cause</w:t>
      </w:r>
      <w:r w:rsidRPr="006C6EEA">
        <w:rPr>
          <w:rStyle w:val="StyleUnderline"/>
        </w:rPr>
        <w:t xml:space="preserve"> the </w:t>
      </w:r>
      <w:r w:rsidRPr="009E20B0">
        <w:rPr>
          <w:rStyle w:val="StyleUnderline"/>
          <w:highlight w:val="green"/>
        </w:rPr>
        <w:t>emission of</w:t>
      </w:r>
      <w:r w:rsidRPr="006C6EEA">
        <w:rPr>
          <w:rStyle w:val="StyleUnderline"/>
        </w:rPr>
        <w:t xml:space="preserve"> hardware-frying radiation</w:t>
      </w:r>
      <w:r w:rsidRPr="006C6EEA">
        <w:t xml:space="preserve">, Christopher </w:t>
      </w:r>
      <w:proofErr w:type="spellStart"/>
      <w:r w:rsidRPr="006C6EEA">
        <w:t>Intagliata</w:t>
      </w:r>
      <w:proofErr w:type="spellEnd"/>
      <w:r w:rsidRPr="006C6EEA">
        <w:t xml:space="preserve"> reports. </w:t>
      </w:r>
    </w:p>
    <w:p w14:paraId="467D556C" w14:textId="77777777" w:rsidR="0086190B" w:rsidRPr="006C6EEA" w:rsidRDefault="0086190B" w:rsidP="0086190B">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85" w:history="1">
        <w:r w:rsidRPr="006C6EEA">
          <w:rPr>
            <w:rStyle w:val="Hyperlink"/>
          </w:rPr>
          <w:t>baseball-sized chunks</w:t>
        </w:r>
      </w:hyperlink>
      <w:r w:rsidRPr="006C6EEA">
        <w:t> of debris, </w:t>
      </w:r>
      <w:hyperlink r:id="rId86" w:history="1">
        <w:r w:rsidRPr="006C6EEA">
          <w:rPr>
            <w:rStyle w:val="Hyperlink"/>
          </w:rPr>
          <w:t>according to NASA</w:t>
        </w:r>
      </w:hyperlink>
      <w:r w:rsidRPr="006C6EEA">
        <w:t xml:space="preserve">. But that </w:t>
      </w:r>
      <w:r w:rsidRPr="006C6EEA">
        <w:rPr>
          <w:rStyle w:val="StyleUnderline"/>
        </w:rPr>
        <w:t xml:space="preserve">number's dwarfed by the number of small particles. </w:t>
      </w:r>
      <w:proofErr w:type="gramStart"/>
      <w:r w:rsidRPr="006C6EEA">
        <w:rPr>
          <w:rStyle w:val="StyleUnderline"/>
        </w:rPr>
        <w:t>There's</w:t>
      </w:r>
      <w:proofErr w:type="gramEnd"/>
      <w:r w:rsidRPr="006C6EEA">
        <w:rPr>
          <w:rStyle w:val="StyleUnderline"/>
        </w:rPr>
        <w:t xml:space="preserve"> </w:t>
      </w:r>
      <w:r w:rsidRPr="009E20B0">
        <w:rPr>
          <w:rStyle w:val="StyleUnderline"/>
          <w:highlight w:val="green"/>
        </w:rPr>
        <w:t>hundreds of millions of</w:t>
      </w:r>
      <w:r w:rsidRPr="006C6EEA">
        <w:rPr>
          <w:rStyle w:val="StyleUnderline"/>
        </w:rPr>
        <w:t xml:space="preserve"> those.</w:t>
      </w:r>
    </w:p>
    <w:p w14:paraId="5142E26E" w14:textId="77777777" w:rsidR="0086190B" w:rsidRPr="006C6EEA" w:rsidRDefault="0086190B" w:rsidP="0086190B">
      <w:r w:rsidRPr="006C6EEA">
        <w:t xml:space="preserve">"And those </w:t>
      </w:r>
      <w:r w:rsidRPr="009E20B0">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0DF579C5" w14:textId="77777777" w:rsidR="0086190B" w:rsidRPr="006C6EEA" w:rsidRDefault="0086190B" w:rsidP="0086190B">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9E20B0">
        <w:rPr>
          <w:rStyle w:val="StyleUnderline"/>
          <w:highlight w:val="green"/>
        </w:rPr>
        <w:t>leave</w:t>
      </w:r>
      <w:r w:rsidRPr="006C6EEA">
        <w:rPr>
          <w:rStyle w:val="StyleUnderline"/>
        </w:rPr>
        <w:t xml:space="preserve"> more </w:t>
      </w:r>
      <w:r w:rsidRPr="009E20B0">
        <w:rPr>
          <w:rStyle w:val="StyleUnderline"/>
          <w:highlight w:val="green"/>
        </w:rPr>
        <w:t>insidious</w:t>
      </w:r>
      <w:r w:rsidRPr="006C6EEA">
        <w:rPr>
          <w:rStyle w:val="StyleUnderline"/>
        </w:rPr>
        <w:t xml:space="preserve">, invisible </w:t>
      </w:r>
      <w:r w:rsidRPr="009E20B0">
        <w:rPr>
          <w:rStyle w:val="StyleUnderline"/>
          <w:highlight w:val="green"/>
        </w:rPr>
        <w:t>marks on satellites</w:t>
      </w:r>
      <w:r w:rsidRPr="006C6EEA">
        <w:rPr>
          <w:rStyle w:val="StyleUnderline"/>
        </w:rPr>
        <w:t>—</w:t>
      </w:r>
      <w:r w:rsidRPr="009E20B0">
        <w:rPr>
          <w:rStyle w:val="StyleUnderline"/>
          <w:highlight w:val="green"/>
        </w:rPr>
        <w:t>by</w:t>
      </w:r>
      <w:r w:rsidRPr="006C6EEA">
        <w:rPr>
          <w:rStyle w:val="StyleUnderline"/>
        </w:rPr>
        <w:t xml:space="preserve"> causing </w:t>
      </w:r>
      <w:r w:rsidRPr="009E20B0">
        <w:rPr>
          <w:rStyle w:val="StyleUnderline"/>
          <w:highlight w:val="green"/>
        </w:rPr>
        <w:t>electrical damage</w:t>
      </w:r>
      <w:r w:rsidRPr="009E20B0">
        <w:rPr>
          <w:highlight w:val="green"/>
        </w:rPr>
        <w:t>.</w:t>
      </w:r>
    </w:p>
    <w:p w14:paraId="1D4D2BF2" w14:textId="77777777" w:rsidR="0086190B" w:rsidRPr="006C6EEA" w:rsidRDefault="0086190B" w:rsidP="0086190B">
      <w:r w:rsidRPr="006C6EEA">
        <w:t>"We also think this phenomenon can be attributed to some of the failures and anomalies we see on orbit, that right now are basically tagged as 'unknown cause.'"</w:t>
      </w:r>
    </w:p>
    <w:p w14:paraId="349BB14A" w14:textId="77777777" w:rsidR="0086190B" w:rsidRPr="006C6EEA" w:rsidRDefault="0086190B" w:rsidP="0086190B">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53ED3D92" w14:textId="77777777" w:rsidR="0086190B" w:rsidRPr="006C6EEA" w:rsidRDefault="0086190B" w:rsidP="0086190B">
      <w:r w:rsidRPr="009E20B0">
        <w:rPr>
          <w:rStyle w:val="StyleUnderline"/>
          <w:highlight w:val="green"/>
        </w:rPr>
        <w:lastRenderedPageBreak/>
        <w:t>That movement of electrons creates a pulse of</w:t>
      </w:r>
      <w:r w:rsidRPr="006C6EEA">
        <w:rPr>
          <w:rStyle w:val="StyleUnderline"/>
        </w:rPr>
        <w:t xml:space="preserve"> electromagnetic </w:t>
      </w:r>
      <w:r w:rsidRPr="009E20B0">
        <w:rPr>
          <w:rStyle w:val="StyleUnderline"/>
          <w:highlight w:val="green"/>
        </w:rPr>
        <w:t>radiation</w:t>
      </w:r>
      <w:r w:rsidRPr="006C6EEA">
        <w:t>, which Close says could be the culprit for some of that electrical damage to satellites. The study is in the journal Physics of Plasmas. ~</w:t>
      </w:r>
      <w:proofErr w:type="gramStart"/>
      <w:r w:rsidRPr="006C6EEA">
        <w:t>~[</w:t>
      </w:r>
      <w:proofErr w:type="gramEnd"/>
      <w:r w:rsidRPr="006C6EEA">
        <w:t>Alex C. Fletcher and Sigrid Close, </w:t>
      </w:r>
      <w:hyperlink r:id="rId87" w:history="1">
        <w:r w:rsidRPr="006C6EEA">
          <w:rPr>
            <w:rStyle w:val="Hyperlink"/>
          </w:rPr>
          <w:t>Particle-in-cell simulations of an RF emission mechanism associated with hypervelocity impact plasmas</w:t>
        </w:r>
      </w:hyperlink>
      <w:r w:rsidRPr="006C6EEA">
        <w:t>~~]</w:t>
      </w:r>
    </w:p>
    <w:p w14:paraId="4F5FF423" w14:textId="77777777" w:rsidR="0086190B" w:rsidRPr="006C6EEA" w:rsidRDefault="0086190B" w:rsidP="0086190B"/>
    <w:p w14:paraId="2F25C459" w14:textId="77777777" w:rsidR="0086190B" w:rsidRPr="006C6EEA" w:rsidRDefault="0086190B" w:rsidP="0086190B">
      <w:pPr>
        <w:pStyle w:val="Heading4"/>
        <w:rPr>
          <w:rFonts w:cs="Calibri"/>
        </w:rPr>
      </w:pPr>
      <w:r w:rsidRPr="006C6EEA">
        <w:rPr>
          <w:rFonts w:cs="Calibri"/>
        </w:rPr>
        <w:t xml:space="preserve">Early warning satellites going dark signals attacks – causes </w:t>
      </w:r>
      <w:proofErr w:type="spellStart"/>
      <w:r w:rsidRPr="006C6EEA">
        <w:rPr>
          <w:rFonts w:cs="Calibri"/>
        </w:rPr>
        <w:t>miscalc</w:t>
      </w:r>
      <w:proofErr w:type="spellEnd"/>
      <w:r w:rsidRPr="006C6EEA">
        <w:rPr>
          <w:rFonts w:cs="Calibri"/>
        </w:rPr>
        <w:t xml:space="preserve"> and goes nuclear</w:t>
      </w:r>
    </w:p>
    <w:p w14:paraId="56EA57CF" w14:textId="77777777" w:rsidR="0086190B" w:rsidRPr="006C6EEA" w:rsidRDefault="0086190B" w:rsidP="0086190B">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88" w:history="1">
        <w:r w:rsidRPr="006C6EEA">
          <w:rPr>
            <w:rStyle w:val="Hyperlink"/>
          </w:rPr>
          <w:t>https://www.businessinsider.com/russia-says-space-junk-could-spark-war-2016-1</w:t>
        </w:r>
      </w:hyperlink>
      <w:r w:rsidRPr="006C6EEA">
        <w:t>~~] TDI</w:t>
      </w:r>
    </w:p>
    <w:p w14:paraId="773772FE" w14:textId="77777777" w:rsidR="0086190B" w:rsidRPr="006C6EEA" w:rsidRDefault="0086190B" w:rsidP="0086190B">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25436F77" w14:textId="77777777" w:rsidR="0086190B" w:rsidRPr="006C6EEA" w:rsidRDefault="0086190B" w:rsidP="0086190B">
      <w:r w:rsidRPr="006C6EEA">
        <w:t>Scientists estimate that anywhere from 500,000 to 600,000 pieces of human-made space debris between 0.4 and 4 inches in size are currently orbiting the Earth and traveling at speeds over 17,000 miles per hour.</w:t>
      </w:r>
    </w:p>
    <w:p w14:paraId="2717DF01" w14:textId="77777777" w:rsidR="0086190B" w:rsidRPr="006C6EEA" w:rsidRDefault="0086190B" w:rsidP="0086190B">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w:t>
      </w:r>
      <w:proofErr w:type="spellStart"/>
      <w:r w:rsidRPr="006C6EEA">
        <w:t>Adushkin</w:t>
      </w:r>
      <w:proofErr w:type="spellEnd"/>
      <w:r w:rsidRPr="006C6EEA">
        <w:t xml:space="preserve">, a researcher for the Institute of Geosphere Dynamics at the Russian Academy of Sciences, reported in a paper set to be published in the peer-reviewed journal Acta </w:t>
      </w:r>
      <w:proofErr w:type="spellStart"/>
      <w:r w:rsidRPr="006C6EEA">
        <w:t>Astronautica</w:t>
      </w:r>
      <w:proofErr w:type="spellEnd"/>
      <w:r w:rsidRPr="006C6EEA">
        <w:t xml:space="preserve">, which is sponsored by the International Academy of Astronautics. </w:t>
      </w:r>
    </w:p>
    <w:p w14:paraId="59D2FABC" w14:textId="77777777" w:rsidR="0086190B" w:rsidRPr="006C6EEA" w:rsidRDefault="0086190B" w:rsidP="0086190B">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w:t>
      </w:r>
      <w:proofErr w:type="spellStart"/>
      <w:r w:rsidRPr="006C6EEA">
        <w:t>Adushkin</w:t>
      </w:r>
      <w:proofErr w:type="spellEnd"/>
      <w:r w:rsidRPr="006C6EEA">
        <w:t xml:space="preserve"> reported. (Even smaller pieces no bigger than size of a pea could cause enough damage to the satellite that it would no longer operate correctly, he notes.) </w:t>
      </w:r>
    </w:p>
    <w:p w14:paraId="0DE9E22E" w14:textId="77777777" w:rsidR="0086190B" w:rsidRPr="006C6EEA" w:rsidRDefault="0086190B" w:rsidP="0086190B">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6096B70E" w14:textId="77777777" w:rsidR="0086190B" w:rsidRPr="006C6EEA" w:rsidRDefault="0086190B" w:rsidP="0086190B">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w:t>
      </w:r>
      <w:proofErr w:type="spellStart"/>
      <w:r w:rsidRPr="006C6EEA">
        <w:rPr>
          <w:rStyle w:val="StyleUnderline"/>
        </w:rPr>
        <w:t>Adushkin</w:t>
      </w:r>
      <w:proofErr w:type="spellEnd"/>
      <w:r w:rsidRPr="006C6EEA">
        <w:rPr>
          <w:rStyle w:val="StyleUnderline"/>
        </w:rPr>
        <w:t xml:space="preserve"> and his colleagues. </w:t>
      </w:r>
    </w:p>
    <w:p w14:paraId="10F984B5" w14:textId="77777777" w:rsidR="0086190B" w:rsidRPr="006C6EEA" w:rsidRDefault="0086190B" w:rsidP="0086190B">
      <w:r w:rsidRPr="006C6EEA">
        <w:t>A politically dangerous dilemma</w:t>
      </w:r>
    </w:p>
    <w:p w14:paraId="4F64C774" w14:textId="77777777" w:rsidR="0086190B" w:rsidRPr="006C6EEA" w:rsidRDefault="0086190B" w:rsidP="0086190B">
      <w:pPr>
        <w:rPr>
          <w:rStyle w:val="StyleUnderline"/>
        </w:rPr>
      </w:pPr>
      <w:r w:rsidRPr="006C6EEA">
        <w:rPr>
          <w:rStyle w:val="StyleUnderline"/>
        </w:rPr>
        <w:t xml:space="preserve">In the report, the </w:t>
      </w:r>
      <w:proofErr w:type="spellStart"/>
      <w:r w:rsidRPr="006C6EEA">
        <w:rPr>
          <w:rStyle w:val="StyleUnderline"/>
        </w:rPr>
        <w:t>Adushkin</w:t>
      </w:r>
      <w:proofErr w:type="spellEnd"/>
      <w:r w:rsidRPr="006C6EEA">
        <w:rPr>
          <w:rStyle w:val="StyleUnderline"/>
        </w:rPr>
        <w:t xml:space="preserve">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684493B7" w14:textId="77777777" w:rsidR="0086190B" w:rsidRPr="006C6EEA" w:rsidRDefault="0086190B" w:rsidP="0086190B">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proofErr w:type="gramStart"/>
      <w:r w:rsidRPr="006C6EEA">
        <w:rPr>
          <w:rStyle w:val="StyleUnderline"/>
        </w:rPr>
        <w:t>~[</w:t>
      </w:r>
      <w:proofErr w:type="gramEnd"/>
      <w:r w:rsidRPr="009E20B0">
        <w:rPr>
          <w:rStyle w:val="StyleUnderline"/>
          <w:highlight w:val="green"/>
        </w:rPr>
        <w:t>deliberate action</w:t>
      </w:r>
      <w:r w:rsidRPr="006C6EEA">
        <w:rPr>
          <w:rStyle w:val="StyleUnderline"/>
        </w:rPr>
        <w:t xml:space="preserve">~~] of the space adversary. </w:t>
      </w:r>
    </w:p>
    <w:p w14:paraId="29E3C6DF" w14:textId="77777777" w:rsidR="0086190B" w:rsidRPr="006C6EEA" w:rsidRDefault="0086190B" w:rsidP="0086190B">
      <w:r w:rsidRPr="006C6EEA">
        <w:t>"</w:t>
      </w:r>
      <w:r w:rsidRPr="006C6EEA">
        <w:rPr>
          <w:rStyle w:val="StyleUnderline"/>
        </w:rPr>
        <w:t>This is a politically dangerous dilemma</w:t>
      </w:r>
      <w:r w:rsidRPr="006C6EEA">
        <w:t xml:space="preserve">," he added. </w:t>
      </w:r>
    </w:p>
    <w:p w14:paraId="2251285D" w14:textId="77777777" w:rsidR="0086190B" w:rsidRPr="006C6EEA" w:rsidRDefault="0086190B" w:rsidP="0086190B">
      <w:pPr>
        <w:rPr>
          <w:rStyle w:val="StyleUnderline"/>
        </w:rPr>
      </w:pPr>
      <w:r w:rsidRPr="006C6EEA">
        <w:rPr>
          <w:rStyle w:val="StyleUnderline"/>
        </w:rPr>
        <w:lastRenderedPageBreak/>
        <w:t xml:space="preserve">But these mysterious failures in the past aren't what concerns </w:t>
      </w:r>
      <w:proofErr w:type="spellStart"/>
      <w:r w:rsidRPr="006C6EEA">
        <w:rPr>
          <w:rStyle w:val="StyleUnderline"/>
        </w:rPr>
        <w:t>Adushkin</w:t>
      </w:r>
      <w:proofErr w:type="spellEnd"/>
      <w:r w:rsidRPr="006C6EEA">
        <w:rPr>
          <w:rStyle w:val="StyleUnderline"/>
        </w:rPr>
        <w:t xml:space="preserve"> most. </w:t>
      </w:r>
    </w:p>
    <w:p w14:paraId="1E8638FA" w14:textId="77777777" w:rsidR="0086190B" w:rsidRPr="006C6EEA" w:rsidRDefault="0086190B" w:rsidP="0086190B">
      <w:pPr>
        <w:rPr>
          <w:rStyle w:val="StyleUnderline"/>
        </w:rPr>
      </w:pPr>
      <w:r w:rsidRPr="006C6EEA">
        <w:rPr>
          <w:rStyle w:val="StyleUnderline"/>
        </w:rPr>
        <w:t xml:space="preserve">It's a future threat of what experts call the cascade effect that has </w:t>
      </w:r>
      <w:proofErr w:type="spellStart"/>
      <w:r w:rsidRPr="006C6EEA">
        <w:rPr>
          <w:rStyle w:val="StyleUnderline"/>
        </w:rPr>
        <w:t>Adushkin</w:t>
      </w:r>
      <w:proofErr w:type="spellEnd"/>
      <w:r w:rsidRPr="006C6EEA">
        <w:rPr>
          <w:rStyle w:val="StyleUnderline"/>
        </w:rPr>
        <w:t xml:space="preserve"> and other scientists around the world extremely concerned. </w:t>
      </w:r>
    </w:p>
    <w:p w14:paraId="1E448359" w14:textId="77777777" w:rsidR="0086190B" w:rsidRPr="006C6EEA" w:rsidRDefault="0086190B" w:rsidP="0086190B">
      <w:pPr>
        <w:rPr>
          <w:rStyle w:val="StyleUnderline"/>
        </w:rPr>
      </w:pPr>
      <w:r w:rsidRPr="006C6EEA">
        <w:rPr>
          <w:rStyle w:val="StyleUnderline"/>
        </w:rPr>
        <w:t>The Kessler Syndrome</w:t>
      </w:r>
    </w:p>
    <w:p w14:paraId="456FAD78" w14:textId="77777777" w:rsidR="0086190B" w:rsidRPr="006C6EEA" w:rsidRDefault="0086190B" w:rsidP="0086190B">
      <w:r w:rsidRPr="006C6EEA">
        <w:t xml:space="preserve">In 1978, American astrophysicist Donald Kessler predicted that the amount of space debris around Earth would begin to grow exponentially after the turn of the millennium. </w:t>
      </w:r>
    </w:p>
    <w:p w14:paraId="685EC103" w14:textId="77777777" w:rsidR="0086190B" w:rsidRPr="006C6EEA" w:rsidRDefault="0086190B" w:rsidP="0086190B">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161F89ED" w14:textId="77777777" w:rsidR="0086190B" w:rsidRPr="006C6EEA" w:rsidRDefault="0086190B" w:rsidP="0086190B">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52FB09E9" w14:textId="77777777" w:rsidR="0086190B" w:rsidRPr="006C6EEA" w:rsidRDefault="0086190B" w:rsidP="0086190B">
      <w:r w:rsidRPr="006C6EEA">
        <w:t xml:space="preserve">For Kessler, this is a problem because it would "create small debris faster than it can be removed," Kessler said last year. And this cloud of junk could eventually make missions to space too dangerous. </w:t>
      </w:r>
    </w:p>
    <w:p w14:paraId="03B80E0F" w14:textId="77777777" w:rsidR="0086190B" w:rsidRPr="006C6EEA" w:rsidRDefault="0086190B" w:rsidP="0086190B">
      <w:pPr>
        <w:rPr>
          <w:rStyle w:val="StyleUnderline"/>
        </w:rPr>
      </w:pPr>
      <w:r w:rsidRPr="006C6EEA">
        <w:rPr>
          <w:rStyle w:val="StyleUnderline"/>
        </w:rPr>
        <w:t xml:space="preserve">For </w:t>
      </w:r>
      <w:proofErr w:type="spellStart"/>
      <w:r w:rsidRPr="006C6EEA">
        <w:rPr>
          <w:rStyle w:val="StyleUnderline"/>
        </w:rPr>
        <w:t>Adushkin</w:t>
      </w:r>
      <w:proofErr w:type="spellEnd"/>
      <w:r w:rsidRPr="006C6EEA">
        <w:rPr>
          <w:rStyle w:val="StyleUnderline"/>
        </w:rPr>
        <w:t xml:space="preserve">,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470003D4" w14:textId="77777777" w:rsidR="0086190B" w:rsidRPr="006C6EEA" w:rsidRDefault="0086190B" w:rsidP="0086190B">
      <w:r w:rsidRPr="006C6EEA">
        <w:t xml:space="preserve">The future </w:t>
      </w:r>
    </w:p>
    <w:p w14:paraId="669FC690" w14:textId="77777777" w:rsidR="0086190B" w:rsidRPr="006C6EEA" w:rsidRDefault="0086190B" w:rsidP="0086190B">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6C6EEA">
        <w:rPr>
          <w:rStyle w:val="StyleUnderline"/>
        </w:rPr>
        <w:t>Adushkin</w:t>
      </w:r>
      <w:proofErr w:type="spellEnd"/>
      <w:r w:rsidRPr="006C6EEA">
        <w:rPr>
          <w:rStyle w:val="StyleUnderline"/>
        </w:rPr>
        <w:t xml:space="preserve"> and his colleagues cite in their paper. </w:t>
      </w:r>
    </w:p>
    <w:p w14:paraId="1A916765" w14:textId="77777777" w:rsidR="0086190B" w:rsidRPr="006C6EEA" w:rsidRDefault="0086190B" w:rsidP="0086190B">
      <w:r w:rsidRPr="006C6EEA">
        <w:t xml:space="preserve">But it's not just the large objects that concern </w:t>
      </w:r>
      <w:proofErr w:type="spellStart"/>
      <w:r w:rsidRPr="006C6EEA">
        <w:t>Adushkin</w:t>
      </w:r>
      <w:proofErr w:type="spellEnd"/>
      <w:r w:rsidRPr="006C6EEA">
        <w:t xml:space="preserve">, who reported that even small objects (less than 1/3 of an inch) could damage satellites to the point they can't function properly. </w:t>
      </w:r>
    </w:p>
    <w:p w14:paraId="57384271" w14:textId="77777777" w:rsidR="0086190B" w:rsidRPr="006C6EEA" w:rsidRDefault="0086190B" w:rsidP="0086190B">
      <w:r w:rsidRPr="006C6EEA">
        <w:t xml:space="preserve">Using mathematical models, </w:t>
      </w:r>
      <w:proofErr w:type="spellStart"/>
      <w:r w:rsidRPr="006C6EEA">
        <w:t>Adushkin</w:t>
      </w:r>
      <w:proofErr w:type="spellEnd"/>
      <w:r w:rsidRPr="006C6EEA">
        <w:t xml:space="preserve"> and his colleagues calculated what the </w:t>
      </w:r>
      <w:proofErr w:type="spellStart"/>
      <w:r w:rsidRPr="006C6EEA">
        <w:t>situtation</w:t>
      </w:r>
      <w:proofErr w:type="spellEnd"/>
      <w:r w:rsidRPr="006C6EEA">
        <w:t xml:space="preserve"> will be like in 200 years if we continue to leave satellites in space and make no effort to clean up the mess. They estimate we'll have: </w:t>
      </w:r>
    </w:p>
    <w:p w14:paraId="2459BE19" w14:textId="77777777" w:rsidR="0086190B" w:rsidRPr="006C6EEA" w:rsidRDefault="0086190B" w:rsidP="0086190B">
      <w:r w:rsidRPr="006C6EEA">
        <w:t xml:space="preserve">1.5 times more fragments greater than 8 inches across </w:t>
      </w:r>
    </w:p>
    <w:p w14:paraId="21DE7EC7" w14:textId="77777777" w:rsidR="0086190B" w:rsidRPr="006C6EEA" w:rsidRDefault="0086190B" w:rsidP="0086190B">
      <w:r w:rsidRPr="006C6EEA">
        <w:t xml:space="preserve">3.2 times more fragments between 4 and 8 inches across </w:t>
      </w:r>
    </w:p>
    <w:p w14:paraId="6FB26CE2" w14:textId="77777777" w:rsidR="0086190B" w:rsidRPr="006C6EEA" w:rsidRDefault="0086190B" w:rsidP="0086190B">
      <w:r w:rsidRPr="006C6EEA">
        <w:t xml:space="preserve">13-20 times </w:t>
      </w:r>
      <w:proofErr w:type="gramStart"/>
      <w:r w:rsidRPr="006C6EEA">
        <w:t>more smaller</w:t>
      </w:r>
      <w:proofErr w:type="gramEnd"/>
      <w:r w:rsidRPr="006C6EEA">
        <w:t>-sized fragments less than 4 inches across</w:t>
      </w:r>
    </w:p>
    <w:p w14:paraId="2B081D14" w14:textId="77777777" w:rsidR="0086190B" w:rsidRPr="006C6EEA" w:rsidRDefault="0086190B" w:rsidP="0086190B">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71504F38" w14:textId="77777777" w:rsidR="0086190B" w:rsidRPr="006C6EEA" w:rsidRDefault="0086190B" w:rsidP="0086190B"/>
    <w:p w14:paraId="30FC1812" w14:textId="77777777" w:rsidR="0086190B" w:rsidRPr="006C6EEA" w:rsidRDefault="0086190B" w:rsidP="0086190B">
      <w:pPr>
        <w:pStyle w:val="Heading4"/>
        <w:rPr>
          <w:rFonts w:cs="Calibri"/>
          <w:bCs w:val="0"/>
        </w:rPr>
      </w:pPr>
      <w:r w:rsidRPr="006C6EEA">
        <w:rPr>
          <w:rFonts w:cs="Calibri"/>
          <w:bCs w:val="0"/>
        </w:rPr>
        <w:t>Anti-Satellite Weapons and Space Debris Collisions Lead to Arms Race and War</w:t>
      </w:r>
    </w:p>
    <w:p w14:paraId="523446C6" w14:textId="77777777" w:rsidR="0086190B" w:rsidRPr="006C6EEA" w:rsidRDefault="0086190B" w:rsidP="0086190B">
      <w:r w:rsidRPr="006C6EEA">
        <w:rPr>
          <w:b/>
          <w:bCs/>
          <w:sz w:val="26"/>
          <w:szCs w:val="26"/>
        </w:rPr>
        <w:t>Blatt 20</w:t>
      </w:r>
      <w:r w:rsidRPr="006C6EEA">
        <w:t xml:space="preserve"> Talia M. Blatt [I am a rising sophomore at Harvard, considering a joint concentration in Social Studies and Integrative Biology with a citation in Chinese. I </w:t>
      </w:r>
      <w:r w:rsidRPr="006C6EEA">
        <w:lastRenderedPageBreak/>
        <w:t>specialize in East Asian geopolitics and security issues]., 26.MAY.2020, "Anti-Satellite Weapons and the Emerging Space Arms Race," Harvard International Review, https://hir.harvard.edu/anti-satellite-weapons-and-the-emerging-space-arms-race/</w:t>
      </w:r>
    </w:p>
    <w:p w14:paraId="3A8C0AC6" w14:textId="77777777" w:rsidR="0086190B" w:rsidRPr="006C6EEA" w:rsidRDefault="0086190B" w:rsidP="0086190B">
      <w:pPr>
        <w:rPr>
          <w:sz w:val="18"/>
          <w:szCs w:val="18"/>
        </w:rPr>
      </w:pPr>
      <w:r w:rsidRPr="006C6EEA">
        <w:rPr>
          <w:rStyle w:val="StyleUnderline"/>
        </w:rPr>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immediately after launch and tracking their paths. Suppose a US early warning satellite goes </w:t>
      </w:r>
      <w:proofErr w:type="gramStart"/>
      <w:r w:rsidRPr="006C6EEA">
        <w:t>dark, or</w:t>
      </w:r>
      <w:proofErr w:type="gramEnd"/>
      <w:r w:rsidRPr="006C6EEA">
        <w:t xml:space="preserve"> is shut down. </w:t>
      </w:r>
      <w:r w:rsidRPr="009E20B0">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9E20B0">
        <w:rPr>
          <w:rStyle w:val="StyleUnderline"/>
          <w:highlight w:val="green"/>
        </w:rPr>
        <w:t>could also signal the beginning of an attack.</w:t>
      </w:r>
      <w:r w:rsidRPr="006C6EEA">
        <w:t xml:space="preserve"> Without early warning satellites, the United States is much more susceptible to nuclear missiles. Given the strategy of </w:t>
      </w:r>
      <w:proofErr w:type="spellStart"/>
      <w:r w:rsidRPr="006C6EEA">
        <w:t>counterforcing</w:t>
      </w:r>
      <w:proofErr w:type="spellEnd"/>
      <w:r w:rsidRPr="006C6EEA">
        <w:t xml:space="preserve">—targeting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w:t>
      </w:r>
      <w:proofErr w:type="gramStart"/>
      <w:r w:rsidRPr="006C6EEA">
        <w:t>and in some cases</w:t>
      </w:r>
      <w:proofErr w:type="gramEnd"/>
      <w:r w:rsidRPr="006C6EEA">
        <w:t xml:space="preserve">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w:t>
      </w:r>
      <w:proofErr w:type="gramStart"/>
      <w:r w:rsidRPr="006C6EEA">
        <w:t>ASATs</w:t>
      </w:r>
      <w:proofErr w:type="gramEnd"/>
      <w:r w:rsidRPr="006C6EEA">
        <w:t xml:space="preserve">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w:t>
      </w:r>
      <w:proofErr w:type="gramStart"/>
      <w:r w:rsidRPr="006C6EEA">
        <w:rPr>
          <w:sz w:val="18"/>
          <w:szCs w:val="18"/>
        </w:rPr>
        <w:t>in a position</w:t>
      </w:r>
      <w:proofErr w:type="gramEnd"/>
      <w:r w:rsidRPr="006C6EEA">
        <w:rPr>
          <w:sz w:val="18"/>
          <w:szCs w:val="18"/>
        </w:rPr>
        <w:t xml:space="preserve"> to fundamentally reshape East Asian geopolitics. The South China Sea is another hotspot in which ASATs could risk escalation. China is developing Anti-Access Area Denial (A2/AD) in the South China Sea, a combination of </w:t>
      </w:r>
      <w:proofErr w:type="gramStart"/>
      <w:r w:rsidRPr="006C6EEA">
        <w:rPr>
          <w:sz w:val="18"/>
          <w:szCs w:val="18"/>
        </w:rPr>
        <w:t>long range</w:t>
      </w:r>
      <w:proofErr w:type="gramEnd"/>
      <w:r w:rsidRPr="006C6EEA">
        <w:rPr>
          <w:sz w:val="18"/>
          <w:szCs w:val="18"/>
        </w:rPr>
        <w:t xml:space="preserv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w:t>
      </w:r>
      <w:proofErr w:type="gramStart"/>
      <w:r w:rsidRPr="006C6EEA">
        <w:rPr>
          <w:sz w:val="18"/>
          <w:szCs w:val="18"/>
        </w:rPr>
        <w:t>approach, and</w:t>
      </w:r>
      <w:proofErr w:type="gramEnd"/>
      <w:r w:rsidRPr="006C6EEA">
        <w:rPr>
          <w:sz w:val="18"/>
          <w:szCs w:val="18"/>
        </w:rPr>
        <w:t xml:space="preserve"> escalate with conventional force. </w:t>
      </w:r>
      <w:r w:rsidRPr="006C6EEA">
        <w:t xml:space="preserve">Many of these conflict scenarios start with the loss of satellite function, which may seem unlikely. But ASATs threaten satellites through more than just direct attack. ASAT testing, rather than deployment, risks the exponential accumulation </w:t>
      </w:r>
      <w:r w:rsidRPr="006C6EEA">
        <w:lastRenderedPageBreak/>
        <w:t>of debris, which endangers satellites and creates a host of other problems.</w:t>
      </w:r>
      <w:r w:rsidRPr="006C6EEA">
        <w:rPr>
          <w:sz w:val="18"/>
          <w:szCs w:val="18"/>
        </w:rPr>
        <w:t xml:space="preserve"> </w:t>
      </w:r>
      <w:r w:rsidRPr="006C6EEA">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6C6EEA">
        <w:rPr>
          <w:rStyle w:val="StyleUnderline"/>
        </w:rPr>
        <w:t xml:space="preserve">. Even </w:t>
      </w:r>
      <w:r w:rsidRPr="009E20B0">
        <w:rPr>
          <w:rStyle w:val="StyleUnderline"/>
          <w:highlight w:val="green"/>
        </w:rPr>
        <w:t>the smallest</w:t>
      </w:r>
      <w:r w:rsidRPr="006C6EEA">
        <w:rPr>
          <w:rStyle w:val="StyleUnderline"/>
        </w:rPr>
        <w:t xml:space="preserve"> pieces of </w:t>
      </w:r>
      <w:r w:rsidRPr="009E20B0">
        <w:rPr>
          <w:rStyle w:val="StyleUnderline"/>
          <w:highlight w:val="green"/>
        </w:rPr>
        <w:t>debris can do great damage</w:t>
      </w:r>
      <w:r w:rsidRPr="006C6EEA">
        <w:rPr>
          <w:rStyle w:val="StyleUnderline"/>
        </w:rPr>
        <w:t xml:space="preserve">; traveling at more than 15,000 miles per hour, </w:t>
      </w:r>
      <w:r w:rsidRPr="009E20B0">
        <w:rPr>
          <w:rStyle w:val="StyleUnderline"/>
          <w:highlight w:val="green"/>
        </w:rPr>
        <w:t>they can crash into other debris in</w:t>
      </w:r>
      <w:r w:rsidRPr="006C6EEA">
        <w:rPr>
          <w:rStyle w:val="StyleUnderline"/>
        </w:rPr>
        <w:t xml:space="preserve"> a proliferation known as </w:t>
      </w:r>
      <w:r w:rsidRPr="009E20B0">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9E20B0">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9E20B0">
        <w:rPr>
          <w:rStyle w:val="StyleUnderline"/>
          <w:highlight w:val="green"/>
        </w:rPr>
        <w:t>then</w:t>
      </w:r>
      <w:r w:rsidRPr="006C6EEA">
        <w:rPr>
          <w:rStyle w:val="StyleUnderline"/>
        </w:rPr>
        <w:t xml:space="preserve"> the </w:t>
      </w:r>
      <w:proofErr w:type="gramStart"/>
      <w:r w:rsidRPr="006C6EEA">
        <w:rPr>
          <w:rStyle w:val="StyleUnderline"/>
        </w:rPr>
        <w:t xml:space="preserve">aforementioned </w:t>
      </w:r>
      <w:r w:rsidRPr="009E20B0">
        <w:rPr>
          <w:rStyle w:val="StyleUnderline"/>
          <w:highlight w:val="green"/>
        </w:rPr>
        <w:t>conflict</w:t>
      </w:r>
      <w:proofErr w:type="gramEnd"/>
      <w:r w:rsidRPr="009E20B0">
        <w:rPr>
          <w:rStyle w:val="StyleUnderline"/>
          <w:highlight w:val="green"/>
        </w:rPr>
        <w:t xml:space="preserve"> scenarios become more likely</w:t>
      </w:r>
      <w:r w:rsidRPr="006C6EEA">
        <w:rPr>
          <w:rStyle w:val="StyleUnderline"/>
        </w:rPr>
        <w:t>.</w:t>
      </w:r>
      <w:r w:rsidRPr="006C6EEA">
        <w:t xml:space="preserve"> Conflict aside, ASAT-based debris clouds are </w:t>
      </w:r>
      <w:proofErr w:type="gramStart"/>
      <w:r w:rsidRPr="006C6EEA">
        <w:t>terrifying in their own right</w:t>
      </w:r>
      <w:proofErr w:type="gramEnd"/>
      <w:r w:rsidRPr="006C6EEA">
        <w: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29861689" w14:textId="77777777" w:rsidR="0086190B" w:rsidRPr="006C6EEA" w:rsidRDefault="0086190B" w:rsidP="0086190B"/>
    <w:p w14:paraId="181B5FFC" w14:textId="77777777" w:rsidR="0086190B" w:rsidRPr="006C6EEA" w:rsidRDefault="0086190B" w:rsidP="0086190B">
      <w:pPr>
        <w:pStyle w:val="Heading4"/>
        <w:rPr>
          <w:rFonts w:cs="Calibri"/>
        </w:rPr>
      </w:pPr>
      <w:r w:rsidRPr="006C6EEA">
        <w:rPr>
          <w:rFonts w:cs="Calibri"/>
        </w:rPr>
        <w:t>Nuke war causes extinction – it won’t stay limited</w:t>
      </w:r>
    </w:p>
    <w:p w14:paraId="6D3E14B2" w14:textId="77777777" w:rsidR="0086190B" w:rsidRPr="006C6EEA" w:rsidRDefault="0086190B" w:rsidP="0086190B">
      <w:r w:rsidRPr="006C6EEA">
        <w:rPr>
          <w:rStyle w:val="StyleUnderline"/>
          <w:sz w:val="26"/>
          <w:szCs w:val="26"/>
          <w:u w:val="none"/>
        </w:rPr>
        <w:t>Edwards 17</w:t>
      </w:r>
      <w:r w:rsidRPr="006C6EEA">
        <w:t xml:space="preserve"> ~</w:t>
      </w:r>
      <w:proofErr w:type="gramStart"/>
      <w:r w:rsidRPr="006C6EEA">
        <w:t>~[</w:t>
      </w:r>
      <w:proofErr w:type="gramEnd"/>
      <w:r w:rsidRPr="006C6EEA">
        <w:t xml:space="preserve">(Paul N. Edwards, CISAC’s William J. Perry Fellow in International Security at Stanford’s Freeman </w:t>
      </w:r>
      <w:proofErr w:type="spellStart"/>
      <w:r w:rsidRPr="006C6EEA">
        <w:t>Spogli</w:t>
      </w:r>
      <w:proofErr w:type="spellEnd"/>
      <w:r w:rsidRPr="006C6EEA">
        <w:t xml:space="preserve"> Institute for International Studies. Being interviewed by </w:t>
      </w:r>
      <w:proofErr w:type="spellStart"/>
      <w:r w:rsidRPr="006C6EEA">
        <w:t>EarthSky</w:t>
      </w:r>
      <w:proofErr w:type="spellEnd"/>
      <w:r w:rsidRPr="006C6EEA">
        <w:t xml:space="preserve">/card is only parts of the interview directly from Paul Edwards.) "How nuclear war would affect Earth’s climate," </w:t>
      </w:r>
      <w:proofErr w:type="spellStart"/>
      <w:r w:rsidRPr="006C6EEA">
        <w:t>EarthSky</w:t>
      </w:r>
      <w:proofErr w:type="spellEnd"/>
      <w:r w:rsidRPr="006C6EEA">
        <w:t xml:space="preserve">, September 8, 2017, earthsky.org/human-world/how-nuclear-war-would-affect-earths-climate~~] TDI </w:t>
      </w:r>
    </w:p>
    <w:p w14:paraId="01ACDBD1" w14:textId="77777777" w:rsidR="0086190B" w:rsidRPr="006C6EEA" w:rsidRDefault="0086190B" w:rsidP="0086190B">
      <w:pPr>
        <w:rPr>
          <w:szCs w:val="26"/>
        </w:rPr>
      </w:pPr>
      <w:r w:rsidRPr="006C6EEA">
        <w:rPr>
          <w:rStyle w:val="StyleUnderline"/>
        </w:rPr>
        <w:t>We are not talking enough about the climatic effects of nuclear war</w:t>
      </w:r>
      <w:r w:rsidRPr="006C6EEA">
        <w:rPr>
          <w:szCs w:val="26"/>
        </w:rPr>
        <w:t xml:space="preserve">. </w:t>
      </w:r>
    </w:p>
    <w:p w14:paraId="5F798ACF" w14:textId="77777777" w:rsidR="0086190B" w:rsidRPr="006C6EEA" w:rsidRDefault="0086190B" w:rsidP="0086190B">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 xml:space="preserve">this aspect of nuclear war has faded from view. That’s not good. In the mid-2000s, climate scientists such as Alan </w:t>
      </w:r>
      <w:proofErr w:type="spellStart"/>
      <w:r w:rsidRPr="006C6EEA">
        <w:rPr>
          <w:rStyle w:val="StyleUnderline"/>
        </w:rPr>
        <w:t>Robock</w:t>
      </w:r>
      <w:proofErr w:type="spellEnd"/>
      <w:r w:rsidRPr="006C6EEA">
        <w:rPr>
          <w:rStyle w:val="StyleUnderline"/>
        </w:rPr>
        <w:t xml:space="preserve"> (Rutgers) took another look at nuclear winter theory. This time around, they used </w:t>
      </w:r>
      <w:proofErr w:type="gramStart"/>
      <w:r w:rsidRPr="006C6EEA">
        <w:rPr>
          <w:rStyle w:val="StyleUnderline"/>
        </w:rPr>
        <w:t>much-improved</w:t>
      </w:r>
      <w:proofErr w:type="gramEnd"/>
      <w:r w:rsidRPr="006C6EEA">
        <w:rPr>
          <w:rStyle w:val="StyleUnderline"/>
        </w:rPr>
        <w:t xml:space="preserve"> and much more detailed climate models than those available 20 years earlier.</w:t>
      </w:r>
      <w:r w:rsidRPr="006C6EEA">
        <w:rPr>
          <w:szCs w:val="26"/>
        </w:rPr>
        <w:t xml:space="preserve"> They also tested the potential effects of smaller nuclear exchanges. </w:t>
      </w:r>
    </w:p>
    <w:p w14:paraId="54CF15A5" w14:textId="77777777" w:rsidR="0086190B" w:rsidRPr="006C6EEA" w:rsidRDefault="0086190B" w:rsidP="0086190B">
      <w:pPr>
        <w:rPr>
          <w:szCs w:val="26"/>
        </w:rPr>
      </w:pPr>
      <w:r w:rsidRPr="006C6EEA">
        <w:rPr>
          <w:szCs w:val="26"/>
        </w:rPr>
        <w:t xml:space="preserve">The result: an exchange involving just 50 nuclear weapons — the kind of thing we might see in an India-Pakistan war, for example — could loft 5 billion kilograms of smoke, </w:t>
      </w:r>
      <w:proofErr w:type="gramStart"/>
      <w:r w:rsidRPr="006C6EEA">
        <w:rPr>
          <w:szCs w:val="26"/>
        </w:rPr>
        <w:t>soot</w:t>
      </w:r>
      <w:proofErr w:type="gramEnd"/>
      <w:r w:rsidRPr="006C6EE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C6EEA">
        <w:rPr>
          <w:szCs w:val="26"/>
        </w:rPr>
        <w:t xml:space="preserve">really </w:t>
      </w:r>
      <w:r w:rsidRPr="006C6EEA">
        <w:rPr>
          <w:szCs w:val="26"/>
        </w:rPr>
        <w:lastRenderedPageBreak/>
        <w:t>significant</w:t>
      </w:r>
      <w:proofErr w:type="gramEnd"/>
      <w:r w:rsidRPr="006C6EEA">
        <w:rPr>
          <w:szCs w:val="26"/>
        </w:rPr>
        <w:t xml:space="preserve"> food shortages. </w:t>
      </w:r>
      <w:proofErr w:type="gramStart"/>
      <w:r w:rsidRPr="006C6EEA">
        <w:rPr>
          <w:szCs w:val="26"/>
        </w:rPr>
        <w:t>So</w:t>
      </w:r>
      <w:proofErr w:type="gramEnd"/>
      <w:r w:rsidRPr="006C6EEA">
        <w:rPr>
          <w:szCs w:val="26"/>
        </w:rPr>
        <w:t xml:space="preserve"> the climatic effects of even a relatively small nuclear war would be planet-wide. </w:t>
      </w:r>
    </w:p>
    <w:p w14:paraId="277E41BF" w14:textId="77777777" w:rsidR="0086190B" w:rsidRPr="006C6EEA" w:rsidRDefault="0086190B" w:rsidP="0086190B">
      <w:pPr>
        <w:rPr>
          <w:szCs w:val="26"/>
        </w:rPr>
      </w:pPr>
      <w:r w:rsidRPr="006C6EEA">
        <w:rPr>
          <w:szCs w:val="26"/>
        </w:rPr>
        <w:t xml:space="preserve">What about a larger-scale conflict? </w:t>
      </w:r>
    </w:p>
    <w:p w14:paraId="199626F6" w14:textId="77777777" w:rsidR="00EE3F1F" w:rsidRDefault="0086190B" w:rsidP="0086190B">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p>
    <w:p w14:paraId="2426E322" w14:textId="77777777" w:rsidR="00EE3F1F" w:rsidRDefault="00EE3F1F" w:rsidP="0086190B">
      <w:pPr>
        <w:rPr>
          <w:rStyle w:val="StyleUnderline"/>
        </w:rPr>
      </w:pPr>
    </w:p>
    <w:p w14:paraId="0B06E3A1" w14:textId="77777777" w:rsidR="00EE3F1F" w:rsidRDefault="00EE3F1F" w:rsidP="0086190B">
      <w:pPr>
        <w:rPr>
          <w:rStyle w:val="StyleUnderline"/>
        </w:rPr>
      </w:pPr>
    </w:p>
    <w:p w14:paraId="31ACF7F5" w14:textId="02E44A66" w:rsidR="0086190B" w:rsidRPr="006C6EEA" w:rsidRDefault="0086190B" w:rsidP="0086190B">
      <w:pPr>
        <w:rPr>
          <w:rStyle w:val="StyleUnderline"/>
        </w:rPr>
      </w:pP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proofErr w:type="gramStart"/>
      <w:r w:rsidRPr="009E20B0">
        <w:rPr>
          <w:rStyle w:val="StyleUnderline"/>
          <w:highlight w:val="green"/>
        </w:rPr>
        <w:t>famine</w:t>
      </w:r>
      <w:proofErr w:type="gramEnd"/>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53B134FD" w14:textId="77777777" w:rsidR="0086190B" w:rsidRPr="006C6EEA" w:rsidRDefault="0086190B" w:rsidP="0086190B">
      <w:pPr>
        <w:rPr>
          <w:szCs w:val="26"/>
        </w:rPr>
      </w:pPr>
      <w:r w:rsidRPr="006C6EEA">
        <w:rPr>
          <w:rStyle w:val="StyleUnderline"/>
        </w:rPr>
        <w:t xml:space="preserve">The effect would be </w:t>
      </w:r>
      <w:proofErr w:type="gramStart"/>
      <w:r w:rsidRPr="006C6EEA">
        <w:rPr>
          <w:rStyle w:val="StyleUnderline"/>
        </w:rPr>
        <w:t>similar to</w:t>
      </w:r>
      <w:proofErr w:type="gramEnd"/>
      <w:r w:rsidRPr="006C6EEA">
        <w:rPr>
          <w:rStyle w:val="StyleUnderline"/>
        </w:rPr>
        <w:t xml:space="preserve">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504AB696" w14:textId="77777777" w:rsidR="0086190B" w:rsidRPr="006C6EEA" w:rsidRDefault="0086190B" w:rsidP="0086190B">
      <w:pPr>
        <w:rPr>
          <w:szCs w:val="26"/>
        </w:rPr>
      </w:pPr>
      <w:r w:rsidRPr="006C6EEA">
        <w:rPr>
          <w:szCs w:val="26"/>
        </w:rPr>
        <w:t xml:space="preserve">Many people are concerned about North Korea’s advancing missile capabilities. Is nuclear war likely in your opinion? </w:t>
      </w:r>
    </w:p>
    <w:p w14:paraId="5D4B68D0" w14:textId="77777777" w:rsidR="0086190B" w:rsidRPr="006C6EEA" w:rsidRDefault="0086190B" w:rsidP="0086190B">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C6EEA">
        <w:t>have to</w:t>
      </w:r>
      <w:proofErr w:type="gramEnd"/>
      <w:r w:rsidRPr="006C6EEA">
        <w:t xml:space="preserve"> hope that our generals, both inside and outside the White House, can rein him in. </w:t>
      </w:r>
    </w:p>
    <w:p w14:paraId="3100E8FA" w14:textId="77777777" w:rsidR="0086190B" w:rsidRPr="006C6EEA" w:rsidRDefault="0086190B" w:rsidP="0086190B">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w:t>
      </w:r>
      <w:proofErr w:type="gramStart"/>
      <w:r w:rsidRPr="006C6EEA">
        <w:rPr>
          <w:szCs w:val="26"/>
        </w:rPr>
        <w:t>Pacific island</w:t>
      </w:r>
      <w:proofErr w:type="gramEnd"/>
      <w:r w:rsidRPr="006C6EE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0AF68A80" w14:textId="77777777" w:rsidR="0086190B" w:rsidRPr="006C6EEA" w:rsidRDefault="0086190B" w:rsidP="0086190B">
      <w:pPr>
        <w:rPr>
          <w:szCs w:val="26"/>
        </w:rPr>
      </w:pPr>
      <w:r w:rsidRPr="006C6EEA">
        <w:rPr>
          <w:szCs w:val="26"/>
        </w:rPr>
        <w:t xml:space="preserve">It has been more than 70 years since the last time a nuclear bomb was used in warfare. What would be the effects on the environment and on human health today? </w:t>
      </w:r>
    </w:p>
    <w:p w14:paraId="2F2C1583" w14:textId="77777777" w:rsidR="0086190B" w:rsidRPr="006C6EEA" w:rsidRDefault="0086190B" w:rsidP="0086190B">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4942013B" w14:textId="77777777" w:rsidR="0086190B" w:rsidRDefault="0086190B" w:rsidP="0086190B">
      <w:pPr>
        <w:pStyle w:val="Heading3"/>
        <w:rPr>
          <w:rFonts w:cs="Calibri"/>
        </w:rPr>
      </w:pPr>
      <w:r>
        <w:rPr>
          <w:rFonts w:cs="Calibri"/>
        </w:rPr>
        <w:lastRenderedPageBreak/>
        <w:t>1</w:t>
      </w:r>
      <w:r w:rsidRPr="006C6EEA">
        <w:rPr>
          <w:rFonts w:cs="Calibri"/>
        </w:rPr>
        <w:t>AC – Advocacy</w:t>
      </w:r>
    </w:p>
    <w:p w14:paraId="04360895" w14:textId="77777777" w:rsidR="0086190B" w:rsidRPr="00F601E6" w:rsidRDefault="0086190B" w:rsidP="0086190B">
      <w:pPr>
        <w:pStyle w:val="Heading4"/>
      </w:pPr>
      <w:r>
        <w:t xml:space="preserve">Thus, resolved: </w:t>
      </w:r>
      <w:r w:rsidRPr="001B080B">
        <w:t>The appropriation of outer space by private entities is unjust.</w:t>
      </w:r>
    </w:p>
    <w:p w14:paraId="6479C1B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5D6D67"/>
    <w:multiLevelType w:val="hybridMultilevel"/>
    <w:tmpl w:val="6FD22492"/>
    <w:lvl w:ilvl="0" w:tplc="4E78C7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491766">
    <w:abstractNumId w:val="10"/>
  </w:num>
  <w:num w:numId="2" w16cid:durableId="1886335205">
    <w:abstractNumId w:val="8"/>
  </w:num>
  <w:num w:numId="3" w16cid:durableId="150752552">
    <w:abstractNumId w:val="7"/>
  </w:num>
  <w:num w:numId="4" w16cid:durableId="2015061939">
    <w:abstractNumId w:val="6"/>
  </w:num>
  <w:num w:numId="5" w16cid:durableId="489103646">
    <w:abstractNumId w:val="5"/>
  </w:num>
  <w:num w:numId="6" w16cid:durableId="625358550">
    <w:abstractNumId w:val="9"/>
  </w:num>
  <w:num w:numId="7" w16cid:durableId="172377797">
    <w:abstractNumId w:val="4"/>
  </w:num>
  <w:num w:numId="8" w16cid:durableId="85812650">
    <w:abstractNumId w:val="3"/>
  </w:num>
  <w:num w:numId="9" w16cid:durableId="167597169">
    <w:abstractNumId w:val="2"/>
  </w:num>
  <w:num w:numId="10" w16cid:durableId="667713205">
    <w:abstractNumId w:val="1"/>
  </w:num>
  <w:num w:numId="11" w16cid:durableId="270866477">
    <w:abstractNumId w:val="0"/>
  </w:num>
  <w:num w:numId="12" w16cid:durableId="69739157">
    <w:abstractNumId w:val="12"/>
  </w:num>
  <w:num w:numId="13" w16cid:durableId="1587693820">
    <w:abstractNumId w:val="15"/>
  </w:num>
  <w:num w:numId="14" w16cid:durableId="846554076">
    <w:abstractNumId w:val="11"/>
  </w:num>
  <w:num w:numId="15" w16cid:durableId="1138303013">
    <w:abstractNumId w:val="16"/>
  </w:num>
  <w:num w:numId="16" w16cid:durableId="1526792299">
    <w:abstractNumId w:val="13"/>
  </w:num>
  <w:num w:numId="17" w16cid:durableId="55307897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6F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6C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5B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90B"/>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85"/>
    <w:rsid w:val="009F6FB2"/>
    <w:rsid w:val="00A071C0"/>
    <w:rsid w:val="00A22670"/>
    <w:rsid w:val="00A24B35"/>
    <w:rsid w:val="00A271BA"/>
    <w:rsid w:val="00A27F86"/>
    <w:rsid w:val="00A431C6"/>
    <w:rsid w:val="00A54315"/>
    <w:rsid w:val="00A60FBC"/>
    <w:rsid w:val="00A65C0B"/>
    <w:rsid w:val="00A776BA"/>
    <w:rsid w:val="00A81FD2"/>
    <w:rsid w:val="00A832B4"/>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FF8"/>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A2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F1F"/>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DBD3D2"/>
  <w14:defaultImageDpi w14:val="300"/>
  <w15:docId w15:val="{B4DB3288-3BC1-3546-84A8-970D2FCCE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190B"/>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9F6F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6F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F6F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9F6F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6F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6F85"/>
  </w:style>
  <w:style w:type="character" w:customStyle="1" w:styleId="Heading1Char">
    <w:name w:val="Heading 1 Char"/>
    <w:aliases w:val="Pocket Char"/>
    <w:basedOn w:val="DefaultParagraphFont"/>
    <w:link w:val="Heading1"/>
    <w:uiPriority w:val="9"/>
    <w:rsid w:val="009F6F85"/>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9F6F85"/>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F6F85"/>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9F6F85"/>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6F85"/>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1"/>
    <w:qFormat/>
    <w:rsid w:val="009F6F8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20"/>
    <w:qFormat/>
    <w:rsid w:val="009F6F85"/>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9F6F8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9F6F85"/>
    <w:rPr>
      <w:color w:val="auto"/>
      <w:u w:val="none"/>
    </w:rPr>
  </w:style>
  <w:style w:type="paragraph" w:styleId="DocumentMap">
    <w:name w:val="Document Map"/>
    <w:basedOn w:val="Normal"/>
    <w:link w:val="DocumentMapChar"/>
    <w:uiPriority w:val="99"/>
    <w:semiHidden/>
    <w:unhideWhenUsed/>
    <w:rsid w:val="009F6F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6F85"/>
    <w:rPr>
      <w:rFonts w:ascii="Lucida Grande" w:hAnsi="Lucida Grande" w:cs="Lucida Grande"/>
    </w:rPr>
  </w:style>
  <w:style w:type="character" w:styleId="UnresolvedMention">
    <w:name w:val="Unresolved Mention"/>
    <w:basedOn w:val="DefaultParagraphFont"/>
    <w:uiPriority w:val="99"/>
    <w:semiHidden/>
    <w:unhideWhenUsed/>
    <w:rsid w:val="0086190B"/>
    <w:rPr>
      <w:color w:val="605E5C"/>
      <w:shd w:val="clear" w:color="auto" w:fill="E1DFDD"/>
    </w:rPr>
  </w:style>
  <w:style w:type="paragraph" w:styleId="Header">
    <w:name w:val="header"/>
    <w:basedOn w:val="Normal"/>
    <w:link w:val="HeaderChar"/>
    <w:uiPriority w:val="99"/>
    <w:unhideWhenUsed/>
    <w:rsid w:val="008619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90B"/>
    <w:rPr>
      <w:rFonts w:ascii="Georgia" w:hAnsi="Georgia"/>
      <w:sz w:val="22"/>
    </w:rPr>
  </w:style>
  <w:style w:type="paragraph" w:styleId="Footer">
    <w:name w:val="footer"/>
    <w:basedOn w:val="Normal"/>
    <w:link w:val="FooterChar"/>
    <w:uiPriority w:val="99"/>
    <w:unhideWhenUsed/>
    <w:rsid w:val="008619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90B"/>
    <w:rPr>
      <w:rFonts w:ascii="Georgia" w:hAnsi="Georgia"/>
      <w:sz w:val="22"/>
    </w:rPr>
  </w:style>
  <w:style w:type="paragraph" w:customStyle="1" w:styleId="textbold">
    <w:name w:val="text bold"/>
    <w:basedOn w:val="Normal"/>
    <w:link w:val="Emphasis"/>
    <w:uiPriority w:val="20"/>
    <w:qFormat/>
    <w:rsid w:val="0086190B"/>
    <w:pPr>
      <w:ind w:left="720"/>
      <w:jc w:val="both"/>
    </w:pPr>
    <w:rPr>
      <w:b/>
      <w:iCs/>
      <w:u w:val="single"/>
    </w:rPr>
  </w:style>
  <w:style w:type="paragraph" w:customStyle="1" w:styleId="Emphasis1">
    <w:name w:val="Emphasis1"/>
    <w:basedOn w:val="Normal"/>
    <w:autoRedefine/>
    <w:uiPriority w:val="20"/>
    <w:qFormat/>
    <w:rsid w:val="0086190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86190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86190B"/>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86190B"/>
    <w:pPr>
      <w:ind w:left="720"/>
      <w:contextualSpacing/>
    </w:pPr>
  </w:style>
  <w:style w:type="paragraph" w:customStyle="1" w:styleId="analytics">
    <w:name w:val="analytics"/>
    <w:basedOn w:val="Heading4"/>
    <w:link w:val="analyticsChar"/>
    <w:autoRedefine/>
    <w:uiPriority w:val="4"/>
    <w:qFormat/>
    <w:rsid w:val="0086190B"/>
  </w:style>
  <w:style w:type="character" w:customStyle="1" w:styleId="analyticsChar">
    <w:name w:val="analytics Char"/>
    <w:basedOn w:val="DefaultParagraphFont"/>
    <w:link w:val="analytics"/>
    <w:uiPriority w:val="4"/>
    <w:rsid w:val="0086190B"/>
    <w:rPr>
      <w:rFonts w:ascii="Georgia" w:eastAsiaTheme="majorEastAsia" w:hAnsi="Georgia" w:cstheme="majorBidi"/>
      <w:b/>
      <w:bCs/>
      <w:sz w:val="26"/>
      <w:szCs w:val="26"/>
    </w:rPr>
  </w:style>
  <w:style w:type="paragraph" w:styleId="NormalWeb">
    <w:name w:val="Normal (Web)"/>
    <w:basedOn w:val="Normal"/>
    <w:uiPriority w:val="99"/>
    <w:semiHidden/>
    <w:unhideWhenUsed/>
    <w:rsid w:val="0086190B"/>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86190B"/>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63" Type="http://schemas.openxmlformats.org/officeDocument/2006/relationships/hyperlink" Target="https://www.theatlantic.com/science/archive/2019/03/trump-nasa-moon-2024/585880/" TargetMode="External"/><Relationship Id="rId68" Type="http://schemas.openxmlformats.org/officeDocument/2006/relationships/hyperlink" Target="https://www.theverge.com/2017/7/12/15958164/moon-express-robot-landers-private-mining-outpost" TargetMode="External"/><Relationship Id="rId84" Type="http://schemas.openxmlformats.org/officeDocument/2006/relationships/hyperlink" Target="https://www.scientificamerican.com/podcast/episode/the-sneaky-danger-of-space-dust/" TargetMode="External"/><Relationship Id="rId89" Type="http://schemas.openxmlformats.org/officeDocument/2006/relationships/fontTable" Target="fontTable.xml"/><Relationship Id="rId16"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53" Type="http://schemas.openxmlformats.org/officeDocument/2006/relationships/hyperlink" Target="https://www.newscientist.com/article/mg22630235-100-dust-from-asteroid-mining-spells-danger-for-satellites/" TargetMode="External"/><Relationship Id="rId58" Type="http://schemas.openxmlformats.org/officeDocument/2006/relationships/hyperlink" Target="http://arxiv.org/abs/1505.03800" TargetMode="External"/><Relationship Id="rId74" Type="http://schemas.openxmlformats.org/officeDocument/2006/relationships/hyperlink" Target="https://www.adlerplanetarium.org/" TargetMode="External"/><Relationship Id="rId79" Type="http://schemas.openxmlformats.org/officeDocument/2006/relationships/hyperlink" Target="https://www.imdb.com/title/tt0078748/"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56" Type="http://schemas.openxmlformats.org/officeDocument/2006/relationships/hyperlink" Target="https://www.newscientist.com/article/dn27243-rock-grab-from-asteroid-will-aid-human-mission-to-mars" TargetMode="External"/><Relationship Id="rId64" Type="http://schemas.openxmlformats.org/officeDocument/2006/relationships/hyperlink" Target="https://www.npr.org/2019/11/26/782890646/2-months-after-failed-moon-landing-india-admits-its-craft-crashed" TargetMode="External"/><Relationship Id="rId69" Type="http://schemas.openxmlformats.org/officeDocument/2006/relationships/hyperlink" Target="https://2009-2017.state.gov/t/isn/5181.htm" TargetMode="External"/><Relationship Id="rId77" Type="http://schemas.openxmlformats.org/officeDocument/2006/relationships/hyperlink" Target="https://www.bloomberg.com/news/articles/2019-05-13/why-jeff-bezos-s-space-habitats-already-feel-stale"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72" Type="http://schemas.openxmlformats.org/officeDocument/2006/relationships/hyperlink" Target="https://www.theguardian.com/science/2020/may/05/trump-mining-moon-us-artemis-accords" TargetMode="External"/><Relationship Id="rId80" Type="http://schemas.openxmlformats.org/officeDocument/2006/relationships/hyperlink" Target="https://www.imdb.com/title/tt3230854/" TargetMode="External"/><Relationship Id="rId85" Type="http://schemas.openxmlformats.org/officeDocument/2006/relationships/hyperlink" Target="https://www.scientificamerican.com/article/orbital-debris-space-fence/"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59" Type="http://schemas.openxmlformats.org/officeDocument/2006/relationships/hyperlink" Target="https://newrepublic.com/article/160303/monetizing-final-frontier" TargetMode="External"/><Relationship Id="rId67" Type="http://schemas.openxmlformats.org/officeDocument/2006/relationships/hyperlink" Target="http://news.bbc.co.uk/2/hi/science/nature/8544635.stm"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hyperlink" Target="https://arxiv.org/pdf/1505.03800.pdf" TargetMode="External"/><Relationship Id="rId62" Type="http://schemas.openxmlformats.org/officeDocument/2006/relationships/hyperlink" Target="https://www.space.com/40552-space-based-manufacturing-just-getting-started.html" TargetMode="External"/><Relationship Id="rId70" Type="http://schemas.openxmlformats.org/officeDocument/2006/relationships/hyperlink" Target="https://www.thespacereview.com/article/1954/1" TargetMode="External"/><Relationship Id="rId75" Type="http://schemas.openxmlformats.org/officeDocument/2006/relationships/hyperlink" Target="https://www.penguinrandomhouse.com/books/610858/the-consequential-frontier-by-peter-ward/" TargetMode="External"/><Relationship Id="rId83" Type="http://schemas.openxmlformats.org/officeDocument/2006/relationships/hyperlink" Target="https://www.jpl.nasa.gov/missions/psyche/" TargetMode="External"/><Relationship Id="rId88"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57" Type="http://schemas.openxmlformats.org/officeDocument/2006/relationships/hyperlink" Target="http://www.caseyhandmer.com/" TargetMode="External"/><Relationship Id="rId10"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60" Type="http://schemas.openxmlformats.org/officeDocument/2006/relationships/hyperlink" Target="https://blogs.nasa.gov/spacestation/2020/09/22/station-boosts-orbit-to-avoid-space-debris/" TargetMode="External"/><Relationship Id="rId65" Type="http://schemas.openxmlformats.org/officeDocument/2006/relationships/hyperlink" Target="https://www.space.com/42981-china-moon-far-side-panorama-chang-e-4.html" TargetMode="External"/><Relationship Id="rId73" Type="http://schemas.openxmlformats.org/officeDocument/2006/relationships/hyperlink" Target="https://www.technologyreview.com/2019/11/26/131822/why-its-now-the-perfect-time-to-start-a-small-space-agency/" TargetMode="External"/><Relationship Id="rId78" Type="http://schemas.openxmlformats.org/officeDocument/2006/relationships/hyperlink" Target="https://www.businessinsider.com/jeff-bezos-interview-axel-springer-ceo-amazon-trump-blue-origin-family-regulation-washington-post-2018-4" TargetMode="External"/><Relationship Id="rId81" Type="http://schemas.openxmlformats.org/officeDocument/2006/relationships/hyperlink" Target="https://www.theverge.com/2018/4/16/17243026/amazon-warehouse-jobs-worker-conditions-bathroom-breaks" TargetMode="External"/><Relationship Id="rId86" Type="http://schemas.openxmlformats.org/officeDocument/2006/relationships/hyperlink" Target="https://www.orbitaldebris.jsc.nasa.gov/faq.html"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hyperlink" Target="http://www.nasa.gov/content/what-is-nasa-s-asteroid-redirect-mission/" TargetMode="External"/><Relationship Id="rId76" Type="http://schemas.openxmlformats.org/officeDocument/2006/relationships/hyperlink" Target="https://www.bmsis.org/" TargetMode="External"/><Relationship Id="rId7" Type="http://schemas.openxmlformats.org/officeDocument/2006/relationships/settings" Target="settings.xml"/><Relationship Id="rId71" Type="http://schemas.openxmlformats.org/officeDocument/2006/relationships/hyperlink" Target="https://psmag.com/social-justice/outer-space-treaties-didnt-anticipate-the-privatization-of-space-travel-can-they-be-enforced" TargetMode="External"/><Relationship Id="rId2" Type="http://schemas.openxmlformats.org/officeDocument/2006/relationships/customXml" Target="../customXml/item2.xml"/><Relationship Id="rId29"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66" Type="http://schemas.openxmlformats.org/officeDocument/2006/relationships/hyperlink" Target="https://www.nasa.gov/gateway" TargetMode="External"/><Relationship Id="rId87" Type="http://schemas.openxmlformats.org/officeDocument/2006/relationships/hyperlink" Target="http://aip.scitation.org/doi/full/10.1063/1.4980833" TargetMode="External"/><Relationship Id="rId61" Type="http://schemas.openxmlformats.org/officeDocument/2006/relationships/hyperlink" Target="https://www.planet.com/pulse/planet-ksat-and-airbus-awarded-first-ever-global-contract-to-combat-deforestation/" TargetMode="External"/><Relationship Id="rId82" Type="http://schemas.openxmlformats.org/officeDocument/2006/relationships/hyperlink" Target="https://www.businessinsider.com/amazon-warehouse-2011-9" TargetMode="External"/><Relationship Id="rId1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34</Pages>
  <Words>22016</Words>
  <Characters>125497</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147219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15</cp:revision>
  <dcterms:created xsi:type="dcterms:W3CDTF">2022-04-10T16:47:00Z</dcterms:created>
  <dcterms:modified xsi:type="dcterms:W3CDTF">2022-04-10T18:23:00Z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