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8E565" w14:textId="77777777" w:rsidR="00F419B9" w:rsidRDefault="00F419B9" w:rsidP="00F419B9">
      <w:pPr>
        <w:pStyle w:val="Heading2"/>
      </w:pPr>
      <w:r>
        <w:t>1AC</w:t>
      </w:r>
    </w:p>
    <w:p w14:paraId="02853301" w14:textId="77777777" w:rsidR="00F419B9" w:rsidRDefault="00F419B9" w:rsidP="00F419B9">
      <w:pPr>
        <w:pStyle w:val="Heading3"/>
      </w:pPr>
      <w:r>
        <w:lastRenderedPageBreak/>
        <w:t>1AC – Framing</w:t>
      </w:r>
    </w:p>
    <w:p w14:paraId="4B0262A3" w14:textId="77777777" w:rsidR="00F419B9" w:rsidRPr="00D8228C" w:rsidRDefault="00F419B9" w:rsidP="00F419B9">
      <w:pPr>
        <w:pStyle w:val="Heading4"/>
      </w:pPr>
      <w:r>
        <w:t xml:space="preserve">Prioritize </w:t>
      </w:r>
      <w:r w:rsidRPr="00E92D9F">
        <w:rPr>
          <w:u w:val="single"/>
        </w:rPr>
        <w:t>probability</w:t>
      </w:r>
      <w:r>
        <w:t>.</w:t>
      </w:r>
    </w:p>
    <w:p w14:paraId="358EE6AD" w14:textId="77777777" w:rsidR="00F419B9" w:rsidRPr="00D8228C" w:rsidRDefault="00F419B9" w:rsidP="00F419B9">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6345510" w14:textId="77777777" w:rsidR="00F419B9" w:rsidRDefault="00F419B9" w:rsidP="00F419B9">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w:t>
      </w:r>
      <w:r w:rsidRPr="00D8228C">
        <w:rPr>
          <w:sz w:val="16"/>
        </w:rPr>
        <w:lastRenderedPageBreak/>
        <w:t xml:space="preserve">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60B014F6" w14:textId="77777777" w:rsidR="00F419B9" w:rsidRDefault="00F419B9" w:rsidP="00F419B9">
      <w:pPr>
        <w:pStyle w:val="Heading4"/>
        <w:tabs>
          <w:tab w:val="left" w:pos="0"/>
        </w:tabs>
      </w:pPr>
      <w:r>
        <w:t xml:space="preserve">Structural violence is the most important impact – ignoring them actively exacerbates exclusion </w:t>
      </w:r>
    </w:p>
    <w:p w14:paraId="5E210C83" w14:textId="77777777" w:rsidR="00F419B9" w:rsidRDefault="00F419B9" w:rsidP="00F419B9">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4E9F40D" w14:textId="77777777" w:rsidR="00F419B9" w:rsidRDefault="00F419B9" w:rsidP="00F419B9">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w:t>
      </w:r>
      <w:r w:rsidRPr="00155F10">
        <w:lastRenderedPageBreak/>
        <w:t>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w:t>
      </w:r>
      <w:r>
        <w:lastRenderedPageBreak/>
        <w:t xml:space="preserve">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0E44773C" w14:textId="77777777" w:rsidR="00F419B9" w:rsidRPr="001F14F9" w:rsidRDefault="00F419B9" w:rsidP="00F419B9">
      <w:pPr>
        <w:pStyle w:val="Heading4"/>
      </w:pPr>
      <w:r w:rsidRPr="001F14F9">
        <w:t>Particularity is the best standard</w:t>
      </w:r>
    </w:p>
    <w:p w14:paraId="739EEA79" w14:textId="77777777" w:rsidR="00F419B9" w:rsidRPr="001F14F9" w:rsidRDefault="00F419B9" w:rsidP="00F419B9">
      <w:pPr>
        <w:rPr>
          <w:b/>
        </w:rPr>
      </w:pPr>
      <w:r w:rsidRPr="001F14F9">
        <w:rPr>
          <w:rStyle w:val="Style13ptBold"/>
        </w:rPr>
        <w:t xml:space="preserve">Price 98 </w:t>
      </w:r>
      <w:r w:rsidRPr="001F14F9">
        <w:rPr>
          <w:sz w:val="16"/>
          <w:szCs w:val="16"/>
        </w:rPr>
        <w:t xml:space="preserve">[(RICHARD PRICE is a former prof in the Department of Anthropology at Yale University. Later, he moved to Johns Hopkins University to </w:t>
      </w:r>
      <w:proofErr w:type="gramStart"/>
      <w:r w:rsidRPr="001F14F9">
        <w:rPr>
          <w:sz w:val="16"/>
          <w:szCs w:val="16"/>
        </w:rPr>
        <w:t>found</w:t>
      </w:r>
      <w:proofErr w:type="gramEnd"/>
      <w:r w:rsidRPr="001F14F9">
        <w:rPr>
          <w:sz w:val="16"/>
          <w:szCs w:val="16"/>
        </w:rPr>
        <w:t xml:space="preserve"> the Department of Anthropology, where he served three terms as chair. A decade of freelance teaching (University of Minnesota, Stanford University, Princeton University, University of Florida, </w:t>
      </w:r>
      <w:proofErr w:type="spellStart"/>
      <w:r w:rsidRPr="001F14F9">
        <w:rPr>
          <w:sz w:val="16"/>
          <w:szCs w:val="16"/>
        </w:rPr>
        <w:t>Universidade</w:t>
      </w:r>
      <w:proofErr w:type="spellEnd"/>
      <w:r w:rsidRPr="001F14F9">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32960E35" w14:textId="77777777" w:rsidR="00F419B9" w:rsidRDefault="00F419B9" w:rsidP="00F419B9">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proofErr w:type="gramStart"/>
      <w:r w:rsidRPr="00037222">
        <w:rPr>
          <w:rStyle w:val="StyleUnderline"/>
          <w:szCs w:val="28"/>
          <w:highlight w:val="green"/>
        </w:rPr>
        <w:t>events</w:t>
      </w:r>
      <w:proofErr w:type="gramEnd"/>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1F14F9">
        <w:rPr>
          <w:sz w:val="12"/>
          <w:szCs w:val="28"/>
        </w:rPr>
        <w:t>With the possible exception of</w:t>
      </w:r>
      <w:proofErr w:type="gramEnd"/>
      <w:r w:rsidRPr="001F14F9">
        <w:rPr>
          <w:sz w:val="12"/>
          <w:szCs w:val="28"/>
        </w:rPr>
        <w:t xml:space="preserve">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w:t>
      </w:r>
      <w:proofErr w:type="gramStart"/>
      <w:r w:rsidRPr="001F14F9">
        <w:rPr>
          <w:sz w:val="12"/>
          <w:szCs w:val="28"/>
        </w:rPr>
        <w:t>struggles</w:t>
      </w:r>
      <w:proofErr w:type="gramEnd"/>
      <w:r w:rsidRPr="001F14F9">
        <w:rPr>
          <w:sz w:val="12"/>
          <w:szCs w:val="28"/>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41ABD09C" w14:textId="77777777" w:rsidR="00F419B9" w:rsidRPr="00442419" w:rsidRDefault="00F419B9" w:rsidP="00F419B9">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776EC3D7" w14:textId="77777777" w:rsidR="00F419B9" w:rsidRPr="008F0228" w:rsidRDefault="00F419B9" w:rsidP="00F419B9">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6F5C00C5" w14:textId="77777777" w:rsidR="00F419B9" w:rsidRDefault="00F419B9" w:rsidP="00F419B9">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w:t>
      </w:r>
      <w:r w:rsidRPr="006F2AB1">
        <w:rPr>
          <w:sz w:val="16"/>
        </w:rPr>
        <w:lastRenderedPageBreak/>
        <w:t xml:space="preserve">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 xml:space="preserve">contain </w:t>
      </w:r>
      <w:proofErr w:type="gramStart"/>
      <w:r w:rsidRPr="00037222">
        <w:rPr>
          <w:rStyle w:val="StyleUnderline"/>
          <w:highlight w:val="green"/>
        </w:rPr>
        <w:t>particular discursive</w:t>
      </w:r>
      <w:proofErr w:type="gramEnd"/>
      <w:r w:rsidRPr="00037222">
        <w:rPr>
          <w:rStyle w:val="StyleUnderline"/>
          <w:highlight w:val="green"/>
        </w:rPr>
        <w:t xml:space="preser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37967489" w14:textId="77777777" w:rsidR="00F419B9" w:rsidRDefault="00F419B9" w:rsidP="00F419B9">
      <w:pPr>
        <w:pStyle w:val="Heading4"/>
        <w:spacing w:line="276" w:lineRule="auto"/>
      </w:pPr>
      <w:r>
        <w:t>Racism is the biggest impact – it makes all violence structurally inevitable and is the basis for all morality. Memmi 2k</w:t>
      </w:r>
    </w:p>
    <w:p w14:paraId="2201860F" w14:textId="77777777" w:rsidR="00F419B9" w:rsidRPr="00C320DE" w:rsidRDefault="00F419B9" w:rsidP="00F419B9">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2F80C292" w14:textId="77777777" w:rsidR="00F419B9" w:rsidRDefault="00F419B9" w:rsidP="00F419B9">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 xml:space="preserve">it remains true that one’s moral conduit only emerges from </w:t>
      </w:r>
      <w:r w:rsidRPr="00013E24">
        <w:rPr>
          <w:rStyle w:val="StyleUnderline"/>
        </w:rPr>
        <w:lastRenderedPageBreak/>
        <w:t>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 xml:space="preserve">One cannot </w:t>
      </w:r>
      <w:proofErr w:type="gramStart"/>
      <w:r w:rsidRPr="00037222">
        <w:rPr>
          <w:rStyle w:val="StyleUnderline"/>
          <w:highlight w:val="green"/>
          <w:shd w:val="clear" w:color="auto" w:fill="FFFF00"/>
        </w:rPr>
        <w:t>found</w:t>
      </w:r>
      <w:proofErr w:type="gramEnd"/>
      <w:r w:rsidRPr="00037222">
        <w:rPr>
          <w:rStyle w:val="StyleUnderline"/>
          <w:highlight w:val="gree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79B51BB3" w14:textId="77777777" w:rsidR="00F419B9" w:rsidRPr="00B321A2" w:rsidRDefault="00F419B9" w:rsidP="00F419B9">
      <w:pPr>
        <w:pStyle w:val="Heading4"/>
      </w:pPr>
      <w:r>
        <w:t>Large scale extinction impacts are impossible to predict or simulate and will almost always be wrong – prefer impacts we know are happening</w:t>
      </w:r>
    </w:p>
    <w:p w14:paraId="33F498DD" w14:textId="77777777" w:rsidR="00F419B9" w:rsidRDefault="00F419B9" w:rsidP="00F419B9">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xml:space="preserve">, pgs. 77 – 86, </w:t>
      </w:r>
      <w:proofErr w:type="spellStart"/>
      <w:r>
        <w:t>EmmieeM</w:t>
      </w:r>
      <w:proofErr w:type="spellEnd"/>
      <w:r>
        <w:t>)</w:t>
      </w:r>
    </w:p>
    <w:p w14:paraId="4999336C" w14:textId="77777777" w:rsidR="00F419B9" w:rsidRPr="006612F9" w:rsidRDefault="00F419B9" w:rsidP="00F419B9">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w:t>
      </w:r>
      <w:r w:rsidRPr="00BF2D6A">
        <w:rPr>
          <w:rStyle w:val="StyleUnderline"/>
          <w:lang w:eastAsia="ja-JP"/>
        </w:rPr>
        <w:lastRenderedPageBreak/>
        <w:t>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556879C" w14:textId="77777777" w:rsidR="00F419B9" w:rsidRPr="000572ED" w:rsidRDefault="00F419B9" w:rsidP="00F419B9">
      <w:pPr>
        <w:spacing w:line="276" w:lineRule="auto"/>
        <w:rPr>
          <w:sz w:val="14"/>
        </w:rPr>
      </w:pPr>
    </w:p>
    <w:p w14:paraId="339D2930" w14:textId="77777777" w:rsidR="00F419B9" w:rsidRPr="00FF3EBE" w:rsidRDefault="00F419B9" w:rsidP="00F419B9">
      <w:pPr>
        <w:pStyle w:val="Heading3"/>
      </w:pPr>
      <w:r>
        <w:lastRenderedPageBreak/>
        <w:t xml:space="preserve">1AC – Advantage </w:t>
      </w:r>
    </w:p>
    <w:p w14:paraId="2F41F526" w14:textId="77777777" w:rsidR="00F419B9" w:rsidRDefault="00F419B9" w:rsidP="00F419B9">
      <w:pPr>
        <w:pStyle w:val="Heading4"/>
      </w:pPr>
      <w:r>
        <w:t>The status quo ensures vaccine imperialism. Intellectual property law is the lynchpin of North-South health inequality and has empirically resulted in disparate life outcomes, accelerating disease spread.</w:t>
      </w:r>
    </w:p>
    <w:p w14:paraId="10667D10" w14:textId="77777777" w:rsidR="00F419B9" w:rsidRDefault="00F419B9" w:rsidP="00F419B9">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46D88283" w14:textId="77777777" w:rsidR="00F419B9" w:rsidRDefault="00F419B9" w:rsidP="00F419B9">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7B13C22A" w14:textId="77777777" w:rsidR="00F419B9" w:rsidRDefault="00F419B9" w:rsidP="00F419B9">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400CB8A6" w14:textId="77777777" w:rsidR="00F419B9" w:rsidRDefault="00F419B9" w:rsidP="00F419B9">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431487A7" w14:textId="77777777" w:rsidR="00F419B9" w:rsidRDefault="00F419B9" w:rsidP="00F419B9">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05A4F939" w14:textId="77777777" w:rsidR="00F419B9" w:rsidRDefault="00F419B9" w:rsidP="00F419B9"/>
    <w:p w14:paraId="24F9B43C" w14:textId="77777777" w:rsidR="00F419B9" w:rsidRDefault="00F419B9" w:rsidP="00F419B9">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1A8421F0" w14:textId="77777777" w:rsidR="00F419B9" w:rsidRDefault="00F419B9" w:rsidP="00F419B9">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5A16BA3F" w14:textId="77777777" w:rsidR="00F419B9" w:rsidRPr="006A00B3" w:rsidRDefault="00F419B9" w:rsidP="00F419B9">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34F3D65C" w14:textId="77777777" w:rsidR="00F419B9" w:rsidRDefault="00F419B9" w:rsidP="00F419B9">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0973483D" w14:textId="77777777" w:rsidR="00F419B9" w:rsidRPr="006A00B3" w:rsidRDefault="00F419B9" w:rsidP="00F419B9">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26A70435" w14:textId="77777777" w:rsidR="00F419B9" w:rsidRDefault="00F419B9" w:rsidP="00F419B9">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705939FF" w14:textId="77777777" w:rsidR="00F419B9" w:rsidRDefault="00F419B9" w:rsidP="00F419B9">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2A12D630" w14:textId="77777777" w:rsidR="00F419B9" w:rsidRPr="006A00B3" w:rsidRDefault="00F419B9" w:rsidP="00F419B9">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FAFAE4E" w14:textId="77777777" w:rsidR="00F419B9" w:rsidRDefault="00F419B9" w:rsidP="00F419B9">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01BEA907" w14:textId="77777777" w:rsidR="00F419B9" w:rsidRDefault="00F419B9" w:rsidP="00F419B9">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0A6717FC" w14:textId="77777777" w:rsidR="00F419B9" w:rsidRDefault="00F419B9" w:rsidP="00F419B9"/>
    <w:p w14:paraId="300FD8FF" w14:textId="77777777" w:rsidR="00F419B9" w:rsidRDefault="00F419B9" w:rsidP="00F419B9">
      <w:pPr>
        <w:pStyle w:val="Heading4"/>
      </w:pPr>
      <w:r>
        <w:lastRenderedPageBreak/>
        <w:t xml:space="preserve">Vaccine imperialism inevitably commodifies medicine and results in vaccine nationalism that magnifies North-South health disparities. </w:t>
      </w:r>
    </w:p>
    <w:p w14:paraId="6B046CD1" w14:textId="77777777" w:rsidR="00F419B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23CF75BE" w14:textId="77777777" w:rsidR="00F419B9" w:rsidRPr="00B40755" w:rsidRDefault="00F419B9" w:rsidP="00F419B9">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68E4B3CA" w14:textId="77777777" w:rsidR="00F419B9" w:rsidRPr="00B40755" w:rsidRDefault="00F419B9" w:rsidP="00F419B9">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28D24E4F" w14:textId="77777777" w:rsidR="00F419B9" w:rsidRPr="00B40755" w:rsidRDefault="00F419B9" w:rsidP="00F419B9">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27130531" w14:textId="77777777" w:rsidR="00F419B9" w:rsidRPr="00B40755" w:rsidRDefault="00F419B9" w:rsidP="00F419B9">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w:t>
      </w:r>
      <w:r w:rsidRPr="00B40755">
        <w:lastRenderedPageBreak/>
        <w:t xml:space="preserve">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FBAF023" w14:textId="77777777" w:rsidR="00F419B9" w:rsidRPr="00B40755" w:rsidRDefault="00F419B9" w:rsidP="00F419B9">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619B1F31" w14:textId="77777777" w:rsidR="00F419B9" w:rsidRPr="00B40755" w:rsidRDefault="00F419B9" w:rsidP="00F419B9">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170888A6" w14:textId="77777777" w:rsidR="00F419B9" w:rsidRPr="00B40755" w:rsidRDefault="00F419B9" w:rsidP="00F419B9">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3D6F06B8" w14:textId="77777777" w:rsidR="00F419B9" w:rsidRPr="00B40755" w:rsidRDefault="00F419B9" w:rsidP="00F419B9">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6761A672" w14:textId="77777777" w:rsidR="00F419B9" w:rsidRPr="00B40755" w:rsidRDefault="00F419B9" w:rsidP="00F419B9">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 xml:space="preserve">there have been public consensus </w:t>
      </w:r>
      <w:r w:rsidRPr="00912E7D">
        <w:rPr>
          <w:rStyle w:val="StyleUnderline"/>
        </w:rPr>
        <w:lastRenderedPageBreak/>
        <w:t>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83B48F2" w14:textId="77777777" w:rsidR="00F419B9" w:rsidRPr="00B40755" w:rsidRDefault="00F419B9" w:rsidP="00F419B9"/>
    <w:p w14:paraId="056A241D" w14:textId="77777777" w:rsidR="00F419B9" w:rsidRPr="005C0339" w:rsidRDefault="00F419B9" w:rsidP="00F419B9">
      <w:pPr>
        <w:pStyle w:val="Heading4"/>
      </w:pPr>
      <w:r>
        <w:t>Status quo distribution results in disparities between nations. That results in colonial hierarchies of health.</w:t>
      </w:r>
    </w:p>
    <w:p w14:paraId="53F828DA" w14:textId="77777777" w:rsidR="00F419B9" w:rsidRPr="005C033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72441580" w14:textId="77777777" w:rsidR="00F419B9" w:rsidRPr="005C0339" w:rsidRDefault="00F419B9" w:rsidP="00F419B9">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38F9B554" w14:textId="77777777" w:rsidR="00F419B9" w:rsidRPr="005C0339" w:rsidRDefault="00F419B9" w:rsidP="00F419B9">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5EAE2BA9" w14:textId="77777777" w:rsidR="00F419B9" w:rsidRPr="005C0339" w:rsidRDefault="00F419B9" w:rsidP="00F419B9">
      <w:r w:rsidRPr="005C0339">
        <w:lastRenderedPageBreak/>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ACDCB8F" w14:textId="77777777" w:rsidR="00F419B9" w:rsidRPr="00B40755" w:rsidRDefault="00F419B9" w:rsidP="00F419B9"/>
    <w:p w14:paraId="24070CA2" w14:textId="77777777" w:rsidR="00F419B9" w:rsidRDefault="00F419B9" w:rsidP="00F419B9">
      <w:pPr>
        <w:pStyle w:val="Heading4"/>
      </w:pPr>
      <w:r>
        <w:t xml:space="preserve">It also results in inequalities within nations. Politicians create a hierarchy of access, which feeds racism, classism, and corruption. </w:t>
      </w:r>
    </w:p>
    <w:p w14:paraId="3D7C7AF8" w14:textId="77777777" w:rsidR="00F419B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6B8646F2" w14:textId="77777777" w:rsidR="00F419B9" w:rsidRPr="00B82C8E" w:rsidRDefault="00F419B9" w:rsidP="00F419B9">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 xml:space="preserve">using complex arrangements that </w:t>
      </w:r>
      <w:proofErr w:type="spellStart"/>
      <w:r w:rsidRPr="00037222">
        <w:rPr>
          <w:rStyle w:val="Emphasis"/>
          <w:highlight w:val="green"/>
        </w:rPr>
        <w:t>prioritise</w:t>
      </w:r>
      <w:proofErr w:type="spellEnd"/>
      <w:r w:rsidRPr="00037222">
        <w:rPr>
          <w:rStyle w:val="Emphasis"/>
          <w:highlight w:val="green"/>
        </w:rPr>
        <w:t xml:space="preserv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195C9D5D" w14:textId="77777777" w:rsidR="00F419B9" w:rsidRPr="00B82C8E" w:rsidRDefault="00F419B9" w:rsidP="00F419B9">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proofErr w:type="spellStart"/>
      <w:r w:rsidRPr="00037222">
        <w:rPr>
          <w:rStyle w:val="StyleUnderline"/>
          <w:highlight w:val="green"/>
        </w:rPr>
        <w:t>prioritised</w:t>
      </w:r>
      <w:proofErr w:type="spellEnd"/>
      <w:r w:rsidRPr="00037222">
        <w:rPr>
          <w:rStyle w:val="StyleUnderline"/>
          <w:highlight w:val="green"/>
        </w:rPr>
        <w:t xml:space="preserve">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 xml:space="preserve">other </w:t>
      </w:r>
      <w:r w:rsidRPr="00037222">
        <w:rPr>
          <w:rStyle w:val="StyleUnderline"/>
          <w:highlight w:val="green"/>
        </w:rPr>
        <w:lastRenderedPageBreak/>
        <w:t>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110DBE8C" w14:textId="77777777" w:rsidR="00F419B9" w:rsidRPr="00B82C8E" w:rsidRDefault="00F419B9" w:rsidP="00F419B9">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5753B874" w14:textId="77777777" w:rsidR="00F419B9" w:rsidRDefault="00F419B9" w:rsidP="00F419B9"/>
    <w:p w14:paraId="41D831CD" w14:textId="77777777" w:rsidR="00F419B9" w:rsidRPr="00A77AC2" w:rsidRDefault="00F419B9" w:rsidP="00F419B9">
      <w:pPr>
        <w:pStyle w:val="Heading4"/>
      </w:pPr>
      <w:r>
        <w:t xml:space="preserve">This means COVID and future pandemics will reproduce untenable working conditions and racialized and classed life outcomes. </w:t>
      </w:r>
    </w:p>
    <w:p w14:paraId="1DFB6263" w14:textId="77777777" w:rsidR="00F419B9" w:rsidRPr="00681A90" w:rsidRDefault="00F419B9" w:rsidP="00F419B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4FFA2C6E" w14:textId="77777777" w:rsidR="00F419B9" w:rsidRPr="00A77AC2" w:rsidRDefault="00F419B9" w:rsidP="00F419B9">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4B876834" w14:textId="77777777" w:rsidR="00F419B9" w:rsidRPr="00A77AC2" w:rsidRDefault="00F419B9" w:rsidP="00F419B9">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w:t>
      </w:r>
      <w:r w:rsidRPr="00A77AC2">
        <w:lastRenderedPageBreak/>
        <w:t xml:space="preserve">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4B5707A" w14:textId="77777777" w:rsidR="00F419B9" w:rsidRPr="006A00B3" w:rsidRDefault="00F419B9" w:rsidP="00F419B9">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5FA8CD23" w14:textId="77777777" w:rsidR="00F419B9" w:rsidRDefault="00F419B9" w:rsidP="00F419B9"/>
    <w:p w14:paraId="69D2A93B" w14:textId="77777777" w:rsidR="00F419B9" w:rsidRDefault="00F419B9" w:rsidP="00F419B9">
      <w:pPr>
        <w:pStyle w:val="Heading4"/>
      </w:pPr>
      <w:r>
        <w:t>The plan reverse casually ensures the reduction of vaccine imperialism.</w:t>
      </w:r>
    </w:p>
    <w:p w14:paraId="51B31D64" w14:textId="77777777" w:rsidR="00F419B9" w:rsidRDefault="00F419B9" w:rsidP="00F419B9">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5F7B60D0" w14:textId="77777777" w:rsidR="00F419B9" w:rsidRDefault="00F419B9" w:rsidP="00F419B9">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w:t>
      </w:r>
      <w:r w:rsidRPr="00DC21DC">
        <w:lastRenderedPageBreak/>
        <w:t xml:space="preserve">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1B3E0373" w14:textId="77777777" w:rsidR="00F419B9" w:rsidRDefault="00F419B9" w:rsidP="00F419B9">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35171E3B" w14:textId="77777777" w:rsidR="00F419B9" w:rsidRDefault="00F419B9" w:rsidP="00F419B9">
      <w:r w:rsidRPr="000A62B7">
        <w:rPr>
          <w:rStyle w:val="StyleUnderline"/>
        </w:rPr>
        <w:lastRenderedPageBreak/>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52EF93E6" w14:textId="77777777" w:rsidR="00F419B9" w:rsidRDefault="00F419B9" w:rsidP="00F419B9">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C09CFEC" w14:textId="77777777" w:rsidR="00F419B9" w:rsidRDefault="00F419B9" w:rsidP="00F419B9">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w:t>
      </w:r>
      <w:r>
        <w:lastRenderedPageBreak/>
        <w:t xml:space="preserve">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2F7A63C2" w14:textId="77777777" w:rsidR="00F419B9" w:rsidRPr="009147D7" w:rsidRDefault="00F419B9" w:rsidP="00F419B9">
      <w:pPr>
        <w:pStyle w:val="Heading3"/>
      </w:pPr>
      <w:r>
        <w:lastRenderedPageBreak/>
        <w:t>1AC – Plan</w:t>
      </w:r>
    </w:p>
    <w:p w14:paraId="0551C6D9" w14:textId="77777777" w:rsidR="00F419B9" w:rsidRPr="00FF3EBE" w:rsidRDefault="00F419B9" w:rsidP="00F419B9">
      <w:pPr>
        <w:pStyle w:val="Heading4"/>
      </w:pPr>
      <w:r>
        <w:t>Plan: The member nations of the World Trade Organization ought to eliminate patent protections for medicines.</w:t>
      </w:r>
    </w:p>
    <w:p w14:paraId="2D461D3E" w14:textId="77777777" w:rsidR="00F419B9" w:rsidRDefault="00F419B9" w:rsidP="00F419B9">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75DCA604" w14:textId="77777777" w:rsidR="00F419B9" w:rsidRDefault="00F419B9" w:rsidP="00F419B9">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2CD9E722" w14:textId="77777777" w:rsidR="00F419B9" w:rsidRDefault="00F419B9" w:rsidP="00F419B9">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3E84CA9C" w14:textId="77777777" w:rsidR="00F419B9" w:rsidRDefault="00F419B9" w:rsidP="00F419B9">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075D928D" w14:textId="77777777" w:rsidR="00F419B9" w:rsidRDefault="00F419B9" w:rsidP="00F419B9"/>
    <w:p w14:paraId="2BCBD077" w14:textId="77777777" w:rsidR="00F419B9" w:rsidRPr="00B95FC3" w:rsidRDefault="00F419B9" w:rsidP="00F419B9">
      <w:pPr>
        <w:pStyle w:val="Heading4"/>
      </w:pPr>
      <w:r>
        <w:t xml:space="preserve">Prioritize our impacts. Intellectual monopoly capitalism prioritizes profitability over health, which blurs the lines between life and death. </w:t>
      </w:r>
    </w:p>
    <w:p w14:paraId="45092345" w14:textId="77777777" w:rsidR="00F419B9" w:rsidRPr="00681A90" w:rsidRDefault="00F419B9" w:rsidP="00F419B9">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0A9AF732" w14:textId="77777777" w:rsidR="00F419B9" w:rsidRDefault="00F419B9" w:rsidP="00F419B9">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7609E691" w14:textId="77777777" w:rsidR="00F419B9" w:rsidRDefault="00F419B9" w:rsidP="00F419B9">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74DF4BB9" w14:textId="77777777" w:rsidR="00F419B9" w:rsidRDefault="00F419B9" w:rsidP="00F419B9">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3568EC92" w14:textId="77777777" w:rsidR="00F419B9" w:rsidRDefault="00F419B9" w:rsidP="00F419B9">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15487A54" w14:textId="77777777" w:rsidR="00F419B9" w:rsidRDefault="00F419B9" w:rsidP="00F419B9">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1889A177" w14:textId="77777777" w:rsidR="00F419B9" w:rsidRDefault="00F419B9" w:rsidP="00F419B9">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73040780" w14:textId="77777777" w:rsidR="00F419B9" w:rsidRDefault="00F419B9" w:rsidP="00F419B9"/>
    <w:p w14:paraId="7CA0BF52" w14:textId="77777777" w:rsidR="00F419B9" w:rsidRPr="006F2390" w:rsidRDefault="00F419B9" w:rsidP="00F419B9">
      <w:pPr>
        <w:pStyle w:val="Heading4"/>
      </w:pPr>
      <w:r>
        <w:t xml:space="preserve">Status quo medical innovation results in inequality, which the </w:t>
      </w:r>
      <w:proofErr w:type="spellStart"/>
      <w:r>
        <w:t>aff</w:t>
      </w:r>
      <w:proofErr w:type="spellEnd"/>
      <w:r>
        <w:t xml:space="preserve"> corrects. </w:t>
      </w:r>
    </w:p>
    <w:p w14:paraId="3DD89683" w14:textId="77777777" w:rsidR="00F419B9" w:rsidRPr="006F2390" w:rsidRDefault="00F419B9" w:rsidP="00F419B9">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391304D2" w14:textId="77777777" w:rsidR="00F419B9" w:rsidRPr="006F2390" w:rsidRDefault="00F419B9" w:rsidP="00F419B9">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29ACAEFA" w14:textId="77777777" w:rsidR="00F419B9" w:rsidRPr="006F2390" w:rsidRDefault="00F419B9" w:rsidP="00F419B9">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60C1799F" w14:textId="77777777" w:rsidR="00F419B9" w:rsidRPr="006F2390" w:rsidRDefault="00F419B9" w:rsidP="00F419B9">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7963A991" w14:textId="77777777" w:rsidR="00F419B9" w:rsidRPr="006F2390" w:rsidRDefault="00F419B9" w:rsidP="00F419B9">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7F6D1396" w14:textId="77777777" w:rsidR="00F419B9" w:rsidRPr="006F2390" w:rsidRDefault="00F419B9" w:rsidP="00F419B9">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169561B3" w14:textId="77777777" w:rsidR="00F419B9" w:rsidRPr="006F2390" w:rsidRDefault="00F419B9" w:rsidP="00F419B9">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7BD1BB68" w14:textId="77777777" w:rsidR="00F419B9" w:rsidRDefault="00F419B9" w:rsidP="00F419B9">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380F8B81" w14:textId="77777777" w:rsidR="00F419B9" w:rsidRDefault="00F419B9" w:rsidP="00F419B9"/>
    <w:p w14:paraId="47679E1E" w14:textId="77777777" w:rsidR="00F419B9" w:rsidRDefault="00F419B9" w:rsidP="00F419B9">
      <w:pPr>
        <w:pStyle w:val="Heading4"/>
      </w:pPr>
      <w:r>
        <w:t xml:space="preserve">Flexibilities are insufficient. </w:t>
      </w:r>
    </w:p>
    <w:p w14:paraId="6D29BEF6" w14:textId="77777777" w:rsidR="00F419B9" w:rsidRDefault="00F419B9" w:rsidP="00F419B9">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DED7948" w14:textId="77777777" w:rsidR="00FD7A87" w:rsidRDefault="00F419B9" w:rsidP="00F419B9">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w:t>
      </w:r>
    </w:p>
    <w:p w14:paraId="3E25FBE9" w14:textId="77777777" w:rsidR="00FD7A87" w:rsidRDefault="00FD7A87" w:rsidP="00F419B9"/>
    <w:p w14:paraId="2FA1177A" w14:textId="77777777" w:rsidR="00FD7A87" w:rsidRDefault="00FD7A87" w:rsidP="00F419B9"/>
    <w:p w14:paraId="758FC9F1" w14:textId="523E005F" w:rsidR="00F419B9" w:rsidRPr="005C0339" w:rsidRDefault="00F419B9" w:rsidP="00F419B9">
      <w:r w:rsidRPr="005C0339">
        <w:t xml:space="preserve">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28431604" w14:textId="77777777" w:rsidR="00F419B9" w:rsidRPr="00C10443" w:rsidRDefault="00F419B9" w:rsidP="00F419B9">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30B06DD9" w14:textId="77777777" w:rsidR="00F419B9" w:rsidRPr="00F601E6" w:rsidRDefault="00F419B9" w:rsidP="00F419B9"/>
    <w:p w14:paraId="716A43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436EFE"/>
    <w:multiLevelType w:val="hybridMultilevel"/>
    <w:tmpl w:val="C888B406"/>
    <w:lvl w:ilvl="0" w:tplc="A37E8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3"/>
  </w:num>
  <w:num w:numId="15">
    <w:abstractNumId w:val="22"/>
  </w:num>
  <w:num w:numId="16">
    <w:abstractNumId w:val="24"/>
  </w:num>
  <w:num w:numId="17">
    <w:abstractNumId w:val="23"/>
  </w:num>
  <w:num w:numId="18">
    <w:abstractNumId w:val="12"/>
  </w:num>
  <w:num w:numId="19">
    <w:abstractNumId w:val="14"/>
  </w:num>
  <w:num w:numId="20">
    <w:abstractNumId w:val="17"/>
  </w:num>
  <w:num w:numId="21">
    <w:abstractNumId w:val="11"/>
  </w:num>
  <w:num w:numId="22">
    <w:abstractNumId w:val="21"/>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19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3F2"/>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4F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19B9"/>
    <w:rsid w:val="00F43EA3"/>
    <w:rsid w:val="00F50C55"/>
    <w:rsid w:val="00F57FFB"/>
    <w:rsid w:val="00F601E6"/>
    <w:rsid w:val="00F73954"/>
    <w:rsid w:val="00F94060"/>
    <w:rsid w:val="00FA56F6"/>
    <w:rsid w:val="00FB2B07"/>
    <w:rsid w:val="00FB329D"/>
    <w:rsid w:val="00FC27E3"/>
    <w:rsid w:val="00FC74C7"/>
    <w:rsid w:val="00FD451D"/>
    <w:rsid w:val="00FD5B22"/>
    <w:rsid w:val="00FD7A8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E5C1F"/>
  <w14:defaultImageDpi w14:val="300"/>
  <w15:docId w15:val="{D50ED096-324D-4446-974D-DB977CCC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19B9"/>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419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419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F419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F419B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F419B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419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9B9"/>
  </w:style>
  <w:style w:type="character" w:customStyle="1" w:styleId="Heading1Char">
    <w:name w:val="Heading 1 Char"/>
    <w:aliases w:val="Pocket Char"/>
    <w:basedOn w:val="DefaultParagraphFont"/>
    <w:link w:val="Heading1"/>
    <w:uiPriority w:val="9"/>
    <w:rsid w:val="00F419B9"/>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F419B9"/>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419B9"/>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F419B9"/>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19B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419B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F419B9"/>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419B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F419B9"/>
    <w:rPr>
      <w:color w:val="auto"/>
      <w:u w:val="none"/>
    </w:rPr>
  </w:style>
  <w:style w:type="paragraph" w:styleId="DocumentMap">
    <w:name w:val="Document Map"/>
    <w:basedOn w:val="Normal"/>
    <w:link w:val="DocumentMapChar"/>
    <w:uiPriority w:val="99"/>
    <w:semiHidden/>
    <w:unhideWhenUsed/>
    <w:rsid w:val="00F419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19B9"/>
    <w:rPr>
      <w:rFonts w:ascii="Lucida Grande" w:hAnsi="Lucida Grande" w:cs="Lucida Grande"/>
    </w:rPr>
  </w:style>
  <w:style w:type="character" w:customStyle="1" w:styleId="Heading5Char">
    <w:name w:val="Heading 5 Char"/>
    <w:basedOn w:val="DefaultParagraphFont"/>
    <w:link w:val="Heading5"/>
    <w:uiPriority w:val="99"/>
    <w:semiHidden/>
    <w:rsid w:val="00F419B9"/>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F419B9"/>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419B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F419B9"/>
    <w:rPr>
      <w:rFonts w:ascii="Times New Roman" w:eastAsia="Times New Roman" w:hAnsi="Times New Roman" w:cs="Times New Roman"/>
      <w:sz w:val="22"/>
    </w:rPr>
  </w:style>
  <w:style w:type="paragraph" w:customStyle="1" w:styleId="BigJr">
    <w:name w:val="Big Jr."/>
    <w:basedOn w:val="Normal"/>
    <w:autoRedefine/>
    <w:qFormat/>
    <w:rsid w:val="00F419B9"/>
    <w:pPr>
      <w:spacing w:after="0"/>
    </w:pPr>
    <w:rPr>
      <w:b/>
      <w:color w:val="000000"/>
      <w:szCs w:val="28"/>
    </w:rPr>
  </w:style>
  <w:style w:type="character" w:styleId="UnresolvedMention">
    <w:name w:val="Unresolved Mention"/>
    <w:basedOn w:val="DefaultParagraphFont"/>
    <w:uiPriority w:val="99"/>
    <w:unhideWhenUsed/>
    <w:rsid w:val="00F419B9"/>
    <w:rPr>
      <w:color w:val="605E5C"/>
      <w:shd w:val="clear" w:color="auto" w:fill="E1DFDD"/>
    </w:rPr>
  </w:style>
  <w:style w:type="paragraph" w:styleId="ListParagraph">
    <w:name w:val="List Paragraph"/>
    <w:aliases w:val="6 font"/>
    <w:basedOn w:val="Normal"/>
    <w:uiPriority w:val="99"/>
    <w:qFormat/>
    <w:rsid w:val="00F419B9"/>
    <w:pPr>
      <w:ind w:left="720"/>
      <w:contextualSpacing/>
    </w:pPr>
  </w:style>
  <w:style w:type="paragraph" w:customStyle="1" w:styleId="dropcap">
    <w:name w:val="dropcap"/>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F419B9"/>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F419B9"/>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F419B9"/>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F419B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F419B9"/>
    <w:rPr>
      <w:b/>
      <w:bCs/>
    </w:rPr>
  </w:style>
  <w:style w:type="character" w:customStyle="1" w:styleId="image-source-caption">
    <w:name w:val="image-source-caption"/>
    <w:basedOn w:val="DefaultParagraphFont"/>
    <w:rsid w:val="00F419B9"/>
  </w:style>
  <w:style w:type="character" w:customStyle="1" w:styleId="image-source">
    <w:name w:val="image-source"/>
    <w:basedOn w:val="DefaultParagraphFont"/>
    <w:rsid w:val="00F419B9"/>
  </w:style>
  <w:style w:type="paragraph" w:customStyle="1" w:styleId="body-text">
    <w:name w:val="body-text"/>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F419B9"/>
  </w:style>
  <w:style w:type="paragraph" w:customStyle="1" w:styleId="video-title">
    <w:name w:val="video-title"/>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F419B9"/>
  </w:style>
  <w:style w:type="paragraph" w:customStyle="1" w:styleId="element">
    <w:name w:val="element"/>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F419B9"/>
  </w:style>
  <w:style w:type="character" w:customStyle="1" w:styleId="author-name">
    <w:name w:val="author-name"/>
    <w:basedOn w:val="DefaultParagraphFont"/>
    <w:rsid w:val="00F419B9"/>
  </w:style>
  <w:style w:type="character" w:customStyle="1" w:styleId="Title1">
    <w:name w:val="Title1"/>
    <w:basedOn w:val="DefaultParagraphFont"/>
    <w:rsid w:val="00F419B9"/>
  </w:style>
  <w:style w:type="paragraph" w:styleId="z-TopofForm">
    <w:name w:val="HTML Top of Form"/>
    <w:basedOn w:val="Normal"/>
    <w:next w:val="Normal"/>
    <w:link w:val="z-TopofFormChar"/>
    <w:hidden/>
    <w:uiPriority w:val="99"/>
    <w:semiHidden/>
    <w:unhideWhenUsed/>
    <w:rsid w:val="00F419B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419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419B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419B9"/>
    <w:rPr>
      <w:rFonts w:ascii="Arial" w:eastAsia="Times New Roman" w:hAnsi="Arial" w:cs="Arial"/>
      <w:vanish/>
      <w:sz w:val="16"/>
      <w:szCs w:val="16"/>
    </w:rPr>
  </w:style>
  <w:style w:type="paragraph" w:customStyle="1" w:styleId="drop-cap">
    <w:name w:val="drop-cap"/>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F419B9"/>
    <w:rPr>
      <w:bCs w:val="0"/>
      <w:iCs/>
      <w:color w:val="000000" w:themeColor="text1"/>
    </w:rPr>
  </w:style>
  <w:style w:type="character" w:customStyle="1" w:styleId="AnalyticChar">
    <w:name w:val="Analytic Char"/>
    <w:basedOn w:val="DefaultParagraphFont"/>
    <w:link w:val="Analytic"/>
    <w:rsid w:val="00F419B9"/>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F419B9"/>
    <w:rPr>
      <w:rFonts w:ascii="Garamond" w:hAnsi="Garamond" w:cs="Garamond"/>
      <w:sz w:val="20"/>
      <w:u w:val="single"/>
    </w:rPr>
  </w:style>
  <w:style w:type="character" w:customStyle="1" w:styleId="dt">
    <w:name w:val="dt"/>
    <w:basedOn w:val="DefaultParagraphFont"/>
    <w:rsid w:val="00F419B9"/>
  </w:style>
  <w:style w:type="paragraph" w:customStyle="1" w:styleId="function-label">
    <w:name w:val="function-label"/>
    <w:basedOn w:val="Normal"/>
    <w:rsid w:val="00F419B9"/>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ca"/>
    <w:basedOn w:val="Heading1"/>
    <w:autoRedefine/>
    <w:uiPriority w:val="99"/>
    <w:qFormat/>
    <w:rsid w:val="00F419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F419B9"/>
  </w:style>
  <w:style w:type="character" w:customStyle="1" w:styleId="css-1uk1gs8">
    <w:name w:val="css-1uk1gs8"/>
    <w:basedOn w:val="DefaultParagraphFont"/>
    <w:rsid w:val="00F419B9"/>
  </w:style>
  <w:style w:type="character" w:customStyle="1" w:styleId="css-1ly73wi">
    <w:name w:val="css-1ly73wi"/>
    <w:basedOn w:val="DefaultParagraphFont"/>
    <w:rsid w:val="00F419B9"/>
  </w:style>
  <w:style w:type="character" w:customStyle="1" w:styleId="css-cnj6d5">
    <w:name w:val="css-cnj6d5"/>
    <w:basedOn w:val="DefaultParagraphFont"/>
    <w:rsid w:val="00F419B9"/>
  </w:style>
  <w:style w:type="paragraph" w:customStyle="1" w:styleId="wordsection1">
    <w:name w:val="wordsection1"/>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F419B9"/>
  </w:style>
  <w:style w:type="character" w:customStyle="1" w:styleId="Emph">
    <w:name w:val="Emph"/>
    <w:uiPriority w:val="1"/>
    <w:rsid w:val="00F419B9"/>
    <w:rPr>
      <w:rFonts w:ascii="Arial" w:hAnsi="Arial"/>
      <w:b/>
      <w:sz w:val="20"/>
      <w:u w:val="single"/>
      <w:bdr w:val="single" w:sz="8" w:space="0" w:color="auto"/>
    </w:rPr>
  </w:style>
  <w:style w:type="paragraph" w:customStyle="1" w:styleId="selectionshareable">
    <w:name w:val="selectionshareable"/>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F419B9"/>
  </w:style>
  <w:style w:type="character" w:customStyle="1" w:styleId="pull-quote-sidebar">
    <w:name w:val="pull-quote-sidebar"/>
    <w:basedOn w:val="DefaultParagraphFont"/>
    <w:rsid w:val="00F419B9"/>
  </w:style>
  <w:style w:type="paragraph" w:customStyle="1" w:styleId="Body">
    <w:name w:val="Body"/>
    <w:link w:val="BodyChar"/>
    <w:autoRedefine/>
    <w:rsid w:val="00F419B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F419B9"/>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F419B9"/>
  </w:style>
  <w:style w:type="character" w:customStyle="1" w:styleId="apple-style-span">
    <w:name w:val="apple-style-span"/>
    <w:basedOn w:val="DefaultParagraphFont"/>
    <w:rsid w:val="00F419B9"/>
    <w:rPr>
      <w:rFonts w:cs="Times New Roman"/>
    </w:rPr>
  </w:style>
  <w:style w:type="paragraph" w:customStyle="1" w:styleId="noindent">
    <w:name w:val="noindent"/>
    <w:basedOn w:val="Normal"/>
    <w:rsid w:val="00F419B9"/>
    <w:pPr>
      <w:spacing w:before="100" w:beforeAutospacing="1" w:after="100" w:afterAutospacing="1"/>
    </w:pPr>
    <w:rPr>
      <w:rFonts w:eastAsia="Times New Roman"/>
    </w:rPr>
  </w:style>
  <w:style w:type="paragraph" w:styleId="Header">
    <w:name w:val="header"/>
    <w:basedOn w:val="Normal"/>
    <w:link w:val="HeaderChar"/>
    <w:uiPriority w:val="99"/>
    <w:unhideWhenUsed/>
    <w:rsid w:val="00F419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B9"/>
    <w:rPr>
      <w:rFonts w:ascii="Georgia" w:hAnsi="Georgia"/>
      <w:sz w:val="22"/>
    </w:rPr>
  </w:style>
  <w:style w:type="paragraph" w:styleId="Footer">
    <w:name w:val="footer"/>
    <w:basedOn w:val="Normal"/>
    <w:link w:val="FooterChar"/>
    <w:uiPriority w:val="99"/>
    <w:unhideWhenUsed/>
    <w:rsid w:val="00F419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B9"/>
    <w:rPr>
      <w:rFonts w:ascii="Georgia" w:hAnsi="Georgia"/>
      <w:sz w:val="22"/>
    </w:rPr>
  </w:style>
  <w:style w:type="paragraph" w:styleId="BodyText">
    <w:name w:val="Body Text"/>
    <w:basedOn w:val="Normal"/>
    <w:link w:val="BodyTextChar"/>
    <w:uiPriority w:val="1"/>
    <w:qFormat/>
    <w:rsid w:val="00F419B9"/>
    <w:pPr>
      <w:spacing w:after="140" w:line="276" w:lineRule="auto"/>
    </w:pPr>
    <w:rPr>
      <w:rFonts w:eastAsia="Calibri" w:cs="Times New Roman"/>
    </w:rPr>
  </w:style>
  <w:style w:type="character" w:customStyle="1" w:styleId="BodyTextChar">
    <w:name w:val="Body Text Char"/>
    <w:basedOn w:val="DefaultParagraphFont"/>
    <w:link w:val="BodyText"/>
    <w:uiPriority w:val="1"/>
    <w:rsid w:val="00F419B9"/>
    <w:rPr>
      <w:rFonts w:ascii="Georgia" w:eastAsia="Calibri" w:hAnsi="Georgia" w:cs="Times New Roman"/>
      <w:sz w:val="22"/>
    </w:rPr>
  </w:style>
  <w:style w:type="paragraph" w:customStyle="1" w:styleId="UnderlinePara">
    <w:name w:val="Underline Para"/>
    <w:basedOn w:val="Normal"/>
    <w:uiPriority w:val="1"/>
    <w:qFormat/>
    <w:rsid w:val="00F419B9"/>
    <w:pPr>
      <w:widowControl w:val="0"/>
      <w:suppressAutoHyphens/>
      <w:spacing w:after="200"/>
      <w:contextualSpacing/>
    </w:pPr>
    <w:rPr>
      <w:u w:val="single"/>
    </w:rPr>
  </w:style>
  <w:style w:type="paragraph" w:customStyle="1" w:styleId="analytics">
    <w:name w:val="analytics"/>
    <w:basedOn w:val="Normal"/>
    <w:link w:val="analyticsChar"/>
    <w:uiPriority w:val="4"/>
    <w:qFormat/>
    <w:rsid w:val="00F419B9"/>
    <w:rPr>
      <w:b/>
      <w:color w:val="C00000"/>
      <w:sz w:val="26"/>
    </w:rPr>
  </w:style>
  <w:style w:type="character" w:customStyle="1" w:styleId="analyticsChar">
    <w:name w:val="analytics Char"/>
    <w:basedOn w:val="DefaultParagraphFont"/>
    <w:link w:val="analytics"/>
    <w:uiPriority w:val="4"/>
    <w:rsid w:val="00F419B9"/>
    <w:rPr>
      <w:rFonts w:ascii="Georgia" w:hAnsi="Georgia"/>
      <w:b/>
      <w:color w:val="C00000"/>
      <w:sz w:val="26"/>
    </w:rPr>
  </w:style>
  <w:style w:type="paragraph" w:customStyle="1" w:styleId="Small">
    <w:name w:val="Small"/>
    <w:basedOn w:val="Normal"/>
    <w:qFormat/>
    <w:rsid w:val="00F419B9"/>
    <w:pPr>
      <w:spacing w:after="0" w:line="240" w:lineRule="auto"/>
    </w:pPr>
    <w:rPr>
      <w:sz w:val="14"/>
    </w:rPr>
  </w:style>
  <w:style w:type="paragraph" w:customStyle="1" w:styleId="cardtext">
    <w:name w:val="card text"/>
    <w:basedOn w:val="Normal"/>
    <w:link w:val="cardtextChar"/>
    <w:qFormat/>
    <w:rsid w:val="00F419B9"/>
    <w:pPr>
      <w:widowControl w:val="0"/>
      <w:ind w:left="288" w:right="288"/>
    </w:pPr>
    <w:rPr>
      <w:rFonts w:eastAsia="Calibri"/>
    </w:rPr>
  </w:style>
  <w:style w:type="character" w:customStyle="1" w:styleId="cardtextChar">
    <w:name w:val="card text Char"/>
    <w:basedOn w:val="DefaultParagraphFont"/>
    <w:link w:val="cardtext"/>
    <w:rsid w:val="00F419B9"/>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F419B9"/>
    <w:rPr>
      <w:b/>
      <w:bCs/>
      <w:strike w:val="0"/>
      <w:dstrike w:val="0"/>
      <w:sz w:val="26"/>
      <w:u w:val="none"/>
      <w:effect w:val="none"/>
    </w:rPr>
  </w:style>
  <w:style w:type="character" w:customStyle="1" w:styleId="oecd-shared-footercopyright-first">
    <w:name w:val="oecd-shared-footer__copyright-first"/>
    <w:basedOn w:val="DefaultParagraphFont"/>
    <w:rsid w:val="00F419B9"/>
  </w:style>
  <w:style w:type="character" w:customStyle="1" w:styleId="oecd-shared-footercopyright-second">
    <w:name w:val="oecd-shared-footer__copyright-second"/>
    <w:basedOn w:val="DefaultParagraphFont"/>
    <w:rsid w:val="00F419B9"/>
  </w:style>
  <w:style w:type="paragraph" w:customStyle="1" w:styleId="font--body">
    <w:name w:val="font--body"/>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F419B9"/>
  </w:style>
  <w:style w:type="character" w:customStyle="1" w:styleId="education">
    <w:name w:val="education"/>
    <w:basedOn w:val="DefaultParagraphFont"/>
    <w:rsid w:val="00F419B9"/>
  </w:style>
  <w:style w:type="character" w:customStyle="1" w:styleId="longbio">
    <w:name w:val="long_bio"/>
    <w:basedOn w:val="DefaultParagraphFont"/>
    <w:rsid w:val="00F419B9"/>
  </w:style>
  <w:style w:type="paragraph" w:styleId="FootnoteText">
    <w:name w:val="footnote text"/>
    <w:basedOn w:val="Normal"/>
    <w:link w:val="FootnoteTextChar"/>
    <w:uiPriority w:val="99"/>
    <w:unhideWhenUsed/>
    <w:qFormat/>
    <w:rsid w:val="00F419B9"/>
    <w:pPr>
      <w:spacing w:after="0" w:line="240" w:lineRule="auto"/>
    </w:pPr>
    <w:rPr>
      <w:sz w:val="20"/>
      <w:szCs w:val="20"/>
    </w:rPr>
  </w:style>
  <w:style w:type="character" w:customStyle="1" w:styleId="FootnoteTextChar">
    <w:name w:val="Footnote Text Char"/>
    <w:basedOn w:val="DefaultParagraphFont"/>
    <w:link w:val="FootnoteText"/>
    <w:uiPriority w:val="99"/>
    <w:rsid w:val="00F419B9"/>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F419B9"/>
    <w:rPr>
      <w:vertAlign w:val="superscript"/>
    </w:rPr>
  </w:style>
  <w:style w:type="character" w:customStyle="1" w:styleId="Minimize">
    <w:name w:val="Minimize"/>
    <w:aliases w:val="Style Minimize"/>
    <w:uiPriority w:val="1"/>
    <w:qFormat/>
    <w:rsid w:val="00F419B9"/>
    <w:rPr>
      <w:rFonts w:asciiTheme="minorHAnsi" w:hAnsiTheme="minorHAnsi"/>
      <w:sz w:val="16"/>
    </w:rPr>
  </w:style>
  <w:style w:type="paragraph" w:customStyle="1" w:styleId="css-axufdj">
    <w:name w:val="css-axufdj"/>
    <w:basedOn w:val="Normal"/>
    <w:rsid w:val="00F419B9"/>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F419B9"/>
    <w:rPr>
      <w:rFonts w:ascii="Calibri" w:eastAsiaTheme="minorHAnsi" w:hAnsi="Calibri" w:cs="Calibri"/>
      <w:sz w:val="22"/>
      <w:szCs w:val="22"/>
    </w:rPr>
  </w:style>
  <w:style w:type="paragraph" w:customStyle="1" w:styleId="Nothing">
    <w:name w:val="Nothing"/>
    <w:link w:val="NothingChar"/>
    <w:rsid w:val="00F419B9"/>
    <w:pPr>
      <w:jc w:val="both"/>
    </w:pPr>
    <w:rPr>
      <w:rFonts w:ascii="Times New Roman" w:eastAsia="Times New Roman" w:hAnsi="Times New Roman" w:cs="Times New Roman"/>
      <w:sz w:val="20"/>
    </w:rPr>
  </w:style>
  <w:style w:type="character" w:customStyle="1" w:styleId="NothingChar">
    <w:name w:val="Nothing Char"/>
    <w:link w:val="Nothing"/>
    <w:locked/>
    <w:rsid w:val="00F419B9"/>
    <w:rPr>
      <w:rFonts w:ascii="Times New Roman" w:eastAsia="Times New Roman" w:hAnsi="Times New Roman" w:cs="Times New Roman"/>
      <w:sz w:val="20"/>
    </w:rPr>
  </w:style>
  <w:style w:type="character" w:customStyle="1" w:styleId="hvr">
    <w:name w:val="hvr"/>
    <w:basedOn w:val="DefaultParagraphFont"/>
    <w:rsid w:val="00F419B9"/>
  </w:style>
  <w:style w:type="character" w:customStyle="1" w:styleId="idir">
    <w:name w:val="idir"/>
    <w:basedOn w:val="DefaultParagraphFont"/>
    <w:rsid w:val="00F419B9"/>
  </w:style>
  <w:style w:type="character" w:customStyle="1" w:styleId="illustration">
    <w:name w:val="illustration"/>
    <w:basedOn w:val="DefaultParagraphFont"/>
    <w:rsid w:val="00F419B9"/>
  </w:style>
  <w:style w:type="character" w:customStyle="1" w:styleId="span">
    <w:name w:val="span"/>
    <w:basedOn w:val="DefaultParagraphFont"/>
    <w:rsid w:val="00F419B9"/>
  </w:style>
  <w:style w:type="character" w:customStyle="1" w:styleId="tb">
    <w:name w:val="tb"/>
    <w:basedOn w:val="DefaultParagraphFont"/>
    <w:rsid w:val="00F419B9"/>
  </w:style>
  <w:style w:type="character" w:customStyle="1" w:styleId="target">
    <w:name w:val="target"/>
    <w:basedOn w:val="DefaultParagraphFont"/>
    <w:rsid w:val="00F419B9"/>
  </w:style>
  <w:style w:type="character" w:customStyle="1" w:styleId="panel-title">
    <w:name w:val="panel-title"/>
    <w:basedOn w:val="DefaultParagraphFont"/>
    <w:rsid w:val="00F419B9"/>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1"/>
    <w:qFormat/>
    <w:rsid w:val="00F419B9"/>
    <w:rPr>
      <w:u w:val="single"/>
    </w:rPr>
  </w:style>
  <w:style w:type="paragraph" w:customStyle="1" w:styleId="UnderlinedText">
    <w:name w:val="Underlined Text"/>
    <w:link w:val="IntenseEmphasis"/>
    <w:uiPriority w:val="1"/>
    <w:qFormat/>
    <w:rsid w:val="00F419B9"/>
    <w:pPr>
      <w:suppressAutoHyphens/>
      <w:autoSpaceDN w:val="0"/>
      <w:textAlignment w:val="baseline"/>
    </w:pPr>
    <w:rPr>
      <w:u w:val="single"/>
    </w:rPr>
  </w:style>
  <w:style w:type="paragraph" w:customStyle="1" w:styleId="gntarbp">
    <w:name w:val="gnt_ar_b_p"/>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F419B9"/>
  </w:style>
  <w:style w:type="character" w:customStyle="1" w:styleId="credit">
    <w:name w:val="credit"/>
    <w:basedOn w:val="DefaultParagraphFont"/>
    <w:rsid w:val="00F419B9"/>
  </w:style>
  <w:style w:type="character" w:customStyle="1" w:styleId="num">
    <w:name w:val="num"/>
    <w:basedOn w:val="DefaultParagraphFont"/>
    <w:rsid w:val="00F419B9"/>
  </w:style>
  <w:style w:type="character" w:customStyle="1" w:styleId="letter">
    <w:name w:val="letter"/>
    <w:basedOn w:val="DefaultParagraphFont"/>
    <w:rsid w:val="00F419B9"/>
  </w:style>
  <w:style w:type="character" w:customStyle="1" w:styleId="dttext">
    <w:name w:val="dttext"/>
    <w:basedOn w:val="DefaultParagraphFont"/>
    <w:rsid w:val="00F419B9"/>
  </w:style>
  <w:style w:type="character" w:customStyle="1" w:styleId="ex-sent">
    <w:name w:val="ex-sent"/>
    <w:basedOn w:val="DefaultParagraphFont"/>
    <w:rsid w:val="00F419B9"/>
  </w:style>
  <w:style w:type="character" w:customStyle="1" w:styleId="mwtwi">
    <w:name w:val="mw_t_wi"/>
    <w:basedOn w:val="DefaultParagraphFont"/>
    <w:rsid w:val="00F419B9"/>
  </w:style>
  <w:style w:type="character" w:customStyle="1" w:styleId="auth">
    <w:name w:val="auth"/>
    <w:basedOn w:val="DefaultParagraphFont"/>
    <w:rsid w:val="00F419B9"/>
  </w:style>
  <w:style w:type="character" w:customStyle="1" w:styleId="sdsense">
    <w:name w:val="sdsense"/>
    <w:basedOn w:val="DefaultParagraphFont"/>
    <w:rsid w:val="00F419B9"/>
  </w:style>
  <w:style w:type="character" w:customStyle="1" w:styleId="sd">
    <w:name w:val="sd"/>
    <w:basedOn w:val="DefaultParagraphFont"/>
    <w:rsid w:val="00F419B9"/>
  </w:style>
  <w:style w:type="paragraph" w:customStyle="1" w:styleId="NOTES">
    <w:name w:val="NOTES"/>
    <w:basedOn w:val="Normal"/>
    <w:autoRedefine/>
    <w:qFormat/>
    <w:rsid w:val="00F419B9"/>
    <w:rPr>
      <w:sz w:val="26"/>
    </w:rPr>
  </w:style>
  <w:style w:type="paragraph" w:customStyle="1" w:styleId="Style2">
    <w:name w:val="Style2"/>
    <w:basedOn w:val="Normal"/>
    <w:qFormat/>
    <w:rsid w:val="00F419B9"/>
  </w:style>
  <w:style w:type="paragraph" w:styleId="BalloonText">
    <w:name w:val="Balloon Text"/>
    <w:basedOn w:val="Normal"/>
    <w:link w:val="BalloonTextChar"/>
    <w:uiPriority w:val="99"/>
    <w:semiHidden/>
    <w:unhideWhenUsed/>
    <w:rsid w:val="00F419B9"/>
    <w:rPr>
      <w:sz w:val="18"/>
      <w:szCs w:val="18"/>
    </w:rPr>
  </w:style>
  <w:style w:type="character" w:customStyle="1" w:styleId="BalloonTextChar">
    <w:name w:val="Balloon Text Char"/>
    <w:basedOn w:val="DefaultParagraphFont"/>
    <w:link w:val="BalloonText"/>
    <w:uiPriority w:val="99"/>
    <w:semiHidden/>
    <w:rsid w:val="00F419B9"/>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F419B9"/>
    <w:pPr>
      <w:autoSpaceDE w:val="0"/>
      <w:autoSpaceDN w:val="0"/>
      <w:adjustRightInd w:val="0"/>
      <w:jc w:val="both"/>
    </w:pPr>
    <w:rPr>
      <w:rFonts w:asciiTheme="minorHAnsi" w:hAnsiTheme="minorHAnsi"/>
      <w:u w:val="single"/>
    </w:rPr>
  </w:style>
  <w:style w:type="character" w:customStyle="1" w:styleId="fn">
    <w:name w:val="fn"/>
    <w:basedOn w:val="DefaultParagraphFont"/>
    <w:rsid w:val="00F419B9"/>
  </w:style>
  <w:style w:type="paragraph" w:customStyle="1" w:styleId="Analytics0">
    <w:name w:val="Analytics"/>
    <w:basedOn w:val="Heading4"/>
    <w:link w:val="AnalyticsChar0"/>
    <w:uiPriority w:val="4"/>
    <w:qFormat/>
    <w:rsid w:val="00F419B9"/>
    <w:rPr>
      <w:color w:val="6666FF"/>
    </w:rPr>
  </w:style>
  <w:style w:type="character" w:customStyle="1" w:styleId="AnalyticsChar0">
    <w:name w:val="Analytics Char"/>
    <w:basedOn w:val="DefaultParagraphFont"/>
    <w:link w:val="Analytics0"/>
    <w:uiPriority w:val="4"/>
    <w:rsid w:val="00F419B9"/>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F419B9"/>
    <w:rPr>
      <w:sz w:val="16"/>
      <w:szCs w:val="10"/>
    </w:rPr>
  </w:style>
  <w:style w:type="character" w:customStyle="1" w:styleId="AuthorQualsChar">
    <w:name w:val="Author Quals Char"/>
    <w:basedOn w:val="DefaultParagraphFont"/>
    <w:link w:val="AuthorQuals"/>
    <w:uiPriority w:val="4"/>
    <w:rsid w:val="00F419B9"/>
    <w:rPr>
      <w:rFonts w:ascii="Georgia" w:hAnsi="Georgia"/>
      <w:sz w:val="16"/>
      <w:szCs w:val="10"/>
    </w:rPr>
  </w:style>
  <w:style w:type="paragraph" w:customStyle="1" w:styleId="faculty-title">
    <w:name w:val="faculty-title"/>
    <w:basedOn w:val="Normal"/>
    <w:rsid w:val="00F419B9"/>
    <w:pPr>
      <w:spacing w:before="100" w:beforeAutospacing="1" w:after="100" w:afterAutospacing="1"/>
    </w:pPr>
  </w:style>
  <w:style w:type="character" w:customStyle="1" w:styleId="label">
    <w:name w:val="label"/>
    <w:basedOn w:val="DefaultParagraphFont"/>
    <w:rsid w:val="00F419B9"/>
  </w:style>
  <w:style w:type="paragraph" w:customStyle="1" w:styleId="body-paragraph">
    <w:name w:val="body-paragraph"/>
    <w:basedOn w:val="Normal"/>
    <w:rsid w:val="00F419B9"/>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F419B9"/>
    <w:rPr>
      <w:color w:val="000000" w:themeColor="text1"/>
    </w:rPr>
  </w:style>
  <w:style w:type="character" w:customStyle="1" w:styleId="AnalyticsHGChar">
    <w:name w:val="Analytics [HG] Char"/>
    <w:basedOn w:val="DefaultParagraphFont"/>
    <w:link w:val="AnalyticsHG"/>
    <w:rsid w:val="00F419B9"/>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F419B9"/>
  </w:style>
  <w:style w:type="character" w:customStyle="1" w:styleId="c-messagesender">
    <w:name w:val="c-message__sender"/>
    <w:basedOn w:val="DefaultParagraphFont"/>
    <w:rsid w:val="00F419B9"/>
  </w:style>
  <w:style w:type="character" w:customStyle="1" w:styleId="c-reactioncount">
    <w:name w:val="c-reaction__count"/>
    <w:basedOn w:val="DefaultParagraphFont"/>
    <w:rsid w:val="00F419B9"/>
  </w:style>
  <w:style w:type="character" w:customStyle="1" w:styleId="c-messagereplybarlastreply">
    <w:name w:val="c-message__reply_bar_last_reply"/>
    <w:basedOn w:val="DefaultParagraphFont"/>
    <w:rsid w:val="00F419B9"/>
  </w:style>
  <w:style w:type="character" w:customStyle="1" w:styleId="c-messagereplybarviewthread">
    <w:name w:val="c-message__reply_bar_view_thread"/>
    <w:basedOn w:val="DefaultParagraphFont"/>
    <w:rsid w:val="00F419B9"/>
  </w:style>
  <w:style w:type="paragraph" w:customStyle="1" w:styleId="good">
    <w:name w:val="good"/>
    <w:basedOn w:val="Normal"/>
    <w:autoRedefine/>
    <w:qFormat/>
    <w:rsid w:val="00F419B9"/>
    <w:rPr>
      <w:b/>
      <w:color w:val="002060"/>
      <w:sz w:val="26"/>
    </w:rPr>
  </w:style>
  <w:style w:type="paragraph" w:customStyle="1" w:styleId="AnalyticsHari">
    <w:name w:val="Analytics [Hari]"/>
    <w:basedOn w:val="Normal"/>
    <w:autoRedefine/>
    <w:qFormat/>
    <w:rsid w:val="00F419B9"/>
    <w:rPr>
      <w:b/>
      <w:color w:val="002060"/>
      <w:sz w:val="26"/>
    </w:rPr>
  </w:style>
  <w:style w:type="paragraph" w:customStyle="1" w:styleId="AnalyticsInitials">
    <w:name w:val="Analytics [Initials]"/>
    <w:basedOn w:val="Heading4"/>
    <w:next w:val="Normal"/>
    <w:link w:val="AnalyticsInitialsChar"/>
    <w:autoRedefine/>
    <w:qFormat/>
    <w:rsid w:val="00F419B9"/>
    <w:rPr>
      <w:color w:val="000000" w:themeColor="text1"/>
    </w:rPr>
  </w:style>
  <w:style w:type="character" w:customStyle="1" w:styleId="AnalyticsInitialsChar">
    <w:name w:val="Analytics [Initials] Char"/>
    <w:basedOn w:val="DefaultParagraphFont"/>
    <w:link w:val="AnalyticsInitials"/>
    <w:rsid w:val="00F419B9"/>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F419B9"/>
    <w:rPr>
      <w:sz w:val="16"/>
      <w:szCs w:val="16"/>
    </w:rPr>
  </w:style>
  <w:style w:type="paragraph" w:styleId="CommentText">
    <w:name w:val="annotation text"/>
    <w:basedOn w:val="Normal"/>
    <w:link w:val="CommentTextChar"/>
    <w:uiPriority w:val="99"/>
    <w:semiHidden/>
    <w:unhideWhenUsed/>
    <w:rsid w:val="00F419B9"/>
    <w:pPr>
      <w:spacing w:line="240" w:lineRule="auto"/>
    </w:pPr>
    <w:rPr>
      <w:sz w:val="20"/>
      <w:szCs w:val="20"/>
    </w:rPr>
  </w:style>
  <w:style w:type="character" w:customStyle="1" w:styleId="CommentTextChar">
    <w:name w:val="Comment Text Char"/>
    <w:basedOn w:val="DefaultParagraphFont"/>
    <w:link w:val="CommentText"/>
    <w:uiPriority w:val="99"/>
    <w:semiHidden/>
    <w:rsid w:val="00F419B9"/>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F419B9"/>
    <w:rPr>
      <w:b/>
      <w:bCs/>
    </w:rPr>
  </w:style>
  <w:style w:type="character" w:customStyle="1" w:styleId="CommentSubjectChar">
    <w:name w:val="Comment Subject Char"/>
    <w:basedOn w:val="CommentTextChar"/>
    <w:link w:val="CommentSubject"/>
    <w:uiPriority w:val="99"/>
    <w:semiHidden/>
    <w:rsid w:val="00F419B9"/>
    <w:rPr>
      <w:rFonts w:ascii="Georgia" w:hAnsi="Georgia"/>
      <w:b/>
      <w:bCs/>
      <w:sz w:val="20"/>
      <w:szCs w:val="20"/>
    </w:rPr>
  </w:style>
  <w:style w:type="character" w:customStyle="1" w:styleId="footnotereferrer">
    <w:name w:val="footnote_referrer"/>
    <w:basedOn w:val="DefaultParagraphFont"/>
    <w:rsid w:val="00F419B9"/>
  </w:style>
  <w:style w:type="paragraph" w:customStyle="1" w:styleId="CiteSpacing">
    <w:name w:val="Cite Spacing"/>
    <w:basedOn w:val="Normal"/>
    <w:uiPriority w:val="4"/>
    <w:qFormat/>
    <w:rsid w:val="00F419B9"/>
    <w:pPr>
      <w:spacing w:before="60" w:after="60"/>
    </w:pPr>
  </w:style>
  <w:style w:type="character" w:customStyle="1" w:styleId="footnote-reference">
    <w:name w:val="footnote-reference"/>
    <w:basedOn w:val="DefaultParagraphFont"/>
    <w:rsid w:val="00F419B9"/>
  </w:style>
  <w:style w:type="paragraph" w:customStyle="1" w:styleId="has-dark-gray-color">
    <w:name w:val="has-dark-gray-color"/>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F419B9"/>
  </w:style>
  <w:style w:type="paragraph" w:customStyle="1" w:styleId="CardIndented">
    <w:name w:val="Card (Indented)"/>
    <w:basedOn w:val="Normal"/>
    <w:link w:val="CardIndentedChar"/>
    <w:qFormat/>
    <w:rsid w:val="00F419B9"/>
    <w:pPr>
      <w:ind w:left="288"/>
    </w:pPr>
  </w:style>
  <w:style w:type="character" w:customStyle="1" w:styleId="CardIndentedChar">
    <w:name w:val="Card (Indented) Char"/>
    <w:basedOn w:val="DefaultParagraphFont"/>
    <w:link w:val="CardIndented"/>
    <w:rsid w:val="00F419B9"/>
    <w:rPr>
      <w:rFonts w:ascii="Georgia" w:hAnsi="Georgia"/>
      <w:sz w:val="22"/>
    </w:rPr>
  </w:style>
  <w:style w:type="paragraph" w:customStyle="1" w:styleId="similarlistitem">
    <w:name w:val="similarlistitem"/>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F419B9"/>
  </w:style>
  <w:style w:type="character" w:customStyle="1" w:styleId="labeltext">
    <w:name w:val="labeltext"/>
    <w:basedOn w:val="DefaultParagraphFont"/>
    <w:rsid w:val="00F419B9"/>
  </w:style>
  <w:style w:type="paragraph" w:customStyle="1" w:styleId="detailsub">
    <w:name w:val="detail__sub"/>
    <w:basedOn w:val="Normal"/>
    <w:rsid w:val="00F419B9"/>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F419B9"/>
  </w:style>
  <w:style w:type="character" w:customStyle="1" w:styleId="t-out-span">
    <w:name w:val="t-out-span"/>
    <w:basedOn w:val="DefaultParagraphFont"/>
    <w:rsid w:val="00F419B9"/>
  </w:style>
  <w:style w:type="paragraph" w:customStyle="1" w:styleId="wp-caption-text">
    <w:name w:val="wp-caption-text"/>
    <w:basedOn w:val="Normal"/>
    <w:rsid w:val="00F419B9"/>
    <w:pPr>
      <w:spacing w:before="100" w:beforeAutospacing="1" w:after="100" w:afterAutospacing="1" w:line="240" w:lineRule="auto"/>
    </w:pPr>
    <w:rPr>
      <w:rFonts w:ascii="Times New Roman" w:eastAsia="Times New Roman" w:hAnsi="Times New Roman" w:cs="Times New Roman"/>
    </w:rPr>
  </w:style>
  <w:style w:type="character" w:styleId="HTMLDefinition">
    <w:name w:val="HTML Definition"/>
    <w:basedOn w:val="DefaultParagraphFont"/>
    <w:uiPriority w:val="99"/>
    <w:semiHidden/>
    <w:unhideWhenUsed/>
    <w:rsid w:val="00F419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28</Pages>
  <Words>15670</Words>
  <Characters>89320</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2021-10-31T20:48:00Z</dcterms:created>
  <dcterms:modified xsi:type="dcterms:W3CDTF">2021-10-31T22:17:00Z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