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CB05D" w14:textId="57FB3E97" w:rsidR="00CF7E85" w:rsidRDefault="00CF7E85" w:rsidP="00CF7E85">
      <w:pPr>
        <w:pStyle w:val="Heading2"/>
      </w:pPr>
      <w:r>
        <w:t>1AC vs. ADAM!</w:t>
      </w:r>
    </w:p>
    <w:p w14:paraId="13250DE3" w14:textId="005E750A" w:rsidR="007438E6" w:rsidRDefault="007438E6" w:rsidP="007438E6">
      <w:pPr>
        <w:pStyle w:val="Heading3"/>
      </w:pPr>
      <w:r>
        <w:t>1AC – Framing</w:t>
      </w:r>
    </w:p>
    <w:p w14:paraId="0F9283D3" w14:textId="77777777" w:rsidR="007438E6" w:rsidRPr="00FD66E5" w:rsidRDefault="007438E6" w:rsidP="007438E6">
      <w:pPr>
        <w:pStyle w:val="Heading4"/>
      </w:pPr>
      <w:r>
        <w:t>The standard is maximizing expected wellbeing.</w:t>
      </w:r>
    </w:p>
    <w:p w14:paraId="02D7FEA3" w14:textId="77777777" w:rsidR="007438E6" w:rsidRPr="00514F9C" w:rsidRDefault="007438E6" w:rsidP="007438E6">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3350638B" w14:textId="77777777" w:rsidR="007438E6" w:rsidRPr="00514F9C" w:rsidRDefault="007438E6" w:rsidP="007438E6">
      <w:pPr>
        <w:pStyle w:val="Heading4"/>
        <w:rPr>
          <w:rFonts w:cs="Calibri"/>
        </w:rPr>
      </w:pPr>
      <w:r>
        <w:rPr>
          <w:rFonts w:cs="Calibri"/>
        </w:rPr>
        <w:t xml:space="preserve">2] </w:t>
      </w: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2E07AB68" w14:textId="77777777" w:rsidR="007438E6" w:rsidRPr="00514F9C" w:rsidRDefault="007438E6" w:rsidP="007438E6">
      <w:pPr>
        <w:pStyle w:val="Heading4"/>
        <w:rPr>
          <w:rFonts w:cs="Calibri"/>
        </w:rPr>
      </w:pPr>
      <w:r w:rsidRPr="00514F9C">
        <w:rPr>
          <w:rFonts w:cs="Calibri"/>
        </w:rPr>
        <w:t xml:space="preserve">Actor-specificity comes first since different agents have different ethical standings. </w:t>
      </w:r>
    </w:p>
    <w:p w14:paraId="77479270" w14:textId="77777777" w:rsidR="007438E6" w:rsidRPr="00514F9C" w:rsidRDefault="007438E6" w:rsidP="007438E6">
      <w:pPr>
        <w:pStyle w:val="Heading4"/>
        <w:rPr>
          <w:rFonts w:cs="Calibri"/>
        </w:rPr>
      </w:pPr>
      <w:r w:rsidRPr="00514F9C">
        <w:rPr>
          <w:rFonts w:cs="Calibri"/>
        </w:rPr>
        <w:t>Takes out util calc indicts since they’re empirically denied – they just prove util is hard, not wrong - and link turns them because the alt would be no action</w:t>
      </w:r>
    </w:p>
    <w:p w14:paraId="0FC9D4D7" w14:textId="77777777" w:rsidR="007438E6" w:rsidRPr="009B06CC" w:rsidRDefault="007438E6" w:rsidP="007438E6">
      <w:pPr>
        <w:pStyle w:val="Heading4"/>
      </w:pPr>
      <w:r>
        <w:t xml:space="preserve">3] </w:t>
      </w:r>
      <w:r w:rsidRPr="005853B5">
        <w:t xml:space="preserve">Only consequentialism explains </w:t>
      </w:r>
      <w:r w:rsidRPr="009F62E9">
        <w:rPr>
          <w:u w:val="single"/>
        </w:rPr>
        <w:t>degrees of wrongness</w:t>
      </w:r>
      <w:r w:rsidRPr="005853B5">
        <w:t>—if I break a promise to meet up for lunch, that is not as bad as breaking a promise to take a dying person to the hospital. Only the consequences of breaking the promise explain why the second one is much worse than the first.</w:t>
      </w:r>
    </w:p>
    <w:p w14:paraId="4CF70336" w14:textId="77777777" w:rsidR="007438E6" w:rsidRPr="00D8228C" w:rsidRDefault="007438E6" w:rsidP="007438E6">
      <w:pPr>
        <w:pStyle w:val="Heading4"/>
      </w:pPr>
      <w:r>
        <w:t xml:space="preserve">4] Prioritize </w:t>
      </w:r>
      <w:r w:rsidRPr="00E92D9F">
        <w:rPr>
          <w:u w:val="single"/>
        </w:rPr>
        <w:t>probability</w:t>
      </w:r>
      <w:r>
        <w:t>.</w:t>
      </w:r>
    </w:p>
    <w:p w14:paraId="3B4316EB" w14:textId="77777777" w:rsidR="007438E6" w:rsidRPr="00D8228C" w:rsidRDefault="007438E6" w:rsidP="007438E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7D30938" w14:textId="77777777" w:rsidR="007438E6" w:rsidRDefault="007438E6" w:rsidP="007438E6">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161566A3" w14:textId="77777777" w:rsidR="007438E6" w:rsidRDefault="007438E6" w:rsidP="007438E6">
      <w:pPr>
        <w:pStyle w:val="Heading4"/>
        <w:tabs>
          <w:tab w:val="left" w:pos="0"/>
        </w:tabs>
      </w:pPr>
      <w:r>
        <w:t>5] Structural violence first</w:t>
      </w:r>
    </w:p>
    <w:p w14:paraId="4E0F4505" w14:textId="77777777" w:rsidR="007438E6" w:rsidRDefault="007438E6" w:rsidP="007438E6">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3AD7A76F" w14:textId="77777777" w:rsidR="007438E6" w:rsidRDefault="007438E6" w:rsidP="007438E6">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A20F28">
        <w:rPr>
          <w:rStyle w:val="StyleUnderline"/>
        </w:rPr>
        <w:t xml:space="preserve">Because </w:t>
      </w:r>
      <w:r w:rsidRPr="00A20F28">
        <w:rPr>
          <w:rStyle w:val="StyleUnderline"/>
          <w:highlight w:val="green"/>
        </w:rPr>
        <w:t>they are longstanding</w:t>
      </w:r>
      <w:r w:rsidRPr="00155F10">
        <w:rPr>
          <w:rStyle w:val="StyleUnderline"/>
        </w:rPr>
        <w:t xml:space="preserve">, structural </w:t>
      </w:r>
      <w:r w:rsidRPr="00A20F28">
        <w:rPr>
          <w:rStyle w:val="StyleUnderline"/>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 xml:space="preserve">armed </w:t>
      </w:r>
      <w:r w:rsidRPr="00A20F28">
        <w:rPr>
          <w:rStyle w:val="StyleUnderline"/>
          <w:highlight w:val="green"/>
        </w:rPr>
        <w:t>conflict</w:t>
      </w:r>
      <w:r w:rsidRPr="00155F10">
        <w:t xml:space="preserve"> in various parts of</w:t>
      </w:r>
      <w:r w:rsidRPr="00155F10">
        <w:rPr>
          <w:sz w:val="12"/>
        </w:rPr>
        <w:t>∂</w:t>
      </w:r>
      <w:r w:rsidRPr="00155F10">
        <w:t xml:space="preserve"> the world </w:t>
      </w:r>
      <w:r w:rsidRPr="00155F10">
        <w:rPr>
          <w:rStyle w:val="StyleUnderline"/>
        </w:rPr>
        <w:t xml:space="preserve">is easily </w:t>
      </w:r>
      <w:r w:rsidRPr="00A20F28">
        <w:rPr>
          <w:rStyle w:val="StyleUnderline"/>
          <w:highlight w:val="green"/>
        </w:rPr>
        <w:t xml:space="preserve">traced to </w:t>
      </w:r>
      <w:r w:rsidRPr="00A20F28">
        <w:rPr>
          <w:rStyle w:val="Emphasis"/>
          <w:highlight w:val="green"/>
        </w:rPr>
        <w:t>structured</w:t>
      </w:r>
      <w:r w:rsidRPr="00A20F28">
        <w:rPr>
          <w:rStyle w:val="StyleUnderline"/>
          <w:highlight w:val="green"/>
        </w:rPr>
        <w:t xml:space="preserve"> inequalities</w:t>
      </w:r>
      <w:r w:rsidRPr="00155F10">
        <w:rPr>
          <w:rStyle w:val="StyleUnderline"/>
        </w:rPr>
        <w:t xml:space="preserve">.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A20F28">
        <w:rPr>
          <w:rStyle w:val="StyleUnderline"/>
        </w:rPr>
        <w:t>we can reduce its nefarious effects by becoming aware of our</w:t>
      </w:r>
      <w:r w:rsidRPr="00A20F28">
        <w:rPr>
          <w:rStyle w:val="StyleUnderline"/>
          <w:sz w:val="12"/>
        </w:rPr>
        <w:t xml:space="preserve"> </w:t>
      </w:r>
      <w:r w:rsidRPr="00A20F28">
        <w:rPr>
          <w:rStyle w:val="StyleUnderline"/>
        </w:rPr>
        <w:t>distorted perceptions.</w:t>
      </w:r>
      <w:r w:rsidRPr="00037222">
        <w:rPr>
          <w:rStyle w:val="StyleUnderline"/>
          <w:highlight w:val="green"/>
        </w:rPr>
        <w:t xml:space="preserve">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7E3F2643" w14:textId="77777777" w:rsidR="007438E6" w:rsidRPr="00B321A2" w:rsidRDefault="007438E6" w:rsidP="007438E6">
      <w:pPr>
        <w:pStyle w:val="Heading4"/>
      </w:pPr>
      <w:r>
        <w:t>6] We can’t predict extinction impacts</w:t>
      </w:r>
    </w:p>
    <w:p w14:paraId="57ABC97B" w14:textId="77777777" w:rsidR="007438E6" w:rsidRDefault="007438E6" w:rsidP="007438E6">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745D584F" w14:textId="77777777" w:rsidR="007438E6" w:rsidRPr="00753628" w:rsidRDefault="007438E6" w:rsidP="007438E6">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37222">
        <w:rPr>
          <w:rStyle w:val="StyleUnderline"/>
          <w:highlight w:val="green"/>
          <w:lang w:eastAsia="ja-JP"/>
        </w:rPr>
        <w:t xml:space="preserve"> </w:t>
      </w:r>
      <w:r w:rsidRPr="00A20F28">
        <w:rPr>
          <w:rStyle w:val="StyleUnderline"/>
          <w:lang w:eastAsia="ja-JP"/>
        </w:rPr>
        <w:t xml:space="preserve">poorly </w:t>
      </w:r>
      <w:r w:rsidRPr="00037222">
        <w:rPr>
          <w:rStyle w:val="StyleUnderline"/>
          <w:highlight w:val="green"/>
          <w:lang w:eastAsia="ja-JP"/>
        </w:rPr>
        <w:t>assess</w:t>
      </w:r>
      <w:r w:rsidRPr="00A20F28">
        <w:rPr>
          <w:rStyle w:val="StyleUnderline"/>
          <w:lang w:eastAsia="ja-JP"/>
        </w:rPr>
        <w:t>ing</w:t>
      </w:r>
      <w:r w:rsidRPr="00037222">
        <w:rPr>
          <w:rStyle w:val="StyleUnderline"/>
          <w:highlight w:val="green"/>
          <w:lang w:eastAsia="ja-JP"/>
        </w:rPr>
        <w:t xml:space="preserve">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C11CCBB" w14:textId="77777777" w:rsidR="007438E6" w:rsidRDefault="007438E6" w:rsidP="007438E6">
      <w:pPr>
        <w:pStyle w:val="Heading3"/>
      </w:pPr>
      <w:r>
        <w:t>1AC – UV</w:t>
      </w:r>
    </w:p>
    <w:p w14:paraId="11E7E97E" w14:textId="77777777" w:rsidR="007438E6" w:rsidRDefault="007438E6" w:rsidP="007438E6">
      <w:pPr>
        <w:pStyle w:val="Heading4"/>
      </w:pPr>
      <w:r>
        <w:t>1] 1AR theory is legit – anything else means infinite abuse – drop the debater – 1AR is too short to make up for the time trade-off of solely drop the argument– no RVIs – 6 min 2NR means they can brute force me every time deterring theory</w:t>
      </w:r>
    </w:p>
    <w:p w14:paraId="08F54C29" w14:textId="77777777" w:rsidR="007438E6" w:rsidRPr="00FF3EBE" w:rsidRDefault="007438E6" w:rsidP="007438E6">
      <w:pPr>
        <w:pStyle w:val="Heading3"/>
      </w:pPr>
      <w:r>
        <w:t xml:space="preserve">1AC – Advantage </w:t>
      </w:r>
    </w:p>
    <w:p w14:paraId="45777C03" w14:textId="77777777" w:rsidR="007438E6" w:rsidRDefault="007438E6" w:rsidP="007438E6">
      <w:pPr>
        <w:pStyle w:val="Heading4"/>
      </w:pPr>
      <w:r>
        <w:t>The status quo ensures vaccine imperialism. Intellectual property law is the lynchpin of North-South health inequality and has empirically resulted in disparate life outcomes, accelerating disease spread.</w:t>
      </w:r>
    </w:p>
    <w:p w14:paraId="13DD64FF" w14:textId="77777777" w:rsidR="007438E6" w:rsidRDefault="007438E6" w:rsidP="007438E6">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julian</w:t>
      </w:r>
    </w:p>
    <w:p w14:paraId="2F783F50" w14:textId="77777777" w:rsidR="007438E6" w:rsidRDefault="007438E6" w:rsidP="007438E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3321AE24" w14:textId="77777777" w:rsidR="007438E6" w:rsidRDefault="007438E6" w:rsidP="007438E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2E2258E5" w14:textId="77777777" w:rsidR="007438E6" w:rsidRDefault="007438E6" w:rsidP="007438E6">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Thus, while recognising a broken global IP regime that triggered the scramble for vaccines, the racialized impact of the pandemic cannot be ignored, and it points to the entangled roots of race and capitalism.</w:t>
      </w:r>
    </w:p>
    <w:p w14:paraId="76B91D68" w14:textId="77777777" w:rsidR="007438E6" w:rsidRDefault="007438E6" w:rsidP="007438E6">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36AA2547" w14:textId="77777777" w:rsidR="007438E6" w:rsidRDefault="007438E6" w:rsidP="007438E6"/>
    <w:p w14:paraId="3864F06E" w14:textId="77777777" w:rsidR="007438E6" w:rsidRDefault="007438E6" w:rsidP="007438E6">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13688B6C" w14:textId="77777777" w:rsidR="007438E6" w:rsidRDefault="007438E6" w:rsidP="007438E6">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julian</w:t>
      </w:r>
    </w:p>
    <w:p w14:paraId="2CB97172" w14:textId="77777777" w:rsidR="007438E6" w:rsidRPr="006A00B3" w:rsidRDefault="007438E6" w:rsidP="007438E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6141F9A1" w14:textId="77777777" w:rsidR="007438E6" w:rsidRDefault="007438E6" w:rsidP="007438E6">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Deidré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3B127FD0" w14:textId="77777777" w:rsidR="007438E6" w:rsidRPr="006A00B3" w:rsidRDefault="007438E6" w:rsidP="007438E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4FBE1EBC" w14:textId="77777777" w:rsidR="007438E6" w:rsidRDefault="007438E6" w:rsidP="007438E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4BADF9C6" w14:textId="77777777" w:rsidR="007438E6" w:rsidRDefault="007438E6" w:rsidP="007438E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6C53F4D9" w14:textId="77777777" w:rsidR="007438E6" w:rsidRPr="006A00B3" w:rsidRDefault="007438E6" w:rsidP="007438E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6BE51374" w14:textId="77777777" w:rsidR="007438E6" w:rsidRDefault="007438E6" w:rsidP="007438E6">
      <w:r w:rsidRPr="006A00B3">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4E283543" w14:textId="77777777" w:rsidR="007438E6" w:rsidRDefault="007438E6" w:rsidP="007438E6">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7790295F" w14:textId="77777777" w:rsidR="007438E6" w:rsidRDefault="007438E6" w:rsidP="007438E6"/>
    <w:p w14:paraId="70902023" w14:textId="77777777" w:rsidR="007438E6" w:rsidRDefault="007438E6" w:rsidP="007438E6">
      <w:pPr>
        <w:pStyle w:val="Heading4"/>
      </w:pPr>
      <w:r>
        <w:t xml:space="preserve">Vaccine imperialism inevitably commodifies medicine and results in vaccine nationalism that magnifies North-South health disparities. </w:t>
      </w:r>
    </w:p>
    <w:p w14:paraId="642DDE04" w14:textId="77777777" w:rsidR="007438E6" w:rsidRDefault="007438E6" w:rsidP="007438E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4EAB30AB" w14:textId="77777777" w:rsidR="007438E6" w:rsidRPr="00B40755" w:rsidRDefault="007438E6" w:rsidP="007438E6">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1876FB92" w14:textId="77777777" w:rsidR="007438E6" w:rsidRPr="00B40755" w:rsidRDefault="007438E6" w:rsidP="007438E6">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279DD5A6" w14:textId="77777777" w:rsidR="007438E6" w:rsidRPr="00B40755" w:rsidRDefault="007438E6" w:rsidP="007438E6">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6D1A1153" w14:textId="77777777" w:rsidR="007438E6" w:rsidRPr="00B40755" w:rsidRDefault="007438E6" w:rsidP="007438E6">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using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C179D0F" w14:textId="77777777" w:rsidR="007438E6" w:rsidRPr="00B40755" w:rsidRDefault="007438E6" w:rsidP="007438E6">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50F0FE52" w14:textId="77777777" w:rsidR="007438E6" w:rsidRPr="00B40755" w:rsidRDefault="007438E6" w:rsidP="007438E6">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485980A2" w14:textId="77777777" w:rsidR="007438E6" w:rsidRPr="00B40755" w:rsidRDefault="007438E6" w:rsidP="007438E6">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2CA88F75" w14:textId="77777777" w:rsidR="007438E6" w:rsidRPr="00B40755" w:rsidRDefault="007438E6" w:rsidP="007438E6">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599455B7" w14:textId="77777777" w:rsidR="007438E6" w:rsidRPr="00B40755" w:rsidRDefault="007438E6" w:rsidP="007438E6">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AA941FF" w14:textId="77777777" w:rsidR="007438E6" w:rsidRPr="00B40755" w:rsidRDefault="007438E6" w:rsidP="007438E6"/>
    <w:p w14:paraId="3A55986C" w14:textId="77777777" w:rsidR="007438E6" w:rsidRPr="005C0339" w:rsidRDefault="007438E6" w:rsidP="007438E6">
      <w:pPr>
        <w:pStyle w:val="Heading4"/>
      </w:pPr>
      <w:r>
        <w:t>Squo distribution results in disparities which leads to colonial hierarchies of health.</w:t>
      </w:r>
    </w:p>
    <w:p w14:paraId="00C53756" w14:textId="77777777" w:rsidR="007438E6" w:rsidRPr="005C0339" w:rsidRDefault="007438E6" w:rsidP="007438E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28E89863" w14:textId="77777777" w:rsidR="007438E6" w:rsidRPr="005C0339" w:rsidRDefault="007438E6" w:rsidP="007438E6">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7E2AE601" w14:textId="77777777" w:rsidR="007438E6" w:rsidRPr="005C0339" w:rsidRDefault="007438E6" w:rsidP="007438E6">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4EC6AA1D" w14:textId="77777777" w:rsidR="007438E6" w:rsidRPr="005C0339" w:rsidRDefault="007438E6" w:rsidP="007438E6">
      <w:r w:rsidRPr="005C0339">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al adjustment programmes</w:t>
      </w:r>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These programmes may increase debt and undermine development in ways that limit the realisation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3678F26D" w14:textId="77777777" w:rsidR="007438E6" w:rsidRPr="00B40755" w:rsidRDefault="007438E6" w:rsidP="007438E6"/>
    <w:p w14:paraId="58F91BE8" w14:textId="77777777" w:rsidR="007438E6" w:rsidRPr="00B40755" w:rsidRDefault="007438E6" w:rsidP="007438E6"/>
    <w:p w14:paraId="67B08B17" w14:textId="77777777" w:rsidR="007438E6" w:rsidRDefault="007438E6" w:rsidP="007438E6">
      <w:pPr>
        <w:pStyle w:val="Heading4"/>
      </w:pPr>
      <w:r>
        <w:t xml:space="preserve">It also results in intranational inequalities – politicians create hierarchies of access which feeds racism, classism, and corruption. </w:t>
      </w:r>
    </w:p>
    <w:p w14:paraId="7AD4DC33" w14:textId="77777777" w:rsidR="007438E6" w:rsidRDefault="007438E6" w:rsidP="007438E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w:t>
      </w:r>
      <w:r>
        <w:t>4-5) julian</w:t>
      </w:r>
    </w:p>
    <w:p w14:paraId="5310917A" w14:textId="77777777" w:rsidR="007438E6" w:rsidRPr="00B82C8E" w:rsidRDefault="007438E6" w:rsidP="007438E6">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prioritise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means that wealthier individuals are prioritised</w:t>
      </w:r>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positions of </w:t>
      </w:r>
      <w:r w:rsidRPr="00687548">
        <w:rPr>
          <w:rStyle w:val="Emphasis"/>
          <w:highlight w:val="cyan"/>
        </w:rPr>
        <w:t>power</w:t>
      </w:r>
      <w:r w:rsidRPr="00C759E1">
        <w:rPr>
          <w:rStyle w:val="StyleUnderline"/>
        </w:rPr>
        <w:t xml:space="preserve"> precisely along the lines of existing global inequalities and often to the prejudice of groups marginalised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3DA9E663" w14:textId="77777777" w:rsidR="007438E6" w:rsidRPr="00B82C8E" w:rsidRDefault="007438E6" w:rsidP="007438E6">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marginalised populations</w:t>
      </w:r>
      <w:r w:rsidRPr="00B82C8E">
        <w:t xml:space="preserve">. </w:t>
      </w:r>
      <w:r w:rsidRPr="00C759E1">
        <w:t>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r w:rsidRPr="00687548">
        <w:rPr>
          <w:rStyle w:val="StyleUnderline"/>
          <w:highlight w:val="cyan"/>
        </w:rPr>
        <w:t>prioritised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39F8417A" w14:textId="77777777" w:rsidR="007438E6" w:rsidRPr="00B82C8E" w:rsidRDefault="007438E6" w:rsidP="007438E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03F4B32D" w14:textId="77777777" w:rsidR="007438E6" w:rsidRDefault="007438E6" w:rsidP="007438E6"/>
    <w:p w14:paraId="5D8A6E42" w14:textId="77777777" w:rsidR="007438E6" w:rsidRDefault="007438E6" w:rsidP="007438E6"/>
    <w:p w14:paraId="22B4BA90" w14:textId="77777777" w:rsidR="007438E6" w:rsidRPr="00A77AC2" w:rsidRDefault="007438E6" w:rsidP="007438E6">
      <w:pPr>
        <w:pStyle w:val="Heading4"/>
      </w:pPr>
      <w:r>
        <w:t xml:space="preserve">This means COVID and future pandemics will reproduce untenable working conditions and racialized and classed life outcomes. </w:t>
      </w:r>
    </w:p>
    <w:p w14:paraId="0A65DEF6" w14:textId="77777777" w:rsidR="007438E6" w:rsidRPr="00681A90" w:rsidRDefault="007438E6" w:rsidP="007438E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01274323" w14:textId="77777777" w:rsidR="007438E6" w:rsidRPr="00A77AC2" w:rsidRDefault="007438E6" w:rsidP="007438E6">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5A4738EE" w14:textId="77777777" w:rsidR="007438E6" w:rsidRPr="00A77AC2" w:rsidRDefault="007438E6" w:rsidP="007438E6">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795FEA89" w14:textId="77777777" w:rsidR="007438E6" w:rsidRPr="006A00B3" w:rsidRDefault="007438E6" w:rsidP="007438E6">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6FB57A89" w14:textId="77777777" w:rsidR="007438E6" w:rsidRDefault="007438E6" w:rsidP="007438E6"/>
    <w:p w14:paraId="202AC1D9" w14:textId="77777777" w:rsidR="007438E6" w:rsidRDefault="007438E6" w:rsidP="007438E6">
      <w:pPr>
        <w:pStyle w:val="Heading4"/>
      </w:pPr>
      <w:r>
        <w:t>The plan reverse casually ensures the reduction of vaccine imperialism.</w:t>
      </w:r>
    </w:p>
    <w:p w14:paraId="235B60D9" w14:textId="77777777" w:rsidR="007438E6" w:rsidRDefault="007438E6" w:rsidP="007438E6">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julian</w:t>
      </w:r>
    </w:p>
    <w:p w14:paraId="039F3575" w14:textId="77777777" w:rsidR="007438E6" w:rsidRDefault="007438E6" w:rsidP="007438E6">
      <w:r w:rsidRPr="00DC21DC">
        <w:t xml:space="preserve">This brings us to the present and how this dysfunction continues to be normalised in the current pandemic. </w:t>
      </w:r>
      <w:r w:rsidRPr="00FD7445">
        <w:rPr>
          <w:rStyle w:val="StyleUnderline"/>
        </w:rPr>
        <w:t>Moderna</w:t>
      </w:r>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particular </w:t>
      </w:r>
      <w:r w:rsidRPr="00037222">
        <w:rPr>
          <w:rStyle w:val="Emphasis"/>
          <w:highlight w:val="gree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in health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0DD28E11" w14:textId="77777777" w:rsidR="007438E6" w:rsidRDefault="007438E6" w:rsidP="007438E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61A0DD5E" w14:textId="77777777" w:rsidR="007438E6" w:rsidRDefault="007438E6" w:rsidP="007438E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73594C04" w14:textId="77777777" w:rsidR="007438E6" w:rsidRDefault="007438E6" w:rsidP="007438E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3C632BC" w14:textId="77777777" w:rsidR="007438E6" w:rsidRDefault="007438E6" w:rsidP="007438E6">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adapted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259524C0" w14:textId="77777777" w:rsidR="007438E6" w:rsidRDefault="007438E6" w:rsidP="007438E6">
      <w:pPr>
        <w:pStyle w:val="Heading3"/>
      </w:pPr>
      <w:r>
        <w:t>1AC – Plan</w:t>
      </w:r>
    </w:p>
    <w:p w14:paraId="65AF940B" w14:textId="77777777" w:rsidR="007438E6" w:rsidRPr="00FF3EBE" w:rsidRDefault="007438E6" w:rsidP="007438E6">
      <w:pPr>
        <w:pStyle w:val="Heading4"/>
      </w:pPr>
      <w:r>
        <w:t>Plan: The member nations of the World Trade Organization ought to eliminate patent protections for medicines.</w:t>
      </w:r>
    </w:p>
    <w:p w14:paraId="1BCF4FFA" w14:textId="77777777" w:rsidR="007438E6" w:rsidRDefault="007438E6" w:rsidP="007438E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julian</w:t>
      </w:r>
    </w:p>
    <w:p w14:paraId="7B3BE576" w14:textId="77777777" w:rsidR="007438E6" w:rsidRDefault="007438E6" w:rsidP="007438E6">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43DED02F" w14:textId="77777777" w:rsidR="007438E6" w:rsidRDefault="007438E6" w:rsidP="007438E6">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55E57FB4" w14:textId="77777777" w:rsidR="007438E6" w:rsidRDefault="007438E6" w:rsidP="007438E6">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6060F40E" w14:textId="77777777" w:rsidR="007438E6" w:rsidRDefault="007438E6" w:rsidP="007438E6"/>
    <w:p w14:paraId="027FAADC" w14:textId="77777777" w:rsidR="007438E6" w:rsidRPr="00B95FC3" w:rsidRDefault="007438E6" w:rsidP="007438E6">
      <w:pPr>
        <w:pStyle w:val="Heading4"/>
      </w:pPr>
      <w:r>
        <w:t xml:space="preserve">Prioritize our impacts. Intellectual monopoly capitalism prioritizes profitability over health, which blurs the lines between life and death. </w:t>
      </w:r>
    </w:p>
    <w:p w14:paraId="76CA715E" w14:textId="77777777" w:rsidR="007438E6" w:rsidRPr="00681A90" w:rsidRDefault="007438E6" w:rsidP="007438E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julian</w:t>
      </w:r>
    </w:p>
    <w:p w14:paraId="4F6C0CE0" w14:textId="77777777" w:rsidR="007438E6" w:rsidRDefault="007438E6" w:rsidP="007438E6">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TRIPs is hard law</w:t>
      </w:r>
      <w:r w:rsidRPr="00B95FC3">
        <w:t xml:space="preserve">; it is binding and enforceable. It mandates 20 years of patent protection for pharmaceutical products. Violations result in trade sanctions. </w:t>
      </w:r>
    </w:p>
    <w:p w14:paraId="7F36C32A" w14:textId="77777777" w:rsidR="007438E6" w:rsidRDefault="007438E6" w:rsidP="007438E6">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72EA21A2" w14:textId="77777777" w:rsidR="007438E6" w:rsidRDefault="007438E6" w:rsidP="007438E6">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TRIPs’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1B193BF7" w14:textId="77777777" w:rsidR="007438E6" w:rsidRDefault="007438E6" w:rsidP="007438E6">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behaviour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321E2CCD" w14:textId="77777777" w:rsidR="007438E6" w:rsidRDefault="007438E6" w:rsidP="007438E6">
      <w:r>
        <w:t xml:space="preserve">The competitive scramble for COVID-19 vaccines is in full cry, with many affluent countries negotiating advance purchasing deals and raising concerns that the Global South will once again be ‘left to die’ (Torjesen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(Nkengasong et al. 2020: 197; Garrison 2020). </w:t>
      </w:r>
    </w:p>
    <w:p w14:paraId="4AA9858B" w14:textId="77777777" w:rsidR="007438E6" w:rsidRDefault="007438E6" w:rsidP="007438E6">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647513DD" w14:textId="77777777" w:rsidR="007438E6" w:rsidRDefault="007438E6" w:rsidP="007438E6"/>
    <w:p w14:paraId="7A87F47A" w14:textId="77777777" w:rsidR="007438E6" w:rsidRPr="006F2390" w:rsidRDefault="007438E6" w:rsidP="007438E6">
      <w:pPr>
        <w:pStyle w:val="Heading4"/>
      </w:pPr>
      <w:r>
        <w:t xml:space="preserve">Status quo medical innovation results in inequality, which the aff corrects. </w:t>
      </w:r>
    </w:p>
    <w:p w14:paraId="4CBADB70" w14:textId="77777777" w:rsidR="007438E6" w:rsidRPr="006F2390" w:rsidRDefault="007438E6" w:rsidP="007438E6">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37813FEA" w14:textId="77777777" w:rsidR="007438E6" w:rsidRPr="006F2390" w:rsidRDefault="007438E6" w:rsidP="007438E6">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747DC0E2" w14:textId="77777777" w:rsidR="007438E6" w:rsidRPr="006F2390" w:rsidRDefault="007438E6" w:rsidP="007438E6">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175D85E1" w14:textId="77777777" w:rsidR="007438E6" w:rsidRPr="006F2390" w:rsidRDefault="007438E6" w:rsidP="007438E6">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79E5D23D" w14:textId="77777777" w:rsidR="007438E6" w:rsidRPr="006F2390" w:rsidRDefault="007438E6" w:rsidP="007438E6">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(Maxmen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00BF75A2" w14:textId="77777777" w:rsidR="007438E6" w:rsidRPr="006F2390" w:rsidRDefault="007438E6" w:rsidP="007438E6">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4C108AE9" w14:textId="77777777" w:rsidR="007438E6" w:rsidRPr="006F2390" w:rsidRDefault="007438E6" w:rsidP="007438E6">
      <w:r w:rsidRPr="006F2390">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31ADFC4A" w14:textId="77777777" w:rsidR="007438E6" w:rsidRDefault="007438E6" w:rsidP="007438E6">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7AB47A8C" w14:textId="77777777" w:rsidR="007438E6" w:rsidRDefault="007438E6" w:rsidP="007438E6"/>
    <w:p w14:paraId="78CE3AA0" w14:textId="77777777" w:rsidR="007438E6" w:rsidRDefault="007438E6" w:rsidP="007438E6">
      <w:pPr>
        <w:pStyle w:val="Heading4"/>
      </w:pPr>
      <w:r>
        <w:t xml:space="preserve">Flexibilities are insufficient. </w:t>
      </w:r>
    </w:p>
    <w:p w14:paraId="1AAC1060" w14:textId="77777777" w:rsidR="007438E6" w:rsidRDefault="007438E6" w:rsidP="007438E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55FCFD47" w14:textId="77777777" w:rsidR="007438E6" w:rsidRDefault="007438E6" w:rsidP="007438E6">
      <w:pPr>
        <w:rPr>
          <w:rStyle w:val="StyleUnderline"/>
        </w:rPr>
      </w:pPr>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For instance, </w:t>
      </w:r>
      <w:r w:rsidRPr="00912E7D">
        <w:rPr>
          <w:rStyle w:val="StyleUnderline"/>
        </w:rPr>
        <w:t>TRIPS allows states with limited manufacturing capacity to waive a patent for a limited duration so as to import essential medicines through a compulsory licence</w:t>
      </w:r>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te</w:t>
      </w:r>
    </w:p>
    <w:p w14:paraId="658D74CB" w14:textId="77777777" w:rsidR="007438E6" w:rsidRDefault="007438E6" w:rsidP="007438E6">
      <w:pPr>
        <w:rPr>
          <w:rStyle w:val="StyleUnderline"/>
        </w:rPr>
      </w:pPr>
    </w:p>
    <w:p w14:paraId="7EC66E14" w14:textId="77777777" w:rsidR="007438E6" w:rsidRPr="005C0339" w:rsidRDefault="007438E6" w:rsidP="007438E6">
      <w:r w:rsidRPr="00912E7D">
        <w:rPr>
          <w:rStyle w:val="StyleUnderline"/>
        </w:rPr>
        <w:t xml:space="preserve"> with the pharmaceutical company in order to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5C0339">
        <w:t xml:space="preserve">.36 </w:t>
      </w:r>
    </w:p>
    <w:p w14:paraId="1D79E968" w14:textId="77777777" w:rsidR="007438E6" w:rsidRPr="00C10443" w:rsidRDefault="007438E6" w:rsidP="007438E6">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the Bolivian government, which is seeking to use TRIPS flexibilities through compulsory licences</w:t>
      </w:r>
      <w:r w:rsidRPr="005C0339">
        <w:t xml:space="preserve">, </w:t>
      </w:r>
      <w:r w:rsidRPr="00912E7D">
        <w:t>recognises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pressures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68FC033C" w14:textId="77777777" w:rsidR="007438E6" w:rsidRPr="00F601E6" w:rsidRDefault="007438E6" w:rsidP="007438E6"/>
    <w:p w14:paraId="27150770" w14:textId="77777777" w:rsidR="007438E6" w:rsidRPr="00F601E6" w:rsidRDefault="007438E6" w:rsidP="007438E6"/>
    <w:p w14:paraId="6CCB2A14" w14:textId="77777777" w:rsidR="007438E6" w:rsidRPr="00F601E6" w:rsidRDefault="007438E6" w:rsidP="007438E6"/>
    <w:p w14:paraId="491A2BA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38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8E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CF7E8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A27468"/>
  <w14:defaultImageDpi w14:val="300"/>
  <w15:docId w15:val="{56B56CBC-E466-8640-A727-EDF9ECDF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8E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7438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438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7438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7438E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7438E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43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8E6"/>
  </w:style>
  <w:style w:type="character" w:customStyle="1" w:styleId="Heading1Char">
    <w:name w:val="Heading 1 Char"/>
    <w:aliases w:val="Pocket Char"/>
    <w:basedOn w:val="DefaultParagraphFont"/>
    <w:link w:val="Heading1"/>
    <w:uiPriority w:val="9"/>
    <w:rsid w:val="007438E6"/>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7438E6"/>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438E6"/>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7438E6"/>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438E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7438E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7438E6"/>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7438E6"/>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7438E6"/>
    <w:rPr>
      <w:color w:val="auto"/>
      <w:u w:val="none"/>
    </w:rPr>
  </w:style>
  <w:style w:type="paragraph" w:styleId="DocumentMap">
    <w:name w:val="Document Map"/>
    <w:basedOn w:val="Normal"/>
    <w:link w:val="DocumentMapChar"/>
    <w:uiPriority w:val="99"/>
    <w:semiHidden/>
    <w:unhideWhenUsed/>
    <w:rsid w:val="007438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38E6"/>
    <w:rPr>
      <w:rFonts w:ascii="Lucida Grande" w:hAnsi="Lucida Grande" w:cs="Lucida Grande"/>
    </w:rPr>
  </w:style>
  <w:style w:type="character" w:customStyle="1" w:styleId="Heading5Char">
    <w:name w:val="Heading 5 Char"/>
    <w:basedOn w:val="DefaultParagraphFont"/>
    <w:link w:val="Heading5"/>
    <w:uiPriority w:val="99"/>
    <w:semiHidden/>
    <w:rsid w:val="007438E6"/>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7438E6"/>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438E6"/>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438E6"/>
    <w:rPr>
      <w:rFonts w:ascii="Times New Roman" w:eastAsia="Times New Roman" w:hAnsi="Times New Roman" w:cs="Times New Roman"/>
      <w:sz w:val="22"/>
    </w:rPr>
  </w:style>
  <w:style w:type="paragraph" w:customStyle="1" w:styleId="BigJr">
    <w:name w:val="Big Jr."/>
    <w:basedOn w:val="Normal"/>
    <w:autoRedefine/>
    <w:qFormat/>
    <w:rsid w:val="007438E6"/>
    <w:pPr>
      <w:spacing w:after="0"/>
    </w:pPr>
    <w:rPr>
      <w:b/>
      <w:color w:val="000000"/>
      <w:szCs w:val="28"/>
    </w:rPr>
  </w:style>
  <w:style w:type="character" w:styleId="UnresolvedMention">
    <w:name w:val="Unresolved Mention"/>
    <w:basedOn w:val="DefaultParagraphFont"/>
    <w:uiPriority w:val="99"/>
    <w:unhideWhenUsed/>
    <w:rsid w:val="007438E6"/>
    <w:rPr>
      <w:color w:val="605E5C"/>
      <w:shd w:val="clear" w:color="auto" w:fill="E1DFDD"/>
    </w:rPr>
  </w:style>
  <w:style w:type="paragraph" w:styleId="ListParagraph">
    <w:name w:val="List Paragraph"/>
    <w:aliases w:val="6 font"/>
    <w:basedOn w:val="Normal"/>
    <w:uiPriority w:val="34"/>
    <w:qFormat/>
    <w:rsid w:val="007438E6"/>
    <w:pPr>
      <w:ind w:left="720"/>
      <w:contextualSpacing/>
    </w:pPr>
  </w:style>
  <w:style w:type="paragraph" w:customStyle="1" w:styleId="dropcap">
    <w:name w:val="dropcap"/>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7438E6"/>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7438E6"/>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7438E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7438E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7438E6"/>
    <w:rPr>
      <w:b/>
      <w:bCs/>
    </w:rPr>
  </w:style>
  <w:style w:type="character" w:customStyle="1" w:styleId="image-source-caption">
    <w:name w:val="image-source-caption"/>
    <w:basedOn w:val="DefaultParagraphFont"/>
    <w:rsid w:val="007438E6"/>
  </w:style>
  <w:style w:type="character" w:customStyle="1" w:styleId="image-source">
    <w:name w:val="image-source"/>
    <w:basedOn w:val="DefaultParagraphFont"/>
    <w:rsid w:val="007438E6"/>
  </w:style>
  <w:style w:type="paragraph" w:customStyle="1" w:styleId="body-text">
    <w:name w:val="body-text"/>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7438E6"/>
  </w:style>
  <w:style w:type="paragraph" w:customStyle="1" w:styleId="video-title">
    <w:name w:val="video-title"/>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7438E6"/>
  </w:style>
  <w:style w:type="paragraph" w:customStyle="1" w:styleId="element">
    <w:name w:val="element"/>
    <w:basedOn w:val="Normal"/>
    <w:rsid w:val="007438E6"/>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7438E6"/>
  </w:style>
  <w:style w:type="character" w:customStyle="1" w:styleId="author-name">
    <w:name w:val="author-name"/>
    <w:basedOn w:val="DefaultParagraphFont"/>
    <w:rsid w:val="007438E6"/>
  </w:style>
  <w:style w:type="character" w:customStyle="1" w:styleId="Title1">
    <w:name w:val="Title1"/>
    <w:basedOn w:val="DefaultParagraphFont"/>
    <w:rsid w:val="007438E6"/>
  </w:style>
  <w:style w:type="paragraph" w:styleId="z-TopofForm">
    <w:name w:val="HTML Top of Form"/>
    <w:basedOn w:val="Normal"/>
    <w:next w:val="Normal"/>
    <w:link w:val="z-TopofFormChar"/>
    <w:hidden/>
    <w:uiPriority w:val="99"/>
    <w:semiHidden/>
    <w:unhideWhenUsed/>
    <w:rsid w:val="007438E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38E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38E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38E6"/>
    <w:rPr>
      <w:rFonts w:ascii="Arial" w:eastAsia="Times New Roman" w:hAnsi="Arial" w:cs="Arial"/>
      <w:vanish/>
      <w:sz w:val="16"/>
      <w:szCs w:val="16"/>
    </w:rPr>
  </w:style>
  <w:style w:type="paragraph" w:customStyle="1" w:styleId="drop-cap">
    <w:name w:val="drop-cap"/>
    <w:basedOn w:val="Normal"/>
    <w:rsid w:val="007438E6"/>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7438E6"/>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7438E6"/>
    <w:rPr>
      <w:bCs w:val="0"/>
      <w:iCs/>
      <w:color w:val="000000" w:themeColor="text1"/>
    </w:rPr>
  </w:style>
  <w:style w:type="character" w:customStyle="1" w:styleId="AnalyticChar">
    <w:name w:val="Analytic Char"/>
    <w:basedOn w:val="DefaultParagraphFont"/>
    <w:link w:val="Analytic"/>
    <w:uiPriority w:val="4"/>
    <w:rsid w:val="007438E6"/>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7438E6"/>
    <w:rPr>
      <w:rFonts w:ascii="Garamond" w:hAnsi="Garamond" w:cs="Garamond"/>
      <w:sz w:val="20"/>
      <w:u w:val="single"/>
    </w:rPr>
  </w:style>
  <w:style w:type="character" w:customStyle="1" w:styleId="dt">
    <w:name w:val="dt"/>
    <w:basedOn w:val="DefaultParagraphFont"/>
    <w:rsid w:val="007438E6"/>
  </w:style>
  <w:style w:type="paragraph" w:customStyle="1" w:styleId="function-label">
    <w:name w:val="function-label"/>
    <w:basedOn w:val="Normal"/>
    <w:rsid w:val="007438E6"/>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7438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7438E6"/>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7438E6"/>
  </w:style>
  <w:style w:type="character" w:customStyle="1" w:styleId="css-1uk1gs8">
    <w:name w:val="css-1uk1gs8"/>
    <w:basedOn w:val="DefaultParagraphFont"/>
    <w:rsid w:val="007438E6"/>
  </w:style>
  <w:style w:type="character" w:customStyle="1" w:styleId="css-1ly73wi">
    <w:name w:val="css-1ly73wi"/>
    <w:basedOn w:val="DefaultParagraphFont"/>
    <w:rsid w:val="007438E6"/>
  </w:style>
  <w:style w:type="character" w:customStyle="1" w:styleId="css-cnj6d5">
    <w:name w:val="css-cnj6d5"/>
    <w:basedOn w:val="DefaultParagraphFont"/>
    <w:rsid w:val="007438E6"/>
  </w:style>
  <w:style w:type="paragraph" w:customStyle="1" w:styleId="wordsection1">
    <w:name w:val="wordsection1"/>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7438E6"/>
  </w:style>
  <w:style w:type="character" w:customStyle="1" w:styleId="Emph">
    <w:name w:val="Emph"/>
    <w:uiPriority w:val="1"/>
    <w:rsid w:val="007438E6"/>
    <w:rPr>
      <w:rFonts w:ascii="Arial" w:hAnsi="Arial"/>
      <w:b/>
      <w:sz w:val="20"/>
      <w:u w:val="single"/>
      <w:bdr w:val="single" w:sz="8" w:space="0" w:color="auto"/>
    </w:rPr>
  </w:style>
  <w:style w:type="paragraph" w:customStyle="1" w:styleId="selectionshareable">
    <w:name w:val="selectionshareable"/>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7438E6"/>
  </w:style>
  <w:style w:type="character" w:customStyle="1" w:styleId="pull-quote-sidebar">
    <w:name w:val="pull-quote-sidebar"/>
    <w:basedOn w:val="DefaultParagraphFont"/>
    <w:rsid w:val="007438E6"/>
  </w:style>
  <w:style w:type="paragraph" w:customStyle="1" w:styleId="Body">
    <w:name w:val="Body"/>
    <w:link w:val="BodyChar"/>
    <w:autoRedefine/>
    <w:rsid w:val="007438E6"/>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7438E6"/>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7438E6"/>
  </w:style>
  <w:style w:type="character" w:customStyle="1" w:styleId="apple-style-span">
    <w:name w:val="apple-style-span"/>
    <w:basedOn w:val="DefaultParagraphFont"/>
    <w:rsid w:val="007438E6"/>
    <w:rPr>
      <w:rFonts w:cs="Times New Roman"/>
    </w:rPr>
  </w:style>
  <w:style w:type="paragraph" w:customStyle="1" w:styleId="noindent">
    <w:name w:val="noindent"/>
    <w:basedOn w:val="Normal"/>
    <w:rsid w:val="007438E6"/>
    <w:pPr>
      <w:spacing w:before="100" w:beforeAutospacing="1" w:after="100" w:afterAutospacing="1"/>
    </w:pPr>
    <w:rPr>
      <w:rFonts w:eastAsia="Times New Roman"/>
    </w:rPr>
  </w:style>
  <w:style w:type="paragraph" w:styleId="Header">
    <w:name w:val="header"/>
    <w:basedOn w:val="Normal"/>
    <w:link w:val="HeaderChar"/>
    <w:uiPriority w:val="99"/>
    <w:unhideWhenUsed/>
    <w:rsid w:val="007438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38E6"/>
    <w:rPr>
      <w:rFonts w:ascii="Georgia" w:hAnsi="Georgia"/>
      <w:sz w:val="22"/>
    </w:rPr>
  </w:style>
  <w:style w:type="paragraph" w:styleId="Footer">
    <w:name w:val="footer"/>
    <w:basedOn w:val="Normal"/>
    <w:link w:val="FooterChar"/>
    <w:uiPriority w:val="99"/>
    <w:unhideWhenUsed/>
    <w:rsid w:val="007438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8E6"/>
    <w:rPr>
      <w:rFonts w:ascii="Georgia" w:hAnsi="Georgia"/>
      <w:sz w:val="22"/>
    </w:rPr>
  </w:style>
  <w:style w:type="paragraph" w:styleId="BodyText">
    <w:name w:val="Body Text"/>
    <w:basedOn w:val="Normal"/>
    <w:link w:val="BodyTextChar"/>
    <w:uiPriority w:val="1"/>
    <w:qFormat/>
    <w:rsid w:val="007438E6"/>
    <w:pPr>
      <w:spacing w:after="140" w:line="276" w:lineRule="auto"/>
    </w:pPr>
    <w:rPr>
      <w:rFonts w:eastAsia="Calibri" w:cs="Times New Roman"/>
    </w:rPr>
  </w:style>
  <w:style w:type="character" w:customStyle="1" w:styleId="BodyTextChar">
    <w:name w:val="Body Text Char"/>
    <w:basedOn w:val="DefaultParagraphFont"/>
    <w:link w:val="BodyText"/>
    <w:uiPriority w:val="1"/>
    <w:rsid w:val="007438E6"/>
    <w:rPr>
      <w:rFonts w:ascii="Georgia" w:eastAsia="Calibri" w:hAnsi="Georgia" w:cs="Times New Roman"/>
      <w:sz w:val="22"/>
    </w:rPr>
  </w:style>
  <w:style w:type="paragraph" w:customStyle="1" w:styleId="UnderlinePara">
    <w:name w:val="Underline Para"/>
    <w:basedOn w:val="Normal"/>
    <w:uiPriority w:val="1"/>
    <w:qFormat/>
    <w:rsid w:val="007438E6"/>
    <w:pPr>
      <w:widowControl w:val="0"/>
      <w:suppressAutoHyphens/>
      <w:spacing w:after="200"/>
      <w:contextualSpacing/>
    </w:pPr>
    <w:rPr>
      <w:u w:val="single"/>
    </w:rPr>
  </w:style>
  <w:style w:type="paragraph" w:customStyle="1" w:styleId="analytics">
    <w:name w:val="analytics"/>
    <w:basedOn w:val="Normal"/>
    <w:link w:val="analyticsChar"/>
    <w:uiPriority w:val="4"/>
    <w:qFormat/>
    <w:rsid w:val="007438E6"/>
    <w:rPr>
      <w:b/>
      <w:color w:val="C00000"/>
      <w:sz w:val="26"/>
    </w:rPr>
  </w:style>
  <w:style w:type="character" w:customStyle="1" w:styleId="analyticsChar">
    <w:name w:val="analytics Char"/>
    <w:basedOn w:val="DefaultParagraphFont"/>
    <w:link w:val="analytics"/>
    <w:uiPriority w:val="4"/>
    <w:rsid w:val="007438E6"/>
    <w:rPr>
      <w:rFonts w:ascii="Georgia" w:hAnsi="Georgia"/>
      <w:b/>
      <w:color w:val="C00000"/>
      <w:sz w:val="26"/>
    </w:rPr>
  </w:style>
  <w:style w:type="paragraph" w:customStyle="1" w:styleId="Small">
    <w:name w:val="Small"/>
    <w:basedOn w:val="Normal"/>
    <w:qFormat/>
    <w:rsid w:val="007438E6"/>
    <w:pPr>
      <w:spacing w:after="0" w:line="240" w:lineRule="auto"/>
    </w:pPr>
    <w:rPr>
      <w:sz w:val="14"/>
    </w:rPr>
  </w:style>
  <w:style w:type="paragraph" w:customStyle="1" w:styleId="cardtext">
    <w:name w:val="card text"/>
    <w:basedOn w:val="Normal"/>
    <w:link w:val="cardtextChar"/>
    <w:qFormat/>
    <w:rsid w:val="007438E6"/>
    <w:pPr>
      <w:widowControl w:val="0"/>
      <w:ind w:left="288" w:right="288"/>
    </w:pPr>
    <w:rPr>
      <w:rFonts w:eastAsia="Calibri"/>
    </w:rPr>
  </w:style>
  <w:style w:type="character" w:customStyle="1" w:styleId="cardtextChar">
    <w:name w:val="card text Char"/>
    <w:basedOn w:val="DefaultParagraphFont"/>
    <w:link w:val="cardtext"/>
    <w:rsid w:val="007438E6"/>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7438E6"/>
    <w:rPr>
      <w:b/>
      <w:bCs/>
      <w:strike w:val="0"/>
      <w:dstrike w:val="0"/>
      <w:sz w:val="26"/>
      <w:u w:val="none"/>
      <w:effect w:val="none"/>
    </w:rPr>
  </w:style>
  <w:style w:type="character" w:customStyle="1" w:styleId="oecd-shared-footercopyright-first">
    <w:name w:val="oecd-shared-footer__copyright-first"/>
    <w:basedOn w:val="DefaultParagraphFont"/>
    <w:rsid w:val="007438E6"/>
  </w:style>
  <w:style w:type="character" w:customStyle="1" w:styleId="oecd-shared-footercopyright-second">
    <w:name w:val="oecd-shared-footer__copyright-second"/>
    <w:basedOn w:val="DefaultParagraphFont"/>
    <w:rsid w:val="007438E6"/>
  </w:style>
  <w:style w:type="paragraph" w:customStyle="1" w:styleId="font--body">
    <w:name w:val="font--body"/>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7438E6"/>
  </w:style>
  <w:style w:type="character" w:customStyle="1" w:styleId="education">
    <w:name w:val="education"/>
    <w:basedOn w:val="DefaultParagraphFont"/>
    <w:rsid w:val="007438E6"/>
  </w:style>
  <w:style w:type="character" w:customStyle="1" w:styleId="longbio">
    <w:name w:val="long_bio"/>
    <w:basedOn w:val="DefaultParagraphFont"/>
    <w:rsid w:val="007438E6"/>
  </w:style>
  <w:style w:type="paragraph" w:styleId="FootnoteText">
    <w:name w:val="footnote text"/>
    <w:basedOn w:val="Normal"/>
    <w:link w:val="FootnoteTextChar"/>
    <w:uiPriority w:val="99"/>
    <w:unhideWhenUsed/>
    <w:qFormat/>
    <w:rsid w:val="007438E6"/>
    <w:pPr>
      <w:spacing w:after="0" w:line="240" w:lineRule="auto"/>
    </w:pPr>
    <w:rPr>
      <w:sz w:val="20"/>
      <w:szCs w:val="20"/>
    </w:rPr>
  </w:style>
  <w:style w:type="character" w:customStyle="1" w:styleId="FootnoteTextChar">
    <w:name w:val="Footnote Text Char"/>
    <w:basedOn w:val="DefaultParagraphFont"/>
    <w:link w:val="FootnoteText"/>
    <w:uiPriority w:val="99"/>
    <w:rsid w:val="007438E6"/>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7438E6"/>
    <w:rPr>
      <w:vertAlign w:val="superscript"/>
    </w:rPr>
  </w:style>
  <w:style w:type="character" w:customStyle="1" w:styleId="Minimize">
    <w:name w:val="Minimize"/>
    <w:aliases w:val="Style Minimize"/>
    <w:uiPriority w:val="1"/>
    <w:qFormat/>
    <w:rsid w:val="007438E6"/>
    <w:rPr>
      <w:rFonts w:asciiTheme="minorHAnsi" w:hAnsiTheme="minorHAnsi"/>
      <w:sz w:val="16"/>
    </w:rPr>
  </w:style>
  <w:style w:type="paragraph" w:customStyle="1" w:styleId="css-axufdj">
    <w:name w:val="css-axufdj"/>
    <w:basedOn w:val="Normal"/>
    <w:rsid w:val="007438E6"/>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7438E6"/>
    <w:rPr>
      <w:rFonts w:ascii="Calibri" w:eastAsiaTheme="minorHAnsi" w:hAnsi="Calibri" w:cs="Calibri"/>
      <w:sz w:val="22"/>
      <w:szCs w:val="22"/>
    </w:rPr>
  </w:style>
  <w:style w:type="paragraph" w:customStyle="1" w:styleId="Nothing">
    <w:name w:val="Nothing"/>
    <w:link w:val="NothingChar"/>
    <w:rsid w:val="007438E6"/>
    <w:pPr>
      <w:jc w:val="both"/>
    </w:pPr>
    <w:rPr>
      <w:rFonts w:ascii="Times New Roman" w:eastAsia="Times New Roman" w:hAnsi="Times New Roman" w:cs="Times New Roman"/>
      <w:sz w:val="20"/>
    </w:rPr>
  </w:style>
  <w:style w:type="character" w:customStyle="1" w:styleId="NothingChar">
    <w:name w:val="Nothing Char"/>
    <w:link w:val="Nothing"/>
    <w:locked/>
    <w:rsid w:val="007438E6"/>
    <w:rPr>
      <w:rFonts w:ascii="Times New Roman" w:eastAsia="Times New Roman" w:hAnsi="Times New Roman" w:cs="Times New Roman"/>
      <w:sz w:val="20"/>
    </w:rPr>
  </w:style>
  <w:style w:type="character" w:customStyle="1" w:styleId="hvr">
    <w:name w:val="hvr"/>
    <w:basedOn w:val="DefaultParagraphFont"/>
    <w:rsid w:val="007438E6"/>
  </w:style>
  <w:style w:type="character" w:customStyle="1" w:styleId="idir">
    <w:name w:val="idir"/>
    <w:basedOn w:val="DefaultParagraphFont"/>
    <w:rsid w:val="007438E6"/>
  </w:style>
  <w:style w:type="character" w:customStyle="1" w:styleId="illustration">
    <w:name w:val="illustration"/>
    <w:basedOn w:val="DefaultParagraphFont"/>
    <w:rsid w:val="007438E6"/>
  </w:style>
  <w:style w:type="character" w:customStyle="1" w:styleId="span">
    <w:name w:val="span"/>
    <w:basedOn w:val="DefaultParagraphFont"/>
    <w:rsid w:val="007438E6"/>
  </w:style>
  <w:style w:type="character" w:customStyle="1" w:styleId="tb">
    <w:name w:val="tb"/>
    <w:basedOn w:val="DefaultParagraphFont"/>
    <w:rsid w:val="007438E6"/>
  </w:style>
  <w:style w:type="character" w:customStyle="1" w:styleId="target">
    <w:name w:val="target"/>
    <w:basedOn w:val="DefaultParagraphFont"/>
    <w:rsid w:val="007438E6"/>
  </w:style>
  <w:style w:type="character" w:customStyle="1" w:styleId="panel-title">
    <w:name w:val="panel-title"/>
    <w:basedOn w:val="DefaultParagraphFont"/>
    <w:rsid w:val="007438E6"/>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7438E6"/>
    <w:rPr>
      <w:u w:val="single"/>
    </w:rPr>
  </w:style>
  <w:style w:type="paragraph" w:customStyle="1" w:styleId="UnderlinedText">
    <w:name w:val="Underlined Text"/>
    <w:link w:val="IntenseEmphasis"/>
    <w:uiPriority w:val="6"/>
    <w:qFormat/>
    <w:rsid w:val="007438E6"/>
    <w:pPr>
      <w:suppressAutoHyphens/>
      <w:autoSpaceDN w:val="0"/>
      <w:textAlignment w:val="baseline"/>
    </w:pPr>
    <w:rPr>
      <w:u w:val="single"/>
    </w:rPr>
  </w:style>
  <w:style w:type="paragraph" w:customStyle="1" w:styleId="gntarbp">
    <w:name w:val="gnt_ar_b_p"/>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7438E6"/>
  </w:style>
  <w:style w:type="character" w:customStyle="1" w:styleId="credit">
    <w:name w:val="credit"/>
    <w:basedOn w:val="DefaultParagraphFont"/>
    <w:rsid w:val="007438E6"/>
  </w:style>
  <w:style w:type="character" w:customStyle="1" w:styleId="num">
    <w:name w:val="num"/>
    <w:basedOn w:val="DefaultParagraphFont"/>
    <w:rsid w:val="007438E6"/>
  </w:style>
  <w:style w:type="character" w:customStyle="1" w:styleId="letter">
    <w:name w:val="letter"/>
    <w:basedOn w:val="DefaultParagraphFont"/>
    <w:rsid w:val="007438E6"/>
  </w:style>
  <w:style w:type="character" w:customStyle="1" w:styleId="dttext">
    <w:name w:val="dttext"/>
    <w:basedOn w:val="DefaultParagraphFont"/>
    <w:rsid w:val="007438E6"/>
  </w:style>
  <w:style w:type="character" w:customStyle="1" w:styleId="ex-sent">
    <w:name w:val="ex-sent"/>
    <w:basedOn w:val="DefaultParagraphFont"/>
    <w:rsid w:val="007438E6"/>
  </w:style>
  <w:style w:type="character" w:customStyle="1" w:styleId="mwtwi">
    <w:name w:val="mw_t_wi"/>
    <w:basedOn w:val="DefaultParagraphFont"/>
    <w:rsid w:val="007438E6"/>
  </w:style>
  <w:style w:type="character" w:customStyle="1" w:styleId="auth">
    <w:name w:val="auth"/>
    <w:basedOn w:val="DefaultParagraphFont"/>
    <w:rsid w:val="007438E6"/>
  </w:style>
  <w:style w:type="character" w:customStyle="1" w:styleId="sdsense">
    <w:name w:val="sdsense"/>
    <w:basedOn w:val="DefaultParagraphFont"/>
    <w:rsid w:val="007438E6"/>
  </w:style>
  <w:style w:type="character" w:customStyle="1" w:styleId="sd">
    <w:name w:val="sd"/>
    <w:basedOn w:val="DefaultParagraphFont"/>
    <w:rsid w:val="007438E6"/>
  </w:style>
  <w:style w:type="paragraph" w:customStyle="1" w:styleId="NOTES">
    <w:name w:val="NOTES"/>
    <w:basedOn w:val="Normal"/>
    <w:autoRedefine/>
    <w:qFormat/>
    <w:rsid w:val="007438E6"/>
    <w:rPr>
      <w:sz w:val="26"/>
    </w:rPr>
  </w:style>
  <w:style w:type="paragraph" w:customStyle="1" w:styleId="Style2">
    <w:name w:val="Style2"/>
    <w:basedOn w:val="Normal"/>
    <w:qFormat/>
    <w:rsid w:val="007438E6"/>
  </w:style>
  <w:style w:type="paragraph" w:styleId="BalloonText">
    <w:name w:val="Balloon Text"/>
    <w:basedOn w:val="Normal"/>
    <w:link w:val="BalloonTextChar"/>
    <w:uiPriority w:val="99"/>
    <w:semiHidden/>
    <w:unhideWhenUsed/>
    <w:rsid w:val="007438E6"/>
    <w:rPr>
      <w:sz w:val="18"/>
      <w:szCs w:val="18"/>
    </w:rPr>
  </w:style>
  <w:style w:type="character" w:customStyle="1" w:styleId="BalloonTextChar">
    <w:name w:val="Balloon Text Char"/>
    <w:basedOn w:val="DefaultParagraphFont"/>
    <w:link w:val="BalloonText"/>
    <w:uiPriority w:val="99"/>
    <w:semiHidden/>
    <w:rsid w:val="007438E6"/>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7438E6"/>
    <w:pPr>
      <w:autoSpaceDE w:val="0"/>
      <w:autoSpaceDN w:val="0"/>
      <w:adjustRightInd w:val="0"/>
      <w:jc w:val="both"/>
    </w:pPr>
    <w:rPr>
      <w:rFonts w:asciiTheme="minorHAnsi" w:hAnsiTheme="minorHAnsi"/>
      <w:u w:val="single"/>
    </w:rPr>
  </w:style>
  <w:style w:type="character" w:customStyle="1" w:styleId="fn">
    <w:name w:val="fn"/>
    <w:basedOn w:val="DefaultParagraphFont"/>
    <w:rsid w:val="007438E6"/>
  </w:style>
  <w:style w:type="paragraph" w:customStyle="1" w:styleId="Analytics0">
    <w:name w:val="Analytics"/>
    <w:basedOn w:val="Heading4"/>
    <w:link w:val="AnalyticsChar0"/>
    <w:uiPriority w:val="4"/>
    <w:qFormat/>
    <w:rsid w:val="007438E6"/>
    <w:rPr>
      <w:color w:val="6666FF"/>
    </w:rPr>
  </w:style>
  <w:style w:type="character" w:customStyle="1" w:styleId="AnalyticsChar0">
    <w:name w:val="Analytics Char"/>
    <w:basedOn w:val="DefaultParagraphFont"/>
    <w:link w:val="Analytics0"/>
    <w:uiPriority w:val="4"/>
    <w:rsid w:val="007438E6"/>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7438E6"/>
    <w:rPr>
      <w:sz w:val="16"/>
      <w:szCs w:val="10"/>
    </w:rPr>
  </w:style>
  <w:style w:type="character" w:customStyle="1" w:styleId="AuthorQualsChar">
    <w:name w:val="Author Quals Char"/>
    <w:basedOn w:val="DefaultParagraphFont"/>
    <w:link w:val="AuthorQuals"/>
    <w:uiPriority w:val="4"/>
    <w:rsid w:val="007438E6"/>
    <w:rPr>
      <w:rFonts w:ascii="Georgia" w:hAnsi="Georgia"/>
      <w:sz w:val="16"/>
      <w:szCs w:val="10"/>
    </w:rPr>
  </w:style>
  <w:style w:type="paragraph" w:customStyle="1" w:styleId="faculty-title">
    <w:name w:val="faculty-title"/>
    <w:basedOn w:val="Normal"/>
    <w:rsid w:val="007438E6"/>
    <w:pPr>
      <w:spacing w:before="100" w:beforeAutospacing="1" w:after="100" w:afterAutospacing="1"/>
    </w:pPr>
  </w:style>
  <w:style w:type="character" w:customStyle="1" w:styleId="label">
    <w:name w:val="label"/>
    <w:basedOn w:val="DefaultParagraphFont"/>
    <w:rsid w:val="007438E6"/>
  </w:style>
  <w:style w:type="paragraph" w:customStyle="1" w:styleId="body-paragraph">
    <w:name w:val="body-paragraph"/>
    <w:basedOn w:val="Normal"/>
    <w:rsid w:val="007438E6"/>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7438E6"/>
    <w:rPr>
      <w:color w:val="000000" w:themeColor="text1"/>
    </w:rPr>
  </w:style>
  <w:style w:type="character" w:customStyle="1" w:styleId="AnalyticsHGChar">
    <w:name w:val="Analytics [HG] Char"/>
    <w:basedOn w:val="DefaultParagraphFont"/>
    <w:link w:val="AnalyticsHG"/>
    <w:rsid w:val="007438E6"/>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7438E6"/>
  </w:style>
  <w:style w:type="character" w:customStyle="1" w:styleId="c-messagesender">
    <w:name w:val="c-message__sender"/>
    <w:basedOn w:val="DefaultParagraphFont"/>
    <w:rsid w:val="007438E6"/>
  </w:style>
  <w:style w:type="character" w:customStyle="1" w:styleId="c-reactioncount">
    <w:name w:val="c-reaction__count"/>
    <w:basedOn w:val="DefaultParagraphFont"/>
    <w:rsid w:val="007438E6"/>
  </w:style>
  <w:style w:type="character" w:customStyle="1" w:styleId="c-messagereplybarlastreply">
    <w:name w:val="c-message__reply_bar_last_reply"/>
    <w:basedOn w:val="DefaultParagraphFont"/>
    <w:rsid w:val="007438E6"/>
  </w:style>
  <w:style w:type="character" w:customStyle="1" w:styleId="c-messagereplybarviewthread">
    <w:name w:val="c-message__reply_bar_view_thread"/>
    <w:basedOn w:val="DefaultParagraphFont"/>
    <w:rsid w:val="007438E6"/>
  </w:style>
  <w:style w:type="paragraph" w:customStyle="1" w:styleId="good">
    <w:name w:val="good"/>
    <w:basedOn w:val="Normal"/>
    <w:autoRedefine/>
    <w:qFormat/>
    <w:rsid w:val="007438E6"/>
    <w:rPr>
      <w:b/>
      <w:color w:val="002060"/>
      <w:sz w:val="26"/>
    </w:rPr>
  </w:style>
  <w:style w:type="paragraph" w:customStyle="1" w:styleId="AnalyticsHari">
    <w:name w:val="Analytics [Hari]"/>
    <w:basedOn w:val="Normal"/>
    <w:autoRedefine/>
    <w:qFormat/>
    <w:rsid w:val="007438E6"/>
    <w:rPr>
      <w:b/>
      <w:color w:val="002060"/>
      <w:sz w:val="26"/>
    </w:rPr>
  </w:style>
  <w:style w:type="paragraph" w:customStyle="1" w:styleId="AnalyticsInitials">
    <w:name w:val="Analytics [Initials]"/>
    <w:basedOn w:val="Heading4"/>
    <w:next w:val="Normal"/>
    <w:link w:val="AnalyticsInitialsChar"/>
    <w:autoRedefine/>
    <w:qFormat/>
    <w:rsid w:val="007438E6"/>
    <w:rPr>
      <w:color w:val="000000" w:themeColor="text1"/>
    </w:rPr>
  </w:style>
  <w:style w:type="character" w:customStyle="1" w:styleId="AnalyticsInitialsChar">
    <w:name w:val="Analytics [Initials] Char"/>
    <w:basedOn w:val="DefaultParagraphFont"/>
    <w:link w:val="AnalyticsInitials"/>
    <w:rsid w:val="007438E6"/>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7438E6"/>
    <w:rPr>
      <w:sz w:val="16"/>
      <w:szCs w:val="16"/>
    </w:rPr>
  </w:style>
  <w:style w:type="paragraph" w:styleId="CommentText">
    <w:name w:val="annotation text"/>
    <w:basedOn w:val="Normal"/>
    <w:link w:val="CommentTextChar"/>
    <w:uiPriority w:val="99"/>
    <w:semiHidden/>
    <w:unhideWhenUsed/>
    <w:rsid w:val="007438E6"/>
    <w:pPr>
      <w:spacing w:line="240" w:lineRule="auto"/>
    </w:pPr>
    <w:rPr>
      <w:sz w:val="20"/>
      <w:szCs w:val="20"/>
    </w:rPr>
  </w:style>
  <w:style w:type="character" w:customStyle="1" w:styleId="CommentTextChar">
    <w:name w:val="Comment Text Char"/>
    <w:basedOn w:val="DefaultParagraphFont"/>
    <w:link w:val="CommentText"/>
    <w:uiPriority w:val="99"/>
    <w:semiHidden/>
    <w:rsid w:val="007438E6"/>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7438E6"/>
    <w:rPr>
      <w:b/>
      <w:bCs/>
    </w:rPr>
  </w:style>
  <w:style w:type="character" w:customStyle="1" w:styleId="CommentSubjectChar">
    <w:name w:val="Comment Subject Char"/>
    <w:basedOn w:val="CommentTextChar"/>
    <w:link w:val="CommentSubject"/>
    <w:uiPriority w:val="99"/>
    <w:semiHidden/>
    <w:rsid w:val="007438E6"/>
    <w:rPr>
      <w:rFonts w:ascii="Georgia" w:hAnsi="Georgia"/>
      <w:b/>
      <w:bCs/>
      <w:sz w:val="20"/>
      <w:szCs w:val="20"/>
    </w:rPr>
  </w:style>
  <w:style w:type="character" w:customStyle="1" w:styleId="footnotereferrer">
    <w:name w:val="footnote_referrer"/>
    <w:basedOn w:val="DefaultParagraphFont"/>
    <w:rsid w:val="007438E6"/>
  </w:style>
  <w:style w:type="paragraph" w:customStyle="1" w:styleId="CiteSpacing">
    <w:name w:val="Cite Spacing"/>
    <w:basedOn w:val="Normal"/>
    <w:uiPriority w:val="4"/>
    <w:qFormat/>
    <w:rsid w:val="007438E6"/>
    <w:pPr>
      <w:spacing w:before="60" w:after="60"/>
    </w:pPr>
  </w:style>
  <w:style w:type="character" w:customStyle="1" w:styleId="footnote-reference">
    <w:name w:val="footnote-reference"/>
    <w:basedOn w:val="DefaultParagraphFont"/>
    <w:rsid w:val="007438E6"/>
  </w:style>
  <w:style w:type="paragraph" w:customStyle="1" w:styleId="has-dark-gray-color">
    <w:name w:val="has-dark-gray-color"/>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7438E6"/>
  </w:style>
  <w:style w:type="paragraph" w:customStyle="1" w:styleId="CardIndented">
    <w:name w:val="Card (Indented)"/>
    <w:basedOn w:val="Normal"/>
    <w:link w:val="CardIndentedChar"/>
    <w:qFormat/>
    <w:rsid w:val="007438E6"/>
    <w:pPr>
      <w:ind w:left="288"/>
    </w:pPr>
  </w:style>
  <w:style w:type="character" w:customStyle="1" w:styleId="CardIndentedChar">
    <w:name w:val="Card (Indented) Char"/>
    <w:basedOn w:val="DefaultParagraphFont"/>
    <w:link w:val="CardIndented"/>
    <w:rsid w:val="007438E6"/>
    <w:rPr>
      <w:rFonts w:ascii="Georgia" w:hAnsi="Georgia"/>
      <w:sz w:val="22"/>
    </w:rPr>
  </w:style>
  <w:style w:type="paragraph" w:customStyle="1" w:styleId="similarlistitem">
    <w:name w:val="similarlistitem"/>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7438E6"/>
  </w:style>
  <w:style w:type="character" w:customStyle="1" w:styleId="labeltext">
    <w:name w:val="labeltext"/>
    <w:basedOn w:val="DefaultParagraphFont"/>
    <w:rsid w:val="007438E6"/>
  </w:style>
  <w:style w:type="paragraph" w:customStyle="1" w:styleId="detailsub">
    <w:name w:val="detail__sub"/>
    <w:basedOn w:val="Normal"/>
    <w:rsid w:val="007438E6"/>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7438E6"/>
  </w:style>
  <w:style w:type="character" w:customStyle="1" w:styleId="t-out-span">
    <w:name w:val="t-out-span"/>
    <w:basedOn w:val="DefaultParagraphFont"/>
    <w:rsid w:val="007438E6"/>
  </w:style>
  <w:style w:type="paragraph" w:customStyle="1" w:styleId="wp-caption-text">
    <w:name w:val="wp-caption-text"/>
    <w:basedOn w:val="Normal"/>
    <w:rsid w:val="007438E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14042</Words>
  <Characters>80042</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2021-09-06T19:59:00Z</dcterms:created>
  <dcterms:modified xsi:type="dcterms:W3CDTF">2021-09-06T19:59:00Z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