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CA308" w14:textId="77777777" w:rsidR="001C57FA" w:rsidRDefault="001C57FA" w:rsidP="001C57FA">
      <w:pPr>
        <w:pStyle w:val="Heading2"/>
      </w:pPr>
      <w:r>
        <w:t>1AC</w:t>
      </w:r>
    </w:p>
    <w:p w14:paraId="40875C3F" w14:textId="77777777" w:rsidR="001C57FA" w:rsidRDefault="001C57FA" w:rsidP="001C57FA">
      <w:pPr>
        <w:pStyle w:val="Heading3"/>
      </w:pPr>
      <w:r>
        <w:t>1AC – Cosmic Colonialism</w:t>
      </w:r>
    </w:p>
    <w:p w14:paraId="23EABDC5" w14:textId="77777777" w:rsidR="001C57FA" w:rsidRDefault="001C57FA" w:rsidP="001C57FA">
      <w:pPr>
        <w:pStyle w:val="Heading4"/>
      </w:pPr>
      <w:r>
        <w:t>Resolved: The appropriation of outer space by private entities is unjust.</w:t>
      </w:r>
    </w:p>
    <w:p w14:paraId="7F7F0315" w14:textId="77777777" w:rsidR="001C57FA" w:rsidRPr="007D0777" w:rsidRDefault="001C57FA" w:rsidP="001C57FA"/>
    <w:p w14:paraId="46A638A3" w14:textId="77777777" w:rsidR="001C57FA" w:rsidRDefault="001C57FA" w:rsidP="001C57FA">
      <w:pPr>
        <w:pStyle w:val="Heading4"/>
      </w:pPr>
      <w:r>
        <w:t>The Advantage is Cosmic Colonialism.</w:t>
      </w:r>
    </w:p>
    <w:p w14:paraId="71D7905D" w14:textId="77777777" w:rsidR="001C57FA" w:rsidRDefault="001C57FA" w:rsidP="001C57FA"/>
    <w:p w14:paraId="75CA471A" w14:textId="77777777" w:rsidR="001C57FA" w:rsidRDefault="001C57FA" w:rsidP="001C57FA">
      <w:pPr>
        <w:pStyle w:val="Heading4"/>
      </w:pPr>
      <w:r>
        <w:t xml:space="preserve">Private appropriation of outer space expands corporate colonialism. </w:t>
      </w:r>
    </w:p>
    <w:p w14:paraId="6C16B272" w14:textId="77777777" w:rsidR="001C57FA" w:rsidRDefault="001C57FA" w:rsidP="001C57FA">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3DC89EF3" w14:textId="77777777" w:rsidR="001C57FA" w:rsidRPr="00BE352B" w:rsidRDefault="001C57FA" w:rsidP="001C57FA">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54869A88" w14:textId="77777777" w:rsidR="001C57FA" w:rsidRPr="00BE352B" w:rsidRDefault="001C57FA" w:rsidP="001C57FA">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AE32D78" w14:textId="77777777" w:rsidR="001C57FA" w:rsidRPr="00BE352B" w:rsidRDefault="001C57FA" w:rsidP="001C57FA">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8543B2D" w14:textId="77777777" w:rsidR="001C57FA" w:rsidRPr="00BE352B" w:rsidRDefault="001C57FA" w:rsidP="001C57FA">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226ED403" w14:textId="77777777" w:rsidR="001C57FA" w:rsidRPr="00BE352B" w:rsidRDefault="001C57FA" w:rsidP="001C57FA">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10C84671" w14:textId="77777777" w:rsidR="001C57FA" w:rsidRPr="00BE352B" w:rsidRDefault="001C57FA" w:rsidP="001C57FA">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E431E3C" w14:textId="77777777" w:rsidR="001C57FA" w:rsidRPr="00BE352B" w:rsidRDefault="001C57FA" w:rsidP="001C57FA">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FEBE50D" w14:textId="77777777" w:rsidR="001C57FA" w:rsidRPr="00BE352B" w:rsidRDefault="001C57FA" w:rsidP="001C57FA">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37BEE3F0" w14:textId="77777777" w:rsidR="001C57FA" w:rsidRPr="00BE352B" w:rsidRDefault="001C57FA" w:rsidP="001C57FA">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13B3B37" w14:textId="77777777" w:rsidR="001C57FA" w:rsidRPr="00BE352B" w:rsidRDefault="001C57FA" w:rsidP="001C57FA">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485B7C54" w14:textId="77777777" w:rsidR="001C57FA" w:rsidRPr="00BE352B" w:rsidRDefault="001C57FA" w:rsidP="001C57FA">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78BD8A10" w14:textId="77777777" w:rsidR="001C57FA" w:rsidRDefault="001C57FA" w:rsidP="001C57FA">
      <w:pPr>
        <w:rPr>
          <w:rStyle w:val="Emphasis"/>
        </w:rPr>
      </w:pPr>
    </w:p>
    <w:p w14:paraId="1A668911" w14:textId="77777777" w:rsidR="001C57FA" w:rsidRDefault="001C57FA" w:rsidP="001C57FA">
      <w:pPr>
        <w:pStyle w:val="Heading4"/>
      </w:pPr>
      <w:r>
        <w:t>The insistence on outer space as corporate capital’s spatial fix accelerates environmental degradation.</w:t>
      </w:r>
    </w:p>
    <w:p w14:paraId="6AA51163" w14:textId="77777777" w:rsidR="001C57FA" w:rsidRDefault="001C57FA" w:rsidP="001C57FA">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5998F65A" w14:textId="77777777" w:rsidR="001C57FA" w:rsidRPr="00CA7227" w:rsidRDefault="001C57FA" w:rsidP="001C57FA">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C2FD068" w14:textId="77777777" w:rsidR="001C57FA" w:rsidRPr="00CA7227" w:rsidRDefault="001C57FA" w:rsidP="001C57FA">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315B0D55" w14:textId="77777777" w:rsidR="001C57FA" w:rsidRPr="00CA7227" w:rsidRDefault="001C57FA" w:rsidP="001C57FA">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D1B50C5" w14:textId="77777777" w:rsidR="001C57FA" w:rsidRPr="00CA7227" w:rsidRDefault="001C57FA" w:rsidP="001C57FA">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6BF655B4" w14:textId="77777777" w:rsidR="001C57FA" w:rsidRPr="00CA7227" w:rsidRDefault="001C57FA" w:rsidP="001C57FA">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442C6CF" w14:textId="77777777" w:rsidR="001C57FA" w:rsidRDefault="001C57FA" w:rsidP="001C57FA">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70D1ED1B" w14:textId="77777777" w:rsidR="001C57FA" w:rsidRPr="00CA7227" w:rsidRDefault="001C57FA" w:rsidP="001C57FA">
      <w:pPr>
        <w:rPr>
          <w:sz w:val="16"/>
        </w:rPr>
      </w:pPr>
    </w:p>
    <w:p w14:paraId="408212F4" w14:textId="77777777" w:rsidR="001C57FA" w:rsidRPr="00BB4421" w:rsidRDefault="001C57FA" w:rsidP="001C57FA">
      <w:pPr>
        <w:pStyle w:val="Heading4"/>
      </w:pPr>
      <w:r>
        <w:t>Environmental degradation causes extinction.</w:t>
      </w:r>
    </w:p>
    <w:p w14:paraId="591DF514" w14:textId="77777777" w:rsidR="001C57FA" w:rsidRPr="003E2385" w:rsidRDefault="001C57FA" w:rsidP="001C57FA">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D4FE352" w14:textId="77777777" w:rsidR="001C57FA" w:rsidRPr="00BB4421" w:rsidRDefault="001C57FA" w:rsidP="001C57FA">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2CD09F93" w14:textId="77777777" w:rsidR="001C57FA" w:rsidRPr="00BB4421" w:rsidRDefault="001C57FA" w:rsidP="001C57FA">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5A869BB3" w14:textId="77777777" w:rsidR="001C57FA" w:rsidRPr="00BB4421" w:rsidRDefault="001C57FA" w:rsidP="001C57FA">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90FFEEF" w14:textId="77777777" w:rsidR="001C57FA" w:rsidRPr="00BB4421" w:rsidRDefault="001C57FA" w:rsidP="001C57FA">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75B42004" w14:textId="77777777" w:rsidR="001C57FA" w:rsidRPr="00BB4421" w:rsidRDefault="001C57FA" w:rsidP="001C57FA">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A3D29C6" w14:textId="77777777" w:rsidR="001C57FA" w:rsidRPr="00BB4421" w:rsidRDefault="001C57FA" w:rsidP="001C57FA">
      <w:pPr>
        <w:rPr>
          <w:sz w:val="14"/>
        </w:rPr>
      </w:pPr>
      <w:r w:rsidRPr="00BB4421">
        <w:rPr>
          <w:sz w:val="14"/>
        </w:rPr>
        <w:t>4. The combination of positive feedback loops and societal inertia is fertile ground for global environmental catastrophes.</w:t>
      </w:r>
    </w:p>
    <w:p w14:paraId="37784F32" w14:textId="77777777" w:rsidR="001C57FA" w:rsidRPr="00BB4421" w:rsidRDefault="001C57FA" w:rsidP="001C57FA">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D8308D5" w14:textId="77777777" w:rsidR="001C57FA" w:rsidRPr="00BB4421" w:rsidRDefault="001C57FA" w:rsidP="001C57FA">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46F69AC9" w14:textId="77777777" w:rsidR="001C57FA" w:rsidRPr="00BB4421" w:rsidRDefault="001C57FA" w:rsidP="001C57FA">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7D9CEED4" w14:textId="77777777" w:rsidR="001C57FA" w:rsidRPr="00BB4421" w:rsidRDefault="001C57FA" w:rsidP="001C57FA">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088324BE" w14:textId="77777777" w:rsidR="001C57FA" w:rsidRPr="00BB4421" w:rsidRDefault="001C57FA" w:rsidP="001C57FA">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2A254BE4" w14:textId="77777777" w:rsidR="001C57FA" w:rsidRPr="00BB4421" w:rsidRDefault="001C57FA" w:rsidP="001C57FA">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73DD2C83" w14:textId="77777777" w:rsidR="001C57FA" w:rsidRDefault="001C57FA" w:rsidP="001C57FA">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070190C2" w14:textId="77777777" w:rsidR="001C57FA" w:rsidRDefault="001C57FA" w:rsidP="001C57FA"/>
    <w:p w14:paraId="621B1CFE" w14:textId="77777777" w:rsidR="001C57FA" w:rsidRDefault="001C57FA" w:rsidP="001C57FA">
      <w:pPr>
        <w:pStyle w:val="Heading4"/>
      </w:pPr>
      <w:r>
        <w:t>Our internal link is reverse causal. The “spatial fix” ensures infinite environmental destruction.</w:t>
      </w:r>
    </w:p>
    <w:p w14:paraId="45343728" w14:textId="77777777" w:rsidR="001C57FA" w:rsidRDefault="001C57FA" w:rsidP="001C57FA">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7F34CF2C" w14:textId="77777777" w:rsidR="001C57FA" w:rsidRPr="00031105" w:rsidRDefault="001C57FA" w:rsidP="001C57FA">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27FCBC6D" w14:textId="77777777" w:rsidR="001C57FA" w:rsidRPr="00031105" w:rsidRDefault="001C57FA" w:rsidP="001C57FA">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25D57BBD" w14:textId="77777777" w:rsidR="001C57FA" w:rsidRPr="00031105" w:rsidRDefault="001C57FA" w:rsidP="001C57FA">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09F8C8D8" w14:textId="77777777" w:rsidR="001C57FA" w:rsidRPr="00031105" w:rsidRDefault="001C57FA" w:rsidP="001C57FA">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283DCF60" w14:textId="77777777" w:rsidR="001C57FA" w:rsidRPr="00031105" w:rsidRDefault="001C57FA" w:rsidP="001C57FA">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66496599" w14:textId="77777777" w:rsidR="001C57FA" w:rsidRPr="00031105" w:rsidRDefault="001C57FA" w:rsidP="001C57FA">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8CB829D" w14:textId="77777777" w:rsidR="001C57FA" w:rsidRPr="00031105" w:rsidRDefault="001C57FA" w:rsidP="001C57FA">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225E8752" w14:textId="77777777" w:rsidR="001C57FA" w:rsidRPr="00031105" w:rsidRDefault="001C57FA" w:rsidP="001C57FA">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1F7A16CE" w14:textId="77777777" w:rsidR="001C57FA" w:rsidRPr="00031105" w:rsidRDefault="001C57FA" w:rsidP="001C57FA">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9C9914A" w14:textId="77777777" w:rsidR="001C57FA" w:rsidRPr="00031105" w:rsidRDefault="001C57FA" w:rsidP="001C57FA">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34D77D0E" w14:textId="77777777" w:rsidR="001C57FA" w:rsidRDefault="001C57FA" w:rsidP="001C57FA"/>
    <w:p w14:paraId="49E54C44" w14:textId="77777777" w:rsidR="001C57FA" w:rsidRDefault="001C57FA" w:rsidP="001C57FA">
      <w:pPr>
        <w:pStyle w:val="Heading4"/>
      </w:pPr>
      <w:r>
        <w:t>Corporate colonialism concentrates society around collective effervescence, which effaces safeguards to capital’s negative externalities.</w:t>
      </w:r>
    </w:p>
    <w:p w14:paraId="7CAB9FCC" w14:textId="77777777" w:rsidR="001C57FA" w:rsidRPr="00712CB0" w:rsidRDefault="001C57FA" w:rsidP="001C57FA">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5F1E3FCE" w14:textId="77777777" w:rsidR="001C57FA" w:rsidRDefault="001C57FA" w:rsidP="001C57FA">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2682B4DA" w14:textId="77777777" w:rsidR="001C57FA" w:rsidRPr="00080423" w:rsidRDefault="001C57FA" w:rsidP="001C57FA">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7F60E210" w14:textId="77777777" w:rsidR="001C57FA" w:rsidRDefault="001C57FA" w:rsidP="001C57FA">
      <w:r w:rsidRPr="00351772">
        <w:rPr>
          <w:rStyle w:val="Emphasis"/>
        </w:rPr>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42CD7BF8" w14:textId="77777777" w:rsidR="001C57FA" w:rsidRDefault="001C57FA" w:rsidP="001C57FA">
      <w:r>
        <w:t>Similarly, can you define “charismatic accumulation?</w:t>
      </w:r>
    </w:p>
    <w:p w14:paraId="6019B22F" w14:textId="77777777" w:rsidR="001C57FA" w:rsidRPr="00351772" w:rsidRDefault="001C57FA" w:rsidP="001C57FA">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54D58DCA" w14:textId="77777777" w:rsidR="001C57FA" w:rsidRDefault="001C57FA" w:rsidP="001C57FA">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1FAD5A9F" w14:textId="77777777" w:rsidR="001C57FA" w:rsidRDefault="001C57FA" w:rsidP="001C57FA">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587A503D" w14:textId="77777777" w:rsidR="001C57FA" w:rsidRDefault="001C57FA" w:rsidP="001C57FA"/>
    <w:p w14:paraId="67652320" w14:textId="77777777" w:rsidR="001C57FA" w:rsidRDefault="001C57FA" w:rsidP="001C57FA">
      <w:pPr>
        <w:pStyle w:val="Heading4"/>
      </w:pPr>
      <w:r>
        <w:t>Corporate colonialism necessitates mass launch.</w:t>
      </w:r>
    </w:p>
    <w:p w14:paraId="2E018334" w14:textId="77777777" w:rsidR="001C57FA" w:rsidRPr="00080423" w:rsidRDefault="001C57FA" w:rsidP="001C57FA">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0B13300B" w14:textId="77777777" w:rsidR="001C57FA" w:rsidRDefault="001C57FA" w:rsidP="001C57FA">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7A26DAC7" w14:textId="77777777" w:rsidR="001C57FA" w:rsidRDefault="001C57FA" w:rsidP="001C57FA">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3FA3FAC1" w14:textId="77777777" w:rsidR="001C57FA" w:rsidRDefault="001C57FA" w:rsidP="001C57FA">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10D79EB3" w14:textId="77777777" w:rsidR="001C57FA" w:rsidRDefault="001C57FA" w:rsidP="001C57FA">
      <w:pPr>
        <w:rPr>
          <w:rStyle w:val="Emphasis"/>
        </w:rPr>
      </w:pPr>
    </w:p>
    <w:p w14:paraId="3AEFF1AC" w14:textId="77777777" w:rsidR="001C57FA" w:rsidRPr="00E1259F" w:rsidRDefault="001C57FA" w:rsidP="001C57FA">
      <w:pPr>
        <w:pStyle w:val="Heading4"/>
        <w:rPr>
          <w:iCs/>
          <w:u w:val="single"/>
        </w:rPr>
      </w:pPr>
      <w:r>
        <w:t>That depletes the ozone layer, open the floodgates for existential UV floods, and leaves residual black carbon.</w:t>
      </w:r>
    </w:p>
    <w:p w14:paraId="2217399D" w14:textId="77777777" w:rsidR="001C57FA" w:rsidRPr="00F96E30" w:rsidRDefault="001C57FA" w:rsidP="001C57FA">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00A059D" w14:textId="77777777" w:rsidR="001C57FA" w:rsidRDefault="001C57FA" w:rsidP="001C57FA">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4B86401C" w14:textId="77777777" w:rsidR="001C57FA" w:rsidRDefault="001C57FA" w:rsidP="001C57FA">
      <w:r w:rsidRPr="00475C49">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856578C" w14:textId="77777777" w:rsidR="001C57FA" w:rsidRDefault="001C57FA" w:rsidP="001C57FA">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23698CD9" w14:textId="77777777" w:rsidR="001C57FA" w:rsidRDefault="001C57FA" w:rsidP="001C57FA">
      <w:r>
        <w:t>“IT’S A CALL FOR MORE RESEARCH IN THIS AREA TO KNOW EXACTLY WHAT WE’RE PUTTING INTO THE UPPER ATMOSPHERE AND IN WHAT QUANTITIES.”</w:t>
      </w:r>
    </w:p>
    <w:p w14:paraId="234D2565" w14:textId="77777777" w:rsidR="001C57FA" w:rsidRDefault="001C57FA" w:rsidP="001C57FA">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61A04EE2" w14:textId="77777777" w:rsidR="001C57FA" w:rsidRDefault="001C57FA" w:rsidP="001C57FA">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5DFF20F9" w14:textId="77777777" w:rsidR="001C57FA" w:rsidRDefault="001C57FA" w:rsidP="001C57FA">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1FA0C760" w14:textId="77777777" w:rsidR="001C57FA" w:rsidRPr="00F950A1" w:rsidRDefault="001C57FA" w:rsidP="001C57FA">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60D7C52" w14:textId="77777777" w:rsidR="001C57FA" w:rsidRDefault="001C57FA" w:rsidP="001C57FA">
      <w:r>
        <w:t>ALL KINDS OF ROCKETS PRODUCE THESE EMISSIONS, BUT SOME TYPES OF VEHICLES PRODUCE MORE THAN OTHERS</w:t>
      </w:r>
    </w:p>
    <w:p w14:paraId="7E675CCE" w14:textId="77777777" w:rsidR="001C57FA" w:rsidRPr="00F950A1" w:rsidRDefault="001C57FA" w:rsidP="001C57FA">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5E605753" w14:textId="77777777" w:rsidR="001C57FA" w:rsidRPr="00F950A1" w:rsidRDefault="001C57FA" w:rsidP="001C57FA">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3102FB2C" w14:textId="77777777" w:rsidR="001C57FA" w:rsidRPr="00F950A1" w:rsidRDefault="001C57FA" w:rsidP="001C57FA">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5A6A8FAA" w14:textId="77777777" w:rsidR="001C57FA" w:rsidRDefault="001C57FA" w:rsidP="001C57FA">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45164DF1" w14:textId="77777777" w:rsidR="001C57FA" w:rsidRDefault="001C57FA" w:rsidP="001C57FA">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03B8E095" w14:textId="77777777" w:rsidR="001C57FA" w:rsidRDefault="001C57FA" w:rsidP="001C57FA">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668C7949" w14:textId="77777777" w:rsidR="001C57FA" w:rsidRPr="00C929FF" w:rsidRDefault="001C57FA" w:rsidP="001C57FA">
      <w:pPr>
        <w:rPr>
          <w:rStyle w:val="Emphasis"/>
        </w:rPr>
      </w:pPr>
    </w:p>
    <w:p w14:paraId="3615D876" w14:textId="77777777" w:rsidR="001C57FA" w:rsidRPr="003F2E74" w:rsidRDefault="001C57FA" w:rsidP="001C57FA">
      <w:pPr>
        <w:pStyle w:val="Heading4"/>
        <w:rPr>
          <w:rStyle w:val="Style13ptBold"/>
          <w:b/>
          <w:bCs w:val="0"/>
        </w:rPr>
      </w:pPr>
      <w:r w:rsidRPr="003F2E74">
        <w:rPr>
          <w:rStyle w:val="Style13ptBold"/>
          <w:b/>
          <w:bCs w:val="0"/>
        </w:rPr>
        <w:t>Ozone collapse causes extinction.</w:t>
      </w:r>
    </w:p>
    <w:p w14:paraId="7F1DF2C4" w14:textId="77777777" w:rsidR="001C57FA" w:rsidRPr="00E14CC9" w:rsidRDefault="001C57FA" w:rsidP="001C57FA">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AF7497B" w14:textId="77777777" w:rsidR="001C57FA" w:rsidRPr="00E07AE1" w:rsidRDefault="001C57FA" w:rsidP="001C57FA">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BCACC53" w14:textId="77777777" w:rsidR="001C57FA" w:rsidRDefault="001C57FA" w:rsidP="001C57FA">
      <w:r>
        <w:t>Numerous episodes of mass extinction occurred in the geological past. One of the most notorious ones caused the extinction of dinosaurs about 66 million years ago. Their destruction was believed to have been caused by an asteroid hitting the Earth.</w:t>
      </w:r>
    </w:p>
    <w:p w14:paraId="6E0D616B" w14:textId="77777777" w:rsidR="001C57FA" w:rsidRDefault="001C57FA" w:rsidP="001C57FA">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125F3AD6" w14:textId="77777777" w:rsidR="001C57FA" w:rsidRDefault="001C57FA" w:rsidP="001C57FA">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6A60EC0C" w14:textId="77777777" w:rsidR="001C57FA" w:rsidRPr="00E07AE1" w:rsidRDefault="001C57FA" w:rsidP="001C57FA">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234C6D11" w14:textId="77777777" w:rsidR="001C57FA" w:rsidRDefault="001C57FA" w:rsidP="001C57FA">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600DD72" w14:textId="77777777" w:rsidR="001C57FA" w:rsidRDefault="001C57FA" w:rsidP="001C57FA">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2A3C4811" w14:textId="77777777" w:rsidR="001C57FA" w:rsidRDefault="001C57FA" w:rsidP="001C57FA">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5A56BFF" w14:textId="77777777" w:rsidR="001C57FA" w:rsidRDefault="001C57FA" w:rsidP="001C57FA">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162CFBD7" w14:textId="77777777" w:rsidR="001C57FA" w:rsidRPr="00E14CC9" w:rsidRDefault="001C57FA" w:rsidP="001C57FA">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56C637A7" w14:textId="77777777" w:rsidR="001C57FA" w:rsidRPr="00E07AE1" w:rsidRDefault="001C57FA" w:rsidP="001C57FA">
      <w:pPr>
        <w:rPr>
          <w:rStyle w:val="Emphasis"/>
        </w:rPr>
      </w:pPr>
      <w:r w:rsidRPr="00E07AE1">
        <w:rPr>
          <w:rStyle w:val="Emphasis"/>
        </w:rPr>
        <w:t>From Climate Change to Climate Emergency</w:t>
      </w:r>
    </w:p>
    <w:p w14:paraId="0D51E5A0" w14:textId="77777777" w:rsidR="001C57FA" w:rsidRPr="00E07AE1" w:rsidRDefault="001C57FA" w:rsidP="001C57FA">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19E2EA71" w14:textId="77777777" w:rsidR="001C57FA" w:rsidRDefault="001C57FA" w:rsidP="001C57FA">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3148B72F" w14:textId="77777777" w:rsidR="001C57FA" w:rsidRPr="00E07AE1" w:rsidRDefault="001C57FA" w:rsidP="001C57FA">
      <w:pPr>
        <w:rPr>
          <w:rStyle w:val="Emphasis"/>
        </w:rPr>
      </w:pPr>
    </w:p>
    <w:p w14:paraId="4DA86083" w14:textId="77777777" w:rsidR="001C57FA" w:rsidRDefault="001C57FA" w:rsidP="001C57FA">
      <w:pPr>
        <w:pStyle w:val="Heading4"/>
        <w:rPr>
          <w:lang w:eastAsia="zh-CN"/>
        </w:rPr>
      </w:pPr>
      <w:r>
        <w:rPr>
          <w:lang w:eastAsia="zh-CN"/>
        </w:rPr>
        <w:t xml:space="preserve">UV floods cause extinction—no defense assumes rampant UV poisoning. </w:t>
      </w:r>
    </w:p>
    <w:p w14:paraId="4F8B64A5" w14:textId="77777777" w:rsidR="001C57FA" w:rsidRPr="00CE2A70" w:rsidRDefault="001C57FA" w:rsidP="001C57FA">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31A0ECBA" w14:textId="77777777" w:rsidR="001C57FA" w:rsidRDefault="001C57FA" w:rsidP="001C57FA">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05A66CCC" w14:textId="77777777" w:rsidR="001C57FA" w:rsidRDefault="001C57FA" w:rsidP="001C57FA">
      <w:pPr>
        <w:rPr>
          <w:rStyle w:val="Hyperlink"/>
          <w:sz w:val="12"/>
        </w:rPr>
      </w:pPr>
    </w:p>
    <w:p w14:paraId="5CA87DB0" w14:textId="77777777" w:rsidR="001C57FA" w:rsidRDefault="001C57FA" w:rsidP="001C57FA">
      <w:pPr>
        <w:pStyle w:val="Heading4"/>
      </w:pPr>
      <w:r>
        <w:t>That causes viruses to human bacterial genome to damage will ensure the next pandemic is existential</w:t>
      </w:r>
    </w:p>
    <w:p w14:paraId="46EAAFE4" w14:textId="77777777" w:rsidR="001C57FA" w:rsidRPr="00C95710" w:rsidRDefault="001C57FA" w:rsidP="001C57FA">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46A8755" w14:textId="77777777" w:rsidR="001C57FA" w:rsidRDefault="001C57FA" w:rsidP="001C57FA">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5D6A8FC" w14:textId="77777777" w:rsidR="001C57FA" w:rsidRDefault="001C57FA" w:rsidP="001C57FA">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471DB4F9" w14:textId="77777777" w:rsidR="001C57FA" w:rsidRDefault="001C57FA" w:rsidP="001C57FA">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9B47DD0" w14:textId="77777777" w:rsidR="001C57FA" w:rsidRDefault="001C57FA" w:rsidP="001C57FA">
      <w:r>
        <w:t>Changing our environment</w:t>
      </w:r>
    </w:p>
    <w:p w14:paraId="7C4B67BB" w14:textId="77777777" w:rsidR="001C57FA" w:rsidRPr="00D81530" w:rsidRDefault="001C57FA" w:rsidP="001C57FA">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73D76299" w14:textId="77777777" w:rsidR="001C57FA" w:rsidRDefault="001C57FA" w:rsidP="001C57FA">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28EE768D" w14:textId="77777777" w:rsidR="001C57FA" w:rsidRPr="00D81530" w:rsidRDefault="001C57FA" w:rsidP="001C57FA">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5F46D982" w14:textId="77777777" w:rsidR="001C57FA" w:rsidRDefault="001C57FA" w:rsidP="001C57FA">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3C134BB5" w14:textId="77777777" w:rsidR="001C57FA" w:rsidRDefault="001C57FA" w:rsidP="001C57FA">
      <w:r>
        <w:t>Emerging pathogens</w:t>
      </w:r>
    </w:p>
    <w:p w14:paraId="4B4C45C8" w14:textId="77777777" w:rsidR="001C57FA" w:rsidRDefault="001C57FA" w:rsidP="001C57FA">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81DDA21" w14:textId="77777777" w:rsidR="001C57FA" w:rsidRDefault="001C57FA" w:rsidP="001C57FA">
      <w:r>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C4600FA" w14:textId="77777777" w:rsidR="001C57FA" w:rsidRDefault="001C57FA" w:rsidP="001C57FA">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64A03A41" w14:textId="77777777" w:rsidR="001C57FA" w:rsidRDefault="001C57FA" w:rsidP="001C57FA">
      <w:r>
        <w:t>The brain</w:t>
      </w:r>
    </w:p>
    <w:p w14:paraId="71E7BBBB" w14:textId="77777777" w:rsidR="001C57FA" w:rsidRDefault="001C57FA" w:rsidP="001C57FA">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6219F941" w14:textId="77777777" w:rsidR="001C57FA" w:rsidRDefault="001C57FA" w:rsidP="001C57FA">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197C2A6D" w14:textId="77777777" w:rsidR="001C57FA" w:rsidRDefault="001C57FA" w:rsidP="001C57FA">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B745C15" w14:textId="77777777" w:rsidR="001C57FA" w:rsidRPr="003F2E74" w:rsidRDefault="001C57FA" w:rsidP="001C57FA">
      <w:pPr>
        <w:rPr>
          <w:b/>
          <w:bCs/>
          <w:u w:val="single"/>
        </w:rPr>
      </w:pPr>
    </w:p>
    <w:p w14:paraId="49FD6C38" w14:textId="77777777" w:rsidR="001C57FA" w:rsidRPr="00354B8A" w:rsidRDefault="001C57FA" w:rsidP="001C57FA">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1A2D6AFA" w14:textId="77777777" w:rsidR="001C57FA" w:rsidRDefault="001C57FA" w:rsidP="001C57FA">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5B6DA8FF" w14:textId="77777777" w:rsidR="001C57FA" w:rsidRPr="0090605F" w:rsidRDefault="001C57FA" w:rsidP="001C57FA">
      <w:pPr>
        <w:rPr>
          <w:rStyle w:val="StyleUnderline"/>
        </w:rPr>
      </w:pPr>
      <w:r>
        <w:t xml:space="preserve">Air pollution, both outdoors and indoors, causes millions of premature deaths each year. The deaths are mainly caused by the inhalation of particulate matter. </w:t>
      </w:r>
      <w:r w:rsidRPr="00475C49">
        <w:rPr>
          <w:rStyle w:val="Emphasis"/>
          <w:highlight w:val="cyan"/>
        </w:rPr>
        <w:t>Black carbon</w:t>
      </w:r>
      <w:r w:rsidRPr="0090605F">
        <w:rPr>
          <w:rStyle w:val="StyleUnderline"/>
        </w:rPr>
        <w:t>, a component of particulate matter</w:t>
      </w:r>
      <w:r w:rsidRPr="00475C49">
        <w:rPr>
          <w:rStyle w:val="StyleUnderline"/>
          <w:highlight w:val="cyan"/>
        </w:rPr>
        <w:t xml:space="preserve">, </w:t>
      </w:r>
      <w:r w:rsidRPr="00475C49">
        <w:rPr>
          <w:rStyle w:val="Emphasis"/>
          <w:highlight w:val="cyan"/>
        </w:rPr>
        <w:t>is especially dangerous</w:t>
      </w:r>
      <w:r w:rsidRPr="0090605F">
        <w:rPr>
          <w:rStyle w:val="Emphasis"/>
        </w:rPr>
        <w:t xml:space="preserve"> to human health </w:t>
      </w:r>
      <w:r w:rsidRPr="00475C49">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it </w:t>
      </w:r>
      <w:r w:rsidRPr="0090605F">
        <w:rPr>
          <w:rStyle w:val="Emphasis"/>
        </w:rPr>
        <w:t xml:space="preserve">also affects visibility, harms ecosystems, </w:t>
      </w:r>
      <w:r w:rsidRPr="00475C49">
        <w:rPr>
          <w:rStyle w:val="Emphasis"/>
          <w:highlight w:val="cyan"/>
        </w:rPr>
        <w:t>reduces agricultural productivity</w:t>
      </w:r>
      <w:r w:rsidRPr="0090605F">
        <w:rPr>
          <w:rStyle w:val="Emphasis"/>
        </w:rPr>
        <w:t xml:space="preserve"> </w:t>
      </w:r>
      <w:r w:rsidRPr="00475C49">
        <w:rPr>
          <w:rStyle w:val="Emphasis"/>
          <w:highlight w:val="cyan"/>
        </w:rPr>
        <w:t xml:space="preserve">and exacerbates </w:t>
      </w:r>
      <w:r w:rsidRPr="00475C49">
        <w:rPr>
          <w:rStyle w:val="Emphasis"/>
        </w:rPr>
        <w:t xml:space="preserve">global </w:t>
      </w:r>
      <w:r w:rsidRPr="00475C49">
        <w:rPr>
          <w:rStyle w:val="Emphasis"/>
          <w:highlight w:val="cyan"/>
        </w:rPr>
        <w:t>warming</w:t>
      </w:r>
      <w:r w:rsidRPr="0090605F">
        <w:rPr>
          <w:rStyle w:val="StyleUnderline"/>
        </w:rPr>
        <w:t>.</w:t>
      </w:r>
    </w:p>
    <w:p w14:paraId="18F936F9" w14:textId="77777777" w:rsidR="001C57FA" w:rsidRDefault="001C57FA" w:rsidP="001C57FA">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dust and water) that measures 10 microns or less in diameter (PM10), </w:t>
      </w:r>
      <w:r w:rsidRPr="0090605F">
        <w:rPr>
          <w:rStyle w:val="Emphasis"/>
        </w:rPr>
        <w:t xml:space="preserve">poses the greatest health risks </w:t>
      </w:r>
      <w:r w:rsidRPr="00475C49">
        <w:rPr>
          <w:rStyle w:val="Emphasis"/>
        </w:rPr>
        <w:t xml:space="preserve">because the </w:t>
      </w:r>
      <w:r w:rsidRPr="00475C49">
        <w:rPr>
          <w:rStyle w:val="Emphasis"/>
          <w:highlight w:val="cyan"/>
        </w:rPr>
        <w:t>particles</w:t>
      </w:r>
      <w:r w:rsidRPr="00475C49">
        <w:rPr>
          <w:rStyle w:val="Emphasis"/>
        </w:rPr>
        <w:t xml:space="preserve"> can </w:t>
      </w:r>
      <w:r w:rsidRPr="00475C49">
        <w:rPr>
          <w:rStyle w:val="Emphasis"/>
          <w:highlight w:val="cyan"/>
        </w:rPr>
        <w:t>find their way deep into lungs</w:t>
      </w:r>
      <w:r w:rsidRPr="00475C49">
        <w:rPr>
          <w:rStyle w:val="Emphasis"/>
        </w:rPr>
        <w:t xml:space="preserve"> and the bloodstream</w:t>
      </w:r>
      <w:r w:rsidRPr="0090605F">
        <w:rPr>
          <w:rStyle w:val="Emphasis"/>
        </w:rPr>
        <w:t xml:space="preserve">, </w:t>
      </w:r>
      <w:r w:rsidRPr="00475C49">
        <w:rPr>
          <w:rStyle w:val="Emphasis"/>
          <w:highlight w:val="cyan"/>
        </w:rPr>
        <w:t>and cause cardiovascular</w:t>
      </w:r>
      <w:r w:rsidRPr="0090605F">
        <w:rPr>
          <w:rStyle w:val="Emphasis"/>
        </w:rPr>
        <w:t xml:space="preserve"> and </w:t>
      </w:r>
      <w:r w:rsidRPr="00475C49">
        <w:rPr>
          <w:rStyle w:val="Emphasis"/>
          <w:highlight w:val="cyan"/>
        </w:rPr>
        <w:t>respiratory disease, and</w:t>
      </w:r>
      <w:r w:rsidRPr="0090605F">
        <w:rPr>
          <w:rStyle w:val="Emphasis"/>
        </w:rPr>
        <w:t xml:space="preserve"> premature </w:t>
      </w:r>
      <w:r w:rsidRPr="00475C49">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2BBEBD5C" w14:textId="77777777" w:rsidR="001C57FA" w:rsidRPr="0090605F" w:rsidRDefault="001C57FA" w:rsidP="001C57FA">
      <w:pPr>
        <w:rPr>
          <w:sz w:val="16"/>
        </w:rPr>
      </w:pPr>
      <w:r w:rsidRPr="0090605F">
        <w:rPr>
          <w:rStyle w:val="StyleUnderline"/>
        </w:rPr>
        <w:t xml:space="preserve">A major constituent of soot, </w:t>
      </w:r>
      <w:r w:rsidRPr="00475C49">
        <w:rPr>
          <w:rStyle w:val="StyleUnderline"/>
          <w:highlight w:val="cyan"/>
        </w:rPr>
        <w:t>black carbon</w:t>
      </w:r>
      <w:r w:rsidRPr="0090605F">
        <w:rPr>
          <w:rStyle w:val="StyleUnderline"/>
        </w:rPr>
        <w:t xml:space="preserve"> is the most solar energy-absorbing component of particulate matter and </w:t>
      </w:r>
      <w:r w:rsidRPr="00475C49">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475C49">
        <w:rPr>
          <w:rStyle w:val="Emphasis"/>
          <w:highlight w:val="cyan"/>
        </w:rPr>
        <w:t>which can stay in the atmosphere for</w:t>
      </w:r>
      <w:r w:rsidRPr="0090605F">
        <w:rPr>
          <w:rStyle w:val="Emphasis"/>
        </w:rPr>
        <w:t xml:space="preserve"> hundreds to </w:t>
      </w:r>
      <w:r w:rsidRPr="00475C49">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4F73302A" w14:textId="77777777" w:rsidR="001C57FA" w:rsidRDefault="001C57FA" w:rsidP="001C57FA">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110B8883" w14:textId="77777777" w:rsidR="001C57FA" w:rsidRDefault="001C57FA" w:rsidP="001C57FA"/>
    <w:p w14:paraId="0280C77C" w14:textId="77777777" w:rsidR="001C57FA" w:rsidRDefault="001C57FA" w:rsidP="001C57FA">
      <w:pPr>
        <w:pStyle w:val="Heading4"/>
      </w:pPr>
      <w:r>
        <w:t xml:space="preserve">Corporate colonialism also locks the Global South out of space, which internal link turns any negative offense because it magnifies interstellar inequality. </w:t>
      </w:r>
    </w:p>
    <w:p w14:paraId="217194E0" w14:textId="77777777" w:rsidR="001C57FA" w:rsidRPr="007D6582" w:rsidRDefault="001C57FA" w:rsidP="001C57FA">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1D690B07" w14:textId="77777777" w:rsidR="001C57FA" w:rsidRDefault="001C57FA" w:rsidP="001C57FA">
      <w:r>
        <w:t>Corporate Space Debris, Security Tensions and Environmental Contamination</w:t>
      </w:r>
    </w:p>
    <w:p w14:paraId="61D8D81E" w14:textId="77777777" w:rsidR="001C57FA" w:rsidRDefault="001C57FA" w:rsidP="001C57FA">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56E7E92A" w14:textId="77777777" w:rsidR="001C57FA" w:rsidRDefault="001C57FA" w:rsidP="001C57FA">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19E8CA2D" w14:textId="77777777" w:rsidR="001C57FA" w:rsidRDefault="001C57FA" w:rsidP="001C57FA">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12A0D2A1" w14:textId="77777777" w:rsidR="001C57FA" w:rsidRDefault="001C57FA" w:rsidP="001C57FA">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3EBD1965" w14:textId="77777777" w:rsidR="001C57FA" w:rsidRDefault="001C57FA" w:rsidP="001C57FA">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7784064A" w14:textId="77777777" w:rsidR="001C57FA" w:rsidRDefault="001C57FA" w:rsidP="001C57FA">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1EF2337B" w14:textId="77777777" w:rsidR="001C57FA" w:rsidRDefault="001C57FA" w:rsidP="001C57FA">
      <w:r>
        <w:t>Conclusion: Space as a Global Commodity</w:t>
      </w:r>
    </w:p>
    <w:p w14:paraId="4CADAD0E" w14:textId="77777777" w:rsidR="001C57FA" w:rsidRPr="001838AF" w:rsidRDefault="001C57FA" w:rsidP="001C57FA">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3DD4D4D8" w14:textId="77777777" w:rsidR="001C57FA" w:rsidRDefault="001C57FA" w:rsidP="001C57FA">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28F62562" w14:textId="77777777" w:rsidR="001C57FA" w:rsidRDefault="001C57FA" w:rsidP="001C57FA">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0604DBF3" w14:textId="77777777" w:rsidR="001C57FA" w:rsidRPr="008A079B" w:rsidRDefault="001C57FA" w:rsidP="001C57FA">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0376A75D" w14:textId="77777777" w:rsidR="001C57FA" w:rsidRPr="005635DB" w:rsidRDefault="001C57FA" w:rsidP="001C57FA">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5635DB">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5635DB">
        <w:rPr>
          <w:rStyle w:val="StyleUnderline"/>
          <w:highlight w:val="green"/>
        </w:rPr>
        <w:t>is evident in</w:t>
      </w:r>
      <w:r w:rsidRPr="005635DB">
        <w:rPr>
          <w:rStyle w:val="StyleUnderline"/>
        </w:rPr>
        <w:t xml:space="preserve"> many phases of American history and in </w:t>
      </w:r>
      <w:r w:rsidRPr="005635DB">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5635DB">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5635DB">
        <w:rPr>
          <w:rStyle w:val="StyleUnderline"/>
          <w:highlight w:val="green"/>
        </w:rPr>
        <w:t xml:space="preserve">Like American exceptionalism, the </w:t>
      </w:r>
      <w:r w:rsidRPr="005635DB">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5635DB">
        <w:rPr>
          <w:rStyle w:val="StyleUnderline"/>
          <w:b/>
          <w:bCs/>
          <w:highlight w:val="green"/>
        </w:rPr>
        <w:t>imaginary</w:t>
      </w:r>
      <w:r w:rsidRPr="005635DB">
        <w:rPr>
          <w:rStyle w:val="StyleUnderline"/>
          <w:highlight w:val="green"/>
        </w:rPr>
        <w:t xml:space="preserve"> requires </w:t>
      </w:r>
      <w:r w:rsidRPr="005635DB">
        <w:rPr>
          <w:rStyle w:val="StyleUnderline"/>
          <w:b/>
          <w:bCs/>
          <w:highlight w:val="green"/>
        </w:rPr>
        <w:t>erasing</w:t>
      </w:r>
      <w:r w:rsidRPr="005635DB">
        <w:rPr>
          <w:rStyle w:val="StyleUnderline"/>
        </w:rPr>
        <w:t xml:space="preserve"> or simply forgetting </w:t>
      </w:r>
      <w:r w:rsidRPr="005635DB">
        <w:rPr>
          <w:rStyle w:val="StyleUnderline"/>
          <w:highlight w:val="green"/>
        </w:rPr>
        <w:t xml:space="preserve">the </w:t>
      </w:r>
      <w:r w:rsidRPr="005635DB">
        <w:rPr>
          <w:rStyle w:val="StyleUnderline"/>
          <w:b/>
          <w:bCs/>
          <w:highlight w:val="green"/>
        </w:rPr>
        <w:t>violence of enclosure and colonialism</w:t>
      </w:r>
      <w:r w:rsidRPr="005635DB">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5635DB">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5635DB">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5635DB">
        <w:rPr>
          <w:rStyle w:val="StyleUnderline"/>
          <w:highlight w:val="green"/>
        </w:rPr>
        <w:t>– this is inconsistent with the</w:t>
      </w:r>
      <w:r w:rsidRPr="005635DB">
        <w:rPr>
          <w:rStyle w:val="StyleUnderline"/>
        </w:rPr>
        <w:t xml:space="preserve"> truth </w:t>
      </w:r>
      <w:r w:rsidRPr="005635DB">
        <w:rPr>
          <w:rStyle w:val="StyleUnderline"/>
          <w:highlight w:val="green"/>
        </w:rPr>
        <w:t>claims of universal beneficence</w:t>
      </w:r>
      <w:r w:rsidRPr="005635DB">
        <w:rPr>
          <w:rStyle w:val="StyleUnderline"/>
        </w:rPr>
        <w:t xml:space="preserve"> inherent </w:t>
      </w:r>
      <w:r w:rsidRPr="005635DB">
        <w:rPr>
          <w:rStyle w:val="StyleUnderline"/>
          <w:highlight w:val="green"/>
        </w:rPr>
        <w:t>in NewSpace private property advocacy</w:t>
      </w:r>
      <w:r w:rsidRPr="005635DB">
        <w:rPr>
          <w:sz w:val="16"/>
        </w:rPr>
        <w:t xml:space="preserve"> (</w:t>
      </w:r>
      <w:r w:rsidRPr="005635DB">
        <w:rPr>
          <w:rStyle w:val="StyleUnderline"/>
          <w:b/>
          <w:bCs/>
          <w:highlight w:val="green"/>
        </w:rPr>
        <w:t>regardless</w:t>
      </w:r>
      <w:r w:rsidRPr="005635DB">
        <w:rPr>
          <w:rStyle w:val="StyleUnderline"/>
          <w:highlight w:val="green"/>
        </w:rPr>
        <w:t xml:space="preserve"> of how violent</w:t>
      </w:r>
      <w:r w:rsidRPr="005635DB">
        <w:rPr>
          <w:rStyle w:val="StyleUnderline"/>
        </w:rPr>
        <w:t xml:space="preserve"> or peaceful space </w:t>
      </w:r>
      <w:r w:rsidRPr="005635DB">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5635DB">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5635DB">
        <w:rPr>
          <w:rStyle w:val="StyleUnderline"/>
          <w:highlight w:val="green"/>
        </w:rPr>
        <w:t xml:space="preserve">excises the violence, so that colonial power can be ascribed a </w:t>
      </w:r>
      <w:r w:rsidRPr="005635DB">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5635DB">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5635DB">
        <w:rPr>
          <w:rStyle w:val="StyleUnderline"/>
          <w:highlight w:val="green"/>
        </w:rPr>
        <w:t>the off-world</w:t>
      </w:r>
      <w:r w:rsidRPr="005635DB">
        <w:rPr>
          <w:rStyle w:val="StyleUnderline"/>
        </w:rPr>
        <w:t xml:space="preserve"> frontier </w:t>
      </w:r>
      <w:r w:rsidRPr="005635DB">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5635DB">
        <w:rPr>
          <w:rStyle w:val="StyleUnderline"/>
          <w:highlight w:val="green"/>
        </w:rPr>
        <w:t>they are relieved from repressing resistant ‘commoners’, from negotiating</w:t>
      </w:r>
      <w:r w:rsidRPr="005635DB">
        <w:rPr>
          <w:rStyle w:val="StyleUnderline"/>
        </w:rPr>
        <w:t xml:space="preserve"> over prior </w:t>
      </w:r>
      <w:r w:rsidRPr="005635DB">
        <w:rPr>
          <w:rStyle w:val="StyleUnderline"/>
          <w:highlight w:val="green"/>
        </w:rPr>
        <w:t>land rights and</w:t>
      </w:r>
      <w:r w:rsidRPr="005635DB">
        <w:rPr>
          <w:rStyle w:val="StyleUnderline"/>
        </w:rPr>
        <w:t xml:space="preserve"> from </w:t>
      </w:r>
      <w:r w:rsidRPr="005635DB">
        <w:rPr>
          <w:rStyle w:val="StyleUnderline"/>
          <w:highlight w:val="green"/>
        </w:rPr>
        <w:t>managing</w:t>
      </w:r>
      <w:r w:rsidRPr="005635DB">
        <w:rPr>
          <w:rStyle w:val="StyleUnderline"/>
        </w:rPr>
        <w:t xml:space="preserve"> the ecological impacts of </w:t>
      </w:r>
      <w:r w:rsidRPr="005635DB">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79FF4318" w14:textId="77777777" w:rsidR="001C57FA" w:rsidRDefault="001C57FA" w:rsidP="001C57FA">
      <w:pPr>
        <w:pStyle w:val="Heading4"/>
      </w:pPr>
      <w:r>
        <w:t xml:space="preserve">NewSpace </w:t>
      </w:r>
      <w:r>
        <w:rPr>
          <w:u w:val="single"/>
        </w:rPr>
        <w:t>valorizes</w:t>
      </w:r>
      <w:r>
        <w:t xml:space="preserve"> private property, advances </w:t>
      </w:r>
      <w:r>
        <w:rPr>
          <w:u w:val="single"/>
        </w:rPr>
        <w:t>American exceptionalism</w:t>
      </w:r>
      <w:r>
        <w:t xml:space="preserve">, and uses the frontier to greenlight </w:t>
      </w:r>
      <w:r w:rsidRPr="00CD3DDC">
        <w:rPr>
          <w:u w:val="single"/>
        </w:rPr>
        <w:t>exploitation</w:t>
      </w:r>
      <w:r>
        <w:t xml:space="preserve">, </w:t>
      </w:r>
      <w:r>
        <w:rPr>
          <w:u w:val="single"/>
        </w:rPr>
        <w:t>colonialism</w:t>
      </w:r>
      <w:r>
        <w:t xml:space="preserve">, and </w:t>
      </w:r>
      <w:r>
        <w:rPr>
          <w:u w:val="single"/>
        </w:rPr>
        <w:t>violence</w:t>
      </w:r>
      <w:r>
        <w:t>.</w:t>
      </w:r>
    </w:p>
    <w:p w14:paraId="50BDE548" w14:textId="77777777" w:rsidR="001C57FA" w:rsidRPr="008A079B" w:rsidRDefault="001C57FA" w:rsidP="001C57FA">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JPark) </w:t>
      </w:r>
      <w:r>
        <w:rPr>
          <w:b/>
          <w:bCs/>
        </w:rPr>
        <w:t xml:space="preserve">[Bolded Brackets] </w:t>
      </w:r>
      <w:r>
        <w:t>inserted for footnote clarity</w:t>
      </w:r>
    </w:p>
    <w:p w14:paraId="2011D4D9" w14:textId="77777777" w:rsidR="001C57FA" w:rsidRPr="00573E3A" w:rsidRDefault="001C57FA" w:rsidP="001C57FA">
      <w:pPr>
        <w:rPr>
          <w:sz w:val="16"/>
        </w:rPr>
      </w:pPr>
      <w:r w:rsidRPr="00573E3A">
        <w:rPr>
          <w:sz w:val="16"/>
        </w:rPr>
        <w:t xml:space="preserve">5. Privateering the cosmic frontier: empire, myth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organisations pressure sovereign states to undermine alternate legal orders that recognise collective rights and responsibilities. </w:t>
      </w:r>
      <w:r w:rsidRPr="00CD3DDC">
        <w:rPr>
          <w:rStyle w:val="StyleUnderline"/>
        </w:rPr>
        <w:t>NewSpace’s ‘constitutional’ arguments attempt to create a legal justification for private off-world resource appropriation</w:t>
      </w:r>
      <w:r w:rsidRPr="00573E3A">
        <w:rPr>
          <w:sz w:val="16"/>
        </w:rPr>
        <w:t xml:space="preserve"> in advance of this speculative project being realised (Chapter 4). In this chapter, we will move further into the realm of the anticipatory, as I discuss how state-corporate appropriation on the cosmic frontier might transpire. I will do this by counter-posing my own speculations against an episode in NewSpace myth-making, a tale of off-world privatisation. The now-defunct NewSpace start-up MirCorp had briefly privatised the Russian space station Mir – this was essentially NewSpace’s first and only corporate outpost in space. The story of MirCorp is told by NewSpace protagonists in the documentary film, Orphans of Apollo (2008). This text is arguably the zenith of the network’s anti-statist and anti-bureaucratic mythos: it is a paean to NewSpace entrepreneurialism that implicates NASA and the US Government in the failure of MirCorp,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as a frontier is to give it an ostensibly geographical designation: it can describe the furthest extent of a civilisation</w:t>
      </w:r>
      <w:r w:rsidRPr="00573E3A">
        <w:rPr>
          <w:sz w:val="16"/>
        </w:rPr>
        <w:t>, the periphery at spatial remove from the core (Wallerstein 1974). It can also denote areas that are particularly 182 difficult to access, like mountainous regions, jungles, deserts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xml:space="preserve">”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(anomos; discussed in section 2.3) – at least from the perspective of colonisers. </w:t>
      </w:r>
      <w:r w:rsidRPr="00CD3DDC">
        <w:rPr>
          <w:rStyle w:val="StyleUnderline"/>
        </w:rPr>
        <w:t xml:space="preserve">Frontiers either lack a nomos, or there is an older, indigenous nomos that is displaced by a new colonial nomos </w:t>
      </w:r>
      <w:r w:rsidRPr="00573E3A">
        <w:rPr>
          <w:rStyle w:val="StyleUnderline"/>
          <w:highlight w:val="green"/>
        </w:rPr>
        <w:t>through state-sanctioned violence</w:t>
      </w:r>
      <w:r w:rsidRPr="00573E3A">
        <w:rPr>
          <w:sz w:val="16"/>
        </w:rPr>
        <w:t xml:space="preserve"> (Walker 2013, pp.400-401). </w:t>
      </w:r>
      <w:r w:rsidRPr="00CD3DDC">
        <w:rPr>
          <w:rStyle w:val="StyleUnderline"/>
        </w:rPr>
        <w:t xml:space="preserve">To tame, </w:t>
      </w:r>
      <w:r w:rsidRPr="00573E3A">
        <w:rPr>
          <w:rStyle w:val="StyleUnderline"/>
          <w:highlight w:val="green"/>
        </w:rPr>
        <w:t>to conquer and to subdue</w:t>
      </w:r>
      <w:r w:rsidRPr="00CD3DDC">
        <w:rPr>
          <w:rStyle w:val="StyleUnderline"/>
        </w:rPr>
        <w:t xml:space="preserve"> – more than mere geophysical marker, </w:t>
      </w:r>
      <w:r w:rsidRPr="00573E3A">
        <w:rPr>
          <w:rStyle w:val="StyleUnderline"/>
          <w:highlight w:val="green"/>
        </w:rPr>
        <w:t>‘</w:t>
      </w:r>
      <w:r w:rsidRPr="00573E3A">
        <w:rPr>
          <w:rStyle w:val="StyleUnderline"/>
          <w:b/>
          <w:bCs/>
          <w:highlight w:val="green"/>
        </w:rPr>
        <w:t>the frontier’ indelibly connotes the violence of colonialism</w:t>
      </w:r>
      <w:r w:rsidRPr="00573E3A">
        <w:rPr>
          <w:rStyle w:val="StyleUnderline"/>
          <w:highlight w:val="green"/>
        </w:rPr>
        <w:t>.</w:t>
      </w:r>
      <w:r>
        <w:rPr>
          <w:rStyle w:val="StyleUnderline"/>
        </w:rPr>
        <w:t xml:space="preserve"> </w:t>
      </w:r>
      <w:r w:rsidRPr="00573E3A">
        <w:rPr>
          <w:sz w:val="16"/>
          <w:highlight w:val="green"/>
        </w:rPr>
        <w:t>‘</w:t>
      </w:r>
      <w:r w:rsidRPr="00573E3A">
        <w:rPr>
          <w:rStyle w:val="StyleUnderline"/>
          <w:highlight w:val="green"/>
        </w:rPr>
        <w:t>The frontier’ has always been a central trope in NewSpace</w:t>
      </w:r>
      <w:r w:rsidRPr="00CD3DDC">
        <w:rPr>
          <w:rStyle w:val="StyleUnderline"/>
        </w:rPr>
        <w:t xml:space="preserve"> discourse, one </w:t>
      </w:r>
      <w:r w:rsidRPr="00573E3A">
        <w:rPr>
          <w:rStyle w:val="StyleUnderline"/>
          <w:highlight w:val="green"/>
        </w:rPr>
        <w:t>in which discourses of</w:t>
      </w:r>
      <w:r w:rsidRPr="00CD3DDC">
        <w:rPr>
          <w:rStyle w:val="StyleUnderline"/>
        </w:rPr>
        <w:t xml:space="preserve"> individual </w:t>
      </w:r>
      <w:r w:rsidRPr="00573E3A">
        <w:rPr>
          <w:rStyle w:val="StyleUnderline"/>
          <w:highlight w:val="green"/>
        </w:rPr>
        <w:t>freedom</w:t>
      </w:r>
      <w:r w:rsidRPr="00CD3DDC">
        <w:rPr>
          <w:rStyle w:val="StyleUnderline"/>
        </w:rPr>
        <w:t xml:space="preserve"> or deregulation </w:t>
      </w:r>
      <w:r w:rsidRPr="00573E3A">
        <w:rPr>
          <w:rStyle w:val="StyleUnderline"/>
          <w:highlight w:val="green"/>
        </w:rPr>
        <w:t xml:space="preserve">merge with the </w:t>
      </w:r>
      <w:r w:rsidRPr="00573E3A">
        <w:rPr>
          <w:rStyle w:val="StyleUnderline"/>
        </w:rPr>
        <w:t xml:space="preserve">inherent </w:t>
      </w:r>
      <w:r w:rsidRPr="00573E3A">
        <w:rPr>
          <w:rStyle w:val="StyleUnderline"/>
          <w:highlight w:val="green"/>
        </w:rPr>
        <w:t>patriotism of the US</w:t>
      </w:r>
      <w:r w:rsidRPr="00CD3DDC">
        <w:rPr>
          <w:rStyle w:val="StyleUnderline"/>
        </w:rPr>
        <w:t>-centred movement.</w:t>
      </w:r>
      <w:r w:rsidRPr="00573E3A">
        <w:rPr>
          <w:sz w:val="16"/>
        </w:rPr>
        <w:t xml:space="preserve"> The Tea Party in Space is one organisation that participates in the ‘March Storm’ or ‘August Blitz’ inter-organisational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spatio-historic terms through the invocation of </w:t>
      </w:r>
      <w:r w:rsidRPr="008A079B">
        <w:rPr>
          <w:sz w:val="16"/>
        </w:rPr>
        <w:t xml:space="preserve">the frontier. </w:t>
      </w:r>
      <w:r w:rsidRPr="008A079B">
        <w:rPr>
          <w:rStyle w:val="StyleUnderline"/>
        </w:rPr>
        <w:t>NewSpace will ‘carry forth the American values that</w:t>
      </w:r>
      <w:r w:rsidRPr="00CD3DDC">
        <w:rPr>
          <w:rStyle w:val="StyleUnderline"/>
        </w:rPr>
        <w:t xml:space="preserve"> made our nation great’ onto unsettled celestial bodies like the civilian pioneers westward bound on the Oregon Trail. </w:t>
      </w:r>
      <w:r w:rsidRPr="00573E3A">
        <w:rPr>
          <w:rStyle w:val="StyleUnderline"/>
          <w:highlight w:val="green"/>
        </w:rPr>
        <w:t>NewSpace believes it will be</w:t>
      </w:r>
      <w:r w:rsidRPr="00573E3A">
        <w:rPr>
          <w:sz w:val="16"/>
        </w:rPr>
        <w:t xml:space="preserve"> the exceptional, valorous entrepreneur who is skyward bound as ‘the vanguard of freedom and opportunity’ – </w:t>
      </w:r>
      <w:r w:rsidRPr="008A079B">
        <w:rPr>
          <w:rStyle w:val="StyleUnderline"/>
          <w:highlight w:val="green"/>
        </w:rPr>
        <w:t xml:space="preserve">America’s </w:t>
      </w:r>
      <w:r w:rsidRPr="00573E3A">
        <w:rPr>
          <w:rStyle w:val="StyleUnderline"/>
          <w:highlight w:val="green"/>
        </w:rPr>
        <w:t>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xml:space="preserve">, untethered to terrestrial polity or regulation. However, unacknowledged in the frontier romanticism of Thoreau and the Tea Party in Space is the fact that the Oregon Trail had been blazed, in large part, by the Hudson’s Bay Company (Douthit 1992). This British charter company was incorporated by King Charles II in 1670 for the purpose of "finding some Trade for Furs, Minerals, and other considerable Commodities...[from which] there may probably arise very great Advantage to Us and Our Kingdom” (Royal Charter of the Hudson’s Bay Company, HBC Heritage 2016). The Company was granted powers of de facto government, and had exercised the rights bestowed by the Crown “to send either Ships of War, Men or Ammunition...unto any their Plantations, Forts, Factories, or Places of Trade aforesaid, for the Security and Defence” of the land it had claimed along the fabled ‘pioneer’ trail from Missouri to Oregon (HBC Heritage 2016). Also missing from the above frontier mythologies is the fact that the American continent had been pioneered millennia before the arrival of early industrial civilisation.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r w:rsidRPr="00573E3A">
        <w:rPr>
          <w:sz w:val="16"/>
        </w:rPr>
        <w:t xml:space="preserve">Myth-making is abundant in NewSpace. By myth, I mean both a falsehood and a ‘legend’ that “still powerfully conveys some important moral and social lesson” regardless of its veracity (Christman 2014, p.3). </w:t>
      </w:r>
      <w:r w:rsidRPr="00573E3A">
        <w:rPr>
          <w:rStyle w:val="StyleUnderline"/>
          <w:highlight w:val="green"/>
        </w:rPr>
        <w:t>The mythic frontier appears in the policy platforms of NewSpace organisations</w:t>
      </w:r>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573E3A">
        <w:rPr>
          <w:rStyle w:val="StyleUnderline"/>
          <w:highlight w:val="green"/>
        </w:rPr>
        <w:t>and</w:t>
      </w:r>
      <w:r w:rsidRPr="00CD3DDC">
        <w:rPr>
          <w:rStyle w:val="StyleUnderline"/>
        </w:rPr>
        <w:t xml:space="preserve"> published by </w:t>
      </w:r>
      <w:r w:rsidRPr="00573E3A">
        <w:rPr>
          <w:rStyle w:val="StyleUnderline"/>
          <w:highlight w:val="gree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p.xxv)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NewSpace’s political imaginary. I begin by discussing Orphans of Apollo and its invocation of the pirate, and move into a discussion of the privateer – an alternate figure in maritime colonialism that brings us closer to a precedent for the state- backed frontier mineral rights of the CSLCA.94 To what extent would the NewSpace mining </w:t>
      </w:r>
      <w:r w:rsidRPr="00573E3A">
        <w:rPr>
          <w:b/>
          <w:bCs/>
          <w:sz w:val="20"/>
          <w:szCs w:val="32"/>
        </w:rPr>
        <w:t>[FOOTNOTE 94]</w:t>
      </w:r>
      <w:r w:rsidRPr="00573E3A">
        <w:rPr>
          <w:sz w:val="20"/>
          <w:szCs w:val="32"/>
        </w:rPr>
        <w:t xml:space="preserve"> </w:t>
      </w:r>
      <w:r w:rsidRPr="00573E3A">
        <w:rPr>
          <w:sz w:val="16"/>
        </w:rPr>
        <w:t xml:space="preserve">As a point of revision, </w:t>
      </w:r>
      <w:r w:rsidRPr="00573E3A">
        <w:rPr>
          <w:rStyle w:val="StyleUnderline"/>
          <w:highlight w:val="green"/>
        </w:rPr>
        <w:t>space mining start-ups represent</w:t>
      </w:r>
      <w:r w:rsidRPr="00CD3DDC">
        <w:rPr>
          <w:rStyle w:val="StyleUnderline"/>
        </w:rPr>
        <w:t xml:space="preserve"> the contemporary, ‘business face’ </w:t>
      </w:r>
      <w:r w:rsidRPr="00573E3A">
        <w:rPr>
          <w:rStyle w:val="StyleUnderline"/>
          <w:highlight w:val="green"/>
        </w:rPr>
        <w:t>of NewSpace’s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573E3A">
        <w:rPr>
          <w:rStyle w:val="StyleUnderline"/>
          <w:highlight w:val="green"/>
        </w:rPr>
        <w:t>mining currently appears geared towards</w:t>
      </w:r>
      <w:r w:rsidRPr="00CD3DDC">
        <w:rPr>
          <w:rStyle w:val="StyleUnderline"/>
        </w:rPr>
        <w:t xml:space="preserve"> more sober, </w:t>
      </w:r>
      <w:r w:rsidRPr="00573E3A">
        <w:rPr>
          <w:rStyle w:val="StyleUnderline"/>
          <w:highlight w:val="gree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573E3A">
        <w:rPr>
          <w:rStyle w:val="StyleUnderline"/>
          <w:highlight w:val="green"/>
        </w:rPr>
        <w:t>However</w:t>
      </w:r>
      <w:r w:rsidRPr="00CD3DDC">
        <w:rPr>
          <w:rStyle w:val="StyleUnderline"/>
        </w:rPr>
        <w:t xml:space="preserve">, civil society organisations and several founders of the space mining </w:t>
      </w:r>
      <w:r w:rsidRPr="00573E3A">
        <w:rPr>
          <w:rStyle w:val="StyleUnderline"/>
          <w:highlight w:val="green"/>
        </w:rPr>
        <w:t>firms within the</w:t>
      </w:r>
      <w:r w:rsidRPr="00CD3DDC">
        <w:rPr>
          <w:rStyle w:val="StyleUnderline"/>
        </w:rPr>
        <w:t xml:space="preserve"> broader </w:t>
      </w:r>
      <w:r w:rsidRPr="00573E3A">
        <w:rPr>
          <w:rStyle w:val="StyleUnderline"/>
          <w:highlight w:val="green"/>
        </w:rPr>
        <w:t>NewSpace network consider</w:t>
      </w:r>
      <w:r w:rsidRPr="00CD3DDC">
        <w:rPr>
          <w:rStyle w:val="StyleUnderline"/>
        </w:rPr>
        <w:t xml:space="preserve"> in situ re</w:t>
      </w:r>
      <w:r w:rsidRPr="00573E3A">
        <w:rPr>
          <w:rStyle w:val="StyleUnderline"/>
          <w:highlight w:val="green"/>
        </w:rPr>
        <w:t>source utilisation as the vehicle for the permanent settlement of other celestial bodies</w:t>
      </w:r>
      <w:r w:rsidRPr="00573E3A">
        <w:rPr>
          <w:sz w:val="16"/>
        </w:rPr>
        <w:t xml:space="preserve">. From O’Neill and the L-5 Society through to SpaceX’s proposed Colonial Fleet (Musk 2017, p.49), </w:t>
      </w:r>
      <w:r w:rsidRPr="00CD3DDC">
        <w:rPr>
          <w:rStyle w:val="StyleUnderline"/>
        </w:rPr>
        <w:t>NewSpace has consistently treated off-world resource</w:t>
      </w:r>
      <w:r w:rsidRPr="00573E3A">
        <w:rPr>
          <w:rStyle w:val="StyleUnderline"/>
          <w:sz w:val="16"/>
          <w:u w:val="none"/>
        </w:rPr>
        <w:t xml:space="preserve"> </w:t>
      </w:r>
      <w:r w:rsidRPr="00573E3A">
        <w:rPr>
          <w:rStyle w:val="StyleUnderline"/>
          <w:b/>
          <w:bCs/>
          <w:sz w:val="20"/>
          <w:szCs w:val="32"/>
          <w:u w:val="none"/>
        </w:rPr>
        <w:t>[PAGE ENDS, FOOTNOTE CONTINUES]</w:t>
      </w:r>
      <w:r w:rsidRPr="00573E3A">
        <w:rPr>
          <w:rStyle w:val="StyleUnderline"/>
          <w:sz w:val="20"/>
          <w:szCs w:val="32"/>
          <w:u w:val="none"/>
        </w:rPr>
        <w:t xml:space="preserve"> </w:t>
      </w:r>
      <w:r w:rsidRPr="00573E3A">
        <w:rPr>
          <w:rStyle w:val="StyleUnderline"/>
        </w:rPr>
        <w:t xml:space="preserve">appropriation </w:t>
      </w:r>
      <w:r w:rsidRPr="00573E3A">
        <w:rPr>
          <w:rStyle w:val="StyleUnderline"/>
          <w:highlight w:val="green"/>
        </w:rPr>
        <w:t>as the key to ‘humanising’ the cosmos</w:t>
      </w:r>
      <w:r w:rsidRPr="00573E3A">
        <w:rPr>
          <w:rStyle w:val="StyleUnderline"/>
          <w:sz w:val="16"/>
          <w:u w:val="none"/>
        </w:rPr>
        <w:t xml:space="preserve"> (O’Neill 1977). I thus treat </w:t>
      </w:r>
      <w:r w:rsidRPr="00573E3A">
        <w:rPr>
          <w:rStyle w:val="StyleUnderline"/>
        </w:rPr>
        <w:t>space mining and space colonisation</w:t>
      </w:r>
      <w:r w:rsidRPr="00573E3A">
        <w:rPr>
          <w:rStyle w:val="StyleUnderline"/>
          <w:sz w:val="16"/>
          <w:u w:val="none"/>
        </w:rPr>
        <w:t xml:space="preserve">, the visioneer’s contradictory impulses of technical pragmatism and utopianism (McCray 2013), </w:t>
      </w:r>
      <w:r w:rsidRPr="00573E3A">
        <w:rPr>
          <w:rStyle w:val="StyleUnderline"/>
        </w:rPr>
        <w:t>as intractable elements in this chapter</w:t>
      </w:r>
      <w:r w:rsidRPr="00573E3A">
        <w:rPr>
          <w:rStyle w:val="StyleUnderline"/>
          <w:b/>
          <w:bCs/>
        </w:rPr>
        <w:t>.</w:t>
      </w:r>
      <w:r w:rsidRPr="00573E3A">
        <w:rPr>
          <w:rStyle w:val="StyleUnderline"/>
          <w:b/>
          <w:bCs/>
          <w:sz w:val="16"/>
          <w:u w:val="none"/>
        </w:rPr>
        <w:t xml:space="preserve"> </w:t>
      </w:r>
      <w:r w:rsidRPr="00573E3A">
        <w:rPr>
          <w:rStyle w:val="StyleUnderline"/>
          <w:b/>
          <w:bCs/>
          <w:sz w:val="20"/>
          <w:szCs w:val="32"/>
          <w:u w:val="none"/>
        </w:rPr>
        <w:t>[FOOTNOTE 94 ENDS]</w:t>
      </w:r>
      <w:r w:rsidRPr="00573E3A">
        <w:rPr>
          <w:rStyle w:val="StyleUnderline"/>
          <w:sz w:val="20"/>
          <w:szCs w:val="32"/>
          <w:u w:val="none"/>
        </w:rPr>
        <w:t xml:space="preserve"> </w:t>
      </w:r>
      <w:r w:rsidRPr="00573E3A">
        <w:rPr>
          <w:sz w:val="16"/>
        </w:rPr>
        <w:t xml:space="preserve">185 project mirror the frontier appropriations of the privateer and the joint-stock company? On the one hand, I venture that the legislative guarantee of private mineral rights represents the first, pre-emptive step in a neo-colonial entwinement of US resource imperialism and NewSpace’s humanising mission. In the off-world, there is an unrealised, anticipatory violence lurking behind the promise of property ownership – such as the Trump Administration’s 2019 establishment of a US Space Force that would (among other geostrategic priorities) protect American commercial interests in space (DoD 2018). On the other hand, </w:t>
      </w:r>
      <w:r w:rsidRPr="00573E3A">
        <w:rPr>
          <w:rStyle w:val="StyleUnderline"/>
        </w:rPr>
        <w:t xml:space="preserve">NewSpace colonialism is discordant with the piratical and imperial violence that has plagued the frontiers of Earth. </w:t>
      </w:r>
      <w:r w:rsidRPr="00573E3A">
        <w:rPr>
          <w:rStyle w:val="StyleUnderline"/>
          <w:highlight w:val="green"/>
        </w:rPr>
        <w:t>For NewSpace, the Solar System represents</w:t>
      </w:r>
      <w:r w:rsidRPr="00573E3A">
        <w:rPr>
          <w:rStyle w:val="StyleUnderline"/>
        </w:rPr>
        <w:t xml:space="preserve"> the guilt-free frontier – </w:t>
      </w:r>
      <w:r w:rsidRPr="00573E3A">
        <w:rPr>
          <w:rStyle w:val="StyleUnderline"/>
          <w:highlight w:val="green"/>
        </w:rPr>
        <w:t>a benign colonialism.</w:t>
      </w:r>
      <w:r w:rsidRPr="00573E3A">
        <w:rPr>
          <w:sz w:val="16"/>
        </w:rPr>
        <w:t xml:space="preserve"> To use Hegel’s words, it is an attempt to escape from the “slaughter bench” of history (2001 [n.d.], p.35).</w:t>
      </w:r>
    </w:p>
    <w:p w14:paraId="671F4C91" w14:textId="77777777" w:rsidR="001C57FA" w:rsidRPr="00CD3DDC" w:rsidRDefault="001C57FA" w:rsidP="001C57FA"/>
    <w:p w14:paraId="36C9384F" w14:textId="77777777" w:rsidR="001C57FA" w:rsidRDefault="001C57FA" w:rsidP="001C57FA">
      <w:pPr>
        <w:rPr>
          <w:rStyle w:val="StyleUnderline"/>
        </w:rPr>
      </w:pPr>
    </w:p>
    <w:p w14:paraId="6081FC2C" w14:textId="77777777" w:rsidR="001C57FA" w:rsidRPr="00866A6E" w:rsidRDefault="001C57FA" w:rsidP="001C57FA">
      <w:pPr>
        <w:pStyle w:val="Heading3"/>
      </w:pPr>
      <w:r>
        <w:t>1AC – Framing</w:t>
      </w:r>
    </w:p>
    <w:p w14:paraId="75B41D24" w14:textId="77777777" w:rsidR="001C57FA" w:rsidRDefault="001C57FA" w:rsidP="001C57FA">
      <w:pPr>
        <w:pStyle w:val="Heading4"/>
      </w:pPr>
      <w:r>
        <w:t>The standard is maximizing expected well-being.</w:t>
      </w:r>
    </w:p>
    <w:p w14:paraId="19CEE345" w14:textId="77777777" w:rsidR="001C57FA" w:rsidRPr="00EB533F" w:rsidRDefault="001C57FA" w:rsidP="001C57FA">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30F184D7" w14:textId="77777777" w:rsidR="001C57FA" w:rsidRPr="00EB533F" w:rsidRDefault="001C57FA" w:rsidP="001C57FA">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3" w:history="1">
        <w:r w:rsidRPr="00EB533F">
          <w:rPr>
            <w:rStyle w:val="Hyperlink"/>
          </w:rPr>
          <w:t>https://www.fhi.ox.ac.uk/wp-content/uploads/Existential-Risks-2017-01-23.pdf</w:t>
        </w:r>
      </w:hyperlink>
      <w:r w:rsidRPr="00EB533F">
        <w:t xml:space="preserve">, </w:t>
      </w:r>
    </w:p>
    <w:p w14:paraId="3C81FD7A" w14:textId="77777777" w:rsidR="001C57FA" w:rsidRDefault="001C57FA" w:rsidP="001C57FA">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61E61533" w14:textId="77777777" w:rsidR="001C57FA" w:rsidRPr="00D74186" w:rsidRDefault="001C57FA" w:rsidP="001C57FA">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52C8243C" w14:textId="77777777" w:rsidR="001C57FA" w:rsidRPr="004E07E9" w:rsidRDefault="001C57FA" w:rsidP="001C57FA">
      <w:r w:rsidRPr="004E07E9">
        <w:rPr>
          <w:b/>
          <w:sz w:val="26"/>
        </w:rPr>
        <w:t>Moen 16</w:t>
      </w:r>
      <w:r w:rsidRPr="004E07E9">
        <w:t xml:space="preserve"> [Ole Martin Moen, Research Fellow in Philosophy at University of Oslo “An Argument for Hedonism” Journal of Value Inquiry (Springer), 50 (2) 2016: 267–281] SJDI</w:t>
      </w:r>
    </w:p>
    <w:p w14:paraId="6323026A" w14:textId="77777777" w:rsidR="001C57FA" w:rsidRDefault="001C57FA" w:rsidP="001C57FA">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1207692" w14:textId="77777777" w:rsidR="001C57FA" w:rsidRPr="00CA3910" w:rsidRDefault="001C57FA" w:rsidP="001C57FA"/>
    <w:p w14:paraId="6571A59D" w14:textId="77777777" w:rsidR="001C57FA" w:rsidRDefault="001C57FA" w:rsidP="001C57FA">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53EB6B6D" w14:textId="77777777" w:rsidR="001C57FA" w:rsidRPr="00A1601B" w:rsidRDefault="001C57FA" w:rsidP="001C57FA"/>
    <w:p w14:paraId="098503F3" w14:textId="77777777" w:rsidR="001C57FA" w:rsidRDefault="001C57FA" w:rsidP="001C57FA">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4EF54277" w14:textId="77777777" w:rsidR="001C57FA" w:rsidRPr="00A1601B" w:rsidRDefault="001C57FA" w:rsidP="001C57FA"/>
    <w:p w14:paraId="3203AA1F" w14:textId="77777777" w:rsidR="001C57FA" w:rsidRPr="00474E24" w:rsidRDefault="001C57FA" w:rsidP="001C57FA">
      <w:pPr>
        <w:pStyle w:val="Heading4"/>
      </w:pPr>
      <w:r>
        <w:t>2</w:t>
      </w:r>
      <w:r w:rsidRPr="00AD11CA">
        <w:t xml:space="preserve">] </w:t>
      </w:r>
      <w:r w:rsidRPr="00AD11CA">
        <w:rPr>
          <w:rStyle w:val="Style13ptBold"/>
          <w:b/>
          <w:bCs w:val="0"/>
        </w:rPr>
        <w:t>No act-omission distinction—governments are responsible for everything in the public sphere so inaction is implicit authorization of action: they have to yes/no bills, which means everything collapse to aggregation.</w:t>
      </w:r>
    </w:p>
    <w:p w14:paraId="51A22766" w14:textId="77777777" w:rsidR="001C57FA" w:rsidRPr="00F601E6" w:rsidRDefault="001C57FA" w:rsidP="001C57FA"/>
    <w:p w14:paraId="54CE607A" w14:textId="77777777" w:rsidR="001C57FA" w:rsidRPr="00F601E6" w:rsidRDefault="001C57FA" w:rsidP="001C57FA"/>
    <w:p w14:paraId="4E4F5B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8932E1B"/>
    <w:multiLevelType w:val="hybridMultilevel"/>
    <w:tmpl w:val="4F9C8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1"/>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57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7F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0328A"/>
  <w14:defaultImageDpi w14:val="300"/>
  <w15:docId w15:val="{EEB8EFC4-C1EA-E149-A326-8D38E0D00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57FA"/>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1C57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1C57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C57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1C57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57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7FA"/>
  </w:style>
  <w:style w:type="character" w:customStyle="1" w:styleId="Heading1Char">
    <w:name w:val="Heading 1 Char"/>
    <w:aliases w:val="Pocket Char"/>
    <w:basedOn w:val="DefaultParagraphFont"/>
    <w:link w:val="Heading1"/>
    <w:uiPriority w:val="9"/>
    <w:rsid w:val="001C57FA"/>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1C57FA"/>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C57FA"/>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1C57FA"/>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57FA"/>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1C57F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1C57FA"/>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1C57F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C57FA"/>
    <w:rPr>
      <w:color w:val="auto"/>
      <w:u w:val="none"/>
    </w:rPr>
  </w:style>
  <w:style w:type="paragraph" w:styleId="DocumentMap">
    <w:name w:val="Document Map"/>
    <w:basedOn w:val="Normal"/>
    <w:link w:val="DocumentMapChar"/>
    <w:uiPriority w:val="99"/>
    <w:semiHidden/>
    <w:unhideWhenUsed/>
    <w:rsid w:val="001C57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57FA"/>
    <w:rPr>
      <w:rFonts w:ascii="Lucida Grande" w:hAnsi="Lucida Grande" w:cs="Lucida Grande"/>
    </w:rPr>
  </w:style>
  <w:style w:type="character" w:styleId="UnresolvedMention">
    <w:name w:val="Unresolved Mention"/>
    <w:basedOn w:val="DefaultParagraphFont"/>
    <w:uiPriority w:val="99"/>
    <w:semiHidden/>
    <w:unhideWhenUsed/>
    <w:rsid w:val="001C57FA"/>
    <w:rPr>
      <w:color w:val="605E5C"/>
      <w:shd w:val="clear" w:color="auto" w:fill="E1DFDD"/>
    </w:rPr>
  </w:style>
  <w:style w:type="paragraph" w:styleId="Header">
    <w:name w:val="header"/>
    <w:basedOn w:val="Normal"/>
    <w:link w:val="HeaderChar"/>
    <w:uiPriority w:val="99"/>
    <w:unhideWhenUsed/>
    <w:rsid w:val="001C57FA"/>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1C57FA"/>
    <w:rPr>
      <w:rFonts w:ascii="Calibri" w:hAnsi="Calibri" w:cs="Calibri"/>
      <w:sz w:val="22"/>
    </w:rPr>
  </w:style>
  <w:style w:type="paragraph" w:styleId="Footer">
    <w:name w:val="footer"/>
    <w:basedOn w:val="Normal"/>
    <w:link w:val="FooterChar"/>
    <w:uiPriority w:val="99"/>
    <w:unhideWhenUsed/>
    <w:rsid w:val="001C57FA"/>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1C57FA"/>
    <w:rPr>
      <w:rFonts w:ascii="Calibri" w:hAnsi="Calibri" w:cs="Calibri"/>
      <w:sz w:val="22"/>
    </w:rPr>
  </w:style>
  <w:style w:type="paragraph" w:customStyle="1" w:styleId="textbold">
    <w:name w:val="text bold"/>
    <w:basedOn w:val="Normal"/>
    <w:link w:val="Emphasis"/>
    <w:uiPriority w:val="20"/>
    <w:qFormat/>
    <w:rsid w:val="001C57FA"/>
    <w:pPr>
      <w:ind w:left="720"/>
      <w:jc w:val="both"/>
    </w:pPr>
    <w:rPr>
      <w:b/>
      <w:iCs/>
      <w:u w:val="single"/>
    </w:rPr>
  </w:style>
  <w:style w:type="paragraph" w:customStyle="1" w:styleId="Emphasis1">
    <w:name w:val="Emphasis1"/>
    <w:basedOn w:val="Normal"/>
    <w:autoRedefine/>
    <w:uiPriority w:val="20"/>
    <w:qFormat/>
    <w:rsid w:val="001C57FA"/>
    <w:pPr>
      <w:pBdr>
        <w:top w:val="single" w:sz="4" w:space="1" w:color="auto"/>
        <w:left w:val="single" w:sz="4" w:space="4" w:color="auto"/>
        <w:bottom w:val="single" w:sz="4" w:space="1" w:color="auto"/>
        <w:right w:val="single" w:sz="4" w:space="4" w:color="auto"/>
      </w:pBdr>
      <w:ind w:left="720"/>
      <w:jc w:val="both"/>
    </w:pPr>
    <w:rPr>
      <w:rFonts w:ascii="Calibri" w:eastAsiaTheme="minorHAnsi" w:hAnsi="Calibri" w:cs="Calibr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1C57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1C57FA"/>
    <w:pPr>
      <w:widowControl w:val="0"/>
      <w:suppressAutoHyphens/>
      <w:spacing w:after="200" w:line="254" w:lineRule="auto"/>
    </w:pPr>
    <w:rPr>
      <w:rFonts w:asciiTheme="minorHAnsi" w:hAnsiTheme="minorHAnsi" w:cs="Calibri"/>
      <w:u w:val="single"/>
    </w:rPr>
  </w:style>
  <w:style w:type="paragraph" w:styleId="ListParagraph">
    <w:name w:val="List Paragraph"/>
    <w:aliases w:val="6 font"/>
    <w:basedOn w:val="Normal"/>
    <w:uiPriority w:val="99"/>
    <w:unhideWhenUsed/>
    <w:qFormat/>
    <w:rsid w:val="001C57FA"/>
    <w:pPr>
      <w:ind w:left="720"/>
      <w:contextualSpacing/>
    </w:pPr>
    <w:rPr>
      <w:rFonts w:ascii="Calibri" w:hAnsi="Calibri" w:cs="Calibri"/>
    </w:rPr>
  </w:style>
  <w:style w:type="paragraph" w:customStyle="1" w:styleId="analytics">
    <w:name w:val="analytics"/>
    <w:basedOn w:val="Heading4"/>
    <w:link w:val="analyticsChar"/>
    <w:autoRedefine/>
    <w:uiPriority w:val="4"/>
    <w:qFormat/>
    <w:rsid w:val="001C57FA"/>
  </w:style>
  <w:style w:type="character" w:customStyle="1" w:styleId="analyticsChar">
    <w:name w:val="analytics Char"/>
    <w:basedOn w:val="DefaultParagraphFont"/>
    <w:link w:val="analytics"/>
    <w:uiPriority w:val="4"/>
    <w:rsid w:val="001C57FA"/>
    <w:rPr>
      <w:rFonts w:ascii="Georgia" w:eastAsiaTheme="majorEastAsia" w:hAnsi="Georgia" w:cstheme="majorBidi"/>
      <w:b/>
      <w:bCs/>
      <w:sz w:val="26"/>
      <w:szCs w:val="26"/>
    </w:rPr>
  </w:style>
  <w:style w:type="paragraph" w:customStyle="1" w:styleId="Analytic">
    <w:name w:val="Analytic"/>
    <w:basedOn w:val="Heading4"/>
    <w:link w:val="AnalyticChar"/>
    <w:qFormat/>
    <w:rsid w:val="001C57FA"/>
    <w:rPr>
      <w:bCs w:val="0"/>
      <w:iCs/>
      <w:color w:val="000000" w:themeColor="text1"/>
    </w:rPr>
  </w:style>
  <w:style w:type="character" w:customStyle="1" w:styleId="AnalyticChar">
    <w:name w:val="Analytic Char"/>
    <w:basedOn w:val="DefaultParagraphFont"/>
    <w:link w:val="Analytic"/>
    <w:rsid w:val="001C57FA"/>
    <w:rPr>
      <w:rFonts w:ascii="Georgia" w:eastAsiaTheme="majorEastAsia" w:hAnsi="Georgia" w:cstheme="majorBidi"/>
      <w:b/>
      <w:iCs/>
      <w:color w:val="000000" w:themeColor="text1"/>
      <w:sz w:val="26"/>
      <w:szCs w:val="26"/>
    </w:rPr>
  </w:style>
  <w:style w:type="character" w:customStyle="1" w:styleId="span">
    <w:name w:val="span"/>
    <w:basedOn w:val="DefaultParagraphFont"/>
    <w:rsid w:val="001C57FA"/>
  </w:style>
  <w:style w:type="character" w:customStyle="1" w:styleId="tb">
    <w:name w:val="tb"/>
    <w:basedOn w:val="DefaultParagraphFont"/>
    <w:rsid w:val="001C57FA"/>
  </w:style>
  <w:style w:type="character" w:customStyle="1" w:styleId="target">
    <w:name w:val="target"/>
    <w:basedOn w:val="DefaultParagraphFont"/>
    <w:rsid w:val="001C57FA"/>
  </w:style>
  <w:style w:type="character" w:customStyle="1" w:styleId="panel-title">
    <w:name w:val="panel-title"/>
    <w:basedOn w:val="DefaultParagraphFont"/>
    <w:rsid w:val="001C57FA"/>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1C57FA"/>
    <w:rPr>
      <w:u w:val="single"/>
    </w:rPr>
  </w:style>
  <w:style w:type="paragraph" w:customStyle="1" w:styleId="UnderlinedText">
    <w:name w:val="Underlined Text"/>
    <w:link w:val="IntenseEmphasis"/>
    <w:uiPriority w:val="6"/>
    <w:qFormat/>
    <w:rsid w:val="001C57FA"/>
    <w:pPr>
      <w:suppressAutoHyphens/>
      <w:autoSpaceDN w:val="0"/>
      <w:textAlignment w:val="baseline"/>
    </w:pPr>
    <w:rPr>
      <w:u w:val="single"/>
    </w:rPr>
  </w:style>
  <w:style w:type="character" w:styleId="Strong">
    <w:name w:val="Strong"/>
    <w:basedOn w:val="DefaultParagraphFont"/>
    <w:uiPriority w:val="22"/>
    <w:qFormat/>
    <w:rsid w:val="001C57FA"/>
    <w:rPr>
      <w:b/>
      <w:bCs/>
    </w:rPr>
  </w:style>
  <w:style w:type="character" w:customStyle="1" w:styleId="definition">
    <w:name w:val="definition"/>
    <w:basedOn w:val="DefaultParagraphFont"/>
    <w:rsid w:val="001C5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20795</Words>
  <Characters>118533</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2022-01-16T01:12:00Z</dcterms:created>
  <dcterms:modified xsi:type="dcterms:W3CDTF">2022-01-16T01:12:00Z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