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EF70C" w14:textId="77777777" w:rsidR="004A7892" w:rsidRDefault="004A7892" w:rsidP="004A7892">
      <w:pPr>
        <w:pStyle w:val="Heading2"/>
      </w:pPr>
      <w:r>
        <w:t>1AC</w:t>
      </w:r>
    </w:p>
    <w:p w14:paraId="52D87F52" w14:textId="77777777" w:rsidR="004A7892" w:rsidRDefault="004A7892" w:rsidP="004A7892">
      <w:pPr>
        <w:pStyle w:val="Heading3"/>
      </w:pPr>
      <w:r>
        <w:t>1AC – Cosmic Colonialism</w:t>
      </w:r>
    </w:p>
    <w:p w14:paraId="56993F36" w14:textId="77777777" w:rsidR="004A7892" w:rsidRDefault="004A7892" w:rsidP="004A7892">
      <w:pPr>
        <w:pStyle w:val="Heading4"/>
      </w:pPr>
      <w:r>
        <w:t>Resolved: The appropriation of outer space by private entities is unjust.</w:t>
      </w:r>
    </w:p>
    <w:p w14:paraId="501ACCF6" w14:textId="77777777" w:rsidR="004A7892" w:rsidRPr="007D0777" w:rsidRDefault="004A7892" w:rsidP="004A7892"/>
    <w:p w14:paraId="2F35EB1C" w14:textId="77777777" w:rsidR="004A7892" w:rsidRDefault="004A7892" w:rsidP="004A7892">
      <w:pPr>
        <w:pStyle w:val="Heading4"/>
      </w:pPr>
      <w:r>
        <w:t>The Advantage is Cosmic Colonialism.</w:t>
      </w:r>
    </w:p>
    <w:p w14:paraId="428960AC" w14:textId="77777777" w:rsidR="004A7892" w:rsidRDefault="004A7892" w:rsidP="004A7892"/>
    <w:p w14:paraId="2B4E759C" w14:textId="77777777" w:rsidR="004A7892" w:rsidRDefault="004A7892" w:rsidP="004A7892">
      <w:pPr>
        <w:pStyle w:val="Heading4"/>
      </w:pPr>
      <w:r>
        <w:t xml:space="preserve">Private appropriation of outer space expands corporate colonialism. </w:t>
      </w:r>
    </w:p>
    <w:p w14:paraId="7C02B450" w14:textId="77777777" w:rsidR="004A7892" w:rsidRDefault="004A7892" w:rsidP="004A7892">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3-5] TDI</w:t>
      </w:r>
    </w:p>
    <w:p w14:paraId="0ECC6EAE" w14:textId="77777777" w:rsidR="004A7892" w:rsidRPr="00BE352B" w:rsidRDefault="004A7892" w:rsidP="004A7892">
      <w:pPr>
        <w:rPr>
          <w:sz w:val="16"/>
        </w:rPr>
      </w:pPr>
      <w:r w:rsidRPr="004E7F1B">
        <w:rPr>
          <w:rStyle w:val="StyleUnderline"/>
        </w:rPr>
        <w:t>The 2010s may very well be remembered as the</w:t>
      </w:r>
      <w:r w:rsidRPr="00BE352B">
        <w:rPr>
          <w:sz w:val="16"/>
        </w:rPr>
        <w:t xml:space="preserve"> ‘Age of NewSpace', the </w:t>
      </w:r>
      <w:r w:rsidRPr="004E7F1B">
        <w:rPr>
          <w:rStyle w:val="StyleUnderline"/>
        </w:rPr>
        <w:t xml:space="preserve">decade when </w:t>
      </w:r>
      <w:r w:rsidRPr="00257C65">
        <w:rPr>
          <w:rStyle w:val="Emphasis"/>
          <w:highlight w:val="cyan"/>
        </w:rPr>
        <w:t xml:space="preserve">outer space was turned </w:t>
      </w:r>
      <w:r w:rsidRPr="00257C65">
        <w:rPr>
          <w:rStyle w:val="Emphasis"/>
        </w:rPr>
        <w:t xml:space="preserve">into a </w:t>
      </w:r>
      <w:r w:rsidRPr="00257C65">
        <w:rPr>
          <w:rStyle w:val="Emphasis"/>
          <w:highlight w:val="cyan"/>
        </w:rPr>
        <w:t>capitalist</w:t>
      </w:r>
      <w:r w:rsidRPr="004E7F1B">
        <w:rPr>
          <w:rStyle w:val="Emphasis"/>
        </w:rPr>
        <w:t xml:space="preserve"> space</w:t>
      </w:r>
      <w:r w:rsidRPr="00BE352B">
        <w:rPr>
          <w:sz w:val="16"/>
        </w:rPr>
        <w:t xml:space="preserve">, </w:t>
      </w:r>
      <w:r w:rsidRPr="004E7F1B">
        <w:rPr>
          <w:rStyle w:val="StyleUnderline"/>
        </w:rPr>
        <w:t>when private corporations pushed the price of launches</w:t>
      </w:r>
      <w:r w:rsidRPr="00BE352B">
        <w:rPr>
          <w:sz w:val="16"/>
        </w:rPr>
        <w:t xml:space="preserve">, </w:t>
      </w:r>
      <w:r w:rsidRPr="004E7F1B">
        <w:rPr>
          <w:rStyle w:val="StyleUnderline"/>
        </w:rPr>
        <w:t>satellites</w:t>
      </w:r>
      <w:r w:rsidRPr="00BE352B">
        <w:rPr>
          <w:sz w:val="16"/>
        </w:rPr>
        <w:t xml:space="preserve">, </w:t>
      </w:r>
      <w:r w:rsidRPr="004E7F1B">
        <w:rPr>
          <w:rStyle w:val="StyleUnderline"/>
        </w:rPr>
        <w:t>and space infrastructure downwards</w:t>
      </w:r>
      <w:r w:rsidRPr="00BE352B">
        <w:rPr>
          <w:sz w:val="16"/>
        </w:rPr>
        <w:t xml:space="preserve">, </w:t>
      </w:r>
      <w:r w:rsidRPr="004E7F1B">
        <w:rPr>
          <w:rStyle w:val="Emphasis"/>
        </w:rPr>
        <w:t xml:space="preserve">exerting what industry insiders </w:t>
      </w:r>
      <w:r w:rsidRPr="00257C65">
        <w:rPr>
          <w:rStyle w:val="Emphasis"/>
        </w:rPr>
        <w:t>call the</w:t>
      </w:r>
      <w:r w:rsidRPr="00257C65">
        <w:rPr>
          <w:sz w:val="16"/>
        </w:rPr>
        <w:t xml:space="preserve"> ‘</w:t>
      </w:r>
      <w:r w:rsidRPr="00257C65">
        <w:rPr>
          <w:rStyle w:val="Emphasis"/>
        </w:rPr>
        <w:t>SpaceX effect</w:t>
      </w:r>
      <w:r w:rsidRPr="00257C65">
        <w:rPr>
          <w:sz w:val="16"/>
        </w:rPr>
        <w:t>'</w:t>
      </w:r>
      <w:r w:rsidRPr="00BE352B">
        <w:rPr>
          <w:sz w:val="16"/>
        </w:rPr>
        <w:t xml:space="preserve"> (Henry, 2018), </w:t>
      </w:r>
      <w:r w:rsidRPr="004E7F1B">
        <w:rPr>
          <w:rStyle w:val="StyleUnderline"/>
        </w:rPr>
        <w:t>centered on the technological achievement of</w:t>
      </w:r>
      <w:r w:rsidRPr="00BE352B">
        <w:rPr>
          <w:sz w:val="16"/>
        </w:rPr>
        <w:t xml:space="preserve"> ‘</w:t>
      </w:r>
      <w:r w:rsidRPr="004E7F1B">
        <w:rPr>
          <w:rStyle w:val="Emphasis"/>
        </w:rPr>
        <w:t>reusability</w:t>
      </w:r>
      <w:r w:rsidRPr="00BE352B">
        <w:rPr>
          <w:sz w:val="16"/>
        </w:rPr>
        <w:t xml:space="preserve">', </w:t>
      </w:r>
      <w:r w:rsidRPr="004E7F1B">
        <w:rPr>
          <w:rStyle w:val="StyleUnderline"/>
        </w:rPr>
        <w:t>recovering used rocket boosters for additional launches</w:t>
      </w:r>
      <w:r w:rsidRPr="00BE352B">
        <w:rPr>
          <w:sz w:val="16"/>
        </w:rPr>
        <w:t xml:space="preserve">, </w:t>
      </w:r>
      <w:r w:rsidRPr="004E7F1B">
        <w:rPr>
          <w:rStyle w:val="StyleUnderline"/>
        </w:rPr>
        <w:t>promising to drastically reduce the price of going to space</w:t>
      </w:r>
      <w:r w:rsidRPr="00BE352B">
        <w:rPr>
          <w:sz w:val="16"/>
        </w:rPr>
        <w:t xml:space="preserve"> (Morring, 2016). As one report observes, ‘</w:t>
      </w:r>
      <w:r w:rsidRPr="004E7F1B">
        <w:rPr>
          <w:rStyle w:val="StyleUnderline"/>
        </w:rPr>
        <w:t>Not only has the number of private companies engaged in space exploration grown remarkably in recent years</w:t>
      </w:r>
      <w:r w:rsidRPr="00BE352B">
        <w:rPr>
          <w:sz w:val="16"/>
        </w:rPr>
        <w:t xml:space="preserve">, </w:t>
      </w:r>
      <w:r w:rsidRPr="004E7F1B">
        <w:rPr>
          <w:rStyle w:val="StyleUnderline"/>
        </w:rPr>
        <w:t>these companies are quickly besting their government</w:t>
      </w:r>
      <w:r w:rsidRPr="00BE352B">
        <w:rPr>
          <w:sz w:val="16"/>
        </w:rPr>
        <w:t>-</w:t>
      </w:r>
      <w:r w:rsidRPr="004E7F1B">
        <w:rPr>
          <w:rStyle w:val="StyleUnderline"/>
        </w:rPr>
        <w:t>sponsored competitors</w:t>
      </w:r>
      <w:r w:rsidRPr="00BE352B">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53BEC860" w14:textId="77777777" w:rsidR="004A7892" w:rsidRPr="00BE352B" w:rsidRDefault="004A7892" w:rsidP="004A7892">
      <w:pPr>
        <w:rPr>
          <w:sz w:val="16"/>
        </w:rPr>
      </w:pPr>
      <w:r w:rsidRPr="00BE352B">
        <w:rPr>
          <w:sz w:val="16"/>
        </w:rPr>
        <w:t xml:space="preserve">In early 2018, astronomers across the world learned that a New Zealand start-up, </w:t>
      </w:r>
      <w:r w:rsidRPr="004E7F1B">
        <w:rPr>
          <w:rStyle w:val="StyleUnderline"/>
        </w:rPr>
        <w:t>Rocket Lab</w:t>
      </w:r>
      <w:r w:rsidRPr="00BE352B">
        <w:rPr>
          <w:sz w:val="16"/>
        </w:rPr>
        <w:t xml:space="preserve">, which aimed to launch thousands of miniature satellites into orbit around Earth (so-called ‘smallsats'), </w:t>
      </w:r>
      <w:r w:rsidRPr="004E7F1B">
        <w:rPr>
          <w:rStyle w:val="StyleUnderline"/>
        </w:rPr>
        <w:t>had planned to launch a giant</w:t>
      </w:r>
      <w:r w:rsidRPr="00BE352B">
        <w:rPr>
          <w:sz w:val="16"/>
        </w:rPr>
        <w:t>, shining ‘disco ball'—the ‘</w:t>
      </w:r>
      <w:r w:rsidRPr="004E7F1B">
        <w:rPr>
          <w:rStyle w:val="StyleUnderline"/>
        </w:rPr>
        <w:t>Humanity Star</w:t>
      </w:r>
      <w:r w:rsidRPr="00BE352B">
        <w:rPr>
          <w:sz w:val="16"/>
        </w:rPr>
        <w:t xml:space="preserve">'—into orbit around Earth. </w:t>
      </w:r>
      <w:r w:rsidRPr="004E7F1B">
        <w:rPr>
          <w:rStyle w:val="StyleUnderline"/>
        </w:rPr>
        <w:t xml:space="preserve">It was an elaborate </w:t>
      </w:r>
      <w:r w:rsidRPr="00257C65">
        <w:rPr>
          <w:rStyle w:val="Emphasis"/>
        </w:rPr>
        <w:t>marketing</w:t>
      </w:r>
      <w:r w:rsidRPr="004E7F1B">
        <w:rPr>
          <w:rStyle w:val="Emphasis"/>
        </w:rPr>
        <w:t xml:space="preserve"> stunt masked by humanistic idealism</w:t>
      </w:r>
      <w:r w:rsidRPr="00BE352B">
        <w:rPr>
          <w:sz w:val="16"/>
        </w:rPr>
        <w:t>. ‘</w:t>
      </w:r>
      <w:r w:rsidRPr="004E7F1B">
        <w:rPr>
          <w:rStyle w:val="StyleUnderline"/>
        </w:rPr>
        <w:t>No matter where you are in the world</w:t>
      </w:r>
      <w:r w:rsidRPr="00BE352B">
        <w:rPr>
          <w:sz w:val="16"/>
        </w:rPr>
        <w:t>, or what is happening in your life', said Rocket Lab CEO Peter Beck, ‘</w:t>
      </w:r>
      <w:r w:rsidRPr="004E7F1B">
        <w:rPr>
          <w:rStyle w:val="StyleUnderline"/>
        </w:rPr>
        <w:t>everyone will be able to see the Humanity Star in the night sky</w:t>
      </w:r>
      <w:r w:rsidRPr="00BE352B">
        <w:rPr>
          <w:sz w:val="16"/>
        </w:rPr>
        <w:t xml:space="preserve">'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capitalistkind on their ability to collect data were non-existent. </w:t>
      </w:r>
      <w:r w:rsidRPr="004E7F1B">
        <w:rPr>
          <w:rStyle w:val="StyleUnderline"/>
        </w:rPr>
        <w:t>The astronomical community was angered by the idea of a material</w:t>
      </w:r>
      <w:r w:rsidRPr="00BE352B">
        <w:rPr>
          <w:sz w:val="16"/>
        </w:rPr>
        <w:t xml:space="preserve">, concrete, visible object </w:t>
      </w:r>
      <w:r w:rsidRPr="004E7F1B">
        <w:rPr>
          <w:rStyle w:val="StyleUnderline"/>
        </w:rPr>
        <w:t>polluting</w:t>
      </w:r>
      <w:r w:rsidRPr="00BE352B">
        <w:rPr>
          <w:sz w:val="16"/>
        </w:rPr>
        <w:t xml:space="preserve"> “</w:t>
      </w:r>
      <w:r w:rsidRPr="004E7F1B">
        <w:rPr>
          <w:rStyle w:val="StyleUnderline"/>
        </w:rPr>
        <w:t>pure</w:t>
      </w:r>
      <w:r w:rsidRPr="00BE352B">
        <w:rPr>
          <w:sz w:val="16"/>
        </w:rPr>
        <w:t xml:space="preserve">” </w:t>
      </w:r>
      <w:r w:rsidRPr="004E7F1B">
        <w:rPr>
          <w:rStyle w:val="StyleUnderline"/>
        </w:rPr>
        <w:t>scientific data</w:t>
      </w:r>
      <w:r w:rsidRPr="00BE352B">
        <w:rPr>
          <w:sz w:val="16"/>
        </w:rPr>
        <w:t xml:space="preserve">, </w:t>
      </w:r>
      <w:r w:rsidRPr="004E7F1B">
        <w:rPr>
          <w:rStyle w:val="StyleUnderline"/>
        </w:rPr>
        <w:t>but it paid less attention to the</w:t>
      </w:r>
      <w:r w:rsidRPr="00BE352B">
        <w:rPr>
          <w:sz w:val="16"/>
        </w:rPr>
        <w:t xml:space="preserve"> (invisible and abstract) </w:t>
      </w:r>
      <w:r w:rsidRPr="004E7F1B">
        <w:rPr>
          <w:rStyle w:val="StyleUnderline"/>
        </w:rPr>
        <w:t>recuperation of the night sky as it was brought into the fold of capitalism</w:t>
      </w:r>
      <w:r w:rsidRPr="00BE352B">
        <w:rPr>
          <w:sz w:val="16"/>
        </w:rPr>
        <w:t xml:space="preserve">. </w:t>
      </w:r>
    </w:p>
    <w:p w14:paraId="5919E96F" w14:textId="77777777" w:rsidR="004A7892" w:rsidRPr="00BE352B" w:rsidRDefault="004A7892" w:rsidP="004A7892">
      <w:pPr>
        <w:rPr>
          <w:sz w:val="16"/>
        </w:rPr>
      </w:pPr>
      <w:r w:rsidRPr="00BE352B">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capitalistkind. Following this logic, </w:t>
      </w:r>
      <w:r w:rsidRPr="00257C65">
        <w:rPr>
          <w:rStyle w:val="StyleUnderline"/>
          <w:highlight w:val="cyan"/>
        </w:rPr>
        <w:t xml:space="preserve">the question for </w:t>
      </w:r>
      <w:r w:rsidRPr="00257C65">
        <w:rPr>
          <w:rStyle w:val="StyleUnderline"/>
        </w:rPr>
        <w:t xml:space="preserve">the entrepreneurs of </w:t>
      </w:r>
      <w:r w:rsidRPr="00257C65">
        <w:rPr>
          <w:rStyle w:val="StyleUnderline"/>
          <w:highlight w:val="cyan"/>
        </w:rPr>
        <w:t>NewSpace is how to monetize outer space</w:t>
      </w:r>
      <w:r w:rsidRPr="00257C65">
        <w:rPr>
          <w:sz w:val="16"/>
        </w:rPr>
        <w:t xml:space="preserve">, </w:t>
      </w:r>
      <w:r w:rsidRPr="00257C65">
        <w:rPr>
          <w:rStyle w:val="StyleUnderline"/>
        </w:rPr>
        <w:t xml:space="preserve">which means </w:t>
      </w:r>
      <w:r w:rsidRPr="00257C65">
        <w:rPr>
          <w:rStyle w:val="Emphasis"/>
        </w:rPr>
        <w:t>turning space into</w:t>
      </w:r>
      <w:r w:rsidRPr="004E7F1B">
        <w:rPr>
          <w:rStyle w:val="Emphasis"/>
        </w:rPr>
        <w:t xml:space="preserve"> a space for capital</w:t>
      </w:r>
      <w:r w:rsidRPr="00BE352B">
        <w:rPr>
          <w:sz w:val="16"/>
        </w:rPr>
        <w:t xml:space="preserve">; </w:t>
      </w:r>
      <w:r w:rsidRPr="004E7F1B">
        <w:rPr>
          <w:rStyle w:val="StyleUnderline"/>
        </w:rPr>
        <w:t>their question is how they can deplanetarize capital and universalize it</w:t>
      </w:r>
      <w:r w:rsidRPr="00BE352B">
        <w:rPr>
          <w:sz w:val="16"/>
        </w:rPr>
        <w:t xml:space="preserve">, </w:t>
      </w:r>
      <w:r w:rsidRPr="004E7F1B">
        <w:rPr>
          <w:rStyle w:val="StyleUnderline"/>
        </w:rPr>
        <w:t>literally speaking</w:t>
      </w:r>
      <w:r w:rsidRPr="00BE352B">
        <w:rPr>
          <w:sz w:val="16"/>
        </w:rPr>
        <w:t xml:space="preserve">, that is, </w:t>
      </w:r>
      <w:r w:rsidRPr="004E7F1B">
        <w:rPr>
          <w:rStyle w:val="StyleUnderline"/>
        </w:rPr>
        <w:t>turn the Universe into a universe for capital</w:t>
      </w:r>
      <w:r w:rsidRPr="00BE352B">
        <w:rPr>
          <w:sz w:val="16"/>
        </w:rPr>
        <w:t>. In this light, Peter Beck’s distortion of democratic ideals appears eminently sensible, equating democratization with monetization, that is, capital liberated from its earthly tethers.</w:t>
      </w:r>
    </w:p>
    <w:p w14:paraId="521D2A01" w14:textId="77777777" w:rsidR="004A7892" w:rsidRPr="00BE352B" w:rsidRDefault="004A7892" w:rsidP="004A7892">
      <w:pPr>
        <w:rPr>
          <w:sz w:val="16"/>
        </w:rPr>
      </w:pPr>
      <w:r w:rsidRPr="004E7F1B">
        <w:rPr>
          <w:rStyle w:val="StyleUnderline"/>
        </w:rPr>
        <w:t>Emblematic of this capitalist turn in space was the founding of Moon Express in 2011</w:t>
      </w:r>
      <w:r w:rsidRPr="00BE352B">
        <w:rPr>
          <w:sz w:val="16"/>
        </w:rPr>
        <w:t xml:space="preserve">, </w:t>
      </w:r>
      <w:r w:rsidRPr="004E7F1B">
        <w:rPr>
          <w:rStyle w:val="StyleUnderline"/>
        </w:rPr>
        <w:t>composed of a</w:t>
      </w:r>
      <w:r w:rsidRPr="00BE352B">
        <w:rPr>
          <w:sz w:val="16"/>
        </w:rPr>
        <w:t xml:space="preserve"> ‘</w:t>
      </w:r>
      <w:r w:rsidRPr="004E7F1B">
        <w:rPr>
          <w:rStyle w:val="StyleUnderline"/>
        </w:rPr>
        <w:t>team of prominent Silicon Valley entrepreneurs</w:t>
      </w:r>
      <w:r w:rsidRPr="00BE352B">
        <w:rPr>
          <w:sz w:val="16"/>
        </w:rPr>
        <w:t>…</w:t>
      </w:r>
      <w:r w:rsidRPr="004E7F1B">
        <w:rPr>
          <w:rStyle w:val="StyleUnderline"/>
        </w:rPr>
        <w:t>shooting for the moon with a new private venture aimed at scouring the lunar surface for precious metals and rare metallic elements</w:t>
      </w:r>
      <w:r w:rsidRPr="00BE352B">
        <w:rPr>
          <w:sz w:val="16"/>
        </w:rPr>
        <w:t xml:space="preserve">' (Hennigan, 2011). Following Google’s Lunar XPRIZE—an intertwining of Silicon Valley and NewSpace’s capitalistkind—which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resources on Earth), gold, platinum group metals, and water, and, second, to carry out scientific work that would ‘help researchers develop human space colonies for future generations' (Ioannou, 2017). The ordering is telling: first profits, then humanity. These were the hollow, insubstantial promises of a venture-capitalized NewSpace enterprise: in early 2018, Google announced that none of the five teams competing for the Lunar XPRIZE, including Moon Express, would reach their stated objectives by the 31 March deadline and they were taking their money back (Grush, 2018). In this sense, it was typical for NewSpace in its formative years: a corporate field populated by (overly exuberant) private enterprises who promised more than they could deliver. But the belief in NewSpace is real enough. In a tome bursting with the optimism of NewSpace, Wohlforth and Hendrix claim that ‘the commercial spaceflight industry is transforming our sense of possibility. Using Silicon Valley’s money and innovative confidence, it will soon bring mass space products to the market' (2016, p. 7). </w:t>
      </w:r>
    </w:p>
    <w:p w14:paraId="43E14AAB" w14:textId="77777777" w:rsidR="004A7892" w:rsidRPr="00BE352B" w:rsidRDefault="004A7892" w:rsidP="004A7892">
      <w:pPr>
        <w:rPr>
          <w:sz w:val="16"/>
        </w:rPr>
      </w:pPr>
      <w:r w:rsidRPr="00257C65">
        <w:rPr>
          <w:rStyle w:val="StyleUnderline"/>
        </w:rPr>
        <w:t xml:space="preserve">The </w:t>
      </w:r>
      <w:r w:rsidRPr="00257C65">
        <w:rPr>
          <w:rStyle w:val="Emphasis"/>
        </w:rPr>
        <w:t>trope of humanity plays a key role</w:t>
      </w:r>
      <w:r w:rsidRPr="00257C65">
        <w:rPr>
          <w:rStyle w:val="StyleUnderline"/>
        </w:rPr>
        <w:t xml:space="preserve"> in the rhetoric of the adherents of NewSpace</w:t>
      </w:r>
      <w:r w:rsidRPr="00BE352B">
        <w:rPr>
          <w:sz w:val="16"/>
        </w:rPr>
        <w:t xml:space="preserve">. To </w:t>
      </w:r>
      <w:r w:rsidRPr="004E7F1B">
        <w:rPr>
          <w:rStyle w:val="StyleUnderline"/>
        </w:rPr>
        <w:t xml:space="preserve">fulfill the </w:t>
      </w:r>
      <w:r w:rsidRPr="00257C65">
        <w:rPr>
          <w:rStyle w:val="StyleUnderline"/>
          <w:highlight w:val="cyan"/>
        </w:rPr>
        <w:t xml:space="preserve">objectives </w:t>
      </w:r>
      <w:r w:rsidRPr="00257C65">
        <w:rPr>
          <w:rStyle w:val="StyleUnderline"/>
        </w:rPr>
        <w:t>of NewSpace</w:t>
      </w:r>
      <w:r w:rsidRPr="00257C65">
        <w:rPr>
          <w:sz w:val="16"/>
        </w:rPr>
        <w:t xml:space="preserve">, </w:t>
      </w:r>
      <w:r w:rsidRPr="00257C65">
        <w:rPr>
          <w:rStyle w:val="StyleUnderline"/>
          <w:highlight w:val="cyan"/>
        </w:rPr>
        <w:t>including profit maximization</w:t>
      </w:r>
      <w:r w:rsidRPr="004E7F1B">
        <w:rPr>
          <w:rStyle w:val="StyleUnderline"/>
        </w:rPr>
        <w:t xml:space="preserve"> and the exploitation of celestial bodies</w:t>
      </w:r>
      <w:r w:rsidRPr="00BE352B">
        <w:rPr>
          <w:sz w:val="16"/>
        </w:rPr>
        <w:t xml:space="preserve">, </w:t>
      </w:r>
      <w:r w:rsidRPr="004E7F1B">
        <w:rPr>
          <w:rStyle w:val="StyleUnderline"/>
        </w:rPr>
        <w:t>the symbolic figure of a shared humanity serves a useful purpose</w:t>
      </w:r>
      <w:r w:rsidRPr="00BE352B">
        <w:rPr>
          <w:sz w:val="16"/>
        </w:rPr>
        <w:t xml:space="preserve">, </w:t>
      </w:r>
      <w:r w:rsidRPr="00F2020E">
        <w:rPr>
          <w:rStyle w:val="StyleUnderline"/>
          <w:highlight w:val="cyan"/>
        </w:rPr>
        <w:t>camouflaging</w:t>
      </w:r>
      <w:r w:rsidRPr="004E7F1B">
        <w:rPr>
          <w:rStyle w:val="StyleUnderline"/>
        </w:rPr>
        <w:t xml:space="preserve"> the </w:t>
      </w:r>
      <w:r w:rsidRPr="00F2020E">
        <w:rPr>
          <w:rStyle w:val="StyleUnderline"/>
          <w:highlight w:val="cyan"/>
        </w:rPr>
        <w:t>conquest of space</w:t>
      </w:r>
      <w:r w:rsidRPr="004E7F1B">
        <w:rPr>
          <w:rStyle w:val="StyleUnderline"/>
        </w:rPr>
        <w:t xml:space="preserve"> by capitalism </w:t>
      </w:r>
      <w:r w:rsidRPr="00F2020E">
        <w:rPr>
          <w:rStyle w:val="StyleUnderline"/>
          <w:highlight w:val="cyan"/>
        </w:rPr>
        <w:t>with a dream of humanity</w:t>
      </w:r>
      <w:r w:rsidRPr="004E7F1B">
        <w:rPr>
          <w:rStyle w:val="StyleUnderline"/>
        </w:rPr>
        <w:t xml:space="preserve"> boldly venturing forth </w:t>
      </w:r>
      <w:r w:rsidRPr="00F2020E">
        <w:rPr>
          <w:rStyle w:val="StyleUnderline"/>
          <w:highlight w:val="cyan"/>
        </w:rPr>
        <w:t>into the dark unknown</w:t>
      </w:r>
      <w:r w:rsidRPr="00BE352B">
        <w:rPr>
          <w:sz w:val="16"/>
        </w:rPr>
        <w:t xml:space="preserve">, </w:t>
      </w:r>
      <w:r w:rsidRPr="004E7F1B">
        <w:rPr>
          <w:rStyle w:val="StyleUnderline"/>
        </w:rPr>
        <w:t xml:space="preserve">thereby also </w:t>
      </w:r>
      <w:r w:rsidRPr="00F2020E">
        <w:rPr>
          <w:rStyle w:val="StyleUnderline"/>
          <w:highlight w:val="cyan"/>
        </w:rPr>
        <w:t>providing</w:t>
      </w:r>
      <w:r w:rsidRPr="004E7F1B">
        <w:rPr>
          <w:rStyle w:val="StyleUnderline"/>
        </w:rPr>
        <w:t xml:space="preserve"> the </w:t>
      </w:r>
      <w:r w:rsidRPr="00F2020E">
        <w:rPr>
          <w:rStyle w:val="StyleUnderline"/>
          <w:highlight w:val="cyan"/>
        </w:rPr>
        <w:t>legitimacy</w:t>
      </w:r>
      <w:r w:rsidRPr="004E7F1B">
        <w:rPr>
          <w:rStyle w:val="StyleUnderline"/>
        </w:rPr>
        <w:t xml:space="preserve"> and enthusiasm needed </w:t>
      </w:r>
      <w:r w:rsidRPr="00F2020E">
        <w:rPr>
          <w:rStyle w:val="StyleUnderline"/>
          <w:highlight w:val="cyan"/>
        </w:rPr>
        <w:t>to support</w:t>
      </w:r>
      <w:r w:rsidRPr="004E7F1B">
        <w:rPr>
          <w:rStyle w:val="StyleUnderline"/>
        </w:rPr>
        <w:t xml:space="preserve"> bolster the legitimacy of </w:t>
      </w:r>
      <w:r w:rsidRPr="00F2020E">
        <w:rPr>
          <w:rStyle w:val="StyleUnderline"/>
          <w:highlight w:val="cyan"/>
        </w:rPr>
        <w:t>NewSpace</w:t>
      </w:r>
      <w:r w:rsidRPr="00BE352B">
        <w:rPr>
          <w:sz w:val="16"/>
        </w:rPr>
        <w:t xml:space="preserve">. So long as the stargazers and SpaceX watchers are permitted their fill of ‘collective effervescence', to use Durkheim’s (1995, p. 228) concept, capitalist entrepreneurs will be able to pursue their business interests more or less as they please. The spectacle of outer space is crucial in this regard. </w:t>
      </w:r>
    </w:p>
    <w:p w14:paraId="34FA67F3" w14:textId="77777777" w:rsidR="004A7892" w:rsidRPr="00BE352B" w:rsidRDefault="004A7892" w:rsidP="004A7892">
      <w:pPr>
        <w:rPr>
          <w:sz w:val="16"/>
        </w:rPr>
      </w:pPr>
      <w:r w:rsidRPr="00BE352B">
        <w:rPr>
          <w:sz w:val="16"/>
        </w:rPr>
        <w:t>Crucially, however, and despite this spectacle, SpaceX’s technology might not necessarily be more sophisticated than its competitors or predecessors. Some industry insiders have rebuffed some of the more the spectacular claims of NewSpace’s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second-use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NewSpace corporations do with great ingenuity, however, is to manage the spectacle of outer space, producing outpourings of public fervor, aided by a widespread adherence to the ‘Californian Ideology' (Barbrook and Cameron, 1996), or post-statist techno-utopianism, in many postindustrialized societies.</w:t>
      </w:r>
    </w:p>
    <w:p w14:paraId="0572A95A" w14:textId="77777777" w:rsidR="004A7892" w:rsidRPr="00BE352B" w:rsidRDefault="004A7892" w:rsidP="004A7892">
      <w:pPr>
        <w:rPr>
          <w:sz w:val="16"/>
        </w:rPr>
      </w:pPr>
      <w:r w:rsidRPr="004E7F1B">
        <w:rPr>
          <w:rStyle w:val="StyleUnderline"/>
        </w:rPr>
        <w:t>The very centrality of these maneuvers has initiated a new phase in the history of capitalist relations</w:t>
      </w:r>
      <w:r w:rsidRPr="00BE352B">
        <w:rPr>
          <w:sz w:val="16"/>
        </w:rPr>
        <w:t xml:space="preserve">, </w:t>
      </w:r>
      <w:r w:rsidRPr="004E7F1B">
        <w:rPr>
          <w:rStyle w:val="StyleUnderline"/>
        </w:rPr>
        <w:t>that of</w:t>
      </w:r>
      <w:r w:rsidRPr="00BE352B">
        <w:rPr>
          <w:sz w:val="16"/>
        </w:rPr>
        <w:t xml:space="preserve"> ‘</w:t>
      </w:r>
      <w:r w:rsidRPr="00F2020E">
        <w:rPr>
          <w:rStyle w:val="Emphasis"/>
          <w:highlight w:val="cyan"/>
        </w:rPr>
        <w:t>charismatic accumulation</w:t>
      </w:r>
      <w:r w:rsidRPr="00F2020E">
        <w:rPr>
          <w:sz w:val="16"/>
          <w:highlight w:val="cyan"/>
        </w:rPr>
        <w:t>'</w:t>
      </w:r>
      <w:r w:rsidRPr="00F2020E">
        <w:rPr>
          <w:sz w:val="16"/>
        </w:rPr>
        <w:t>—certainly not in the sense of any ‘objective' or inherent charismatic authority, but with a form of illusio</w:t>
      </w:r>
      <w:r w:rsidRPr="00BE352B">
        <w:rPr>
          <w:sz w:val="16"/>
        </w:rPr>
        <w:t xml:space="preserve">, to speak with Bourdieu, </w:t>
      </w:r>
      <w:r w:rsidRPr="00F2020E">
        <w:rPr>
          <w:rStyle w:val="StyleUnderline"/>
          <w:highlight w:val="cyan"/>
        </w:rPr>
        <w:t>vested in</w:t>
      </w:r>
      <w:r w:rsidRPr="004E7F1B">
        <w:rPr>
          <w:rStyle w:val="StyleUnderline"/>
        </w:rPr>
        <w:t xml:space="preserve"> the members of capitalistkind by their uncanny ability to spin </w:t>
      </w:r>
      <w:r w:rsidRPr="00F2020E">
        <w:rPr>
          <w:rStyle w:val="StyleUnderline"/>
          <w:highlight w:val="cyan"/>
        </w:rPr>
        <w:t>mythologizing self</w:t>
      </w:r>
      <w:r w:rsidRPr="00F2020E">
        <w:rPr>
          <w:sz w:val="16"/>
          <w:highlight w:val="cyan"/>
        </w:rPr>
        <w:t>-</w:t>
      </w:r>
      <w:r w:rsidRPr="00F2020E">
        <w:rPr>
          <w:rStyle w:val="StyleUnderline"/>
          <w:highlight w:val="cyan"/>
        </w:rPr>
        <w:t>narratives</w:t>
      </w:r>
      <w:r w:rsidRPr="004E7F1B">
        <w:rPr>
          <w:rStyle w:val="StyleUnderline"/>
        </w:rPr>
        <w:t>. This has always been part of the capitalist game</w:t>
      </w:r>
      <w:r w:rsidRPr="00BE352B">
        <w:rPr>
          <w:sz w:val="16"/>
        </w:rPr>
        <w:t xml:space="preserve">, from Henry Ford and onwards, </w:t>
      </w:r>
      <w:r w:rsidRPr="004E7F1B">
        <w:rPr>
          <w:rStyle w:val="StyleUnderline"/>
        </w:rPr>
        <w:t xml:space="preserve">but the charismatic mission </w:t>
      </w:r>
      <w:r w:rsidRPr="00F2020E">
        <w:rPr>
          <w:rStyle w:val="Emphasis"/>
          <w:highlight w:val="cyan"/>
        </w:rPr>
        <w:t>gains a special potency in the grandiose designs of NewSpace’s entrepreneurs</w:t>
      </w:r>
      <w:r w:rsidRPr="00BE352B">
        <w:rPr>
          <w:sz w:val="16"/>
        </w:rPr>
        <w:t xml:space="preserve">. </w:t>
      </w:r>
      <w:r w:rsidRPr="004E7F1B">
        <w:rPr>
          <w:rStyle w:val="StyleUnderline"/>
        </w:rPr>
        <w:t>Every SpaceX launch is a quasi</w:t>
      </w:r>
      <w:r w:rsidRPr="00BE352B">
        <w:rPr>
          <w:sz w:val="16"/>
        </w:rPr>
        <w:t>-</w:t>
      </w:r>
      <w:r w:rsidRPr="004E7F1B">
        <w:rPr>
          <w:rStyle w:val="StyleUnderline"/>
        </w:rPr>
        <w:t>religious spectacle</w:t>
      </w:r>
      <w:r w:rsidRPr="00BE352B">
        <w:rPr>
          <w:sz w:val="16"/>
        </w:rPr>
        <w:t xml:space="preserve">, </w:t>
      </w:r>
      <w:r w:rsidRPr="004E7F1B">
        <w:rPr>
          <w:rStyle w:val="StyleUnderline"/>
        </w:rPr>
        <w:t>observed by millions capable of producing a real sense of wonder in a condition of</w:t>
      </w:r>
      <w:r w:rsidRPr="00BE352B">
        <w:rPr>
          <w:sz w:val="16"/>
        </w:rPr>
        <w:t xml:space="preserve"> (legitimizing) </w:t>
      </w:r>
      <w:r w:rsidRPr="004E7F1B">
        <w:rPr>
          <w:rStyle w:val="StyleUnderline"/>
        </w:rPr>
        <w:t>collective effervescence</w:t>
      </w:r>
      <w:r w:rsidRPr="00BE352B">
        <w:rPr>
          <w:sz w:val="16"/>
        </w:rPr>
        <w:t>.</w:t>
      </w:r>
    </w:p>
    <w:p w14:paraId="1AD78D88" w14:textId="77777777" w:rsidR="004A7892" w:rsidRPr="00BE352B" w:rsidRDefault="004A7892" w:rsidP="004A7892">
      <w:pPr>
        <w:rPr>
          <w:sz w:val="16"/>
        </w:rPr>
      </w:pPr>
      <w:r w:rsidRPr="00BE352B">
        <w:rPr>
          <w:sz w:val="16"/>
        </w:rPr>
        <w:t xml:space="preserve"> </w:t>
      </w:r>
      <w:r w:rsidRPr="004E7F1B">
        <w:rPr>
          <w:rStyle w:val="StyleUnderline"/>
        </w:rPr>
        <w:t>Outer space necessarily reduces inter</w:t>
      </w:r>
      <w:r w:rsidRPr="00BE352B">
        <w:rPr>
          <w:sz w:val="16"/>
        </w:rPr>
        <w:t>-</w:t>
      </w:r>
      <w:r w:rsidRPr="004E7F1B">
        <w:rPr>
          <w:rStyle w:val="StyleUnderline"/>
        </w:rPr>
        <w:t>human difference to a common denominator or a shared species</w:t>
      </w:r>
      <w:r w:rsidRPr="00BE352B">
        <w:rPr>
          <w:sz w:val="16"/>
        </w:rPr>
        <w:t>-</w:t>
      </w:r>
      <w:r w:rsidRPr="004E7F1B">
        <w:rPr>
          <w:rStyle w:val="StyleUnderline"/>
        </w:rPr>
        <w:t>being</w:t>
      </w:r>
      <w:r w:rsidRPr="00BE352B">
        <w:rPr>
          <w:sz w:val="16"/>
        </w:rPr>
        <w:t xml:space="preserve">. An important leitmotiv in many Hollywood science fiction movies, including Arrival (2016), is that a first encounter with an alien species of intelligent beings tends to flatten all human difference (including ethnoracial and national categories), thereby restoring humankind to its proper universality (see also Novoa, 2016). Ambassadors of Earth as a whole, not representatives of particular nations,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of, every human being who ever was, lived out their lives'. </w:t>
      </w:r>
    </w:p>
    <w:p w14:paraId="5A5D57D9" w14:textId="77777777" w:rsidR="004A7892" w:rsidRPr="00BE352B" w:rsidRDefault="004A7892" w:rsidP="004A7892">
      <w:pPr>
        <w:rPr>
          <w:sz w:val="16"/>
        </w:rPr>
      </w:pPr>
      <w:r w:rsidRPr="00BE352B">
        <w:rPr>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4E7F1B">
        <w:rPr>
          <w:rStyle w:val="StyleUnderline"/>
        </w:rPr>
        <w:t xml:space="preserve">This </w:t>
      </w:r>
      <w:r w:rsidRPr="00F2020E">
        <w:rPr>
          <w:rStyle w:val="StyleUnderline"/>
        </w:rPr>
        <w:t xml:space="preserve">representational tendency </w:t>
      </w:r>
      <w:r w:rsidRPr="00F2020E">
        <w:rPr>
          <w:rStyle w:val="Emphasis"/>
        </w:rPr>
        <w:t>mobilizes humanism to generate enthusiasm about space</w:t>
      </w:r>
      <w:r w:rsidRPr="00F2020E">
        <w:rPr>
          <w:sz w:val="16"/>
        </w:rPr>
        <w:t>-</w:t>
      </w:r>
      <w:r w:rsidRPr="00F2020E">
        <w:rPr>
          <w:rStyle w:val="Emphasis"/>
        </w:rPr>
        <w:t>related activities</w:t>
      </w:r>
      <w:r w:rsidRPr="00BE352B">
        <w:rPr>
          <w:sz w:val="16"/>
        </w:rPr>
        <w:t xml:space="preserve">. But </w:t>
      </w:r>
      <w:r w:rsidRPr="004E7F1B">
        <w:rPr>
          <w:rStyle w:val="Emphasis"/>
        </w:rPr>
        <w:t xml:space="preserve">such </w:t>
      </w:r>
      <w:r w:rsidRPr="00F2020E">
        <w:rPr>
          <w:rStyle w:val="Emphasis"/>
          <w:highlight w:val="cyan"/>
        </w:rPr>
        <w:t>representations are increasingly</w:t>
      </w:r>
      <w:r w:rsidRPr="004E7F1B">
        <w:rPr>
          <w:rStyle w:val="Emphasis"/>
        </w:rPr>
        <w:t xml:space="preserve"> being </w:t>
      </w:r>
      <w:r w:rsidRPr="00F2020E">
        <w:rPr>
          <w:rStyle w:val="Emphasis"/>
          <w:highlight w:val="cyan"/>
        </w:rPr>
        <w:t>recuperated by capitalist enterprise</w:t>
      </w:r>
      <w:r w:rsidRPr="00BE352B">
        <w:rPr>
          <w:sz w:val="16"/>
        </w:rPr>
        <w:t xml:space="preserve">, so that it is not humankind but its modulation by space capitalists that will launch into the dark unknown. It is not humankind but capitalistkind that ventures forth. In early 2018, </w:t>
      </w:r>
      <w:r w:rsidRPr="004E7F1B">
        <w:rPr>
          <w:rStyle w:val="StyleUnderline"/>
        </w:rPr>
        <w:t>NASA was set to request $150 million in its 2019 budget to</w:t>
      </w:r>
      <w:r w:rsidRPr="00BE352B">
        <w:rPr>
          <w:sz w:val="16"/>
        </w:rPr>
        <w:t xml:space="preserve"> ‘</w:t>
      </w:r>
      <w:r w:rsidRPr="004E7F1B">
        <w:rPr>
          <w:rStyle w:val="StyleUnderline"/>
        </w:rPr>
        <w:t>enable the development and maturation of commercial entities and capabilities which will ensure that commercial successors to the ISS</w:t>
      </w:r>
      <w:r w:rsidRPr="00BE352B">
        <w:rPr>
          <w:sz w:val="16"/>
        </w:rPr>
        <w:t>…</w:t>
      </w:r>
      <w:r w:rsidRPr="004E7F1B">
        <w:rPr>
          <w:rStyle w:val="StyleUnderline"/>
        </w:rPr>
        <w:t>are operational when they are needed</w:t>
      </w:r>
      <w:r w:rsidRPr="00BE352B">
        <w:rPr>
          <w:sz w:val="16"/>
        </w:rPr>
        <w:t xml:space="preserve">',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49FFF793" w14:textId="77777777" w:rsidR="004A7892" w:rsidRPr="00BE352B" w:rsidRDefault="004A7892" w:rsidP="004A7892">
      <w:pPr>
        <w:rPr>
          <w:sz w:val="16"/>
        </w:rPr>
      </w:pPr>
      <w:r w:rsidRPr="00BE352B">
        <w:rPr>
          <w:sz w:val="16"/>
        </w:rPr>
        <w:t xml:space="preserve">We find evidence of this strategic humanism in all manner of pronouncements from NewSpace entrepreneurs. To take but one example: </w:t>
      </w:r>
      <w:r w:rsidRPr="004E7F1B">
        <w:rPr>
          <w:rStyle w:val="StyleUnderline"/>
        </w:rPr>
        <w:t>Naveen Jain</w:t>
      </w:r>
      <w:r w:rsidRPr="00BE352B">
        <w:rPr>
          <w:sz w:val="16"/>
        </w:rPr>
        <w:t xml:space="preserve">, </w:t>
      </w:r>
      <w:r w:rsidRPr="004E7F1B">
        <w:rPr>
          <w:rStyle w:val="StyleUnderline"/>
        </w:rPr>
        <w:t>the chairman and co-founder of MoonEx</w:t>
      </w:r>
      <w:r w:rsidRPr="00BE352B">
        <w:rPr>
          <w:sz w:val="16"/>
        </w:rPr>
        <w:t xml:space="preserve">, a lunar commercialization firm, has claimed that ‘from an entrepreneur’s perspective, the moon has never truly been explored'. </w:t>
      </w:r>
      <w:r w:rsidRPr="004E7F1B">
        <w:rPr>
          <w:rStyle w:val="StyleUnderline"/>
        </w:rPr>
        <w:t>The moon</w:t>
      </w:r>
      <w:r w:rsidRPr="00BE352B">
        <w:rPr>
          <w:sz w:val="16"/>
        </w:rPr>
        <w:t xml:space="preserve">, </w:t>
      </w:r>
      <w:r w:rsidRPr="004E7F1B">
        <w:rPr>
          <w:rStyle w:val="StyleUnderline"/>
        </w:rPr>
        <w:t>Jain has claimed</w:t>
      </w:r>
      <w:r w:rsidRPr="00BE352B">
        <w:rPr>
          <w:sz w:val="16"/>
        </w:rPr>
        <w:t>, ‘</w:t>
      </w:r>
      <w:r w:rsidRPr="004E7F1B">
        <w:rPr>
          <w:rStyle w:val="StyleUnderline"/>
        </w:rPr>
        <w:t>could hold resources that benefit Earth and all humanity</w:t>
      </w:r>
      <w:r w:rsidRPr="00BE352B">
        <w:rPr>
          <w:sz w:val="16"/>
        </w:rPr>
        <w:t xml:space="preserve">' (Hennigan, 2011). We should note the recourse to the trope of all of humanity by this NewSpace entrepreneur, mimicked in the 1979 Moon Agreement, a UN treaty, which also held that the Moon’s resources are ‘the common heritage of mankind' (Tronchetti,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uses: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Procellarum KREEP' region (Klinger, 2017, p. 203). </w:t>
      </w:r>
    </w:p>
    <w:p w14:paraId="7BC990C6" w14:textId="77777777" w:rsidR="004A7892" w:rsidRPr="00BE352B" w:rsidRDefault="004A7892" w:rsidP="004A7892">
      <w:pPr>
        <w:rPr>
          <w:sz w:val="16"/>
        </w:rPr>
      </w:pPr>
      <w:r w:rsidRPr="00BE352B">
        <w:rPr>
          <w:sz w:val="16"/>
        </w:rPr>
        <w:t xml:space="preserve">We have already noted that it is not humanity, conceived as species-being, a Gattungswesen, that makes its way into space. The term Gattungswesen,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NewSpace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NewSpace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enmeshed. </w:t>
      </w:r>
      <w:r w:rsidRPr="00154C76">
        <w:rPr>
          <w:rStyle w:val="StyleUnderline"/>
        </w:rPr>
        <w:t xml:space="preserve">Under </w:t>
      </w:r>
      <w:r w:rsidRPr="00F2020E">
        <w:rPr>
          <w:rStyle w:val="StyleUnderline"/>
        </w:rPr>
        <w:t>NewSpace</w:t>
      </w:r>
      <w:r w:rsidRPr="00F2020E">
        <w:rPr>
          <w:sz w:val="16"/>
        </w:rPr>
        <w:t xml:space="preserve">, </w:t>
      </w:r>
      <w:r w:rsidRPr="00F2020E">
        <w:rPr>
          <w:rStyle w:val="StyleUnderline"/>
        </w:rPr>
        <w:t xml:space="preserve">it is </w:t>
      </w:r>
      <w:r w:rsidRPr="00F2020E">
        <w:rPr>
          <w:rStyle w:val="StyleUnderline"/>
          <w:highlight w:val="cyan"/>
        </w:rPr>
        <w:t>not</w:t>
      </w:r>
      <w:r w:rsidRPr="00F2020E">
        <w:rPr>
          <w:rStyle w:val="StyleUnderline"/>
        </w:rPr>
        <w:t xml:space="preserve"> </w:t>
      </w:r>
      <w:r w:rsidRPr="00F2020E">
        <w:rPr>
          <w:rStyle w:val="StyleUnderline"/>
          <w:highlight w:val="cyan"/>
        </w:rPr>
        <w:t>humanity</w:t>
      </w:r>
      <w:r w:rsidRPr="00BE352B">
        <w:rPr>
          <w:sz w:val="16"/>
        </w:rPr>
        <w:t xml:space="preserve">, plain and simple, </w:t>
      </w:r>
      <w:r w:rsidRPr="00154C76">
        <w:rPr>
          <w:rStyle w:val="StyleUnderline"/>
        </w:rPr>
        <w:t>that ventures forth</w:t>
      </w:r>
      <w:r w:rsidRPr="00BE352B">
        <w:rPr>
          <w:sz w:val="16"/>
        </w:rPr>
        <w:t xml:space="preserve">, </w:t>
      </w:r>
      <w:r w:rsidRPr="00F2020E">
        <w:rPr>
          <w:rStyle w:val="StyleUnderline"/>
          <w:highlight w:val="cyan"/>
        </w:rPr>
        <w:t>but</w:t>
      </w:r>
      <w:r w:rsidRPr="00154C76">
        <w:rPr>
          <w:rStyle w:val="StyleUnderline"/>
        </w:rPr>
        <w:t xml:space="preserve"> a specific set of </w:t>
      </w:r>
      <w:r w:rsidRPr="00F2020E">
        <w:rPr>
          <w:rStyle w:val="StyleUnderline"/>
          <w:highlight w:val="cyan"/>
        </w:rPr>
        <w:t>capitalist entrepreneurs</w:t>
      </w:r>
      <w:r w:rsidRPr="00F2020E">
        <w:rPr>
          <w:sz w:val="16"/>
          <w:highlight w:val="cyan"/>
        </w:rPr>
        <w:t xml:space="preserve">, </w:t>
      </w:r>
      <w:r w:rsidRPr="00F2020E">
        <w:rPr>
          <w:rStyle w:val="StyleUnderline"/>
          <w:highlight w:val="cyan"/>
        </w:rPr>
        <w:t xml:space="preserve">carrying a </w:t>
      </w:r>
      <w:r w:rsidRPr="00F2020E">
        <w:rPr>
          <w:rStyle w:val="StyleUnderline"/>
        </w:rPr>
        <w:t xml:space="preserve">particular </w:t>
      </w:r>
      <w:r w:rsidRPr="00F2020E">
        <w:rPr>
          <w:rStyle w:val="StyleUnderline"/>
          <w:highlight w:val="cyan"/>
        </w:rPr>
        <w:t>ideological payload</w:t>
      </w:r>
      <w:r w:rsidRPr="00F2020E">
        <w:rPr>
          <w:sz w:val="16"/>
          <w:highlight w:val="cyan"/>
        </w:rPr>
        <w:t xml:space="preserve">, </w:t>
      </w:r>
      <w:r w:rsidRPr="00F2020E">
        <w:rPr>
          <w:rStyle w:val="StyleUnderline"/>
        </w:rPr>
        <w:t>alongside their satellites</w:t>
      </w:r>
      <w:r w:rsidRPr="00BE352B">
        <w:rPr>
          <w:sz w:val="16"/>
        </w:rPr>
        <w:t xml:space="preserve">, </w:t>
      </w:r>
      <w:r w:rsidRPr="00154C76">
        <w:rPr>
          <w:rStyle w:val="StyleUnderline"/>
        </w:rPr>
        <w:t>instruments</w:t>
      </w:r>
      <w:r w:rsidRPr="00BE352B">
        <w:rPr>
          <w:sz w:val="16"/>
        </w:rPr>
        <w:t xml:space="preserve">, </w:t>
      </w:r>
      <w:r w:rsidRPr="00154C76">
        <w:rPr>
          <w:rStyle w:val="StyleUnderline"/>
        </w:rPr>
        <w:t>and supplies</w:t>
      </w:r>
      <w:r w:rsidRPr="00BE352B">
        <w:rPr>
          <w:sz w:val="16"/>
        </w:rPr>
        <w:t>, a point noted by other sociologists of outer space, or ‘astrosociologists' (Dickens and Ormrod, 2007a, 2007b).</w:t>
      </w:r>
    </w:p>
    <w:p w14:paraId="7EC3FBFB" w14:textId="77777777" w:rsidR="004A7892" w:rsidRDefault="004A7892" w:rsidP="004A7892">
      <w:pPr>
        <w:rPr>
          <w:rStyle w:val="Emphasis"/>
        </w:rPr>
      </w:pPr>
    </w:p>
    <w:p w14:paraId="3FA6B65B" w14:textId="77777777" w:rsidR="004A7892" w:rsidRDefault="004A7892" w:rsidP="004A7892">
      <w:pPr>
        <w:pStyle w:val="Heading4"/>
      </w:pPr>
      <w:r>
        <w:t>The insistence on outer space as corporate capital’s spatial fix accelerates environmental degradation.</w:t>
      </w:r>
    </w:p>
    <w:p w14:paraId="79AEA9BB" w14:textId="77777777" w:rsidR="004A7892" w:rsidRDefault="004A7892" w:rsidP="004A7892">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6-8] julian</w:t>
      </w:r>
    </w:p>
    <w:p w14:paraId="3CB2619F" w14:textId="77777777" w:rsidR="004A7892" w:rsidRPr="00CA7227" w:rsidRDefault="004A7892" w:rsidP="004A7892">
      <w:pPr>
        <w:rPr>
          <w:sz w:val="16"/>
        </w:rPr>
      </w:pPr>
      <w:r w:rsidRPr="00CA7227">
        <w:rPr>
          <w:sz w:val="16"/>
        </w:rPr>
        <w:t xml:space="preserve">As Earth’s empty spaces are filled, as our planet comes to be shorn of blank places, capitalistkind emerges to rescue capitalism from its terrestrial limitations, launching space rockets, placing satellites into orbit, appropriating extraterrestrial resources, and, perhaps one day, building colonies on distant planets like Mars. But why limit ourselves to Mars? As of mid-2017, NASA’s Kepler observatory had discovered more than 5000 exoplanets—planets that seem like promising alternatives to Earth, located at an appropriate distance from their respective suns in the famed ‘Goldilocks zone'. These ‘planetary candidates', as they are known —that is, candidates for the replacement of Earth, capable of supporting human life with only minimal technological augmentation or cybernetic re-engineering—are above all viable candidates for selection by specific capitalists seeking to discover new profitable ventures beyond the limits of an Earth-bound capitalism. Space reveals the impotence of the neoliberal, postFordist state, its incapacity and unwillingness to embark on gigantic infrastructural projects, to project itself outwards, and to fire the imagination of (actual) humankind. Capitalistkind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w:t>
      </w:r>
      <w:r w:rsidRPr="00CA7227">
        <w:rPr>
          <w:rStyle w:val="StyleUnderline"/>
        </w:rPr>
        <w:t>the new question</w:t>
      </w:r>
      <w:r w:rsidRPr="00CA7227">
        <w:rPr>
          <w:sz w:val="16"/>
        </w:rPr>
        <w:t xml:space="preserve">, </w:t>
      </w:r>
      <w:r w:rsidRPr="00CA7227">
        <w:rPr>
          <w:rStyle w:val="StyleUnderline"/>
        </w:rPr>
        <w:t>the question for NewSpace</w:t>
      </w:r>
      <w:r w:rsidRPr="00CA7227">
        <w:rPr>
          <w:sz w:val="16"/>
        </w:rPr>
        <w:t xml:space="preserve">, </w:t>
      </w:r>
      <w:r w:rsidRPr="00CA7227">
        <w:rPr>
          <w:rStyle w:val="StyleUnderline"/>
        </w:rPr>
        <w:t>will be</w:t>
      </w:r>
      <w:r w:rsidRPr="00CA7227">
        <w:rPr>
          <w:sz w:val="16"/>
        </w:rPr>
        <w:t xml:space="preserve">: </w:t>
      </w:r>
      <w:r w:rsidRPr="00F2020E">
        <w:rPr>
          <w:rStyle w:val="StyleUnderline"/>
          <w:highlight w:val="cyan"/>
        </w:rPr>
        <w:t>can this celestial body support capitalistkind</w:t>
      </w:r>
      <w:r w:rsidRPr="00CA7227">
        <w:rPr>
          <w:sz w:val="16"/>
        </w:rPr>
        <w:t xml:space="preserve">? </w:t>
      </w:r>
      <w:r w:rsidRPr="00CA7227">
        <w:rPr>
          <w:rStyle w:val="StyleUnderline"/>
        </w:rPr>
        <w:t>Will it support the interests of capitalist entrepreneurs</w:t>
      </w:r>
      <w:r w:rsidRPr="00CA7227">
        <w:rPr>
          <w:sz w:val="16"/>
        </w:rPr>
        <w:t xml:space="preserve">, </w:t>
      </w:r>
      <w:r w:rsidRPr="00CA7227">
        <w:rPr>
          <w:rStyle w:val="Emphasis"/>
        </w:rPr>
        <w:t>answering to the capitalist desire for continued accumulation</w:t>
      </w:r>
      <w:r w:rsidRPr="00CA7227">
        <w:rPr>
          <w:sz w:val="16"/>
        </w:rPr>
        <w:t xml:space="preserve">? </w:t>
      </w:r>
    </w:p>
    <w:p w14:paraId="2257DFD0" w14:textId="77777777" w:rsidR="004A7892" w:rsidRPr="00CA7227" w:rsidRDefault="004A7892" w:rsidP="004A7892">
      <w:pPr>
        <w:rPr>
          <w:sz w:val="16"/>
        </w:rPr>
      </w:pPr>
      <w:r w:rsidRPr="00CA7227">
        <w:rPr>
          <w:sz w:val="16"/>
        </w:rPr>
        <w:t xml:space="preserve">While some elements of the astrosociological community, such as the Astrosociology Research Institute (ARI),14 insist on elucidating the “human dimension” in outer space, Dickens and Ormrod recognize that this </w:t>
      </w:r>
      <w:r w:rsidRPr="00CA7227">
        <w:rPr>
          <w:rStyle w:val="StyleUnderline"/>
        </w:rPr>
        <w:t>humanization</w:t>
      </w:r>
      <w:r w:rsidRPr="00CA7227">
        <w:rPr>
          <w:sz w:val="16"/>
        </w:rPr>
        <w:t>-</w:t>
      </w:r>
      <w:r w:rsidRPr="00CA7227">
        <w:rPr>
          <w:rStyle w:val="StyleUnderline"/>
        </w:rPr>
        <w:t>through</w:t>
      </w:r>
      <w:r w:rsidRPr="00CA7227">
        <w:rPr>
          <w:sz w:val="16"/>
        </w:rPr>
        <w:t>-</w:t>
      </w:r>
      <w:r w:rsidRPr="00CA7227">
        <w:rPr>
          <w:rStyle w:val="StyleUnderline"/>
        </w:rPr>
        <w:t>capitalism really involves the</w:t>
      </w:r>
      <w:r w:rsidRPr="00CA7227">
        <w:rPr>
          <w:sz w:val="16"/>
        </w:rPr>
        <w:t xml:space="preserve"> ‘</w:t>
      </w:r>
      <w:r w:rsidRPr="00CA7227">
        <w:rPr>
          <w:rStyle w:val="StyleUnderline"/>
        </w:rPr>
        <w:t>commodification of the universe</w:t>
      </w:r>
      <w:r w:rsidRPr="00CA7227">
        <w:rPr>
          <w:sz w:val="16"/>
        </w:rPr>
        <w:t xml:space="preserv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specifically capitalist dimension that is striking. With the advent of NewSpace, outer space is becoming not the domain of a common humanity but of private capital. </w:t>
      </w:r>
    </w:p>
    <w:p w14:paraId="2031FA3E" w14:textId="77777777" w:rsidR="004A7892" w:rsidRPr="00CA7227" w:rsidRDefault="004A7892" w:rsidP="004A7892">
      <w:pPr>
        <w:rPr>
          <w:sz w:val="16"/>
        </w:rPr>
      </w:pPr>
      <w:r w:rsidRPr="00CA7227">
        <w:rPr>
          <w:rStyle w:val="StyleUnderline"/>
        </w:rPr>
        <w:t>The arguments laid out above mirror an ongoing turn</w:t>
      </w:r>
      <w:r w:rsidRPr="00CA7227">
        <w:rPr>
          <w:sz w:val="16"/>
        </w:rPr>
        <w:t xml:space="preserve"> in critical scholarship away from the notion of the Anthropocene </w:t>
      </w:r>
      <w:r w:rsidRPr="00CA7227">
        <w:rPr>
          <w:rStyle w:val="StyleUnderline"/>
        </w:rPr>
        <w:t xml:space="preserve">towards a more </w:t>
      </w:r>
      <w:r w:rsidRPr="00F2020E">
        <w:rPr>
          <w:rStyle w:val="StyleUnderline"/>
        </w:rPr>
        <w:t>rigorously political</w:t>
      </w:r>
      <w:r w:rsidRPr="00CA7227">
        <w:rPr>
          <w:sz w:val="16"/>
        </w:rPr>
        <w:t>-</w:t>
      </w:r>
      <w:r w:rsidRPr="00CA7227">
        <w:rPr>
          <w:rStyle w:val="StyleUnderline"/>
        </w:rPr>
        <w:t xml:space="preserve">economic </w:t>
      </w:r>
      <w:r w:rsidRPr="00F2020E">
        <w:rPr>
          <w:rStyle w:val="StyleUnderline"/>
          <w:highlight w:val="cyan"/>
        </w:rPr>
        <w:t xml:space="preserve">concept of </w:t>
      </w:r>
      <w:r w:rsidRPr="00F2020E">
        <w:rPr>
          <w:rStyle w:val="Emphasis"/>
          <w:highlight w:val="cyan"/>
        </w:rPr>
        <w:t>Capitalocene</w:t>
      </w:r>
      <w:r w:rsidRPr="00CA7227">
        <w:rPr>
          <w:sz w:val="16"/>
        </w:rPr>
        <w:t xml:space="preserve">, </w:t>
      </w:r>
      <w:r w:rsidRPr="00CA7227">
        <w:rPr>
          <w:rStyle w:val="StyleUnderline"/>
        </w:rPr>
        <w:t>premised on the</w:t>
      </w:r>
      <w:r w:rsidRPr="00CA7227">
        <w:rPr>
          <w:sz w:val="16"/>
        </w:rPr>
        <w:t xml:space="preserve"> ‘</w:t>
      </w:r>
      <w:r w:rsidRPr="00CA7227">
        <w:rPr>
          <w:rStyle w:val="StyleUnderline"/>
        </w:rPr>
        <w:t xml:space="preserve">claim </w:t>
      </w:r>
      <w:r w:rsidRPr="00F2020E">
        <w:rPr>
          <w:rStyle w:val="StyleUnderline"/>
          <w:highlight w:val="cyan"/>
        </w:rPr>
        <w:t xml:space="preserve">that </w:t>
      </w:r>
      <w:r w:rsidRPr="00F2020E">
        <w:rPr>
          <w:rStyle w:val="Emphasis"/>
          <w:highlight w:val="cyan"/>
        </w:rPr>
        <w:t>capitalism is the pivot of</w:t>
      </w:r>
      <w:r w:rsidRPr="00CA7227">
        <w:rPr>
          <w:rStyle w:val="Emphasis"/>
        </w:rPr>
        <w:t xml:space="preserve"> today’s </w:t>
      </w:r>
      <w:r w:rsidRPr="00F2020E">
        <w:rPr>
          <w:rStyle w:val="Emphasis"/>
          <w:highlight w:val="cyan"/>
        </w:rPr>
        <w:t>biospheric crisis</w:t>
      </w:r>
      <w:r w:rsidRPr="00F2020E">
        <w:rPr>
          <w:sz w:val="16"/>
          <w:highlight w:val="cyan"/>
        </w:rPr>
        <w:t>'</w:t>
      </w:r>
      <w:r w:rsidRPr="00CA7227">
        <w:rPr>
          <w:sz w:val="16"/>
        </w:rPr>
        <w:t xml:space="preserve"> (Moore, 2016, p. xi). Just as the exponents of the concept of Capitalocene emphasize that </w:t>
      </w:r>
      <w:r w:rsidRPr="00CA7227">
        <w:rPr>
          <w:rStyle w:val="StyleUnderline"/>
        </w:rPr>
        <w:t xml:space="preserve">it is </w:t>
      </w:r>
      <w:r w:rsidRPr="00CA7227">
        <w:rPr>
          <w:rStyle w:val="Emphasis"/>
        </w:rPr>
        <w:t>capitalism</w:t>
      </w:r>
      <w:r w:rsidRPr="00CA7227">
        <w:rPr>
          <w:sz w:val="16"/>
        </w:rPr>
        <w:t xml:space="preserve">, and </w:t>
      </w:r>
      <w:r w:rsidRPr="00CA7227">
        <w:rPr>
          <w:rStyle w:val="StyleUnderline"/>
        </w:rPr>
        <w:t>not humanity as such</w:t>
      </w:r>
      <w:r w:rsidRPr="00CA7227">
        <w:rPr>
          <w:sz w:val="16"/>
        </w:rPr>
        <w:t xml:space="preserve">, </w:t>
      </w:r>
      <w:r w:rsidRPr="00CA7227">
        <w:rPr>
          <w:rStyle w:val="StyleUnderline"/>
        </w:rPr>
        <w:t xml:space="preserve">that </w:t>
      </w:r>
      <w:r w:rsidRPr="00CA7227">
        <w:rPr>
          <w:rStyle w:val="Emphasis"/>
        </w:rPr>
        <w:t>is the driving force behind environmental transformation</w:t>
      </w:r>
      <w:r w:rsidRPr="00CA7227">
        <w:rPr>
          <w:sz w:val="16"/>
        </w:rPr>
        <w:t xml:space="preserve">, so too does the notion of capitalistkind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Philippopoulos-Mihalopoulos (2015) terms ‘spatial justice'. This concept captures the fact that struggles over justice are often struggles to occupy space, as the term is more conventionally 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War-era Outer Space Treaty is abandoned—in tandem with the increased technological feasibility of exploiting resources and accumulating profits in outer space—spatial justice in outer space increasingly comes to mean the ‘justice' of capital, capitalistkind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t>
      </w:r>
    </w:p>
    <w:p w14:paraId="3859E188" w14:textId="77777777" w:rsidR="004A7892" w:rsidRPr="00CA7227" w:rsidRDefault="004A7892" w:rsidP="004A7892">
      <w:pPr>
        <w:rPr>
          <w:sz w:val="16"/>
        </w:rPr>
      </w:pPr>
      <w:r w:rsidRPr="00CA7227">
        <w:rPr>
          <w:sz w:val="16"/>
        </w:rPr>
        <w:t xml:space="preserve">What kind of capitalism is being projected into space? The complexity of state-market relations is sufficient to force us to hedge against a simplified reading of space commercialization: it is not a matter of states against markets, as if the two were mutually exclusive. Instead, as Bratton (2015) suggests, </w:t>
      </w:r>
      <w:r w:rsidRPr="00CA7227">
        <w:rPr>
          <w:rStyle w:val="StyleUnderline"/>
        </w:rPr>
        <w:t xml:space="preserve">we are witnessing </w:t>
      </w:r>
      <w:r w:rsidRPr="00F2020E">
        <w:rPr>
          <w:rStyle w:val="StyleUnderline"/>
          <w:highlight w:val="cyan"/>
        </w:rPr>
        <w:t>the emergence of a</w:t>
      </w:r>
      <w:r w:rsidRPr="00F2020E">
        <w:rPr>
          <w:sz w:val="16"/>
          <w:highlight w:val="cyan"/>
        </w:rPr>
        <w:t xml:space="preserve"> ‘</w:t>
      </w:r>
      <w:r w:rsidRPr="00F2020E">
        <w:rPr>
          <w:rStyle w:val="StyleUnderline"/>
          <w:highlight w:val="cyan"/>
        </w:rPr>
        <w:t>stack</w:t>
      </w:r>
      <w:r w:rsidRPr="00F2020E">
        <w:rPr>
          <w:sz w:val="16"/>
          <w:highlight w:val="cyan"/>
        </w:rPr>
        <w:t>',</w:t>
      </w:r>
      <w:r w:rsidRPr="00CA7227">
        <w:rPr>
          <w:sz w:val="16"/>
        </w:rPr>
        <w:t xml:space="preserve"> </w:t>
      </w:r>
      <w:r w:rsidRPr="00CA7227">
        <w:rPr>
          <w:rStyle w:val="StyleUnderline"/>
        </w:rPr>
        <w:t xml:space="preserve">a complex intertwining </w:t>
      </w:r>
      <w:r w:rsidRPr="00F2020E">
        <w:rPr>
          <w:rStyle w:val="StyleUnderline"/>
          <w:highlight w:val="cyan"/>
        </w:rPr>
        <w:t>of</w:t>
      </w:r>
      <w:r w:rsidRPr="00CA7227">
        <w:rPr>
          <w:rStyle w:val="StyleUnderline"/>
        </w:rPr>
        <w:t xml:space="preserve"> commercial</w:t>
      </w:r>
      <w:r w:rsidRPr="00CA7227">
        <w:rPr>
          <w:sz w:val="16"/>
        </w:rPr>
        <w:t xml:space="preserve">, </w:t>
      </w:r>
      <w:r w:rsidRPr="00CA7227">
        <w:rPr>
          <w:rStyle w:val="StyleUnderline"/>
        </w:rPr>
        <w:t>geopolitical</w:t>
      </w:r>
      <w:r w:rsidRPr="00CA7227">
        <w:rPr>
          <w:sz w:val="16"/>
        </w:rPr>
        <w:t xml:space="preserve">, </w:t>
      </w:r>
      <w:r w:rsidRPr="00CA7227">
        <w:rPr>
          <w:rStyle w:val="StyleUnderline"/>
        </w:rPr>
        <w:t xml:space="preserve">and </w:t>
      </w:r>
      <w:r w:rsidRPr="00F2020E">
        <w:rPr>
          <w:rStyle w:val="StyleUnderline"/>
          <w:highlight w:val="cyan"/>
        </w:rPr>
        <w:t>technological concerns</w:t>
      </w:r>
      <w:r w:rsidRPr="00CA7227">
        <w:rPr>
          <w:sz w:val="16"/>
        </w:rPr>
        <w:t xml:space="preserve">, </w:t>
      </w:r>
      <w:r w:rsidRPr="00CA7227">
        <w:rPr>
          <w:rStyle w:val="StyleUnderline"/>
        </w:rPr>
        <w:t>which challenges previous notions of state sovereignty</w:t>
      </w:r>
      <w:r w:rsidRPr="00CA7227">
        <w:rPr>
          <w:sz w:val="16"/>
        </w:rPr>
        <w:t xml:space="preserve">. This can be seen as a hybridized state-market form, with technology playing a central role in 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 As Hermann Bondi, the head of the European Space Organization, wrote in the early 1970s, ‘It is clear…that there must be three partners in space, universities and research institutions on the one hand, the government on the second and industry on the third' (Bondi, 1971, p. 9). </w:t>
      </w:r>
    </w:p>
    <w:p w14:paraId="6B2E0368" w14:textId="77777777" w:rsidR="004A7892" w:rsidRPr="00CA7227" w:rsidRDefault="004A7892" w:rsidP="004A7892">
      <w:pPr>
        <w:rPr>
          <w:sz w:val="16"/>
        </w:rPr>
      </w:pPr>
      <w:r w:rsidRPr="00CA7227">
        <w:rPr>
          <w:sz w:val="16"/>
        </w:rPr>
        <w:t xml:space="preserve">On the other hand, outer space still remains firmly within the domain of the state and is likely to do so for the foreseeable future, with the likely continued importance of military uses of satellite technology and the weaponization of Earth’s orbit— crucially, the Outer Space Treaty only prohibits nuclear arms and other ‘weapons of mass destruction' in space, not conventional weapons, such as ballistic missiles. One novel element in this phase of capitalism-in-space is the interrelationship between Silicon Valley, NewSpace, and the state (see, e.g., Vance, 2015). Silicon Valley’s capitalist class, including Amazon’s Jeff Bezos, play an outsize role in NewSpace. Behind and around these figures, however, remains the state—through its weighty fiscal, regulatory, military, and symbolic investments.15 To take but one example: In June 2018, SpaceX won a $130 million contract with the U.S. Air Force to launch an ‘Air Force Space Command' satellite onboard a Falcon Heavy rocket (Erwin, 2018). </w:t>
      </w:r>
    </w:p>
    <w:p w14:paraId="5F45A74A" w14:textId="77777777" w:rsidR="004A7892" w:rsidRDefault="004A7892" w:rsidP="004A7892">
      <w:pPr>
        <w:rPr>
          <w:sz w:val="16"/>
        </w:rPr>
      </w:pPr>
      <w:r w:rsidRPr="00CA7227">
        <w:rPr>
          <w:sz w:val="16"/>
        </w:rPr>
        <w:t xml:space="preserve">Fredric Jameson’s (2003, p. 76) oft-quoted observation that it is easier to imagine the end of humankind than the end of capitalism, is realized in the ideals and operations of capitalistkind. Elon Musk has observed that the goal of SpaceX is to establish humankind as a ‘multiplanetary species with a self-sustaining civilization on another planet' whose purpose is to counteract the possibility of a ‘worst-case scenario happening and extinguishing human consciousness' (Vance, 2015, p. 5). But couldn’t we view this idealistic assertion on behalf of humanity in another way? It is not human consciousness, over and against what the writer Kim Stanley Robinson (2017, p. 2) calls ‘mineral unconsciousness' (i.e., the mute, geological reality of the natural universe), so much as a specifically capitalist consciousness that is at stake. </w:t>
      </w:r>
      <w:r w:rsidRPr="00CA7227">
        <w:rPr>
          <w:rStyle w:val="StyleUnderline"/>
        </w:rPr>
        <w:t xml:space="preserve">While the actions of </w:t>
      </w:r>
      <w:r w:rsidRPr="00F2020E">
        <w:rPr>
          <w:rStyle w:val="StyleUnderline"/>
          <w:highlight w:val="cyan"/>
        </w:rPr>
        <w:t>capitalistkind</w:t>
      </w:r>
      <w:r w:rsidRPr="00CA7227">
        <w:rPr>
          <w:rStyle w:val="StyleUnderline"/>
        </w:rPr>
        <w:t xml:space="preserve"> </w:t>
      </w:r>
      <w:r w:rsidRPr="00F2020E">
        <w:rPr>
          <w:rStyle w:val="StyleUnderline"/>
          <w:highlight w:val="cyan"/>
        </w:rPr>
        <w:t>may primarily be aimed at</w:t>
      </w:r>
      <w:r w:rsidRPr="00CA7227">
        <w:rPr>
          <w:rStyle w:val="StyleUnderline"/>
        </w:rPr>
        <w:t xml:space="preserve"> </w:t>
      </w:r>
      <w:r w:rsidRPr="00F2020E">
        <w:rPr>
          <w:rStyle w:val="StyleUnderline"/>
        </w:rPr>
        <w:t>ensuring</w:t>
      </w:r>
      <w:r w:rsidRPr="00CA7227">
        <w:rPr>
          <w:rStyle w:val="StyleUnderline"/>
        </w:rPr>
        <w:t xml:space="preserve"> the </w:t>
      </w:r>
      <w:r w:rsidRPr="00F2020E">
        <w:rPr>
          <w:rStyle w:val="StyleUnderline"/>
          <w:highlight w:val="cyan"/>
        </w:rPr>
        <w:t>future survival</w:t>
      </w:r>
      <w:r w:rsidRPr="00CA7227">
        <w:rPr>
          <w:rStyle w:val="StyleUnderline"/>
        </w:rPr>
        <w:t xml:space="preserve"> of the human species</w:t>
      </w:r>
      <w:r w:rsidRPr="00CA7227">
        <w:rPr>
          <w:sz w:val="16"/>
        </w:rPr>
        <w:t xml:space="preserve">, </w:t>
      </w:r>
      <w:r w:rsidRPr="00CA7227">
        <w:rPr>
          <w:rStyle w:val="StyleUnderline"/>
        </w:rPr>
        <w:t xml:space="preserve">an additional result is to ensure that the very idea </w:t>
      </w:r>
      <w:r w:rsidRPr="00F2020E">
        <w:rPr>
          <w:rStyle w:val="StyleUnderline"/>
          <w:highlight w:val="cyan"/>
        </w:rPr>
        <w:t xml:space="preserve">of </w:t>
      </w:r>
      <w:r w:rsidRPr="00F2020E">
        <w:rPr>
          <w:rStyle w:val="Emphasis"/>
          <w:highlight w:val="cyan"/>
        </w:rPr>
        <w:t>capitalism itself</w:t>
      </w:r>
      <w:r w:rsidRPr="00F2020E">
        <w:rPr>
          <w:rStyle w:val="Emphasis"/>
        </w:rPr>
        <w:t xml:space="preserve"> will outlive a</w:t>
      </w:r>
      <w:r w:rsidRPr="00F2020E">
        <w:rPr>
          <w:sz w:val="16"/>
        </w:rPr>
        <w:t xml:space="preserve"> (distantly) </w:t>
      </w:r>
      <w:r w:rsidRPr="00F2020E">
        <w:rPr>
          <w:rStyle w:val="Emphasis"/>
        </w:rPr>
        <w:t>possible extinction event</w:t>
      </w:r>
      <w:r w:rsidRPr="00F2020E">
        <w:rPr>
          <w:sz w:val="16"/>
        </w:rPr>
        <w:t xml:space="preserve">. </w:t>
      </w:r>
      <w:r w:rsidRPr="00F2020E">
        <w:rPr>
          <w:rStyle w:val="StyleUnderline"/>
        </w:rPr>
        <w:t xml:space="preserve">Capitalism is a </w:t>
      </w:r>
      <w:r w:rsidRPr="00F2020E">
        <w:rPr>
          <w:rStyle w:val="StyleUnderline"/>
          <w:highlight w:val="cyan"/>
        </w:rPr>
        <w:t>self</w:t>
      </w:r>
      <w:r w:rsidRPr="00F2020E">
        <w:rPr>
          <w:sz w:val="16"/>
          <w:highlight w:val="cyan"/>
        </w:rPr>
        <w:t>-</w:t>
      </w:r>
      <w:r w:rsidRPr="00F2020E">
        <w:rPr>
          <w:rStyle w:val="StyleUnderline"/>
          <w:highlight w:val="cyan"/>
        </w:rPr>
        <w:t>replicating</w:t>
      </w:r>
      <w:r w:rsidRPr="00CA7227">
        <w:rPr>
          <w:rStyle w:val="StyleUnderline"/>
        </w:rPr>
        <w:t xml:space="preserve"> system</w:t>
      </w:r>
      <w:r w:rsidRPr="00CA7227">
        <w:rPr>
          <w:sz w:val="16"/>
        </w:rPr>
        <w:t xml:space="preserve">, </w:t>
      </w:r>
      <w:r w:rsidRPr="00CA7227">
        <w:rPr>
          <w:rStyle w:val="StyleUnderline"/>
        </w:rPr>
        <w:t xml:space="preserve">pushing </w:t>
      </w:r>
      <w:r w:rsidRPr="00F2020E">
        <w:rPr>
          <w:rStyle w:val="StyleUnderline"/>
          <w:highlight w:val="cyan"/>
        </w:rPr>
        <w:t>to expand ever outwards</w:t>
      </w:r>
      <w:r w:rsidRPr="00CA7227">
        <w:rPr>
          <w:sz w:val="16"/>
        </w:rPr>
        <w:t xml:space="preserve">, </w:t>
      </w:r>
      <w:r w:rsidRPr="00CA7227">
        <w:rPr>
          <w:rStyle w:val="StyleUnderline"/>
        </w:rPr>
        <w:t>using a territorializing strategy of survival</w:t>
      </w:r>
      <w:r w:rsidRPr="00CA7227">
        <w:rPr>
          <w:sz w:val="16"/>
        </w:rPr>
        <w:t xml:space="preserve">. As David Harvey notes, ‘a steady rate of growth is essential for the health of a capitalist economic system, since it is only through growth that profits can be assured and the accumulation of capital be sustained' (1990, p. 180). In this respect, outer space is ideal: it is boundless and infinite. </w:t>
      </w:r>
      <w:r w:rsidRPr="00CA7227">
        <w:rPr>
          <w:rStyle w:val="StyleUnderline"/>
        </w:rPr>
        <w:t>As Earth comes to be blanketed by capital</w:t>
      </w:r>
      <w:r w:rsidRPr="00CA7227">
        <w:rPr>
          <w:sz w:val="16"/>
        </w:rPr>
        <w:t xml:space="preserve">, </w:t>
      </w:r>
      <w:r w:rsidRPr="00CA7227">
        <w:rPr>
          <w:rStyle w:val="StyleUnderline"/>
        </w:rPr>
        <w:t>it is only to be expected that capital should set its sights on the stars above</w:t>
      </w:r>
      <w:r w:rsidRPr="00CA7227">
        <w:rPr>
          <w:sz w:val="16"/>
        </w:rPr>
        <w:t xml:space="preserve">. </w:t>
      </w:r>
      <w:r w:rsidRPr="00CA7227">
        <w:rPr>
          <w:rStyle w:val="StyleUnderline"/>
        </w:rPr>
        <w:t>The actions of capitalistkind serve to bolster the capitalist mode of production and accumulation</w:t>
      </w:r>
      <w:r w:rsidRPr="00CA7227">
        <w:rPr>
          <w:sz w:val="16"/>
        </w:rPr>
        <w:t xml:space="preserve">: </w:t>
      </w:r>
      <w:r w:rsidRPr="00F2020E">
        <w:rPr>
          <w:rStyle w:val="Emphasis"/>
          <w:highlight w:val="cyan"/>
        </w:rPr>
        <w:t>it is not only life but capital itself that must outlive Earth</w:t>
      </w:r>
      <w:r w:rsidRPr="00F2020E">
        <w:rPr>
          <w:sz w:val="16"/>
          <w:highlight w:val="cyan"/>
        </w:rPr>
        <w:t>—</w:t>
      </w:r>
      <w:r w:rsidRPr="00F2020E">
        <w:rPr>
          <w:rStyle w:val="Emphasis"/>
          <w:highlight w:val="cyan"/>
        </w:rPr>
        <w:t>even into the darkness of space</w:t>
      </w:r>
      <w:r w:rsidRPr="00F2020E">
        <w:rPr>
          <w:sz w:val="16"/>
          <w:highlight w:val="cyan"/>
        </w:rPr>
        <w:t>.</w:t>
      </w:r>
    </w:p>
    <w:p w14:paraId="0E2F9B20" w14:textId="77777777" w:rsidR="004A7892" w:rsidRPr="00CA7227" w:rsidRDefault="004A7892" w:rsidP="004A7892">
      <w:pPr>
        <w:rPr>
          <w:sz w:val="16"/>
        </w:rPr>
      </w:pPr>
    </w:p>
    <w:p w14:paraId="535EDAEA" w14:textId="77777777" w:rsidR="004A7892" w:rsidRPr="00BB4421" w:rsidRDefault="004A7892" w:rsidP="004A7892">
      <w:pPr>
        <w:pStyle w:val="Heading4"/>
      </w:pPr>
      <w:r>
        <w:t>Environmental degradation causes extinction.</w:t>
      </w:r>
    </w:p>
    <w:p w14:paraId="79011700" w14:textId="77777777" w:rsidR="004A7892" w:rsidRPr="003E2385" w:rsidRDefault="004A7892" w:rsidP="004A7892">
      <w:r>
        <w:t xml:space="preserve">Dr. </w:t>
      </w:r>
      <w:r w:rsidRPr="003E2385">
        <w:t xml:space="preserve">Peter </w:t>
      </w:r>
      <w:r w:rsidRPr="00B85FAF">
        <w:rPr>
          <w:rStyle w:val="Style13ptBold"/>
        </w:rPr>
        <w:t>Kareiva 18</w:t>
      </w:r>
      <w:r w:rsidRPr="003E2385">
        <w:t>, 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w:t>
      </w:r>
      <w:r>
        <w:t>,</w:t>
      </w:r>
      <w:r w:rsidRPr="003E2385">
        <w:t xml:space="preserve"> Futures, Vol</w:t>
      </w:r>
      <w:r>
        <w:t>ume</w:t>
      </w:r>
      <w:r w:rsidRPr="003E2385">
        <w:t xml:space="preserve"> 102, p. 39-50</w:t>
      </w:r>
    </w:p>
    <w:p w14:paraId="39DC4C98" w14:textId="77777777" w:rsidR="004A7892" w:rsidRPr="00BB4421" w:rsidRDefault="004A7892" w:rsidP="004A7892">
      <w:pPr>
        <w:rPr>
          <w:sz w:val="14"/>
        </w:rPr>
      </w:pPr>
      <w:r w:rsidRPr="00BB4421">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1B6CFE">
        <w:rPr>
          <w:rStyle w:val="StyleUnderline"/>
          <w:highlight w:val="cyan"/>
        </w:rPr>
        <w:t>climate</w:t>
      </w:r>
      <w:r w:rsidRPr="00BB4421">
        <w:rPr>
          <w:rStyle w:val="StyleUnderline"/>
        </w:rPr>
        <w:t xml:space="preserve"> change</w:t>
      </w:r>
      <w:r w:rsidRPr="003E2385">
        <w:rPr>
          <w:rStyle w:val="StyleUnderline"/>
        </w:rPr>
        <w:t xml:space="preserve">, global freshwater cycle, </w:t>
      </w:r>
      <w:r w:rsidRPr="001B6CFE">
        <w:rPr>
          <w:rStyle w:val="StyleUnderline"/>
          <w:highlight w:val="cyan"/>
        </w:rPr>
        <w:t>and ocean acidification</w:t>
      </w:r>
      <w:r w:rsidRPr="00BB4421">
        <w:rPr>
          <w:sz w:val="14"/>
        </w:rPr>
        <w:t xml:space="preserve">) do </w:t>
      </w:r>
      <w:r w:rsidRPr="001B6CFE">
        <w:rPr>
          <w:rStyle w:val="StyleUnderline"/>
          <w:highlight w:val="cyan"/>
        </w:rPr>
        <w:t xml:space="preserve">pose </w:t>
      </w:r>
      <w:r w:rsidRPr="001B6CFE">
        <w:rPr>
          <w:rStyle w:val="Emphasis"/>
          <w:highlight w:val="cyan"/>
        </w:rPr>
        <w:t>existential risks</w:t>
      </w:r>
      <w:r w:rsidRPr="00BB4421">
        <w:rPr>
          <w:sz w:val="14"/>
        </w:rPr>
        <w:t xml:space="preserve">. </w:t>
      </w:r>
      <w:r w:rsidRPr="003E2385">
        <w:rPr>
          <w:rStyle w:val="StyleUnderline"/>
        </w:rPr>
        <w:t xml:space="preserve">This is </w:t>
      </w:r>
      <w:r w:rsidRPr="001B6CFE">
        <w:rPr>
          <w:rStyle w:val="StyleUnderline"/>
          <w:highlight w:val="cyan"/>
        </w:rPr>
        <w:t>because of</w:t>
      </w:r>
      <w:r w:rsidRPr="003E2385">
        <w:rPr>
          <w:rStyle w:val="StyleUnderline"/>
        </w:rPr>
        <w:t xml:space="preserve"> intrinsic </w:t>
      </w:r>
      <w:r w:rsidRPr="003E2385">
        <w:rPr>
          <w:rStyle w:val="Emphasis"/>
        </w:rPr>
        <w:t xml:space="preserve">positive </w:t>
      </w:r>
      <w:r w:rsidRPr="001B6CFE">
        <w:rPr>
          <w:rStyle w:val="Emphasis"/>
          <w:highlight w:val="cyan"/>
        </w:rPr>
        <w:t>feedback loops</w:t>
      </w:r>
      <w:r w:rsidRPr="003E2385">
        <w:rPr>
          <w:rStyle w:val="StyleUnderline"/>
        </w:rPr>
        <w:t xml:space="preserve">, substantial </w:t>
      </w:r>
      <w:r w:rsidRPr="001B6CFE">
        <w:rPr>
          <w:rStyle w:val="Emphasis"/>
          <w:highlight w:val="cyan"/>
        </w:rPr>
        <w:t>lag times</w:t>
      </w:r>
      <w:r w:rsidRPr="00BB4421">
        <w:rPr>
          <w:sz w:val="14"/>
        </w:rPr>
        <w:t xml:space="preserve"> </w:t>
      </w:r>
      <w:r w:rsidRPr="003E2385">
        <w:rPr>
          <w:rStyle w:val="StyleUnderline"/>
        </w:rPr>
        <w:t xml:space="preserve">between system change and experiencing the consequences of that change, </w:t>
      </w:r>
      <w:r w:rsidRPr="001B6CFE">
        <w:rPr>
          <w:rStyle w:val="StyleUnderline"/>
          <w:highlight w:val="cyan"/>
        </w:rPr>
        <w:t>and</w:t>
      </w:r>
      <w:r w:rsidRPr="003E2385">
        <w:rPr>
          <w:rStyle w:val="StyleUnderline"/>
        </w:rPr>
        <w:t xml:space="preserve"> the fact these different boundaries interact with one another in ways that yield </w:t>
      </w:r>
      <w:r w:rsidRPr="001B6CFE">
        <w:rPr>
          <w:rStyle w:val="Emphasis"/>
          <w:highlight w:val="cyan"/>
        </w:rPr>
        <w:t>surprises</w:t>
      </w:r>
      <w:r w:rsidRPr="00BB4421">
        <w:rPr>
          <w:sz w:val="14"/>
        </w:rPr>
        <w:t xml:space="preserve">. In addition, </w:t>
      </w:r>
      <w:r w:rsidRPr="003E2385">
        <w:rPr>
          <w:rStyle w:val="StyleUnderline"/>
        </w:rPr>
        <w:t xml:space="preserve">climate, freshwater, </w:t>
      </w:r>
      <w:r w:rsidRPr="001B6CFE">
        <w:rPr>
          <w:rStyle w:val="StyleUnderline"/>
          <w:highlight w:val="cyan"/>
        </w:rPr>
        <w:t>and</w:t>
      </w:r>
      <w:r w:rsidRPr="003E2385">
        <w:rPr>
          <w:rStyle w:val="StyleUnderline"/>
        </w:rPr>
        <w:t xml:space="preserve"> ocean acidification are all directly </w:t>
      </w:r>
      <w:r w:rsidRPr="001B6CFE">
        <w:rPr>
          <w:rStyle w:val="StyleUnderline"/>
          <w:highlight w:val="cyan"/>
        </w:rPr>
        <w:t>connected to</w:t>
      </w:r>
      <w:r w:rsidRPr="003E2385">
        <w:rPr>
          <w:rStyle w:val="StyleUnderline"/>
        </w:rPr>
        <w:t xml:space="preserve"> the provision of </w:t>
      </w:r>
      <w:r w:rsidRPr="001B6CFE">
        <w:rPr>
          <w:rStyle w:val="Emphasis"/>
          <w:highlight w:val="cyan"/>
        </w:rPr>
        <w:t>food</w:t>
      </w:r>
      <w:r w:rsidRPr="001B6CFE">
        <w:rPr>
          <w:rStyle w:val="StyleUnderline"/>
          <w:highlight w:val="cyan"/>
        </w:rPr>
        <w:t xml:space="preserve"> and </w:t>
      </w:r>
      <w:r w:rsidRPr="001B6CFE">
        <w:rPr>
          <w:rStyle w:val="Emphasis"/>
          <w:highlight w:val="cyan"/>
        </w:rPr>
        <w:t>water</w:t>
      </w:r>
      <w:r w:rsidRPr="003E2385">
        <w:rPr>
          <w:rStyle w:val="StyleUnderline"/>
        </w:rPr>
        <w:t xml:space="preserve">, and </w:t>
      </w:r>
      <w:r w:rsidRPr="001B6CFE">
        <w:rPr>
          <w:rStyle w:val="StyleUnderline"/>
          <w:highlight w:val="cyan"/>
        </w:rPr>
        <w:t>shortages</w:t>
      </w:r>
      <w:r w:rsidRPr="00BB4421">
        <w:rPr>
          <w:sz w:val="14"/>
        </w:rPr>
        <w:t xml:space="preserve"> of food and water can </w:t>
      </w:r>
      <w:r w:rsidRPr="001B6CFE">
        <w:rPr>
          <w:rStyle w:val="StyleUnderline"/>
          <w:highlight w:val="cyan"/>
        </w:rPr>
        <w:t xml:space="preserve">create </w:t>
      </w:r>
      <w:r w:rsidRPr="001B6CFE">
        <w:rPr>
          <w:rStyle w:val="Emphasis"/>
          <w:highlight w:val="cyan"/>
        </w:rPr>
        <w:t>conflict</w:t>
      </w:r>
      <w:r w:rsidRPr="003E2385">
        <w:rPr>
          <w:rStyle w:val="StyleUnderline"/>
        </w:rPr>
        <w:t xml:space="preserve"> and social unrest</w:t>
      </w:r>
      <w:r w:rsidRPr="00BB4421">
        <w:rPr>
          <w:sz w:val="14"/>
        </w:rPr>
        <w:t>.</w:t>
      </w:r>
    </w:p>
    <w:p w14:paraId="537324C8" w14:textId="77777777" w:rsidR="004A7892" w:rsidRPr="00BB4421" w:rsidRDefault="004A7892" w:rsidP="004A7892">
      <w:pPr>
        <w:rPr>
          <w:sz w:val="14"/>
        </w:rPr>
      </w:pPr>
      <w:r w:rsidRPr="003E2385">
        <w:rPr>
          <w:rStyle w:val="StyleUnderline"/>
        </w:rPr>
        <w:t xml:space="preserve">Climate change has a long history of </w:t>
      </w:r>
      <w:r w:rsidRPr="003E2385">
        <w:rPr>
          <w:rStyle w:val="Emphasis"/>
        </w:rPr>
        <w:t>disrupting civilizations</w:t>
      </w:r>
      <w:r w:rsidRPr="00BB4421">
        <w:rPr>
          <w:sz w:val="14"/>
        </w:rPr>
        <w:t xml:space="preserve"> </w:t>
      </w:r>
      <w:r w:rsidRPr="003E2385">
        <w:rPr>
          <w:rStyle w:val="StyleUnderline"/>
        </w:rPr>
        <w:t xml:space="preserve">and sometimes precipitating the </w:t>
      </w:r>
      <w:r w:rsidRPr="003E2385">
        <w:rPr>
          <w:rStyle w:val="Emphasis"/>
        </w:rPr>
        <w:t>collapse of cultures</w:t>
      </w:r>
      <w:r w:rsidRPr="00BB4421">
        <w:rPr>
          <w:sz w:val="14"/>
        </w:rPr>
        <w:t xml:space="preserve"> </w:t>
      </w:r>
      <w:r w:rsidRPr="003E2385">
        <w:rPr>
          <w:rStyle w:val="StyleUnderline"/>
        </w:rPr>
        <w:t>or mass emigrations</w:t>
      </w:r>
      <w:r w:rsidRPr="00BB4421">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0356E407" w14:textId="77777777" w:rsidR="004A7892" w:rsidRPr="00BB4421" w:rsidRDefault="004A7892" w:rsidP="004A7892">
      <w:pPr>
        <w:rPr>
          <w:sz w:val="14"/>
        </w:rPr>
      </w:pPr>
      <w:r w:rsidRPr="003E2385">
        <w:rPr>
          <w:rStyle w:val="StyleUnderline"/>
        </w:rPr>
        <w:t xml:space="preserve">Climate change intersects with freshwater resources because it is expected to </w:t>
      </w:r>
      <w:r w:rsidRPr="003E2385">
        <w:rPr>
          <w:rStyle w:val="Emphasis"/>
        </w:rPr>
        <w:t>exacerbate drought</w:t>
      </w:r>
      <w:r w:rsidRPr="003E2385">
        <w:rPr>
          <w:rStyle w:val="StyleUnderline"/>
        </w:rPr>
        <w:t xml:space="preserve"> and</w:t>
      </w:r>
      <w:r w:rsidRPr="00BB4421">
        <w:rPr>
          <w:sz w:val="14"/>
        </w:rPr>
        <w:t xml:space="preserve"> </w:t>
      </w:r>
      <w:r w:rsidRPr="003E2385">
        <w:rPr>
          <w:rStyle w:val="Emphasis"/>
        </w:rPr>
        <w:t>water scarcity</w:t>
      </w:r>
      <w:r w:rsidRPr="003E2385">
        <w:rPr>
          <w:rStyle w:val="StyleUnderline"/>
        </w:rPr>
        <w:t xml:space="preserve">, as well as </w:t>
      </w:r>
      <w:r w:rsidRPr="001B6CFE">
        <w:rPr>
          <w:rStyle w:val="Emphasis"/>
          <w:highlight w:val="cyan"/>
        </w:rPr>
        <w:t>flooding</w:t>
      </w:r>
      <w:r w:rsidRPr="00BB4421">
        <w:rPr>
          <w:sz w:val="14"/>
        </w:rPr>
        <w:t xml:space="preserve">. </w:t>
      </w:r>
      <w:r w:rsidRPr="003E2385">
        <w:rPr>
          <w:rStyle w:val="StyleUnderline"/>
        </w:rPr>
        <w:t xml:space="preserve">Climate change </w:t>
      </w:r>
      <w:r w:rsidRPr="00BB4421">
        <w:rPr>
          <w:rStyle w:val="StyleUnderline"/>
        </w:rPr>
        <w:t>can</w:t>
      </w:r>
      <w:r w:rsidRPr="003E2385">
        <w:rPr>
          <w:rStyle w:val="StyleUnderline"/>
        </w:rPr>
        <w:t xml:space="preserve"> even impair water quality because it is associated with heavy rains that </w:t>
      </w:r>
      <w:r w:rsidRPr="001B6CFE">
        <w:rPr>
          <w:rStyle w:val="StyleUnderline"/>
          <w:highlight w:val="cyan"/>
        </w:rPr>
        <w:t>overwhelm sewage treatment</w:t>
      </w:r>
      <w:r w:rsidRPr="003E2385">
        <w:rPr>
          <w:rStyle w:val="StyleUnderline"/>
        </w:rPr>
        <w:t xml:space="preserve"> facilities, or because it results in higher concentrations of pollutants</w:t>
      </w:r>
      <w:r w:rsidRPr="00BB4421">
        <w:rPr>
          <w:sz w:val="14"/>
        </w:rPr>
        <w:t xml:space="preserve"> in groundwater as a result of enhanced evaporation and reduced groundwater recharge. </w:t>
      </w:r>
      <w:r w:rsidRPr="003E2385">
        <w:rPr>
          <w:rStyle w:val="StyleUnderline"/>
        </w:rPr>
        <w:t>Ample clean water</w:t>
      </w:r>
      <w:r w:rsidRPr="00BB4421">
        <w:rPr>
          <w:sz w:val="14"/>
        </w:rPr>
        <w:t xml:space="preserve"> is not a luxury—it </w:t>
      </w:r>
      <w:r w:rsidRPr="003E2385">
        <w:rPr>
          <w:rStyle w:val="StyleUnderline"/>
        </w:rPr>
        <w:t>is essential for human survival.</w:t>
      </w:r>
      <w:r w:rsidRPr="00BB4421">
        <w:rPr>
          <w:sz w:val="14"/>
        </w:rPr>
        <w:t xml:space="preserve"> Consequently, </w:t>
      </w:r>
      <w:r w:rsidRPr="003E2385">
        <w:rPr>
          <w:rStyle w:val="StyleUnderline"/>
        </w:rPr>
        <w:t xml:space="preserve">cities, regions and </w:t>
      </w:r>
      <w:r w:rsidRPr="001B6CFE">
        <w:rPr>
          <w:rStyle w:val="StyleUnderline"/>
          <w:highlight w:val="cyan"/>
        </w:rPr>
        <w:t>nations</w:t>
      </w:r>
      <w:r w:rsidRPr="003E2385">
        <w:rPr>
          <w:rStyle w:val="StyleUnderline"/>
        </w:rPr>
        <w:t xml:space="preserve"> that lack clean freshwater </w:t>
      </w:r>
      <w:r w:rsidRPr="001B6CFE">
        <w:rPr>
          <w:rStyle w:val="StyleUnderline"/>
          <w:highlight w:val="cyan"/>
        </w:rPr>
        <w:t>are vulnerable to</w:t>
      </w:r>
      <w:r w:rsidRPr="003E2385">
        <w:rPr>
          <w:rStyle w:val="StyleUnderline"/>
        </w:rPr>
        <w:t xml:space="preserve"> social disruption and </w:t>
      </w:r>
      <w:r w:rsidRPr="001B6CFE">
        <w:rPr>
          <w:rStyle w:val="Emphasis"/>
          <w:highlight w:val="cyan"/>
        </w:rPr>
        <w:t>disease</w:t>
      </w:r>
      <w:r w:rsidRPr="00BB4421">
        <w:rPr>
          <w:sz w:val="14"/>
        </w:rPr>
        <w:t>.</w:t>
      </w:r>
    </w:p>
    <w:p w14:paraId="37768C14" w14:textId="77777777" w:rsidR="004A7892" w:rsidRPr="00BB4421" w:rsidRDefault="004A7892" w:rsidP="004A7892">
      <w:pPr>
        <w:rPr>
          <w:sz w:val="14"/>
        </w:rPr>
      </w:pPr>
      <w:r w:rsidRPr="00BB4421">
        <w:rPr>
          <w:sz w:val="14"/>
        </w:rPr>
        <w:t xml:space="preserve">Finally, </w:t>
      </w:r>
      <w:r w:rsidRPr="003E2385">
        <w:rPr>
          <w:rStyle w:val="StyleUnderline"/>
        </w:rPr>
        <w:t>ocean acidification is linked to climate change because it is driven by CO2 emissions just as global warming is. With close to 20% of</w:t>
      </w:r>
      <w:r w:rsidRPr="00BB4421">
        <w:rPr>
          <w:sz w:val="14"/>
        </w:rPr>
        <w:t xml:space="preserve"> the world’s </w:t>
      </w:r>
      <w:r w:rsidRPr="003E2385">
        <w:rPr>
          <w:rStyle w:val="StyleUnderline"/>
        </w:rPr>
        <w:t>protein coming from oceans</w:t>
      </w:r>
      <w:r w:rsidRPr="00BB4421">
        <w:rPr>
          <w:sz w:val="14"/>
        </w:rPr>
        <w:t xml:space="preserve"> (FAO, 2016), </w:t>
      </w:r>
      <w:r w:rsidRPr="003E2385">
        <w:rPr>
          <w:rStyle w:val="StyleUnderline"/>
        </w:rPr>
        <w:t>the potential for severe impacts due to acidification is obvious</w:t>
      </w:r>
      <w:r w:rsidRPr="00BB4421">
        <w:rPr>
          <w:sz w:val="14"/>
        </w:rPr>
        <w:t xml:space="preserve">. Less obvious, but perhaps more insidious, is the interaction between climate change and the loss of oyster and coral reefs due to acidification. </w:t>
      </w:r>
      <w:r w:rsidRPr="001B6CFE">
        <w:rPr>
          <w:rStyle w:val="StyleUnderline"/>
          <w:highlight w:val="cyan"/>
        </w:rPr>
        <w:t>Acidification</w:t>
      </w:r>
      <w:r w:rsidRPr="003E2385">
        <w:rPr>
          <w:rStyle w:val="StyleUnderline"/>
        </w:rPr>
        <w:t xml:space="preserve"> is known to </w:t>
      </w:r>
      <w:r w:rsidRPr="001B6CFE">
        <w:rPr>
          <w:rStyle w:val="StyleUnderline"/>
          <w:highlight w:val="cyan"/>
        </w:rPr>
        <w:t>interfere with</w:t>
      </w:r>
      <w:r w:rsidRPr="003E2385">
        <w:rPr>
          <w:rStyle w:val="StyleUnderline"/>
        </w:rPr>
        <w:t xml:space="preserve"> oyster reef building and </w:t>
      </w:r>
      <w:r w:rsidRPr="003E2385">
        <w:rPr>
          <w:rStyle w:val="Emphasis"/>
        </w:rPr>
        <w:t xml:space="preserve">coral </w:t>
      </w:r>
      <w:r w:rsidRPr="001B6CFE">
        <w:rPr>
          <w:rStyle w:val="Emphasis"/>
          <w:highlight w:val="cyan"/>
        </w:rPr>
        <w:t>reefs</w:t>
      </w:r>
      <w:r w:rsidRPr="00BB4421">
        <w:rPr>
          <w:sz w:val="14"/>
        </w:rPr>
        <w:t xml:space="preserve">. </w:t>
      </w:r>
      <w:r w:rsidRPr="003E2385">
        <w:rPr>
          <w:rStyle w:val="StyleUnderline"/>
        </w:rPr>
        <w:t xml:space="preserve">Climate change also increases </w:t>
      </w:r>
      <w:r w:rsidRPr="003E2385">
        <w:rPr>
          <w:rStyle w:val="Emphasis"/>
        </w:rPr>
        <w:t>storm frequency</w:t>
      </w:r>
      <w:r w:rsidRPr="003E2385">
        <w:rPr>
          <w:rStyle w:val="StyleUnderline"/>
        </w:rPr>
        <w:t xml:space="preserve"> and severity. Coral reefs and oyster reefs provide protection from storm surge because they reduce wave energy</w:t>
      </w:r>
      <w:r w:rsidRPr="00BB4421">
        <w:rPr>
          <w:sz w:val="14"/>
        </w:rPr>
        <w:t xml:space="preserve"> (Spalding et al., 2014). </w:t>
      </w:r>
      <w:r w:rsidRPr="003E2385">
        <w:rPr>
          <w:rStyle w:val="StyleUnderline"/>
        </w:rPr>
        <w:t>If these reefs are lost due to acidification at the same time as storms become more severe and sea level rises</w:t>
      </w:r>
      <w:r w:rsidRPr="00BB4421">
        <w:rPr>
          <w:sz w:val="14"/>
        </w:rPr>
        <w:t xml:space="preserve">, </w:t>
      </w:r>
      <w:r w:rsidRPr="003E2385">
        <w:rPr>
          <w:rStyle w:val="Emphasis"/>
        </w:rPr>
        <w:t>coastal communities will be exposed to unprecedented storm surge</w:t>
      </w:r>
      <w:r w:rsidRPr="00BB4421">
        <w:rPr>
          <w:sz w:val="14"/>
        </w:rPr>
        <w:t>—</w:t>
      </w:r>
      <w:r w:rsidRPr="003E2385">
        <w:rPr>
          <w:rStyle w:val="StyleUnderline"/>
        </w:rPr>
        <w:t>and may be ravaged by recurrent storms</w:t>
      </w:r>
      <w:r w:rsidRPr="00BB4421">
        <w:rPr>
          <w:sz w:val="14"/>
        </w:rPr>
        <w:t>.</w:t>
      </w:r>
    </w:p>
    <w:p w14:paraId="59E8A332" w14:textId="77777777" w:rsidR="004A7892" w:rsidRPr="00BB4421" w:rsidRDefault="004A7892" w:rsidP="004A7892">
      <w:pPr>
        <w:rPr>
          <w:sz w:val="14"/>
        </w:rPr>
      </w:pPr>
      <w:r w:rsidRPr="00BB4421">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sidRPr="001B6CFE">
        <w:rPr>
          <w:rStyle w:val="StyleUnderline"/>
          <w:highlight w:val="cyan"/>
        </w:rPr>
        <w:t xml:space="preserve">Society will have a </w:t>
      </w:r>
      <w:r w:rsidRPr="00BB4421">
        <w:rPr>
          <w:rStyle w:val="Emphasis"/>
          <w:highlight w:val="cyan"/>
        </w:rPr>
        <w:t>hard time responding</w:t>
      </w:r>
      <w:r w:rsidRPr="001B6CFE">
        <w:rPr>
          <w:rStyle w:val="StyleUnderline"/>
          <w:highlight w:val="cyan"/>
        </w:rPr>
        <w:t xml:space="preserve"> to</w:t>
      </w:r>
      <w:r w:rsidRPr="003E2385">
        <w:rPr>
          <w:rStyle w:val="StyleUnderline"/>
        </w:rPr>
        <w:t xml:space="preserve"> shorter intervals between </w:t>
      </w:r>
      <w:r w:rsidRPr="001B6CFE">
        <w:rPr>
          <w:rStyle w:val="StyleUnderline"/>
          <w:highlight w:val="cyan"/>
        </w:rPr>
        <w:t>rare</w:t>
      </w:r>
      <w:r w:rsidRPr="003E2385">
        <w:rPr>
          <w:rStyle w:val="StyleUnderline"/>
        </w:rPr>
        <w:t xml:space="preserve"> extreme </w:t>
      </w:r>
      <w:r w:rsidRPr="001B6CFE">
        <w:rPr>
          <w:rStyle w:val="StyleUnderline"/>
          <w:highlight w:val="cyan"/>
        </w:rPr>
        <w:t>events</w:t>
      </w:r>
      <w:r w:rsidRPr="003E2385">
        <w:rPr>
          <w:rStyle w:val="StyleUnderline"/>
        </w:rPr>
        <w:t xml:space="preserve"> because in the lifespan of an individual human, a person might experience as few as two or three </w:t>
      </w:r>
      <w:r w:rsidRPr="003E2385">
        <w:rPr>
          <w:rStyle w:val="Emphasis"/>
        </w:rPr>
        <w:t>extreme events</w:t>
      </w:r>
      <w:r w:rsidRPr="00BB4421">
        <w:rPr>
          <w:sz w:val="14"/>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3E2385">
        <w:rPr>
          <w:rStyle w:val="StyleUnderline"/>
        </w:rPr>
        <w:t>The</w:t>
      </w:r>
      <w:r w:rsidRPr="00BB4421">
        <w:rPr>
          <w:sz w:val="14"/>
        </w:rPr>
        <w:t xml:space="preserve"> highly </w:t>
      </w:r>
      <w:r w:rsidRPr="003E2385">
        <w:rPr>
          <w:rStyle w:val="StyleUnderline"/>
        </w:rPr>
        <w:t>disruptive flooding of New York City associated with Hurricane Sandy represented a flood height that occurred once every 500 years</w:t>
      </w:r>
      <w:r w:rsidRPr="00BB4421">
        <w:rPr>
          <w:sz w:val="14"/>
        </w:rPr>
        <w:t xml:space="preserve"> in the 18th century, </w:t>
      </w:r>
      <w:r w:rsidRPr="003E2385">
        <w:rPr>
          <w:rStyle w:val="StyleUnderline"/>
        </w:rPr>
        <w:t>and that occurs now once every 25 years, but is expected to occur once every 5 years by 2050</w:t>
      </w:r>
      <w:r w:rsidRPr="00BB4421">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4CC99D64" w14:textId="77777777" w:rsidR="004A7892" w:rsidRPr="00BB4421" w:rsidRDefault="004A7892" w:rsidP="004A7892">
      <w:pPr>
        <w:rPr>
          <w:sz w:val="14"/>
        </w:rPr>
      </w:pPr>
      <w:r w:rsidRPr="00BB4421">
        <w:rPr>
          <w:sz w:val="14"/>
        </w:rPr>
        <w:t>4. The combination of positive feedback loops and societal inertia is fertile ground for global environmental catastrophes.</w:t>
      </w:r>
    </w:p>
    <w:p w14:paraId="6DA7D234" w14:textId="77777777" w:rsidR="004A7892" w:rsidRPr="00BB4421" w:rsidRDefault="004A7892" w:rsidP="004A7892">
      <w:pPr>
        <w:rPr>
          <w:sz w:val="14"/>
        </w:rPr>
      </w:pPr>
      <w:r w:rsidRPr="001B6CFE">
        <w:rPr>
          <w:rStyle w:val="StyleUnderline"/>
          <w:highlight w:val="cyan"/>
        </w:rPr>
        <w:t>Humans</w:t>
      </w:r>
      <w:r w:rsidRPr="003E2385">
        <w:rPr>
          <w:rStyle w:val="StyleUnderline"/>
        </w:rPr>
        <w:t xml:space="preserve"> are remarkably ingenious, and </w:t>
      </w:r>
      <w:r w:rsidRPr="001B6CFE">
        <w:rPr>
          <w:rStyle w:val="StyleUnderline"/>
          <w:highlight w:val="cyan"/>
        </w:rPr>
        <w:t xml:space="preserve">have </w:t>
      </w:r>
      <w:r w:rsidRPr="001B6CFE">
        <w:rPr>
          <w:rStyle w:val="Emphasis"/>
          <w:highlight w:val="cyan"/>
        </w:rPr>
        <w:t>adapted</w:t>
      </w:r>
      <w:r w:rsidRPr="003E2385">
        <w:rPr>
          <w:rStyle w:val="StyleUnderline"/>
        </w:rPr>
        <w:t xml:space="preserve"> to crises </w:t>
      </w:r>
      <w:r w:rsidRPr="001B6CFE">
        <w:rPr>
          <w:rStyle w:val="StyleUnderline"/>
          <w:highlight w:val="cyan"/>
        </w:rPr>
        <w:t>throughout</w:t>
      </w:r>
      <w:r w:rsidRPr="003E2385">
        <w:rPr>
          <w:rStyle w:val="StyleUnderline"/>
        </w:rPr>
        <w:t xml:space="preserve"> their </w:t>
      </w:r>
      <w:r w:rsidRPr="001B6CFE">
        <w:rPr>
          <w:rStyle w:val="StyleUnderline"/>
          <w:highlight w:val="cyan"/>
        </w:rPr>
        <w:t>history</w:t>
      </w:r>
      <w:r w:rsidRPr="00BB4421">
        <w:rPr>
          <w:sz w:val="14"/>
        </w:rPr>
        <w:t xml:space="preserve">. Our doom has been repeatedly predicted, only to be averted by innovation (Ridley, 2011). </w:t>
      </w:r>
      <w:r w:rsidRPr="00BB4421">
        <w:rPr>
          <w:rStyle w:val="Emphasis"/>
          <w:highlight w:val="cyan"/>
        </w:rPr>
        <w:t>However</w:t>
      </w:r>
      <w:r w:rsidRPr="003E2385">
        <w:rPr>
          <w:rStyle w:val="StyleUnderline"/>
        </w:rPr>
        <w:t>, the many stories of human ingenuity successfully addressing existential risks</w:t>
      </w:r>
      <w:r w:rsidRPr="00BB4421">
        <w:rPr>
          <w:sz w:val="14"/>
        </w:rPr>
        <w:t xml:space="preserve"> such as global famine or extreme air pollution </w:t>
      </w:r>
      <w:r w:rsidRPr="003E2385">
        <w:rPr>
          <w:rStyle w:val="StyleUnderline"/>
        </w:rPr>
        <w:t>represent environmental challenges that are largely linear, have immediate consequences, and operate without positive feedbacks.</w:t>
      </w:r>
      <w:r w:rsidRPr="00BB4421">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5A37FCAA" w14:textId="77777777" w:rsidR="004A7892" w:rsidRPr="00BB4421" w:rsidRDefault="004A7892" w:rsidP="004A7892">
      <w:pPr>
        <w:rPr>
          <w:sz w:val="8"/>
          <w:szCs w:val="10"/>
        </w:rPr>
      </w:pPr>
      <w:r w:rsidRPr="003E2385">
        <w:rPr>
          <w:rStyle w:val="StyleUnderline"/>
        </w:rPr>
        <w:t xml:space="preserve">In contrast, </w:t>
      </w:r>
      <w:r w:rsidRPr="001B6CFE">
        <w:rPr>
          <w:rStyle w:val="StyleUnderline"/>
          <w:highlight w:val="cyan"/>
        </w:rPr>
        <w:t>today’s</w:t>
      </w:r>
      <w:r w:rsidRPr="003E2385">
        <w:rPr>
          <w:rStyle w:val="StyleUnderline"/>
        </w:rPr>
        <w:t xml:space="preserve"> great environmental </w:t>
      </w:r>
      <w:r w:rsidRPr="001B6CFE">
        <w:rPr>
          <w:rStyle w:val="StyleUnderline"/>
          <w:highlight w:val="cyan"/>
        </w:rPr>
        <w:t>crisis</w:t>
      </w:r>
      <w:r w:rsidRPr="003E2385">
        <w:rPr>
          <w:rStyle w:val="StyleUnderline"/>
        </w:rPr>
        <w:t xml:space="preserve"> of climate change may cause some harm but there </w:t>
      </w:r>
      <w:r w:rsidRPr="001B6CFE">
        <w:rPr>
          <w:rStyle w:val="StyleUnderline"/>
          <w:highlight w:val="cyan"/>
        </w:rPr>
        <w:t>are</w:t>
      </w:r>
      <w:r w:rsidRPr="003E2385">
        <w:rPr>
          <w:rStyle w:val="StyleUnderline"/>
        </w:rPr>
        <w:t xml:space="preserve"> generally </w:t>
      </w:r>
      <w:r w:rsidRPr="001B6CFE">
        <w:rPr>
          <w:rStyle w:val="Emphasis"/>
          <w:highlight w:val="cyan"/>
        </w:rPr>
        <w:t>long time delays</w:t>
      </w:r>
      <w:r w:rsidRPr="00BB4421">
        <w:rPr>
          <w:sz w:val="14"/>
        </w:rPr>
        <w:t xml:space="preserve"> </w:t>
      </w:r>
      <w:r w:rsidRPr="003E2385">
        <w:rPr>
          <w:rStyle w:val="StyleUnderline"/>
        </w:rPr>
        <w:t>between rising CO2 concentrations and damage to humans</w:t>
      </w:r>
      <w:r w:rsidRPr="00BB4421">
        <w:rPr>
          <w:sz w:val="14"/>
        </w:rPr>
        <w:t xml:space="preserve">. </w:t>
      </w:r>
      <w:r w:rsidRPr="001B6CFE">
        <w:rPr>
          <w:rStyle w:val="StyleUnderline"/>
          <w:highlight w:val="cyan"/>
        </w:rPr>
        <w:t>The consequence</w:t>
      </w:r>
      <w:r w:rsidRPr="003E2385">
        <w:rPr>
          <w:rStyle w:val="StyleUnderline"/>
        </w:rPr>
        <w:t xml:space="preserve"> of these delays are an </w:t>
      </w:r>
      <w:r w:rsidRPr="001B6CFE">
        <w:rPr>
          <w:rStyle w:val="Emphasis"/>
          <w:highlight w:val="cyan"/>
        </w:rPr>
        <w:t>absence of urgency</w:t>
      </w:r>
      <w:r w:rsidRPr="00BB4421">
        <w:rPr>
          <w:sz w:val="14"/>
        </w:rPr>
        <w:t xml:space="preserve">; thus although 70% of Americans believe global warming is happening, only 40% think it will harm them (http://climatecommunication.yale.edu/visualizations-data/ycom-us-2016/). Secondly, </w:t>
      </w:r>
      <w:r w:rsidRPr="003E2385">
        <w:rPr>
          <w:rStyle w:val="StyleUnderline"/>
        </w:rPr>
        <w:t xml:space="preserve">unlike past environmental challenges, </w:t>
      </w:r>
      <w:r w:rsidRPr="00BB4421">
        <w:rPr>
          <w:rStyle w:val="Emphasis"/>
        </w:rPr>
        <w:t>the</w:t>
      </w:r>
      <w:r w:rsidRPr="003E2385">
        <w:rPr>
          <w:rStyle w:val="Emphasis"/>
        </w:rPr>
        <w:t xml:space="preserve"> Earth’s </w:t>
      </w:r>
      <w:r w:rsidRPr="001B6CFE">
        <w:rPr>
          <w:rStyle w:val="Emphasis"/>
          <w:highlight w:val="cyan"/>
        </w:rPr>
        <w:t>climate</w:t>
      </w:r>
      <w:r w:rsidRPr="00BB4421">
        <w:rPr>
          <w:rStyle w:val="Emphasis"/>
        </w:rPr>
        <w:t xml:space="preserve"> system </w:t>
      </w:r>
      <w:r w:rsidRPr="001B6CFE">
        <w:rPr>
          <w:rStyle w:val="Emphasis"/>
          <w:highlight w:val="cyan"/>
        </w:rPr>
        <w:t>is rife with positive feedback loops</w:t>
      </w:r>
      <w:r w:rsidRPr="00BB4421">
        <w:rPr>
          <w:sz w:val="8"/>
          <w:szCs w:val="10"/>
        </w:rPr>
        <w:t>. In particular, as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30E4F5A1" w14:textId="77777777" w:rsidR="004A7892" w:rsidRPr="00BB4421" w:rsidRDefault="004A7892" w:rsidP="004A7892">
      <w:pPr>
        <w:rPr>
          <w:sz w:val="8"/>
          <w:szCs w:val="10"/>
        </w:rPr>
      </w:pPr>
      <w:r w:rsidRPr="00BB4421">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w:t>
      </w:r>
    </w:p>
    <w:p w14:paraId="5AAFDC3B" w14:textId="77777777" w:rsidR="004A7892" w:rsidRPr="00BB4421" w:rsidRDefault="004A7892" w:rsidP="004A7892">
      <w:pPr>
        <w:rPr>
          <w:sz w:val="8"/>
          <w:szCs w:val="16"/>
        </w:rPr>
      </w:pPr>
      <w:r w:rsidRPr="00BB4421">
        <w:rPr>
          <w:sz w:val="8"/>
          <w:szCs w:val="10"/>
        </w:rPr>
        <w:t xml:space="preserve">Climate change often also increases the risk of forest fires, as a result of higher temperatures and persistent drought conditions.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3E2385">
        <w:rPr>
          <w:rStyle w:val="StyleUnderline"/>
        </w:rPr>
        <w:t xml:space="preserve">This catastrophic fire embodies the sorts of positive feedbacks and interacting factors </w:t>
      </w:r>
      <w:r w:rsidRPr="001B6CFE">
        <w:rPr>
          <w:rStyle w:val="StyleUnderline"/>
          <w:highlight w:val="cyan"/>
        </w:rPr>
        <w:t xml:space="preserve">that could </w:t>
      </w:r>
      <w:r w:rsidRPr="001B6CFE">
        <w:rPr>
          <w:rStyle w:val="Emphasis"/>
          <w:highlight w:val="cyan"/>
        </w:rPr>
        <w:t>catch humanity off-guard</w:t>
      </w:r>
      <w:r w:rsidRPr="00BB4421">
        <w:rPr>
          <w:sz w:val="14"/>
          <w:highlight w:val="cyan"/>
        </w:rPr>
        <w:t xml:space="preserve"> </w:t>
      </w:r>
      <w:r w:rsidRPr="001B6CFE">
        <w:rPr>
          <w:rStyle w:val="StyleUnderline"/>
          <w:highlight w:val="cyan"/>
        </w:rPr>
        <w:t>and produce</w:t>
      </w:r>
      <w:r w:rsidRPr="003E2385">
        <w:rPr>
          <w:rStyle w:val="StyleUnderline"/>
        </w:rPr>
        <w:t xml:space="preserve"> a true </w:t>
      </w:r>
      <w:r w:rsidRPr="001B6CFE">
        <w:rPr>
          <w:rStyle w:val="Emphasis"/>
          <w:highlight w:val="cyan"/>
        </w:rPr>
        <w:t>apocalyptic event</w:t>
      </w:r>
      <w:r w:rsidRPr="00BB4421">
        <w:rPr>
          <w:sz w:val="8"/>
          <w:szCs w:val="16"/>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27A0ACDC" w14:textId="77777777" w:rsidR="004A7892" w:rsidRPr="00BB4421" w:rsidRDefault="004A7892" w:rsidP="004A7892">
      <w:pPr>
        <w:rPr>
          <w:sz w:val="8"/>
          <w:szCs w:val="16"/>
        </w:rPr>
      </w:pPr>
      <w:r w:rsidRPr="00BB4421">
        <w:rPr>
          <w:sz w:val="8"/>
          <w:szCs w:val="16"/>
        </w:rPr>
        <w:t>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5A143D33" w14:textId="77777777" w:rsidR="004A7892" w:rsidRPr="00BB4421" w:rsidRDefault="004A7892" w:rsidP="004A7892">
      <w:pPr>
        <w:rPr>
          <w:sz w:val="8"/>
          <w:szCs w:val="16"/>
        </w:rPr>
      </w:pPr>
      <w:r w:rsidRPr="00BB4421">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w:t>
      </w:r>
    </w:p>
    <w:p w14:paraId="557CC017" w14:textId="77777777" w:rsidR="004A7892" w:rsidRDefault="004A7892" w:rsidP="004A7892">
      <w:r w:rsidRPr="003E2385">
        <w:rPr>
          <w:rStyle w:val="StyleUnderline"/>
        </w:rPr>
        <w:t>The key lesson from the long list of potentially positive feedbacks and their interactions is that</w:t>
      </w:r>
      <w:r w:rsidRPr="00BB4421">
        <w:rPr>
          <w:sz w:val="14"/>
        </w:rPr>
        <w:t xml:space="preserve"> </w:t>
      </w:r>
      <w:r w:rsidRPr="001B6CFE">
        <w:rPr>
          <w:rStyle w:val="Emphasis"/>
          <w:highlight w:val="cyan"/>
        </w:rPr>
        <w:t>runaway climate change</w:t>
      </w:r>
      <w:r w:rsidRPr="003E2385">
        <w:rPr>
          <w:rStyle w:val="StyleUnderline"/>
        </w:rPr>
        <w:t xml:space="preserve">, and runaway perturbations have to be </w:t>
      </w:r>
      <w:r w:rsidRPr="00BB4421">
        <w:rPr>
          <w:rStyle w:val="Emphasis"/>
          <w:highlight w:val="cyan"/>
        </w:rPr>
        <w:t>take</w:t>
      </w:r>
      <w:r w:rsidRPr="003E2385">
        <w:rPr>
          <w:rStyle w:val="StyleUnderline"/>
        </w:rPr>
        <w:t xml:space="preserve">n </w:t>
      </w:r>
      <w:r w:rsidRPr="001B6CFE">
        <w:rPr>
          <w:rStyle w:val="StyleUnderline"/>
          <w:highlight w:val="cyan"/>
        </w:rPr>
        <w:t>as a serious possibility</w:t>
      </w:r>
      <w:r w:rsidRPr="00BB4421">
        <w:rPr>
          <w:sz w:val="14"/>
        </w:rPr>
        <w:t xml:space="preserve">. Table 2 is just a snapshot of the type of feedbacks that have been identified (see Supplementary material for a more thorough explanation of positive feedback loops). However, </w:t>
      </w:r>
      <w:r w:rsidRPr="003E2385">
        <w:rPr>
          <w:rStyle w:val="StyleUnderline"/>
        </w:rPr>
        <w:t xml:space="preserve">this list is not exhaustive and the </w:t>
      </w:r>
      <w:r w:rsidRPr="001B6CFE">
        <w:rPr>
          <w:rStyle w:val="StyleUnderline"/>
          <w:highlight w:val="cyan"/>
        </w:rPr>
        <w:t>possibility of undiscovered</w:t>
      </w:r>
      <w:r w:rsidRPr="003E2385">
        <w:rPr>
          <w:rStyle w:val="StyleUnderline"/>
        </w:rPr>
        <w:t xml:space="preserve"> positive </w:t>
      </w:r>
      <w:r w:rsidRPr="001B6CFE">
        <w:rPr>
          <w:rStyle w:val="StyleUnderline"/>
          <w:highlight w:val="cyan"/>
        </w:rPr>
        <w:t>feedbacks portends</w:t>
      </w:r>
      <w:r w:rsidRPr="00BB4421">
        <w:rPr>
          <w:rStyle w:val="StyleUnderline"/>
        </w:rPr>
        <w:t xml:space="preserve"> </w:t>
      </w:r>
      <w:r w:rsidRPr="00BB4421">
        <w:rPr>
          <w:rStyle w:val="Emphasis"/>
        </w:rPr>
        <w:t xml:space="preserve">even </w:t>
      </w:r>
      <w:r w:rsidRPr="001B6CFE">
        <w:rPr>
          <w:rStyle w:val="Emphasis"/>
          <w:highlight w:val="cyan"/>
        </w:rPr>
        <w:t>great</w:t>
      </w:r>
      <w:r w:rsidRPr="00BB4421">
        <w:rPr>
          <w:rStyle w:val="Emphasis"/>
        </w:rPr>
        <w:t xml:space="preserve">er </w:t>
      </w:r>
      <w:r w:rsidRPr="001B6CFE">
        <w:rPr>
          <w:rStyle w:val="Emphasis"/>
          <w:highlight w:val="cyan"/>
        </w:rPr>
        <w:t>existential risks</w:t>
      </w:r>
      <w:r w:rsidRPr="00BB4421">
        <w:rPr>
          <w:sz w:val="14"/>
        </w:rPr>
        <w:t xml:space="preserve">. </w:t>
      </w:r>
      <w:r w:rsidRPr="003E2385">
        <w:rPr>
          <w:rStyle w:val="StyleUnderline"/>
        </w:rPr>
        <w:t>The many environmental crises humankind has previously averted</w:t>
      </w:r>
      <w:r w:rsidRPr="00BB4421">
        <w:rPr>
          <w:sz w:val="14"/>
        </w:rPr>
        <w:t xml:space="preserve"> (famine, ozone depletion, London fog, water pollution, etc.) </w:t>
      </w:r>
      <w:r w:rsidRPr="003E2385">
        <w:rPr>
          <w:rStyle w:val="StyleUnderline"/>
        </w:rPr>
        <w:t>were averted because of political will based on solid scientific understanding.</w:t>
      </w:r>
      <w:r w:rsidRPr="00BB4421">
        <w:rPr>
          <w:sz w:val="14"/>
        </w:rPr>
        <w:t xml:space="preserve"> </w:t>
      </w:r>
      <w:r w:rsidRPr="003E2385">
        <w:rPr>
          <w:rStyle w:val="StyleUnderline"/>
        </w:rPr>
        <w:t>We cannot count on complete scientific understanding when it comes to positive feedback loops and climate change</w:t>
      </w:r>
      <w:r w:rsidRPr="00BB4421">
        <w:t>.</w:t>
      </w:r>
    </w:p>
    <w:p w14:paraId="2DE22825" w14:textId="77777777" w:rsidR="004A7892" w:rsidRDefault="004A7892" w:rsidP="004A7892"/>
    <w:p w14:paraId="582ADB99" w14:textId="77777777" w:rsidR="004A7892" w:rsidRDefault="004A7892" w:rsidP="004A7892">
      <w:pPr>
        <w:pStyle w:val="Heading4"/>
      </w:pPr>
      <w:r>
        <w:t>Our internal link is reverse causal. The “spatial fix” ensures infinite environmental destruction.</w:t>
      </w:r>
    </w:p>
    <w:p w14:paraId="7F375358" w14:textId="77777777" w:rsidR="004A7892" w:rsidRDefault="004A7892" w:rsidP="004A7892">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5-6] julian</w:t>
      </w:r>
    </w:p>
    <w:p w14:paraId="08856436" w14:textId="77777777" w:rsidR="004A7892" w:rsidRPr="00031105" w:rsidRDefault="004A7892" w:rsidP="004A7892">
      <w:pPr>
        <w:rPr>
          <w:sz w:val="16"/>
        </w:rPr>
      </w:pPr>
      <w:r w:rsidRPr="00826AB4">
        <w:rPr>
          <w:rStyle w:val="StyleUnderline"/>
        </w:rPr>
        <w:t>No longer terra nullius</w:t>
      </w:r>
      <w:r w:rsidRPr="00031105">
        <w:rPr>
          <w:sz w:val="16"/>
        </w:rPr>
        <w:t xml:space="preserve">, </w:t>
      </w:r>
      <w:r w:rsidRPr="00893A5F">
        <w:rPr>
          <w:rStyle w:val="StyleUnderline"/>
          <w:highlight w:val="cyan"/>
        </w:rPr>
        <w:t>space is</w:t>
      </w:r>
      <w:r w:rsidRPr="00826AB4">
        <w:rPr>
          <w:rStyle w:val="StyleUnderline"/>
        </w:rPr>
        <w:t xml:space="preserve"> now the new terra firma of </w:t>
      </w:r>
      <w:r w:rsidRPr="00893A5F">
        <w:rPr>
          <w:rStyle w:val="StyleUnderline"/>
          <w:highlight w:val="cyan"/>
        </w:rPr>
        <w:t>capitalistkind</w:t>
      </w:r>
      <w:r w:rsidRPr="00031105">
        <w:rPr>
          <w:sz w:val="16"/>
        </w:rPr>
        <w:t xml:space="preserve">: </w:t>
      </w:r>
      <w:r w:rsidRPr="00826AB4">
        <w:rPr>
          <w:rStyle w:val="StyleUnderline"/>
        </w:rPr>
        <w:t>its naturalized terroir</w:t>
      </w:r>
      <w:r w:rsidRPr="00031105">
        <w:rPr>
          <w:sz w:val="16"/>
        </w:rPr>
        <w:t xml:space="preserve">, </w:t>
      </w:r>
      <w:r w:rsidRPr="00826AB4">
        <w:rPr>
          <w:rStyle w:val="Emphasis"/>
        </w:rPr>
        <w:t xml:space="preserve">its </w:t>
      </w:r>
      <w:r w:rsidRPr="00893A5F">
        <w:rPr>
          <w:rStyle w:val="Emphasis"/>
          <w:highlight w:val="cyan"/>
        </w:rPr>
        <w:t>next necessary terrain</w:t>
      </w:r>
      <w:r w:rsidRPr="00031105">
        <w:rPr>
          <w:sz w:val="16"/>
        </w:rPr>
        <w:t xml:space="preserve">. </w:t>
      </w:r>
      <w:r w:rsidRPr="00826AB4">
        <w:rPr>
          <w:rStyle w:val="StyleUnderline"/>
        </w:rPr>
        <w:t>The logic of capitalism dictates that capital should seek to expand outwards into the vastness of space</w:t>
      </w:r>
      <w:r w:rsidRPr="00031105">
        <w:rPr>
          <w:sz w:val="16"/>
        </w:rPr>
        <w:t xml:space="preserve">, a point recognized by a recent ethnography of NewSpace actors (Valentine, 2016, p. 1050). </w:t>
      </w:r>
      <w:r w:rsidRPr="00826AB4">
        <w:rPr>
          <w:rStyle w:val="StyleUnderline"/>
        </w:rPr>
        <w:t>The operations of capitalistkind serve to resolve a series of</w:t>
      </w:r>
      <w:r w:rsidRPr="00031105">
        <w:rPr>
          <w:sz w:val="16"/>
        </w:rPr>
        <w:t xml:space="preserve"> (potential) </w:t>
      </w:r>
      <w:r w:rsidRPr="00826AB4">
        <w:rPr>
          <w:rStyle w:val="StyleUnderline"/>
        </w:rPr>
        <w:t>crises of capitalism</w:t>
      </w:r>
      <w:r w:rsidRPr="00031105">
        <w:rPr>
          <w:sz w:val="16"/>
        </w:rPr>
        <w:t xml:space="preserve">, </w:t>
      </w:r>
      <w:r w:rsidRPr="00826AB4">
        <w:rPr>
          <w:rStyle w:val="StyleUnderline"/>
        </w:rPr>
        <w:t>revolving around the slow</w:t>
      </w:r>
      <w:r w:rsidRPr="00031105">
        <w:rPr>
          <w:sz w:val="16"/>
        </w:rPr>
        <w:t xml:space="preserve">, </w:t>
      </w:r>
      <w:r w:rsidRPr="00826AB4">
        <w:rPr>
          <w:rStyle w:val="StyleUnderline"/>
        </w:rPr>
        <w:t>steady decline of spatial fixes</w:t>
      </w:r>
      <w:r w:rsidRPr="00031105">
        <w:rPr>
          <w:sz w:val="16"/>
        </w:rPr>
        <w:t xml:space="preserve"> (see e.g., Harvey, 1985, p. 51–66) </w:t>
      </w:r>
      <w:r w:rsidRPr="00826AB4">
        <w:rPr>
          <w:rStyle w:val="StyleUnderline"/>
        </w:rPr>
        <w:t>as they come crashing up against the quickly vanishing blank spaces remaining on earthly maps and declining</w:t>
      </w:r>
      <w:r w:rsidRPr="00031105">
        <w:rPr>
          <w:sz w:val="16"/>
        </w:rPr>
        <w:t xml:space="preserve"> (terrestrial) </w:t>
      </w:r>
      <w:r w:rsidRPr="00826AB4">
        <w:rPr>
          <w:rStyle w:val="StyleUnderline"/>
        </w:rPr>
        <w:t>opportunities for profitable investment of surplus capital</w:t>
      </w:r>
      <w:r w:rsidRPr="00031105">
        <w:rPr>
          <w:sz w:val="16"/>
        </w:rPr>
        <w:t xml:space="preserve"> (Dickens and Ormrod, 2007a, p. 49–78). </w:t>
      </w:r>
    </w:p>
    <w:p w14:paraId="00622E3C" w14:textId="77777777" w:rsidR="004A7892" w:rsidRPr="00031105" w:rsidRDefault="004A7892" w:rsidP="004A7892">
      <w:pPr>
        <w:rPr>
          <w:sz w:val="16"/>
        </w:rPr>
      </w:pPr>
      <w:r w:rsidRPr="00826AB4">
        <w:rPr>
          <w:rStyle w:val="StyleUnderline"/>
        </w:rPr>
        <w:t>A</w:t>
      </w:r>
      <w:r w:rsidRPr="00031105">
        <w:rPr>
          <w:sz w:val="16"/>
        </w:rPr>
        <w:t xml:space="preserve"> ‘</w:t>
      </w:r>
      <w:r w:rsidRPr="00893A5F">
        <w:rPr>
          <w:rStyle w:val="Emphasis"/>
          <w:highlight w:val="cyan"/>
        </w:rPr>
        <w:t>spatial fix</w:t>
      </w:r>
      <w:r w:rsidRPr="00893A5F">
        <w:rPr>
          <w:sz w:val="16"/>
          <w:highlight w:val="cyan"/>
        </w:rPr>
        <w:t xml:space="preserve">' </w:t>
      </w:r>
      <w:r w:rsidRPr="00893A5F">
        <w:rPr>
          <w:rStyle w:val="StyleUnderline"/>
        </w:rPr>
        <w:t xml:space="preserve">involves the geographic modulation </w:t>
      </w:r>
      <w:r w:rsidRPr="00893A5F">
        <w:rPr>
          <w:rStyle w:val="StyleUnderline"/>
          <w:highlight w:val="cyan"/>
        </w:rPr>
        <w:t>of capital accumulation</w:t>
      </w:r>
      <w:r w:rsidRPr="00893A5F">
        <w:rPr>
          <w:sz w:val="16"/>
          <w:highlight w:val="cyan"/>
        </w:rPr>
        <w:t xml:space="preserve">, </w:t>
      </w:r>
      <w:r w:rsidRPr="00893A5F">
        <w:rPr>
          <w:rStyle w:val="StyleUnderline"/>
        </w:rPr>
        <w:t>consisting in the outward</w:t>
      </w:r>
      <w:r w:rsidRPr="00826AB4">
        <w:rPr>
          <w:rStyle w:val="StyleUnderline"/>
        </w:rPr>
        <w:t xml:space="preserve"> </w:t>
      </w:r>
      <w:r w:rsidRPr="00893A5F">
        <w:rPr>
          <w:rStyle w:val="StyleUnderline"/>
        </w:rPr>
        <w:t>expansion of capital</w:t>
      </w:r>
      <w:r w:rsidRPr="00826AB4">
        <w:rPr>
          <w:rStyle w:val="StyleUnderline"/>
        </w:rPr>
        <w:t xml:space="preserve"> onto new geographic terrains</w:t>
      </w:r>
      <w:r w:rsidRPr="00031105">
        <w:rPr>
          <w:sz w:val="16"/>
        </w:rPr>
        <w:t xml:space="preserve">, </w:t>
      </w:r>
      <w:r w:rsidRPr="00826AB4">
        <w:rPr>
          <w:rStyle w:val="StyleUnderline"/>
        </w:rPr>
        <w:t>or into new spaces</w:t>
      </w:r>
      <w:r w:rsidRPr="00031105">
        <w:rPr>
          <w:sz w:val="16"/>
        </w:rPr>
        <w:t xml:space="preserve">, </w:t>
      </w:r>
      <w:r w:rsidRPr="00826AB4">
        <w:rPr>
          <w:rStyle w:val="StyleUnderline"/>
        </w:rPr>
        <w:t xml:space="preserve">with </w:t>
      </w:r>
      <w:r w:rsidRPr="00826AB4">
        <w:rPr>
          <w:rStyle w:val="Emphasis"/>
        </w:rPr>
        <w:t xml:space="preserve">the aim of </w:t>
      </w:r>
      <w:r w:rsidRPr="00893A5F">
        <w:rPr>
          <w:rStyle w:val="Emphasis"/>
          <w:highlight w:val="cyan"/>
        </w:rPr>
        <w:t>filling a gap in the home terrains of capital</w:t>
      </w:r>
      <w:r w:rsidRPr="00031105">
        <w:rPr>
          <w:sz w:val="16"/>
        </w:rPr>
        <w:t xml:space="preserve">. Jessop (2006, p. 149) notes that </w:t>
      </w:r>
      <w:r w:rsidRPr="00826AB4">
        <w:rPr>
          <w:rStyle w:val="StyleUnderline"/>
        </w:rPr>
        <w:t>spatial fixes may involve a number of strategies</w:t>
      </w:r>
      <w:r w:rsidRPr="00031105">
        <w:rPr>
          <w:sz w:val="16"/>
        </w:rPr>
        <w:t xml:space="preserve">, </w:t>
      </w:r>
      <w:r w:rsidRPr="00893A5F">
        <w:rPr>
          <w:rStyle w:val="StyleUnderline"/>
          <w:highlight w:val="cyan"/>
        </w:rPr>
        <w:t xml:space="preserve">including the creation of new markets </w:t>
      </w:r>
      <w:r w:rsidRPr="00893A5F">
        <w:rPr>
          <w:rStyle w:val="StyleUnderline"/>
        </w:rPr>
        <w:t>within the capitalist world</w:t>
      </w:r>
      <w:r w:rsidRPr="00893A5F">
        <w:rPr>
          <w:sz w:val="16"/>
        </w:rPr>
        <w:t xml:space="preserve">, </w:t>
      </w:r>
      <w:r w:rsidRPr="00893A5F">
        <w:rPr>
          <w:rStyle w:val="StyleUnderline"/>
        </w:rPr>
        <w:t>engaging in trade with non</w:t>
      </w:r>
      <w:r w:rsidRPr="00893A5F">
        <w:rPr>
          <w:sz w:val="16"/>
        </w:rPr>
        <w:t>-</w:t>
      </w:r>
      <w:r w:rsidRPr="00893A5F">
        <w:rPr>
          <w:rStyle w:val="StyleUnderline"/>
        </w:rPr>
        <w:t>capitalist economies</w:t>
      </w:r>
      <w:r w:rsidRPr="00893A5F">
        <w:rPr>
          <w:sz w:val="16"/>
        </w:rPr>
        <w:t xml:space="preserve">, </w:t>
      </w:r>
      <w:r w:rsidRPr="00893A5F">
        <w:rPr>
          <w:rStyle w:val="StyleUnderline"/>
        </w:rPr>
        <w:t>and</w:t>
      </w:r>
      <w:r w:rsidRPr="00826AB4">
        <w:rPr>
          <w:rStyle w:val="StyleUnderline"/>
        </w:rPr>
        <w:t xml:space="preserve"> exporting surplus capital to undeveloped or underdeveloped regions</w:t>
      </w:r>
      <w:r w:rsidRPr="00031105">
        <w:rPr>
          <w:sz w:val="16"/>
        </w:rPr>
        <w:t xml:space="preserve">. The first two address the problem of insufficient demand and the latter option creates a productive (or valorizing) outlet for excess capital. Capitalism must regularly discover, develop, and appropriate such new spaces because of its inherent tendency to generate surplus capital, i.e., capital bereft of profitable purpose. In Harvey’s (2006, p. xviii) terms, a spatial fix revolves around ‘geographical expansions and restructuring…as a temporary solution to crises understood…in terms of the overaccumulation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spatio-temporal displacements' (Harvey, 2006, p. xviii), this outwards drive of capitalism is inherently limitless: there is no end point or final destination for capitalism. Instead, </w:t>
      </w:r>
      <w:r w:rsidRPr="00826AB4">
        <w:rPr>
          <w:rStyle w:val="StyleUnderline"/>
        </w:rPr>
        <w:t>capitalism must continuously propel itself onwards in search of pristine sites of renewed capital accumulation</w:t>
      </w:r>
      <w:r w:rsidRPr="00031105">
        <w:rPr>
          <w:sz w:val="16"/>
        </w:rPr>
        <w:t xml:space="preserve">. In this way, Harvey writes, </w:t>
      </w:r>
      <w:r w:rsidRPr="00826AB4">
        <w:rPr>
          <w:rStyle w:val="StyleUnderline"/>
        </w:rPr>
        <w:t>society constantly</w:t>
      </w:r>
      <w:r w:rsidRPr="00031105">
        <w:rPr>
          <w:sz w:val="16"/>
        </w:rPr>
        <w:t xml:space="preserve"> ‘</w:t>
      </w:r>
      <w:r w:rsidRPr="00826AB4">
        <w:rPr>
          <w:rStyle w:val="Emphasis"/>
        </w:rPr>
        <w:t>creates fresh productive powers elsewhere</w:t>
      </w:r>
      <w:r w:rsidRPr="00826AB4">
        <w:rPr>
          <w:rStyle w:val="StyleUnderline"/>
        </w:rPr>
        <w:t xml:space="preserve"> to absorb its overaccumulated capital</w:t>
      </w:r>
      <w:r w:rsidRPr="00031105">
        <w:rPr>
          <w:sz w:val="16"/>
        </w:rPr>
        <w:t xml:space="preserve">' (Harvey, 1981, p. 8). </w:t>
      </w:r>
    </w:p>
    <w:p w14:paraId="51945344" w14:textId="77777777" w:rsidR="004A7892" w:rsidRPr="00031105" w:rsidRDefault="004A7892" w:rsidP="004A7892">
      <w:pPr>
        <w:rPr>
          <w:sz w:val="16"/>
        </w:rPr>
      </w:pPr>
      <w:r w:rsidRPr="00031105">
        <w:rPr>
          <w:sz w:val="16"/>
        </w:rPr>
        <w:t xml:space="preserve">Historically, </w:t>
      </w:r>
      <w:r w:rsidRPr="00893A5F">
        <w:rPr>
          <w:rStyle w:val="StyleUnderline"/>
          <w:highlight w:val="cyan"/>
        </w:rPr>
        <w:t>spatial fixes</w:t>
      </w:r>
      <w:r w:rsidRPr="00826AB4">
        <w:rPr>
          <w:rStyle w:val="StyleUnderline"/>
        </w:rPr>
        <w:t xml:space="preserve"> have played an important role in </w:t>
      </w:r>
      <w:r w:rsidRPr="00893A5F">
        <w:rPr>
          <w:rStyle w:val="Emphasis"/>
          <w:highlight w:val="cyan"/>
        </w:rPr>
        <w:t>conserving the capitalist system</w:t>
      </w:r>
      <w:r w:rsidRPr="00031105">
        <w:rPr>
          <w:sz w:val="16"/>
        </w:rPr>
        <w:t xml:space="preserve">. As Jessop (2006, p. 149) points out, ‘The export of surplus money capital, surplus commodities, and/or surplus labour-power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w:t>
      </w:r>
      <w:r w:rsidRPr="00826AB4">
        <w:rPr>
          <w:rStyle w:val="StyleUnderline"/>
        </w:rPr>
        <w:t>various digital spaces</w:t>
      </w:r>
      <w:r w:rsidRPr="00031105">
        <w:rPr>
          <w:sz w:val="16"/>
        </w:rPr>
        <w:t xml:space="preserve">, </w:t>
      </w:r>
      <w:r w:rsidRPr="00826AB4">
        <w:rPr>
          <w:rStyle w:val="StyleUnderline"/>
        </w:rPr>
        <w:t>such as the Internet</w:t>
      </w:r>
      <w:r w:rsidRPr="00031105">
        <w:rPr>
          <w:sz w:val="16"/>
        </w:rPr>
        <w:t xml:space="preserve">, </w:t>
      </w:r>
      <w:r w:rsidRPr="00826AB4">
        <w:rPr>
          <w:rStyle w:val="StyleUnderline"/>
        </w:rPr>
        <w:t>can also be considered as spatial fixes</w:t>
      </w:r>
      <w:r w:rsidRPr="00031105">
        <w:rPr>
          <w:sz w:val="16"/>
        </w:rPr>
        <w:t xml:space="preserve">: </w:t>
      </w:r>
      <w:r w:rsidRPr="00826AB4">
        <w:rPr>
          <w:rStyle w:val="StyleUnderline"/>
        </w:rPr>
        <w:t>the Web absorbs overaccumulated capital</w:t>
      </w:r>
      <w:r w:rsidRPr="00031105">
        <w:rPr>
          <w:sz w:val="16"/>
        </w:rPr>
        <w:t xml:space="preserve">, </w:t>
      </w:r>
      <w:r w:rsidRPr="00826AB4">
        <w:rPr>
          <w:rStyle w:val="StyleUnderline"/>
        </w:rPr>
        <w:t>heightens consumption of virtual and physical goods</w:t>
      </w:r>
      <w:r w:rsidRPr="00031105">
        <w:rPr>
          <w:sz w:val="16"/>
        </w:rPr>
        <w:t xml:space="preserve">, </w:t>
      </w:r>
      <w:r w:rsidRPr="00826AB4">
        <w:rPr>
          <w:rStyle w:val="StyleUnderline"/>
        </w:rPr>
        <w:t>and makes inexpensive</w:t>
      </w:r>
      <w:r w:rsidRPr="00031105">
        <w:rPr>
          <w:sz w:val="16"/>
        </w:rPr>
        <w:t xml:space="preserve">, </w:t>
      </w:r>
      <w:r w:rsidRPr="00826AB4">
        <w:rPr>
          <w:rStyle w:val="StyleUnderline"/>
        </w:rPr>
        <w:t>flexible sources of labor available to employers</w:t>
      </w:r>
      <w:r w:rsidRPr="00031105">
        <w:rPr>
          <w:sz w:val="16"/>
        </w:rPr>
        <w:t xml:space="preserve">. Greene and Joseph offer the example of online high-speed frequency trading as a digital spatial fix that furthers the ‘annihilation of space by time' first noted by Marx in his Grundrisse (see Marx, 1973, p. 524). </w:t>
      </w:r>
    </w:p>
    <w:p w14:paraId="424B3CA2" w14:textId="77777777" w:rsidR="004A7892" w:rsidRPr="00031105" w:rsidRDefault="004A7892" w:rsidP="004A7892">
      <w:pPr>
        <w:rPr>
          <w:sz w:val="16"/>
        </w:rPr>
      </w:pPr>
      <w:r w:rsidRPr="00893A5F">
        <w:rPr>
          <w:rStyle w:val="Emphasis"/>
          <w:highlight w:val="cyan"/>
        </w:rPr>
        <w:t>Outer space</w:t>
      </w:r>
      <w:r w:rsidRPr="00826AB4">
        <w:rPr>
          <w:rStyle w:val="StyleUnderline"/>
        </w:rPr>
        <w:t xml:space="preserve"> serves at least two purposes in this regard</w:t>
      </w:r>
      <w:r w:rsidRPr="00031105">
        <w:rPr>
          <w:sz w:val="16"/>
        </w:rPr>
        <w:t xml:space="preserve">. In the short-to medium-term, </w:t>
      </w:r>
      <w:r w:rsidRPr="00826AB4">
        <w:rPr>
          <w:rStyle w:val="StyleUnderline"/>
        </w:rPr>
        <w:t xml:space="preserve">it </w:t>
      </w:r>
      <w:r w:rsidRPr="00893A5F">
        <w:rPr>
          <w:rStyle w:val="Emphasis"/>
          <w:highlight w:val="cyan"/>
        </w:rPr>
        <w:t>allows</w:t>
      </w:r>
      <w:r w:rsidRPr="00826AB4">
        <w:rPr>
          <w:rStyle w:val="Emphasis"/>
        </w:rPr>
        <w:t xml:space="preserve"> for the </w:t>
      </w:r>
      <w:r w:rsidRPr="00893A5F">
        <w:rPr>
          <w:rStyle w:val="Emphasis"/>
          <w:highlight w:val="cyan"/>
        </w:rPr>
        <w:t>export of surplus capital</w:t>
      </w:r>
      <w:r w:rsidRPr="00826AB4">
        <w:rPr>
          <w:rStyle w:val="Emphasis"/>
        </w:rPr>
        <w:t xml:space="preserve"> into emerging industries</w:t>
      </w:r>
      <w:r w:rsidRPr="00031105">
        <w:rPr>
          <w:sz w:val="16"/>
        </w:rPr>
        <w:t xml:space="preserve">, </w:t>
      </w:r>
      <w:r w:rsidRPr="00826AB4">
        <w:rPr>
          <w:rStyle w:val="StyleUnderline"/>
        </w:rPr>
        <w:t>such as satellite imaging and communication</w:t>
      </w:r>
      <w:r w:rsidRPr="00031105">
        <w:rPr>
          <w:sz w:val="16"/>
        </w:rPr>
        <w:t xml:space="preserve">. </w:t>
      </w:r>
      <w:r w:rsidRPr="00826AB4">
        <w:rPr>
          <w:rStyle w:val="StyleUnderline"/>
        </w:rPr>
        <w:t xml:space="preserve">These are significant sites of capital </w:t>
      </w:r>
      <w:r w:rsidRPr="00893A5F">
        <w:rPr>
          <w:rStyle w:val="StyleUnderline"/>
        </w:rPr>
        <w:t>accumulation</w:t>
      </w:r>
      <w:r w:rsidRPr="00031105">
        <w:rPr>
          <w:sz w:val="16"/>
        </w:rPr>
        <w:t xml:space="preserve">: </w:t>
      </w:r>
      <w:r w:rsidRPr="00826AB4">
        <w:rPr>
          <w:rStyle w:val="StyleUnderline"/>
        </w:rPr>
        <w:t>global revenues in the worldwide satellite market in 2016 amounted to $260 billion</w:t>
      </w:r>
      <w:r w:rsidRPr="00031105">
        <w:rPr>
          <w:sz w:val="16"/>
        </w:rPr>
        <w:t xml:space="preserve"> (SIA, 2017, p. 4). Clearly, much of this activity is taking place ‘on the ground'; it is occurring in the ‘terrestrial economy'. But all that capital would have to find some other meaningful or productive outlet were it not for the expansion of capital into space. Second, </w:t>
      </w:r>
      <w:r w:rsidRPr="00826AB4">
        <w:rPr>
          <w:rStyle w:val="StyleUnderline"/>
        </w:rPr>
        <w:t xml:space="preserve">outer space serves as </w:t>
      </w:r>
      <w:r w:rsidRPr="00893A5F">
        <w:rPr>
          <w:rStyle w:val="StyleUnderline"/>
          <w:highlight w:val="cyan"/>
        </w:rPr>
        <w:t xml:space="preserve">an </w:t>
      </w:r>
      <w:r w:rsidRPr="00893A5F">
        <w:rPr>
          <w:rStyle w:val="Emphasis"/>
          <w:highlight w:val="cyan"/>
        </w:rPr>
        <w:t>arena of technological innovation</w:t>
      </w:r>
      <w:r w:rsidRPr="00031105">
        <w:rPr>
          <w:sz w:val="16"/>
        </w:rPr>
        <w:t xml:space="preserve">, </w:t>
      </w:r>
      <w:r w:rsidRPr="00826AB4">
        <w:rPr>
          <w:rStyle w:val="StyleUnderline"/>
        </w:rPr>
        <w:t>which feeds back into the terrestrial economy</w:t>
      </w:r>
      <w:r w:rsidRPr="00031105">
        <w:rPr>
          <w:sz w:val="16"/>
        </w:rPr>
        <w:t xml:space="preserve">, </w:t>
      </w:r>
      <w:r w:rsidRPr="00826AB4">
        <w:rPr>
          <w:rStyle w:val="StyleUnderline"/>
        </w:rPr>
        <w:t>helping to avert crisis by pushing capital out of technological stagnation and innovation shortfalls</w:t>
      </w:r>
      <w:r w:rsidRPr="00031105">
        <w:rPr>
          <w:sz w:val="16"/>
        </w:rPr>
        <w:t xml:space="preserve">. </w:t>
      </w:r>
    </w:p>
    <w:p w14:paraId="5B61EE6A" w14:textId="77777777" w:rsidR="004A7892" w:rsidRPr="00031105" w:rsidRDefault="004A7892" w:rsidP="004A7892">
      <w:pPr>
        <w:rPr>
          <w:sz w:val="16"/>
        </w:rPr>
      </w:pPr>
      <w:r w:rsidRPr="00031105">
        <w:rPr>
          <w:sz w:val="16"/>
        </w:rPr>
        <w:t xml:space="preserve">In short, </w:t>
      </w:r>
      <w:r w:rsidRPr="00826AB4">
        <w:rPr>
          <w:rStyle w:val="Emphasis"/>
        </w:rPr>
        <w:t>outer space serves as a spatial fix</w:t>
      </w:r>
      <w:r w:rsidRPr="00031105">
        <w:rPr>
          <w:sz w:val="16"/>
        </w:rPr>
        <w:t xml:space="preserve">. </w:t>
      </w:r>
      <w:r w:rsidRPr="00893A5F">
        <w:rPr>
          <w:rStyle w:val="StyleUnderline"/>
        </w:rPr>
        <w:t>It</w:t>
      </w:r>
      <w:r w:rsidRPr="00826AB4">
        <w:rPr>
          <w:rStyle w:val="StyleUnderline"/>
        </w:rPr>
        <w:t xml:space="preserve"> swallows up surplus capital</w:t>
      </w:r>
      <w:r w:rsidRPr="00031105">
        <w:rPr>
          <w:sz w:val="16"/>
        </w:rPr>
        <w:t xml:space="preserve">, </w:t>
      </w:r>
      <w:r w:rsidRPr="00893A5F">
        <w:rPr>
          <w:rStyle w:val="StyleUnderline"/>
          <w:highlight w:val="cyan"/>
        </w:rPr>
        <w:t>promising</w:t>
      </w:r>
      <w:r w:rsidRPr="00826AB4">
        <w:rPr>
          <w:rStyle w:val="StyleUnderline"/>
        </w:rPr>
        <w:t xml:space="preserve"> to deliver valuable </w:t>
      </w:r>
      <w:r w:rsidRPr="00893A5F">
        <w:rPr>
          <w:rStyle w:val="StyleUnderline"/>
          <w:highlight w:val="cyan"/>
        </w:rPr>
        <w:t>resources</w:t>
      </w:r>
      <w:r w:rsidRPr="00031105">
        <w:rPr>
          <w:sz w:val="16"/>
        </w:rPr>
        <w:t xml:space="preserve">, </w:t>
      </w:r>
      <w:r w:rsidRPr="00826AB4">
        <w:rPr>
          <w:rStyle w:val="StyleUnderline"/>
        </w:rPr>
        <w:t xml:space="preserve">technological </w:t>
      </w:r>
      <w:r w:rsidRPr="00893A5F">
        <w:rPr>
          <w:rStyle w:val="StyleUnderline"/>
          <w:highlight w:val="cyan"/>
        </w:rPr>
        <w:t>innovations</w:t>
      </w:r>
      <w:r w:rsidRPr="00031105">
        <w:rPr>
          <w:sz w:val="16"/>
        </w:rPr>
        <w:t xml:space="preserve">, </w:t>
      </w:r>
      <w:r w:rsidRPr="00826AB4">
        <w:rPr>
          <w:rStyle w:val="StyleUnderline"/>
        </w:rPr>
        <w:t>and communication services to capitalists back on Earth</w:t>
      </w:r>
      <w:r w:rsidRPr="00031105">
        <w:rPr>
          <w:sz w:val="16"/>
        </w:rPr>
        <w:t xml:space="preserve">. This places outer space on the same level as traditional colonization, analyzed in Hegel’s Philosophy of Right, which Hegel thought of as a product of the ‘inner dialectic of civil society', which drives the market to ‘push beyond its own limits and seek markets, and so its necessary means of subsistence, in other lands which are either deficient in the goods it has overproduced, or else generally backward in creative industry, etc.' (Hegel, 2008, p. 222). In this regard, </w:t>
      </w:r>
      <w:r w:rsidRPr="00031105">
        <w:rPr>
          <w:rStyle w:val="StyleUnderline"/>
        </w:rPr>
        <w:t>SpaceX and related ventures are not so very different from maritime colonialists and the trader</w:t>
      </w:r>
      <w:r w:rsidRPr="00031105">
        <w:rPr>
          <w:sz w:val="16"/>
        </w:rPr>
        <w:t>-</w:t>
      </w:r>
      <w:r w:rsidRPr="00031105">
        <w:rPr>
          <w:rStyle w:val="StyleUnderline"/>
        </w:rPr>
        <w:t>exploiters of the British East India Compan</w:t>
      </w:r>
      <w:r w:rsidRPr="00031105">
        <w:rPr>
          <w:sz w:val="16"/>
        </w:rPr>
        <w:t xml:space="preserve">y. But there is something new at stake. As the Silicon Valley entrepreneur Peter Diamandis has gleefully noted: ‘There are twenty-trillion-dollar checks up there, waiting to be cashed!' (Seaney and Glendenning, 2016). Capitalistkind consists in the naturalization of capitalist consciousness and practice, the (false) universalization of a particular mode of political economy as inherent to the human condition, followed by the projection of this naturalized universality into space—capitalist humanity as a Fukuyamite ‘end of history', the end-point of (earthly) historical unfolding, but the starting point of humanity’s first serious advances in space. </w:t>
      </w:r>
    </w:p>
    <w:p w14:paraId="570430FF" w14:textId="77777777" w:rsidR="004A7892" w:rsidRPr="00031105" w:rsidRDefault="004A7892" w:rsidP="004A7892">
      <w:pPr>
        <w:rPr>
          <w:sz w:val="16"/>
        </w:rPr>
      </w:pPr>
      <w:r w:rsidRPr="00031105">
        <w:rPr>
          <w:sz w:val="16"/>
        </w:rPr>
        <w:t xml:space="preserve">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Virgiliu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w:t>
      </w:r>
    </w:p>
    <w:p w14:paraId="56D89455" w14:textId="77777777" w:rsidR="004A7892" w:rsidRPr="00031105" w:rsidRDefault="004A7892" w:rsidP="004A7892">
      <w:pPr>
        <w:rPr>
          <w:sz w:val="16"/>
        </w:rPr>
      </w:pPr>
      <w:r w:rsidRPr="00031105">
        <w:rPr>
          <w:sz w:val="16"/>
        </w:rPr>
        <w:t xml:space="preserve">But </w:t>
      </w:r>
      <w:r w:rsidRPr="00031105">
        <w:rPr>
          <w:rStyle w:val="StyleUnderline"/>
        </w:rPr>
        <w:t>the entrepreneurial libertarianism of capitalistkind is undermined by the reliance of the entire NewSpace complex on extensive support from the state</w:t>
      </w:r>
      <w:r w:rsidRPr="00031105">
        <w:rPr>
          <w:sz w:val="16"/>
        </w:rPr>
        <w:t>, ‘</w:t>
      </w:r>
      <w:r w:rsidRPr="00031105">
        <w:rPr>
          <w:rStyle w:val="StyleUnderline"/>
        </w:rPr>
        <w:t>a public</w:t>
      </w:r>
      <w:r w:rsidRPr="00031105">
        <w:rPr>
          <w:sz w:val="16"/>
        </w:rPr>
        <w:t>-</w:t>
      </w:r>
      <w:r w:rsidRPr="00031105">
        <w:rPr>
          <w:rStyle w:val="StyleUnderline"/>
        </w:rPr>
        <w:t>private financing model underpinning long</w:t>
      </w:r>
      <w:r w:rsidRPr="00031105">
        <w:rPr>
          <w:sz w:val="16"/>
        </w:rPr>
        <w:t>-</w:t>
      </w:r>
      <w:r w:rsidRPr="00031105">
        <w:rPr>
          <w:rStyle w:val="StyleUnderline"/>
        </w:rPr>
        <w:t>shot start-ups</w:t>
      </w:r>
      <w:r w:rsidRPr="00031105">
        <w:rPr>
          <w:sz w:val="16"/>
        </w:rPr>
        <w:t xml:space="preserve">'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NewSpace depends on the taxpayer’s dollar while making pretensions to individual self-reliance. The vast majority of present-day clients of private aerospace corporations are government clients, usually military in origin. Furthermore, the bulk of rocket launches in the United States take place on government property, usually operated by the US Air Force or NASA.13 </w:t>
      </w:r>
    </w:p>
    <w:p w14:paraId="4DBF57B8" w14:textId="77777777" w:rsidR="004A7892" w:rsidRPr="00031105" w:rsidRDefault="004A7892" w:rsidP="004A7892">
      <w:pPr>
        <w:rPr>
          <w:sz w:val="16"/>
        </w:rPr>
      </w:pPr>
      <w:r w:rsidRPr="00031105">
        <w:rPr>
          <w:sz w:val="16"/>
        </w:rPr>
        <w:t xml:space="preserve">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w:t>
      </w:r>
      <w:r w:rsidRPr="00893A5F">
        <w:rPr>
          <w:rStyle w:val="StyleUnderline"/>
          <w:highlight w:val="cyan"/>
        </w:rPr>
        <w:t>behind every NewSpace</w:t>
      </w:r>
      <w:r w:rsidRPr="00031105">
        <w:rPr>
          <w:rStyle w:val="StyleUnderline"/>
        </w:rPr>
        <w:t xml:space="preserve"> </w:t>
      </w:r>
      <w:r w:rsidRPr="00893A5F">
        <w:rPr>
          <w:rStyle w:val="StyleUnderline"/>
          <w:highlight w:val="cyan"/>
        </w:rPr>
        <w:t>venture looms</w:t>
      </w:r>
      <w:r w:rsidRPr="00031105">
        <w:rPr>
          <w:rStyle w:val="StyleUnderline"/>
        </w:rPr>
        <w:t xml:space="preserve"> a </w:t>
      </w:r>
      <w:r w:rsidRPr="00893A5F">
        <w:rPr>
          <w:rStyle w:val="StyleUnderline"/>
          <w:highlight w:val="cyan"/>
        </w:rPr>
        <w:t>thick</w:t>
      </w:r>
      <w:r w:rsidRPr="00031105">
        <w:rPr>
          <w:rStyle w:val="StyleUnderline"/>
        </w:rPr>
        <w:t xml:space="preserve"> web of </w:t>
      </w:r>
      <w:r w:rsidRPr="00893A5F">
        <w:rPr>
          <w:rStyle w:val="StyleUnderline"/>
          <w:highlight w:val="cyan"/>
        </w:rPr>
        <w:t>government</w:t>
      </w:r>
      <w:r w:rsidRPr="00031105">
        <w:rPr>
          <w:rStyle w:val="StyleUnderline"/>
        </w:rPr>
        <w:t xml:space="preserve"> </w:t>
      </w:r>
      <w:r w:rsidRPr="00893A5F">
        <w:rPr>
          <w:rStyle w:val="StyleUnderline"/>
          <w:highlight w:val="cyan"/>
        </w:rPr>
        <w:t>spending</w:t>
      </w:r>
      <w:r w:rsidRPr="00031105">
        <w:rPr>
          <w:rStyle w:val="StyleUnderline"/>
        </w:rPr>
        <w:t xml:space="preserve"> </w:t>
      </w:r>
      <w:r w:rsidRPr="00893A5F">
        <w:rPr>
          <w:rStyle w:val="StyleUnderline"/>
          <w:highlight w:val="cyan"/>
        </w:rPr>
        <w:t>programs</w:t>
      </w:r>
      <w:r w:rsidRPr="00893A5F">
        <w:rPr>
          <w:sz w:val="16"/>
        </w:rPr>
        <w:t xml:space="preserve">, </w:t>
      </w:r>
      <w:r w:rsidRPr="00893A5F">
        <w:rPr>
          <w:rStyle w:val="StyleUnderline"/>
        </w:rPr>
        <w:t>regulatory agencies</w:t>
      </w:r>
      <w:r w:rsidRPr="00893A5F">
        <w:rPr>
          <w:sz w:val="16"/>
        </w:rPr>
        <w:t xml:space="preserve">, </w:t>
      </w:r>
      <w:r w:rsidRPr="00893A5F">
        <w:rPr>
          <w:rStyle w:val="StyleUnderline"/>
        </w:rPr>
        <w:t>public infrastructure</w:t>
      </w:r>
      <w:r w:rsidRPr="00893A5F">
        <w:rPr>
          <w:sz w:val="16"/>
        </w:rPr>
        <w:t xml:space="preserve">, </w:t>
      </w:r>
      <w:r w:rsidRPr="00893A5F">
        <w:rPr>
          <w:rStyle w:val="StyleUnderline"/>
        </w:rPr>
        <w:t>and universities bolstered</w:t>
      </w:r>
      <w:r w:rsidRPr="00031105">
        <w:rPr>
          <w:rStyle w:val="StyleUnderline"/>
        </w:rPr>
        <w:t xml:space="preserve"> by research grants from the state</w:t>
      </w:r>
      <w:r w:rsidRPr="00031105">
        <w:rPr>
          <w:sz w:val="16"/>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w:t>
      </w:r>
    </w:p>
    <w:p w14:paraId="40951BB0" w14:textId="77777777" w:rsidR="004A7892" w:rsidRPr="00031105" w:rsidRDefault="004A7892" w:rsidP="004A7892">
      <w:pPr>
        <w:rPr>
          <w:sz w:val="16"/>
        </w:rPr>
      </w:pPr>
      <w:r w:rsidRPr="00031105">
        <w:rPr>
          <w:sz w:val="16"/>
        </w:rPr>
        <w:t xml:space="preserve">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capitalistkind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w:t>
      </w:r>
    </w:p>
    <w:p w14:paraId="335413B8" w14:textId="77777777" w:rsidR="004A7892" w:rsidRPr="00031105" w:rsidRDefault="004A7892" w:rsidP="004A7892">
      <w:pPr>
        <w:rPr>
          <w:sz w:val="16"/>
        </w:rPr>
      </w:pPr>
      <w:r w:rsidRPr="00031105">
        <w:rPr>
          <w:sz w:val="16"/>
        </w:rPr>
        <w:t>Perhaps this should not come as a surprise. As Bourdieu (2005, p. 12) observed, ‘</w:t>
      </w:r>
      <w:r w:rsidRPr="00031105">
        <w:rPr>
          <w:rStyle w:val="StyleUnderline"/>
        </w:rPr>
        <w:t>The economic field is</w:t>
      </w:r>
      <w:r w:rsidRPr="00031105">
        <w:rPr>
          <w:sz w:val="16"/>
        </w:rPr>
        <w:t xml:space="preserve">, more than any other, </w:t>
      </w:r>
      <w:r w:rsidRPr="00031105">
        <w:rPr>
          <w:rStyle w:val="StyleUnderline"/>
        </w:rPr>
        <w:t>inhabited by the state</w:t>
      </w:r>
      <w:r w:rsidRPr="00031105">
        <w:rPr>
          <w:sz w:val="16"/>
        </w:rPr>
        <w:t xml:space="preserve">, </w:t>
      </w:r>
      <w:r w:rsidRPr="00031105">
        <w:rPr>
          <w:rStyle w:val="StyleUnderline"/>
        </w:rPr>
        <w:t>which contributes at every moment to its existence and persistence</w:t>
      </w:r>
      <w:r w:rsidRPr="00031105">
        <w:rPr>
          <w:sz w:val="16"/>
        </w:rPr>
        <w:t xml:space="preserve">, </w:t>
      </w:r>
      <w:r w:rsidRPr="00031105">
        <w:rPr>
          <w:rStyle w:val="StyleUnderline"/>
        </w:rPr>
        <w:t>and also to the structure of the relations of force that characterize it</w:t>
      </w:r>
      <w:r w:rsidRPr="00031105">
        <w:rPr>
          <w:sz w:val="16"/>
        </w:rPr>
        <w:t xml:space="preserve">'. </w:t>
      </w:r>
      <w:r w:rsidRPr="00031105">
        <w:rPr>
          <w:rStyle w:val="StyleUnderline"/>
        </w:rPr>
        <w:t>The state lays out the preconditions for market exchanges</w:t>
      </w:r>
      <w:r w:rsidRPr="00031105">
        <w:rPr>
          <w:sz w:val="16"/>
        </w:rPr>
        <w:t xml:space="preserve">. </w:t>
      </w:r>
      <w:r w:rsidRPr="00031105">
        <w:rPr>
          <w:rStyle w:val="StyleUnderline"/>
        </w:rPr>
        <w:t>Under neoliberalism</w:t>
      </w:r>
      <w:r w:rsidRPr="00031105">
        <w:rPr>
          <w:sz w:val="16"/>
        </w:rPr>
        <w:t xml:space="preserve">, </w:t>
      </w:r>
      <w:r w:rsidRPr="00893A5F">
        <w:rPr>
          <w:rStyle w:val="Emphasis"/>
          <w:highlight w:val="cyan"/>
        </w:rPr>
        <w:t xml:space="preserve">the state is the </w:t>
      </w:r>
      <w:r w:rsidRPr="00893A5F">
        <w:rPr>
          <w:rStyle w:val="Emphasis"/>
        </w:rPr>
        <w:t xml:space="preserve">preeminent </w:t>
      </w:r>
      <w:r w:rsidRPr="00893A5F">
        <w:rPr>
          <w:rStyle w:val="Emphasis"/>
          <w:highlight w:val="cyan"/>
        </w:rPr>
        <w:t>facilitator of markets</w:t>
      </w:r>
      <w:r w:rsidRPr="00031105">
        <w:rPr>
          <w:sz w:val="16"/>
        </w:rPr>
        <w:t xml:space="preserve">. The neoliberal state is not so much a Minimalstaat, night watchman state, or slim state as it is the prima causa of market society (see, e.g., Wacquant, 2012). Similarly, in the political theory of Deleuze and Guattari, </w:t>
      </w:r>
      <w:r w:rsidRPr="00031105">
        <w:rPr>
          <w:rStyle w:val="StyleUnderline"/>
        </w:rPr>
        <w:t>any economic development presupposes the political differentiation caused by the state</w:t>
      </w:r>
      <w:r w:rsidRPr="00031105">
        <w:rPr>
          <w:sz w:val="16"/>
        </w:rPr>
        <w:t xml:space="preserve"> (Deleuze and Guattari, 2004a, p. 237–238). Even in the global environment of contemporary capitalism, </w:t>
      </w:r>
      <w:r w:rsidRPr="00031105">
        <w:rPr>
          <w:rStyle w:val="StyleUnderline"/>
        </w:rPr>
        <w:t>the market cannot operate without the state becoming integrated with capitalism itself</w:t>
      </w:r>
      <w:r w:rsidRPr="00031105">
        <w:rPr>
          <w:sz w:val="16"/>
        </w:rPr>
        <w:t xml:space="preserve">, </w:t>
      </w:r>
      <w:r w:rsidRPr="00031105">
        <w:rPr>
          <w:rStyle w:val="StyleUnderline"/>
        </w:rPr>
        <w:t>as</w:t>
      </w:r>
      <w:r w:rsidRPr="00031105">
        <w:rPr>
          <w:sz w:val="16"/>
        </w:rPr>
        <w:t xml:space="preserve"> ‘</w:t>
      </w:r>
      <w:r w:rsidRPr="00031105">
        <w:rPr>
          <w:rStyle w:val="StyleUnderline"/>
        </w:rPr>
        <w:t>it is the modern state that gives capitalism its models of realization</w:t>
      </w:r>
      <w:r w:rsidRPr="00031105">
        <w:rPr>
          <w:sz w:val="16"/>
        </w:rPr>
        <w:t xml:space="preserve">' (Deleuze and Guattari, 2004b, p. 480). </w:t>
      </w:r>
      <w:r w:rsidRPr="00652A9F">
        <w:rPr>
          <w:rStyle w:val="Emphasis"/>
          <w:highlight w:val="cyan"/>
        </w:rPr>
        <w:t>For capitalism to survive in outer space</w:t>
      </w:r>
      <w:r w:rsidRPr="00652A9F">
        <w:rPr>
          <w:sz w:val="16"/>
          <w:highlight w:val="cyan"/>
        </w:rPr>
        <w:t xml:space="preserve">, </w:t>
      </w:r>
      <w:r w:rsidRPr="00652A9F">
        <w:rPr>
          <w:rStyle w:val="Emphasis"/>
          <w:highlight w:val="cyan"/>
        </w:rPr>
        <w:t xml:space="preserve">the state must </w:t>
      </w:r>
      <w:r w:rsidRPr="00652A9F">
        <w:rPr>
          <w:rStyle w:val="Emphasis"/>
        </w:rPr>
        <w:t>create a regulatory environment</w:t>
      </w:r>
      <w:r w:rsidRPr="00652A9F">
        <w:rPr>
          <w:sz w:val="16"/>
        </w:rPr>
        <w:t xml:space="preserve">, </w:t>
      </w:r>
      <w:r w:rsidRPr="00652A9F">
        <w:rPr>
          <w:rStyle w:val="Emphasis"/>
        </w:rPr>
        <w:t>subsidize infrastructure</w:t>
      </w:r>
      <w:r w:rsidRPr="00652A9F">
        <w:rPr>
          <w:sz w:val="16"/>
        </w:rPr>
        <w:t xml:space="preserve">, </w:t>
      </w:r>
      <w:r w:rsidRPr="00652A9F">
        <w:rPr>
          <w:rStyle w:val="Emphasis"/>
        </w:rPr>
        <w:t>and hand</w:t>
      </w:r>
      <w:r w:rsidRPr="00031105">
        <w:rPr>
          <w:rStyle w:val="Emphasis"/>
        </w:rPr>
        <w:t xml:space="preserve"> down contracts</w:t>
      </w:r>
      <w:r w:rsidRPr="00031105">
        <w:rPr>
          <w:sz w:val="16"/>
        </w:rPr>
        <w:t xml:space="preserve"> – </w:t>
      </w:r>
      <w:r w:rsidRPr="00031105">
        <w:rPr>
          <w:rStyle w:val="StyleUnderline"/>
        </w:rPr>
        <w:t>in short</w:t>
      </w:r>
      <w:r w:rsidRPr="00031105">
        <w:rPr>
          <w:sz w:val="16"/>
        </w:rPr>
        <w:t xml:space="preserve">, </w:t>
      </w:r>
      <w:r w:rsidRPr="00652A9F">
        <w:rPr>
          <w:rStyle w:val="StyleUnderline"/>
          <w:highlight w:val="cyan"/>
        </w:rPr>
        <w:t>assemble outer space as</w:t>
      </w:r>
      <w:r w:rsidRPr="00652A9F">
        <w:rPr>
          <w:rStyle w:val="StyleUnderline"/>
        </w:rPr>
        <w:t xml:space="preserve"> a domain made </w:t>
      </w:r>
      <w:r w:rsidRPr="00652A9F">
        <w:rPr>
          <w:rStyle w:val="StyleUnderline"/>
          <w:highlight w:val="cyan"/>
        </w:rPr>
        <w:t>accessible in legal</w:t>
      </w:r>
      <w:r w:rsidRPr="00031105">
        <w:rPr>
          <w:sz w:val="16"/>
        </w:rPr>
        <w:t xml:space="preserve">, </w:t>
      </w:r>
      <w:r w:rsidRPr="00031105">
        <w:rPr>
          <w:rStyle w:val="StyleUnderline"/>
        </w:rPr>
        <w:t>technical</w:t>
      </w:r>
      <w:r w:rsidRPr="00031105">
        <w:rPr>
          <w:sz w:val="16"/>
        </w:rPr>
        <w:t xml:space="preserve">, </w:t>
      </w:r>
      <w:r w:rsidRPr="00031105">
        <w:rPr>
          <w:rStyle w:val="StyleUnderline"/>
        </w:rPr>
        <w:t xml:space="preserve">and economic </w:t>
      </w:r>
      <w:r w:rsidRPr="00652A9F">
        <w:rPr>
          <w:rStyle w:val="StyleUnderline"/>
          <w:highlight w:val="cyan"/>
        </w:rPr>
        <w:t>ways</w:t>
      </w:r>
      <w:r w:rsidRPr="00031105">
        <w:rPr>
          <w:sz w:val="16"/>
        </w:rPr>
        <w:t>.</w:t>
      </w:r>
    </w:p>
    <w:p w14:paraId="3B853915" w14:textId="77777777" w:rsidR="004A7892" w:rsidRDefault="004A7892" w:rsidP="004A7892"/>
    <w:p w14:paraId="00EBC029" w14:textId="77777777" w:rsidR="004A7892" w:rsidRDefault="004A7892" w:rsidP="004A7892">
      <w:pPr>
        <w:pStyle w:val="Heading4"/>
      </w:pPr>
      <w:r>
        <w:t>Corporate colonialism concentrates society around collective effervescence, which effaces safeguards to capital’s negative externalities.</w:t>
      </w:r>
    </w:p>
    <w:p w14:paraId="6F379D17" w14:textId="77777777" w:rsidR="004A7892" w:rsidRPr="00712CB0" w:rsidRDefault="004A7892" w:rsidP="004A7892">
      <w:r w:rsidRPr="00577AF0">
        <w:rPr>
          <w:rStyle w:val="Style13ptBold"/>
        </w:rPr>
        <w:t>Shammas and Holen 19</w:t>
      </w:r>
      <w:r>
        <w:t xml:space="preserve"> [Victor L, a sociologist working at the Department of Sociology and Human Geography, University of Oslo; Tomas B., independent scholar in Oslo, Norway) “Capitalism and Outer Space: Replies to an Interlocutor” Dr. Victor Lund Shammas Blog, </w:t>
      </w:r>
      <w:r w:rsidRPr="00A06983">
        <w:t>https://www.victorshammas.com/blog/2019/12/17/capitalism-and-outer-space</w:t>
      </w:r>
      <w:r>
        <w:t>,  12/18/2019] RM</w:t>
      </w:r>
    </w:p>
    <w:p w14:paraId="43925E0A" w14:textId="77777777" w:rsidR="004A7892" w:rsidRDefault="004A7892" w:rsidP="004A7892">
      <w:r>
        <w:t xml:space="preserve">The geographer David Harvey draws on Karl Marx’s idea of surplus capital to suggest that this fundamental tendency in capitalism explains why capitalism pushed out from beyond the narrow radius of Manchester’s cotton mills in the first half of the nineteenth century to become a global, planetary-level economic system. </w:t>
      </w:r>
      <w:r w:rsidRPr="00351772">
        <w:rPr>
          <w:rStyle w:val="StyleUnderline"/>
        </w:rPr>
        <w:t>Capital is always seeking restlessly the next great investment opportunity, and that means seeking out new places: new mines in Congo, new sweatshops in Vietnam, and so on.</w:t>
      </w:r>
      <w:r>
        <w:t xml:space="preserve"> </w:t>
      </w:r>
      <w:r w:rsidRPr="00652A9F">
        <w:rPr>
          <w:rStyle w:val="Emphasis"/>
          <w:highlight w:val="cyan"/>
        </w:rPr>
        <w:t>Capital is about appropriating</w:t>
      </w:r>
      <w:r w:rsidRPr="00351772">
        <w:rPr>
          <w:rStyle w:val="Emphasis"/>
        </w:rPr>
        <w:t xml:space="preserve"> more </w:t>
      </w:r>
      <w:r w:rsidRPr="00652A9F">
        <w:rPr>
          <w:rStyle w:val="Emphasis"/>
          <w:highlight w:val="cyan"/>
        </w:rPr>
        <w:t>space</w:t>
      </w:r>
      <w:r>
        <w:t xml:space="preserve">. </w:t>
      </w:r>
      <w:r w:rsidRPr="00351772">
        <w:rPr>
          <w:rStyle w:val="Emphasis"/>
        </w:rPr>
        <w:t xml:space="preserve">Places that lived under traditional, non-capitalist economic systems tend to be </w:t>
      </w:r>
      <w:r w:rsidRPr="00652A9F">
        <w:rPr>
          <w:rStyle w:val="Emphasis"/>
          <w:highlight w:val="cyan"/>
        </w:rPr>
        <w:t>colonized and gobbled up</w:t>
      </w:r>
      <w:r w:rsidRPr="00351772">
        <w:rPr>
          <w:rStyle w:val="Emphasis"/>
        </w:rPr>
        <w:t>, as it were, by capital</w:t>
      </w:r>
      <w:r>
        <w:t>. David Harvey calls this a spatial fix: Faced with the problem of mounting surplus capital, capitalists seek out new spaces to invest their capital and thereby keep the wheels of the economy going.</w:t>
      </w:r>
    </w:p>
    <w:p w14:paraId="612E6D30" w14:textId="77777777" w:rsidR="004A7892" w:rsidRPr="00080423" w:rsidRDefault="004A7892" w:rsidP="004A7892">
      <w:pPr>
        <w:rPr>
          <w:b/>
          <w:iCs/>
          <w:u w:val="single"/>
        </w:rPr>
      </w:pPr>
      <w:r>
        <w:t xml:space="preserve">Outer space, then, is just one more, final space in a long line of spaces that have served as fixes to capital’s need for expansion. </w:t>
      </w:r>
      <w:r w:rsidRPr="00351772">
        <w:rPr>
          <w:rStyle w:val="StyleUnderline"/>
        </w:rPr>
        <w:t>But because outer space is potentially limitless, it is also the ultimate spatial fix.</w:t>
      </w:r>
      <w:r>
        <w:t xml:space="preserve"> </w:t>
      </w:r>
      <w:r w:rsidRPr="00351772">
        <w:rPr>
          <w:rStyle w:val="StyleUnderline"/>
        </w:rPr>
        <w:t>Capitalism has expanded from Manchester to Western Europe, to cover essentially all continents on Earth</w:t>
      </w:r>
      <w:r>
        <w:t xml:space="preserve">, with a few notable exceptions and pockets of more traditionalist economies here and there. </w:t>
      </w:r>
      <w:r w:rsidRPr="00351772">
        <w:rPr>
          <w:rStyle w:val="Emphasis"/>
        </w:rPr>
        <w:t xml:space="preserve">Now that Earth has been more or less emptied out of capital-free spaces, </w:t>
      </w:r>
      <w:r w:rsidRPr="00652A9F">
        <w:rPr>
          <w:rStyle w:val="Emphasis"/>
          <w:highlight w:val="cyan"/>
        </w:rPr>
        <w:t>outer space remains as</w:t>
      </w:r>
      <w:r w:rsidRPr="00351772">
        <w:rPr>
          <w:rStyle w:val="Emphasis"/>
        </w:rPr>
        <w:t xml:space="preserve"> one </w:t>
      </w:r>
      <w:r w:rsidRPr="00652A9F">
        <w:rPr>
          <w:rStyle w:val="Emphasis"/>
          <w:highlight w:val="cyan"/>
        </w:rPr>
        <w:t>great</w:t>
      </w:r>
      <w:r w:rsidRPr="00351772">
        <w:rPr>
          <w:rStyle w:val="Emphasis"/>
        </w:rPr>
        <w:t xml:space="preserve">, final </w:t>
      </w:r>
      <w:r w:rsidRPr="00652A9F">
        <w:rPr>
          <w:rStyle w:val="Emphasis"/>
          <w:highlight w:val="cyan"/>
        </w:rPr>
        <w:t>virgin territory</w:t>
      </w:r>
      <w:r w:rsidRPr="00351772">
        <w:rPr>
          <w:rStyle w:val="Emphasis"/>
        </w:rPr>
        <w:t xml:space="preserve">, so to speak. </w:t>
      </w:r>
    </w:p>
    <w:p w14:paraId="4D1FB62F" w14:textId="77777777" w:rsidR="004A7892" w:rsidRDefault="004A7892" w:rsidP="004A7892">
      <w:r w:rsidRPr="00351772">
        <w:rPr>
          <w:rStyle w:val="Emphasis"/>
        </w:rPr>
        <w:t xml:space="preserve">Outer space is </w:t>
      </w:r>
      <w:r w:rsidRPr="00652A9F">
        <w:rPr>
          <w:rStyle w:val="Emphasis"/>
          <w:highlight w:val="cyan"/>
        </w:rPr>
        <w:t>terra incognita</w:t>
      </w:r>
      <w:r w:rsidRPr="00351772">
        <w:rPr>
          <w:rStyle w:val="Emphasis"/>
        </w:rPr>
        <w:t xml:space="preserve">: we do not know what is out there. But it is also </w:t>
      </w:r>
      <w:r w:rsidRPr="00652A9F">
        <w:rPr>
          <w:rStyle w:val="Emphasis"/>
        </w:rPr>
        <w:t xml:space="preserve">terra </w:t>
      </w:r>
      <w:r w:rsidRPr="00652A9F">
        <w:rPr>
          <w:rStyle w:val="Emphasis"/>
          <w:highlight w:val="cyan"/>
        </w:rPr>
        <w:t>nullius</w:t>
      </w:r>
      <w:r w:rsidRPr="00351772">
        <w:rPr>
          <w:rStyle w:val="Emphasis"/>
        </w:rPr>
        <w:t xml:space="preserve">: land without ownership. Finally, it is </w:t>
      </w:r>
      <w:r w:rsidRPr="00652A9F">
        <w:rPr>
          <w:rStyle w:val="Emphasis"/>
        </w:rPr>
        <w:t xml:space="preserve">terra </w:t>
      </w:r>
      <w:r w:rsidRPr="00652A9F">
        <w:rPr>
          <w:rStyle w:val="Emphasis"/>
          <w:highlight w:val="cyan"/>
        </w:rPr>
        <w:t>pericolosa</w:t>
      </w:r>
      <w:r w:rsidRPr="00351772">
        <w:rPr>
          <w:rStyle w:val="Emphasis"/>
        </w:rPr>
        <w:t>, dangerous land, a site of extreme risk. All of this combines to make it a very difficult and yet enticing place for capitalists to invest in</w:t>
      </w:r>
      <w:r>
        <w:t>.</w:t>
      </w:r>
    </w:p>
    <w:p w14:paraId="549D0A8E" w14:textId="77777777" w:rsidR="004A7892" w:rsidRDefault="004A7892" w:rsidP="004A7892">
      <w:r>
        <w:t>Similarly, can you define “charismatic accumulation?</w:t>
      </w:r>
    </w:p>
    <w:p w14:paraId="27AACF7D" w14:textId="77777777" w:rsidR="004A7892" w:rsidRPr="00351772" w:rsidRDefault="004A7892" w:rsidP="004A7892">
      <w:pPr>
        <w:rPr>
          <w:rStyle w:val="StyleUnderline"/>
        </w:rPr>
      </w:pPr>
      <w:r>
        <w:t xml:space="preserve">As a capitalist, you cannot simply be an impersonal machine that allocates capital. To be a truly successful capitalist requires an additional human supplement: a personality, a certain charisma, to use the German sociologist’s Max Weber’s key concept. This has always been a part of the capitalist game, from Henry Ford through Steve Jobs and onward. But </w:t>
      </w:r>
      <w:r w:rsidRPr="00351772">
        <w:rPr>
          <w:rStyle w:val="StyleUnderline"/>
        </w:rPr>
        <w:t>there’s something about outer space that seems to concentrate the capitalist mind along these lines</w:t>
      </w:r>
      <w:r>
        <w:t xml:space="preserve">. </w:t>
      </w:r>
      <w:r w:rsidRPr="00351772">
        <w:rPr>
          <w:rStyle w:val="StyleUnderline"/>
        </w:rPr>
        <w:t xml:space="preserve">Since the days of the Babylonian astronomers and ancient Egyptian sky-worshipping polytheism, </w:t>
      </w:r>
      <w:r w:rsidRPr="00652A9F">
        <w:rPr>
          <w:rStyle w:val="StyleUnderline"/>
          <w:highlight w:val="cyan"/>
        </w:rPr>
        <w:t>outer space has been</w:t>
      </w:r>
      <w:r w:rsidRPr="00351772">
        <w:rPr>
          <w:rStyle w:val="StyleUnderline"/>
        </w:rPr>
        <w:t xml:space="preserve"> a </w:t>
      </w:r>
      <w:r w:rsidRPr="00652A9F">
        <w:rPr>
          <w:rStyle w:val="StyleUnderline"/>
          <w:highlight w:val="cyan"/>
        </w:rPr>
        <w:t>crucial</w:t>
      </w:r>
      <w:r w:rsidRPr="00351772">
        <w:rPr>
          <w:rStyle w:val="StyleUnderline"/>
        </w:rPr>
        <w:t xml:space="preserve"> site </w:t>
      </w:r>
      <w:r w:rsidRPr="00652A9F">
        <w:rPr>
          <w:rStyle w:val="StyleUnderline"/>
          <w:highlight w:val="cyan"/>
        </w:rPr>
        <w:t>for</w:t>
      </w:r>
      <w:r w:rsidRPr="00351772">
        <w:rPr>
          <w:rStyle w:val="StyleUnderline"/>
        </w:rPr>
        <w:t xml:space="preserve"> the free play of the human </w:t>
      </w:r>
      <w:r w:rsidRPr="00652A9F">
        <w:rPr>
          <w:rStyle w:val="StyleUnderline"/>
          <w:highlight w:val="cyan"/>
        </w:rPr>
        <w:t>imagination</w:t>
      </w:r>
      <w:r>
        <w:t xml:space="preserve">. Adept entrepreneurs know full well that playing up to this all-too-human </w:t>
      </w:r>
      <w:r w:rsidRPr="00652A9F">
        <w:t>longing</w:t>
      </w:r>
      <w:r>
        <w:t xml:space="preserve"> for the transcendent can be a very useful strategy in building buzz for their brand. While the novelty has worn off a little by now, for </w:t>
      </w:r>
      <w:r w:rsidRPr="00351772">
        <w:rPr>
          <w:rStyle w:val="StyleUnderline"/>
        </w:rPr>
        <w:t xml:space="preserve">the first couple of years every SpaceX launch was something </w:t>
      </w:r>
      <w:r w:rsidRPr="00652A9F">
        <w:rPr>
          <w:rStyle w:val="StyleUnderline"/>
          <w:highlight w:val="cyan"/>
        </w:rPr>
        <w:t>like a quasi-religious spectacle</w:t>
      </w:r>
      <w:r>
        <w:t xml:space="preserve">, watched by hundreds of thousands of people, online and in real-time. Launch events were—and still are to a certain degree—capable of producing a real sense of wonder: </w:t>
      </w:r>
      <w:r w:rsidRPr="00080423">
        <w:rPr>
          <w:rStyle w:val="Emphasis"/>
        </w:rPr>
        <w:t>what the French sociologist Emile Durkheim called “</w:t>
      </w:r>
      <w:r w:rsidRPr="00652A9F">
        <w:rPr>
          <w:rStyle w:val="Emphasis"/>
          <w:highlight w:val="cyan"/>
        </w:rPr>
        <w:t>collective effervescence</w:t>
      </w:r>
      <w:r w:rsidRPr="00080423">
        <w:rPr>
          <w:rStyle w:val="Emphasis"/>
        </w:rPr>
        <w:t xml:space="preserve">,” a kind of </w:t>
      </w:r>
      <w:r w:rsidRPr="00652A9F">
        <w:rPr>
          <w:rStyle w:val="Emphasis"/>
          <w:highlight w:val="cyan"/>
        </w:rPr>
        <w:t>bubbling-up</w:t>
      </w:r>
      <w:r w:rsidRPr="00652A9F">
        <w:rPr>
          <w:rStyle w:val="Emphasis"/>
        </w:rPr>
        <w:t xml:space="preserve"> </w:t>
      </w:r>
      <w:r w:rsidRPr="00652A9F">
        <w:rPr>
          <w:rStyle w:val="Emphasis"/>
          <w:highlight w:val="cyan"/>
        </w:rPr>
        <w:t>of</w:t>
      </w:r>
      <w:r w:rsidRPr="00652A9F">
        <w:rPr>
          <w:rStyle w:val="Emphasis"/>
        </w:rPr>
        <w:t xml:space="preserve"> human fellow-</w:t>
      </w:r>
      <w:r w:rsidRPr="00652A9F">
        <w:rPr>
          <w:rStyle w:val="Emphasis"/>
          <w:highlight w:val="cyan"/>
        </w:rPr>
        <w:t>feeling</w:t>
      </w:r>
      <w:r w:rsidRPr="00652A9F">
        <w:t xml:space="preserve">. </w:t>
      </w:r>
      <w:r w:rsidRPr="00652A9F">
        <w:rPr>
          <w:rStyle w:val="StyleUnderline"/>
        </w:rPr>
        <w:t>Space seems to offer the possibility that this terrestrial</w:t>
      </w:r>
      <w:r w:rsidRPr="00351772">
        <w:rPr>
          <w:rStyle w:val="StyleUnderline"/>
        </w:rPr>
        <w:t xml:space="preserve"> life is not all there is. This is a huge selling point in the overcrowded marketplace of ideas.</w:t>
      </w:r>
    </w:p>
    <w:p w14:paraId="5EE6C972" w14:textId="77777777" w:rsidR="004A7892" w:rsidRDefault="004A7892" w:rsidP="004A7892">
      <w:r>
        <w:t xml:space="preserve">At the same time, launching these expensive, complex products into space is a highly technical feat of human engineering. It allows people like Elon Musk to sell themselves to the public as purveyors of nerd capitalism: Bill Gates, Steve Jobs, and Mark Zuckerberg initiated and exploited the trend of geeky entrepreneurs, combining business savvy and dorm-room or basement-dwelling studiousness. The form of charismatic accumulation specific to high-tech industries like outer space seems to spin off this basic Silicon Valley personality type, combined with a heavy dose of engineering derring-do. </w:t>
      </w:r>
      <w:r w:rsidRPr="00080423">
        <w:rPr>
          <w:rStyle w:val="StyleUnderline"/>
        </w:rPr>
        <w:t>While Richard Branson’s Virgin Galactic space enterprise emphasizes the “risk-all” madness of launching into space, Musk plays up to the more traditional love of Silicon Valley geeky obsessiveness.</w:t>
      </w:r>
      <w:r>
        <w:t xml:space="preserve"> Whatever form it takes, the basic point is that the high-tech capitalism of our age seems to love a strong personality: It’s good for business, because it attracts investors, customers, and the media.</w:t>
      </w:r>
    </w:p>
    <w:p w14:paraId="56CB0EDA" w14:textId="77777777" w:rsidR="004A7892" w:rsidRDefault="004A7892" w:rsidP="004A7892">
      <w:r>
        <w:t xml:space="preserve">As the German philosopher Peter Sloterdijk says, we live in an age of general excitability. If you’re not excited, you’re not alive to all the possibilities of the world, and are therefore in some sense dead to the world: “Excitability is now the foremost duty of all citizens,” Sloterdijk writes. Excitability is a kind of currency in an all-too drab, workaday world, beset with worries about crippling student debt, mortgage payments or rent, low wages, and unstable jobs. </w:t>
      </w:r>
      <w:r w:rsidRPr="00351772">
        <w:rPr>
          <w:rStyle w:val="StyleUnderline"/>
        </w:rPr>
        <w:t xml:space="preserve">Charismatic space capitalists promise to break the monotony of this terrestrial life and </w:t>
      </w:r>
      <w:r w:rsidRPr="00652A9F">
        <w:rPr>
          <w:rStyle w:val="StyleUnderline"/>
          <w:highlight w:val="cyan"/>
        </w:rPr>
        <w:t>feed</w:t>
      </w:r>
      <w:r w:rsidRPr="00351772">
        <w:rPr>
          <w:rStyle w:val="StyleUnderline"/>
        </w:rPr>
        <w:t xml:space="preserve"> the desire for </w:t>
      </w:r>
      <w:r w:rsidRPr="00652A9F">
        <w:rPr>
          <w:rStyle w:val="StyleUnderline"/>
          <w:highlight w:val="cyan"/>
        </w:rPr>
        <w:t>excitement and</w:t>
      </w:r>
      <w:r w:rsidRPr="00351772">
        <w:rPr>
          <w:rStyle w:val="StyleUnderline"/>
        </w:rPr>
        <w:t xml:space="preserve"> the duty of </w:t>
      </w:r>
      <w:r w:rsidRPr="00652A9F">
        <w:rPr>
          <w:rStyle w:val="StyleUnderline"/>
          <w:highlight w:val="cyan"/>
        </w:rPr>
        <w:t>excitability</w:t>
      </w:r>
      <w:r>
        <w:t>.</w:t>
      </w:r>
    </w:p>
    <w:p w14:paraId="4705A560" w14:textId="77777777" w:rsidR="004A7892" w:rsidRDefault="004A7892" w:rsidP="004A7892"/>
    <w:p w14:paraId="3EA62818" w14:textId="77777777" w:rsidR="004A7892" w:rsidRDefault="004A7892" w:rsidP="004A7892">
      <w:pPr>
        <w:pStyle w:val="Heading4"/>
      </w:pPr>
      <w:r>
        <w:t>Corporate colonialism necessitates mass launch.</w:t>
      </w:r>
    </w:p>
    <w:p w14:paraId="075D00DB" w14:textId="77777777" w:rsidR="004A7892" w:rsidRPr="00080423" w:rsidRDefault="004A7892" w:rsidP="004A7892">
      <w:r w:rsidRPr="00577AF0">
        <w:rPr>
          <w:rStyle w:val="Style13ptBold"/>
        </w:rPr>
        <w:t>Shammas and Holen 19</w:t>
      </w:r>
      <w:r>
        <w:t xml:space="preserve"> [Victor L, a sociologist working at the Department of Sociology and Human Geography, University of Oslo; Tomas B., independent scholar in Oslo, Norway) “Capitalism and Outer Space: Replies to an Interlocutor” Dr. Victor Lund Shammas Blog, </w:t>
      </w:r>
      <w:r w:rsidRPr="00A06983">
        <w:t>https://www.victorshammas.com/blog/2019/12/17/capitalism-and-outer-space</w:t>
      </w:r>
      <w:r>
        <w:t>,  12/18/2019] RM</w:t>
      </w:r>
    </w:p>
    <w:p w14:paraId="15F686C3" w14:textId="77777777" w:rsidR="004A7892" w:rsidRDefault="004A7892" w:rsidP="004A7892">
      <w:r w:rsidRPr="000E7164">
        <w:rPr>
          <w:rStyle w:val="StyleUnderline"/>
        </w:rPr>
        <w:t xml:space="preserve">When speaking of viability, one </w:t>
      </w:r>
      <w:r w:rsidRPr="00652A9F">
        <w:rPr>
          <w:rStyle w:val="StyleUnderline"/>
        </w:rPr>
        <w:t>aspect</w:t>
      </w:r>
      <w:r w:rsidRPr="000E7164">
        <w:rPr>
          <w:rStyle w:val="StyleUnderline"/>
        </w:rPr>
        <w:t xml:space="preserve"> that gets </w:t>
      </w:r>
      <w:r w:rsidRPr="00652A9F">
        <w:rPr>
          <w:rStyle w:val="StyleUnderline"/>
        </w:rPr>
        <w:t>underplayed</w:t>
      </w:r>
      <w:r w:rsidRPr="000E7164">
        <w:rPr>
          <w:rStyle w:val="StyleUnderline"/>
        </w:rPr>
        <w:t xml:space="preserve"> are the significant </w:t>
      </w:r>
      <w:r w:rsidRPr="00652A9F">
        <w:rPr>
          <w:rStyle w:val="StyleUnderline"/>
        </w:rPr>
        <w:t>ecological effects</w:t>
      </w:r>
      <w:r w:rsidRPr="000E7164">
        <w:rPr>
          <w:rStyle w:val="StyleUnderline"/>
        </w:rPr>
        <w:t xml:space="preserve"> of launching into space</w:t>
      </w:r>
      <w:r>
        <w:t xml:space="preserve">. For instance, SpaceX is developing the idea of Earth-to-Earth space flight, which might entail moving passengers from any point on Earth to any other point within, say, half an hour. </w:t>
      </w:r>
      <w:r w:rsidRPr="000E7164">
        <w:rPr>
          <w:rStyle w:val="StyleUnderline"/>
        </w:rPr>
        <w:t xml:space="preserve">What would be </w:t>
      </w:r>
      <w:r w:rsidRPr="00652A9F">
        <w:rPr>
          <w:rStyle w:val="StyleUnderline"/>
          <w:highlight w:val="cyan"/>
        </w:rPr>
        <w:t xml:space="preserve">the ecological consequences of burning tremendous </w:t>
      </w:r>
      <w:r w:rsidRPr="00652A9F">
        <w:rPr>
          <w:rStyle w:val="StyleUnderline"/>
        </w:rPr>
        <w:t xml:space="preserve">amounts of rocket </w:t>
      </w:r>
      <w:r w:rsidRPr="00652A9F">
        <w:rPr>
          <w:rStyle w:val="StyleUnderline"/>
          <w:highlight w:val="cyan"/>
        </w:rPr>
        <w:t xml:space="preserve">fuel </w:t>
      </w:r>
      <w:r w:rsidRPr="00652A9F">
        <w:rPr>
          <w:rStyle w:val="StyleUnderline"/>
        </w:rPr>
        <w:t>to escape Earth’s gravity well, just so that a London-based billionaire could get to Sydney in 30</w:t>
      </w:r>
      <w:r w:rsidRPr="000E7164">
        <w:rPr>
          <w:rStyle w:val="StyleUnderline"/>
        </w:rPr>
        <w:t xml:space="preserve"> minutes</w:t>
      </w:r>
      <w:r>
        <w:t>? There is something perverse about the idea that all the rest of us are being enjoined to cut back on flying, even as Musk and his cronies tinker away to make life easy for the hyper-rich.</w:t>
      </w:r>
    </w:p>
    <w:p w14:paraId="2D9C98F8" w14:textId="77777777" w:rsidR="004A7892" w:rsidRDefault="004A7892" w:rsidP="004A7892">
      <w:r>
        <w:t xml:space="preserve">Of course, this would be just one more step in a general tendency under capitalism that the geographer David Harvey calls time-space compression: </w:t>
      </w:r>
      <w:r w:rsidRPr="000E7164">
        <w:rPr>
          <w:rStyle w:val="StyleUnderline"/>
        </w:rPr>
        <w:t xml:space="preserve">The speed at which capital circulates increases and along with it life also </w:t>
      </w:r>
      <w:r w:rsidRPr="00652A9F">
        <w:rPr>
          <w:rStyle w:val="StyleUnderline"/>
          <w:highlight w:val="cyan"/>
        </w:rPr>
        <w:t>accelerates</w:t>
      </w:r>
      <w:r>
        <w:t xml:space="preserve">. Both space and time are compressed by new technologies. </w:t>
      </w:r>
      <w:r w:rsidRPr="000E7164">
        <w:rPr>
          <w:rStyle w:val="StyleUnderline"/>
        </w:rPr>
        <w:t xml:space="preserve">One </w:t>
      </w:r>
      <w:r w:rsidRPr="00652A9F">
        <w:rPr>
          <w:rStyle w:val="StyleUnderline"/>
        </w:rPr>
        <w:t>unfortunate</w:t>
      </w:r>
      <w:r w:rsidRPr="000E7164">
        <w:rPr>
          <w:rStyle w:val="StyleUnderline"/>
        </w:rPr>
        <w:t xml:space="preserve"> consequence of Earth-to-Earth space flight, if it is ever realized, would be its damaging effects </w:t>
      </w:r>
      <w:r w:rsidRPr="00475C49">
        <w:rPr>
          <w:rStyle w:val="StyleUnderline"/>
          <w:highlight w:val="cyan"/>
        </w:rPr>
        <w:t xml:space="preserve">on our already </w:t>
      </w:r>
      <w:r w:rsidRPr="00652A9F">
        <w:rPr>
          <w:rStyle w:val="StyleUnderline"/>
          <w:highlight w:val="cyan"/>
        </w:rPr>
        <w:t>CO2-saturated atmosphere</w:t>
      </w:r>
      <w:r>
        <w:t xml:space="preserve">. But perhaps more worrying, </w:t>
      </w:r>
      <w:r w:rsidRPr="000E7164">
        <w:rPr>
          <w:rStyle w:val="Emphasis"/>
        </w:rPr>
        <w:t xml:space="preserve">according to some rocket engineers, is </w:t>
      </w:r>
      <w:r w:rsidRPr="00652A9F">
        <w:rPr>
          <w:rStyle w:val="Emphasis"/>
          <w:highlight w:val="cyan"/>
        </w:rPr>
        <w:t>the trail of soot and alumina</w:t>
      </w:r>
      <w:r w:rsidRPr="000E7164">
        <w:rPr>
          <w:rStyle w:val="Emphasis"/>
        </w:rPr>
        <w:t xml:space="preserve"> left in the wake of rockets that could </w:t>
      </w:r>
      <w:r w:rsidRPr="00475C49">
        <w:rPr>
          <w:rStyle w:val="Emphasis"/>
          <w:highlight w:val="cyan"/>
        </w:rPr>
        <w:t>accumulate</w:t>
      </w:r>
      <w:r w:rsidRPr="000E7164">
        <w:rPr>
          <w:rStyle w:val="Emphasis"/>
        </w:rPr>
        <w:t xml:space="preserve"> in the stratosphere </w:t>
      </w:r>
      <w:r w:rsidRPr="00475C49">
        <w:rPr>
          <w:rStyle w:val="Emphasis"/>
          <w:highlight w:val="cyan"/>
        </w:rPr>
        <w:t>and deplete our fragile ozone layer</w:t>
      </w:r>
      <w:r>
        <w:t xml:space="preserve">. </w:t>
      </w:r>
      <w:r w:rsidRPr="000E7164">
        <w:rPr>
          <w:rStyle w:val="StyleUnderline"/>
        </w:rPr>
        <w:t>The United Nations’ 2018 Quadrennial Global Ozone Assessment is the first annual UN report to take this threat seriously.</w:t>
      </w:r>
      <w:r>
        <w:t xml:space="preserve"> </w:t>
      </w:r>
      <w:r w:rsidRPr="000E7164">
        <w:rPr>
          <w:rStyle w:val="StyleUnderline"/>
        </w:rPr>
        <w:t>Ironically, as Musk dreams of shuttling humans off Earth to Mars as a species-preserving measure</w:t>
      </w:r>
      <w:r>
        <w:t xml:space="preserve">, </w:t>
      </w:r>
      <w:r w:rsidRPr="000E7164">
        <w:rPr>
          <w:rStyle w:val="Emphasis"/>
        </w:rPr>
        <w:t>he could be co-responsible for accelerating the very destruction of Earth that he purportedly fears.</w:t>
      </w:r>
    </w:p>
    <w:p w14:paraId="6BA5296C" w14:textId="77777777" w:rsidR="004A7892" w:rsidRDefault="004A7892" w:rsidP="004A7892">
      <w:pPr>
        <w:rPr>
          <w:rStyle w:val="Emphasis"/>
        </w:rPr>
      </w:pPr>
      <w:r>
        <w:t xml:space="preserve">In a radically decarbonized future, heavy caps on emissions might be enough to shutter the space industry - or at least seriously rein it in. This might not be a bad thing, because as a report from the non-profit Aerospace Corporation recently noted, </w:t>
      </w:r>
      <w:r w:rsidRPr="00475C49">
        <w:rPr>
          <w:rStyle w:val="StyleUnderline"/>
          <w:highlight w:val="cyan"/>
        </w:rPr>
        <w:t>emissions from rockets</w:t>
      </w:r>
      <w:r w:rsidRPr="000E7164">
        <w:rPr>
          <w:rStyle w:val="StyleUnderline"/>
        </w:rPr>
        <w:t xml:space="preserve"> “inherently </w:t>
      </w:r>
      <w:r w:rsidRPr="00475C49">
        <w:rPr>
          <w:rStyle w:val="StyleUnderline"/>
          <w:highlight w:val="cyan"/>
        </w:rPr>
        <w:t>impact the stratosphere in a way</w:t>
      </w:r>
      <w:r w:rsidRPr="000E7164">
        <w:rPr>
          <w:rStyle w:val="StyleUnderline"/>
        </w:rPr>
        <w:t xml:space="preserve"> that </w:t>
      </w:r>
      <w:r w:rsidRPr="00475C49">
        <w:rPr>
          <w:rStyle w:val="StyleUnderline"/>
          <w:highlight w:val="cyan"/>
        </w:rPr>
        <w:t>no other industrial activity does</w:t>
      </w:r>
      <w:r w:rsidRPr="000E7164">
        <w:rPr>
          <w:rStyle w:val="StyleUnderline"/>
        </w:rPr>
        <w:t>.”</w:t>
      </w:r>
      <w:r>
        <w:t xml:space="preserve"> </w:t>
      </w:r>
      <w:r w:rsidRPr="00475C49">
        <w:rPr>
          <w:rStyle w:val="Emphasis"/>
          <w:highlight w:val="cyan"/>
        </w:rPr>
        <w:t>Reaching space</w:t>
      </w:r>
      <w:r w:rsidRPr="000E7164">
        <w:rPr>
          <w:rStyle w:val="Emphasis"/>
        </w:rPr>
        <w:t xml:space="preserve"> on a grand scale might </w:t>
      </w:r>
      <w:r w:rsidRPr="00475C49">
        <w:rPr>
          <w:rStyle w:val="Emphasis"/>
          <w:highlight w:val="cyan"/>
        </w:rPr>
        <w:t>entail</w:t>
      </w:r>
      <w:r w:rsidRPr="000E7164">
        <w:rPr>
          <w:rStyle w:val="Emphasis"/>
        </w:rPr>
        <w:t xml:space="preserve"> tearing open and </w:t>
      </w:r>
      <w:r w:rsidRPr="00475C49">
        <w:rPr>
          <w:rStyle w:val="Emphasis"/>
          <w:highlight w:val="cyan"/>
        </w:rPr>
        <w:t xml:space="preserve">ripping apart our </w:t>
      </w:r>
      <w:r w:rsidRPr="00475C49">
        <w:rPr>
          <w:rStyle w:val="Emphasis"/>
        </w:rPr>
        <w:t xml:space="preserve">own </w:t>
      </w:r>
      <w:r w:rsidRPr="00475C49">
        <w:rPr>
          <w:rStyle w:val="Emphasis"/>
          <w:highlight w:val="cyan"/>
        </w:rPr>
        <w:t>atmosphere in the process</w:t>
      </w:r>
      <w:r>
        <w:t xml:space="preserve">. </w:t>
      </w:r>
      <w:r w:rsidRPr="000E7164">
        <w:rPr>
          <w:rStyle w:val="Emphasis"/>
        </w:rPr>
        <w:t xml:space="preserve">This is why </w:t>
      </w:r>
      <w:r w:rsidRPr="00475C49">
        <w:rPr>
          <w:rStyle w:val="Emphasis"/>
          <w:highlight w:val="cyan"/>
        </w:rPr>
        <w:t>we</w:t>
      </w:r>
      <w:r w:rsidRPr="000E7164">
        <w:rPr>
          <w:rStyle w:val="Emphasis"/>
        </w:rPr>
        <w:t xml:space="preserve"> may </w:t>
      </w:r>
      <w:r w:rsidRPr="00475C49">
        <w:rPr>
          <w:rStyle w:val="Emphasis"/>
          <w:highlight w:val="cyan"/>
        </w:rPr>
        <w:t>need to</w:t>
      </w:r>
      <w:r w:rsidRPr="000E7164">
        <w:rPr>
          <w:rStyle w:val="Emphasis"/>
        </w:rPr>
        <w:t xml:space="preserve"> </w:t>
      </w:r>
      <w:r w:rsidRPr="00475C49">
        <w:rPr>
          <w:rStyle w:val="Emphasis"/>
          <w:highlight w:val="cyan"/>
        </w:rPr>
        <w:t>rethink</w:t>
      </w:r>
      <w:r w:rsidRPr="000E7164">
        <w:rPr>
          <w:rStyle w:val="Emphasis"/>
        </w:rPr>
        <w:t xml:space="preserve"> our future in space—perhaps even holding off from </w:t>
      </w:r>
      <w:r w:rsidRPr="00475C49">
        <w:rPr>
          <w:rStyle w:val="Emphasis"/>
          <w:highlight w:val="cyan"/>
        </w:rPr>
        <w:t>launching</w:t>
      </w:r>
      <w:r w:rsidRPr="000E7164">
        <w:rPr>
          <w:rStyle w:val="Emphasis"/>
        </w:rPr>
        <w:t xml:space="preserve"> too many </w:t>
      </w:r>
      <w:r w:rsidRPr="00475C49">
        <w:rPr>
          <w:rStyle w:val="Emphasis"/>
          <w:highlight w:val="cyan"/>
        </w:rPr>
        <w:t>rockets into space</w:t>
      </w:r>
      <w:r w:rsidRPr="000E7164">
        <w:rPr>
          <w:rStyle w:val="Emphasis"/>
        </w:rPr>
        <w:t xml:space="preserve">—precisely in order </w:t>
      </w:r>
      <w:r w:rsidRPr="00475C49">
        <w:rPr>
          <w:rStyle w:val="Emphasis"/>
          <w:highlight w:val="cyan"/>
        </w:rPr>
        <w:t>to preserve life here on Earth.</w:t>
      </w:r>
    </w:p>
    <w:p w14:paraId="3A331171" w14:textId="77777777" w:rsidR="004A7892" w:rsidRDefault="004A7892" w:rsidP="004A7892">
      <w:pPr>
        <w:rPr>
          <w:rStyle w:val="Emphasis"/>
        </w:rPr>
      </w:pPr>
    </w:p>
    <w:p w14:paraId="5430E39B" w14:textId="77777777" w:rsidR="004A7892" w:rsidRPr="00E1259F" w:rsidRDefault="004A7892" w:rsidP="004A7892">
      <w:pPr>
        <w:pStyle w:val="Heading4"/>
        <w:rPr>
          <w:iCs/>
          <w:u w:val="single"/>
        </w:rPr>
      </w:pPr>
      <w:r>
        <w:t>That depletes the ozone layer, open the floodgates for existential UV floods, and leaves residual black carbon.</w:t>
      </w:r>
    </w:p>
    <w:p w14:paraId="72989D0D" w14:textId="77777777" w:rsidR="004A7892" w:rsidRPr="00F96E30" w:rsidRDefault="004A7892" w:rsidP="004A7892">
      <w:r w:rsidRPr="00566CD6">
        <w:rPr>
          <w:rStyle w:val="Style13ptBold"/>
        </w:rPr>
        <w:t>Grush 17</w:t>
      </w:r>
      <w:r>
        <w:t xml:space="preserve"> [Loren Grush, </w:t>
      </w:r>
      <w:r w:rsidRPr="00566CD6">
        <w:t>Loren Grush is a science reporter for The Verge, the technology and culture brand from Vox Media, where she specializes in all things space—from distant stars and planets to human space flight and the commercial space race. The daughter of two NASA engineers, she grew up surrounded by space shuttles and rocket scientists—literally. She is also the host of Space Craft, an original online video series that examines what it takes to send people to space. Before joining The Verge, Loren published stories in Popular Science, The New York Times, Nautilus Magazine, Digital Trends, Fox News, and ABC News.</w:t>
      </w:r>
      <w:r>
        <w:t>) “Why it’s time to study how rocket emissions change the atmosphere: Get the data now before the problem gets worse” The Verge, May 31, 2018] RM</w:t>
      </w:r>
    </w:p>
    <w:p w14:paraId="63CE0391" w14:textId="77777777" w:rsidR="004A7892" w:rsidRDefault="004A7892" w:rsidP="004A7892">
      <w:r w:rsidRPr="00566CD6">
        <w:rPr>
          <w:rStyle w:val="StyleUnderline"/>
        </w:rPr>
        <w:t>Every time a rocket launches, it produces a plume of exhaust in its wake that leaves a mark on the environment</w:t>
      </w:r>
      <w:r>
        <w:t xml:space="preserve">. These </w:t>
      </w:r>
      <w:r w:rsidRPr="00F950A1">
        <w:rPr>
          <w:rStyle w:val="StyleUnderline"/>
        </w:rPr>
        <w:t>plumes are filled with materials that can collect in the air over time, potentially altering the atmosphere in dangerous</w:t>
      </w:r>
      <w:r>
        <w:t xml:space="preserve"> </w:t>
      </w:r>
      <w:r w:rsidRPr="00F950A1">
        <w:rPr>
          <w:rStyle w:val="StyleUnderline"/>
        </w:rPr>
        <w:t>ways</w:t>
      </w:r>
      <w:r>
        <w:t>. It’s a phenomenon that’s not well-understood, and some scientists say we need to start studying these emissions now before the number of rocket launches increases significantly.</w:t>
      </w:r>
    </w:p>
    <w:p w14:paraId="716BB7A7" w14:textId="77777777" w:rsidR="004A7892" w:rsidRDefault="004A7892" w:rsidP="004A7892">
      <w:r w:rsidRPr="00475C49">
        <w:rPr>
          <w:rStyle w:val="Emphasis"/>
          <w:highlight w:val="cyan"/>
        </w:rPr>
        <w:t>It’s not the gas</w:t>
      </w:r>
      <w:r w:rsidRPr="00475C49">
        <w:rPr>
          <w:rStyle w:val="StyleUnderline"/>
        </w:rPr>
        <w:t xml:space="preserve"> in these plumes that’s most concerning</w:t>
      </w:r>
      <w:r w:rsidRPr="00475C49">
        <w:t>. Some rockets do produce heat-</w:t>
      </w:r>
      <w:r>
        <w: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w:t>
      </w:r>
    </w:p>
    <w:p w14:paraId="4C7163AC" w14:textId="77777777" w:rsidR="004A7892" w:rsidRDefault="004A7892" w:rsidP="004A7892">
      <w:r w:rsidRPr="00F950A1">
        <w:rPr>
          <w:rStyle w:val="StyleUnderline"/>
        </w:rPr>
        <w:t xml:space="preserve">Instead, it’s </w:t>
      </w:r>
      <w:r w:rsidRPr="00475C49">
        <w:rPr>
          <w:rStyle w:val="StyleUnderline"/>
          <w:highlight w:val="cyan"/>
        </w:rPr>
        <w:t>tiny particles</w:t>
      </w:r>
      <w:r w:rsidRPr="00F950A1">
        <w:rPr>
          <w:rStyle w:val="StyleUnderline"/>
        </w:rPr>
        <w:t xml:space="preserve"> that are produced inside the trail that we need to watch out for, Ross says</w:t>
      </w:r>
      <w:r>
        <w:t xml:space="preserve">. </w:t>
      </w:r>
      <w:r w:rsidRPr="00F950A1">
        <w:rPr>
          <w:rStyle w:val="StyleUnderline"/>
        </w:rPr>
        <w:t xml:space="preserve">Small pieces </w:t>
      </w:r>
      <w:r w:rsidRPr="00475C49">
        <w:rPr>
          <w:rStyle w:val="StyleUnderline"/>
          <w:highlight w:val="cyan"/>
        </w:rPr>
        <w:t>of soot and</w:t>
      </w:r>
      <w:r w:rsidRPr="00F950A1">
        <w:rPr>
          <w:rStyle w:val="StyleUnderline"/>
        </w:rPr>
        <w:t xml:space="preserve"> a chemical called </w:t>
      </w:r>
      <w:r w:rsidRPr="00475C49">
        <w:rPr>
          <w:rStyle w:val="StyleUnderline"/>
          <w:highlight w:val="cyan"/>
        </w:rPr>
        <w:t>alumina</w:t>
      </w:r>
      <w:r w:rsidRPr="00F950A1">
        <w:rPr>
          <w:rStyle w:val="StyleUnderline"/>
        </w:rPr>
        <w:t xml:space="preserve"> are created in the wakes of rocket launches. They then get </w:t>
      </w:r>
      <w:r w:rsidRPr="00475C49">
        <w:rPr>
          <w:rStyle w:val="StyleUnderline"/>
          <w:highlight w:val="cyan"/>
        </w:rPr>
        <w:t>injected into the stratosphere</w:t>
      </w:r>
      <w:r w:rsidRPr="00F950A1">
        <w:rPr>
          <w:rStyle w:val="StyleUnderline"/>
        </w:rPr>
        <w:t>, the layer of Earth’s atmosphere that begins six miles up and ends around 32 miles high</w:t>
      </w:r>
      <w:r>
        <w:t xml:space="preserve">. Research shows that </w:t>
      </w:r>
      <w:r w:rsidRPr="00F950A1">
        <w:rPr>
          <w:rStyle w:val="Emphasis"/>
        </w:rPr>
        <w:t xml:space="preserve">this material may build up in the stratosphere over time and slowly </w:t>
      </w:r>
      <w:r w:rsidRPr="00475C49">
        <w:rPr>
          <w:rStyle w:val="Emphasis"/>
          <w:highlight w:val="cyan"/>
        </w:rPr>
        <w:t>lead to</w:t>
      </w:r>
      <w:r w:rsidRPr="00F950A1">
        <w:rPr>
          <w:rStyle w:val="Emphasis"/>
        </w:rPr>
        <w:t xml:space="preserve"> the </w:t>
      </w:r>
      <w:r w:rsidRPr="00475C49">
        <w:rPr>
          <w:rStyle w:val="Emphasis"/>
          <w:highlight w:val="cyan"/>
        </w:rPr>
        <w:t>depletion of a layer of oxygen</w:t>
      </w:r>
      <w:r w:rsidRPr="00F950A1">
        <w:rPr>
          <w:rStyle w:val="Emphasis"/>
        </w:rPr>
        <w:t xml:space="preserve"> known as the ozone. The ozone acts like a big shield, </w:t>
      </w:r>
      <w:r w:rsidRPr="00475C49">
        <w:rPr>
          <w:rStyle w:val="Emphasis"/>
          <w:highlight w:val="cyan"/>
        </w:rPr>
        <w:t xml:space="preserve">protecting Earth against </w:t>
      </w:r>
      <w:r w:rsidRPr="00475C49">
        <w:rPr>
          <w:rStyle w:val="Emphasis"/>
        </w:rPr>
        <w:t xml:space="preserve">the Sun’s harmful </w:t>
      </w:r>
      <w:r w:rsidRPr="00475C49">
        <w:rPr>
          <w:rStyle w:val="Emphasis"/>
          <w:highlight w:val="cyan"/>
        </w:rPr>
        <w:t>ultraviolet radiation</w:t>
      </w:r>
      <w:r w:rsidRPr="00475C49">
        <w:rPr>
          <w:highlight w:val="cyan"/>
        </w:rPr>
        <w:t xml:space="preserve">. </w:t>
      </w:r>
      <w:r w:rsidRPr="00475C49">
        <w:t>However, the magnitude</w:t>
      </w:r>
      <w:r>
        <w:t xml:space="preserve"> of this ozone depletion isn’t totally known, says Ross.</w:t>
      </w:r>
    </w:p>
    <w:p w14:paraId="3509ADCE" w14:textId="77777777" w:rsidR="004A7892" w:rsidRDefault="004A7892" w:rsidP="004A7892">
      <w:r>
        <w:t>“IT’S A CALL FOR MORE RESEARCH IN THIS AREA TO KNOW EXACTLY WHAT WE’RE PUTTING INTO THE UPPER ATMOSPHERE AND IN WHAT QUANTITIES.”</w:t>
      </w:r>
    </w:p>
    <w:p w14:paraId="4F5D7607" w14:textId="77777777" w:rsidR="004A7892" w:rsidRDefault="004A7892" w:rsidP="004A7892">
      <w:r>
        <w:t>That’s why he and others at the Aerospace Corporation, a nonprofit that provides research and guidance on space missions, are calling for more studies. They say it’s especially important now since the private space industry is at the early stages of a launch revolution. Currently, the number of launches each year is relatively small, around 80 to 90, so the aerospace industry’s impact on the atmosphere is not much of a concern. But in a new paper published in April, Ross and his colleague Jim Vedda argue that as launches increase, policymakers will eventually want to know what kind of damage these vehicles are causing to the environment and if regulations are necessary. When that time comes, it will be better to have as much data as possible to make the best decisions.</w:t>
      </w:r>
    </w:p>
    <w:p w14:paraId="4F85BB3D" w14:textId="77777777" w:rsidR="004A7892" w:rsidRDefault="004A7892" w:rsidP="004A7892">
      <w:r>
        <w:t>“It’s a call for more research in this area to know exactly what we’re putting into the upper atmosphere and in what quantities,” Vedda, a senior policy analyst at the Aerospace Corporation, tells The Verge. “So when the debates start, we have the good hard data that says, ‘Here’s a well-defined model of what’s actually happening.’”</w:t>
      </w:r>
    </w:p>
    <w:p w14:paraId="586D050D" w14:textId="77777777" w:rsidR="004A7892" w:rsidRDefault="004A7892" w:rsidP="004A7892">
      <w:r w:rsidRPr="00F950A1">
        <w:rPr>
          <w:rStyle w:val="StyleUnderline"/>
        </w:rPr>
        <w:t>So far, the research we have about these emissions mostly comes from lab experiments, modeling, and some direct detections of rocket plumes</w:t>
      </w:r>
      <w:r>
        <w:t>. At the turn of the century, a few high-altitude planes equipped with sensors flew through plumes created by the Space Shuttle and other vehicles to figure out what was inside.</w:t>
      </w:r>
    </w:p>
    <w:p w14:paraId="6967A128" w14:textId="77777777" w:rsidR="004A7892" w:rsidRPr="00F950A1" w:rsidRDefault="004A7892" w:rsidP="004A7892">
      <w:pPr>
        <w:rPr>
          <w:rStyle w:val="Emphasis"/>
        </w:rPr>
      </w:pPr>
      <w:r>
        <w:t xml:space="preserve">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w:t>
      </w:r>
      <w:r w:rsidRPr="00F950A1">
        <w:t xml:space="preserve">Meanwhile, </w:t>
      </w:r>
      <w:r w:rsidRPr="00475C49">
        <w:rPr>
          <w:rStyle w:val="Emphasis"/>
        </w:rPr>
        <w:t xml:space="preserve">rockets that run on </w:t>
      </w:r>
      <w:r w:rsidRPr="00475C49">
        <w:rPr>
          <w:rStyle w:val="Emphasis"/>
          <w:highlight w:val="cyan"/>
        </w:rPr>
        <w:t>liquid kerosene</w:t>
      </w:r>
      <w:r w:rsidRPr="00F950A1">
        <w:rPr>
          <w:rStyle w:val="Emphasis"/>
        </w:rPr>
        <w:t xml:space="preserve">, a type of refined oil, </w:t>
      </w:r>
      <w:r w:rsidRPr="00475C49">
        <w:rPr>
          <w:rStyle w:val="Emphasis"/>
          <w:highlight w:val="cyan"/>
        </w:rPr>
        <w:t>produce</w:t>
      </w:r>
      <w:r w:rsidRPr="00F950A1">
        <w:rPr>
          <w:rStyle w:val="Emphasis"/>
        </w:rPr>
        <w:t xml:space="preserve"> more of the </w:t>
      </w:r>
      <w:r w:rsidRPr="00475C49">
        <w:rPr>
          <w:rStyle w:val="Emphasis"/>
          <w:highlight w:val="cyan"/>
        </w:rPr>
        <w:t>dark soot</w:t>
      </w:r>
      <w:r w:rsidRPr="00F950A1">
        <w:rPr>
          <w:rStyle w:val="Emphasis"/>
        </w:rPr>
        <w:t xml:space="preserve"> particles, what is known as </w:t>
      </w:r>
      <w:r w:rsidRPr="00475C49">
        <w:rPr>
          <w:rStyle w:val="Emphasis"/>
          <w:highlight w:val="cyan"/>
        </w:rPr>
        <w:t>black carbon</w:t>
      </w:r>
      <w:r w:rsidRPr="00F950A1">
        <w:rPr>
          <w:rStyle w:val="Emphasis"/>
        </w:rPr>
        <w:t xml:space="preserve">. Kerosene is used as a propellant for rockets </w:t>
      </w:r>
      <w:r w:rsidRPr="00475C49">
        <w:rPr>
          <w:rStyle w:val="Emphasis"/>
          <w:highlight w:val="cyan"/>
        </w:rPr>
        <w:t>such as</w:t>
      </w:r>
      <w:r w:rsidRPr="00F950A1">
        <w:rPr>
          <w:rStyle w:val="Emphasis"/>
        </w:rPr>
        <w:t xml:space="preserve"> ULA’s </w:t>
      </w:r>
      <w:r w:rsidRPr="00475C49">
        <w:rPr>
          <w:rStyle w:val="Emphasis"/>
          <w:highlight w:val="cyan"/>
        </w:rPr>
        <w:t>Atlas</w:t>
      </w:r>
      <w:r w:rsidRPr="00F950A1">
        <w:rPr>
          <w:rStyle w:val="Emphasis"/>
        </w:rPr>
        <w:t xml:space="preserve"> V </w:t>
      </w:r>
      <w:r w:rsidRPr="00475C49">
        <w:rPr>
          <w:rStyle w:val="Emphasis"/>
          <w:highlight w:val="cyan"/>
        </w:rPr>
        <w:t>and SpaceX’s</w:t>
      </w:r>
      <w:r w:rsidRPr="00F950A1">
        <w:rPr>
          <w:rStyle w:val="Emphasis"/>
        </w:rPr>
        <w:t xml:space="preserve"> Falcon 9.</w:t>
      </w:r>
    </w:p>
    <w:p w14:paraId="479E68C7" w14:textId="77777777" w:rsidR="004A7892" w:rsidRDefault="004A7892" w:rsidP="004A7892">
      <w:r>
        <w:t>ALL KINDS OF ROCKETS PRODUCE THESE EMISSIONS, BUT SOME TYPES OF VEHICLES PRODUCE MORE THAN OTHERS</w:t>
      </w:r>
    </w:p>
    <w:p w14:paraId="23266DB1" w14:textId="77777777" w:rsidR="004A7892" w:rsidRPr="00F950A1" w:rsidRDefault="004A7892" w:rsidP="004A7892">
      <w:pPr>
        <w:rPr>
          <w:rStyle w:val="StyleUnderline"/>
        </w:rPr>
      </w:pPr>
      <w:r w:rsidRPr="00F950A1">
        <w:rPr>
          <w:rStyle w:val="StyleUnderline"/>
        </w:rPr>
        <w:t>Alumina and black carbon from rockets can stick around in the stratosphere for three to five years, according to Ross</w:t>
      </w:r>
      <w:r>
        <w:t xml:space="preserve">. As these materials collect high above the Earth, they can have interesting effects on the air. </w:t>
      </w:r>
      <w:r w:rsidRPr="00475C49">
        <w:rPr>
          <w:rStyle w:val="StyleUnderline"/>
        </w:rPr>
        <w:t>Black</w:t>
      </w:r>
      <w:r w:rsidRPr="00F950A1">
        <w:rPr>
          <w:rStyle w:val="StyleUnderline"/>
        </w:rPr>
        <w:t xml:space="preserve"> carbon forms a thin layer that intercepts and absorbs the sunlight that hits Earth. “</w:t>
      </w:r>
      <w:r>
        <w:t xml:space="preserve">It would act as a thin, black umbrella,” says Ross. That may help keep the lower atmosphere cool, but the intercepted energy from the Sun doesn’t just go away; it gets deposited into the stratosphere, warming it up. </w:t>
      </w:r>
      <w:r w:rsidRPr="00475C49">
        <w:rPr>
          <w:rStyle w:val="StyleUnderline"/>
        </w:rPr>
        <w:t>This warming ultimately causes chemical reactions that could lead to the depletion of the ozone layer.</w:t>
      </w:r>
    </w:p>
    <w:p w14:paraId="144AD926" w14:textId="77777777" w:rsidR="004A7892" w:rsidRPr="00F950A1" w:rsidRDefault="004A7892" w:rsidP="004A7892">
      <w:pPr>
        <w:rPr>
          <w:rStyle w:val="StyleUnderline"/>
        </w:rPr>
      </w:pPr>
      <w:r>
        <w:t xml:space="preserve">The reflective alumina particles can also affect the ozone but in a different way. Whereas the soot acts like a black umbrella, the alumina acts like a white one, reflecting sunlight back into space. However, </w:t>
      </w:r>
      <w:r w:rsidRPr="00F950A1">
        <w:rPr>
          <w:rStyle w:val="StyleUnderline"/>
        </w:rPr>
        <w:t>chemical reactions occur on the surface of these white particles, which, in turn, destroy the ozone layer, Ross says.</w:t>
      </w:r>
    </w:p>
    <w:p w14:paraId="167942FA" w14:textId="77777777" w:rsidR="004A7892" w:rsidRPr="00F950A1" w:rsidRDefault="004A7892" w:rsidP="004A7892">
      <w:pPr>
        <w:rPr>
          <w:rStyle w:val="StyleUnderline"/>
        </w:rPr>
      </w:pPr>
      <w:r>
        <w:t xml:space="preserve">Black carbon and alumina have actually been proposed by scientists as possible geoengineering agents or tools for cooling down our warming climate. But while they may keep the lower atmosphere cool, geoengineering agents may have other unwanted side effects, too. </w:t>
      </w:r>
      <w:r w:rsidRPr="00475C49">
        <w:rPr>
          <w:rStyle w:val="StyleUnderline"/>
          <w:highlight w:val="cyan"/>
        </w:rPr>
        <w:t>They</w:t>
      </w:r>
      <w:r w:rsidRPr="00F950A1">
        <w:rPr>
          <w:rStyle w:val="StyleUnderline"/>
        </w:rPr>
        <w:t xml:space="preserve"> might </w:t>
      </w:r>
      <w:r w:rsidRPr="00475C49">
        <w:rPr>
          <w:rStyle w:val="StyleUnderline"/>
          <w:highlight w:val="cyan"/>
        </w:rPr>
        <w:t>interact with jet streams, causing droughts or</w:t>
      </w:r>
      <w:r w:rsidRPr="00F950A1">
        <w:rPr>
          <w:rStyle w:val="StyleUnderline"/>
        </w:rPr>
        <w:t xml:space="preserve"> more tropical </w:t>
      </w:r>
      <w:r w:rsidRPr="00475C49">
        <w:rPr>
          <w:rStyle w:val="StyleUnderline"/>
          <w:highlight w:val="cyan"/>
        </w:rPr>
        <w:t>storms</w:t>
      </w:r>
      <w:r w:rsidRPr="00F950A1">
        <w:rPr>
          <w:rStyle w:val="StyleUnderline"/>
        </w:rPr>
        <w:t>. That’s why many scientists have criticized the idea of geoengineering to combat climate change.</w:t>
      </w:r>
    </w:p>
    <w:p w14:paraId="450B1ED4" w14:textId="77777777" w:rsidR="004A7892" w:rsidRDefault="004A7892" w:rsidP="004A7892">
      <w:r>
        <w:t xml:space="preserve">However, </w:t>
      </w:r>
      <w:r w:rsidRPr="00F950A1">
        <w:rPr>
          <w:rStyle w:val="StyleUnderline"/>
        </w:rPr>
        <w:t>rockets are putting these particles into the air no matter what, and this byproduct of ozone loss is particularly concerning for Ross and Vedda</w:t>
      </w:r>
      <w:r>
        <w:t xml:space="preserve">. </w:t>
      </w:r>
      <w:r w:rsidRPr="00F950A1">
        <w:rPr>
          <w:rStyle w:val="StyleUnderline"/>
        </w:rPr>
        <w:t xml:space="preserve">As the ozone diminishes, more of the Sun’s harmful radiation could reach the ground. These UVB rays can </w:t>
      </w:r>
      <w:r w:rsidRPr="00475C49">
        <w:rPr>
          <w:rStyle w:val="StyleUnderline"/>
          <w:highlight w:val="cyan"/>
        </w:rPr>
        <w:t>cause</w:t>
      </w:r>
      <w:r w:rsidRPr="00F950A1">
        <w:rPr>
          <w:rStyle w:val="StyleUnderline"/>
        </w:rPr>
        <w:t xml:space="preserve"> skin </w:t>
      </w:r>
      <w:r w:rsidRPr="00475C49">
        <w:rPr>
          <w:rStyle w:val="StyleUnderline"/>
          <w:highlight w:val="cyan"/>
        </w:rPr>
        <w:t>cancer and cataracts</w:t>
      </w:r>
      <w:r w:rsidRPr="00F950A1">
        <w:rPr>
          <w:rStyle w:val="StyleUnderline"/>
        </w:rPr>
        <w:t>. “That’s what we need to understand — the ozone depletion aspect of this because protection of the ozone layer is an international imperative,” says Ross</w:t>
      </w:r>
      <w:r>
        <w:t>. The 1987 Montreal Protocol, for example, is an international agreement to phase out materials that deplete the ozone.</w:t>
      </w:r>
    </w:p>
    <w:p w14:paraId="56AA72B9" w14:textId="77777777" w:rsidR="004A7892" w:rsidRDefault="004A7892" w:rsidP="004A7892">
      <w:r>
        <w:t>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unclear. That’s why Ross and Vedda suggest the government and universities invest in a series of research programs, in which scientists collect more data on rocket particles from aircraft and satellites.</w:t>
      </w:r>
    </w:p>
    <w:p w14:paraId="63FFF687" w14:textId="77777777" w:rsidR="004A7892" w:rsidRDefault="004A7892" w:rsidP="004A7892">
      <w:pPr>
        <w:rPr>
          <w:rStyle w:val="Emphasis"/>
        </w:rPr>
      </w:pPr>
      <w:r w:rsidRPr="00C929FF">
        <w:rPr>
          <w:rStyle w:val="Emphasis"/>
        </w:rPr>
        <w:t xml:space="preserve">“WE WANT TO </w:t>
      </w:r>
      <w:r w:rsidRPr="00475C49">
        <w:rPr>
          <w:rStyle w:val="Emphasis"/>
          <w:highlight w:val="cyan"/>
        </w:rPr>
        <w:t>BE PROACTIVE BEFORE THIS TIPPING POINT OCCURS</w:t>
      </w:r>
      <w:r w:rsidRPr="00C929FF">
        <w:rPr>
          <w:rStyle w:val="Emphasis"/>
        </w:rPr>
        <w:t>.”</w:t>
      </w:r>
    </w:p>
    <w:p w14:paraId="6DA17248" w14:textId="77777777" w:rsidR="004A7892" w:rsidRPr="00C929FF" w:rsidRDefault="004A7892" w:rsidP="004A7892">
      <w:pPr>
        <w:rPr>
          <w:rStyle w:val="Emphasis"/>
        </w:rPr>
      </w:pPr>
    </w:p>
    <w:p w14:paraId="65AA1ACE" w14:textId="77777777" w:rsidR="004A7892" w:rsidRPr="003F2E74" w:rsidRDefault="004A7892" w:rsidP="004A7892">
      <w:pPr>
        <w:pStyle w:val="Heading4"/>
        <w:rPr>
          <w:rStyle w:val="Style13ptBold"/>
          <w:b/>
          <w:bCs w:val="0"/>
        </w:rPr>
      </w:pPr>
      <w:r w:rsidRPr="003F2E74">
        <w:rPr>
          <w:rStyle w:val="Style13ptBold"/>
          <w:b/>
          <w:bCs w:val="0"/>
        </w:rPr>
        <w:t>Ozone collapse causes extinction.</w:t>
      </w:r>
    </w:p>
    <w:p w14:paraId="49D34B58" w14:textId="77777777" w:rsidR="004A7892" w:rsidRPr="00E14CC9" w:rsidRDefault="004A7892" w:rsidP="004A7892">
      <w:r>
        <w:rPr>
          <w:rStyle w:val="Style13ptBold"/>
        </w:rPr>
        <w:t xml:space="preserve">Simmons 20 </w:t>
      </w:r>
      <w:r>
        <w:t>[C</w:t>
      </w:r>
      <w:r w:rsidRPr="00B37F40">
        <w:t xml:space="preserve">arla Simmons,, The Science Times, "A Repeat of One of the Biggest Extinctions Caused by Ozone Layer Erosion 359M Years Ago Possible, Warn Scientists | Science Times", May 27, 2020, </w:t>
      </w:r>
      <w:hyperlink w:history="1">
        <w:r w:rsidRPr="00B37F40">
          <w:rPr>
            <w:rStyle w:val="Hyperlink"/>
          </w:rPr>
          <w:t>https://www.sciencetimes.com/articles/25838/20200527/repeat-one-biggest-extinctions-caused-ozone-layer-erosion-359m-years.htm</w:t>
        </w:r>
      </w:hyperlink>
      <w:r>
        <w:t>] BD</w:t>
      </w:r>
    </w:p>
    <w:p w14:paraId="49FE4822" w14:textId="77777777" w:rsidR="004A7892" w:rsidRPr="00E07AE1" w:rsidRDefault="004A7892" w:rsidP="004A7892">
      <w:pPr>
        <w:rPr>
          <w:rStyle w:val="Emphasis"/>
        </w:rPr>
      </w:pPr>
      <w:r w:rsidRPr="00E07AE1">
        <w:rPr>
          <w:rStyle w:val="StyleUnderline"/>
        </w:rPr>
        <w:t>University of Southampton researchers have delved deeper into an extinction event that occurred about 360 million years ago</w:t>
      </w:r>
      <w:r w:rsidRPr="00E14CC9">
        <w:rPr>
          <w:sz w:val="14"/>
        </w:rPr>
        <w:t>. According to their research</w:t>
      </w:r>
      <w:r w:rsidRPr="00E07AE1">
        <w:rPr>
          <w:rStyle w:val="StyleUnderline"/>
        </w:rPr>
        <w:t xml:space="preserve">, </w:t>
      </w:r>
      <w:r w:rsidRPr="00E07AE1">
        <w:rPr>
          <w:rStyle w:val="Emphasis"/>
        </w:rPr>
        <w:t xml:space="preserve">the </w:t>
      </w:r>
      <w:r w:rsidRPr="00475C49">
        <w:rPr>
          <w:rStyle w:val="Emphasis"/>
          <w:highlight w:val="cyan"/>
        </w:rPr>
        <w:t>ozone layer's breakdown</w:t>
      </w:r>
      <w:r w:rsidRPr="00475C49">
        <w:rPr>
          <w:rStyle w:val="Emphasis"/>
        </w:rPr>
        <w:t xml:space="preserve"> caused</w:t>
      </w:r>
      <w:r w:rsidRPr="00E07AE1">
        <w:rPr>
          <w:rStyle w:val="Emphasis"/>
        </w:rPr>
        <w:t xml:space="preserve"> by ultraviolet (</w:t>
      </w:r>
      <w:r w:rsidRPr="00475C49">
        <w:rPr>
          <w:rStyle w:val="Emphasis"/>
          <w:highlight w:val="cyan"/>
        </w:rPr>
        <w:t>UV) radiation vanquished</w:t>
      </w:r>
      <w:r w:rsidRPr="00E07AE1">
        <w:rPr>
          <w:rStyle w:val="Emphasis"/>
        </w:rPr>
        <w:t xml:space="preserve"> much of the </w:t>
      </w:r>
      <w:r w:rsidRPr="00475C49">
        <w:rPr>
          <w:rStyle w:val="Emphasis"/>
          <w:highlight w:val="cyan"/>
        </w:rPr>
        <w:t>Earth</w:t>
      </w:r>
      <w:r w:rsidRPr="00475C49">
        <w:rPr>
          <w:rStyle w:val="StyleUnderline"/>
        </w:rPr>
        <w:t>'s</w:t>
      </w:r>
      <w:r w:rsidRPr="00E07AE1">
        <w:rPr>
          <w:rStyle w:val="StyleUnderline"/>
        </w:rPr>
        <w:t xml:space="preserve"> marine life and greenery.</w:t>
      </w:r>
      <w:r w:rsidRPr="00E14CC9">
        <w:rPr>
          <w:sz w:val="14"/>
        </w:rPr>
        <w:t xml:space="preserve"> Moreover, their discovery led to </w:t>
      </w:r>
      <w:r w:rsidRPr="00E07AE1">
        <w:rPr>
          <w:rStyle w:val="Emphasis"/>
        </w:rPr>
        <w:t xml:space="preserve">weighty indications for today's continually warming Earth. </w:t>
      </w:r>
    </w:p>
    <w:p w14:paraId="3B222009" w14:textId="77777777" w:rsidR="004A7892" w:rsidRDefault="004A7892" w:rsidP="004A7892">
      <w:r>
        <w:t>Numerous episodes of mass extinction occurred in the geological past. One of the most notorious ones caused the extinction of dinosaurs about 66 million years ago. Their destruction was believed to have been caused by an asteroid hitting the Earth.</w:t>
      </w:r>
    </w:p>
    <w:p w14:paraId="2733D163" w14:textId="77777777" w:rsidR="004A7892" w:rsidRDefault="004A7892" w:rsidP="004A7892">
      <w:r>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09F48DD2" w14:textId="77777777" w:rsidR="004A7892" w:rsidRDefault="004A7892" w:rsidP="004A7892">
      <w:r w:rsidRPr="00E07AE1">
        <w:rPr>
          <w:rStyle w:val="StyleUnderline"/>
        </w:rPr>
        <w:t xml:space="preserve">Scientists have discovered evidence pointing to high levels of UV radiation responsible for </w:t>
      </w:r>
      <w:r w:rsidRPr="00475C49">
        <w:rPr>
          <w:rStyle w:val="StyleUnderline"/>
          <w:highlight w:val="cyan"/>
        </w:rPr>
        <w:t>collapsing forest</w:t>
      </w:r>
      <w:r w:rsidRPr="00475C49">
        <w:rPr>
          <w:rStyle w:val="StyleUnderline"/>
        </w:rPr>
        <w:t xml:space="preserve"> ecosystems</w:t>
      </w:r>
      <w:r w:rsidRPr="00E07AE1">
        <w:rPr>
          <w:rStyle w:val="StyleUnderline"/>
        </w:rPr>
        <w:t xml:space="preserve"> </w:t>
      </w:r>
      <w:r w:rsidRPr="00475C49">
        <w:rPr>
          <w:rStyle w:val="StyleUnderline"/>
          <w:highlight w:val="cyan"/>
        </w:rPr>
        <w:t>and</w:t>
      </w:r>
      <w:r w:rsidRPr="00E07AE1">
        <w:rPr>
          <w:rStyle w:val="StyleUnderline"/>
        </w:rPr>
        <w:t xml:space="preserve"> killing off </w:t>
      </w:r>
      <w:r w:rsidRPr="00475C49">
        <w:rPr>
          <w:rStyle w:val="StyleUnderline"/>
          <w:highlight w:val="cyan"/>
        </w:rPr>
        <w:t xml:space="preserve">water animal </w:t>
      </w:r>
      <w:r w:rsidRPr="00475C49">
        <w:rPr>
          <w:rStyle w:val="StyleUnderline"/>
        </w:rPr>
        <w:t>species</w:t>
      </w:r>
      <w:r w:rsidRPr="00E07AE1">
        <w:rPr>
          <w:rStyle w:val="StyleUnderline"/>
        </w:rPr>
        <w:t xml:space="preserve"> during the Devonian geological period about 359 million years ago</w:t>
      </w:r>
      <w:r>
        <w:t>.</w:t>
      </w:r>
    </w:p>
    <w:p w14:paraId="05F17660" w14:textId="77777777" w:rsidR="004A7892" w:rsidRPr="00E07AE1" w:rsidRDefault="004A7892" w:rsidP="004A7892">
      <w:pPr>
        <w:rPr>
          <w:rStyle w:val="Emphasis"/>
        </w:rPr>
      </w:pPr>
      <w:r w:rsidRPr="00E07AE1">
        <w:rPr>
          <w:rStyle w:val="StyleUnderline"/>
        </w:rPr>
        <w:t xml:space="preserve">Their research revealed that warming temperatures after an intense ice age could have caused the ozone to collapse. The </w:t>
      </w:r>
      <w:r w:rsidRPr="00E07AE1">
        <w:rPr>
          <w:rStyle w:val="Emphasis"/>
        </w:rPr>
        <w:t xml:space="preserve">researchers suggest that the </w:t>
      </w:r>
      <w:r w:rsidRPr="00475C49">
        <w:rPr>
          <w:rStyle w:val="Emphasis"/>
          <w:highlight w:val="cyan"/>
        </w:rPr>
        <w:t>Earth might</w:t>
      </w:r>
      <w:r w:rsidRPr="00E07AE1">
        <w:rPr>
          <w:rStyle w:val="Emphasis"/>
        </w:rPr>
        <w:t xml:space="preserve"> possibly </w:t>
      </w:r>
      <w:r w:rsidRPr="00475C49">
        <w:rPr>
          <w:rStyle w:val="Emphasis"/>
          <w:highlight w:val="cyan"/>
        </w:rPr>
        <w:t>reach comparable temperatures</w:t>
      </w:r>
      <w:r w:rsidRPr="00E07AE1">
        <w:rPr>
          <w:rStyle w:val="Emphasis"/>
        </w:rPr>
        <w:t>, thus might face the same consequences that occurred in the past.</w:t>
      </w:r>
    </w:p>
    <w:p w14:paraId="1B57067C" w14:textId="77777777" w:rsidR="004A7892" w:rsidRDefault="004A7892" w:rsidP="004A7892">
      <w: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74A09311" w14:textId="77777777" w:rsidR="004A7892" w:rsidRDefault="004A7892" w:rsidP="004A7892">
      <w: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4F36F314" w14:textId="77777777" w:rsidR="004A7892" w:rsidRDefault="004A7892" w:rsidP="004A7892">
      <w: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0A182282" w14:textId="77777777" w:rsidR="004A7892" w:rsidRDefault="004A7892" w:rsidP="004A7892">
      <w:r>
        <w:t xml:space="preserve">According to the researchers, </w:t>
      </w:r>
      <w:r w:rsidRPr="00E07AE1">
        <w:rPr>
          <w:rStyle w:val="Emphasis"/>
        </w:rPr>
        <w:t>the spikes were due to UV radiation damaging their DNA</w:t>
      </w:r>
      <w:r>
        <w:t>. Furthermore, they found that many spores had dark pigmented walls. These walls were thought to be a protective 'shield' against the increasing and damaging UV levels.</w:t>
      </w:r>
    </w:p>
    <w:p w14:paraId="5AF07957" w14:textId="77777777" w:rsidR="004A7892" w:rsidRPr="00E14CC9" w:rsidRDefault="004A7892" w:rsidP="004A7892">
      <w:pPr>
        <w:rPr>
          <w:rStyle w:val="StyleUnderline"/>
        </w:rPr>
      </w:pPr>
      <w:r>
        <w:t xml:space="preserve">From their findings, the scientists </w:t>
      </w:r>
      <w:r w:rsidRPr="00E07AE1">
        <w:rPr>
          <w:rStyle w:val="StyleUnderline"/>
        </w:rPr>
        <w:t>have concluded that during a time of expeditious global warming, the ozone layer collapsed for a short while.</w:t>
      </w:r>
      <w:r>
        <w:t xml:space="preserve"> Moreover, </w:t>
      </w:r>
      <w:r w:rsidRPr="00E14CC9">
        <w:rPr>
          <w:rStyle w:val="Emphasis"/>
        </w:rPr>
        <w:t xml:space="preserve">the ozone collapse exposed life on Earth to </w:t>
      </w:r>
      <w:r w:rsidRPr="00475C49">
        <w:rPr>
          <w:rStyle w:val="Emphasis"/>
          <w:highlight w:val="cyan"/>
        </w:rPr>
        <w:t>harmful UV radiation</w:t>
      </w:r>
      <w:r w:rsidRPr="00E14CC9">
        <w:rPr>
          <w:rStyle w:val="Emphasis"/>
        </w:rPr>
        <w:t xml:space="preserve"> levels and, therefore, </w:t>
      </w:r>
      <w:r w:rsidRPr="00475C49">
        <w:rPr>
          <w:rStyle w:val="Emphasis"/>
          <w:highlight w:val="cyan"/>
        </w:rPr>
        <w:t>triggered a mass extinction</w:t>
      </w:r>
      <w:r w:rsidRPr="00E14CC9">
        <w:rPr>
          <w:rStyle w:val="Emphasis"/>
        </w:rPr>
        <w:t xml:space="preserve"> event.</w:t>
      </w:r>
      <w:r>
        <w:t xml:space="preserve"> </w:t>
      </w:r>
      <w:r w:rsidRPr="00E14CC9">
        <w:rPr>
          <w:rStyle w:val="StyleUnderline"/>
        </w:rPr>
        <w:t>This affected life on land and in shallow water at the Devonian-Carboniferous boundary.</w:t>
      </w:r>
    </w:p>
    <w:p w14:paraId="566BED93" w14:textId="77777777" w:rsidR="004A7892" w:rsidRPr="00E07AE1" w:rsidRDefault="004A7892" w:rsidP="004A7892">
      <w:pPr>
        <w:rPr>
          <w:rStyle w:val="Emphasis"/>
        </w:rPr>
      </w:pPr>
      <w:r w:rsidRPr="00E07AE1">
        <w:rPr>
          <w:rStyle w:val="Emphasis"/>
        </w:rPr>
        <w:t>From Climate Change to Climate Emergency</w:t>
      </w:r>
    </w:p>
    <w:p w14:paraId="0585FA9F" w14:textId="77777777" w:rsidR="004A7892" w:rsidRPr="00E07AE1" w:rsidRDefault="004A7892" w:rsidP="004A7892">
      <w:pPr>
        <w:rPr>
          <w:rStyle w:val="StyleUnderline"/>
        </w:rPr>
      </w:pPr>
      <w: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r w:rsidRPr="00E07AE1">
        <w:rPr>
          <w:rStyle w:val="StyleUnderline"/>
        </w:rPr>
        <w:t>.</w:t>
      </w:r>
      <w:r>
        <w:t xml:space="preserve"> He adds that they have seen this </w:t>
      </w:r>
      <w:r w:rsidRPr="00E07AE1">
        <w:rPr>
          <w:rStyle w:val="StyleUnderline"/>
        </w:rPr>
        <w:t xml:space="preserve">pattern in the past, where a stimulant or impetus was unnecessary for the phenomenon to kick in. </w:t>
      </w:r>
    </w:p>
    <w:p w14:paraId="7FEC4D8C" w14:textId="77777777" w:rsidR="004A7892" w:rsidRDefault="004A7892" w:rsidP="004A7892">
      <w:pPr>
        <w:rPr>
          <w:rStyle w:val="Emphasis"/>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r>
        <w:t xml:space="preserve">. Furthermore, they say it is possible that </w:t>
      </w:r>
      <w:r w:rsidRPr="00E07AE1">
        <w:rPr>
          <w:rStyle w:val="Emphasis"/>
        </w:rPr>
        <w:t xml:space="preserve">a </w:t>
      </w:r>
      <w:r w:rsidRPr="00475C49">
        <w:rPr>
          <w:rStyle w:val="Emphasis"/>
        </w:rPr>
        <w:t xml:space="preserve">similar </w:t>
      </w:r>
      <w:r w:rsidRPr="00475C49">
        <w:rPr>
          <w:rStyle w:val="Emphasis"/>
          <w:highlight w:val="cyan"/>
        </w:rPr>
        <w:t xml:space="preserve">collapse of the ozone layer </w:t>
      </w:r>
      <w:r w:rsidRPr="00475C49">
        <w:rPr>
          <w:rStyle w:val="Emphasis"/>
        </w:rPr>
        <w:t>could</w:t>
      </w:r>
      <w:r w:rsidRPr="00E07AE1">
        <w:rPr>
          <w:rStyle w:val="Emphasis"/>
        </w:rPr>
        <w:t xml:space="preserve"> occur again, </w:t>
      </w:r>
      <w:r w:rsidRPr="00475C49">
        <w:rPr>
          <w:rStyle w:val="Emphasis"/>
          <w:highlight w:val="cyan"/>
        </w:rPr>
        <w:t>dangerously exposing</w:t>
      </w:r>
      <w:r w:rsidRPr="00E07AE1">
        <w:rPr>
          <w:rStyle w:val="Emphasis"/>
        </w:rPr>
        <w:t xml:space="preserve"> surface and shallow sea life to harmful </w:t>
      </w:r>
      <w:r w:rsidRPr="00475C49">
        <w:rPr>
          <w:rStyle w:val="Emphasis"/>
          <w:highlight w:val="cyan"/>
        </w:rPr>
        <w:t>radiation</w:t>
      </w:r>
      <w:r w:rsidRPr="00E07AE1">
        <w:rPr>
          <w:rStyle w:val="Emphasis"/>
        </w:rPr>
        <w:t xml:space="preserve">. </w:t>
      </w:r>
    </w:p>
    <w:p w14:paraId="2767DF02" w14:textId="77777777" w:rsidR="004A7892" w:rsidRPr="00E07AE1" w:rsidRDefault="004A7892" w:rsidP="004A7892">
      <w:pPr>
        <w:rPr>
          <w:rStyle w:val="Emphasis"/>
        </w:rPr>
      </w:pPr>
    </w:p>
    <w:p w14:paraId="56E31FF9" w14:textId="77777777" w:rsidR="004A7892" w:rsidRDefault="004A7892" w:rsidP="004A7892">
      <w:pPr>
        <w:pStyle w:val="Heading4"/>
        <w:rPr>
          <w:lang w:eastAsia="zh-CN"/>
        </w:rPr>
      </w:pPr>
      <w:r>
        <w:rPr>
          <w:lang w:eastAsia="zh-CN"/>
        </w:rPr>
        <w:t xml:space="preserve">UV floods cause extinction—no defense assumes rampant UV poisoning. </w:t>
      </w:r>
    </w:p>
    <w:p w14:paraId="624E81E6" w14:textId="77777777" w:rsidR="004A7892" w:rsidRPr="00CE2A70" w:rsidRDefault="004A7892" w:rsidP="004A7892">
      <w:r w:rsidRPr="00A006FB">
        <w:rPr>
          <w:rStyle w:val="Style13ptBold"/>
        </w:rPr>
        <w:t>Lucas et al 14</w:t>
      </w:r>
      <w:r w:rsidRPr="00CE2A70">
        <w:t xml:space="preserve"> (</w:t>
      </w:r>
      <w:r>
        <w:t>R</w:t>
      </w:r>
      <w:r w:rsidRPr="00CE2A70">
        <w:t>. M. Lucas (National Centre for Epidemiology and Population Health, The Australian National University, Canberra 2601, Australia</w:t>
      </w:r>
      <w:r>
        <w:t xml:space="preserve">, </w:t>
      </w:r>
      <w:r w:rsidRPr="00CE2A70">
        <w:t>Telethon Kids Institute, University of Western Australia, Perth 6008, Australia), M. Norval</w:t>
      </w:r>
      <w:r>
        <w:t xml:space="preserve"> (</w:t>
      </w:r>
      <w:r w:rsidRPr="00CE2A70">
        <w:t>Biomedical Sciences, University of Edinburgh Medical School, Edinburgh EH8 9AG, Scotland, UK</w:t>
      </w:r>
      <w:r>
        <w:t>)</w:t>
      </w:r>
      <w:r w:rsidRPr="00CE2A70">
        <w:t>, R. E. Neale</w:t>
      </w:r>
      <w:r>
        <w:t xml:space="preserve"> (</w:t>
      </w:r>
      <w:r w:rsidRPr="00CE2A70">
        <w:t>QIMR Berghofer Medical Research Institute, Brisbane 4029, Australia</w:t>
      </w:r>
      <w:r>
        <w:t>)</w:t>
      </w:r>
      <w:r w:rsidRPr="00CE2A70">
        <w:t>, A. R. Young</w:t>
      </w:r>
      <w:r>
        <w:t xml:space="preserve"> (</w:t>
      </w:r>
      <w:r w:rsidRPr="00CE2A70">
        <w:t>King's College London (KCL), St John's Institute of Dermatology, London SE1 9RT, UK</w:t>
      </w:r>
      <w:r>
        <w:t>)</w:t>
      </w:r>
      <w:r w:rsidRPr="00CE2A70">
        <w:t>, F. R. de Gruijl</w:t>
      </w:r>
      <w:r>
        <w:t xml:space="preserve"> (</w:t>
      </w:r>
      <w:r w:rsidRPr="00CE2A70">
        <w:t>Department of Dermatology, Leiden University Medical Centre, P.O. Box 9600, NL-2300 RC Leiden, The Netherlands</w:t>
      </w:r>
      <w:r>
        <w:t>)</w:t>
      </w:r>
      <w:r w:rsidRPr="00CE2A70">
        <w:t xml:space="preserve">, Y. </w:t>
      </w:r>
      <w:r>
        <w:t xml:space="preserve"> (</w:t>
      </w:r>
      <w:r w:rsidRPr="00CE2A70">
        <w:t>Akita University Graduate School of Medicine, Akita-shi, Akita Prefecture, Japan</w:t>
      </w:r>
      <w:r>
        <w:t xml:space="preserve">, </w:t>
      </w:r>
      <w:r w:rsidRPr="00CE2A70">
        <w:t>National Institute for Minamata Diseases, Minamata-sh, Kumamoto Prefecture, Japan</w:t>
      </w:r>
      <w:r>
        <w:t>)</w:t>
      </w:r>
      <w:r w:rsidRPr="00CE2A70">
        <w:t> and J. C. van der Leun </w:t>
      </w:r>
      <w:r>
        <w:t>(</w:t>
      </w:r>
      <w:r w:rsidRPr="00CE2A70">
        <w:t>iEcofys, Kanaalweg 16G, NL-3526 KL Utrecht, The Netherlands</w:t>
      </w:r>
      <w:r>
        <w:t>), “</w:t>
      </w:r>
      <w:r w:rsidRPr="00A006FB">
        <w:t>The consequences for human health of stratospheric ozone depletion in association with other environmental factors</w:t>
      </w:r>
      <w:r>
        <w:t>”, November 10</w:t>
      </w:r>
      <w:r w:rsidRPr="00A006FB">
        <w:rPr>
          <w:vertAlign w:val="superscript"/>
        </w:rPr>
        <w:t>th</w:t>
      </w:r>
      <w:r>
        <w:t xml:space="preserve">, 2014, </w:t>
      </w:r>
      <w:hyperlink r:id="rId9" w:history="1">
        <w:r w:rsidRPr="00AD2583">
          <w:rPr>
            <w:rStyle w:val="Hyperlink"/>
          </w:rPr>
          <w:t>https://pubs.rsc.org/en/content/articlehtml/2015/pp/c4pp90033b</w:t>
        </w:r>
      </w:hyperlink>
      <w:r>
        <w:t>) CS</w:t>
      </w:r>
    </w:p>
    <w:p w14:paraId="78DA4AB7" w14:textId="77777777" w:rsidR="004A7892" w:rsidRDefault="004A7892" w:rsidP="004A7892">
      <w:pPr>
        <w:rPr>
          <w:rStyle w:val="Hyperlink"/>
          <w:sz w:val="12"/>
        </w:rPr>
      </w:pPr>
      <w:r w:rsidRPr="001723DB">
        <w:rPr>
          <w:sz w:val="12"/>
        </w:rPr>
        <w:t xml:space="preserve">Effects of solar UV radiation on immune function and consequences for disease Mechanisms </w:t>
      </w:r>
      <w:r w:rsidRPr="001723DB">
        <w:rPr>
          <w:highlight w:val="cyan"/>
          <w:u w:val="single"/>
        </w:rPr>
        <w:t>UV photons penetrate the epidermis</w:t>
      </w:r>
      <w:r w:rsidRPr="00451C82">
        <w:rPr>
          <w:u w:val="single"/>
        </w:rPr>
        <w:t xml:space="preserve"> and upper dermis</w:t>
      </w:r>
      <w:r w:rsidRPr="001723DB">
        <w:rPr>
          <w:sz w:val="12"/>
        </w:rPr>
        <w:t xml:space="preserve">162 and </w:t>
      </w:r>
      <w:r w:rsidRPr="00451C82">
        <w:rPr>
          <w:u w:val="single"/>
        </w:rPr>
        <w:t xml:space="preserve">are </w:t>
      </w:r>
      <w:r w:rsidRPr="001723DB">
        <w:rPr>
          <w:highlight w:val="cyan"/>
          <w:u w:val="single"/>
        </w:rPr>
        <w:t>absorbed by chromophores</w:t>
      </w:r>
      <w:r w:rsidRPr="001723DB">
        <w:rPr>
          <w:sz w:val="12"/>
        </w:rPr>
        <w:t xml:space="preserve"> (</w:t>
      </w:r>
      <w:hyperlink r:id="rId10" w:anchor="tab2" w:tooltip="Select to navigate to table" w:history="1">
        <w:r w:rsidRPr="001723DB">
          <w:rPr>
            <w:rStyle w:val="Hyperlink"/>
            <w:sz w:val="12"/>
          </w:rPr>
          <w:t>Table 2</w:t>
        </w:r>
      </w:hyperlink>
      <w:r w:rsidRPr="001723DB">
        <w:rPr>
          <w:sz w:val="12"/>
        </w:rPr>
        <w:t xml:space="preserve">), which then </w:t>
      </w:r>
      <w:r w:rsidRPr="001723DB">
        <w:rPr>
          <w:b/>
          <w:bCs/>
          <w:highlight w:val="cyan"/>
          <w:u w:val="single"/>
        </w:rPr>
        <w:t>initiate a cascade</w:t>
      </w:r>
      <w:r w:rsidRPr="00451C82">
        <w:rPr>
          <w:b/>
          <w:bCs/>
          <w:u w:val="single"/>
        </w:rPr>
        <w:t xml:space="preserve"> leading to </w:t>
      </w:r>
      <w:r w:rsidRPr="001723DB">
        <w:rPr>
          <w:b/>
          <w:bCs/>
          <w:highlight w:val="cyan"/>
          <w:u w:val="single"/>
        </w:rPr>
        <w:t>changes in immune responses</w:t>
      </w:r>
      <w:r w:rsidRPr="001723DB">
        <w:rPr>
          <w:sz w:val="12"/>
        </w:rPr>
        <w:t xml:space="preserve">. Table 2 Cutaneous chromophores involved in the initiation of UV-induced changes in immune function (reviewed in </w:t>
      </w:r>
      <w:hyperlink r:id="rId11" w:anchor="cit163" w:tooltip="Select to navigate to references" w:history="1">
        <w:r w:rsidRPr="001723DB">
          <w:rPr>
            <w:rStyle w:val="Hyperlink"/>
            <w:sz w:val="12"/>
          </w:rPr>
          <w:t>ref. 163</w:t>
        </w:r>
      </w:hyperlink>
      <w:r w:rsidRPr="001723DB">
        <w:rPr>
          <w:sz w:val="12"/>
        </w:rPr>
        <w:t>While much of this information has been gathered from studies in vitro or in rodent models, less is known about humans. However, an action spectrum for the UV-induced suppression of the human immune response to a previously-encountered antigen (termed memory or recall immune responses) has been constructed: it has two peaks, one within the UV-B waveband at 300 nm and one at 370 nm in the UV-A waveband.</w:t>
      </w:r>
      <w:hyperlink r:id="rId12" w:anchor="cit164" w:tooltip="Select to navigate to reference" w:history="1">
        <w:r w:rsidRPr="001723DB">
          <w:rPr>
            <w:rStyle w:val="Hyperlink"/>
            <w:sz w:val="12"/>
          </w:rPr>
          <w:t>164,165</w:t>
        </w:r>
      </w:hyperlink>
      <w:r w:rsidRPr="001723DB">
        <w:rPr>
          <w:sz w:val="12"/>
        </w:rPr>
        <w:t xml:space="preserve"> There is also evidence from studies in both humans and mice that interactive and additive effects between wavebands can occur.</w:t>
      </w:r>
      <w:hyperlink r:id="rId13" w:anchor="cit166" w:tooltip="Select to navigate to reference" w:history="1">
        <w:r w:rsidRPr="001723DB">
          <w:rPr>
            <w:rStyle w:val="Hyperlink"/>
            <w:sz w:val="12"/>
          </w:rPr>
          <w:t>166–168</w:t>
        </w:r>
      </w:hyperlink>
      <w:r w:rsidRPr="001723DB">
        <w:rPr>
          <w:sz w:val="12"/>
        </w:rPr>
        <w:t xml:space="preserve"> Briefly, </w:t>
      </w:r>
      <w:r w:rsidRPr="001723DB">
        <w:rPr>
          <w:highlight w:val="cyan"/>
          <w:u w:val="single"/>
        </w:rPr>
        <w:t>exposure to UV</w:t>
      </w:r>
      <w:r w:rsidRPr="00451C82">
        <w:rPr>
          <w:u w:val="single"/>
        </w:rPr>
        <w:t xml:space="preserve"> radiation </w:t>
      </w:r>
      <w:r w:rsidRPr="001723DB">
        <w:rPr>
          <w:highlight w:val="cyan"/>
          <w:u w:val="single"/>
        </w:rPr>
        <w:t>causes</w:t>
      </w:r>
      <w:r w:rsidRPr="00451C82">
        <w:rPr>
          <w:u w:val="single"/>
        </w:rPr>
        <w:t xml:space="preserve"> up-regulation of some innate immune responses, </w:t>
      </w:r>
      <w:r w:rsidRPr="00451C82">
        <w:rPr>
          <w:b/>
          <w:bCs/>
          <w:u w:val="single"/>
        </w:rPr>
        <w:t xml:space="preserve">and </w:t>
      </w:r>
      <w:r w:rsidRPr="001723DB">
        <w:rPr>
          <w:b/>
          <w:bCs/>
          <w:highlight w:val="cyan"/>
          <w:u w:val="single"/>
        </w:rPr>
        <w:t>down-regulation of</w:t>
      </w:r>
      <w:r w:rsidRPr="00451C82">
        <w:rPr>
          <w:u w:val="single"/>
        </w:rPr>
        <w:t xml:space="preserve"> some acquired primary and memory </w:t>
      </w:r>
      <w:r w:rsidRPr="001723DB">
        <w:rPr>
          <w:b/>
          <w:bCs/>
          <w:highlight w:val="cyan"/>
          <w:u w:val="single"/>
        </w:rPr>
        <w:t>immune responses</w:t>
      </w:r>
      <w:r w:rsidRPr="001723DB">
        <w:rPr>
          <w:sz w:val="12"/>
        </w:rPr>
        <w:t xml:space="preserve">, mainly </w:t>
      </w:r>
      <w:r w:rsidRPr="00451C82">
        <w:rPr>
          <w:u w:val="single"/>
        </w:rPr>
        <w:t>through effects on T cell activity</w:t>
      </w:r>
      <w:r w:rsidRPr="001723DB">
        <w:rPr>
          <w:sz w:val="12"/>
        </w:rPr>
        <w:t xml:space="preserve"> (reviewed in Gibbs &amp; Norval,</w:t>
      </w:r>
      <w:hyperlink r:id="rId14" w:anchor="cit163" w:tooltip="Select to navigate to references" w:history="1">
        <w:r w:rsidRPr="001723DB">
          <w:rPr>
            <w:rStyle w:val="Hyperlink"/>
            <w:sz w:val="12"/>
          </w:rPr>
          <w:t>163</w:t>
        </w:r>
      </w:hyperlink>
      <w:r w:rsidRPr="001723DB">
        <w:rPr>
          <w:sz w:val="12"/>
        </w:rPr>
        <w:t xml:space="preserve"> Schwarz &amp; Schwarz,</w:t>
      </w:r>
      <w:hyperlink r:id="rId15" w:anchor="cit169" w:tooltip="Select to navigate to references" w:history="1">
        <w:r w:rsidRPr="001723DB">
          <w:rPr>
            <w:rStyle w:val="Hyperlink"/>
            <w:sz w:val="12"/>
          </w:rPr>
          <w:t>169</w:t>
        </w:r>
      </w:hyperlink>
      <w:r w:rsidRPr="001723DB">
        <w:rPr>
          <w:sz w:val="12"/>
        </w:rPr>
        <w:t xml:space="preserve"> and Ullrich &amp; Byrne</w:t>
      </w:r>
      <w:hyperlink r:id="rId16" w:anchor="cit170" w:tooltip="Select to navigate to references" w:history="1">
        <w:r w:rsidRPr="001723DB">
          <w:rPr>
            <w:rStyle w:val="Hyperlink"/>
            <w:sz w:val="12"/>
          </w:rPr>
          <w:t>170</w:t>
        </w:r>
      </w:hyperlink>
      <w:r w:rsidRPr="001723DB">
        <w:rPr>
          <w:sz w:val="12"/>
        </w:rPr>
        <w:t>). The up-regulation includes the production of several antimicrobial peptides (AMPs) in the epidermis,</w:t>
      </w:r>
      <w:hyperlink r:id="rId17" w:anchor="cit171" w:tooltip="Select to navigate to reference" w:history="1">
        <w:r w:rsidRPr="001723DB">
          <w:rPr>
            <w:rStyle w:val="Hyperlink"/>
            <w:sz w:val="12"/>
          </w:rPr>
          <w:t>171,172</w:t>
        </w:r>
      </w:hyperlink>
      <w:r w:rsidRPr="001723DB">
        <w:rPr>
          <w:sz w:val="12"/>
        </w:rPr>
        <w:t xml:space="preserve"> possibly through a vitamin D pathway (see below). </w:t>
      </w:r>
      <w:r w:rsidRPr="00451C82">
        <w:rPr>
          <w:u w:val="single"/>
        </w:rPr>
        <w:t>The AMPs provide immediate protection against a variety of pathogens</w:t>
      </w:r>
      <w:r w:rsidRPr="001723DB">
        <w:rPr>
          <w:sz w:val="12"/>
        </w:rPr>
        <w:t xml:space="preserve"> (bacteria, fungi, and viruses having a viral envelope) and they are also involved in the promotion of cell growth, healing, and angiogenesis. In contrast to these stimulatory functions, exposure to UV radiation induces T regulatory cells (Tregs) and other cell types which contribute to immunosuppression and help to restore cutaneous homeostasis.</w:t>
      </w:r>
      <w:hyperlink r:id="rId18" w:anchor="cit172" w:tooltip="Select to navigate to reference" w:history="1">
        <w:r w:rsidRPr="001723DB">
          <w:rPr>
            <w:rStyle w:val="Hyperlink"/>
            <w:sz w:val="12"/>
          </w:rPr>
          <w:t>172,173</w:t>
        </w:r>
      </w:hyperlink>
      <w:r w:rsidRPr="001723DB">
        <w:rPr>
          <w:sz w:val="12"/>
        </w:rPr>
        <w:t xml:space="preserve"> Mediators such as platelet-activating factor, prostaglandin E2, histamine, and tumour necrosis factor-α are produced locally at the irradiated site. These alter the migration patterns and functions of various populations of immune cells. The end result is the generation of cell subsets with suppressive activity which are thought to remain for the life-time of the individual.</w:t>
      </w:r>
      <w:hyperlink r:id="rId19" w:anchor="cit174" w:tooltip="R. L. Ng, N. M. Scott, D. H. Strickland, S. Gorman, M. A. Grimbaldeston, M. Norval, J. Waithman and P. H. Hart, Altered immunityand dendritic cell activity in the periphery of mice after long-term engraftment with bone marrow from ultraviolet-irradiated mice, " w:history="1">
        <w:r w:rsidRPr="001723DB">
          <w:rPr>
            <w:rStyle w:val="Hyperlink"/>
            <w:sz w:val="12"/>
          </w:rPr>
          <w:t>174,175</w:t>
        </w:r>
      </w:hyperlink>
      <w:r w:rsidRPr="001723DB">
        <w:rPr>
          <w:sz w:val="12"/>
        </w:rPr>
        <w:t xml:space="preserve"> The UV-induced alterations in the normal immune response can be beneficial for some human diseases and detrimental for others. Vitamin D, synthesised following exposure of the skin to UV-B radiation, also has positive and negative effects on immune-related diseases. Indeed, it is difficult to distinguish between immunoregulation by vitamin D and other mediators induced by UV radiation,</w:t>
      </w:r>
      <w:hyperlink r:id="rId20" w:anchor="cit176" w:tooltip="Select to navigate to reference" w:history="1">
        <w:r w:rsidRPr="001723DB">
          <w:rPr>
            <w:rStyle w:val="Hyperlink"/>
            <w:sz w:val="12"/>
          </w:rPr>
          <w:t>176–180</w:t>
        </w:r>
      </w:hyperlink>
      <w:r w:rsidRPr="001723DB">
        <w:rPr>
          <w:sz w:val="12"/>
        </w:rPr>
        <w:t xml:space="preserve"> since the downstream effects on immune parameters are similar. For clarity, the effects of UV radiation and those of vitamin D have been assessed separately in the sections below. We first focus on the effects of UV radiation on immunity, and address vitamin D-related effects on immune function in the section specifically on vitamin D. Polymorphic light eruption </w:t>
      </w:r>
      <w:r w:rsidRPr="001723DB">
        <w:rPr>
          <w:highlight w:val="cyan"/>
          <w:u w:val="single"/>
        </w:rPr>
        <w:t>Polymorphic light eruption</w:t>
      </w:r>
      <w:r w:rsidRPr="00451C82">
        <w:rPr>
          <w:u w:val="single"/>
        </w:rPr>
        <w:t xml:space="preserve"> (PLE) is the commonest of the photodermatoses, with a prevalence of up to 20%</w:t>
      </w:r>
      <w:r w:rsidRPr="001723DB">
        <w:rPr>
          <w:sz w:val="12"/>
        </w:rPr>
        <w:t>.</w:t>
      </w:r>
      <w:hyperlink r:id="rId21" w:anchor="cit181" w:tooltip="Select to navigate to references" w:history="1">
        <w:r w:rsidRPr="001723DB">
          <w:rPr>
            <w:rStyle w:val="Hyperlink"/>
            <w:sz w:val="12"/>
          </w:rPr>
          <w:t>181</w:t>
        </w:r>
      </w:hyperlink>
      <w:r w:rsidRPr="001723DB">
        <w:rPr>
          <w:sz w:val="12"/>
        </w:rPr>
        <w:t xml:space="preserve"> PLE manifests as an </w:t>
      </w:r>
      <w:r w:rsidRPr="00451C82">
        <w:rPr>
          <w:u w:val="single"/>
        </w:rPr>
        <w:t>intermittent itchy red skin eruption</w:t>
      </w:r>
      <w:r w:rsidRPr="001723DB">
        <w:rPr>
          <w:sz w:val="12"/>
        </w:rPr>
        <w:t xml:space="preserve"> which resolves without scarring after a few days to weeks. It occurs 2–3 times more frequently in women than in men, with onset typically in the first three decades of life,</w:t>
      </w:r>
      <w:hyperlink r:id="rId22" w:anchor="cit181" w:tooltip="Select to navigate to references" w:history="1">
        <w:r w:rsidRPr="001723DB">
          <w:rPr>
            <w:rStyle w:val="Hyperlink"/>
            <w:sz w:val="12"/>
          </w:rPr>
          <w:t>181</w:t>
        </w:r>
      </w:hyperlink>
      <w:r w:rsidRPr="001723DB">
        <w:rPr>
          <w:sz w:val="12"/>
        </w:rPr>
        <w:t xml:space="preserve"> and is found predominantly in those with fair skin, although all skin types can be affected.</w:t>
      </w:r>
      <w:hyperlink r:id="rId23" w:anchor="cit181" w:tooltip="Select to navigate to references" w:history="1">
        <w:r w:rsidRPr="001723DB">
          <w:rPr>
            <w:rStyle w:val="Hyperlink"/>
            <w:sz w:val="12"/>
          </w:rPr>
          <w:t>181</w:t>
        </w:r>
      </w:hyperlink>
      <w:r w:rsidRPr="001723DB">
        <w:rPr>
          <w:sz w:val="12"/>
        </w:rPr>
        <w:t xml:space="preserve"> A recent study of Indian patients with dark skin phototypes (IV and V) who suffered from various photodermatoses revealed that PLE was the commonest of these, affecting 60% of the group.</w:t>
      </w:r>
      <w:hyperlink r:id="rId24" w:anchor="cit182" w:tooltip="Select to navigate to references" w:history="1">
        <w:r w:rsidRPr="001723DB">
          <w:rPr>
            <w:rStyle w:val="Hyperlink"/>
            <w:sz w:val="12"/>
          </w:rPr>
          <w:t>182</w:t>
        </w:r>
      </w:hyperlink>
      <w:r w:rsidRPr="001723DB">
        <w:rPr>
          <w:sz w:val="12"/>
        </w:rPr>
        <w:t xml:space="preserve"> The lesions occur most often in the spring and early summer or during a sunny holiday, following the first exposure to a large dose of sunlight. After repeated exposures, the lesions are less likely to occur. This process, called photohardening, is used therapeutically with good results. Recent investigations indicate that key events in photohardening include a decrease in the number of Langerhans cells in the epidermis and recruitment of mast cells into the dermis,</w:t>
      </w:r>
      <w:hyperlink r:id="rId25" w:anchor="cit183" w:tooltip="Select to navigate to references" w:history="1">
        <w:r w:rsidRPr="001723DB">
          <w:rPr>
            <w:rStyle w:val="Hyperlink"/>
            <w:sz w:val="12"/>
          </w:rPr>
          <w:t>183</w:t>
        </w:r>
      </w:hyperlink>
      <w:r w:rsidRPr="001723DB">
        <w:rPr>
          <w:sz w:val="12"/>
        </w:rPr>
        <w:t xml:space="preserve"> together with changes in systemic cytokine levels.</w:t>
      </w:r>
      <w:hyperlink r:id="rId26" w:anchor="cit184" w:tooltip="Select to navigate to references" w:history="1">
        <w:r w:rsidRPr="001723DB">
          <w:rPr>
            <w:rStyle w:val="Hyperlink"/>
            <w:sz w:val="12"/>
          </w:rPr>
          <w:t>184</w:t>
        </w:r>
      </w:hyperlink>
      <w:r w:rsidRPr="001723DB">
        <w:rPr>
          <w:sz w:val="12"/>
        </w:rPr>
        <w:t xml:space="preserve"> </w:t>
      </w:r>
      <w:r w:rsidRPr="00451C82">
        <w:rPr>
          <w:u w:val="single"/>
        </w:rPr>
        <w:t xml:space="preserve">PLE is immunologically-mediated as a result of a </w:t>
      </w:r>
      <w:r w:rsidRPr="001723DB">
        <w:rPr>
          <w:highlight w:val="cyan"/>
          <w:u w:val="single"/>
        </w:rPr>
        <w:t>failure to establish</w:t>
      </w:r>
      <w:r w:rsidRPr="00451C82">
        <w:rPr>
          <w:u w:val="single"/>
        </w:rPr>
        <w:t xml:space="preserve"> the normal </w:t>
      </w:r>
      <w:r w:rsidRPr="001723DB">
        <w:rPr>
          <w:highlight w:val="cyan"/>
          <w:u w:val="single"/>
        </w:rPr>
        <w:t>suppression of immune responses</w:t>
      </w:r>
      <w:r w:rsidRPr="00451C82">
        <w:rPr>
          <w:u w:val="single"/>
        </w:rPr>
        <w:t xml:space="preserve"> following exposure to UV radiation. The antigen involved has not been identified but is likely to be novel, </w:t>
      </w:r>
      <w:r w:rsidRPr="001723DB">
        <w:rPr>
          <w:highlight w:val="cyan"/>
          <w:u w:val="single"/>
        </w:rPr>
        <w:t>induced by t</w:t>
      </w:r>
      <w:r w:rsidRPr="00451C82">
        <w:rPr>
          <w:u w:val="single"/>
        </w:rPr>
        <w:t xml:space="preserve">he </w:t>
      </w:r>
      <w:r w:rsidRPr="00451C82">
        <w:rPr>
          <w:b/>
          <w:bCs/>
          <w:u w:val="single"/>
        </w:rPr>
        <w:t xml:space="preserve">DNA damaging properties of </w:t>
      </w:r>
      <w:r w:rsidRPr="001723DB">
        <w:rPr>
          <w:b/>
          <w:bCs/>
          <w:highlight w:val="cyan"/>
          <w:u w:val="single"/>
        </w:rPr>
        <w:t>UV radiation</w:t>
      </w:r>
      <w:r w:rsidRPr="001723DB">
        <w:rPr>
          <w:sz w:val="12"/>
          <w:highlight w:val="cyan"/>
        </w:rPr>
        <w:t>.</w:t>
      </w:r>
      <w:r w:rsidRPr="001723DB">
        <w:rPr>
          <w:sz w:val="12"/>
        </w:rPr>
        <w:t xml:space="preserve"> Various abnormalities in the cutaneous immune response following UV radiation have been demonstrated in people with PLE compared with controls.</w:t>
      </w:r>
      <w:hyperlink r:id="rId27" w:anchor="cit185" w:tooltip="Select to navigate to reference" w:history="1">
        <w:r w:rsidRPr="001723DB">
          <w:rPr>
            <w:rStyle w:val="Hyperlink"/>
            <w:sz w:val="12"/>
          </w:rPr>
          <w:t>185,186</w:t>
        </w:r>
      </w:hyperlink>
      <w:r w:rsidRPr="001723DB">
        <w:rPr>
          <w:sz w:val="12"/>
        </w:rPr>
        <w:t xml:space="preserve"> This disease therefore illustrates the positive evolutionary advantage of UV-induced immunosuppression in individuals who are not susceptible to PLE and what can happen if it is absent. Asthma </w:t>
      </w:r>
      <w:r w:rsidRPr="001723DB">
        <w:rPr>
          <w:b/>
          <w:bCs/>
          <w:highlight w:val="cyan"/>
          <w:u w:val="single"/>
        </w:rPr>
        <w:t>Asthma</w:t>
      </w:r>
      <w:r w:rsidRPr="001723DB">
        <w:rPr>
          <w:highlight w:val="cyan"/>
          <w:u w:val="single"/>
        </w:rPr>
        <w:t xml:space="preserve"> comprises a group of disease</w:t>
      </w:r>
      <w:r w:rsidRPr="00C8516A">
        <w:rPr>
          <w:u w:val="single"/>
        </w:rPr>
        <w:t>s</w:t>
      </w:r>
      <w:r w:rsidRPr="001723DB">
        <w:rPr>
          <w:sz w:val="12"/>
        </w:rPr>
        <w:t xml:space="preserve"> that evidence as wheeze, chest tightness, or shortness of breath, occurring as a result of obstruction of the airways and restriction of airflow that is usually reversible. The level of severity, frequency of symptoms, age of onset, main inflammatory phenotypes, and triggers and pathways are variable. This heterogeneity may explain the current lack of consistency in results from </w:t>
      </w:r>
      <w:r w:rsidRPr="00C8516A">
        <w:rPr>
          <w:u w:val="single"/>
        </w:rPr>
        <w:t>studies examining the relationship between UV radiation and the risk of asthma.</w:t>
      </w:r>
      <w:r>
        <w:rPr>
          <w:u w:val="single"/>
        </w:rPr>
        <w:t xml:space="preserve"> </w:t>
      </w:r>
      <w:r w:rsidRPr="001723DB">
        <w:rPr>
          <w:sz w:val="12"/>
        </w:rPr>
        <w:t>There are anecdotal accounts that sunny holidays or living at high altitude decrease asthma symptoms. The prevalence of asthma was inversely associated with the intensity of UV radiation,</w:t>
      </w:r>
      <w:hyperlink r:id="rId28" w:anchor="cit187" w:tooltip="Select to navigate to references" w:history="1">
        <w:r w:rsidRPr="001723DB">
          <w:rPr>
            <w:rStyle w:val="Hyperlink"/>
            <w:sz w:val="12"/>
          </w:rPr>
          <w:t>187</w:t>
        </w:r>
      </w:hyperlink>
      <w:r w:rsidRPr="001723DB">
        <w:rPr>
          <w:sz w:val="12"/>
        </w:rPr>
        <w:t xml:space="preserve"> or past personal exposure to solar UV radiation.</w:t>
      </w:r>
      <w:hyperlink r:id="rId29" w:anchor="cit188" w:tooltip="Select to navigate to references" w:history="1">
        <w:r w:rsidRPr="001723DB">
          <w:rPr>
            <w:rStyle w:val="Hyperlink"/>
            <w:sz w:val="12"/>
          </w:rPr>
          <w:t>188</w:t>
        </w:r>
      </w:hyperlink>
      <w:r w:rsidRPr="001723DB">
        <w:rPr>
          <w:sz w:val="12"/>
        </w:rPr>
        <w:t xml:space="preserve"> However, in a study where different sub-types of asthma were considered, </w:t>
      </w:r>
      <w:r w:rsidRPr="00C8516A">
        <w:rPr>
          <w:u w:val="single"/>
        </w:rPr>
        <w:t>residence at latitudes closer to the equator (and with greater intensity of UV-B radiation) was associated with an increased risk of having asthma in atopic participants</w:t>
      </w:r>
      <w:r w:rsidRPr="001723DB">
        <w:rPr>
          <w:sz w:val="12"/>
        </w:rPr>
        <w:t xml:space="preserve"> (with a history of allergic responses to specific antigens) but a decreased risk in those without atopy.</w:t>
      </w:r>
      <w:hyperlink r:id="rId30" w:anchor="cit189" w:tooltip="Select to navigate to references" w:history="1">
        <w:r w:rsidRPr="001723DB">
          <w:rPr>
            <w:rStyle w:val="Hyperlink"/>
            <w:sz w:val="12"/>
          </w:rPr>
          <w:t>189</w:t>
        </w:r>
      </w:hyperlink>
      <w:r w:rsidRPr="001723DB">
        <w:rPr>
          <w:sz w:val="12"/>
        </w:rPr>
        <w:t xml:space="preserve"> These findings highlight the importance of differentiating between subtypes of asthma in examining associations with exposure to UV radiation. Nevertheless, individual-level exposure to UV radiation was not measured (only latitude and ambient UV radiation), so the results could reflect exposure to other latitude-associated factors such as temperature and indoor heating. Infection and vaccination </w:t>
      </w:r>
      <w:r w:rsidRPr="00C8516A">
        <w:rPr>
          <w:u w:val="single"/>
        </w:rPr>
        <w:t>Studies over the past 20 years have shown that</w:t>
      </w:r>
      <w:r w:rsidRPr="001723DB">
        <w:rPr>
          <w:sz w:val="12"/>
        </w:rPr>
        <w:t xml:space="preserve"> </w:t>
      </w:r>
      <w:r w:rsidRPr="00C8516A">
        <w:rPr>
          <w:b/>
          <w:bCs/>
          <w:u w:val="single"/>
        </w:rPr>
        <w:t xml:space="preserve">exposure to </w:t>
      </w:r>
      <w:r w:rsidRPr="001723DB">
        <w:rPr>
          <w:b/>
          <w:bCs/>
          <w:highlight w:val="cyan"/>
          <w:u w:val="single"/>
        </w:rPr>
        <w:t>solar UV radiation suppresses</w:t>
      </w:r>
      <w:r w:rsidRPr="00C8516A">
        <w:rPr>
          <w:u w:val="single"/>
        </w:rPr>
        <w:t xml:space="preserve"> microbe-specific acquired </w:t>
      </w:r>
      <w:r w:rsidRPr="001723DB">
        <w:rPr>
          <w:b/>
          <w:bCs/>
          <w:highlight w:val="cyan"/>
          <w:u w:val="single"/>
        </w:rPr>
        <w:t>immune responses in</w:t>
      </w:r>
      <w:r w:rsidRPr="00C8516A">
        <w:rPr>
          <w:u w:val="single"/>
        </w:rPr>
        <w:t xml:space="preserve"> animal models of </w:t>
      </w:r>
      <w:r w:rsidRPr="00C8516A">
        <w:rPr>
          <w:b/>
          <w:bCs/>
          <w:u w:val="single"/>
        </w:rPr>
        <w:t>infection</w:t>
      </w:r>
      <w:r w:rsidRPr="001723DB">
        <w:rPr>
          <w:sz w:val="12"/>
        </w:rPr>
        <w:t xml:space="preserve">. </w:t>
      </w:r>
      <w:r w:rsidRPr="00C8516A">
        <w:rPr>
          <w:u w:val="single"/>
        </w:rPr>
        <w:t xml:space="preserve">This modulation can </w:t>
      </w:r>
      <w:r w:rsidRPr="001723DB">
        <w:rPr>
          <w:highlight w:val="cyan"/>
          <w:u w:val="single"/>
        </w:rPr>
        <w:t xml:space="preserve">lead to an </w:t>
      </w:r>
      <w:r w:rsidRPr="001723DB">
        <w:rPr>
          <w:b/>
          <w:bCs/>
          <w:highlight w:val="cyan"/>
          <w:u w:val="single"/>
        </w:rPr>
        <w:t>increased microbial load,</w:t>
      </w:r>
      <w:r w:rsidRPr="00C8516A">
        <w:rPr>
          <w:b/>
          <w:bCs/>
          <w:u w:val="single"/>
        </w:rPr>
        <w:t xml:space="preserve"> </w:t>
      </w:r>
      <w:r w:rsidRPr="001723DB">
        <w:rPr>
          <w:b/>
          <w:bCs/>
          <w:highlight w:val="cyan"/>
          <w:u w:val="single"/>
        </w:rPr>
        <w:t>reactivation from latency, and more severe symptoms, including death</w:t>
      </w:r>
      <w:r w:rsidRPr="001723DB">
        <w:rPr>
          <w:sz w:val="12"/>
        </w:rPr>
        <w:t xml:space="preserve"> (reviewed in Norval et al.</w:t>
      </w:r>
      <w:hyperlink r:id="rId31" w:anchor="cit190" w:tooltip="Select to navigate to references" w:history="1">
        <w:r w:rsidRPr="001723DB">
          <w:rPr>
            <w:rStyle w:val="Hyperlink"/>
            <w:sz w:val="12"/>
          </w:rPr>
          <w:t>190</w:t>
        </w:r>
      </w:hyperlink>
      <w:r w:rsidRPr="001723DB">
        <w:rPr>
          <w:sz w:val="12"/>
        </w:rPr>
        <w:t xml:space="preserve">). A recent study showed that spending 8 or more hours outdoors per week when the UV Index was ≥4 was associated with an increased risk of ocular recurrence </w:t>
      </w:r>
      <w:r w:rsidRPr="00C8516A">
        <w:rPr>
          <w:u w:val="single"/>
        </w:rPr>
        <w:t xml:space="preserve">of </w:t>
      </w:r>
      <w:r w:rsidRPr="001723DB">
        <w:rPr>
          <w:u w:val="single"/>
        </w:rPr>
        <w:t>herpes simplex virus (HSV) infection resulting in eruptive lesions</w:t>
      </w:r>
      <w:r w:rsidRPr="001723DB">
        <w:rPr>
          <w:sz w:val="12"/>
        </w:rPr>
        <w:t>.</w:t>
      </w:r>
      <w:hyperlink r:id="rId32" w:anchor="cit191" w:tooltip="Select to navigate to references" w:history="1">
        <w:r w:rsidRPr="001723DB">
          <w:rPr>
            <w:rStyle w:val="Hyperlink"/>
            <w:sz w:val="12"/>
          </w:rPr>
          <w:t>191</w:t>
        </w:r>
      </w:hyperlink>
      <w:r w:rsidRPr="001723DB">
        <w:rPr>
          <w:sz w:val="12"/>
        </w:rPr>
        <w:t xml:space="preserve"> </w:t>
      </w:r>
      <w:r w:rsidRPr="001723DB">
        <w:rPr>
          <w:b/>
          <w:bCs/>
          <w:highlight w:val="cyan"/>
          <w:u w:val="single"/>
        </w:rPr>
        <w:t>UV radiation prior to vaccination</w:t>
      </w:r>
      <w:r w:rsidRPr="00C8516A">
        <w:rPr>
          <w:u w:val="single"/>
        </w:rPr>
        <w:t xml:space="preserve"> causes a </w:t>
      </w:r>
      <w:r w:rsidRPr="001723DB">
        <w:rPr>
          <w:b/>
          <w:bCs/>
          <w:highlight w:val="cyan"/>
          <w:u w:val="single"/>
        </w:rPr>
        <w:t>less effective immune response</w:t>
      </w:r>
      <w:r w:rsidRPr="001723DB">
        <w:rPr>
          <w:sz w:val="12"/>
        </w:rPr>
        <w:t xml:space="preserve"> in several mouse models (reviewed in Norval &amp; Woods</w:t>
      </w:r>
      <w:hyperlink r:id="rId33" w:anchor="cit192" w:tooltip="Select to navigate to references" w:history="1">
        <w:r w:rsidRPr="001723DB">
          <w:rPr>
            <w:rStyle w:val="Hyperlink"/>
            <w:sz w:val="12"/>
          </w:rPr>
          <w:t>192</w:t>
        </w:r>
      </w:hyperlink>
      <w:r w:rsidRPr="001723DB">
        <w:rPr>
          <w:sz w:val="12"/>
        </w:rPr>
        <w:t xml:space="preserve">), but whether exposure to UV radiation adversely affects the course of infections and the efficacy of vaccination in humans remains an open question. Despite the paucity of new information, there remains the possibility that </w:t>
      </w:r>
      <w:r w:rsidRPr="00C8516A">
        <w:rPr>
          <w:u w:val="single"/>
        </w:rPr>
        <w:t xml:space="preserve">UV-induced immunosuppression could </w:t>
      </w:r>
      <w:r w:rsidRPr="001723DB">
        <w:rPr>
          <w:b/>
          <w:bCs/>
          <w:highlight w:val="cyan"/>
          <w:u w:val="single"/>
        </w:rPr>
        <w:t>convert an asymptomatic infection into a symptomatic one</w:t>
      </w:r>
      <w:r w:rsidRPr="00C8516A">
        <w:rPr>
          <w:u w:val="single"/>
        </w:rPr>
        <w:t xml:space="preserve">, </w:t>
      </w:r>
      <w:r w:rsidRPr="001723DB">
        <w:rPr>
          <w:b/>
          <w:bCs/>
          <w:highlight w:val="cyan"/>
          <w:u w:val="single"/>
        </w:rPr>
        <w:t>reactivate</w:t>
      </w:r>
      <w:r w:rsidRPr="00C8516A">
        <w:rPr>
          <w:u w:val="single"/>
        </w:rPr>
        <w:t xml:space="preserve"> a range of </w:t>
      </w:r>
      <w:r w:rsidRPr="001723DB">
        <w:rPr>
          <w:b/>
          <w:bCs/>
          <w:highlight w:val="cyan"/>
          <w:u w:val="single"/>
        </w:rPr>
        <w:t>persistent infections</w:t>
      </w:r>
      <w:r w:rsidRPr="00C8516A">
        <w:rPr>
          <w:u w:val="single"/>
        </w:rPr>
        <w:t xml:space="preserve">, increase the oncogenic potential of microbes, and </w:t>
      </w:r>
      <w:r w:rsidRPr="001723DB">
        <w:rPr>
          <w:b/>
          <w:bCs/>
          <w:highlight w:val="cyan"/>
          <w:u w:val="single"/>
        </w:rPr>
        <w:t>reduce</w:t>
      </w:r>
      <w:r w:rsidRPr="00C8516A">
        <w:rPr>
          <w:b/>
          <w:bCs/>
          <w:u w:val="single"/>
        </w:rPr>
        <w:t xml:space="preserve"> the memory </w:t>
      </w:r>
      <w:r w:rsidRPr="001723DB">
        <w:rPr>
          <w:b/>
          <w:bCs/>
          <w:highlight w:val="cyan"/>
          <w:u w:val="single"/>
        </w:rPr>
        <w:t>immune response</w:t>
      </w:r>
      <w:r w:rsidRPr="00C8516A">
        <w:rPr>
          <w:b/>
          <w:bCs/>
          <w:u w:val="single"/>
        </w:rPr>
        <w:t>,</w:t>
      </w:r>
      <w:r w:rsidRPr="00C8516A">
        <w:rPr>
          <w:u w:val="single"/>
        </w:rPr>
        <w:t xml:space="preserve"> for example after vaccination, so that it is no longer protective.</w:t>
      </w:r>
      <w:r w:rsidRPr="001723DB">
        <w:rPr>
          <w:sz w:val="12"/>
        </w:rPr>
        <w:t xml:space="preserve"> Autoimmune diseases Many autoimmune diseases are considered to have both environmental and genetic risk factors. Evidence to support the importance of environmental exposures comes from geographical variation (changing incidence with changing latitude), temporal patterns (such as variations in incidence with season or season-of-birth) and results from observational epidemiological studies. Several studies show an inverse association between exposure to UV radiation and immune-mediated diseases, suggesting that the UV may be protective. In many cases, the assumed pathway has been through enhanced synthesis of vitamin D (see section on Vitamin D below). However, this evidence is now being re-evaluated in light of possible alternative pathways, including UV-induced immune modulation and altered susceptibility to relevant viral infections, and non-UV pathways such as changes in the secretion of melatonin (reviewed in Hart et al.</w:t>
      </w:r>
      <w:hyperlink r:id="rId34" w:anchor="cit193" w:tooltip="Select to navigate to references" w:history="1">
        <w:r w:rsidRPr="001723DB">
          <w:rPr>
            <w:rStyle w:val="Hyperlink"/>
            <w:sz w:val="12"/>
          </w:rPr>
          <w:t>193</w:t>
        </w:r>
      </w:hyperlink>
      <w:r w:rsidRPr="001723DB">
        <w:rPr>
          <w:sz w:val="12"/>
        </w:rPr>
        <w:t xml:space="preserve">). While there have been suggestions that </w:t>
      </w:r>
      <w:r w:rsidRPr="00C8516A">
        <w:rPr>
          <w:u w:val="single"/>
        </w:rPr>
        <w:t>exposure to UV radiation may be important for conditions such as inflammatory bowel disease (for example, Nerich</w:t>
      </w:r>
      <w:r>
        <w:rPr>
          <w:u w:val="single"/>
        </w:rPr>
        <w:t xml:space="preserve"> </w:t>
      </w:r>
      <w:r w:rsidRPr="00C8516A">
        <w:rPr>
          <w:u w:val="single"/>
        </w:rPr>
        <w:t>et al.</w:t>
      </w:r>
      <w:hyperlink r:id="rId35" w:anchor="cit194" w:tooltip="Select to navigate to references" w:history="1">
        <w:r w:rsidRPr="00C8516A">
          <w:rPr>
            <w:rStyle w:val="Hyperlink"/>
            <w:u w:val="single"/>
          </w:rPr>
          <w:t>194</w:t>
        </w:r>
      </w:hyperlink>
      <w:r w:rsidRPr="00C8516A">
        <w:rPr>
          <w:u w:val="single"/>
        </w:rPr>
        <w:t>), type 1 diabetes,</w:t>
      </w:r>
      <w:hyperlink r:id="rId36" w:anchor="cit195" w:tooltip="Select to navigate to references" w:history="1">
        <w:r w:rsidRPr="00C8516A">
          <w:rPr>
            <w:rStyle w:val="Hyperlink"/>
            <w:u w:val="single"/>
          </w:rPr>
          <w:t>195</w:t>
        </w:r>
      </w:hyperlink>
      <w:r>
        <w:rPr>
          <w:u w:val="single"/>
        </w:rPr>
        <w:t xml:space="preserve"> </w:t>
      </w:r>
      <w:r w:rsidRPr="00C8516A">
        <w:rPr>
          <w:u w:val="single"/>
        </w:rPr>
        <w:t>and rheumatic diseases (including rheumatoid arthritis, systemic lupus erythematosus, dermatomyositis, and others),</w:t>
      </w:r>
      <w:hyperlink r:id="rId37" w:anchor="cit196" w:tooltip="Select to navigate to references" w:history="1">
        <w:r w:rsidRPr="00C8516A">
          <w:rPr>
            <w:rStyle w:val="Hyperlink"/>
            <w:u w:val="single"/>
          </w:rPr>
          <w:t>196</w:t>
        </w:r>
      </w:hyperlink>
      <w:r>
        <w:rPr>
          <w:u w:val="single"/>
        </w:rPr>
        <w:t xml:space="preserve"> </w:t>
      </w:r>
      <w:r w:rsidRPr="00C8516A">
        <w:rPr>
          <w:u w:val="single"/>
        </w:rPr>
        <w:t>the strongest evidence is for multiple sclerosis.</w:t>
      </w:r>
      <w:r>
        <w:rPr>
          <w:u w:val="single"/>
        </w:rPr>
        <w:t xml:space="preserve"> </w:t>
      </w:r>
      <w:r w:rsidRPr="001723DB">
        <w:rPr>
          <w:sz w:val="12"/>
        </w:rPr>
        <w:t>Multiple sclerosis. Many studies (but not all) have shown that the prevalence, incidence, or mortality from multiple sclerosis (MS) increases with increasing latitude and decreasing altitude or intensity of ambient UV radiation, in predominantly fair-skinned populations (reviewed in Hewer et al.</w:t>
      </w:r>
      <w:hyperlink r:id="rId38" w:anchor="cit197" w:tooltip="Select to navigate to references" w:history="1">
        <w:r w:rsidRPr="001723DB">
          <w:rPr>
            <w:rStyle w:val="Hyperlink"/>
            <w:sz w:val="12"/>
          </w:rPr>
          <w:t>197</w:t>
        </w:r>
      </w:hyperlink>
      <w:r w:rsidRPr="001723DB">
        <w:rPr>
          <w:sz w:val="12"/>
        </w:rPr>
        <w:t>). In the US Nurses Health Studies, a latitudinal gradient present in a cohort of female nurses born before 1946 was not apparent in a similar cohort born after 1946.</w:t>
      </w:r>
      <w:hyperlink r:id="rId39" w:anchor="cit198" w:tooltip="Select to navigate to references" w:history="1">
        <w:r w:rsidRPr="001723DB">
          <w:rPr>
            <w:rStyle w:val="Hyperlink"/>
            <w:sz w:val="12"/>
          </w:rPr>
          <w:t>198</w:t>
        </w:r>
      </w:hyperlink>
      <w:r w:rsidRPr="001723DB">
        <w:rPr>
          <w:sz w:val="12"/>
        </w:rPr>
        <w:t xml:space="preserve"> The findings reflected an increase in incidence in the south in the later cohort (rather than a decrease in the north). One explanation given to explain this change was that increasing sun-protective behaviours in the south had reduced the difference in personal dose of UV between the north and south.</w:t>
      </w:r>
      <w:hyperlink r:id="rId40" w:anchor="cit199" w:tooltip="Select to navigate to references" w:history="1">
        <w:r w:rsidRPr="001723DB">
          <w:rPr>
            <w:rStyle w:val="Hyperlink"/>
            <w:sz w:val="12"/>
          </w:rPr>
          <w:t>199</w:t>
        </w:r>
      </w:hyperlink>
      <w:r w:rsidRPr="001723DB">
        <w:rPr>
          <w:sz w:val="12"/>
        </w:rPr>
        <w:t xml:space="preserve"> Studies from the northern</w:t>
      </w:r>
      <w:hyperlink r:id="rId41" w:anchor="cit200" w:tooltip="Select to navigate to references" w:history="1">
        <w:r w:rsidRPr="001723DB">
          <w:rPr>
            <w:rStyle w:val="Hyperlink"/>
            <w:sz w:val="12"/>
          </w:rPr>
          <w:t>200</w:t>
        </w:r>
      </w:hyperlink>
      <w:r w:rsidRPr="001723DB">
        <w:rPr>
          <w:sz w:val="12"/>
        </w:rPr>
        <w:t xml:space="preserve"> and southern</w:t>
      </w:r>
      <w:hyperlink r:id="rId42" w:anchor="cit201" w:tooltip="Select to navigate to references" w:history="1">
        <w:r w:rsidRPr="001723DB">
          <w:rPr>
            <w:rStyle w:val="Hyperlink"/>
            <w:sz w:val="12"/>
          </w:rPr>
          <w:t>201</w:t>
        </w:r>
      </w:hyperlink>
      <w:r w:rsidRPr="001723DB">
        <w:rPr>
          <w:sz w:val="12"/>
        </w:rPr>
        <w:t xml:space="preserve"> hemispheres show that, compared to the general population, people with MS were more likely to have been born in late spring and less likely to have been born in late autumn. This timing would be consistent with a hypothesis that exposure of the mother to more UV radiation during the late first trimester, when the foetal nervous system is developing and maturing, is protective for the development of MS in later life.</w:t>
      </w:r>
      <w:hyperlink r:id="rId43" w:anchor="cit201" w:tooltip="Select to navigate to references" w:history="1">
        <w:r w:rsidRPr="001723DB">
          <w:rPr>
            <w:rStyle w:val="Hyperlink"/>
            <w:sz w:val="12"/>
          </w:rPr>
          <w:t>201</w:t>
        </w:r>
      </w:hyperlink>
      <w:r w:rsidRPr="001723DB">
        <w:rPr>
          <w:sz w:val="12"/>
        </w:rPr>
        <w:t xml:space="preserve"> Alternatively, it is also possible that exposures early in infancy, rather than in pregnancy, influence risk, or other factors that vary seasonally could be important. Animal studies suggest that UV-B irradiation can prevent the onset of experimental autoimmune encephalomyelitis, used as a model for MS,</w:t>
      </w:r>
      <w:hyperlink r:id="rId44" w:anchor="cit202" w:tooltip="Select to navigate to references" w:history="1">
        <w:r w:rsidRPr="001723DB">
          <w:rPr>
            <w:rStyle w:val="Hyperlink"/>
            <w:sz w:val="12"/>
          </w:rPr>
          <w:t>202</w:t>
        </w:r>
      </w:hyperlink>
      <w:r w:rsidRPr="001723DB">
        <w:rPr>
          <w:sz w:val="12"/>
        </w:rPr>
        <w:t xml:space="preserve"> and there is supportive evidence from recent studies in humans.</w:t>
      </w:r>
      <w:hyperlink r:id="rId45" w:anchor="cit203" w:tooltip="Select to navigate to reference" w:history="1">
        <w:r w:rsidRPr="001723DB">
          <w:rPr>
            <w:rStyle w:val="Hyperlink"/>
            <w:sz w:val="12"/>
          </w:rPr>
          <w:t>203,204</w:t>
        </w:r>
      </w:hyperlink>
      <w:r w:rsidRPr="001723DB">
        <w:rPr>
          <w:sz w:val="12"/>
        </w:rPr>
        <w:t xml:space="preserve"> The role of UV-induced immune suppression in skin cancer </w:t>
      </w:r>
      <w:r w:rsidRPr="006F2BAE">
        <w:rPr>
          <w:u w:val="single"/>
        </w:rPr>
        <w:t>Cutaneous malignant melanoma</w:t>
      </w:r>
      <w:r w:rsidRPr="001723DB">
        <w:rPr>
          <w:sz w:val="12"/>
        </w:rPr>
        <w:t>. Evidence that the immune response is important for the development of CMM is clearly shown by the increase in incidence following organ transplantation that requires ongoing treatment with immunosuppressive medications.</w:t>
      </w:r>
      <w:hyperlink r:id="rId46" w:anchor="cit205" w:tooltip="Select to navigate to references" w:history="1">
        <w:r w:rsidRPr="001723DB">
          <w:rPr>
            <w:rStyle w:val="Hyperlink"/>
            <w:sz w:val="12"/>
          </w:rPr>
          <w:t>205</w:t>
        </w:r>
      </w:hyperlink>
      <w:r w:rsidRPr="001723DB">
        <w:rPr>
          <w:sz w:val="12"/>
        </w:rPr>
        <w:t xml:space="preserve"> </w:t>
      </w:r>
      <w:r w:rsidRPr="006F2BAE">
        <w:rPr>
          <w:u w:val="single"/>
        </w:rPr>
        <w:t>UV radiation, particularly UV-B, can cause suppression of many aspects of cell-mediated immunity</w:t>
      </w:r>
      <w:r w:rsidRPr="001723DB">
        <w:rPr>
          <w:sz w:val="12"/>
        </w:rPr>
        <w:t xml:space="preserve"> but, until recently, how it influenced the initiation of CMM was unknown. In a transgenic mouse model, the recruitment of macrophages to the skin following </w:t>
      </w:r>
      <w:r w:rsidRPr="006F2BAE">
        <w:rPr>
          <w:u w:val="single"/>
        </w:rPr>
        <w:t>UV-B irradiation and their subsequent proliferation were shown to be critical in the survival of melanocytes, including those with UV-induced DNA damage.</w:t>
      </w:r>
      <w:hyperlink r:id="rId47" w:anchor="cit206" w:tooltip="Select to navigate to reference" w:history="1">
        <w:r w:rsidRPr="006F2BAE">
          <w:rPr>
            <w:rStyle w:val="Hyperlink"/>
            <w:u w:val="single"/>
          </w:rPr>
          <w:t>206–208</w:t>
        </w:r>
      </w:hyperlink>
      <w:r>
        <w:rPr>
          <w:u w:val="single"/>
        </w:rPr>
        <w:t xml:space="preserve"> </w:t>
      </w:r>
      <w:r w:rsidRPr="006F2BAE">
        <w:rPr>
          <w:u w:val="single"/>
        </w:rPr>
        <w:t>In addition, inflammation induced by UV radiation increased metastasis of melanoma, with neutrophils being the main drivers of the inflammatory proces</w:t>
      </w:r>
      <w:r w:rsidRPr="001723DB">
        <w:rPr>
          <w:sz w:val="12"/>
        </w:rPr>
        <w:t>s.</w:t>
      </w:r>
      <w:hyperlink r:id="rId48" w:anchor="cit209" w:tooltip="Select to navigate to references" w:history="1">
        <w:r w:rsidRPr="001723DB">
          <w:rPr>
            <w:rStyle w:val="Hyperlink"/>
            <w:sz w:val="12"/>
          </w:rPr>
          <w:t>209</w:t>
        </w:r>
      </w:hyperlink>
      <w:r w:rsidRPr="001723DB">
        <w:rPr>
          <w:sz w:val="12"/>
        </w:rPr>
        <w:t xml:space="preserve"> Consistent with these reports from animal models, in patients with metastatic melanoma there was a shorter survival time if metastases contained a high proportion of macrophages.</w:t>
      </w:r>
      <w:hyperlink r:id="rId49" w:anchor="cit210" w:tooltip="Select to navigate to references" w:history="1">
        <w:r w:rsidRPr="001723DB">
          <w:rPr>
            <w:rStyle w:val="Hyperlink"/>
            <w:sz w:val="12"/>
          </w:rPr>
          <w:t>210</w:t>
        </w:r>
      </w:hyperlink>
      <w:r w:rsidRPr="001723DB">
        <w:rPr>
          <w:sz w:val="12"/>
        </w:rPr>
        <w:t xml:space="preserve"> </w:t>
      </w:r>
      <w:r w:rsidRPr="006F2BAE">
        <w:rPr>
          <w:u w:val="single"/>
        </w:rPr>
        <w:t>Non-melanoma skin cancer.</w:t>
      </w:r>
      <w:r>
        <w:rPr>
          <w:u w:val="single"/>
        </w:rPr>
        <w:t xml:space="preserve"> </w:t>
      </w:r>
      <w:r w:rsidRPr="006F2BAE">
        <w:rPr>
          <w:u w:val="single"/>
        </w:rPr>
        <w:t xml:space="preserve">Tumours induced by UV radiation are highly antigenic. UV-induced immune suppression plays a critical role in the development of NMSC as evidenced by the dramatically increased incidence </w:t>
      </w:r>
      <w:r w:rsidRPr="001723DB">
        <w:rPr>
          <w:sz w:val="12"/>
        </w:rPr>
        <w:t>in immunosuppressed people, for example, following organ transplantation.</w:t>
      </w:r>
      <w:hyperlink r:id="rId50" w:anchor="cit211" w:tooltip="Select to navigate to references" w:history="1">
        <w:r w:rsidRPr="001723DB">
          <w:rPr>
            <w:rStyle w:val="Hyperlink"/>
            <w:sz w:val="12"/>
          </w:rPr>
          <w:t>211</w:t>
        </w:r>
      </w:hyperlink>
      <w:r w:rsidRPr="001723DB">
        <w:rPr>
          <w:sz w:val="12"/>
        </w:rPr>
        <w:t xml:space="preserve"> This is especially shown for SCCs in organ transplant recipients receiving immunosuppressive drugs that suppress T cell activity, suggesting that effector T cells are of particular importance in the control of SCC.</w:t>
      </w:r>
      <w:hyperlink r:id="rId51" w:anchor="cit212" w:tooltip="Select to navigate to references" w:history="1">
        <w:r w:rsidRPr="001723DB">
          <w:rPr>
            <w:rStyle w:val="Hyperlink"/>
            <w:sz w:val="12"/>
          </w:rPr>
          <w:t>212</w:t>
        </w:r>
      </w:hyperlink>
      <w:r w:rsidRPr="001723DB">
        <w:rPr>
          <w:sz w:val="12"/>
        </w:rPr>
        <w:t xml:space="preserve"> Furthermore, Tregs induced by UV irradiation infiltrate SCCs and surround BCCs. Pharmacologically blocking steps in the pathway of UV-induced immunosuppression may be effective in preventing the development of skin cancers and actinic keratoses.</w:t>
      </w:r>
      <w:hyperlink r:id="rId52" w:anchor="cit212" w:tooltip="Select to navigate to reference" w:history="1">
        <w:r w:rsidRPr="001723DB">
          <w:rPr>
            <w:rStyle w:val="Hyperlink"/>
            <w:sz w:val="12"/>
          </w:rPr>
          <w:t>212–214</w:t>
        </w:r>
      </w:hyperlink>
    </w:p>
    <w:p w14:paraId="6971397A" w14:textId="77777777" w:rsidR="004A7892" w:rsidRDefault="004A7892" w:rsidP="004A7892">
      <w:pPr>
        <w:rPr>
          <w:rStyle w:val="Hyperlink"/>
          <w:sz w:val="12"/>
        </w:rPr>
      </w:pPr>
    </w:p>
    <w:p w14:paraId="37B6E5D9" w14:textId="77777777" w:rsidR="004A7892" w:rsidRDefault="004A7892" w:rsidP="004A7892">
      <w:pPr>
        <w:pStyle w:val="Heading4"/>
      </w:pPr>
      <w:r>
        <w:t>That causes viruses to human bacterial genome to damage will ensure the next pandemic is existential</w:t>
      </w:r>
    </w:p>
    <w:p w14:paraId="7E9C7837" w14:textId="77777777" w:rsidR="004A7892" w:rsidRPr="00C95710" w:rsidRDefault="004A7892" w:rsidP="004A7892">
      <w:r w:rsidRPr="006F65A7">
        <w:rPr>
          <w:rStyle w:val="Style13ptBold"/>
        </w:rPr>
        <w:t>Supriya 4/19</w:t>
      </w:r>
      <w:r w:rsidRPr="006F65A7">
        <w:t xml:space="preserve"> [Lakshmi Supriya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53BCD3A2" w14:textId="77777777" w:rsidR="004A7892" w:rsidRDefault="004A7892" w:rsidP="004A7892">
      <w:r>
        <w:t xml:space="preserve">Expert argues that human-caused changes to the environment can lead to </w:t>
      </w:r>
      <w:r w:rsidRPr="007A784E">
        <w:rPr>
          <w:u w:val="single"/>
        </w:rPr>
        <w:t xml:space="preserve">the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0E0FDF39" w14:textId="77777777" w:rsidR="004A7892" w:rsidRDefault="004A7892" w:rsidP="004A7892">
      <w:r>
        <w:t>Whenever there is a change in any system, it will cause other changes to reach a balance or equilibrium, generally at a point different from the original balance. Although this principle was originally posited by the French chemist Henry Le Chatelier for chemical reactions, this theory can be applied to almost anything else.</w:t>
      </w:r>
    </w:p>
    <w:p w14:paraId="11F33A5E" w14:textId="77777777" w:rsidR="004A7892" w:rsidRDefault="004A7892" w:rsidP="004A7892">
      <w:r>
        <w:t xml:space="preserve">In an essay published on the online server Preprints*, Eleftherios P. Diamandis of the University of Toronto and the Mount Sinai Hospital, Toronto,  argues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3B12E584" w14:textId="77777777" w:rsidR="004A7892" w:rsidRDefault="004A7892" w:rsidP="004A7892">
      <w:r>
        <w:t>Changing our environment</w:t>
      </w:r>
    </w:p>
    <w:p w14:paraId="5EFBC9B9" w14:textId="77777777" w:rsidR="004A7892" w:rsidRPr="00D81530" w:rsidRDefault="004A7892" w:rsidP="004A7892">
      <w:pPr>
        <w:rPr>
          <w:rStyle w:val="StyleUnderline"/>
        </w:rPr>
      </w:pPr>
      <w:r w:rsidRPr="00D81530">
        <w:rPr>
          <w:rStyle w:val="StyleUnderline"/>
        </w:rPr>
        <w:t>Everything around us is changing, from living organisms to the climate, water, and soil. Some estimates say about half the organisms that existed 50 years ago have already become extinct, and about 80% of the species may become extinct in the future.</w:t>
      </w:r>
    </w:p>
    <w:p w14:paraId="7C76B710" w14:textId="77777777" w:rsidR="004A7892" w:rsidRDefault="004A7892" w:rsidP="004A7892">
      <w:r>
        <w:t xml:space="preserve">As the debate on global warming continues, according to data, the </w:t>
      </w:r>
      <w:r w:rsidRPr="006F65A7">
        <w:rPr>
          <w:u w:val="single"/>
        </w:rPr>
        <w:t>last six years have been the warmest on record</w:t>
      </w:r>
      <w:r>
        <w:t>. Global warming is melting ice, and sea levels have been increasing. The changing climate is causing more and more wildfires, which are leading to other related damage. At the same time, increased flooding is causing large-scale devastation.</w:t>
      </w:r>
    </w:p>
    <w:p w14:paraId="7159E07D" w14:textId="77777777" w:rsidR="004A7892" w:rsidRPr="00D81530" w:rsidRDefault="004A7892" w:rsidP="004A7892">
      <w:pPr>
        <w:rPr>
          <w:rStyle w:val="StyleUnderline"/>
        </w:rPr>
      </w:pPr>
      <w:r w:rsidRPr="00D81530">
        <w:rPr>
          <w:rStyle w:val="StyleUnderline"/>
        </w:rP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20060908" w14:textId="77777777" w:rsidR="004A7892" w:rsidRDefault="004A7892" w:rsidP="004A7892">
      <w: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229547DB" w14:textId="77777777" w:rsidR="004A7892" w:rsidRDefault="004A7892" w:rsidP="004A7892">
      <w:r>
        <w:t>Emerging pathogens</w:t>
      </w:r>
    </w:p>
    <w:p w14:paraId="53F26F21" w14:textId="77777777" w:rsidR="004A7892" w:rsidRDefault="004A7892" w:rsidP="004A7892">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169E2546" w14:textId="77777777" w:rsidR="004A7892" w:rsidRDefault="004A7892" w:rsidP="004A7892">
      <w:r>
        <w:t xml:space="preserve">Although most bacteria on and inside of us are harmless, gut bacteria can also have viruses.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w:t>
      </w:r>
      <w:r w:rsidRPr="001D51A8">
        <w:rPr>
          <w:highlight w:val="cyan"/>
          <w:u w:val="single"/>
        </w:rPr>
        <w:t>by environmental factors, when they can become pathogenic</w:t>
      </w:r>
      <w:r w:rsidRPr="001D51A8">
        <w:t>. They can also escape from</w:t>
      </w:r>
      <w:r>
        <w:t xml:space="preserve"> the gut and enter other organs or the bloodstream. Bacteria can then use these viruses to kill other bacteria or help them evolve to more virulent strains.</w:t>
      </w:r>
    </w:p>
    <w:p w14:paraId="4C08B191" w14:textId="77777777" w:rsidR="004A7892" w:rsidRDefault="004A7892" w:rsidP="004A7892">
      <w:r>
        <w:t xml:space="preserve">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 xml:space="preserve">known that make the virus more infectious and </w:t>
      </w:r>
      <w:r w:rsidRPr="001D51A8">
        <w:rPr>
          <w:rStyle w:val="Emphasis"/>
          <w:highlight w:val="cyan"/>
        </w:rPr>
        <w:t>resistant to</w:t>
      </w:r>
      <w:r w:rsidRPr="0021289C">
        <w:rPr>
          <w:rStyle w:val="Emphasis"/>
        </w:rPr>
        <w:t xml:space="preserve"> </w:t>
      </w:r>
      <w:r w:rsidRPr="001D51A8">
        <w:rPr>
          <w:rStyle w:val="Emphasis"/>
          <w:highlight w:val="cyan"/>
        </w:rPr>
        <w:t>immune responses</w:t>
      </w:r>
      <w:r w:rsidRPr="0021289C">
        <w:rPr>
          <w:rStyle w:val="Emphasis"/>
        </w:rPr>
        <w:t>,</w:t>
      </w:r>
      <w:r w:rsidRPr="00A12174">
        <w:rPr>
          <w:rStyle w:val="Emphasis"/>
        </w:rPr>
        <w:t xml:space="preserve"> and strengthening its to enter cells via surface receptors.</w:t>
      </w:r>
    </w:p>
    <w:p w14:paraId="0490D7EE" w14:textId="77777777" w:rsidR="004A7892" w:rsidRDefault="004A7892" w:rsidP="004A7892">
      <w:r>
        <w:t>The brain</w:t>
      </w:r>
    </w:p>
    <w:p w14:paraId="43B8672E" w14:textId="77777777" w:rsidR="004A7892" w:rsidRDefault="004A7892" w:rsidP="004A7892">
      <w:r>
        <w:t>There is evidence that the SARS-CoV-2 can also affect the brain. The virus may enter the brain via the olfactory tract or through the angiotensin-converting enzyme 2 (ACE2) pathway. Viruses can also affect our senses, such as a loss of smell and taste, and there could be other so far unkown neurological effects. The loss of smell seen in COVID-19 could be a new viral syndrome specific to this disease.</w:t>
      </w:r>
    </w:p>
    <w:p w14:paraId="145B1F83" w14:textId="77777777" w:rsidR="004A7892" w:rsidRDefault="004A7892" w:rsidP="004A7892">
      <w:r>
        <w:t>Many books and movies have described pandemics caused by pathogens that wipe out large populations and cause severe diseases.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w:t>
      </w:r>
    </w:p>
    <w:p w14:paraId="06D4A93A" w14:textId="77777777" w:rsidR="004A7892" w:rsidRDefault="004A7892" w:rsidP="004A7892">
      <w:pPr>
        <w:rPr>
          <w:b/>
          <w:bCs/>
          <w:u w:val="single"/>
        </w:rPr>
      </w:pP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disturbing the equilibrium between us and the environment, we don’t know what the consequences may be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276CD83C" w14:textId="77777777" w:rsidR="004A7892" w:rsidRPr="003F2E74" w:rsidRDefault="004A7892" w:rsidP="004A7892">
      <w:pPr>
        <w:rPr>
          <w:b/>
          <w:bCs/>
          <w:u w:val="single"/>
        </w:rPr>
      </w:pPr>
    </w:p>
    <w:p w14:paraId="15B03830" w14:textId="77777777" w:rsidR="004A7892" w:rsidRPr="00354B8A" w:rsidRDefault="004A7892" w:rsidP="004A7892">
      <w:pPr>
        <w:pStyle w:val="Heading4"/>
        <w:rPr>
          <w:rStyle w:val="Style13ptBold"/>
          <w:b/>
        </w:rPr>
      </w:pPr>
      <w:r w:rsidRPr="003F2E74">
        <w:rPr>
          <w:rStyle w:val="Style13ptBold"/>
          <w:b/>
          <w:bCs w:val="0"/>
        </w:rPr>
        <w:t>Black carbon locks in widespread and dangerous pollution, which kills millions</w:t>
      </w:r>
      <w:r>
        <w:rPr>
          <w:rStyle w:val="Style13ptBold"/>
        </w:rPr>
        <w:t>.</w:t>
      </w:r>
    </w:p>
    <w:p w14:paraId="24683A5E" w14:textId="77777777" w:rsidR="004A7892" w:rsidRDefault="004A7892" w:rsidP="004A7892">
      <w:r>
        <w:rPr>
          <w:rStyle w:val="Style13ptBold"/>
        </w:rPr>
        <w:t xml:space="preserve">CHO 16 </w:t>
      </w:r>
      <w:r>
        <w:t>[R</w:t>
      </w:r>
      <w:r w:rsidRPr="00B37F40">
        <w:t xml:space="preserve">enee Cho, Communications Coordinator for Riverkeeper, the Hudson River environmental organization, Columbia Climate School - State of the Planet, "The Damaging Effects of Black Carbon", MARCH 22, 2016, </w:t>
      </w:r>
      <w:hyperlink w:history="1">
        <w:r w:rsidRPr="00B37F40">
          <w:rPr>
            <w:rStyle w:val="Hyperlink"/>
          </w:rPr>
          <w:t>https://news.climate.columbia.edu/2016/03/22/the-damaging-effects-of-black-carbon/</w:t>
        </w:r>
      </w:hyperlink>
      <w:r>
        <w:t>] BD</w:t>
      </w:r>
    </w:p>
    <w:p w14:paraId="4D93F314" w14:textId="77777777" w:rsidR="004A7892" w:rsidRPr="0090605F" w:rsidRDefault="004A7892" w:rsidP="004A7892">
      <w:pPr>
        <w:rPr>
          <w:rStyle w:val="StyleUnderline"/>
        </w:rPr>
      </w:pPr>
      <w:r>
        <w:t xml:space="preserve">Air pollution, both outdoors and indoors, causes millions of premature deaths each year. The deaths are mainly caused by the inhalation of particulate matter. </w:t>
      </w:r>
      <w:r w:rsidRPr="00475C49">
        <w:rPr>
          <w:rStyle w:val="Emphasis"/>
          <w:highlight w:val="cyan"/>
        </w:rPr>
        <w:t>Black carbon</w:t>
      </w:r>
      <w:r w:rsidRPr="0090605F">
        <w:rPr>
          <w:rStyle w:val="StyleUnderline"/>
        </w:rPr>
        <w:t>, a component of particulate matter</w:t>
      </w:r>
      <w:r w:rsidRPr="00475C49">
        <w:rPr>
          <w:rStyle w:val="StyleUnderline"/>
          <w:highlight w:val="cyan"/>
        </w:rPr>
        <w:t xml:space="preserve">, </w:t>
      </w:r>
      <w:r w:rsidRPr="00475C49">
        <w:rPr>
          <w:rStyle w:val="Emphasis"/>
          <w:highlight w:val="cyan"/>
        </w:rPr>
        <w:t>is especially dangerous</w:t>
      </w:r>
      <w:r w:rsidRPr="0090605F">
        <w:rPr>
          <w:rStyle w:val="Emphasis"/>
        </w:rPr>
        <w:t xml:space="preserve"> to human health </w:t>
      </w:r>
      <w:r w:rsidRPr="00475C49">
        <w:rPr>
          <w:rStyle w:val="Emphasis"/>
          <w:highlight w:val="cyan"/>
        </w:rPr>
        <w:t>because of its tiny size</w:t>
      </w:r>
      <w:r w:rsidRPr="0090605F">
        <w:rPr>
          <w:rStyle w:val="Emphasis"/>
        </w:rPr>
        <w:t>.</w:t>
      </w:r>
      <w:r>
        <w:t xml:space="preserve"> But black carbon not only has impacts on human health</w:t>
      </w:r>
      <w:r w:rsidRPr="0090605F">
        <w:rPr>
          <w:rStyle w:val="StyleUnderline"/>
        </w:rPr>
        <w:t xml:space="preserve">, it </w:t>
      </w:r>
      <w:r w:rsidRPr="0090605F">
        <w:rPr>
          <w:rStyle w:val="Emphasis"/>
        </w:rPr>
        <w:t xml:space="preserve">also affects visibility, harms ecosystems, </w:t>
      </w:r>
      <w:r w:rsidRPr="00475C49">
        <w:rPr>
          <w:rStyle w:val="Emphasis"/>
          <w:highlight w:val="cyan"/>
        </w:rPr>
        <w:t>reduces agricultural productivity</w:t>
      </w:r>
      <w:r w:rsidRPr="0090605F">
        <w:rPr>
          <w:rStyle w:val="Emphasis"/>
        </w:rPr>
        <w:t xml:space="preserve"> </w:t>
      </w:r>
      <w:r w:rsidRPr="00475C49">
        <w:rPr>
          <w:rStyle w:val="Emphasis"/>
          <w:highlight w:val="cyan"/>
        </w:rPr>
        <w:t xml:space="preserve">and exacerbates </w:t>
      </w:r>
      <w:r w:rsidRPr="00475C49">
        <w:rPr>
          <w:rStyle w:val="Emphasis"/>
        </w:rPr>
        <w:t xml:space="preserve">global </w:t>
      </w:r>
      <w:r w:rsidRPr="00475C49">
        <w:rPr>
          <w:rStyle w:val="Emphasis"/>
          <w:highlight w:val="cyan"/>
        </w:rPr>
        <w:t>warming</w:t>
      </w:r>
      <w:r w:rsidRPr="0090605F">
        <w:rPr>
          <w:rStyle w:val="StyleUnderline"/>
        </w:rPr>
        <w:t>.</w:t>
      </w:r>
    </w:p>
    <w:p w14:paraId="3FE11251" w14:textId="77777777" w:rsidR="004A7892" w:rsidRDefault="004A7892" w:rsidP="004A7892">
      <w:r>
        <w:t xml:space="preserve">The World Health Organization’s new report on disease from preventable environmental risks </w:t>
      </w:r>
      <w:r w:rsidRPr="00475C49">
        <w:t xml:space="preserve">attributes </w:t>
      </w:r>
      <w:r w:rsidRPr="00475C49">
        <w:rPr>
          <w:rStyle w:val="StyleUnderline"/>
        </w:rPr>
        <w:t>3.7 million premature deaths in 2012 to outdoor air pollution, and 4.3 million to</w:t>
      </w:r>
      <w:r w:rsidRPr="0090605F">
        <w:rPr>
          <w:rStyle w:val="StyleUnderline"/>
        </w:rPr>
        <w:t xml:space="preserve"> household air pollution.</w:t>
      </w:r>
      <w:r>
        <w:t xml:space="preserve"> The breathing in of particulate matter (composed of black carbon, sulfate, nitrates, ammonia, sodium chloride, mineral dust and water) that measures 10 microns or less in diameter (PM10), </w:t>
      </w:r>
      <w:r w:rsidRPr="0090605F">
        <w:rPr>
          <w:rStyle w:val="Emphasis"/>
        </w:rPr>
        <w:t xml:space="preserve">poses the greatest health risks </w:t>
      </w:r>
      <w:r w:rsidRPr="00475C49">
        <w:rPr>
          <w:rStyle w:val="Emphasis"/>
        </w:rPr>
        <w:t xml:space="preserve">because the </w:t>
      </w:r>
      <w:r w:rsidRPr="00475C49">
        <w:rPr>
          <w:rStyle w:val="Emphasis"/>
          <w:highlight w:val="cyan"/>
        </w:rPr>
        <w:t>particles</w:t>
      </w:r>
      <w:r w:rsidRPr="00475C49">
        <w:rPr>
          <w:rStyle w:val="Emphasis"/>
        </w:rPr>
        <w:t xml:space="preserve"> can </w:t>
      </w:r>
      <w:r w:rsidRPr="00475C49">
        <w:rPr>
          <w:rStyle w:val="Emphasis"/>
          <w:highlight w:val="cyan"/>
        </w:rPr>
        <w:t>find their way deep into lungs</w:t>
      </w:r>
      <w:r w:rsidRPr="00475C49">
        <w:rPr>
          <w:rStyle w:val="Emphasis"/>
        </w:rPr>
        <w:t xml:space="preserve"> and the bloodstream</w:t>
      </w:r>
      <w:r w:rsidRPr="0090605F">
        <w:rPr>
          <w:rStyle w:val="Emphasis"/>
        </w:rPr>
        <w:t xml:space="preserve">, </w:t>
      </w:r>
      <w:r w:rsidRPr="00475C49">
        <w:rPr>
          <w:rStyle w:val="Emphasis"/>
          <w:highlight w:val="cyan"/>
        </w:rPr>
        <w:t>and cause cardiovascular</w:t>
      </w:r>
      <w:r w:rsidRPr="0090605F">
        <w:rPr>
          <w:rStyle w:val="Emphasis"/>
        </w:rPr>
        <w:t xml:space="preserve"> and </w:t>
      </w:r>
      <w:r w:rsidRPr="00475C49">
        <w:rPr>
          <w:rStyle w:val="Emphasis"/>
          <w:highlight w:val="cyan"/>
        </w:rPr>
        <w:t>respiratory disease, and</w:t>
      </w:r>
      <w:r w:rsidRPr="0090605F">
        <w:rPr>
          <w:rStyle w:val="Emphasis"/>
        </w:rPr>
        <w:t xml:space="preserve"> premature </w:t>
      </w:r>
      <w:r w:rsidRPr="00475C49">
        <w:rPr>
          <w:rStyle w:val="Emphasis"/>
          <w:highlight w:val="cyan"/>
        </w:rPr>
        <w:t>death</w:t>
      </w:r>
      <w:r w:rsidRPr="0090605F">
        <w:rPr>
          <w:rStyle w:val="StyleUnderline"/>
        </w:rPr>
        <w:t xml:space="preserve">. </w:t>
      </w:r>
      <w:r>
        <w:t>Formed by the incomplete burning of fossil fuels, biofuels and biomass, black carbon, has a diameter of less than 2½ microns (PM2.5).</w:t>
      </w:r>
    </w:p>
    <w:p w14:paraId="38889547" w14:textId="77777777" w:rsidR="004A7892" w:rsidRPr="0090605F" w:rsidRDefault="004A7892" w:rsidP="004A7892">
      <w:pPr>
        <w:rPr>
          <w:sz w:val="16"/>
        </w:rPr>
      </w:pPr>
      <w:r w:rsidRPr="0090605F">
        <w:rPr>
          <w:rStyle w:val="StyleUnderline"/>
        </w:rPr>
        <w:t xml:space="preserve">A major constituent of soot, </w:t>
      </w:r>
      <w:r w:rsidRPr="00475C49">
        <w:rPr>
          <w:rStyle w:val="StyleUnderline"/>
          <w:highlight w:val="cyan"/>
        </w:rPr>
        <w:t>black carbon</w:t>
      </w:r>
      <w:r w:rsidRPr="0090605F">
        <w:rPr>
          <w:rStyle w:val="StyleUnderline"/>
        </w:rPr>
        <w:t xml:space="preserve"> is the most solar energy-absorbing component of particulate matter and </w:t>
      </w:r>
      <w:r w:rsidRPr="00475C49">
        <w:rPr>
          <w:rStyle w:val="Emphasis"/>
          <w:highlight w:val="cyan"/>
        </w:rPr>
        <w:t>can absorb one million times more energy than CO2</w:t>
      </w:r>
      <w:r w:rsidRPr="0090605F">
        <w:rPr>
          <w:rStyle w:val="Emphasis"/>
        </w:rPr>
        <w:t>.</w:t>
      </w:r>
      <w:r w:rsidRPr="0090605F">
        <w:rPr>
          <w:sz w:val="16"/>
        </w:rPr>
        <w:t xml:space="preserve"> The amount of energy stored in the atmosphere is measured as watts per square meter of Earth’s surface; a 2013 study estimated black carbon’s effect to be 1.1 watts per square meter per year, second only to carbon dioxide, which is responsible for 1.56 watts per square meter. In other words, black carbon is the second largest contributor to climate change after CO2. But unlike CO2, </w:t>
      </w:r>
      <w:r w:rsidRPr="00475C49">
        <w:rPr>
          <w:rStyle w:val="Emphasis"/>
          <w:highlight w:val="cyan"/>
        </w:rPr>
        <w:t>which can stay in the atmosphere for</w:t>
      </w:r>
      <w:r w:rsidRPr="0090605F">
        <w:rPr>
          <w:rStyle w:val="Emphasis"/>
        </w:rPr>
        <w:t xml:space="preserve"> hundreds to </w:t>
      </w:r>
      <w:r w:rsidRPr="00475C49">
        <w:rPr>
          <w:rStyle w:val="Emphasis"/>
          <w:highlight w:val="cyan"/>
        </w:rPr>
        <w:t>thousands of years</w:t>
      </w:r>
      <w:r w:rsidRPr="0090605F">
        <w:rPr>
          <w:rStyle w:val="Emphasis"/>
        </w:rPr>
        <w:t>, black carbon</w:t>
      </w:r>
      <w:r w:rsidRPr="0090605F">
        <w:rPr>
          <w:sz w:val="16"/>
        </w:rPr>
        <w:t>, because it is a particle, remains in the atmosphere only for days to weeks before it returns to earth with rain or snow.</w:t>
      </w:r>
    </w:p>
    <w:p w14:paraId="6AD39530" w14:textId="77777777" w:rsidR="004A7892" w:rsidRDefault="004A7892" w:rsidP="004A7892">
      <w:r w:rsidRPr="0090605F">
        <w:rPr>
          <w:rStyle w:val="Emphasis"/>
        </w:rPr>
        <w:t>Because black carbon absorbs solar energy, it warms the atmosphere</w:t>
      </w:r>
      <w:r>
        <w:t>. When it falls to earth with precipitation, it darkens the surface of snow and ice, reducing their albedo (the reflecting power of a surface), warming the snow, and hastening melting.</w:t>
      </w:r>
    </w:p>
    <w:p w14:paraId="520F4ED1" w14:textId="77777777" w:rsidR="004A7892" w:rsidRDefault="004A7892" w:rsidP="004A7892"/>
    <w:p w14:paraId="304F95D9" w14:textId="77777777" w:rsidR="004A7892" w:rsidRDefault="004A7892" w:rsidP="004A7892">
      <w:pPr>
        <w:pStyle w:val="Heading4"/>
      </w:pPr>
      <w:r>
        <w:t xml:space="preserve">Corporate colonialism also locks the Global South out of space, which internal link turns any negative offense because it magnifies interstellar inequality. </w:t>
      </w:r>
    </w:p>
    <w:p w14:paraId="78346B36" w14:textId="77777777" w:rsidR="004A7892" w:rsidRPr="007D6582" w:rsidRDefault="004A7892" w:rsidP="004A7892">
      <w:r w:rsidRPr="00D7585B">
        <w:rPr>
          <w:rStyle w:val="Style13ptBold"/>
        </w:rPr>
        <w:t>Stockwell 20</w:t>
      </w:r>
      <w:r>
        <w:t xml:space="preserve"> [Sam Stockwell is a research assistant at RAND Europe working in the area of defence, security and infrastructure. His research interests include terrorism and counter-terrorism, cybersecurity, emerging technologies in conflict environments, and space security. Prior to RAND, Stockwell was a research assistant at The Henry Jackson Society, a security think tank, where he studied the impact of coronavirus on online extremist content. He has also worked with lecturers at the University of East Anglia on Brexit-related projects. Stockwell achieved a Distinction at King's College London in conflict, security and development studies, specialising in far-right terrorism and cyber security. He holds a First Class B.A. (Hons) degree in politics from the University of East Anglia, where he also received The Thomas Paine Prize in Politics for achieving consistently high marks on assignments throughout his course.) “</w:t>
      </w:r>
      <w:r w:rsidRPr="00D7585B">
        <w:t>Legal ‘Black Holes’ in Outer Space: The Regulation of Private Space Companies</w:t>
      </w:r>
      <w:r>
        <w:t>” E-International Relations, July 20, 2020] RM</w:t>
      </w:r>
    </w:p>
    <w:p w14:paraId="0E01FE77" w14:textId="77777777" w:rsidR="004A7892" w:rsidRDefault="004A7892" w:rsidP="004A7892">
      <w:r>
        <w:t>Corporate Space Debris, Security Tensions and Environmental Contamination</w:t>
      </w:r>
    </w:p>
    <w:p w14:paraId="7D8BDAD7" w14:textId="77777777" w:rsidR="004A7892" w:rsidRDefault="004A7892" w:rsidP="004A7892">
      <w:r w:rsidRPr="00F97D6C">
        <w:t xml:space="preserve">Space debris can be defined as non-purposeful man-made objects that reside in space; made up of inactive parts from former space operations and fragmentations of spacecraft, </w:t>
      </w:r>
      <w:r w:rsidRPr="00F97D6C">
        <w:rPr>
          <w:rStyle w:val="StyleUnderline"/>
        </w:rPr>
        <w:t>there are nearly 30,000 pieces of debris in the Earth’s orbit</w:t>
      </w:r>
      <w:r>
        <w:t xml:space="preserve"> (Pellegrino &amp; Stang, 2016: 25). </w:t>
      </w:r>
      <w:r w:rsidRPr="00F97D6C">
        <w:rPr>
          <w:rStyle w:val="Emphasis"/>
        </w:rPr>
        <w:t>Despite most debris being centimetres or millimetres in size satellites often travel at the speed of a bullet, meaning that a collision between the two could be catastrophic in terms of environmental, mechanical and financial damage</w:t>
      </w:r>
      <w:r>
        <w:t xml:space="preserve"> (Black &amp; Butt, 2010: 1).</w:t>
      </w:r>
    </w:p>
    <w:p w14:paraId="79577279" w14:textId="77777777" w:rsidR="004A7892" w:rsidRDefault="004A7892" w:rsidP="004A7892">
      <w:r>
        <w:t xml:space="preserve">Since the development of the Kessler Syndrome thesis in 1978 – which predicted that </w:t>
      </w:r>
      <w:r w:rsidRPr="008B5BE6">
        <w:rPr>
          <w:rStyle w:val="StyleUnderline"/>
        </w:rPr>
        <w:t>space debris may become so dense as to trigger a chain reaction of major collisions</w:t>
      </w:r>
      <w:r>
        <w:t xml:space="preserve"> – space debris is considered more of a threat to security operations in the near-term than military space activity (Quintana, 2017: 95). </w:t>
      </w:r>
      <w:r w:rsidRPr="008B5BE6">
        <w:rPr>
          <w:rStyle w:val="StyleUnderline"/>
        </w:rPr>
        <w:t>Difficulty over determining whether a collision was accidental or a purposeful act further exacerbates this problem</w:t>
      </w:r>
      <w:r>
        <w:t xml:space="preserve">, </w:t>
      </w:r>
      <w:r w:rsidRPr="008B5BE6">
        <w:rPr>
          <w:rStyle w:val="Emphasis"/>
        </w:rPr>
        <w:t>given that “every object in orbit is a threat to everything else in orbit, regardless of its intended function”</w:t>
      </w:r>
      <w:r>
        <w:t xml:space="preserve"> (Faith, 2012: 86). Such developments have led to the US administration increasingly adopting a securitisation discourse around orbital debris (Bowen, 2014: 47), </w:t>
      </w:r>
      <w:r w:rsidRPr="008B5BE6">
        <w:rPr>
          <w:rStyle w:val="StyleUnderline"/>
        </w:rPr>
        <w:t>which may cause concerns as to whether policymakers may react to future American satellite collisions in a militarised manner</w:t>
      </w:r>
      <w:r>
        <w:t>.</w:t>
      </w:r>
    </w:p>
    <w:p w14:paraId="2ACF7C47" w14:textId="77777777" w:rsidR="004A7892" w:rsidRDefault="004A7892" w:rsidP="004A7892">
      <w:r w:rsidRPr="00531B31">
        <w:rPr>
          <w:rStyle w:val="StyleUnderline"/>
        </w:rPr>
        <w:t>A number of NewSpace actors are likely to complicate these worries even further through recent satellite proposals.</w:t>
      </w:r>
      <w:r>
        <w:t xml:space="preserve"> </w:t>
      </w:r>
      <w:r w:rsidRPr="001838AF">
        <w:rPr>
          <w:rStyle w:val="Emphasis"/>
        </w:rPr>
        <w:t xml:space="preserve">Whilst </w:t>
      </w:r>
      <w:r w:rsidRPr="00475C49">
        <w:rPr>
          <w:rStyle w:val="Emphasis"/>
          <w:highlight w:val="cyan"/>
        </w:rPr>
        <w:t>Boeing is proposing a constellation of</w:t>
      </w:r>
      <w:r w:rsidRPr="001838AF">
        <w:rPr>
          <w:rStyle w:val="Emphasis"/>
        </w:rPr>
        <w:t xml:space="preserve"> up to </w:t>
      </w:r>
      <w:r w:rsidRPr="00475C49">
        <w:rPr>
          <w:rStyle w:val="Emphasis"/>
          <w:highlight w:val="cyan"/>
        </w:rPr>
        <w:t>3,000</w:t>
      </w:r>
      <w:r w:rsidRPr="001838AF">
        <w:rPr>
          <w:rStyle w:val="Emphasis"/>
        </w:rPr>
        <w:t xml:space="preserve"> satellites, </w:t>
      </w:r>
      <w:r w:rsidRPr="00475C49">
        <w:rPr>
          <w:rStyle w:val="Emphasis"/>
          <w:highlight w:val="cyan"/>
        </w:rPr>
        <w:t>SpaceX</w:t>
      </w:r>
      <w:r w:rsidRPr="001838AF">
        <w:rPr>
          <w:rStyle w:val="Emphasis"/>
        </w:rPr>
        <w:t xml:space="preserve"> has even grander goals of creating a constellation consisting </w:t>
      </w:r>
      <w:r w:rsidRPr="00475C49">
        <w:rPr>
          <w:rStyle w:val="Emphasis"/>
        </w:rPr>
        <w:t xml:space="preserve">of 4,425 satellites, eventually expanding </w:t>
      </w:r>
      <w:r w:rsidRPr="00475C49">
        <w:rPr>
          <w:rStyle w:val="Emphasis"/>
          <w:highlight w:val="cyan"/>
        </w:rPr>
        <w:t>to 12,000 satellites</w:t>
      </w:r>
      <w:r w:rsidRPr="00475C49">
        <w:rPr>
          <w:rStyle w:val="Emphasis"/>
        </w:rPr>
        <w:t xml:space="preserve"> in the near-future</w:t>
      </w:r>
      <w:r w:rsidRPr="00475C49">
        <w:t xml:space="preserve"> (Kosiak</w:t>
      </w:r>
      <w:r>
        <w:t xml:space="preserve">, 2019: 7). Putting this into context, there are currently just around 1,400 active satellites in orbit around the Earth, highlighting the scale of these projects. </w:t>
      </w:r>
      <w:r w:rsidRPr="001838AF">
        <w:rPr>
          <w:rStyle w:val="StyleUnderline"/>
        </w:rPr>
        <w:t>The collision between a single US privately-owned Iridium satellite and state-owned Russian Cosmos satellite in 2009 underscored not only the sheer amount of debris caused by these collisions – over 1,500 pieces – but also foreshadowed the possible geopolitical tensions that may arise from them</w:t>
      </w:r>
      <w:r>
        <w:t xml:space="preserve"> (Wang, 2010: 87-88). </w:t>
      </w:r>
      <w:r w:rsidRPr="001838AF">
        <w:rPr>
          <w:rStyle w:val="Emphasis"/>
        </w:rPr>
        <w:t>Given the number of various commercial satellite constellations possibly going into orbit in the near-future</w:t>
      </w:r>
      <w:r>
        <w:t xml:space="preserve">, </w:t>
      </w:r>
      <w:r w:rsidRPr="001838AF">
        <w:rPr>
          <w:rStyle w:val="StyleUnderline"/>
        </w:rPr>
        <w:t>this raises questions over the possibly devastating security hazards they could pose once in orbit or when they eventually become defunct</w:t>
      </w:r>
      <w:r>
        <w:t>.</w:t>
      </w:r>
    </w:p>
    <w:p w14:paraId="74DF6E0E" w14:textId="77777777" w:rsidR="004A7892" w:rsidRDefault="004A7892" w:rsidP="004A7892">
      <w:r>
        <w:t>Yet the proliferation of these commercial satellite plans also pose significant environmental issues. Article IX of the OST asserts that: “States shall pursue activities of outer space in a manner that avoids any harmful contamination or adverse environmental changes on Earth” (UN, 1967). However, the use of terms like ‘harmful’ or ‘adverse change’ underscores the lack of specificity over what exactly constitutes environmental damage, or for whom it must refrain from harming. There is also a failure to address the explicit problem of space debris since the discourse is primarily concentrated on chemical effluent pollution, undermining attempts to facilitate the removal of floating wreckage(Gupta, 2016: 26).</w:t>
      </w:r>
    </w:p>
    <w:p w14:paraId="3A8E0D1E" w14:textId="77777777" w:rsidR="004A7892" w:rsidRDefault="004A7892" w:rsidP="004A7892">
      <w:r w:rsidRPr="001838AF">
        <w:rPr>
          <w:rStyle w:val="StyleUnderline"/>
        </w:rPr>
        <w:t>The inability of the OST to properly promote environmental considerations in space has been mirrored in the NewSpace community</w:t>
      </w:r>
      <w:r>
        <w:t xml:space="preserve">, </w:t>
      </w:r>
      <w:r w:rsidRPr="001838AF">
        <w:rPr>
          <w:rStyle w:val="Emphasis"/>
        </w:rPr>
        <w:t>where there has been a woeful lack of ecological consideration</w:t>
      </w:r>
      <w:r>
        <w:t xml:space="preserve">: “The hundreds of articles and books on outer space resource development seldom mention that such actions may adversely affect the environment in ways that will potentially disadvantage their enterprises and the humans that will be required to implement them” (Kramer, 2017: 136). Such images evoke the types of difficulties that private firms have encountered on Earth reconciling capital with the environment in a way that doesn’t damage profit margins (Magdoff &amp; Foster, 2011: 61-66). Yet in doing so, </w:t>
      </w:r>
      <w:r w:rsidRPr="001838AF">
        <w:rPr>
          <w:rStyle w:val="StyleUnderline"/>
        </w:rPr>
        <w:t>this neglect is only likely to result in the proliferation of extra-terrestrial debris that the UN OST failed to address. Indeed, despite its vastness there is only a narrow region of orbital space that is either useable or beneficial for prolonged human missions</w:t>
      </w:r>
      <w:r>
        <w:t xml:space="preserve"> (Brearley, 2005: 2), </w:t>
      </w:r>
      <w:r w:rsidRPr="001838AF">
        <w:rPr>
          <w:rStyle w:val="Emphasis"/>
        </w:rPr>
        <w:t xml:space="preserve">meaning that </w:t>
      </w:r>
      <w:r w:rsidRPr="00475C49">
        <w:rPr>
          <w:rStyle w:val="Emphasis"/>
          <w:highlight w:val="cyan"/>
        </w:rPr>
        <w:t>the increase in space debris</w:t>
      </w:r>
      <w:r w:rsidRPr="001838AF">
        <w:rPr>
          <w:rStyle w:val="Emphasis"/>
        </w:rPr>
        <w:t xml:space="preserve"> </w:t>
      </w:r>
      <w:r w:rsidRPr="00475C49">
        <w:rPr>
          <w:rStyle w:val="Emphasis"/>
          <w:highlight w:val="cyan"/>
        </w:rPr>
        <w:t>from</w:t>
      </w:r>
      <w:r w:rsidRPr="001838AF">
        <w:rPr>
          <w:rStyle w:val="Emphasis"/>
        </w:rPr>
        <w:t xml:space="preserve"> these </w:t>
      </w:r>
      <w:r w:rsidRPr="00475C49">
        <w:rPr>
          <w:rStyle w:val="Emphasis"/>
          <w:highlight w:val="cyan"/>
        </w:rPr>
        <w:t xml:space="preserve">massive commercial </w:t>
      </w:r>
      <w:r w:rsidRPr="00475C49">
        <w:rPr>
          <w:rStyle w:val="Emphasis"/>
        </w:rPr>
        <w:t xml:space="preserve">satellite </w:t>
      </w:r>
      <w:r w:rsidRPr="00475C49">
        <w:rPr>
          <w:rStyle w:val="Emphasis"/>
          <w:highlight w:val="cyan"/>
        </w:rPr>
        <w:t xml:space="preserve">constellations will </w:t>
      </w:r>
      <w:r w:rsidRPr="00475C49">
        <w:rPr>
          <w:rStyle w:val="Emphasis"/>
        </w:rPr>
        <w:t xml:space="preserve">likely </w:t>
      </w:r>
      <w:r w:rsidRPr="00475C49">
        <w:rPr>
          <w:rStyle w:val="Emphasis"/>
          <w:highlight w:val="cyan"/>
        </w:rPr>
        <w:t xml:space="preserve">be at the detriment of developing nations </w:t>
      </w:r>
      <w:r w:rsidRPr="00475C49">
        <w:rPr>
          <w:rStyle w:val="Emphasis"/>
        </w:rPr>
        <w:t>who</w:t>
      </w:r>
      <w:r w:rsidRPr="001838AF">
        <w:rPr>
          <w:rStyle w:val="Emphasis"/>
        </w:rPr>
        <w:t xml:space="preserve"> have yet fostered spacefaring capabilities</w:t>
      </w:r>
      <w:r w:rsidRPr="001838AF">
        <w:rPr>
          <w:rStyle w:val="StyleUnderline"/>
        </w:rPr>
        <w:t xml:space="preserve">. </w:t>
      </w:r>
    </w:p>
    <w:p w14:paraId="7699FF74" w14:textId="77777777" w:rsidR="004A7892" w:rsidRDefault="004A7892" w:rsidP="004A7892">
      <w:r w:rsidRPr="001838AF">
        <w:rPr>
          <w:rStyle w:val="StyleUnderline"/>
        </w:rPr>
        <w:t>Elon Musk’s SpaceX company has already caused complications for Earth-bound astrologists</w:t>
      </w:r>
      <w:r>
        <w:t xml:space="preserve">. The brightness of his recent ‘Starlink’ satellite constellation system in comparison to other satellites has been obscuring telescopic images (see Grush, 2020). More concerningly, </w:t>
      </w:r>
      <w:r w:rsidRPr="001838AF">
        <w:rPr>
          <w:rStyle w:val="StyleUnderline"/>
        </w:rPr>
        <w:t>Starlink may be much more visible during twilight hours which could be problematic in identifying potentially hazardous asteroids in a timely manner</w:t>
      </w:r>
      <w:r>
        <w:t xml:space="preserve"> (The Verge, 2020). In this sense, whilst private space entrepreneurs are able to increase their profitability from being able to establish constellations, such endeavours are spoiling the scientific work of researchers on Earth that may complicate the monitoring of Earth-based asteroid impacts.</w:t>
      </w:r>
    </w:p>
    <w:p w14:paraId="0CE9F0E4" w14:textId="77777777" w:rsidR="004A7892" w:rsidRDefault="004A7892" w:rsidP="004A7892">
      <w:r>
        <w:t>Conclusion: Space as a Global Commodity</w:t>
      </w:r>
    </w:p>
    <w:p w14:paraId="05CB161A" w14:textId="77777777" w:rsidR="004A7892" w:rsidRPr="001838AF" w:rsidRDefault="004A7892" w:rsidP="004A7892">
      <w:pPr>
        <w:rPr>
          <w:rStyle w:val="Emphasis"/>
        </w:rPr>
      </w:pPr>
      <w:r>
        <w:t xml:space="preserve">Ultimately, this essay has revealed how </w:t>
      </w:r>
      <w:r w:rsidRPr="001838AF">
        <w:rPr>
          <w:rStyle w:val="StyleUnderline"/>
        </w:rPr>
        <w:t>the UN OST fails to adequately regulate private space enterprises in outer space within an array of activities</w:t>
      </w:r>
      <w:r>
        <w:t xml:space="preserve">. </w:t>
      </w:r>
      <w:r w:rsidRPr="001838AF">
        <w:rPr>
          <w:rStyle w:val="StyleUnderline"/>
        </w:rPr>
        <w:t xml:space="preserve">Predominately designed from a state-centric perspective, </w:t>
      </w:r>
      <w:r w:rsidRPr="001838AF">
        <w:rPr>
          <w:rStyle w:val="Emphasis"/>
        </w:rPr>
        <w:t xml:space="preserve">the increasing </w:t>
      </w:r>
      <w:r w:rsidRPr="00475C49">
        <w:rPr>
          <w:rStyle w:val="Emphasis"/>
          <w:highlight w:val="cyan"/>
        </w:rPr>
        <w:t>entanglement of the state</w:t>
      </w:r>
      <w:r w:rsidRPr="001838AF">
        <w:rPr>
          <w:rStyle w:val="Emphasis"/>
        </w:rPr>
        <w:t xml:space="preserve"> apparatus </w:t>
      </w:r>
      <w:r w:rsidRPr="00475C49">
        <w:rPr>
          <w:rStyle w:val="Emphasis"/>
          <w:highlight w:val="cyan"/>
        </w:rPr>
        <w:t>with the private sector is enabling</w:t>
      </w:r>
      <w:r w:rsidRPr="001838AF">
        <w:rPr>
          <w:rStyle w:val="Emphasis"/>
        </w:rPr>
        <w:t xml:space="preserve"> both actors to satisfy their </w:t>
      </w:r>
      <w:r w:rsidRPr="00475C49">
        <w:rPr>
          <w:rStyle w:val="Emphasis"/>
          <w:highlight w:val="cyan"/>
        </w:rPr>
        <w:t>extra-terrestrial interests through legal ambiguities</w:t>
      </w:r>
      <w:r w:rsidRPr="001838AF">
        <w:rPr>
          <w:rStyle w:val="Emphasis"/>
        </w:rPr>
        <w:t xml:space="preserve"> in a way that the treaty never envisaged possible.</w:t>
      </w:r>
    </w:p>
    <w:p w14:paraId="5B1B8A8E" w14:textId="77777777" w:rsidR="004A7892" w:rsidRDefault="004A7892" w:rsidP="004A7892">
      <w:pPr>
        <w:rPr>
          <w:rStyle w:val="StyleUnderline"/>
        </w:rPr>
      </w:pPr>
      <w:r>
        <w:t xml:space="preserve">Yet, these processes also expose the ways in which the conceptualisation of outer space by both the drafters of the OST and NewSpace actors is intimately connected to Earth-bound social relations and power structures. Whether it be contestations over resources, surveillance or the environment, the concerns raised mirror those taking place on Earth. A product of its time, </w:t>
      </w:r>
      <w:r w:rsidRPr="001838AF">
        <w:rPr>
          <w:rStyle w:val="Emphasis"/>
        </w:rPr>
        <w:t>the OST was broadly concerned with protecting states from damage caused by one another in a tense international terrestrial atmosphere of possible nuclear annihilation, rather than seeking to protect the space environment as an aspiration “in its own right”</w:t>
      </w:r>
      <w:r>
        <w:t xml:space="preserve"> (Brearley, 2005: 19). Despite framing themselves as the saviours of an anthropogenic extinction, </w:t>
      </w:r>
      <w:r w:rsidRPr="001838AF">
        <w:rPr>
          <w:rStyle w:val="StyleUnderline"/>
        </w:rPr>
        <w:t xml:space="preserve">the emphasis of </w:t>
      </w:r>
      <w:r w:rsidRPr="00475C49">
        <w:rPr>
          <w:rStyle w:val="StyleUnderline"/>
          <w:highlight w:val="cyan"/>
        </w:rPr>
        <w:t>NewSpace</w:t>
      </w:r>
      <w:r w:rsidRPr="001838AF">
        <w:rPr>
          <w:rStyle w:val="StyleUnderline"/>
        </w:rPr>
        <w:t xml:space="preserve"> entrepreneurs on profit accumulation in space also emulates the types of criticisms private enterprises have faced on Earth</w:t>
      </w:r>
      <w:r>
        <w:t xml:space="preserve">, </w:t>
      </w:r>
      <w:r w:rsidRPr="001838AF">
        <w:rPr>
          <w:rStyle w:val="Emphasis"/>
        </w:rPr>
        <w:t xml:space="preserve">and </w:t>
      </w:r>
      <w:r w:rsidRPr="00475C49">
        <w:rPr>
          <w:rStyle w:val="Emphasis"/>
          <w:highlight w:val="cyan"/>
        </w:rPr>
        <w:t>risk the extension of</w:t>
      </w:r>
      <w:r w:rsidRPr="001838AF">
        <w:rPr>
          <w:rStyle w:val="Emphasis"/>
        </w:rPr>
        <w:t xml:space="preserve"> </w:t>
      </w:r>
      <w:r w:rsidRPr="00475C49">
        <w:rPr>
          <w:rStyle w:val="Emphasis"/>
          <w:highlight w:val="cyan"/>
        </w:rPr>
        <w:t>existing wealth inequalities into the cosmos</w:t>
      </w:r>
      <w:r>
        <w:t xml:space="preserve">. The precedent set by NASA in April 2020 that will likely lead to the further involvement of </w:t>
      </w:r>
      <w:r w:rsidRPr="001838AF">
        <w:rPr>
          <w:rStyle w:val="Emphasis"/>
        </w:rPr>
        <w:t xml:space="preserve">private firms such as SpaceX in space endeavours will therefore serve to </w:t>
      </w:r>
      <w:r w:rsidRPr="002D69EE">
        <w:rPr>
          <w:rStyle w:val="Emphasis"/>
          <w:highlight w:val="cyan"/>
        </w:rPr>
        <w:t>restrict public access to the extra-terrestrial domain</w:t>
      </w:r>
      <w:r w:rsidRPr="001838AF">
        <w:rPr>
          <w:rStyle w:val="StyleUnderline"/>
        </w:rPr>
        <w:t xml:space="preserve"> – and the benefits that may arise from this. Indeed, the notion of outer space as a ‘global commons’ is slowly turning into one of a ‘global commodity’.</w:t>
      </w:r>
    </w:p>
    <w:p w14:paraId="4A9F62BF" w14:textId="77777777" w:rsidR="004A7892" w:rsidRDefault="004A7892" w:rsidP="004A7892">
      <w:pPr>
        <w:pStyle w:val="Heading4"/>
      </w:pPr>
      <w:r>
        <w:t xml:space="preserve">NewSpace actors engage in </w:t>
      </w:r>
      <w:r>
        <w:rPr>
          <w:u w:val="single"/>
        </w:rPr>
        <w:t>historical revisionism</w:t>
      </w:r>
      <w:r>
        <w:t xml:space="preserve"> that moralistically justifies </w:t>
      </w:r>
      <w:r w:rsidRPr="00CD3DDC">
        <w:rPr>
          <w:u w:val="single"/>
        </w:rPr>
        <w:t>endless accumulation</w:t>
      </w:r>
      <w:r>
        <w:t xml:space="preserve"> by displacing </w:t>
      </w:r>
      <w:r>
        <w:rPr>
          <w:u w:val="single"/>
        </w:rPr>
        <w:t>neoliberal guilt</w:t>
      </w:r>
      <w:r>
        <w:t>.</w:t>
      </w:r>
    </w:p>
    <w:p w14:paraId="5F9C0836" w14:textId="77777777" w:rsidR="004A7892" w:rsidRPr="008A079B" w:rsidRDefault="004A7892" w:rsidP="004A7892">
      <w:r w:rsidRPr="008A079B">
        <w:rPr>
          <w:rStyle w:val="Style13ptBold"/>
        </w:rPr>
        <w:t>Johnson ‘20</w:t>
      </w:r>
      <w:r>
        <w:t xml:space="preserve"> (</w:t>
      </w:r>
      <w:r w:rsidRPr="008A079B">
        <w:t>Johnson, Matthew Robert</w:t>
      </w:r>
      <w:r>
        <w:t xml:space="preserve">. </w:t>
      </w:r>
      <w:r w:rsidRPr="008A079B">
        <w:t>"Mining the high frontier: sovereignty, property and humankind’s common heritage in outer space." PhD diss., University of Technology Sydney. Faculty of Arts and Social Sciences</w:t>
      </w:r>
      <w:r>
        <w:t xml:space="preserve">, </w:t>
      </w:r>
      <w:r w:rsidRPr="008A079B">
        <w:t>2020-08-26</w:t>
      </w:r>
      <w:r>
        <w:t>; JPark)</w:t>
      </w:r>
    </w:p>
    <w:p w14:paraId="7FF3DCC0" w14:textId="77777777" w:rsidR="004A7892" w:rsidRPr="005635DB" w:rsidRDefault="004A7892" w:rsidP="004A7892">
      <w:pPr>
        <w:rPr>
          <w:sz w:val="16"/>
        </w:rPr>
      </w:pPr>
      <w:r w:rsidRPr="005635DB">
        <w:rPr>
          <w:rStyle w:val="StyleUnderline"/>
        </w:rPr>
        <w:t>The trope of the frontier speaks to both violent appropriation and – as it appears in NewSpace</w:t>
      </w:r>
      <w:r w:rsidRPr="005635DB">
        <w:rPr>
          <w:sz w:val="16"/>
        </w:rPr>
        <w:t xml:space="preserve"> discourse </w:t>
      </w:r>
      <w:r w:rsidRPr="005635DB">
        <w:rPr>
          <w:rStyle w:val="StyleUnderline"/>
        </w:rPr>
        <w:t>– redemption</w:t>
      </w:r>
      <w:r w:rsidRPr="005635DB">
        <w:rPr>
          <w:sz w:val="16"/>
        </w:rPr>
        <w:t xml:space="preserve"> and freedom. </w:t>
      </w:r>
      <w:r w:rsidRPr="005635DB">
        <w:rPr>
          <w:rStyle w:val="StyleUnderline"/>
        </w:rPr>
        <w:t>Frontier mythology has a highly emotive resonance</w:t>
      </w:r>
      <w:r w:rsidRPr="005635DB">
        <w:rPr>
          <w:sz w:val="16"/>
        </w:rPr>
        <w:t xml:space="preserve">: it appeals to individual and collective psyches through the frontier’s promise of liberation, salvation and re-birth. As Blouet notes, “states are clever in promoting ambitions in the cloak of emotional appeals” (1994, p.285). The </w:t>
      </w:r>
      <w:r w:rsidRPr="005635DB">
        <w:rPr>
          <w:rStyle w:val="StyleUnderline"/>
        </w:rPr>
        <w:t>European colonial powers claimed</w:t>
      </w:r>
      <w:r w:rsidRPr="005635DB">
        <w:rPr>
          <w:sz w:val="16"/>
        </w:rPr>
        <w:t xml:space="preserve"> theirs was </w:t>
      </w:r>
      <w:r w:rsidRPr="005635DB">
        <w:rPr>
          <w:rStyle w:val="StyleUnderline"/>
        </w:rPr>
        <w:t>a ‘civilising mission’</w:t>
      </w:r>
      <w:r w:rsidRPr="005635DB">
        <w:rPr>
          <w:sz w:val="16"/>
        </w:rPr>
        <w:t xml:space="preserve"> (Said 1995), a valorous project of “bringing light, faith and trade to ‘the dark places’ of the earth” </w:t>
      </w:r>
      <w:r w:rsidRPr="005635DB">
        <w:rPr>
          <w:rStyle w:val="StyleUnderline"/>
        </w:rPr>
        <w:t xml:space="preserve">as they murdered and subordinated indigenous populations </w:t>
      </w:r>
      <w:r w:rsidRPr="005635DB">
        <w:rPr>
          <w:sz w:val="16"/>
        </w:rPr>
        <w:t xml:space="preserve">on the imperial horizon (Lindqvist 2002, p.12). Ever since the Apollo program, outer space has held an important place in the emotional fabric of American national culture. What mythic elements can we discern in NewSpace cosmopolitics? </w:t>
      </w:r>
      <w:r w:rsidRPr="005635DB">
        <w:rPr>
          <w:rStyle w:val="StyleUnderline"/>
        </w:rPr>
        <w:t>What stories is NewSpace telling to render its colonial project as commensurate with the ‘benefit of all mankind’?</w:t>
      </w:r>
      <w:r>
        <w:rPr>
          <w:rStyle w:val="StyleUnderline"/>
        </w:rPr>
        <w:t xml:space="preserve"> </w:t>
      </w:r>
      <w:r w:rsidRPr="005635DB">
        <w:rPr>
          <w:sz w:val="16"/>
        </w:rPr>
        <w:t>Political mythologies are not opposed to political rationality – they permeate and are indissociable from them (Dean 2006). Political economist Mitchell Dean has illustrated that “mythic, poetic and symbolic elements” permeate spatial and cartographic notions of political</w:t>
      </w:r>
      <w:r w:rsidRPr="00573E3A">
        <w:rPr>
          <w:sz w:val="16"/>
        </w:rPr>
        <w:t xml:space="preserve"> </w:t>
      </w:r>
      <w:r w:rsidRPr="005635DB">
        <w:rPr>
          <w:sz w:val="16"/>
        </w:rPr>
        <w:t>order (2006, p.1). Deploying Connery’s term ‘geo-mythography’ (2001), he describes the mythic foundations of Schmitt’s conceptions of nomos. For instance, Schmitt begins The nomos of the earth by saying: “In mythical language, the earth became known as the mother of law...” (Schmitt 2003, p.42). Pagan concepts of the Earth Mother are evident in Schmitt’s account, which also drew on his conservative Catholicism in noting the herdsman or shepherd in the etymological roots of nomos (ibid, p.339-340). Indeed, Schmitt focuses on the nomos of medieval Europe’s respublica Christiania, an empire with Holy Rome at its centre acting as katcheon or ‘restrainer’ of the Antichrist (ibid, pp.58-62; Dean 2006). The contrasts that Schmitt makes between terra firma and mare libre arrive at a sort of telluric mythos, his genealogy of spatial law and order invoking the “consecrated sites” and “sacred orientations” of landed existence (Schmitt, in Dean 2006, p.10).</w:t>
      </w:r>
      <w:r w:rsidRPr="00573E3A">
        <w:rPr>
          <w:sz w:val="16"/>
        </w:rPr>
        <w:t xml:space="preserve"> </w:t>
      </w:r>
      <w:r w:rsidRPr="005635DB">
        <w:rPr>
          <w:rStyle w:val="StyleUnderline"/>
        </w:rPr>
        <w:t xml:space="preserve">The NewSpace imaginary </w:t>
      </w:r>
      <w:r w:rsidRPr="005635DB">
        <w:rPr>
          <w:sz w:val="16"/>
        </w:rPr>
        <w:t xml:space="preserve">of course involves a break from the ‘Earth Mother’ – a point Ormrod has argued while drawing on Freudian psychoanalytics (2007, pp.266-7) – but </w:t>
      </w:r>
      <w:r w:rsidRPr="005635DB">
        <w:rPr>
          <w:rStyle w:val="StyleUnderline"/>
        </w:rPr>
        <w:t>geo-myths are</w:t>
      </w:r>
      <w:r w:rsidRPr="005635DB">
        <w:rPr>
          <w:sz w:val="16"/>
        </w:rPr>
        <w:t xml:space="preserve"> nonetheless </w:t>
      </w:r>
      <w:r w:rsidRPr="005635DB">
        <w:rPr>
          <w:rStyle w:val="StyleUnderline"/>
        </w:rPr>
        <w:t xml:space="preserve">an important part of their public justifications for space colonisation. </w:t>
      </w:r>
      <w:r w:rsidRPr="005635DB">
        <w:rPr>
          <w:rStyle w:val="StyleUnderline"/>
          <w:highlight w:val="green"/>
        </w:rPr>
        <w:t>‘Manifest Destiny’</w:t>
      </w:r>
      <w:r w:rsidRPr="005635DB">
        <w:rPr>
          <w:rStyle w:val="StyleUnderline"/>
        </w:rPr>
        <w:t xml:space="preserve"> </w:t>
      </w:r>
      <w:r w:rsidRPr="005635DB">
        <w:rPr>
          <w:sz w:val="16"/>
        </w:rPr>
        <w:t xml:space="preserve">is a geopolitical discourse that emerged from Enlightenment progress ideology and </w:t>
      </w:r>
      <w:r w:rsidRPr="005635DB">
        <w:rPr>
          <w:rStyle w:val="StyleUnderline"/>
          <w:highlight w:val="green"/>
        </w:rPr>
        <w:t>is evident in</w:t>
      </w:r>
      <w:r w:rsidRPr="005635DB">
        <w:rPr>
          <w:rStyle w:val="StyleUnderline"/>
        </w:rPr>
        <w:t xml:space="preserve"> many phases of American history and in </w:t>
      </w:r>
      <w:r w:rsidRPr="005635DB">
        <w:rPr>
          <w:rStyle w:val="StyleUnderline"/>
          <w:highlight w:val="green"/>
        </w:rPr>
        <w:t>the NewSpace vision</w:t>
      </w:r>
      <w:r w:rsidRPr="005635DB">
        <w:rPr>
          <w:sz w:val="16"/>
        </w:rPr>
        <w:t xml:space="preserve"> (Parker 2009). Beginning with the 19th century impulse to “conquer and civilize the ‘empty continent’”, it was the United States’ destiny to continue expanding (Ó Tuathail 1994, p.159). Like lebensraum, which had been inspired by Friedrich Ratzel’s visit to frontier America, manifest destiny was a means of justifying imperial expansionism. </w:t>
      </w:r>
      <w:r w:rsidRPr="005635DB">
        <w:rPr>
          <w:rStyle w:val="StyleUnderline"/>
        </w:rPr>
        <w:t xml:space="preserve">This geo- mythography was wedded to American exceptionalism: if expansionism was America’s ‘destiny’, the violence of this expansionism was morally justifiable. </w:t>
      </w:r>
      <w:r w:rsidRPr="005635DB">
        <w:rPr>
          <w:sz w:val="16"/>
        </w:rPr>
        <w:t>The political geographer Gerard Ó Tuathail summarises Manifest Destiny with the following quote from founding father Thomas Paine: “The cause of America...is in great measure the cause of all mankind” (1994, p.159).</w:t>
      </w:r>
      <w:r w:rsidRPr="00573E3A">
        <w:rPr>
          <w:sz w:val="16"/>
        </w:rPr>
        <w:t xml:space="preserve"> </w:t>
      </w:r>
      <w:r w:rsidRPr="005635DB">
        <w:rPr>
          <w:rStyle w:val="StyleUnderline"/>
          <w:highlight w:val="green"/>
        </w:rPr>
        <w:t>The idea that humanity needs space to expand on the off-world frontier</w:t>
      </w:r>
      <w:r w:rsidRPr="005635DB">
        <w:rPr>
          <w:rStyle w:val="StyleUnderline"/>
        </w:rPr>
        <w:t xml:space="preserve"> is a techno- utopian version of Manifest Destiny.</w:t>
      </w:r>
      <w:r w:rsidRPr="005635DB">
        <w:rPr>
          <w:sz w:val="16"/>
        </w:rPr>
        <w:t xml:space="preserve"> In his essay ‘Capitalists in Space’ (2009), Parker has noted the </w:t>
      </w:r>
      <w:r w:rsidRPr="005635DB">
        <w:rPr>
          <w:rStyle w:val="StyleUnderline"/>
        </w:rPr>
        <w:t>parallels between off-world expansionism and westward frontiers</w:t>
      </w:r>
      <w:r w:rsidRPr="005635DB">
        <w:rPr>
          <w:sz w:val="16"/>
        </w:rPr>
        <w:t xml:space="preserve"> in American culture. He draws attention to the US historian Frederick Jackson Turner (1893), who had argued that when the westward journey ended on the Pacific Coast and the American frontier was effectively closed, it “augured badly for the future of the USA. American character was defined by novelty, adaptation and growth, so without this imaginative geography of a frontier, there was a danger of atrophy” (Parker 2009, p.89). I am reminded here of Gerard</w:t>
      </w:r>
      <w:r w:rsidRPr="00573E3A">
        <w:rPr>
          <w:sz w:val="16"/>
        </w:rPr>
        <w:t xml:space="preserve"> </w:t>
      </w:r>
      <w:r w:rsidRPr="005635DB">
        <w:rPr>
          <w:sz w:val="16"/>
        </w:rPr>
        <w:t>208</w:t>
      </w:r>
      <w:r w:rsidRPr="00573E3A">
        <w:rPr>
          <w:sz w:val="16"/>
        </w:rPr>
        <w:t xml:space="preserve"> </w:t>
      </w:r>
      <w:r w:rsidRPr="005635DB">
        <w:rPr>
          <w:sz w:val="16"/>
        </w:rPr>
        <w:t>O’Neill’s remark that a steady state economy would allegedly produce a constriction of innovation and creativity that would be “abhorrent” (in Kilgore 2003, p.159).</w:t>
      </w:r>
      <w:r w:rsidRPr="00573E3A">
        <w:rPr>
          <w:sz w:val="16"/>
        </w:rPr>
        <w:t xml:space="preserve"> </w:t>
      </w:r>
      <w:r w:rsidRPr="005635DB">
        <w:rPr>
          <w:rStyle w:val="StyleUnderline"/>
        </w:rPr>
        <w:t xml:space="preserve">For NewSpace and neoliberalism, Property represents Progress. </w:t>
      </w:r>
      <w:r w:rsidRPr="005635DB">
        <w:rPr>
          <w:sz w:val="16"/>
        </w:rPr>
        <w:t xml:space="preserve">Yet the notion of private property as inherently virtuous rests upon unstable myths (Christman 2014). </w:t>
      </w:r>
      <w:r w:rsidRPr="005635DB">
        <w:rPr>
          <w:rStyle w:val="StyleUnderline"/>
          <w:highlight w:val="green"/>
        </w:rPr>
        <w:t xml:space="preserve">Like American exceptionalism, the </w:t>
      </w:r>
      <w:r w:rsidRPr="005635DB">
        <w:rPr>
          <w:rStyle w:val="StyleUnderline"/>
          <w:b/>
          <w:bCs/>
          <w:highlight w:val="green"/>
        </w:rPr>
        <w:t>valorisation of private property rights in the NewSpace</w:t>
      </w:r>
      <w:r w:rsidRPr="005635DB">
        <w:rPr>
          <w:rStyle w:val="StyleUnderline"/>
          <w:b/>
          <w:bCs/>
        </w:rPr>
        <w:t xml:space="preserve"> </w:t>
      </w:r>
      <w:r w:rsidRPr="005635DB">
        <w:rPr>
          <w:rStyle w:val="StyleUnderline"/>
        </w:rPr>
        <w:t>and neoliberal</w:t>
      </w:r>
      <w:r w:rsidRPr="005635DB">
        <w:rPr>
          <w:rStyle w:val="StyleUnderline"/>
          <w:b/>
          <w:bCs/>
        </w:rPr>
        <w:t xml:space="preserve"> </w:t>
      </w:r>
      <w:r w:rsidRPr="005635DB">
        <w:rPr>
          <w:rStyle w:val="StyleUnderline"/>
          <w:b/>
          <w:bCs/>
          <w:highlight w:val="green"/>
        </w:rPr>
        <w:t>imaginary</w:t>
      </w:r>
      <w:r w:rsidRPr="005635DB">
        <w:rPr>
          <w:rStyle w:val="StyleUnderline"/>
          <w:highlight w:val="green"/>
        </w:rPr>
        <w:t xml:space="preserve"> requires </w:t>
      </w:r>
      <w:r w:rsidRPr="005635DB">
        <w:rPr>
          <w:rStyle w:val="StyleUnderline"/>
          <w:b/>
          <w:bCs/>
          <w:highlight w:val="green"/>
        </w:rPr>
        <w:t>erasing</w:t>
      </w:r>
      <w:r w:rsidRPr="005635DB">
        <w:rPr>
          <w:rStyle w:val="StyleUnderline"/>
        </w:rPr>
        <w:t xml:space="preserve"> or simply forgetting </w:t>
      </w:r>
      <w:r w:rsidRPr="005635DB">
        <w:rPr>
          <w:rStyle w:val="StyleUnderline"/>
          <w:highlight w:val="green"/>
        </w:rPr>
        <w:t xml:space="preserve">the </w:t>
      </w:r>
      <w:r w:rsidRPr="005635DB">
        <w:rPr>
          <w:rStyle w:val="StyleUnderline"/>
          <w:b/>
          <w:bCs/>
          <w:highlight w:val="green"/>
        </w:rPr>
        <w:t>violence of enclosure and colonialism</w:t>
      </w:r>
      <w:r w:rsidRPr="005635DB">
        <w:rPr>
          <w:rStyle w:val="StyleUnderline"/>
          <w:highlight w:val="green"/>
        </w:rPr>
        <w:t>.</w:t>
      </w:r>
      <w:r w:rsidRPr="005635DB">
        <w:rPr>
          <w:rStyle w:val="StyleUnderline"/>
        </w:rPr>
        <w:t xml:space="preserve"> </w:t>
      </w:r>
      <w:r w:rsidRPr="005635DB">
        <w:rPr>
          <w:sz w:val="16"/>
        </w:rPr>
        <w:t>Space writer and policy analyst Rand Simberg produced Homesteading the Final Frontier (2012) for the Atlas Network’s Competitive Enterprise Institute. He asserts that:</w:t>
      </w:r>
      <w:r w:rsidRPr="00573E3A">
        <w:rPr>
          <w:sz w:val="16"/>
        </w:rPr>
        <w:t xml:space="preserve"> </w:t>
      </w:r>
      <w:r w:rsidRPr="005635DB">
        <w:rPr>
          <w:sz w:val="16"/>
        </w:rPr>
        <w:t>“...under the view of the universe as a frontier full of potential, the resources that could be developed from it offer great opportunity for human flourishing. Centuries of history demonstrate that the best means of doing that is via the free exchange of goods and services, undergirded by legally enforceable private property rights” (Simberg 2012, p.4).</w:t>
      </w:r>
      <w:r w:rsidRPr="00573E3A">
        <w:rPr>
          <w:sz w:val="16"/>
        </w:rPr>
        <w:t xml:space="preserve"> </w:t>
      </w:r>
      <w:r w:rsidRPr="005635DB">
        <w:rPr>
          <w:rStyle w:val="StyleUnderline"/>
        </w:rPr>
        <w:t xml:space="preserve">In Simberg’s view, ‘centuries of history’ validate private property – and not common property – as the driver of human flourishing. With the ahistoricity characteristic of neoliberalism and neoclassical economics, Simberg </w:t>
      </w:r>
      <w:r w:rsidRPr="005635DB">
        <w:rPr>
          <w:rStyle w:val="StyleUnderline"/>
          <w:highlight w:val="green"/>
        </w:rPr>
        <w:t xml:space="preserve">sweeps aside centuries of appropriation, displacement and violence </w:t>
      </w:r>
      <w:r w:rsidRPr="005635DB">
        <w:rPr>
          <w:rStyle w:val="StyleUnderline"/>
        </w:rPr>
        <w:t>that followed in capitalism’s imperial wake.</w:t>
      </w:r>
      <w:r w:rsidRPr="005635DB">
        <w:rPr>
          <w:sz w:val="16"/>
        </w:rPr>
        <w:t xml:space="preserve"> The </w:t>
      </w:r>
      <w:r w:rsidRPr="005635DB">
        <w:rPr>
          <w:rStyle w:val="StyleUnderline"/>
          <w:highlight w:val="green"/>
        </w:rPr>
        <w:t>history of private property is tainted</w:t>
      </w:r>
      <w:r w:rsidRPr="005635DB">
        <w:rPr>
          <w:rStyle w:val="StyleUnderline"/>
        </w:rPr>
        <w:t xml:space="preserve"> with discrimination, coercion and</w:t>
      </w:r>
      <w:r w:rsidRPr="005635DB">
        <w:rPr>
          <w:sz w:val="16"/>
        </w:rPr>
        <w:t xml:space="preserve"> the heavy hand of </w:t>
      </w:r>
      <w:r w:rsidRPr="005635DB">
        <w:rPr>
          <w:rStyle w:val="StyleUnderline"/>
        </w:rPr>
        <w:t xml:space="preserve">empire </w:t>
      </w:r>
      <w:r w:rsidRPr="005635DB">
        <w:rPr>
          <w:rStyle w:val="StyleUnderline"/>
          <w:highlight w:val="green"/>
        </w:rPr>
        <w:t>– this is inconsistent with the</w:t>
      </w:r>
      <w:r w:rsidRPr="005635DB">
        <w:rPr>
          <w:rStyle w:val="StyleUnderline"/>
        </w:rPr>
        <w:t xml:space="preserve"> truth </w:t>
      </w:r>
      <w:r w:rsidRPr="005635DB">
        <w:rPr>
          <w:rStyle w:val="StyleUnderline"/>
          <w:highlight w:val="green"/>
        </w:rPr>
        <w:t>claims of universal beneficence</w:t>
      </w:r>
      <w:r w:rsidRPr="005635DB">
        <w:rPr>
          <w:rStyle w:val="StyleUnderline"/>
        </w:rPr>
        <w:t xml:space="preserve"> inherent </w:t>
      </w:r>
      <w:r w:rsidRPr="005635DB">
        <w:rPr>
          <w:rStyle w:val="StyleUnderline"/>
          <w:highlight w:val="green"/>
        </w:rPr>
        <w:t>in NewSpace private property advocacy</w:t>
      </w:r>
      <w:r w:rsidRPr="005635DB">
        <w:rPr>
          <w:sz w:val="16"/>
        </w:rPr>
        <w:t xml:space="preserve"> (</w:t>
      </w:r>
      <w:r w:rsidRPr="005635DB">
        <w:rPr>
          <w:rStyle w:val="StyleUnderline"/>
          <w:b/>
          <w:bCs/>
          <w:highlight w:val="green"/>
        </w:rPr>
        <w:t>regardless</w:t>
      </w:r>
      <w:r w:rsidRPr="005635DB">
        <w:rPr>
          <w:rStyle w:val="StyleUnderline"/>
          <w:highlight w:val="green"/>
        </w:rPr>
        <w:t xml:space="preserve"> of how violent</w:t>
      </w:r>
      <w:r w:rsidRPr="005635DB">
        <w:rPr>
          <w:rStyle w:val="StyleUnderline"/>
        </w:rPr>
        <w:t xml:space="preserve"> or peaceful space </w:t>
      </w:r>
      <w:r w:rsidRPr="005635DB">
        <w:rPr>
          <w:rStyle w:val="StyleUnderline"/>
          <w:highlight w:val="green"/>
        </w:rPr>
        <w:t>colonisation ends up</w:t>
      </w:r>
      <w:r w:rsidRPr="005635DB">
        <w:rPr>
          <w:sz w:val="16"/>
        </w:rPr>
        <w:t xml:space="preserve"> being).</w:t>
      </w:r>
      <w:r w:rsidRPr="00573E3A">
        <w:rPr>
          <w:sz w:val="16"/>
        </w:rPr>
        <w:t xml:space="preserve"> </w:t>
      </w:r>
      <w:r w:rsidRPr="005635DB">
        <w:rPr>
          <w:sz w:val="16"/>
        </w:rPr>
        <w:t>In his Mythologies (1973), Roland Barthes looked to capitalist myths. His description of the ‘privation of history’ offers some insight into NewSpace’s erasure of property’s violent past. According to Barthes, the privation of history was a myth of estrangement that divorced objects from their history.</w:t>
      </w:r>
      <w:r w:rsidRPr="00573E3A">
        <w:rPr>
          <w:sz w:val="16"/>
        </w:rPr>
        <w:t xml:space="preserve"> </w:t>
      </w:r>
      <w:r w:rsidRPr="005635DB">
        <w:rPr>
          <w:sz w:val="16"/>
        </w:rPr>
        <w:t>“Myth deprives the object of which it speaks of all History. In it, history evaporates. It is a kind of ideal servant: it prepares all things, brings them, lays them out, the master arrives, it silently disappears: all that is left for one to do is enjoy this beautiful object without wondering where it came from” (1973, p.165).</w:t>
      </w:r>
      <w:r w:rsidRPr="00573E3A">
        <w:rPr>
          <w:sz w:val="16"/>
        </w:rPr>
        <w:t xml:space="preserve"> </w:t>
      </w:r>
      <w:r w:rsidRPr="005635DB">
        <w:rPr>
          <w:rStyle w:val="StyleUnderline"/>
        </w:rPr>
        <w:t>Severing an object from its history</w:t>
      </w:r>
      <w:r w:rsidRPr="005635DB">
        <w:rPr>
          <w:sz w:val="16"/>
        </w:rPr>
        <w:t xml:space="preserve"> – this </w:t>
      </w:r>
      <w:r w:rsidRPr="005635DB">
        <w:rPr>
          <w:rStyle w:val="StyleUnderline"/>
        </w:rPr>
        <w:t xml:space="preserve">is clearly taking place in </w:t>
      </w:r>
      <w:r w:rsidRPr="005635DB">
        <w:rPr>
          <w:rStyle w:val="StyleUnderline"/>
          <w:highlight w:val="green"/>
        </w:rPr>
        <w:t>NewSpace’s revisionist history of private property.</w:t>
      </w:r>
      <w:r w:rsidRPr="005635DB">
        <w:rPr>
          <w:rStyle w:val="StyleUnderline"/>
        </w:rPr>
        <w:t xml:space="preserve"> </w:t>
      </w:r>
      <w:r w:rsidRPr="005635DB">
        <w:rPr>
          <w:sz w:val="16"/>
        </w:rPr>
        <w:t xml:space="preserve">Consider the following remark from </w:t>
      </w:r>
      <w:r w:rsidRPr="005635DB">
        <w:rPr>
          <w:rStyle w:val="StyleUnderline"/>
        </w:rPr>
        <w:t>Moon Express’ Bob Richards:</w:t>
      </w:r>
      <w:r>
        <w:rPr>
          <w:rStyle w:val="StyleUnderline"/>
        </w:rPr>
        <w:t xml:space="preserve"> </w:t>
      </w:r>
      <w:r w:rsidRPr="005635DB">
        <w:rPr>
          <w:rStyle w:val="StyleUnderline"/>
        </w:rPr>
        <w:t>“As a country built on the foundations of Earth’s frontiers, the United States stands unique</w:t>
      </w:r>
      <w:r w:rsidRPr="005635DB">
        <w:rPr>
          <w:sz w:val="16"/>
        </w:rPr>
        <w:t xml:space="preserve"> in all the world with the opportunity to focus the power of its entrepreneurial history and</w:t>
      </w:r>
      <w:r w:rsidRPr="00573E3A">
        <w:rPr>
          <w:sz w:val="16"/>
        </w:rPr>
        <w:t xml:space="preserve"> </w:t>
      </w:r>
      <w:r w:rsidRPr="005635DB">
        <w:rPr>
          <w:sz w:val="16"/>
        </w:rPr>
        <w:t>enterprising vision to open up the space frontier, and in so doing, create a peaceful, prosperous and boundless future for all humanity” (Richards 2017, p.1).</w:t>
      </w:r>
      <w:r w:rsidRPr="00573E3A">
        <w:rPr>
          <w:sz w:val="16"/>
        </w:rPr>
        <w:t xml:space="preserve"> </w:t>
      </w:r>
      <w:r w:rsidRPr="005635DB">
        <w:rPr>
          <w:sz w:val="16"/>
        </w:rPr>
        <w:t xml:space="preserve">The United States was actually built upon ‘foundations of the frontier’, but </w:t>
      </w:r>
      <w:r w:rsidRPr="005635DB">
        <w:rPr>
          <w:rStyle w:val="StyleUnderline"/>
        </w:rPr>
        <w:t>only because the expansion of Anglo-American sovereignty involved the imposition of European law upon the foundational nomoi of native American law</w:t>
      </w:r>
      <w:r w:rsidRPr="005635DB">
        <w:rPr>
          <w:sz w:val="16"/>
        </w:rPr>
        <w:t xml:space="preserve">. The (un)settling of the American frontier was ultimately not a ‘peaceful, prosperous and boundless’ process for all Americans. </w:t>
      </w:r>
      <w:r w:rsidRPr="005635DB">
        <w:rPr>
          <w:rStyle w:val="StyleUnderline"/>
        </w:rPr>
        <w:t xml:space="preserve">The privation of property history </w:t>
      </w:r>
      <w:r w:rsidRPr="005635DB">
        <w:rPr>
          <w:rStyle w:val="StyleUnderline"/>
          <w:highlight w:val="green"/>
        </w:rPr>
        <w:t xml:space="preserve">excises the violence, so that colonial power can be ascribed a </w:t>
      </w:r>
      <w:r w:rsidRPr="005635DB">
        <w:rPr>
          <w:rStyle w:val="StyleUnderline"/>
          <w:b/>
          <w:bCs/>
          <w:highlight w:val="green"/>
        </w:rPr>
        <w:t>measure of ‘innocence’</w:t>
      </w:r>
      <w:r w:rsidRPr="005635DB">
        <w:rPr>
          <w:sz w:val="16"/>
        </w:rPr>
        <w:t xml:space="preserve"> (Whyte 2018, p.237), “as if one can take the good parts of a metaphor, setting the unseemly ones aside” (Messeri 2017).</w:t>
      </w:r>
      <w:r w:rsidRPr="00573E3A">
        <w:rPr>
          <w:sz w:val="16"/>
        </w:rPr>
        <w:t xml:space="preserve"> </w:t>
      </w:r>
      <w:r w:rsidRPr="005635DB">
        <w:rPr>
          <w:rStyle w:val="StyleUnderline"/>
          <w:highlight w:val="green"/>
        </w:rPr>
        <w:t>In NewSpace representations of property</w:t>
      </w:r>
      <w:r w:rsidRPr="005635DB">
        <w:rPr>
          <w:sz w:val="16"/>
        </w:rPr>
        <w:t xml:space="preserve"> and discussions of space colonisation that appear in neoliberal advocacy (see also Singal 2018), </w:t>
      </w:r>
      <w:r w:rsidRPr="005635DB">
        <w:rPr>
          <w:rStyle w:val="StyleUnderline"/>
          <w:highlight w:val="green"/>
        </w:rPr>
        <w:t>the off-world</w:t>
      </w:r>
      <w:r w:rsidRPr="005635DB">
        <w:rPr>
          <w:rStyle w:val="StyleUnderline"/>
        </w:rPr>
        <w:t xml:space="preserve"> frontier </w:t>
      </w:r>
      <w:r w:rsidRPr="005635DB">
        <w:rPr>
          <w:rStyle w:val="StyleUnderline"/>
          <w:highlight w:val="green"/>
        </w:rPr>
        <w:t>presents a zone of guilt-free appropriation</w:t>
      </w:r>
      <w:r w:rsidRPr="005635DB">
        <w:rPr>
          <w:rStyle w:val="StyleUnderline"/>
        </w:rPr>
        <w:t xml:space="preserve">, </w:t>
      </w:r>
      <w:r w:rsidRPr="005635DB">
        <w:rPr>
          <w:sz w:val="16"/>
        </w:rPr>
        <w:t>an opportunity to escape what Hegel described as the “slaughter- bench” of history (2001, p.35). Hegel’s Philosophy of History described how, in the name of progress, “the happiness of peoples, the wisdom of States, and the virtue of individuals have been victimized” (ibid, p.33). Hegel viewed the violence of western civilisation as ultimately worthwhile, if it meant the eventual realisation of Freedom – a teleological account of human history that NewSpace appears to share with Hegel, that “the History of the world is none other than the progress of the consciousness of Freedom” (2001, p.33).</w:t>
      </w:r>
      <w:r w:rsidRPr="00573E3A">
        <w:rPr>
          <w:sz w:val="16"/>
        </w:rPr>
        <w:t xml:space="preserve"> </w:t>
      </w:r>
      <w:r w:rsidRPr="005635DB">
        <w:rPr>
          <w:rStyle w:val="StyleUnderline"/>
        </w:rPr>
        <w:t xml:space="preserve">For NewSpace libertarians, off-world property represents a paradoxical freedom from the empire that is enabled by the empire. In their heroic colonisation of the off-world, </w:t>
      </w:r>
      <w:r w:rsidRPr="005635DB">
        <w:rPr>
          <w:rStyle w:val="StyleUnderline"/>
          <w:highlight w:val="green"/>
        </w:rPr>
        <w:t>they are relieved from repressing resistant ‘commoners’, from negotiating</w:t>
      </w:r>
      <w:r w:rsidRPr="005635DB">
        <w:rPr>
          <w:rStyle w:val="StyleUnderline"/>
        </w:rPr>
        <w:t xml:space="preserve"> over prior </w:t>
      </w:r>
      <w:r w:rsidRPr="005635DB">
        <w:rPr>
          <w:rStyle w:val="StyleUnderline"/>
          <w:highlight w:val="green"/>
        </w:rPr>
        <w:t>land rights and</w:t>
      </w:r>
      <w:r w:rsidRPr="005635DB">
        <w:rPr>
          <w:rStyle w:val="StyleUnderline"/>
        </w:rPr>
        <w:t xml:space="preserve"> from </w:t>
      </w:r>
      <w:r w:rsidRPr="005635DB">
        <w:rPr>
          <w:rStyle w:val="StyleUnderline"/>
          <w:highlight w:val="green"/>
        </w:rPr>
        <w:t>managing</w:t>
      </w:r>
      <w:r w:rsidRPr="005635DB">
        <w:rPr>
          <w:rStyle w:val="StyleUnderline"/>
        </w:rPr>
        <w:t xml:space="preserve"> the ecological impacts of </w:t>
      </w:r>
      <w:r w:rsidRPr="005635DB">
        <w:rPr>
          <w:rStyle w:val="StyleUnderline"/>
          <w:highlight w:val="green"/>
        </w:rPr>
        <w:t>resource exploitation</w:t>
      </w:r>
      <w:r w:rsidRPr="005635DB">
        <w:rPr>
          <w:rStyle w:val="StyleUnderline"/>
        </w:rPr>
        <w:t xml:space="preserve"> </w:t>
      </w:r>
      <w:r w:rsidRPr="005635DB">
        <w:rPr>
          <w:sz w:val="16"/>
        </w:rPr>
        <w:t xml:space="preserve">– </w:t>
      </w:r>
      <w:r w:rsidRPr="005635DB">
        <w:rPr>
          <w:rStyle w:val="StyleUnderline"/>
        </w:rPr>
        <w:t>all that needs to be done is undermine international treaty law</w:t>
      </w:r>
      <w:r w:rsidRPr="005635DB">
        <w:rPr>
          <w:sz w:val="16"/>
        </w:rPr>
        <w:t xml:space="preserve"> (e.g. Gump 2018). </w:t>
      </w:r>
      <w:r w:rsidRPr="005635DB">
        <w:rPr>
          <w:rStyle w:val="StyleUnderline"/>
        </w:rPr>
        <w:t xml:space="preserve">Escaping history, the NewSpace salvationist narrative renders unilateral private property law as commensurate with “the common interest of all mankind </w:t>
      </w:r>
      <w:r w:rsidRPr="005635DB">
        <w:rPr>
          <w:sz w:val="16"/>
        </w:rPr>
        <w:t xml:space="preserve">in the progress of the exploration and use of outer space for peaceful purposes” (Outer Space Treaty 1967, preamble). </w:t>
      </w:r>
    </w:p>
    <w:p w14:paraId="4968A97C" w14:textId="77777777" w:rsidR="004A7892" w:rsidRDefault="004A7892" w:rsidP="004A7892">
      <w:pPr>
        <w:pStyle w:val="Heading4"/>
      </w:pPr>
      <w:r>
        <w:t xml:space="preserve">NewSpace </w:t>
      </w:r>
      <w:r>
        <w:rPr>
          <w:u w:val="single"/>
        </w:rPr>
        <w:t>valorizes</w:t>
      </w:r>
      <w:r>
        <w:t xml:space="preserve"> private property, advances </w:t>
      </w:r>
      <w:r>
        <w:rPr>
          <w:u w:val="single"/>
        </w:rPr>
        <w:t>American exceptionalism</w:t>
      </w:r>
      <w:r>
        <w:t xml:space="preserve">, and uses the frontier to greenlight </w:t>
      </w:r>
      <w:r w:rsidRPr="00CD3DDC">
        <w:rPr>
          <w:u w:val="single"/>
        </w:rPr>
        <w:t>exploitation</w:t>
      </w:r>
      <w:r>
        <w:t xml:space="preserve">, </w:t>
      </w:r>
      <w:r>
        <w:rPr>
          <w:u w:val="single"/>
        </w:rPr>
        <w:t>colonialism</w:t>
      </w:r>
      <w:r>
        <w:t xml:space="preserve">, and </w:t>
      </w:r>
      <w:r>
        <w:rPr>
          <w:u w:val="single"/>
        </w:rPr>
        <w:t>violence</w:t>
      </w:r>
      <w:r>
        <w:t>.</w:t>
      </w:r>
    </w:p>
    <w:p w14:paraId="4F3ADE13" w14:textId="77777777" w:rsidR="004A7892" w:rsidRPr="008A079B" w:rsidRDefault="004A7892" w:rsidP="004A7892">
      <w:r w:rsidRPr="008A079B">
        <w:rPr>
          <w:rStyle w:val="Style13ptBold"/>
        </w:rPr>
        <w:t>Johnson ‘20</w:t>
      </w:r>
      <w:r>
        <w:t xml:space="preserve"> (</w:t>
      </w:r>
      <w:r w:rsidRPr="008A079B">
        <w:t>Johnson, Matthew Robert</w:t>
      </w:r>
      <w:r>
        <w:t xml:space="preserve">. </w:t>
      </w:r>
      <w:r w:rsidRPr="008A079B">
        <w:t>"Mining the high frontier: sovereignty, property and humankind’s common heritage in outer space." PhD diss., University of Technology Sydney. Faculty of Arts and Social Sciences</w:t>
      </w:r>
      <w:r>
        <w:t xml:space="preserve">, </w:t>
      </w:r>
      <w:r w:rsidRPr="008A079B">
        <w:t>2020-08-26</w:t>
      </w:r>
      <w:r>
        <w:t xml:space="preserve">; JPark) </w:t>
      </w:r>
      <w:r>
        <w:rPr>
          <w:b/>
          <w:bCs/>
        </w:rPr>
        <w:t xml:space="preserve">[Bolded Brackets] </w:t>
      </w:r>
      <w:r>
        <w:t>inserted for footnote clarity</w:t>
      </w:r>
    </w:p>
    <w:p w14:paraId="20666B8D" w14:textId="77777777" w:rsidR="004A7892" w:rsidRPr="00573E3A" w:rsidRDefault="004A7892" w:rsidP="004A7892">
      <w:pPr>
        <w:rPr>
          <w:sz w:val="16"/>
        </w:rPr>
      </w:pPr>
      <w:r w:rsidRPr="00573E3A">
        <w:rPr>
          <w:sz w:val="16"/>
        </w:rPr>
        <w:t xml:space="preserve">5. Privateering the cosmic frontier: empire, myth and the violence of property93 There is an intractable link between national sovereignty and private property (Chapter 2), particularly as manifest in mining rights (Chapter 3). </w:t>
      </w:r>
      <w:r w:rsidRPr="00CD3DDC">
        <w:rPr>
          <w:rStyle w:val="StyleUnderline"/>
        </w:rPr>
        <w:t>A neoliberal constitution has emerged in international law that fortifies corporate rights to extract from and pollute the global commons</w:t>
      </w:r>
      <w:r w:rsidRPr="00573E3A">
        <w:rPr>
          <w:sz w:val="16"/>
        </w:rPr>
        <w:t xml:space="preserve">, as Atlas organisations pressure sovereign states to undermine alternate legal orders that recognise collective rights and responsibilities. </w:t>
      </w:r>
      <w:r w:rsidRPr="00CD3DDC">
        <w:rPr>
          <w:rStyle w:val="StyleUnderline"/>
        </w:rPr>
        <w:t>NewSpace’s ‘constitutional’ arguments attempt to create a legal justification for private off-world resource appropriation</w:t>
      </w:r>
      <w:r w:rsidRPr="00573E3A">
        <w:rPr>
          <w:sz w:val="16"/>
        </w:rPr>
        <w:t xml:space="preserve"> in advance of this speculative project being realised (Chapter 4). In this chapter, we will move further into the realm of the anticipatory, as I discuss how state-corporate appropriation on the cosmic frontier might transpire. I will do this by counter-posing my own speculations against an episode in NewSpace myth-making, a tale of off-world privatisation. The now-defunct NewSpace start-up MirCorp had briefly privatised the Russian space station Mir – this was essentially NewSpace’s first and only corporate outpost in space. The story of MirCorp is told by NewSpace protagonists in the documentary film, Orphans of Apollo (2008). This text is arguably the zenith of the network’s anti-statist and anti-bureaucratic mythos: it is a paean to NewSpace entrepreneurialism that implicates NASA and the US Government in the failure of MirCorp, while simultaneously absolving speculative capital. The documentary invokes the figure of the pirate – the original extra-territorial anarcho-libertarian – and in doing so, it broaches the tension between national appropriation and private mineral ownership that is at the heart of this dissertation. I will use the Orphans’ pirate imagery as a heuristic for establishing precedents for space mining in the age of maritime colonialism (returning to themes I raised in section 3.2.1). I posit that the state-backed space mining firm bears closer resemblance to the privateers and charter companies of maritime colonialism: pirates for hire and commercial vanguards for empire, pushing back the frontier. </w:t>
      </w:r>
      <w:r w:rsidRPr="00CD3DDC">
        <w:rPr>
          <w:rStyle w:val="StyleUnderline"/>
        </w:rPr>
        <w:t>To describe a place</w:t>
      </w:r>
      <w:r w:rsidRPr="00573E3A">
        <w:rPr>
          <w:sz w:val="16"/>
        </w:rPr>
        <w:t xml:space="preserve"> or space </w:t>
      </w:r>
      <w:r w:rsidRPr="00CD3DDC">
        <w:rPr>
          <w:rStyle w:val="StyleUnderline"/>
        </w:rPr>
        <w:t>as a frontier is to give it an ostensibly geographical designation: it can describe the furthest extent of a civilisation</w:t>
      </w:r>
      <w:r w:rsidRPr="00573E3A">
        <w:rPr>
          <w:sz w:val="16"/>
        </w:rPr>
        <w:t>, the periphery at spatial remove from the core (Wallerstein 1974). It can also denote areas that are particularly 182 difficult to access, like mountainous regions, jungles, deserts and outer space (Hall 2013, p.53). As Derek Hall notes in his political economy of land, “</w:t>
      </w:r>
      <w:r w:rsidRPr="00CD3DDC">
        <w:rPr>
          <w:rStyle w:val="StyleUnderline"/>
        </w:rPr>
        <w:t>frontiers are areas where states fall well short of exercising administrative control</w:t>
      </w:r>
      <w:r w:rsidRPr="00573E3A">
        <w:rPr>
          <w:sz w:val="16"/>
        </w:rPr>
        <w:t xml:space="preserve">” (2014, p.52). Yet using physical or political-geographic terms to describe frontiers is to neglect their cultural characteristics and their mythoi. The future studies scholar William Kramer (2014) reports on the ongoing use of frontier metaphors in NASA mission planning and lists the adjectives that can accompany frontier discourses and the role of the valorous pioneer within them. The frontier can be: “unknown, vast, lonely, godless, godforsaken, virgin, barren, unbroken, untamed, heathen, wild, desolate, savage, unforgiving, cold, hostile, foreboding, limitless, dangerous, uncivilized and even angry. These, then, contribute to the suite of terms that describe aspects of pioneers’ relationship to that frontier, such as fear, battle, challenge, assault, conquering, conquest, subduing, civilizing, and taming” (Kramer 2014, p.181). To varying extents, frontiers are anomic or lawless (anomos; discussed in section 2.3) – at least from the perspective of colonisers. </w:t>
      </w:r>
      <w:r w:rsidRPr="00CD3DDC">
        <w:rPr>
          <w:rStyle w:val="StyleUnderline"/>
        </w:rPr>
        <w:t xml:space="preserve">Frontiers either lack a nomos, or there is an older, indigenous nomos that is displaced by a new colonial nomos </w:t>
      </w:r>
      <w:r w:rsidRPr="00573E3A">
        <w:rPr>
          <w:rStyle w:val="StyleUnderline"/>
          <w:highlight w:val="green"/>
        </w:rPr>
        <w:t>through state-sanctioned violence</w:t>
      </w:r>
      <w:r w:rsidRPr="00573E3A">
        <w:rPr>
          <w:sz w:val="16"/>
        </w:rPr>
        <w:t xml:space="preserve"> (Walker 2013, pp.400-401). </w:t>
      </w:r>
      <w:r w:rsidRPr="00CD3DDC">
        <w:rPr>
          <w:rStyle w:val="StyleUnderline"/>
        </w:rPr>
        <w:t xml:space="preserve">To tame, </w:t>
      </w:r>
      <w:r w:rsidRPr="00573E3A">
        <w:rPr>
          <w:rStyle w:val="StyleUnderline"/>
          <w:highlight w:val="green"/>
        </w:rPr>
        <w:t>to conquer and to subdue</w:t>
      </w:r>
      <w:r w:rsidRPr="00CD3DDC">
        <w:rPr>
          <w:rStyle w:val="StyleUnderline"/>
        </w:rPr>
        <w:t xml:space="preserve"> – more than mere geophysical marker, </w:t>
      </w:r>
      <w:r w:rsidRPr="00573E3A">
        <w:rPr>
          <w:rStyle w:val="StyleUnderline"/>
          <w:highlight w:val="green"/>
        </w:rPr>
        <w:t>‘</w:t>
      </w:r>
      <w:r w:rsidRPr="00573E3A">
        <w:rPr>
          <w:rStyle w:val="StyleUnderline"/>
          <w:b/>
          <w:bCs/>
          <w:highlight w:val="green"/>
        </w:rPr>
        <w:t>the frontier’ indelibly connotes the violence of colonialism</w:t>
      </w:r>
      <w:r w:rsidRPr="00573E3A">
        <w:rPr>
          <w:rStyle w:val="StyleUnderline"/>
          <w:highlight w:val="green"/>
        </w:rPr>
        <w:t>.</w:t>
      </w:r>
      <w:r>
        <w:rPr>
          <w:rStyle w:val="StyleUnderline"/>
        </w:rPr>
        <w:t xml:space="preserve"> </w:t>
      </w:r>
      <w:r w:rsidRPr="00573E3A">
        <w:rPr>
          <w:sz w:val="16"/>
          <w:highlight w:val="green"/>
        </w:rPr>
        <w:t>‘</w:t>
      </w:r>
      <w:r w:rsidRPr="00573E3A">
        <w:rPr>
          <w:rStyle w:val="StyleUnderline"/>
          <w:highlight w:val="green"/>
        </w:rPr>
        <w:t>The frontier’ has always been a central trope in NewSpace</w:t>
      </w:r>
      <w:r w:rsidRPr="00CD3DDC">
        <w:rPr>
          <w:rStyle w:val="StyleUnderline"/>
        </w:rPr>
        <w:t xml:space="preserve"> discourse, one </w:t>
      </w:r>
      <w:r w:rsidRPr="00573E3A">
        <w:rPr>
          <w:rStyle w:val="StyleUnderline"/>
          <w:highlight w:val="green"/>
        </w:rPr>
        <w:t>in which discourses of</w:t>
      </w:r>
      <w:r w:rsidRPr="00CD3DDC">
        <w:rPr>
          <w:rStyle w:val="StyleUnderline"/>
        </w:rPr>
        <w:t xml:space="preserve"> individual </w:t>
      </w:r>
      <w:r w:rsidRPr="00573E3A">
        <w:rPr>
          <w:rStyle w:val="StyleUnderline"/>
          <w:highlight w:val="green"/>
        </w:rPr>
        <w:t>freedom</w:t>
      </w:r>
      <w:r w:rsidRPr="00CD3DDC">
        <w:rPr>
          <w:rStyle w:val="StyleUnderline"/>
        </w:rPr>
        <w:t xml:space="preserve"> or deregulation </w:t>
      </w:r>
      <w:r w:rsidRPr="00573E3A">
        <w:rPr>
          <w:rStyle w:val="StyleUnderline"/>
          <w:highlight w:val="green"/>
        </w:rPr>
        <w:t xml:space="preserve">merge with the </w:t>
      </w:r>
      <w:r w:rsidRPr="00573E3A">
        <w:rPr>
          <w:rStyle w:val="StyleUnderline"/>
        </w:rPr>
        <w:t xml:space="preserve">inherent </w:t>
      </w:r>
      <w:r w:rsidRPr="00573E3A">
        <w:rPr>
          <w:rStyle w:val="StyleUnderline"/>
          <w:highlight w:val="green"/>
        </w:rPr>
        <w:t>patriotism of the US</w:t>
      </w:r>
      <w:r w:rsidRPr="00CD3DDC">
        <w:rPr>
          <w:rStyle w:val="StyleUnderline"/>
        </w:rPr>
        <w:t>-centred movement.</w:t>
      </w:r>
      <w:r w:rsidRPr="00573E3A">
        <w:rPr>
          <w:sz w:val="16"/>
        </w:rPr>
        <w:t xml:space="preserve"> The Tea Party in Space is one organisation that participates in the ‘March Storm’ or ‘August Blitz’ inter-organisational lobbying events held by the Alliance for Space Development (ASD 2019, p.1). In their policy platform, they state: “Only through fiscally responsible policy, which limits government bureaucracy and stimulates the free market, will the United States expand on its leadership in space. By removing barriers of entry to the utilization of the solar system, new business models become viable. This sound free-market-based approach will create new sectors of the economy and strengthen America as the vanguard of freedom and opportunity as we spread throughout the solar system. We will carry forth the American values that made our nation great. The United States will settle space as it settled the American continent. The days of Lewis and Clark, and Apollo, are over. This is the Oregon Trail space policy” (Tea Party in Space 2014). The Tea Party in Space’s platform invokes some historically durable motifs – not least of all the mythological figure of Apollo, namesake of the US’s lunar program. In addition to 183 neoliberal edicts of ‘fiscal responsibility’ and removing barriers to entry, the Tea Party in Space’s platform is, in their words, “grounded in American exceptionalism” (Tea Party in Space 2014). This exceptionalism is expressed in spatio-historic terms through the invocation of </w:t>
      </w:r>
      <w:r w:rsidRPr="008A079B">
        <w:rPr>
          <w:sz w:val="16"/>
        </w:rPr>
        <w:t xml:space="preserve">the frontier. </w:t>
      </w:r>
      <w:r w:rsidRPr="008A079B">
        <w:rPr>
          <w:rStyle w:val="StyleUnderline"/>
        </w:rPr>
        <w:t>NewSpace will ‘carry forth the American values that</w:t>
      </w:r>
      <w:r w:rsidRPr="00CD3DDC">
        <w:rPr>
          <w:rStyle w:val="StyleUnderline"/>
        </w:rPr>
        <w:t xml:space="preserve"> made our nation great’ onto unsettled celestial bodies like the civilian pioneers westward bound on the Oregon Trail. </w:t>
      </w:r>
      <w:r w:rsidRPr="00573E3A">
        <w:rPr>
          <w:rStyle w:val="StyleUnderline"/>
          <w:highlight w:val="green"/>
        </w:rPr>
        <w:t>NewSpace believes it will be</w:t>
      </w:r>
      <w:r w:rsidRPr="00573E3A">
        <w:rPr>
          <w:sz w:val="16"/>
        </w:rPr>
        <w:t xml:space="preserve"> the exceptional, valorous entrepreneur who is skyward bound as ‘the vanguard of freedom and opportunity’ – </w:t>
      </w:r>
      <w:r w:rsidRPr="008A079B">
        <w:rPr>
          <w:rStyle w:val="StyleUnderline"/>
          <w:highlight w:val="green"/>
        </w:rPr>
        <w:t xml:space="preserve">America’s </w:t>
      </w:r>
      <w:r w:rsidRPr="00573E3A">
        <w:rPr>
          <w:rStyle w:val="StyleUnderline"/>
          <w:highlight w:val="green"/>
        </w:rPr>
        <w:t>destiny manifest in a union with free- market capitalism.</w:t>
      </w:r>
      <w:r w:rsidRPr="00573E3A">
        <w:rPr>
          <w:sz w:val="16"/>
        </w:rPr>
        <w:t xml:space="preserve"> Parker (2009, pp.89-90) has noted the synergy between the westward frontier and the libertarian space frontier. Henry David Thoreau (1817-1862) had said, “Eastward I go only by force; but westward I go free” – on the frontier, one could “forget the Old World and its institutions” that lay across the Atlantic, because “we go westward as into the future” (2008 [1862]; Parker 2009, p.89). </w:t>
      </w:r>
      <w:r w:rsidRPr="00CD3DDC">
        <w:rPr>
          <w:rStyle w:val="StyleUnderline"/>
        </w:rPr>
        <w:t>For libertarian space advocates, beyond the atmosphere lies an open expanse of extraterritorial liberty, an endless frontier in which to exercise one’s inalienable right to private property ownership</w:t>
      </w:r>
      <w:r w:rsidRPr="00573E3A">
        <w:rPr>
          <w:sz w:val="16"/>
        </w:rPr>
        <w:t xml:space="preserve">, untethered to terrestrial polity or regulation. However, unacknowledged in the frontier romanticism of Thoreau and the Tea Party in Space is the fact that the Oregon Trail had been blazed, in large part, by the Hudson’s Bay Company (Douthit 1992). This British charter company was incorporated by King Charles II in 1670 for the purpose of "finding some Trade for Furs, Minerals, and other considerable Commodities...[from which] there may probably arise very great Advantage to Us and Our Kingdom” (Royal Charter of the Hudson’s Bay Company, HBC Heritage 2016). The Company was granted powers of de facto government, and had exercised the rights bestowed by the Crown “to send either Ships of War, Men or Ammunition...unto any their Plantations, Forts, Factories, or Places of Trade aforesaid, for the Security and Defence” of the land it had claimed along the fabled ‘pioneer’ trail from Missouri to Oregon (HBC Heritage 2016). Also missing from the above frontier mythologies is the fact that the American continent had been pioneered millennia before the arrival of early industrial civilisation. The indigenous societies that lived and worked the land prior to the Oregon Trail were often key sources of trade for Anglo-American wagon trains and, through disease and violence, were frequently killed through contact with white settlers. </w:t>
      </w:r>
      <w:r w:rsidRPr="00CD3DDC">
        <w:rPr>
          <w:rStyle w:val="StyleUnderline"/>
        </w:rPr>
        <w:t>Far from forgetting the institutions of the Old World, “free from all worldly engagements”</w:t>
      </w:r>
      <w:r w:rsidRPr="00573E3A">
        <w:rPr>
          <w:sz w:val="16"/>
        </w:rPr>
        <w:t xml:space="preserve"> (Thoreau 2008), the </w:t>
      </w:r>
      <w:r w:rsidRPr="00CD3DDC">
        <w:rPr>
          <w:rStyle w:val="StyleUnderline"/>
        </w:rPr>
        <w:t xml:space="preserve">frontier freedoms of white pioneers were enabled by </w:t>
      </w:r>
      <w:r w:rsidRPr="00573E3A">
        <w:rPr>
          <w:sz w:val="16"/>
        </w:rPr>
        <w:t>European monarchical sovereignty – often expressed and solidified through</w:t>
      </w:r>
      <w:r>
        <w:rPr>
          <w:rStyle w:val="StyleUnderline"/>
        </w:rPr>
        <w:t xml:space="preserve"> </w:t>
      </w:r>
      <w:r w:rsidRPr="00573E3A">
        <w:rPr>
          <w:sz w:val="16"/>
        </w:rPr>
        <w:t xml:space="preserve">184 </w:t>
      </w:r>
      <w:r w:rsidRPr="00CD3DDC">
        <w:rPr>
          <w:rStyle w:val="StyleUnderline"/>
        </w:rPr>
        <w:t>colonial violence.</w:t>
      </w:r>
      <w:r>
        <w:rPr>
          <w:rStyle w:val="StyleUnderline"/>
        </w:rPr>
        <w:t xml:space="preserve"> </w:t>
      </w:r>
      <w:r w:rsidRPr="00573E3A">
        <w:rPr>
          <w:sz w:val="16"/>
        </w:rPr>
        <w:t xml:space="preserve">Myth-making is abundant in NewSpace. By myth, I mean both a falsehood and a ‘legend’ that “still powerfully conveys some important moral and social lesson” regardless of its veracity (Christman 2014, p.3). </w:t>
      </w:r>
      <w:r w:rsidRPr="00573E3A">
        <w:rPr>
          <w:rStyle w:val="StyleUnderline"/>
          <w:highlight w:val="green"/>
        </w:rPr>
        <w:t>The mythic frontier appears in the policy platforms of NewSpace organisations</w:t>
      </w:r>
      <w:r w:rsidRPr="00CD3DDC">
        <w:rPr>
          <w:rStyle w:val="StyleUnderline"/>
        </w:rPr>
        <w:t>.</w:t>
      </w:r>
      <w:r w:rsidRPr="00573E3A">
        <w:rPr>
          <w:sz w:val="16"/>
        </w:rPr>
        <w:t xml:space="preserve"> It appears in the promotional material of prospective space miners: </w:t>
      </w:r>
      <w:r w:rsidRPr="00CD3DDC">
        <w:rPr>
          <w:rStyle w:val="StyleUnderline"/>
        </w:rPr>
        <w:t>Moon Express</w:t>
      </w:r>
      <w:r w:rsidRPr="00573E3A">
        <w:rPr>
          <w:sz w:val="16"/>
        </w:rPr>
        <w:t xml:space="preserve">, for example, </w:t>
      </w:r>
      <w:r w:rsidRPr="00CD3DDC">
        <w:rPr>
          <w:rStyle w:val="StyleUnderline"/>
        </w:rPr>
        <w:t>looks to new colonial horizons</w:t>
      </w:r>
      <w:r w:rsidRPr="00573E3A">
        <w:rPr>
          <w:sz w:val="16"/>
        </w:rPr>
        <w:t xml:space="preserve"> and core-periphery relationships </w:t>
      </w:r>
      <w:r w:rsidRPr="00CD3DDC">
        <w:rPr>
          <w:rStyle w:val="StyleUnderline"/>
        </w:rPr>
        <w:t>when asserting that “The Moon is Earth’s 8th continent, a new frontier for humanity</w:t>
      </w:r>
      <w:r w:rsidRPr="00573E3A">
        <w:rPr>
          <w:sz w:val="16"/>
        </w:rPr>
        <w:t xml:space="preserve"> with precious resources that can bring enormous benefits to life on Earth and our future in space” (n.d.). The </w:t>
      </w:r>
      <w:r w:rsidRPr="00CD3DDC">
        <w:rPr>
          <w:rStyle w:val="StyleUnderline"/>
        </w:rPr>
        <w:t xml:space="preserve">frontier trope is also evident in the private property advocacy formulated </w:t>
      </w:r>
      <w:r w:rsidRPr="00573E3A">
        <w:rPr>
          <w:rStyle w:val="StyleUnderline"/>
          <w:highlight w:val="green"/>
        </w:rPr>
        <w:t>and</w:t>
      </w:r>
      <w:r w:rsidRPr="00CD3DDC">
        <w:rPr>
          <w:rStyle w:val="StyleUnderline"/>
        </w:rPr>
        <w:t xml:space="preserve"> published by </w:t>
      </w:r>
      <w:r w:rsidRPr="00573E3A">
        <w:rPr>
          <w:rStyle w:val="StyleUnderline"/>
          <w:highlight w:val="green"/>
        </w:rPr>
        <w:t>neoliberal think-tanks</w:t>
      </w:r>
      <w:r w:rsidRPr="00CD3DDC">
        <w:rPr>
          <w:rStyle w:val="StyleUnderline"/>
        </w:rPr>
        <w:t>.</w:t>
      </w:r>
      <w:r w:rsidRPr="00573E3A">
        <w:rPr>
          <w:sz w:val="16"/>
        </w:rPr>
        <w:t xml:space="preserve"> In contrast with Thoreau’s wistful sauntering in the wilderness, for Edward Hudgins of the </w:t>
      </w:r>
      <w:r w:rsidRPr="00CD3DDC">
        <w:rPr>
          <w:rStyle w:val="StyleUnderline"/>
        </w:rPr>
        <w:t>Cato Institute</w:t>
      </w:r>
      <w:r w:rsidRPr="00573E3A">
        <w:rPr>
          <w:sz w:val="16"/>
        </w:rPr>
        <w:t xml:space="preserve">, the off-world frontier promises commercial infinitude and boundless capital accumulation, so long as it is tamed through private property rights. “In the past patriots fought to establish political and economic conditions of free exchange and private property rights. These conditions opened commercial frontiers on Earth and allowed us to create material wealth and technical capacities never dreamed of. By establishing these conditions throughout the solar system, we will open boundless new commercial frontiers.” (Hudgins 2002, p.xxv) Hudgins </w:t>
      </w:r>
      <w:r w:rsidRPr="00CD3DDC">
        <w:rPr>
          <w:rStyle w:val="StyleUnderline"/>
        </w:rPr>
        <w:t xml:space="preserve">claims private property will open new frontiers, rather than enclose them or establish new barriers to open access. </w:t>
      </w:r>
      <w:r w:rsidRPr="00573E3A">
        <w:rPr>
          <w:sz w:val="16"/>
        </w:rPr>
        <w:t xml:space="preserve">Much like the Tea Party in Space, Hudgins fuses together the heroic narrative of American nationalism with neoliberalism’s omniscient market and the trailblazing entrepreneur. This chapter explores the ‘geo-mythography’ (Connery 2001; Dean 2006) of the frontier and its role in NewSpace’s political imaginary. I begin by discussing Orphans of Apollo and its invocation of the pirate, and move into a discussion of the privateer – an alternate figure in maritime colonialism that brings us closer to a precedent for the state- backed frontier mineral rights of the CSLCA.94 To what extent would the NewSpace mining </w:t>
      </w:r>
      <w:r w:rsidRPr="00573E3A">
        <w:rPr>
          <w:b/>
          <w:bCs/>
          <w:sz w:val="20"/>
          <w:szCs w:val="32"/>
        </w:rPr>
        <w:t>[FOOTNOTE 94]</w:t>
      </w:r>
      <w:r w:rsidRPr="00573E3A">
        <w:rPr>
          <w:sz w:val="20"/>
          <w:szCs w:val="32"/>
        </w:rPr>
        <w:t xml:space="preserve"> </w:t>
      </w:r>
      <w:r w:rsidRPr="00573E3A">
        <w:rPr>
          <w:sz w:val="16"/>
        </w:rPr>
        <w:t xml:space="preserve">As a point of revision, </w:t>
      </w:r>
      <w:r w:rsidRPr="00573E3A">
        <w:rPr>
          <w:rStyle w:val="StyleUnderline"/>
          <w:highlight w:val="green"/>
        </w:rPr>
        <w:t>space mining start-ups represent</w:t>
      </w:r>
      <w:r w:rsidRPr="00CD3DDC">
        <w:rPr>
          <w:rStyle w:val="StyleUnderline"/>
        </w:rPr>
        <w:t xml:space="preserve"> the contemporary, ‘business face’ </w:t>
      </w:r>
      <w:r w:rsidRPr="00573E3A">
        <w:rPr>
          <w:rStyle w:val="StyleUnderline"/>
          <w:highlight w:val="green"/>
        </w:rPr>
        <w:t>of NewSpace’s utopianism</w:t>
      </w:r>
      <w:r w:rsidRPr="00CD3DDC">
        <w:rPr>
          <w:rStyle w:val="StyleUnderline"/>
        </w:rPr>
        <w:t xml:space="preserve">. </w:t>
      </w:r>
      <w:r w:rsidRPr="00573E3A">
        <w:rPr>
          <w:sz w:val="16"/>
        </w:rPr>
        <w:t xml:space="preserve">The business model for </w:t>
      </w:r>
      <w:r w:rsidRPr="00CD3DDC">
        <w:rPr>
          <w:rStyle w:val="StyleUnderline"/>
        </w:rPr>
        <w:t xml:space="preserve">space </w:t>
      </w:r>
      <w:r w:rsidRPr="00573E3A">
        <w:rPr>
          <w:rStyle w:val="StyleUnderline"/>
          <w:highlight w:val="green"/>
        </w:rPr>
        <w:t>mining currently appears geared towards</w:t>
      </w:r>
      <w:r w:rsidRPr="00CD3DDC">
        <w:rPr>
          <w:rStyle w:val="StyleUnderline"/>
        </w:rPr>
        <w:t xml:space="preserve"> more sober, </w:t>
      </w:r>
      <w:r w:rsidRPr="00573E3A">
        <w:rPr>
          <w:rStyle w:val="StyleUnderline"/>
          <w:highlight w:val="green"/>
        </w:rPr>
        <w:t>feasible projects</w:t>
      </w:r>
      <w:r w:rsidRPr="00573E3A">
        <w:rPr>
          <w:sz w:val="16"/>
        </w:rPr>
        <w:t xml:space="preserve"> in the form of extracting water from asteroids, separating it into hydrogen and oxygen for fuel and selling it (through presently non-existent mechanisms for off-world trade) to national space agencies and their ‘big aerospace’ contractors. </w:t>
      </w:r>
      <w:r w:rsidRPr="00573E3A">
        <w:rPr>
          <w:rStyle w:val="StyleUnderline"/>
          <w:highlight w:val="green"/>
        </w:rPr>
        <w:t>However</w:t>
      </w:r>
      <w:r w:rsidRPr="00CD3DDC">
        <w:rPr>
          <w:rStyle w:val="StyleUnderline"/>
        </w:rPr>
        <w:t xml:space="preserve">, civil society organisations and several founders of the space mining </w:t>
      </w:r>
      <w:r w:rsidRPr="00573E3A">
        <w:rPr>
          <w:rStyle w:val="StyleUnderline"/>
          <w:highlight w:val="green"/>
        </w:rPr>
        <w:t>firms within the</w:t>
      </w:r>
      <w:r w:rsidRPr="00CD3DDC">
        <w:rPr>
          <w:rStyle w:val="StyleUnderline"/>
        </w:rPr>
        <w:t xml:space="preserve"> broader </w:t>
      </w:r>
      <w:r w:rsidRPr="00573E3A">
        <w:rPr>
          <w:rStyle w:val="StyleUnderline"/>
          <w:highlight w:val="green"/>
        </w:rPr>
        <w:t>NewSpace network consider</w:t>
      </w:r>
      <w:r w:rsidRPr="00CD3DDC">
        <w:rPr>
          <w:rStyle w:val="StyleUnderline"/>
        </w:rPr>
        <w:t xml:space="preserve"> in situ re</w:t>
      </w:r>
      <w:r w:rsidRPr="00573E3A">
        <w:rPr>
          <w:rStyle w:val="StyleUnderline"/>
          <w:highlight w:val="green"/>
        </w:rPr>
        <w:t>source utilisation as the vehicle for the permanent settlement of other celestial bodies</w:t>
      </w:r>
      <w:r w:rsidRPr="00573E3A">
        <w:rPr>
          <w:sz w:val="16"/>
        </w:rPr>
        <w:t xml:space="preserve">. From O’Neill and the L-5 Society through to SpaceX’s proposed Colonial Fleet (Musk 2017, p.49), </w:t>
      </w:r>
      <w:r w:rsidRPr="00CD3DDC">
        <w:rPr>
          <w:rStyle w:val="StyleUnderline"/>
        </w:rPr>
        <w:t>NewSpace has consistently treated off-world resource</w:t>
      </w:r>
      <w:r w:rsidRPr="00573E3A">
        <w:rPr>
          <w:rStyle w:val="StyleUnderline"/>
          <w:sz w:val="16"/>
          <w:u w:val="none"/>
        </w:rPr>
        <w:t xml:space="preserve"> </w:t>
      </w:r>
      <w:r w:rsidRPr="00573E3A">
        <w:rPr>
          <w:rStyle w:val="StyleUnderline"/>
          <w:b/>
          <w:bCs/>
          <w:sz w:val="20"/>
          <w:szCs w:val="32"/>
          <w:u w:val="none"/>
        </w:rPr>
        <w:t>[PAGE ENDS, FOOTNOTE CONTINUES]</w:t>
      </w:r>
      <w:r w:rsidRPr="00573E3A">
        <w:rPr>
          <w:rStyle w:val="StyleUnderline"/>
          <w:sz w:val="20"/>
          <w:szCs w:val="32"/>
          <w:u w:val="none"/>
        </w:rPr>
        <w:t xml:space="preserve"> </w:t>
      </w:r>
      <w:r w:rsidRPr="00573E3A">
        <w:rPr>
          <w:rStyle w:val="StyleUnderline"/>
        </w:rPr>
        <w:t xml:space="preserve">appropriation </w:t>
      </w:r>
      <w:r w:rsidRPr="00573E3A">
        <w:rPr>
          <w:rStyle w:val="StyleUnderline"/>
          <w:highlight w:val="green"/>
        </w:rPr>
        <w:t>as the key to ‘humanising’ the cosmos</w:t>
      </w:r>
      <w:r w:rsidRPr="00573E3A">
        <w:rPr>
          <w:rStyle w:val="StyleUnderline"/>
          <w:sz w:val="16"/>
          <w:u w:val="none"/>
        </w:rPr>
        <w:t xml:space="preserve"> (O’Neill 1977). I thus treat </w:t>
      </w:r>
      <w:r w:rsidRPr="00573E3A">
        <w:rPr>
          <w:rStyle w:val="StyleUnderline"/>
        </w:rPr>
        <w:t>space mining and space colonisation</w:t>
      </w:r>
      <w:r w:rsidRPr="00573E3A">
        <w:rPr>
          <w:rStyle w:val="StyleUnderline"/>
          <w:sz w:val="16"/>
          <w:u w:val="none"/>
        </w:rPr>
        <w:t xml:space="preserve">, the visioneer’s contradictory impulses of technical pragmatism and utopianism (McCray 2013), </w:t>
      </w:r>
      <w:r w:rsidRPr="00573E3A">
        <w:rPr>
          <w:rStyle w:val="StyleUnderline"/>
        </w:rPr>
        <w:t>as intractable elements in this chapter</w:t>
      </w:r>
      <w:r w:rsidRPr="00573E3A">
        <w:rPr>
          <w:rStyle w:val="StyleUnderline"/>
          <w:b/>
          <w:bCs/>
        </w:rPr>
        <w:t>.</w:t>
      </w:r>
      <w:r w:rsidRPr="00573E3A">
        <w:rPr>
          <w:rStyle w:val="StyleUnderline"/>
          <w:b/>
          <w:bCs/>
          <w:sz w:val="16"/>
          <w:u w:val="none"/>
        </w:rPr>
        <w:t xml:space="preserve"> </w:t>
      </w:r>
      <w:r w:rsidRPr="00573E3A">
        <w:rPr>
          <w:rStyle w:val="StyleUnderline"/>
          <w:b/>
          <w:bCs/>
          <w:sz w:val="20"/>
          <w:szCs w:val="32"/>
          <w:u w:val="none"/>
        </w:rPr>
        <w:t>[FOOTNOTE 94 ENDS]</w:t>
      </w:r>
      <w:r w:rsidRPr="00573E3A">
        <w:rPr>
          <w:rStyle w:val="StyleUnderline"/>
          <w:sz w:val="20"/>
          <w:szCs w:val="32"/>
          <w:u w:val="none"/>
        </w:rPr>
        <w:t xml:space="preserve"> </w:t>
      </w:r>
      <w:r w:rsidRPr="00573E3A">
        <w:rPr>
          <w:sz w:val="16"/>
        </w:rPr>
        <w:t xml:space="preserve">185 project mirror the frontier appropriations of the privateer and the joint-stock company? On the one hand, I venture that the legislative guarantee of private mineral rights represents the first, pre-emptive step in a neo-colonial entwinement of US resource imperialism and NewSpace’s humanising mission. In the off-world, there is an unrealised, anticipatory violence lurking behind the promise of property ownership – such as the Trump Administration’s 2019 establishment of a US Space Force that would (among other geostrategic priorities) protect American commercial interests in space (DoD 2018). On the other hand, </w:t>
      </w:r>
      <w:r w:rsidRPr="00573E3A">
        <w:rPr>
          <w:rStyle w:val="StyleUnderline"/>
        </w:rPr>
        <w:t xml:space="preserve">NewSpace colonialism is discordant with the piratical and imperial violence that has plagued the frontiers of Earth. </w:t>
      </w:r>
      <w:r w:rsidRPr="00573E3A">
        <w:rPr>
          <w:rStyle w:val="StyleUnderline"/>
          <w:highlight w:val="green"/>
        </w:rPr>
        <w:t>For NewSpace, the Solar System represents</w:t>
      </w:r>
      <w:r w:rsidRPr="00573E3A">
        <w:rPr>
          <w:rStyle w:val="StyleUnderline"/>
        </w:rPr>
        <w:t xml:space="preserve"> the guilt-free frontier – </w:t>
      </w:r>
      <w:r w:rsidRPr="00573E3A">
        <w:rPr>
          <w:rStyle w:val="StyleUnderline"/>
          <w:highlight w:val="green"/>
        </w:rPr>
        <w:t>a benign colonialism.</w:t>
      </w:r>
      <w:r w:rsidRPr="00573E3A">
        <w:rPr>
          <w:sz w:val="16"/>
        </w:rPr>
        <w:t xml:space="preserve"> To use Hegel’s words, it is an attempt to escape from the “slaughter bench” of history (2001 [n.d.], p.35).</w:t>
      </w:r>
    </w:p>
    <w:p w14:paraId="1438C23D" w14:textId="77777777" w:rsidR="004A7892" w:rsidRPr="00CD3DDC" w:rsidRDefault="004A7892" w:rsidP="004A7892"/>
    <w:p w14:paraId="6080529C" w14:textId="77777777" w:rsidR="004A7892" w:rsidRDefault="004A7892" w:rsidP="004A7892">
      <w:pPr>
        <w:rPr>
          <w:rStyle w:val="StyleUnderline"/>
        </w:rPr>
      </w:pPr>
    </w:p>
    <w:p w14:paraId="35EE0A35" w14:textId="77777777" w:rsidR="004A7892" w:rsidRPr="00866A6E" w:rsidRDefault="004A7892" w:rsidP="004A7892">
      <w:pPr>
        <w:pStyle w:val="Heading3"/>
      </w:pPr>
      <w:r>
        <w:t>1AC – Framing</w:t>
      </w:r>
    </w:p>
    <w:p w14:paraId="080A5D70" w14:textId="77777777" w:rsidR="004A7892" w:rsidRDefault="004A7892" w:rsidP="004A7892">
      <w:pPr>
        <w:pStyle w:val="Heading4"/>
      </w:pPr>
      <w:r>
        <w:t>The standard is maximizing expected well-being.</w:t>
      </w:r>
    </w:p>
    <w:p w14:paraId="10AF3E6C" w14:textId="77777777" w:rsidR="004A7892" w:rsidRPr="00EB533F" w:rsidRDefault="004A7892" w:rsidP="004A7892">
      <w:pPr>
        <w:pStyle w:val="Heading4"/>
        <w:spacing w:line="276" w:lineRule="auto"/>
        <w:rPr>
          <w:rFonts w:cs="Calibri"/>
        </w:rPr>
      </w:pP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2DFA7992" w14:textId="77777777" w:rsidR="004A7892" w:rsidRPr="00EB533F" w:rsidRDefault="004A7892" w:rsidP="004A7892">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53" w:history="1">
        <w:r w:rsidRPr="00EB533F">
          <w:rPr>
            <w:rStyle w:val="Hyperlink"/>
          </w:rPr>
          <w:t>https://www.fhi.ox.ac.uk/wp-content/uploads/Existential-Risks-2017-01-23.pdf</w:t>
        </w:r>
      </w:hyperlink>
      <w:r w:rsidRPr="00EB533F">
        <w:t xml:space="preserve">, </w:t>
      </w:r>
    </w:p>
    <w:p w14:paraId="7D16A2B0" w14:textId="77777777" w:rsidR="004A7892" w:rsidRDefault="004A7892" w:rsidP="004A7892">
      <w:pPr>
        <w:spacing w:line="276" w:lineRule="auto"/>
      </w:pPr>
      <w:r w:rsidRPr="00EB533F">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r w:rsidRPr="00EB533F">
        <w:rPr>
          <w:rStyle w:val="StyleUnderline"/>
        </w:rPr>
        <w:t xml:space="preserve">. (2) A nuclear </w:t>
      </w:r>
      <w:r w:rsidRPr="00EB533F">
        <w:rPr>
          <w:rStyle w:val="StyleUnderline"/>
          <w:highlight w:val="green"/>
        </w:rPr>
        <w:t>war that kills 99%</w:t>
      </w:r>
      <w:r w:rsidRPr="00EB533F">
        <w:rPr>
          <w:rStyle w:val="StyleUnderline"/>
        </w:rPr>
        <w:t xml:space="preserve"> of the world’s existing population. (3) A nuclear </w:t>
      </w:r>
      <w:r w:rsidRPr="00EB533F">
        <w:rPr>
          <w:rStyle w:val="StyleUnderline"/>
          <w:highlight w:val="green"/>
        </w:rPr>
        <w:t>war that kills 100%</w:t>
      </w:r>
      <w:r w:rsidRPr="00EB533F">
        <w:rPr>
          <w:rStyle w:val="StyleUnderline"/>
        </w:rPr>
        <w:t xml:space="preserve">. </w:t>
      </w:r>
      <w:r w:rsidRPr="00EB533F">
        <w:t xml:space="preserve">(2) would be worse than (1), and (3) would be worse than (2). Which is the greater of these two differences? </w:t>
      </w:r>
      <w:r w:rsidRPr="00EB533F">
        <w:rPr>
          <w:rStyle w:val="StyleUnderline"/>
        </w:rPr>
        <w:t>Most people believe that the greater difference is between (1) and (2).</w:t>
      </w:r>
      <w:r w:rsidRPr="00EB533F">
        <w:t xml:space="preserve"> </w:t>
      </w:r>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r w:rsidRPr="00EB533F">
        <w:t xml:space="preserve">. ... </w:t>
      </w:r>
      <w:r w:rsidRPr="00EB533F">
        <w:rPr>
          <w:rStyle w:val="StyleUnderline"/>
        </w:rPr>
        <w:t xml:space="preserve">The Earth will remain habitable for </w:t>
      </w:r>
      <w:r w:rsidRPr="00EB533F">
        <w:rPr>
          <w:rStyle w:val="Emphasis"/>
        </w:rPr>
        <w:t>at least another billion years</w:t>
      </w:r>
      <w:r w:rsidRPr="00EB533F">
        <w:rPr>
          <w:rStyle w:val="StyleUnderline"/>
        </w:rPr>
        <w:t>.</w:t>
      </w:r>
      <w:r w:rsidRPr="00EB533F">
        <w:t xml:space="preserve"> </w:t>
      </w:r>
      <w:r w:rsidRPr="00EB533F">
        <w:rPr>
          <w:rStyle w:val="StyleUnderline"/>
        </w:rPr>
        <w:t>Civilization began only a few thousand years ago.</w:t>
      </w:r>
      <w:r w:rsidRPr="00EB533F">
        <w:t xml:space="preserve"> </w:t>
      </w:r>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r w:rsidRPr="00EB533F">
        <w:rPr>
          <w:rStyle w:val="StyleUnderline"/>
        </w:rPr>
        <w:t>.</w:t>
      </w:r>
      <w:r w:rsidRPr="00EB533F">
        <w:t xml:space="preserve"> </w:t>
      </w:r>
      <w:r w:rsidRPr="00EB533F">
        <w:rPr>
          <w:rStyle w:val="StyleUnderline"/>
        </w:rPr>
        <w:t>The difference between (2) and (3) may thus be the difference between this tiny fraction and all of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r w:rsidRPr="00EB533F">
        <w:rPr>
          <w:rStyle w:val="StyleUnderline"/>
        </w:rPr>
        <w:t>.</w:t>
      </w:r>
      <w:r w:rsidRPr="00EB533F">
        <w:t xml:space="preserve"> In standard risk analysis, when working out how to respond to risk, we work out the expected value of risk reduction, by weighing the probability that an action will prevent an adverse event against the severity of the event. </w:t>
      </w:r>
      <w:r w:rsidRPr="00EB533F">
        <w:rPr>
          <w:rStyle w:val="StyleUnderline"/>
        </w:rPr>
        <w:t>Because the value of preventing existential catastrophe is so vast, even a tiny probability of prevention has huge expected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r w:rsidRPr="00EB533F">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However, when it comes to existential risk, it would seem that we fail 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r w:rsidRPr="00EB533F">
        <w:rPr>
          <w:rStyle w:val="StyleUnderline"/>
        </w:rPr>
        <w:t>.</w:t>
      </w:r>
      <w:r w:rsidRPr="00EB533F">
        <w:t xml:space="preserve"> Indeed, </w:t>
      </w:r>
      <w:r w:rsidRPr="00EB533F">
        <w:rPr>
          <w:rStyle w:val="StyleUnderline"/>
        </w:rPr>
        <w:t>reducing existential risk plausibly has a quite low cost for us in comparison with the huge expected value it has for future generations.</w:t>
      </w:r>
      <w:r w:rsidRPr="00EB533F">
        <w:t xml:space="preserve"> In spite of this, relatively little is done to reduce existential risk. </w:t>
      </w:r>
      <w:r w:rsidRPr="00EB533F">
        <w:rPr>
          <w:rStyle w:val="StyleUnderline"/>
        </w:rPr>
        <w:t xml:space="preserve">Unless we give up on norms of intergenerational equity, they give us a strong case for significantly increasing our efforts to reduce existential risks. </w:t>
      </w:r>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r w:rsidRPr="00EB533F">
        <w:rPr>
          <w:rStyle w:val="StyleUnderline"/>
        </w:rPr>
        <w:t>.</w:t>
      </w:r>
      <w:r w:rsidRPr="00EB533F">
        <w:t xml:space="preserve"> As a result, concerted international cooperation is required if we are to receive adequate protection from existential risks. 1.3.1. Why existential risks are likely to be underinvested in </w:t>
      </w:r>
      <w:r w:rsidRPr="00EB533F">
        <w:rPr>
          <w:rStyle w:val="StyleUnderline"/>
        </w:rPr>
        <w:t>There are several reasons why existential risk reduction is likely to be underinvested in.</w:t>
      </w:r>
      <w:r w:rsidRPr="00EB533F">
        <w:t xml:space="preserve"> </w:t>
      </w:r>
      <w:r w:rsidRPr="00EB533F">
        <w:rPr>
          <w:rStyle w:val="StyleUnderline"/>
        </w:rPr>
        <w:t>Firstly, it is a global public good.</w:t>
      </w:r>
      <w:r w:rsidRPr="00EB533F">
        <w:t xml:space="preserve"> </w:t>
      </w:r>
      <w:r w:rsidRPr="00EB533F">
        <w:rPr>
          <w:rStyle w:val="StyleUnderline"/>
        </w:rPr>
        <w:t>Economic theory predicts that such goods tend to be underprovided.</w:t>
      </w:r>
      <w:r w:rsidRPr="00EB533F">
        <w:t xml:space="preserve"> </w:t>
      </w:r>
      <w:r w:rsidRPr="00EB533F">
        <w:rPr>
          <w:rStyle w:val="StyleUnderline"/>
        </w:rPr>
        <w:t>The benefits of existential risk reduction are widely and indivisibly dispersed around the globe from the countries responsible for taking action.</w:t>
      </w:r>
      <w:r w:rsidRPr="00EB533F">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r w:rsidRPr="00EB533F">
        <w:t xml:space="preserve"> </w:t>
      </w:r>
      <w:r w:rsidRPr="00EB533F">
        <w:rPr>
          <w:rStyle w:val="StyleUnderline"/>
        </w:rPr>
        <w:t>For these goods, the problem is temporal free riding: the current generation enjoys the benefits of inaction while future generations bear the costs. 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r w:rsidRPr="00EB533F">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r w:rsidRPr="00EB533F">
        <w:rPr>
          <w:rStyle w:val="StyleUnderline"/>
        </w:rPr>
        <w:t>.</w:t>
      </w:r>
      <w:r w:rsidRPr="00EB533F">
        <w:t xml:space="preserve"> </w:t>
      </w:r>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 xml:space="preserve">72 This is an example of the misapplication of the availability heuristic, a mental shortcut which assumes that something is important only if it can be readily recalled. </w:t>
      </w:r>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r w:rsidRPr="00EB533F">
        <w:rPr>
          <w:rStyle w:val="StyleUnderline"/>
        </w:rPr>
        <w:t>.</w:t>
      </w:r>
      <w:r w:rsidRPr="00EB533F">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r w:rsidRPr="00EB533F">
        <w:rPr>
          <w:rStyle w:val="StyleUnderline"/>
        </w:rPr>
        <w:t>.</w:t>
      </w:r>
      <w:r w:rsidRPr="00EB533F">
        <w:t xml:space="preserve"> 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r w:rsidRPr="00EB533F">
        <w:rPr>
          <w:rStyle w:val="StyleUnderline"/>
        </w:rPr>
        <w:t>.</w:t>
      </w:r>
      <w:r w:rsidRPr="00EB533F">
        <w:t xml:space="preserve"> </w:t>
      </w:r>
      <w:r w:rsidRPr="00EB533F">
        <w:rPr>
          <w:rStyle w:val="StyleUnderline"/>
        </w:rPr>
        <w:t>Due to scope neglect, decision-makers are prone to treat existential risks in a similar way to problems which are less severe by many orders of magnitude.</w:t>
      </w:r>
      <w:r w:rsidRPr="00EB533F">
        <w:t xml:space="preserve"> A wide range of other cognitive biases are likely to affect the evaluation of existential risks.75</w:t>
      </w:r>
    </w:p>
    <w:p w14:paraId="686C332B" w14:textId="77777777" w:rsidR="004A7892" w:rsidRPr="00D74186" w:rsidRDefault="004A7892" w:rsidP="004A7892">
      <w:pPr>
        <w:keepNext/>
        <w:keepLines/>
        <w:spacing w:before="4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19F3F4EE" w14:textId="77777777" w:rsidR="004A7892" w:rsidRPr="004E07E9" w:rsidRDefault="004A7892" w:rsidP="004A7892">
      <w:r w:rsidRPr="004E07E9">
        <w:rPr>
          <w:b/>
          <w:sz w:val="26"/>
        </w:rPr>
        <w:t>Moen 16</w:t>
      </w:r>
      <w:r w:rsidRPr="004E07E9">
        <w:t xml:space="preserve"> [Ole Martin Moen, Research Fellow in Philosophy at University of Oslo “An Argument for Hedonism” Journal of Value Inquiry (Springer), 50 (2) 2016: 267–281] SJDI</w:t>
      </w:r>
    </w:p>
    <w:p w14:paraId="3F080F0D" w14:textId="77777777" w:rsidR="004A7892" w:rsidRDefault="004A7892" w:rsidP="004A7892">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pleasure is intrinsically valuable and pain is intrinsically disvaluable</w:t>
      </w:r>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there is 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r w:rsidRPr="004E07E9">
        <w:rPr>
          <w:sz w:val="16"/>
        </w:rPr>
        <w:t xml:space="preserve"> “Pleasure”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I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33362F3A" w14:textId="77777777" w:rsidR="004A7892" w:rsidRPr="00CA3910" w:rsidRDefault="004A7892" w:rsidP="004A7892"/>
    <w:p w14:paraId="40BEA52D" w14:textId="77777777" w:rsidR="004A7892" w:rsidRDefault="004A7892" w:rsidP="004A7892">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6CD398C5" w14:textId="77777777" w:rsidR="004A7892" w:rsidRPr="00A1601B" w:rsidRDefault="004A7892" w:rsidP="004A7892"/>
    <w:p w14:paraId="0C98AD37" w14:textId="77777777" w:rsidR="004A7892" w:rsidRDefault="004A7892" w:rsidP="004A7892">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r>
        <w:rPr>
          <w:rFonts w:cs="Calibri"/>
          <w:color w:val="000000" w:themeColor="text1"/>
        </w:rPr>
        <w:t xml:space="preserve"> – </w:t>
      </w:r>
      <w:r w:rsidRPr="004E07E9">
        <w:rPr>
          <w:rFonts w:cs="Calibri"/>
          <w:color w:val="000000" w:themeColor="text1"/>
        </w:rPr>
        <w:t xml:space="preserve">Governments must aggregate since every policy benefits some and harms others, which also means side constraints freeze action. Actor-specificity comes first since different agents have different ethical standings. </w:t>
      </w:r>
    </w:p>
    <w:p w14:paraId="5839BCF8" w14:textId="77777777" w:rsidR="004A7892" w:rsidRPr="00A1601B" w:rsidRDefault="004A7892" w:rsidP="004A7892"/>
    <w:p w14:paraId="3A135375" w14:textId="77777777" w:rsidR="004A7892" w:rsidRPr="00474E24" w:rsidRDefault="004A7892" w:rsidP="004A7892">
      <w:pPr>
        <w:pStyle w:val="Heading4"/>
      </w:pPr>
      <w:r>
        <w:t>2</w:t>
      </w:r>
      <w:r w:rsidRPr="00AD11CA">
        <w:t xml:space="preserve">] </w:t>
      </w:r>
      <w:r w:rsidRPr="00AD11CA">
        <w:rPr>
          <w:rStyle w:val="Style13ptBold"/>
          <w:b/>
          <w:bCs w:val="0"/>
        </w:rPr>
        <w:t>No act-omission distinction—governments are responsible for everything in the public sphere so inaction is implicit authorization of action: they have to yes/no bills, which means everything collapse to aggregation.</w:t>
      </w:r>
    </w:p>
    <w:p w14:paraId="12756F6C" w14:textId="77777777" w:rsidR="004A7892" w:rsidRPr="00F601E6" w:rsidRDefault="004A7892" w:rsidP="004A7892"/>
    <w:p w14:paraId="3F6B064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08932E1B"/>
    <w:multiLevelType w:val="hybridMultilevel"/>
    <w:tmpl w:val="4F9C8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0B039D"/>
    <w:multiLevelType w:val="hybridMultilevel"/>
    <w:tmpl w:val="E2C08222"/>
    <w:lvl w:ilvl="0" w:tplc="744E2FA2">
      <w:start w:val="4"/>
      <w:numFmt w:val="bullet"/>
      <w:lvlText w:val="-"/>
      <w:lvlJc w:val="left"/>
      <w:pPr>
        <w:ind w:left="720" w:hanging="360"/>
      </w:pPr>
      <w:rPr>
        <w:rFonts w:ascii="Georgia" w:eastAsiaTheme="minorHAnsi" w:hAnsi="Georgia"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582FBD"/>
    <w:multiLevelType w:val="hybridMultilevel"/>
    <w:tmpl w:val="D082C262"/>
    <w:lvl w:ilvl="0" w:tplc="F2E0057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6"/>
  </w:num>
  <w:num w:numId="14">
    <w:abstractNumId w:val="11"/>
  </w:num>
  <w:num w:numId="15">
    <w:abstractNumId w:val="15"/>
  </w:num>
  <w:num w:numId="16">
    <w:abstractNumId w:val="12"/>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A789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789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AACD8B"/>
  <w14:defaultImageDpi w14:val="300"/>
  <w15:docId w15:val="{0E46B10C-F19D-CD49-91DE-05C140B88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A7892"/>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4A78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4A789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4A789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
    <w:basedOn w:val="Normal"/>
    <w:next w:val="Normal"/>
    <w:link w:val="Heading4Char"/>
    <w:uiPriority w:val="9"/>
    <w:unhideWhenUsed/>
    <w:qFormat/>
    <w:rsid w:val="004A789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A78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7892"/>
  </w:style>
  <w:style w:type="character" w:customStyle="1" w:styleId="Heading1Char">
    <w:name w:val="Heading 1 Char"/>
    <w:aliases w:val="Pocket Char"/>
    <w:basedOn w:val="DefaultParagraphFont"/>
    <w:link w:val="Heading1"/>
    <w:uiPriority w:val="9"/>
    <w:rsid w:val="004A7892"/>
    <w:rPr>
      <w:rFonts w:ascii="Georgia" w:eastAsiaTheme="majorEastAsia" w:hAnsi="Georgia"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4A7892"/>
    <w:rPr>
      <w:rFonts w:ascii="Georgia" w:eastAsiaTheme="majorEastAsia" w:hAnsi="Georgia"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4A7892"/>
    <w:rPr>
      <w:rFonts w:ascii="Georgia" w:eastAsiaTheme="majorEastAsia" w:hAnsi="Georgia"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9"/>
    <w:rsid w:val="004A7892"/>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A7892"/>
    <w:rPr>
      <w:b/>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1"/>
    <w:qFormat/>
    <w:rsid w:val="004A7892"/>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4A7892"/>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4A7892"/>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4A7892"/>
    <w:rPr>
      <w:color w:val="auto"/>
      <w:u w:val="none"/>
    </w:rPr>
  </w:style>
  <w:style w:type="paragraph" w:styleId="DocumentMap">
    <w:name w:val="Document Map"/>
    <w:basedOn w:val="Normal"/>
    <w:link w:val="DocumentMapChar"/>
    <w:uiPriority w:val="99"/>
    <w:semiHidden/>
    <w:unhideWhenUsed/>
    <w:rsid w:val="004A789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A7892"/>
    <w:rPr>
      <w:rFonts w:ascii="Lucida Grande" w:hAnsi="Lucida Grande" w:cs="Lucida Grande"/>
    </w:rPr>
  </w:style>
  <w:style w:type="character" w:styleId="UnresolvedMention">
    <w:name w:val="Unresolved Mention"/>
    <w:basedOn w:val="DefaultParagraphFont"/>
    <w:uiPriority w:val="99"/>
    <w:semiHidden/>
    <w:unhideWhenUsed/>
    <w:rsid w:val="004A7892"/>
    <w:rPr>
      <w:color w:val="605E5C"/>
      <w:shd w:val="clear" w:color="auto" w:fill="E1DFDD"/>
    </w:rPr>
  </w:style>
  <w:style w:type="paragraph" w:styleId="Header">
    <w:name w:val="header"/>
    <w:basedOn w:val="Normal"/>
    <w:link w:val="HeaderChar"/>
    <w:uiPriority w:val="99"/>
    <w:unhideWhenUsed/>
    <w:rsid w:val="004A7892"/>
    <w:pPr>
      <w:tabs>
        <w:tab w:val="center" w:pos="4680"/>
        <w:tab w:val="right" w:pos="9360"/>
      </w:tabs>
    </w:pPr>
    <w:rPr>
      <w:rFonts w:ascii="Calibri" w:hAnsi="Calibri" w:cs="Calibri"/>
    </w:rPr>
  </w:style>
  <w:style w:type="character" w:customStyle="1" w:styleId="HeaderChar">
    <w:name w:val="Header Char"/>
    <w:basedOn w:val="DefaultParagraphFont"/>
    <w:link w:val="Header"/>
    <w:uiPriority w:val="99"/>
    <w:rsid w:val="004A7892"/>
    <w:rPr>
      <w:rFonts w:ascii="Calibri" w:hAnsi="Calibri" w:cs="Calibri"/>
      <w:sz w:val="22"/>
    </w:rPr>
  </w:style>
  <w:style w:type="paragraph" w:styleId="Footer">
    <w:name w:val="footer"/>
    <w:basedOn w:val="Normal"/>
    <w:link w:val="FooterChar"/>
    <w:uiPriority w:val="99"/>
    <w:unhideWhenUsed/>
    <w:rsid w:val="004A7892"/>
    <w:pPr>
      <w:tabs>
        <w:tab w:val="center" w:pos="4680"/>
        <w:tab w:val="right" w:pos="9360"/>
      </w:tabs>
    </w:pPr>
    <w:rPr>
      <w:rFonts w:ascii="Calibri" w:hAnsi="Calibri" w:cs="Calibri"/>
    </w:rPr>
  </w:style>
  <w:style w:type="character" w:customStyle="1" w:styleId="FooterChar">
    <w:name w:val="Footer Char"/>
    <w:basedOn w:val="DefaultParagraphFont"/>
    <w:link w:val="Footer"/>
    <w:uiPriority w:val="99"/>
    <w:rsid w:val="004A7892"/>
    <w:rPr>
      <w:rFonts w:ascii="Calibri" w:hAnsi="Calibri" w:cs="Calibri"/>
      <w:sz w:val="22"/>
    </w:rPr>
  </w:style>
  <w:style w:type="paragraph" w:customStyle="1" w:styleId="textbold">
    <w:name w:val="text bold"/>
    <w:basedOn w:val="Normal"/>
    <w:link w:val="Emphasis"/>
    <w:uiPriority w:val="20"/>
    <w:qFormat/>
    <w:rsid w:val="004A7892"/>
    <w:pPr>
      <w:ind w:left="720"/>
      <w:jc w:val="both"/>
    </w:pPr>
    <w:rPr>
      <w:b/>
      <w:iCs/>
      <w:u w:val="single"/>
    </w:rPr>
  </w:style>
  <w:style w:type="paragraph" w:customStyle="1" w:styleId="Emphasis1">
    <w:name w:val="Emphasis1"/>
    <w:basedOn w:val="Normal"/>
    <w:autoRedefine/>
    <w:uiPriority w:val="20"/>
    <w:qFormat/>
    <w:rsid w:val="004A7892"/>
    <w:pPr>
      <w:pBdr>
        <w:top w:val="single" w:sz="4" w:space="1" w:color="auto"/>
        <w:left w:val="single" w:sz="4" w:space="4" w:color="auto"/>
        <w:bottom w:val="single" w:sz="4" w:space="1" w:color="auto"/>
        <w:right w:val="single" w:sz="4" w:space="4" w:color="auto"/>
      </w:pBdr>
      <w:ind w:left="720"/>
      <w:jc w:val="both"/>
    </w:pPr>
    <w:rPr>
      <w:rFonts w:ascii="Calibri" w:eastAsiaTheme="minorHAnsi" w:hAnsi="Calibri" w:cs="Calibri"/>
      <w:b/>
      <w:iCs/>
      <w:szCs w:val="22"/>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4A789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1"/>
    <w:qFormat/>
    <w:rsid w:val="004A7892"/>
    <w:pPr>
      <w:widowControl w:val="0"/>
      <w:suppressAutoHyphens/>
      <w:spacing w:after="200" w:line="254" w:lineRule="auto"/>
    </w:pPr>
    <w:rPr>
      <w:rFonts w:asciiTheme="minorHAnsi" w:hAnsiTheme="minorHAnsi" w:cs="Calibri"/>
      <w:u w:val="single"/>
    </w:rPr>
  </w:style>
  <w:style w:type="paragraph" w:styleId="ListParagraph">
    <w:name w:val="List Paragraph"/>
    <w:aliases w:val="6 font"/>
    <w:basedOn w:val="Normal"/>
    <w:uiPriority w:val="99"/>
    <w:unhideWhenUsed/>
    <w:qFormat/>
    <w:rsid w:val="004A7892"/>
    <w:pPr>
      <w:ind w:left="720"/>
      <w:contextualSpacing/>
    </w:pPr>
    <w:rPr>
      <w:rFonts w:ascii="Calibri" w:hAnsi="Calibri" w:cs="Calibri"/>
    </w:rPr>
  </w:style>
  <w:style w:type="paragraph" w:customStyle="1" w:styleId="analytics">
    <w:name w:val="analytics"/>
    <w:basedOn w:val="Heading4"/>
    <w:link w:val="analyticsChar"/>
    <w:autoRedefine/>
    <w:uiPriority w:val="4"/>
    <w:qFormat/>
    <w:rsid w:val="004A7892"/>
  </w:style>
  <w:style w:type="character" w:customStyle="1" w:styleId="analyticsChar">
    <w:name w:val="analytics Char"/>
    <w:basedOn w:val="DefaultParagraphFont"/>
    <w:link w:val="analytics"/>
    <w:uiPriority w:val="4"/>
    <w:rsid w:val="004A7892"/>
    <w:rPr>
      <w:rFonts w:ascii="Georgia" w:eastAsiaTheme="majorEastAsia" w:hAnsi="Georgia" w:cstheme="majorBidi"/>
      <w:b/>
      <w:bCs/>
      <w:sz w:val="26"/>
      <w:szCs w:val="26"/>
    </w:rPr>
  </w:style>
  <w:style w:type="paragraph" w:customStyle="1" w:styleId="Analytic">
    <w:name w:val="Analytic"/>
    <w:basedOn w:val="Heading4"/>
    <w:link w:val="AnalyticChar"/>
    <w:qFormat/>
    <w:rsid w:val="004A7892"/>
    <w:rPr>
      <w:bCs w:val="0"/>
      <w:iCs/>
      <w:color w:val="000000" w:themeColor="text1"/>
    </w:rPr>
  </w:style>
  <w:style w:type="character" w:customStyle="1" w:styleId="AnalyticChar">
    <w:name w:val="Analytic Char"/>
    <w:basedOn w:val="DefaultParagraphFont"/>
    <w:link w:val="Analytic"/>
    <w:rsid w:val="004A7892"/>
    <w:rPr>
      <w:rFonts w:ascii="Georgia" w:eastAsiaTheme="majorEastAsia" w:hAnsi="Georgia" w:cstheme="majorBidi"/>
      <w:b/>
      <w:iCs/>
      <w:color w:val="000000" w:themeColor="text1"/>
      <w:sz w:val="26"/>
      <w:szCs w:val="26"/>
    </w:rPr>
  </w:style>
  <w:style w:type="character" w:customStyle="1" w:styleId="span">
    <w:name w:val="span"/>
    <w:basedOn w:val="DefaultParagraphFont"/>
    <w:rsid w:val="004A7892"/>
  </w:style>
  <w:style w:type="character" w:customStyle="1" w:styleId="tb">
    <w:name w:val="tb"/>
    <w:basedOn w:val="DefaultParagraphFont"/>
    <w:rsid w:val="004A7892"/>
  </w:style>
  <w:style w:type="character" w:customStyle="1" w:styleId="target">
    <w:name w:val="target"/>
    <w:basedOn w:val="DefaultParagraphFont"/>
    <w:rsid w:val="004A7892"/>
  </w:style>
  <w:style w:type="character" w:customStyle="1" w:styleId="panel-title">
    <w:name w:val="panel-title"/>
    <w:basedOn w:val="DefaultParagraphFont"/>
    <w:rsid w:val="004A7892"/>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9.5 pt"/>
    <w:basedOn w:val="DefaultParagraphFont"/>
    <w:link w:val="UnderlinedText"/>
    <w:uiPriority w:val="6"/>
    <w:qFormat/>
    <w:rsid w:val="004A7892"/>
    <w:rPr>
      <w:u w:val="single"/>
    </w:rPr>
  </w:style>
  <w:style w:type="paragraph" w:customStyle="1" w:styleId="UnderlinedText">
    <w:name w:val="Underlined Text"/>
    <w:link w:val="IntenseEmphasis"/>
    <w:uiPriority w:val="6"/>
    <w:qFormat/>
    <w:rsid w:val="004A7892"/>
    <w:pPr>
      <w:suppressAutoHyphens/>
      <w:autoSpaceDN w:val="0"/>
      <w:textAlignment w:val="baseline"/>
    </w:pPr>
    <w:rPr>
      <w:u w:val="single"/>
    </w:rPr>
  </w:style>
  <w:style w:type="character" w:styleId="Strong">
    <w:name w:val="Strong"/>
    <w:basedOn w:val="DefaultParagraphFont"/>
    <w:uiPriority w:val="22"/>
    <w:qFormat/>
    <w:rsid w:val="004A7892"/>
    <w:rPr>
      <w:b/>
      <w:bCs/>
    </w:rPr>
  </w:style>
  <w:style w:type="character" w:customStyle="1" w:styleId="definition">
    <w:name w:val="definition"/>
    <w:basedOn w:val="DefaultParagraphFont"/>
    <w:rsid w:val="004A78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ubs.rsc.org/en/content/articlehtml/2015/pp/c4pp90033b" TargetMode="External"/><Relationship Id="rId18" Type="http://schemas.openxmlformats.org/officeDocument/2006/relationships/hyperlink" Target="https://pubs.rsc.org/en/content/articlehtml/2015/pp/c4pp90033b" TargetMode="External"/><Relationship Id="rId26" Type="http://schemas.openxmlformats.org/officeDocument/2006/relationships/hyperlink" Target="https://pubs.rsc.org/en/content/articlehtml/2015/pp/c4pp90033b" TargetMode="External"/><Relationship Id="rId39" Type="http://schemas.openxmlformats.org/officeDocument/2006/relationships/hyperlink" Target="https://pubs.rsc.org/en/content/articlehtml/2015/pp/c4pp90033b" TargetMode="External"/><Relationship Id="rId21" Type="http://schemas.openxmlformats.org/officeDocument/2006/relationships/hyperlink" Target="https://pubs.rsc.org/en/content/articlehtml/2015/pp/c4pp90033b" TargetMode="External"/><Relationship Id="rId34" Type="http://schemas.openxmlformats.org/officeDocument/2006/relationships/hyperlink" Target="https://pubs.rsc.org/en/content/articlehtml/2015/pp/c4pp90033b" TargetMode="External"/><Relationship Id="rId42" Type="http://schemas.openxmlformats.org/officeDocument/2006/relationships/hyperlink" Target="https://pubs.rsc.org/en/content/articlehtml/2015/pp/c4pp90033b" TargetMode="External"/><Relationship Id="rId47" Type="http://schemas.openxmlformats.org/officeDocument/2006/relationships/hyperlink" Target="https://pubs.rsc.org/en/content/articlehtml/2015/pp/c4pp90033b" TargetMode="External"/><Relationship Id="rId50" Type="http://schemas.openxmlformats.org/officeDocument/2006/relationships/hyperlink" Target="https://pubs.rsc.org/en/content/articlehtml/2015/pp/c4pp90033b" TargetMode="Externa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ubs.rsc.org/en/content/articlehtml/2015/pp/c4pp90033b" TargetMode="External"/><Relationship Id="rId29" Type="http://schemas.openxmlformats.org/officeDocument/2006/relationships/hyperlink" Target="https://pubs.rsc.org/en/content/articlehtml/2015/pp/c4pp90033b" TargetMode="External"/><Relationship Id="rId11" Type="http://schemas.openxmlformats.org/officeDocument/2006/relationships/hyperlink" Target="https://pubs.rsc.org/en/content/articlehtml/2015/pp/c4pp90033b" TargetMode="External"/><Relationship Id="rId24" Type="http://schemas.openxmlformats.org/officeDocument/2006/relationships/hyperlink" Target="https://pubs.rsc.org/en/content/articlehtml/2015/pp/c4pp90033b" TargetMode="External"/><Relationship Id="rId32" Type="http://schemas.openxmlformats.org/officeDocument/2006/relationships/hyperlink" Target="https://pubs.rsc.org/en/content/articlehtml/2015/pp/c4pp90033b" TargetMode="External"/><Relationship Id="rId37" Type="http://schemas.openxmlformats.org/officeDocument/2006/relationships/hyperlink" Target="https://pubs.rsc.org/en/content/articlehtml/2015/pp/c4pp90033b" TargetMode="External"/><Relationship Id="rId40" Type="http://schemas.openxmlformats.org/officeDocument/2006/relationships/hyperlink" Target="https://pubs.rsc.org/en/content/articlehtml/2015/pp/c4pp90033b" TargetMode="External"/><Relationship Id="rId45" Type="http://schemas.openxmlformats.org/officeDocument/2006/relationships/hyperlink" Target="https://pubs.rsc.org/en/content/articlehtml/2015/pp/c4pp90033b" TargetMode="External"/><Relationship Id="rId53" Type="http://schemas.openxmlformats.org/officeDocument/2006/relationships/hyperlink" Target="https://www.fhi.ox.ac.uk/wp-content/uploads/Existential-Risks-2017-01-23.pdf" TargetMode="External"/><Relationship Id="rId5" Type="http://schemas.openxmlformats.org/officeDocument/2006/relationships/numbering" Target="numbering.xml"/><Relationship Id="rId10" Type="http://schemas.openxmlformats.org/officeDocument/2006/relationships/hyperlink" Target="https://pubs.rsc.org/en/content/articlehtml/2015/pp/c4pp90033b" TargetMode="External"/><Relationship Id="rId19" Type="http://schemas.openxmlformats.org/officeDocument/2006/relationships/hyperlink" Target="https://pubs.rsc.org/en/content/articlehtml/2015/pp/c4pp90033b" TargetMode="External"/><Relationship Id="rId31" Type="http://schemas.openxmlformats.org/officeDocument/2006/relationships/hyperlink" Target="https://pubs.rsc.org/en/content/articlehtml/2015/pp/c4pp90033b" TargetMode="External"/><Relationship Id="rId44" Type="http://schemas.openxmlformats.org/officeDocument/2006/relationships/hyperlink" Target="https://pubs.rsc.org/en/content/articlehtml/2015/pp/c4pp90033b" TargetMode="External"/><Relationship Id="rId52" Type="http://schemas.openxmlformats.org/officeDocument/2006/relationships/hyperlink" Target="https://pubs.rsc.org/en/content/articlehtml/2015/pp/c4pp90033b" TargetMode="External"/><Relationship Id="rId4" Type="http://schemas.openxmlformats.org/officeDocument/2006/relationships/customXml" Target="../customXml/item4.xml"/><Relationship Id="rId9" Type="http://schemas.openxmlformats.org/officeDocument/2006/relationships/hyperlink" Target="https://pubs.rsc.org/en/content/articlehtml/2015/pp/c4pp90033b" TargetMode="External"/><Relationship Id="rId14" Type="http://schemas.openxmlformats.org/officeDocument/2006/relationships/hyperlink" Target="https://pubs.rsc.org/en/content/articlehtml/2015/pp/c4pp90033b" TargetMode="External"/><Relationship Id="rId22" Type="http://schemas.openxmlformats.org/officeDocument/2006/relationships/hyperlink" Target="https://pubs.rsc.org/en/content/articlehtml/2015/pp/c4pp90033b" TargetMode="External"/><Relationship Id="rId27" Type="http://schemas.openxmlformats.org/officeDocument/2006/relationships/hyperlink" Target="https://pubs.rsc.org/en/content/articlehtml/2015/pp/c4pp90033b" TargetMode="External"/><Relationship Id="rId30" Type="http://schemas.openxmlformats.org/officeDocument/2006/relationships/hyperlink" Target="https://pubs.rsc.org/en/content/articlehtml/2015/pp/c4pp90033b" TargetMode="External"/><Relationship Id="rId35" Type="http://schemas.openxmlformats.org/officeDocument/2006/relationships/hyperlink" Target="https://pubs.rsc.org/en/content/articlehtml/2015/pp/c4pp90033b" TargetMode="External"/><Relationship Id="rId43" Type="http://schemas.openxmlformats.org/officeDocument/2006/relationships/hyperlink" Target="https://pubs.rsc.org/en/content/articlehtml/2015/pp/c4pp90033b" TargetMode="External"/><Relationship Id="rId48" Type="http://schemas.openxmlformats.org/officeDocument/2006/relationships/hyperlink" Target="https://pubs.rsc.org/en/content/articlehtml/2015/pp/c4pp90033b" TargetMode="External"/><Relationship Id="rId8" Type="http://schemas.openxmlformats.org/officeDocument/2006/relationships/webSettings" Target="webSettings.xml"/><Relationship Id="rId51" Type="http://schemas.openxmlformats.org/officeDocument/2006/relationships/hyperlink" Target="https://pubs.rsc.org/en/content/articlehtml/2015/pp/c4pp90033b" TargetMode="External"/><Relationship Id="rId3" Type="http://schemas.openxmlformats.org/officeDocument/2006/relationships/customXml" Target="../customXml/item3.xml"/><Relationship Id="rId12" Type="http://schemas.openxmlformats.org/officeDocument/2006/relationships/hyperlink" Target="https://pubs.rsc.org/en/content/articlehtml/2015/pp/c4pp90033b" TargetMode="External"/><Relationship Id="rId17" Type="http://schemas.openxmlformats.org/officeDocument/2006/relationships/hyperlink" Target="https://pubs.rsc.org/en/content/articlehtml/2015/pp/c4pp90033b" TargetMode="External"/><Relationship Id="rId25" Type="http://schemas.openxmlformats.org/officeDocument/2006/relationships/hyperlink" Target="https://pubs.rsc.org/en/content/articlehtml/2015/pp/c4pp90033b" TargetMode="External"/><Relationship Id="rId33" Type="http://schemas.openxmlformats.org/officeDocument/2006/relationships/hyperlink" Target="https://pubs.rsc.org/en/content/articlehtml/2015/pp/c4pp90033b" TargetMode="External"/><Relationship Id="rId38" Type="http://schemas.openxmlformats.org/officeDocument/2006/relationships/hyperlink" Target="https://pubs.rsc.org/en/content/articlehtml/2015/pp/c4pp90033b" TargetMode="External"/><Relationship Id="rId46" Type="http://schemas.openxmlformats.org/officeDocument/2006/relationships/hyperlink" Target="https://pubs.rsc.org/en/content/articlehtml/2015/pp/c4pp90033b" TargetMode="External"/><Relationship Id="rId20" Type="http://schemas.openxmlformats.org/officeDocument/2006/relationships/hyperlink" Target="https://pubs.rsc.org/en/content/articlehtml/2015/pp/c4pp90033b" TargetMode="External"/><Relationship Id="rId41" Type="http://schemas.openxmlformats.org/officeDocument/2006/relationships/hyperlink" Target="https://pubs.rsc.org/en/content/articlehtml/2015/pp/c4pp90033b"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pubs.rsc.org/en/content/articlehtml/2015/pp/c4pp90033b" TargetMode="External"/><Relationship Id="rId23" Type="http://schemas.openxmlformats.org/officeDocument/2006/relationships/hyperlink" Target="https://pubs.rsc.org/en/content/articlehtml/2015/pp/c4pp90033b" TargetMode="External"/><Relationship Id="rId28" Type="http://schemas.openxmlformats.org/officeDocument/2006/relationships/hyperlink" Target="https://pubs.rsc.org/en/content/articlehtml/2015/pp/c4pp90033b" TargetMode="External"/><Relationship Id="rId36" Type="http://schemas.openxmlformats.org/officeDocument/2006/relationships/hyperlink" Target="https://pubs.rsc.org/en/content/articlehtml/2015/pp/c4pp90033b" TargetMode="External"/><Relationship Id="rId49" Type="http://schemas.openxmlformats.org/officeDocument/2006/relationships/hyperlink" Target="https://pubs.rsc.org/en/content/articlehtml/2015/pp/c4pp90033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20795</Words>
  <Characters>118532</Characters>
  <Application>Microsoft Office Word</Application>
  <DocSecurity>0</DocSecurity>
  <Lines>987</Lines>
  <Paragraphs>278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139049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1</cp:revision>
  <dcterms:created xsi:type="dcterms:W3CDTF">2022-01-15T21:20:00Z</dcterms:created>
  <dcterms:modified xsi:type="dcterms:W3CDTF">2022-01-15T21:21:00Z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