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07A46" w14:textId="77777777" w:rsidR="00D50846" w:rsidRDefault="00D50846" w:rsidP="00D50846">
      <w:pPr>
        <w:pStyle w:val="Heading3"/>
      </w:pPr>
      <w:r>
        <w:t>1AC – Framing</w:t>
      </w:r>
    </w:p>
    <w:p w14:paraId="0F4FBF4D" w14:textId="77777777" w:rsidR="00D50846" w:rsidRPr="00FD66E5" w:rsidRDefault="00D50846" w:rsidP="00D50846">
      <w:pPr>
        <w:pStyle w:val="Heading4"/>
      </w:pPr>
      <w:r>
        <w:t>The standard is maximizing expected wellbeing.</w:t>
      </w:r>
    </w:p>
    <w:p w14:paraId="016AA7B8" w14:textId="77777777" w:rsidR="00D50846" w:rsidRPr="00514F9C" w:rsidRDefault="00D50846" w:rsidP="00D50846">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73B100E7" w14:textId="77777777" w:rsidR="00D50846" w:rsidRPr="00514F9C" w:rsidRDefault="00D50846" w:rsidP="00D50846">
      <w:pPr>
        <w:pStyle w:val="Heading4"/>
        <w:rPr>
          <w:rFonts w:cs="Calibri"/>
        </w:rPr>
      </w:pPr>
      <w:r>
        <w:rPr>
          <w:rFonts w:cs="Calibri"/>
        </w:rPr>
        <w:t xml:space="preserve">2] </w:t>
      </w:r>
      <w:r w:rsidRPr="00514F9C">
        <w:rPr>
          <w:rFonts w:cs="Calibri"/>
        </w:rPr>
        <w:t xml:space="preserve">States have no act-omission distinction – they’re responsible for everything in the public domain so every omission is an active implicit authorization. States lack intentions since policies are collective actions. </w:t>
      </w:r>
    </w:p>
    <w:p w14:paraId="687C8D8F" w14:textId="77777777" w:rsidR="00D50846" w:rsidRPr="00D8228C" w:rsidRDefault="00D50846" w:rsidP="00D50846">
      <w:pPr>
        <w:pStyle w:val="Heading4"/>
      </w:pPr>
      <w:r>
        <w:t xml:space="preserve">3] Prioritize </w:t>
      </w:r>
      <w:r w:rsidRPr="00E92D9F">
        <w:rPr>
          <w:u w:val="single"/>
        </w:rPr>
        <w:t>probability</w:t>
      </w:r>
      <w:r>
        <w:t>.</w:t>
      </w:r>
    </w:p>
    <w:p w14:paraId="0D4FA50F" w14:textId="77777777" w:rsidR="00D50846" w:rsidRPr="00D8228C" w:rsidRDefault="00D50846" w:rsidP="00D50846">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437BD876" w14:textId="77777777" w:rsidR="00D50846" w:rsidRDefault="00D50846" w:rsidP="00D50846">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 xml:space="preserve">is </w:t>
      </w:r>
      <w:r w:rsidRPr="00A20F28">
        <w:rPr>
          <w:u w:val="single"/>
        </w:rPr>
        <w:t>defined</w:t>
      </w:r>
      <w:r w:rsidRPr="00D8228C">
        <w:rPr>
          <w:sz w:val="16"/>
        </w:rPr>
        <w:t xml:space="preserve"> in traditional terms </w:t>
      </w:r>
      <w:r w:rsidRPr="00A20F28">
        <w:rPr>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A20F28">
        <w:rPr>
          <w:u w:val="single"/>
        </w:rPr>
        <w:t>then</w:t>
      </w:r>
      <w:r w:rsidRPr="00D8228C">
        <w:rPr>
          <w:sz w:val="16"/>
        </w:rPr>
        <w:t xml:space="preserve"> the </w:t>
      </w:r>
      <w:r w:rsidRPr="00A20F28">
        <w:rPr>
          <w:highlight w:val="green"/>
          <w:u w:val="single"/>
        </w:rPr>
        <w:t>focus on</w:t>
      </w:r>
      <w:r w:rsidRPr="00A20F28">
        <w:rPr>
          <w:u w:val="single"/>
        </w:rPr>
        <w:t xml:space="preserve"> </w:t>
      </w:r>
      <w:r w:rsidRPr="00037222">
        <w:rPr>
          <w:highlight w:val="green"/>
          <w:u w:val="single"/>
        </w:rPr>
        <w:t>dramatic</w:t>
      </w:r>
      <w:r w:rsidRPr="00D8228C">
        <w:rPr>
          <w:sz w:val="16"/>
        </w:rPr>
        <w:t xml:space="preserve"> terror </w:t>
      </w:r>
      <w:r w:rsidRPr="00A20F28">
        <w:rPr>
          <w:u w:val="single"/>
        </w:rPr>
        <w:t xml:space="preserve">attacks </w:t>
      </w:r>
      <w:r w:rsidRPr="00037222">
        <w:rPr>
          <w:highlight w:val="green"/>
          <w:u w:val="single"/>
        </w:rPr>
        <w:t>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A20F28">
        <w:rPr>
          <w:highlight w:val="green"/>
          <w:u w:val="single"/>
        </w:rPr>
        <w:t>highest</w:t>
      </w:r>
      <w:r w:rsidRPr="00A20F28">
        <w:rPr>
          <w:u w:val="single"/>
        </w:rPr>
        <w:t xml:space="preserve"> degree of </w:t>
      </w:r>
      <w:r w:rsidRPr="00037222">
        <w:rPr>
          <w:highlight w:val="green"/>
          <w:u w:val="single"/>
        </w:rPr>
        <w:t xml:space="preserve">improbability </w:t>
      </w:r>
      <w:r w:rsidRPr="00037222">
        <w:rPr>
          <w:rStyle w:val="Emphasis"/>
          <w:highlight w:val="green"/>
        </w:rPr>
        <w:t xml:space="preserve">becomes </w:t>
      </w:r>
      <w:r w:rsidRPr="00A20F28">
        <w:rPr>
          <w:rStyle w:val="Emphasis"/>
          <w:highlight w:val="green"/>
        </w:rPr>
        <w:t>irrelevant</w:t>
      </w:r>
      <w:r w:rsidRPr="00A20F28">
        <w:rPr>
          <w:highlight w:val="green"/>
          <w:u w:val="single"/>
        </w:rPr>
        <w:t xml:space="preserve"> as</w:t>
      </w:r>
      <w:r w:rsidRPr="00A20F28">
        <w:rPr>
          <w:u w:val="single"/>
        </w:rPr>
        <w:t xml:space="preserve"> the measure of </w:t>
      </w:r>
      <w:r w:rsidRPr="00037222">
        <w:rPr>
          <w:highlight w:val="green"/>
          <w:u w:val="single"/>
        </w:rPr>
        <w:t>loss goes to infinity</w:t>
      </w:r>
      <w:r w:rsidRPr="00D8228C">
        <w:rPr>
          <w:sz w:val="16"/>
        </w:rPr>
        <w:t xml:space="preserve">.^o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A20F28">
        <w:rPr>
          <w:u w:val="single"/>
        </w:rPr>
        <w:t xml:space="preserve">tends to </w:t>
      </w:r>
      <w:r w:rsidRPr="00A20F28">
        <w:rPr>
          <w:highlight w:val="green"/>
          <w:u w:val="single"/>
        </w:rPr>
        <w:t>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 xml:space="preserve">In contrast </w:t>
      </w:r>
      <w:r w:rsidRPr="00A20F28">
        <w:rPr>
          <w:u w:val="single"/>
        </w:rPr>
        <w:t>to risk</w:t>
      </w:r>
      <w:r w:rsidRPr="00A20F28">
        <w:rPr>
          <w:sz w:val="16"/>
        </w:rPr>
        <w:t xml:space="preserve"> management </w:t>
      </w:r>
      <w:r w:rsidRPr="00A20F28">
        <w:rPr>
          <w:u w:val="single"/>
        </w:rPr>
        <w:t>framed</w:t>
      </w:r>
      <w:r w:rsidRPr="00A20F28">
        <w:rPr>
          <w:sz w:val="16"/>
        </w:rPr>
        <w:t xml:space="preserve"> in line</w:t>
      </w:r>
      <w:r w:rsidRPr="00D8228C">
        <w:rPr>
          <w:sz w:val="16"/>
        </w:rPr>
        <w:t xml:space="preserve"> </w:t>
      </w:r>
      <w:r w:rsidRPr="00037222">
        <w:rPr>
          <w:highlight w:val="green"/>
          <w:u w:val="single"/>
        </w:rPr>
        <w:t>with logical probability</w:t>
      </w:r>
      <w:r w:rsidRPr="00D8228C">
        <w:rPr>
          <w:sz w:val="16"/>
        </w:rPr>
        <w:t xml:space="preserve"> theory, </w:t>
      </w:r>
      <w:r w:rsidRPr="00A20F28">
        <w:rPr>
          <w:u w:val="single"/>
        </w:rPr>
        <w:t xml:space="preserve">the </w:t>
      </w:r>
      <w:r w:rsidRPr="00037222">
        <w:rPr>
          <w:highlight w:val="green"/>
          <w:u w:val="single"/>
        </w:rPr>
        <w:t xml:space="preserve">logic of catastrophe does not </w:t>
      </w:r>
      <w:r w:rsidRPr="00A20F28">
        <w:rPr>
          <w:u w:val="single"/>
        </w:rPr>
        <w:t xml:space="preserve">attempt to provide means of </w:t>
      </w:r>
      <w:r w:rsidRPr="00037222">
        <w:rPr>
          <w:highlight w:val="green"/>
          <w:u w:val="single"/>
        </w:rPr>
        <w:t>abso</w:t>
      </w:r>
      <w:r w:rsidRPr="00A20F28">
        <w:rPr>
          <w:highlight w:val="green"/>
          <w:u w:val="single"/>
        </w:rPr>
        <w:t>rb</w:t>
      </w:r>
      <w:r w:rsidRPr="00A20F28">
        <w:rPr>
          <w:u w:val="single"/>
        </w:rPr>
        <w:t>ing</w:t>
      </w:r>
      <w:r w:rsidRPr="00037222">
        <w:rPr>
          <w:highlight w:val="green"/>
          <w:u w:val="single"/>
        </w:rPr>
        <w:t xml:space="preserve">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20F28">
        <w:rPr>
          <w:u w:val="single"/>
        </w:rPr>
        <w:t xml:space="preserve">even </w:t>
      </w:r>
      <w:r w:rsidRPr="00037222">
        <w:rPr>
          <w:highlight w:val="green"/>
          <w:u w:val="single"/>
        </w:rPr>
        <w:t xml:space="preserve">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A20F28">
        <w:rPr>
          <w:u w:val="single"/>
        </w:rPr>
        <w:t xml:space="preserve">constructing a </w:t>
      </w:r>
      <w:r w:rsidRPr="00A20F28">
        <w:rPr>
          <w:rStyle w:val="Emphasis"/>
          <w:highlight w:val="green"/>
        </w:rPr>
        <w:t>chain of potentialities</w:t>
      </w:r>
      <w:r w:rsidRPr="00D8228C">
        <w:rPr>
          <w:u w:val="single"/>
        </w:rPr>
        <w:t xml:space="preserve">, improbable events are linked </w:t>
      </w:r>
      <w:r w:rsidRPr="00A20F28">
        <w:rPr>
          <w:u w:val="single"/>
        </w:rPr>
        <w:t>and brought into</w:t>
      </w:r>
      <w:r w:rsidRPr="00A20F28">
        <w:rPr>
          <w:sz w:val="16"/>
        </w:rPr>
        <w:t xml:space="preserve"> the realm of </w:t>
      </w:r>
      <w:r w:rsidRPr="00A20F28">
        <w:rPr>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012C008F" w14:textId="77777777" w:rsidR="00D50846" w:rsidRDefault="00D50846" w:rsidP="00D50846">
      <w:pPr>
        <w:pStyle w:val="Heading4"/>
        <w:tabs>
          <w:tab w:val="left" w:pos="0"/>
        </w:tabs>
      </w:pPr>
      <w:r>
        <w:t>4] Structural violence first</w:t>
      </w:r>
    </w:p>
    <w:p w14:paraId="101E31B0" w14:textId="77777777" w:rsidR="00D50846" w:rsidRDefault="00D50846" w:rsidP="00D50846">
      <w:pPr>
        <w:tabs>
          <w:tab w:val="left" w:pos="0"/>
        </w:tabs>
      </w:pPr>
      <w:r>
        <w:rPr>
          <w:rStyle w:val="Style13ptBold"/>
        </w:rPr>
        <w:t xml:space="preserve">Winter and Leighton 99 </w:t>
      </w:r>
      <w: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14:paraId="7164E834" w14:textId="77777777" w:rsidR="00D50846" w:rsidRDefault="00D50846" w:rsidP="00D50846">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experience.∂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A20F28">
        <w:rPr>
          <w:rStyle w:val="StyleUnderline"/>
        </w:rPr>
        <w:t xml:space="preserve">Because </w:t>
      </w:r>
      <w:r w:rsidRPr="00A20F28">
        <w:rPr>
          <w:rStyle w:val="StyleUnderline"/>
          <w:highlight w:val="green"/>
        </w:rPr>
        <w:t>they are longstanding</w:t>
      </w:r>
      <w:r w:rsidRPr="00155F10">
        <w:rPr>
          <w:rStyle w:val="StyleUnderline"/>
        </w:rPr>
        <w:t xml:space="preserve">, structural </w:t>
      </w:r>
      <w:r w:rsidRPr="00A20F28">
        <w:rPr>
          <w:rStyle w:val="StyleUnderline"/>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generations.</w:t>
      </w:r>
      <w:r>
        <w:rPr>
          <w:sz w:val="12"/>
        </w:rPr>
        <w:t>∂</w:t>
      </w:r>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do not see the systematic ways in which their plight is∂ choreographed by unequal and unfair distribution of society’s resources. Such is the∂ insidiousness of structural violence.∂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 xml:space="preserve">armed </w:t>
      </w:r>
      <w:r w:rsidRPr="00A20F28">
        <w:rPr>
          <w:rStyle w:val="StyleUnderline"/>
          <w:highlight w:val="green"/>
        </w:rPr>
        <w:t>conflict</w:t>
      </w:r>
      <w:r w:rsidRPr="00155F10">
        <w:t xml:space="preserve"> in various parts of</w:t>
      </w:r>
      <w:r w:rsidRPr="00155F10">
        <w:rPr>
          <w:sz w:val="12"/>
        </w:rPr>
        <w:t>∂</w:t>
      </w:r>
      <w:r w:rsidRPr="00155F10">
        <w:t xml:space="preserve"> the world </w:t>
      </w:r>
      <w:r w:rsidRPr="00155F10">
        <w:rPr>
          <w:rStyle w:val="StyleUnderline"/>
        </w:rPr>
        <w:t xml:space="preserve">is easily </w:t>
      </w:r>
      <w:r w:rsidRPr="00A20F28">
        <w:rPr>
          <w:rStyle w:val="StyleUnderline"/>
          <w:highlight w:val="green"/>
        </w:rPr>
        <w:t xml:space="preserve">traced to </w:t>
      </w:r>
      <w:r w:rsidRPr="00A20F28">
        <w:rPr>
          <w:rStyle w:val="Emphasis"/>
          <w:highlight w:val="green"/>
        </w:rPr>
        <w:t>structured</w:t>
      </w:r>
      <w:r w:rsidRPr="00A20F28">
        <w:rPr>
          <w:rStyle w:val="StyleUnderline"/>
          <w:highlight w:val="green"/>
        </w:rPr>
        <w:t xml:space="preserve"> inequalities</w:t>
      </w:r>
      <w:r w:rsidRPr="00155F10">
        <w:rPr>
          <w:rStyle w:val="StyleUnderline"/>
        </w:rPr>
        <w:t xml:space="preserve">. </w:t>
      </w:r>
      <w:r w:rsidRPr="00155F10">
        <w:t>Northern Ireland, for example, has∂ been marked by economic disparities between Northern Irish Catholics—who have∂ higher unemployment rates and less formal education—and Protestants (Cairns &amp; Darby,∂ 1998). In Sri Lanka, youth unemployment and underemployment exacerbates ethnic∂ conflict (Rogers, Spencer, &amp; Uyangoda, 1998). In Rwanda, huge disparities in both∂ income and social status between the Hutu and Tutsis eventually led to ethnic massacres.∂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societies.ecognizing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Opotow,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Opotow</w:t>
      </w:r>
      <w:r>
        <w:rPr>
          <w:sz w:val="12"/>
        </w:rPr>
        <w:t>∂</w:t>
      </w:r>
      <w:r>
        <w:t xml:space="preserve"> argues convincingly that </w:t>
      </w:r>
      <w:r w:rsidRPr="00A20F28">
        <w:rPr>
          <w:rStyle w:val="StyleUnderline"/>
        </w:rPr>
        <w:t>we can reduce its nefarious effects by becoming aware of our</w:t>
      </w:r>
      <w:r w:rsidRPr="00A20F28">
        <w:rPr>
          <w:rStyle w:val="StyleUnderline"/>
          <w:sz w:val="12"/>
        </w:rPr>
        <w:t xml:space="preserve"> </w:t>
      </w:r>
      <w:r w:rsidRPr="00A20F28">
        <w:rPr>
          <w:rStyle w:val="StyleUnderline"/>
        </w:rPr>
        <w:t>distorted perceptions.</w:t>
      </w:r>
      <w:r w:rsidRPr="00037222">
        <w:rPr>
          <w:rStyle w:val="StyleUnderline"/>
          <w:highlight w:val="green"/>
        </w:rPr>
        <w:t xml:space="preserve"> </w:t>
      </w:r>
      <w:r>
        <w:t>Inclusionary thinking can be fostered by relationships,∂ communication, and appreciation of diversity.∂ One outcome of exclusionary thinking is the belief that victims of violence must in∂ some way deserve their plight. But certainly it is easy to see that young children do not∂ deserve to be victims. The next two chapters in this section address the violence∂ experienced by children. In the first, “The War Close to Home: Children and Violence in∂ the United States,” Kathleen Kostelny and James Garbarino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they also suffer∂ from the impaired parenting and communities which poverty inflicts. The authors∂ describe how community and family support mechanisms can mitigate these effects. For xample, home visitation and early childhood education programs provide crucial family∂ and community support.∂ While Kostelny and Garbarino focus on community intervention techniques, Milton∂ Schwebel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Schwebel and Christie’s discussion concludes that∂ economic structures must provide parents with living-wage employment, good prenatal∂ medical care, and high-quality child-care if we are to see the next generation develop into∂ the intelligent and caring citizens needed to create a peaceful world.∂ If children are the invisible victims of society’s structural violence, so are their</w:t>
      </w:r>
      <w:r>
        <w:rPr>
          <w:sz w:val="12"/>
        </w:rPr>
        <w:t>∂</w:t>
      </w:r>
      <w:r>
        <w:t xml:space="preserve"> mothers. In the chapter “Women, Girls, and Structural Violence: A Global Analysis,”</w:t>
      </w:r>
      <w:r>
        <w:rPr>
          <w:sz w:val="12"/>
        </w:rPr>
        <w:t>∂</w:t>
      </w:r>
      <w:r>
        <w:t xml:space="preserve"> Diane Mazurana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Mazurana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distributed.</w:t>
      </w:r>
      <w:r>
        <w:rPr>
          <w:sz w:val="12"/>
        </w:rPr>
        <w:t>∂</w:t>
      </w:r>
      <w:r>
        <w:t xml:space="preserve"> Patriarchal values also drive excessive militarism, as Deborah Winter, Marc Pilisuk,</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ueling excessive military expenditures: money, which, because of modern market forces,</w:t>
      </w:r>
      <w:r>
        <w:rPr>
          <w:sz w:val="12"/>
        </w:rPr>
        <w:t>∂</w:t>
      </w:r>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selfsacrifice,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472D123B" w14:textId="77777777" w:rsidR="00D50846" w:rsidRPr="00B321A2" w:rsidRDefault="00D50846" w:rsidP="00D50846">
      <w:pPr>
        <w:pStyle w:val="Heading4"/>
      </w:pPr>
      <w:r>
        <w:t>5] We can’t predict extinction impacts</w:t>
      </w:r>
    </w:p>
    <w:p w14:paraId="272142EB" w14:textId="77777777" w:rsidR="00D50846" w:rsidRDefault="00D50846" w:rsidP="00D50846">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w:t>
      </w:r>
    </w:p>
    <w:p w14:paraId="4210F0E9" w14:textId="77777777" w:rsidR="00D50846" w:rsidRDefault="00D50846" w:rsidP="00D50846">
      <w:pPr>
        <w:rPr>
          <w:rFonts w:ascii="Times" w:eastAsia="Times New Roman" w:hAnsi="Times" w:cs="Times New Roman"/>
          <w:sz w:val="12"/>
          <w:szCs w:val="12"/>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A20F28">
        <w:rPr>
          <w:rStyle w:val="StyleUnderline"/>
          <w:highlight w:val="green"/>
          <w:lang w:eastAsia="ja-JP"/>
        </w:rPr>
        <w:t xml:space="preserve">there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A20F28">
        <w:rPr>
          <w:rStyle w:val="StyleUnderline"/>
          <w:lang w:eastAsia="ja-JP"/>
        </w:rPr>
        <w:t xml:space="preserve">beings simply </w:t>
      </w:r>
      <w:r w:rsidRPr="00037222">
        <w:rPr>
          <w:rStyle w:val="StyleUnderline"/>
          <w:highlight w:val="green"/>
          <w:lang w:eastAsia="ja-JP"/>
        </w:rPr>
        <w:t xml:space="preserve">aren’t wired to </w:t>
      </w:r>
      <w:r w:rsidRPr="00A20F28">
        <w:rPr>
          <w:rStyle w:val="StyleUnderline"/>
          <w:lang w:eastAsia="ja-JP"/>
        </w:rPr>
        <w:t>think at such a scale, and</w:t>
      </w:r>
      <w:r w:rsidRPr="00A20F28">
        <w:rPr>
          <w:rStyle w:val="StyleUnderline"/>
        </w:rPr>
        <w:t xml:space="preserve"> </w:t>
      </w:r>
      <w:r w:rsidRPr="00A20F28">
        <w:rPr>
          <w:rStyle w:val="StyleUnderline"/>
          <w:lang w:eastAsia="ja-JP"/>
        </w:rPr>
        <w:t>they perform</w:t>
      </w:r>
      <w:r w:rsidRPr="003123C4">
        <w:rPr>
          <w:rStyle w:val="StyleUnderline"/>
          <w:lang w:eastAsia="ja-JP"/>
        </w:rPr>
        <w:t xml:space="preserve"> very</w:t>
      </w:r>
      <w:r w:rsidRPr="00037222">
        <w:rPr>
          <w:rStyle w:val="StyleUnderline"/>
          <w:highlight w:val="green"/>
          <w:lang w:eastAsia="ja-JP"/>
        </w:rPr>
        <w:t xml:space="preserve"> </w:t>
      </w:r>
      <w:r w:rsidRPr="00A20F28">
        <w:rPr>
          <w:rStyle w:val="StyleUnderline"/>
          <w:lang w:eastAsia="ja-JP"/>
        </w:rPr>
        <w:t xml:space="preserve">poorly </w:t>
      </w:r>
      <w:r w:rsidRPr="00037222">
        <w:rPr>
          <w:rStyle w:val="StyleUnderline"/>
          <w:highlight w:val="green"/>
          <w:lang w:eastAsia="ja-JP"/>
        </w:rPr>
        <w:t>assess</w:t>
      </w:r>
      <w:r w:rsidRPr="00A20F28">
        <w:rPr>
          <w:rStyle w:val="StyleUnderline"/>
          <w:lang w:eastAsia="ja-JP"/>
        </w:rPr>
        <w:t>ing</w:t>
      </w:r>
      <w:r w:rsidRPr="00037222">
        <w:rPr>
          <w:rStyle w:val="StyleUnderline"/>
          <w:highlight w:val="green"/>
          <w:lang w:eastAsia="ja-JP"/>
        </w:rPr>
        <w:t xml:space="preserve">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r w:rsidRPr="005B470E">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1EF6F5AF" w14:textId="77777777" w:rsidR="00D50846" w:rsidRDefault="00D50846" w:rsidP="00D50846">
      <w:pPr>
        <w:pStyle w:val="Heading4"/>
        <w:spacing w:line="276" w:lineRule="auto"/>
      </w:pPr>
      <w:r>
        <w:t>6] Racism is the biggest impact – it makes all violence structurally inevitable and is the basis for all morality. Memmi 2k</w:t>
      </w:r>
    </w:p>
    <w:p w14:paraId="033C08A7" w14:textId="77777777" w:rsidR="00D50846" w:rsidRPr="00C320DE" w:rsidRDefault="00D50846" w:rsidP="00D50846">
      <w:pPr>
        <w:spacing w:line="276" w:lineRule="auto"/>
      </w:pPr>
      <w:r>
        <w:t xml:space="preserve">Albert </w:t>
      </w:r>
      <w:r w:rsidRPr="00C820C2">
        <w:t>Memmi</w:t>
      </w:r>
      <w:r>
        <w:rPr>
          <w:rStyle w:val="Style13ptBold"/>
        </w:rPr>
        <w:t xml:space="preserve"> </w:t>
      </w:r>
      <w:r w:rsidRPr="00C820C2">
        <w:t>2k</w:t>
      </w:r>
      <w:r>
        <w:t>, Professor Emeritus of Sociology @ U of Paris, Naiteire, Racism, Translated by Steve Martinot, p. 163-165</w:t>
      </w:r>
    </w:p>
    <w:p w14:paraId="3124AC7C" w14:textId="77777777" w:rsidR="00D50846" w:rsidRDefault="00D50846" w:rsidP="00D50846">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to be undertaken without</w:t>
      </w:r>
      <w:r w:rsidRPr="003F6F7E">
        <w:rPr>
          <w:sz w:val="14"/>
          <w:szCs w:val="16"/>
        </w:rPr>
        <w:t>urcease</w:t>
      </w:r>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66F9E544" w14:textId="77777777" w:rsidR="00D50846" w:rsidRPr="00442419" w:rsidRDefault="00D50846" w:rsidP="00D50846">
      <w:pPr>
        <w:pStyle w:val="Heading4"/>
        <w:rPr>
          <w:rFonts w:ascii="Times" w:eastAsia="Times New Roman" w:hAnsi="Times" w:cs="Times New Roman"/>
          <w:sz w:val="16"/>
          <w:szCs w:val="20"/>
          <w:lang w:eastAsia="ja-JP"/>
        </w:rPr>
      </w:pPr>
      <w:r>
        <w:t>7] 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1BDD58D7" w14:textId="77777777" w:rsidR="00D50846" w:rsidRPr="008F0228" w:rsidRDefault="00D50846" w:rsidP="00D50846">
      <w:r w:rsidRPr="008F0228">
        <w:rPr>
          <w:rStyle w:val="Style13ptBold"/>
        </w:rPr>
        <w:t>Medina 11</w:t>
      </w:r>
      <w:r w:rsidRPr="008F0228">
        <w:t xml:space="preserve"> Medina, J. (2011). Toward a Foucaultian Epistemology of Resistance: Counter-Memory, Epistemic Friction, and Guerrilla Pluralism. Foucault Studies, 1(12), 9–35.</w:t>
      </w:r>
    </w:p>
    <w:p w14:paraId="15A6029B" w14:textId="77777777" w:rsidR="00D50846" w:rsidRDefault="00D50846" w:rsidP="00D50846">
      <w:pPr>
        <w:rPr>
          <w:sz w:val="16"/>
        </w:rPr>
      </w:pPr>
      <w:r w:rsidRPr="006F2AB1">
        <w:rPr>
          <w:sz w:val="16"/>
        </w:rPr>
        <w:t xml:space="preserve">The central goal of this paper is to show the emancipatory potential of the epistemological framework underlying Foucault’s work. More specifically, I will try to show that the Foucaultian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maintained alive or killed. </w:t>
      </w:r>
      <w:r w:rsidRPr="006F2AB1">
        <w:rPr>
          <w:rStyle w:val="StyleUnderline"/>
        </w:rPr>
        <w:t xml:space="preserve">The </w:t>
      </w:r>
      <w:r w:rsidRPr="00037222">
        <w:rPr>
          <w:rStyle w:val="StyleUnderline"/>
          <w:highlight w:val="green"/>
        </w:rPr>
        <w:t>discursive practices</w:t>
      </w:r>
      <w:r w:rsidRPr="006F2AB1">
        <w:rPr>
          <w:rStyle w:val="StyleUnderline"/>
        </w:rPr>
        <w:t xml:space="preserve"> in which memory and oblivion are manufactured </w:t>
      </w:r>
      <w:r w:rsidRPr="00037222">
        <w:rPr>
          <w:rStyle w:val="StyleUnderline"/>
          <w:highlight w:val="green"/>
        </w:rPr>
        <w:t xml:space="preserve">are </w:t>
      </w:r>
      <w:r w:rsidRPr="00785159">
        <w:rPr>
          <w:rStyle w:val="StyleUnderline"/>
        </w:rPr>
        <w:t>not uniform and harmonious, but</w:t>
      </w:r>
      <w:r w:rsidRPr="006F2AB1">
        <w:rPr>
          <w:rStyle w:val="StyleUnderline"/>
        </w:rPr>
        <w:t xml:space="preserve"> heterogeneous and </w:t>
      </w:r>
      <w:r w:rsidRPr="00037222">
        <w:rPr>
          <w:rStyle w:val="StyleUnderline"/>
          <w:highlight w:val="gree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037222">
        <w:rPr>
          <w:rStyle w:val="StyleUnderline"/>
          <w:highlight w:val="green"/>
        </w:rPr>
        <w:t xml:space="preserve"> fields</w:t>
      </w:r>
      <w:r w:rsidRPr="006F2AB1">
        <w:rPr>
          <w:rStyle w:val="StyleUnderline"/>
        </w:rPr>
        <w:t>—or domains of discursive interaction—</w:t>
      </w:r>
      <w:r w:rsidRPr="00037222">
        <w:rPr>
          <w:rStyle w:val="StyleUnderline"/>
          <w:highlight w:val="green"/>
        </w:rPr>
        <w:t>contain particular discursive regimes with</w:t>
      </w:r>
      <w:r w:rsidRPr="006F2AB1">
        <w:rPr>
          <w:rStyle w:val="StyleUnderline"/>
        </w:rPr>
        <w:t xml:space="preserve"> their </w:t>
      </w:r>
      <w:r w:rsidRPr="00037222">
        <w:rPr>
          <w:rStyle w:val="StyleUnderline"/>
          <w:highlight w:val="gree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037222">
        <w:rPr>
          <w:rStyle w:val="StyleUnderline"/>
          <w:highlight w:val="green"/>
        </w:rPr>
        <w:t xml:space="preserve">plurality of </w:t>
      </w:r>
      <w:r w:rsidRPr="00785159">
        <w:rPr>
          <w:rStyle w:val="StyleUnderline"/>
        </w:rPr>
        <w:t xml:space="preserve">epistemic </w:t>
      </w:r>
      <w:r w:rsidRPr="00037222">
        <w:rPr>
          <w:rStyle w:val="StyleUnderline"/>
          <w:highlight w:val="green"/>
        </w:rPr>
        <w:t>perspectives</w:t>
      </w:r>
      <w:r w:rsidRPr="006F2AB1">
        <w:rPr>
          <w:rStyle w:val="StyleUnderline"/>
        </w:rPr>
        <w:t xml:space="preserve"> which always contains some bodies of experiences and memories that </w:t>
      </w:r>
      <w:r w:rsidRPr="00037222">
        <w:rPr>
          <w:rStyle w:val="StyleUnderline"/>
          <w:highlight w:val="green"/>
        </w:rPr>
        <w:t xml:space="preserve">are erased </w:t>
      </w:r>
      <w:r w:rsidRPr="00785159">
        <w:rPr>
          <w:rStyle w:val="StyleUnderline"/>
        </w:rPr>
        <w:t xml:space="preserve">or hidden </w:t>
      </w:r>
      <w:r w:rsidRPr="00037222">
        <w:rPr>
          <w:rStyle w:val="StyleUnderline"/>
          <w:highlight w:val="gree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037222">
        <w:rPr>
          <w:rStyle w:val="StyleUnderline"/>
          <w:highlight w:val="green"/>
        </w:rPr>
        <w:t>possibilities for resistance and subversion go unnoticed</w:t>
      </w:r>
      <w:r w:rsidRPr="006F2AB1">
        <w:rPr>
          <w:sz w:val="16"/>
        </w:rPr>
        <w:t xml:space="preserve">. The critical and emancipatory potential of Foucaultian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037222">
        <w:rPr>
          <w:rStyle w:val="StyleUnderline"/>
          <w:highlight w:val="green"/>
        </w:rPr>
        <w:t>In order to be critical</w:t>
      </w:r>
      <w:r w:rsidRPr="006F2AB1">
        <w:rPr>
          <w:rStyle w:val="StyleUnderline"/>
        </w:rPr>
        <w:t xml:space="preserve"> and to have transformative effects, genealogical </w:t>
      </w:r>
      <w:r w:rsidRPr="00037222">
        <w:rPr>
          <w:rStyle w:val="StyleUnderline"/>
          <w:highlight w:val="green"/>
        </w:rPr>
        <w:t>investigations should aim at these insurrections</w:t>
      </w:r>
      <w:r w:rsidRPr="006F2AB1">
        <w:rPr>
          <w:sz w:val="16"/>
        </w:rPr>
        <w:t xml:space="preserve">, which are critical interventions that disrupt and interrogate epistemic hegemonies and mainstream perspectives (e.g. official histories, standard interpretations, ossified exclusionary meanings, etc).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037222">
        <w:rPr>
          <w:rStyle w:val="StyleUnderline"/>
          <w:highlight w:val="green"/>
        </w:rPr>
        <w:t>subjects by themselves may not be able to destabilize the</w:t>
      </w:r>
      <w:r w:rsidRPr="006F2AB1">
        <w:rPr>
          <w:rStyle w:val="StyleUnderline"/>
        </w:rPr>
        <w:t xml:space="preserve"> epistemic </w:t>
      </w:r>
      <w:r w:rsidRPr="00037222">
        <w:rPr>
          <w:rStyle w:val="StyleUnderline"/>
          <w:highlight w:val="green"/>
        </w:rPr>
        <w:t>s</w:t>
      </w:r>
      <w:r w:rsidRPr="00785159">
        <w:rPr>
          <w:rStyle w:val="StyleUnderline"/>
        </w:rPr>
        <w:t xml:space="preserve">tatus </w:t>
      </w:r>
      <w:r w:rsidRPr="00037222">
        <w:rPr>
          <w:rStyle w:val="StyleUnderline"/>
          <w:highlight w:val="gree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and the lived experiences and memo- ries of those whose marginalized lives have become the silent scars of forgotten struggles.</w:t>
      </w:r>
    </w:p>
    <w:p w14:paraId="1CBEA743" w14:textId="77777777" w:rsidR="00D50846" w:rsidRPr="00753628" w:rsidRDefault="00D50846" w:rsidP="00D50846">
      <w:pPr>
        <w:rPr>
          <w:rFonts w:ascii="Times" w:eastAsia="Times New Roman" w:hAnsi="Times" w:cs="Times New Roman"/>
          <w:sz w:val="12"/>
          <w:szCs w:val="20"/>
          <w:lang w:eastAsia="ja-JP"/>
        </w:rPr>
      </w:pPr>
    </w:p>
    <w:p w14:paraId="59237C98" w14:textId="77777777" w:rsidR="00D50846" w:rsidRPr="00FF3EBE" w:rsidRDefault="00D50846" w:rsidP="00D50846">
      <w:pPr>
        <w:pStyle w:val="Heading3"/>
      </w:pPr>
      <w:r>
        <w:t xml:space="preserve">1AC – Advantage </w:t>
      </w:r>
    </w:p>
    <w:p w14:paraId="416FC975" w14:textId="77777777" w:rsidR="00D50846" w:rsidRDefault="00D50846" w:rsidP="00D50846">
      <w:pPr>
        <w:pStyle w:val="Heading4"/>
      </w:pPr>
      <w:r>
        <w:t>IP law is the lynchpin of North-South health inequality and accelerates disease spread.</w:t>
      </w:r>
    </w:p>
    <w:p w14:paraId="7890591A" w14:textId="77777777" w:rsidR="00D50846" w:rsidRDefault="00D50846" w:rsidP="00D50846">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julian</w:t>
      </w:r>
    </w:p>
    <w:p w14:paraId="54B74536" w14:textId="77777777" w:rsidR="00D50846" w:rsidRDefault="00D50846" w:rsidP="00D50846">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civilisation</w:t>
      </w:r>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Onur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15E711BF" w14:textId="77777777" w:rsidR="00D50846" w:rsidRDefault="00D50846" w:rsidP="00D50846">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5CA079CB" w14:textId="77777777" w:rsidR="00D50846" w:rsidRDefault="00D50846" w:rsidP="00D50846">
      <w:r>
        <w:t xml:space="preserve">As Kimberlé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Thus, while recognising a broken global IP regime that triggered the scramble for vaccines, the racialized impact of the pandemic cannot be ignored, and it points to the entangled roots of race and capitalism.</w:t>
      </w:r>
    </w:p>
    <w:p w14:paraId="136D3D6F" w14:textId="77777777" w:rsidR="00D50846" w:rsidRDefault="00D50846" w:rsidP="00D50846">
      <w:r w:rsidRPr="007531DA">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60DA993F" w14:textId="77777777" w:rsidR="00D50846" w:rsidRDefault="00D50846" w:rsidP="00D50846"/>
    <w:p w14:paraId="3D36027E" w14:textId="77777777" w:rsidR="00D50846" w:rsidRDefault="00D50846" w:rsidP="00D50846">
      <w:pPr>
        <w:pStyle w:val="Heading4"/>
      </w:pPr>
      <w:r>
        <w:t xml:space="preserve">The TRIPS regime creates a privileged class of elites with access to medicine and locks in data exclusivity and evergreening practices. </w:t>
      </w:r>
    </w:p>
    <w:p w14:paraId="5C0A783C" w14:textId="77777777" w:rsidR="00D50846" w:rsidRDefault="00D50846" w:rsidP="00D50846">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julian</w:t>
      </w:r>
    </w:p>
    <w:p w14:paraId="18B3752F" w14:textId="77777777" w:rsidR="00D50846" w:rsidRPr="006A00B3" w:rsidRDefault="00D50846" w:rsidP="00D50846">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37A34851" w14:textId="77777777" w:rsidR="00D50846" w:rsidRDefault="00D50846" w:rsidP="00D50846">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Deidré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particularly in the way it informs systems of ownership, circulation, and distribution of knowledge. Similarly, Natsu Saito takes up the analysis of IP, race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0E1A26C4" w14:textId="77777777" w:rsidR="00D50846" w:rsidRPr="006A00B3" w:rsidRDefault="00D50846" w:rsidP="00D50846">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1C4DF0CA" w14:textId="77777777" w:rsidR="00D50846" w:rsidRDefault="00D50846" w:rsidP="00D50846">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751B4913" w14:textId="77777777" w:rsidR="00D50846" w:rsidRDefault="00D50846" w:rsidP="00D50846">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32CF59FC" w14:textId="77777777" w:rsidR="00D50846" w:rsidRPr="006A00B3" w:rsidRDefault="00D50846" w:rsidP="00D50846">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57BBEA98" w14:textId="77777777" w:rsidR="00D50846" w:rsidRDefault="00D50846" w:rsidP="00D50846">
      <w:r w:rsidRPr="006A00B3">
        <w:t>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w:t>
      </w:r>
    </w:p>
    <w:p w14:paraId="5F239F16" w14:textId="77777777" w:rsidR="00D50846" w:rsidRDefault="00D50846" w:rsidP="00D50846">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749AEEF9" w14:textId="77777777" w:rsidR="00D50846" w:rsidRDefault="00D50846" w:rsidP="00D50846"/>
    <w:p w14:paraId="76CEBA71" w14:textId="77777777" w:rsidR="00D50846" w:rsidRPr="00B40755" w:rsidRDefault="00D50846" w:rsidP="00D50846"/>
    <w:p w14:paraId="73D38825" w14:textId="77777777" w:rsidR="00D50846" w:rsidRDefault="00D50846" w:rsidP="00D50846">
      <w:pPr>
        <w:pStyle w:val="Heading4"/>
      </w:pPr>
      <w:r>
        <w:t xml:space="preserve">Vaccine imperialism inevitably commodifies medicine and results in vaccine nationalism that magnifies North-South health disparities. </w:t>
      </w:r>
    </w:p>
    <w:p w14:paraId="151AE077" w14:textId="77777777" w:rsidR="00D50846" w:rsidRDefault="00D50846" w:rsidP="00D50846">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2-4</w:t>
      </w:r>
      <w:r>
        <w:t>) julian</w:t>
      </w:r>
    </w:p>
    <w:p w14:paraId="4321F3CC" w14:textId="77777777" w:rsidR="00D50846" w:rsidRPr="00B40755" w:rsidRDefault="00D50846" w:rsidP="00D50846">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0892A64A" w14:textId="77777777" w:rsidR="00D50846" w:rsidRPr="00B40755" w:rsidRDefault="00D50846" w:rsidP="00D50846">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A decolonised approach to global health enables us to conceptualise this behaviour as a reproduction of a neocolonial system which pits some formerly colonised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7D021BCD" w14:textId="77777777" w:rsidR="00D50846" w:rsidRPr="00B40755" w:rsidRDefault="00D50846" w:rsidP="00D50846">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4F18D25" w14:textId="77777777" w:rsidR="00D50846" w:rsidRPr="00B40755" w:rsidRDefault="00D50846" w:rsidP="00D50846">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using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51C0A014" w14:textId="77777777" w:rsidR="00D50846" w:rsidRPr="00B40755" w:rsidRDefault="00D50846" w:rsidP="00D50846">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force countries of the Global South to concede to more stringent patent protections in order to gain trade advantages</w:t>
      </w:r>
      <w:r w:rsidRPr="00737165">
        <w:rPr>
          <w:rStyle w:val="StyleUnderline"/>
        </w:rPr>
        <w:t xml:space="preserve"> and also to escape trade sanctions</w:t>
      </w:r>
      <w:r w:rsidRPr="00B40755">
        <w:t xml:space="preserve">.30 </w:t>
      </w:r>
    </w:p>
    <w:p w14:paraId="65C9FEB9" w14:textId="77777777" w:rsidR="00D50846" w:rsidRPr="00B40755" w:rsidRDefault="00D50846" w:rsidP="00D50846">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marginalised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have questioned the prioritisation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113DE8C9" w14:textId="77777777" w:rsidR="00D50846" w:rsidRPr="00B40755" w:rsidRDefault="00D50846" w:rsidP="00D50846">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0F1817E0" w14:textId="77777777" w:rsidR="00D50846" w:rsidRPr="00B40755" w:rsidRDefault="00D50846" w:rsidP="00D50846">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2A58B056" w14:textId="77777777" w:rsidR="00D50846" w:rsidRDefault="00D50846" w:rsidP="00D50846">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771A36B" w14:textId="77777777" w:rsidR="00D50846" w:rsidRPr="005C0339" w:rsidRDefault="00D50846" w:rsidP="00D50846">
      <w:pPr>
        <w:pStyle w:val="Heading4"/>
      </w:pPr>
      <w:r>
        <w:t>Squo distribution results in disparities which leads to colonial hierarchies of health.</w:t>
      </w:r>
    </w:p>
    <w:p w14:paraId="4D9700FC" w14:textId="77777777" w:rsidR="00D50846" w:rsidRPr="005C0339" w:rsidRDefault="00D50846" w:rsidP="00D50846">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350D9778" w14:textId="77777777" w:rsidR="00D50846" w:rsidRPr="005C0339" w:rsidRDefault="00D50846" w:rsidP="00D50846">
      <w:r w:rsidRPr="00946489">
        <w:rPr>
          <w:rStyle w:val="StyleUnderline"/>
        </w:rPr>
        <w:t>The</w:t>
      </w:r>
      <w:r w:rsidRPr="00E534D3">
        <w:rPr>
          <w:rStyle w:val="StyleUnderline"/>
        </w:rPr>
        <w:t xml:space="preserve"> </w:t>
      </w:r>
      <w:r w:rsidRPr="00687548">
        <w:rPr>
          <w:rStyle w:val="StyleUnderline"/>
          <w:highlight w:val="cyan"/>
        </w:rPr>
        <w:t>current</w:t>
      </w:r>
      <w:r w:rsidRPr="00E534D3">
        <w:rPr>
          <w:rStyle w:val="StyleUnderline"/>
        </w:rPr>
        <w:t xml:space="preserve"> global </w:t>
      </w:r>
      <w:r w:rsidRPr="00687548">
        <w:rPr>
          <w:rStyle w:val="StyleUnderline"/>
          <w:highlight w:val="cyan"/>
        </w:rPr>
        <w:t>distribution of COVID</w:t>
      </w:r>
      <w:r w:rsidRPr="00946489">
        <w:rPr>
          <w:rStyle w:val="StyleUnderline"/>
        </w:rPr>
        <w:t xml:space="preserve">-19 </w:t>
      </w:r>
      <w:r w:rsidRPr="00687548">
        <w:rPr>
          <w:rStyle w:val="StyleUnderline"/>
          <w:highlight w:val="cyan"/>
        </w:rPr>
        <w:t>vaccines is</w:t>
      </w:r>
      <w:r w:rsidRPr="00E534D3">
        <w:rPr>
          <w:rStyle w:val="StyleUnderline"/>
        </w:rPr>
        <w:t xml:space="preserve"> largely </w:t>
      </w:r>
      <w:r w:rsidRPr="00687548">
        <w:rPr>
          <w:rStyle w:val="StyleUnderline"/>
          <w:highlight w:val="cyan"/>
        </w:rPr>
        <w:t xml:space="preserve">dictated by power </w:t>
      </w:r>
      <w:r w:rsidRPr="00946489">
        <w:rPr>
          <w:rStyle w:val="StyleUnderline"/>
          <w:highlight w:val="cyan"/>
        </w:rPr>
        <w:t>disparities</w:t>
      </w:r>
      <w:r w:rsidRPr="00E534D3">
        <w:rPr>
          <w:rStyle w:val="StyleUnderline"/>
        </w:rPr>
        <w:t xml:space="preserve">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946489">
        <w:rPr>
          <w:rStyle w:val="StyleUnderline"/>
          <w:highlight w:val="cyan"/>
        </w:rPr>
        <w:t>leaving</w:t>
      </w:r>
      <w:r w:rsidRPr="00946489">
        <w:rPr>
          <w:rStyle w:val="StyleUnderline"/>
        </w:rPr>
        <w:t xml:space="preserve"> countries from </w:t>
      </w:r>
      <w:r w:rsidRPr="00687548">
        <w:rPr>
          <w:rStyle w:val="StyleUnderline"/>
          <w:highlight w:val="cyan"/>
        </w:rPr>
        <w:t xml:space="preserve">the Global South </w:t>
      </w:r>
      <w:r w:rsidRPr="00687548">
        <w:rPr>
          <w:rStyle w:val="Emphasis"/>
          <w:highlight w:val="cyan"/>
        </w:rPr>
        <w:t>facing inequitable</w:t>
      </w:r>
      <w:r w:rsidRPr="00946489">
        <w:rPr>
          <w:rStyle w:val="Emphasis"/>
        </w:rPr>
        <w:t xml:space="preserve"> vaccine </w:t>
      </w:r>
      <w:r w:rsidRPr="00687548">
        <w:rPr>
          <w:rStyle w:val="Emphasis"/>
          <w:highlight w:val="cyan"/>
        </w:rPr>
        <w:t>access</w:t>
      </w:r>
      <w:r w:rsidRPr="005C0339">
        <w:t xml:space="preserve">. </w:t>
      </w:r>
      <w:r w:rsidRPr="00946489">
        <w:rPr>
          <w:rStyle w:val="StyleUnderline"/>
        </w:rPr>
        <w:t>Bilateral deals between states and pharmaceutical companies</w:t>
      </w:r>
      <w:r w:rsidRPr="00946489">
        <w:t xml:space="preserve">, whether completed by Global North or Global South states, </w:t>
      </w:r>
      <w:r w:rsidRPr="00946489">
        <w:rPr>
          <w:rStyle w:val="StyleUnderline"/>
        </w:rPr>
        <w:t>significantly compromise the effectiveness and equity 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65789ADA" w14:textId="77777777" w:rsidR="00D50846" w:rsidRPr="005C0339" w:rsidRDefault="00D50846" w:rsidP="00D50846">
      <w:r w:rsidRPr="00946489">
        <w:rPr>
          <w:rStyle w:val="StyleUnderline"/>
        </w:rPr>
        <w:t xml:space="preserve">The </w:t>
      </w:r>
      <w:r w:rsidRPr="00687548">
        <w:rPr>
          <w:rStyle w:val="StyleUnderline"/>
          <w:highlight w:val="cyan"/>
        </w:rPr>
        <w:t>IP system</w:t>
      </w:r>
      <w:r w:rsidRPr="00E534D3">
        <w:rPr>
          <w:rStyle w:val="StyleUnderline"/>
        </w:rPr>
        <w:t xml:space="preserve"> appears to have </w:t>
      </w:r>
      <w:r w:rsidRPr="00687548">
        <w:rPr>
          <w:rStyle w:val="StyleUnderline"/>
          <w:highlight w:val="cyan"/>
        </w:rPr>
        <w:t>pushed</w:t>
      </w:r>
      <w:r w:rsidRPr="00946489">
        <w:rPr>
          <w:rStyle w:val="StyleUnderline"/>
        </w:rPr>
        <w:t xml:space="preserve"> countries in </w:t>
      </w:r>
      <w:r w:rsidRPr="00687548">
        <w:rPr>
          <w:rStyle w:val="StyleUnderline"/>
          <w:highlight w:val="cyan"/>
        </w:rPr>
        <w:t>the Global South</w:t>
      </w:r>
      <w:r w:rsidRPr="00E534D3">
        <w:rPr>
          <w:rStyle w:val="StyleUnderline"/>
        </w:rPr>
        <w:t xml:space="preserve"> that may prefer not to be dependent on the charitable model of the COVAX scheme </w:t>
      </w:r>
      <w:r w:rsidRPr="00687548">
        <w:rPr>
          <w:rStyle w:val="StyleUnderline"/>
          <w:highlight w:val="cyan"/>
        </w:rPr>
        <w:t xml:space="preserve">to </w:t>
      </w:r>
      <w:r w:rsidRPr="00946489">
        <w:rPr>
          <w:rStyle w:val="StyleUnderline"/>
        </w:rPr>
        <w:t>join high</w:t>
      </w:r>
      <w:r w:rsidRPr="00946489">
        <w:t>-</w:t>
      </w:r>
      <w:r w:rsidRPr="00946489">
        <w:rPr>
          <w:rStyle w:val="StyleUnderline"/>
        </w:rPr>
        <w:t xml:space="preserve">income countries in </w:t>
      </w:r>
      <w:r w:rsidRPr="00687548">
        <w:rPr>
          <w:rStyle w:val="StyleUnderline"/>
          <w:highlight w:val="cyan"/>
        </w:rPr>
        <w:t>engag</w:t>
      </w:r>
      <w:r w:rsidRPr="00946489">
        <w:rPr>
          <w:rStyle w:val="StyleUnderline"/>
        </w:rPr>
        <w:t xml:space="preserve">ing </w:t>
      </w:r>
      <w:r w:rsidRPr="00687548">
        <w:rPr>
          <w:rStyle w:val="StyleUnderline"/>
          <w:highlight w:val="cyan"/>
        </w:rPr>
        <w:t xml:space="preserve">directly with </w:t>
      </w:r>
      <w:r w:rsidRPr="00946489">
        <w:rPr>
          <w:rStyle w:val="StyleUnderline"/>
          <w:highlight w:val="cyan"/>
        </w:rPr>
        <w:t>manufacturers</w:t>
      </w:r>
      <w:r w:rsidRPr="00E534D3">
        <w:rPr>
          <w:rStyle w:val="StyleUnderline"/>
        </w:rPr>
        <w:t xml:space="preserve"> to purchase COVID-19 vaccines</w:t>
      </w:r>
      <w:r w:rsidRPr="005C0339">
        <w:t xml:space="preserve">. This has included African countries, despite the African Union’s criticism of the inequities resulting from IP law protections. </w:t>
      </w:r>
      <w:r w:rsidRPr="00933502">
        <w:rPr>
          <w:rStyle w:val="StyleUnderline"/>
        </w:rPr>
        <w:t xml:space="preserve">This process has </w:t>
      </w:r>
      <w:r w:rsidRPr="00687548">
        <w:rPr>
          <w:rStyle w:val="Emphasis"/>
          <w:highlight w:val="cyan"/>
        </w:rPr>
        <w:t xml:space="preserve">reproduced colonially entrenched </w:t>
      </w:r>
      <w:r w:rsidRPr="00933502">
        <w:rPr>
          <w:rStyle w:val="Emphasis"/>
        </w:rPr>
        <w:t xml:space="preserve">power </w:t>
      </w:r>
      <w:r w:rsidRPr="00933502">
        <w:rPr>
          <w:rStyle w:val="Emphasis"/>
          <w:highlight w:val="cyan"/>
        </w:rPr>
        <w:t>dynamics</w:t>
      </w:r>
      <w:r w:rsidRPr="00933502">
        <w:t xml:space="preserve">, </w:t>
      </w:r>
      <w:r w:rsidRPr="00933502">
        <w:rPr>
          <w:rStyle w:val="StyleUnderline"/>
        </w:rPr>
        <w:t xml:space="preserve">in which </w:t>
      </w:r>
      <w:r w:rsidRPr="00687548">
        <w:rPr>
          <w:rStyle w:val="StyleUnderline"/>
          <w:highlight w:val="cyan"/>
        </w:rPr>
        <w:t>poorer countries lack</w:t>
      </w:r>
      <w:r w:rsidRPr="00933502">
        <w:rPr>
          <w:rStyle w:val="StyleUnderline"/>
        </w:rPr>
        <w:t xml:space="preserve"> the </w:t>
      </w:r>
      <w:r w:rsidRPr="00687548">
        <w:rPr>
          <w:rStyle w:val="StyleUnderline"/>
          <w:highlight w:val="cyan"/>
        </w:rPr>
        <w:t xml:space="preserve">bargaining power to obtain competitive rates </w:t>
      </w:r>
      <w:r w:rsidRPr="00933502">
        <w:rPr>
          <w:rStyle w:val="StyleUnderline"/>
        </w:rPr>
        <w:t>and</w:t>
      </w:r>
      <w:r w:rsidRPr="005C0339">
        <w:t xml:space="preserve">, consequently, </w:t>
      </w:r>
      <w:r w:rsidRPr="00E534D3">
        <w:rPr>
          <w:rStyle w:val="StyleUnderline"/>
        </w:rPr>
        <w:t xml:space="preserve">typically </w:t>
      </w:r>
      <w:r w:rsidRPr="00933502">
        <w:rPr>
          <w:rStyle w:val="StyleUnderline"/>
        </w:rPr>
        <w:t xml:space="preserve">end up </w:t>
      </w:r>
      <w:r w:rsidRPr="00687548">
        <w:rPr>
          <w:rStyle w:val="Emphasis"/>
          <w:highlight w:val="cyan"/>
        </w:rPr>
        <w:t>pay</w:t>
      </w:r>
      <w:r w:rsidRPr="00933502">
        <w:rPr>
          <w:rStyle w:val="Emphasis"/>
        </w:rPr>
        <w:t xml:space="preserve">ing </w:t>
      </w:r>
      <w:r w:rsidRPr="00687548">
        <w:rPr>
          <w:rStyle w:val="Emphasis"/>
          <w:highlight w:val="cyan"/>
        </w:rPr>
        <w:t xml:space="preserve">far more </w:t>
      </w:r>
      <w:r w:rsidRPr="00687548">
        <w:rPr>
          <w:rStyle w:val="StyleUnderline"/>
          <w:highlight w:val="cyan"/>
        </w:rPr>
        <w:t xml:space="preserve">than </w:t>
      </w:r>
      <w:r w:rsidRPr="00933502">
        <w:rPr>
          <w:rStyle w:val="StyleUnderline"/>
        </w:rPr>
        <w:t xml:space="preserve">the </w:t>
      </w:r>
      <w:r w:rsidRPr="00687548">
        <w:rPr>
          <w:rStyle w:val="StyleUnderline"/>
          <w:highlight w:val="cyan"/>
        </w:rPr>
        <w:t>wealthier</w:t>
      </w:r>
      <w:r w:rsidRPr="00933502">
        <w:t xml:space="preserve">, </w:t>
      </w:r>
      <w:r w:rsidRPr="00933502">
        <w:rPr>
          <w:rStyle w:val="StyleUnderline"/>
        </w:rPr>
        <w:t xml:space="preserve">developed </w:t>
      </w:r>
      <w:r w:rsidRPr="00687548">
        <w:rPr>
          <w:rStyle w:val="StyleUnderline"/>
          <w:highlight w:val="cyan"/>
        </w:rPr>
        <w:t>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933502">
        <w:rPr>
          <w:rStyle w:val="StyleUnderline"/>
          <w:highlight w:val="cyan"/>
        </w:rPr>
        <w:t>The</w:t>
      </w:r>
      <w:r w:rsidRPr="00933502">
        <w:rPr>
          <w:rStyle w:val="StyleUnderline"/>
        </w:rPr>
        <w:t xml:space="preserve"> high </w:t>
      </w:r>
      <w:r w:rsidRPr="00687548">
        <w:rPr>
          <w:rStyle w:val="StyleUnderline"/>
          <w:highlight w:val="cyan"/>
        </w:rPr>
        <w:t xml:space="preserve">cost of vaccines for </w:t>
      </w:r>
      <w:r w:rsidRPr="00933502">
        <w:rPr>
          <w:rStyle w:val="StyleUnderline"/>
        </w:rPr>
        <w:t xml:space="preserve">countries from </w:t>
      </w:r>
      <w:r w:rsidRPr="00687548">
        <w:rPr>
          <w:rStyle w:val="StyleUnderline"/>
          <w:highlight w:val="cyan"/>
        </w:rPr>
        <w:t>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933502">
        <w:rPr>
          <w:rStyle w:val="Emphasis"/>
          <w:highlight w:val="cyan"/>
        </w:rPr>
        <w:t xml:space="preserve">comes at the </w:t>
      </w:r>
      <w:r w:rsidRPr="00687548">
        <w:rPr>
          <w:rStyle w:val="Emphasis"/>
          <w:highlight w:val="cyan"/>
        </w:rPr>
        <w:t>expense of other health priorities</w:t>
      </w:r>
      <w:r w:rsidRPr="005C0339">
        <w:t xml:space="preserve">. </w:t>
      </w:r>
    </w:p>
    <w:p w14:paraId="5ED9893E" w14:textId="77777777" w:rsidR="00D50846" w:rsidRPr="005C0339" w:rsidRDefault="00D50846" w:rsidP="00D50846">
      <w:r w:rsidRPr="005C0339">
        <w:t xml:space="preserve">In many cases, </w:t>
      </w:r>
      <w:r w:rsidRPr="00933502">
        <w:rPr>
          <w:rStyle w:val="StyleUnderline"/>
          <w:highlight w:val="cyan"/>
        </w:rPr>
        <w:t>the only way</w:t>
      </w:r>
      <w:r w:rsidRPr="00933502">
        <w:rPr>
          <w:rStyle w:val="StyleUnderline"/>
        </w:rPr>
        <w:t xml:space="preserve"> in which </w:t>
      </w:r>
      <w:r w:rsidRPr="00933502">
        <w:rPr>
          <w:rStyle w:val="StyleUnderline"/>
          <w:highlight w:val="cyan"/>
        </w:rPr>
        <w:t>Global South</w:t>
      </w:r>
      <w:r w:rsidRPr="00933502">
        <w:rPr>
          <w:rStyle w:val="StyleUnderline"/>
        </w:rPr>
        <w:t xml:space="preserve"> countries </w:t>
      </w:r>
      <w:r w:rsidRPr="00933502">
        <w:rPr>
          <w:rStyle w:val="StyleUnderline"/>
          <w:highlight w:val="cyan"/>
        </w:rPr>
        <w:t>can purchase vaccines is</w:t>
      </w:r>
      <w:r w:rsidRPr="00933502">
        <w:rPr>
          <w:rStyle w:val="StyleUnderline"/>
        </w:rPr>
        <w:t xml:space="preserve"> to move themselves further into </w:t>
      </w:r>
      <w:r w:rsidRPr="00933502">
        <w:rPr>
          <w:rStyle w:val="StyleUnderline"/>
          <w:highlight w:val="cyan"/>
        </w:rPr>
        <w:t>debt</w:t>
      </w:r>
      <w:r w:rsidRPr="00933502">
        <w:t xml:space="preserve">. </w:t>
      </w:r>
      <w:r w:rsidRPr="00933502">
        <w:rPr>
          <w:rStyle w:val="StyleUnderline"/>
        </w:rPr>
        <w:t>Given the detrimental neocolonial implications of debt</w:t>
      </w:r>
      <w:r w:rsidRPr="00933502">
        <w:t xml:space="preserve">, </w:t>
      </w:r>
      <w:r w:rsidRPr="00933502">
        <w:rPr>
          <w:rStyle w:val="StyleUnderline"/>
        </w:rPr>
        <w:t>with a long history of loan conditionalities through structur</w:t>
      </w:r>
      <w:r w:rsidRPr="00E534D3">
        <w:rPr>
          <w:rStyle w:val="StyleUnderline"/>
        </w:rPr>
        <w:t>al adjustment programmes</w:t>
      </w:r>
      <w:r w:rsidRPr="005C0339">
        <w:t xml:space="preserve">, </w:t>
      </w:r>
      <w:r w:rsidRPr="00687548">
        <w:rPr>
          <w:rStyle w:val="Emphasis"/>
          <w:highlight w:val="cyan"/>
        </w:rPr>
        <w:t xml:space="preserve">increasing debt to service health </w:t>
      </w:r>
      <w:r w:rsidRPr="00933502">
        <w:rPr>
          <w:rStyle w:val="Emphasis"/>
          <w:highlight w:val="cyan"/>
        </w:rPr>
        <w:t xml:space="preserve">needs contributes </w:t>
      </w:r>
      <w:r w:rsidRPr="00687548">
        <w:rPr>
          <w:rStyle w:val="Emphasis"/>
          <w:highlight w:val="cyan"/>
        </w:rPr>
        <w:t>to</w:t>
      </w:r>
      <w:r w:rsidRPr="00541456">
        <w:rPr>
          <w:rStyle w:val="Emphasis"/>
        </w:rPr>
        <w:t xml:space="preserve"> </w:t>
      </w:r>
      <w:r w:rsidRPr="00933502">
        <w:rPr>
          <w:rStyle w:val="Emphasis"/>
        </w:rPr>
        <w:t xml:space="preserve">the worsening of </w:t>
      </w:r>
      <w:r w:rsidRPr="00687548">
        <w:rPr>
          <w:rStyle w:val="Emphasis"/>
          <w:highlight w:val="cyan"/>
        </w:rPr>
        <w:t>inequalities between the Global North and</w:t>
      </w:r>
      <w:r w:rsidRPr="00541456">
        <w:rPr>
          <w:rStyle w:val="Emphasis"/>
        </w:rPr>
        <w:t xml:space="preserve"> </w:t>
      </w:r>
      <w:r w:rsidRPr="00933502">
        <w:rPr>
          <w:rStyle w:val="Emphasis"/>
        </w:rPr>
        <w:t xml:space="preserve">Global </w:t>
      </w:r>
      <w:r w:rsidRPr="00687548">
        <w:rPr>
          <w:rStyle w:val="Emphasis"/>
          <w:highlight w:val="cyan"/>
        </w:rPr>
        <w:t>South</w:t>
      </w:r>
      <w:r w:rsidRPr="005C0339">
        <w:t xml:space="preserve">.40 </w:t>
      </w:r>
      <w:r w:rsidRPr="00E534D3">
        <w:rPr>
          <w:rStyle w:val="StyleUnderline"/>
        </w:rPr>
        <w:t>These programmes may increase debt and undermine development in ways that limit the realisation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5A72E684" w14:textId="77777777" w:rsidR="00D50846" w:rsidRPr="00B40755" w:rsidRDefault="00D50846" w:rsidP="00D50846"/>
    <w:p w14:paraId="05022B60" w14:textId="77777777" w:rsidR="00D50846" w:rsidRPr="00B40755" w:rsidRDefault="00D50846" w:rsidP="00D50846"/>
    <w:p w14:paraId="3F46B80C" w14:textId="77777777" w:rsidR="00D50846" w:rsidRDefault="00D50846" w:rsidP="00D50846">
      <w:pPr>
        <w:pStyle w:val="Heading4"/>
      </w:pPr>
      <w:r>
        <w:t xml:space="preserve">Intranational inequalities –hierarchies of access feed racism, classism, and corruption. </w:t>
      </w:r>
    </w:p>
    <w:p w14:paraId="170F8AB7" w14:textId="77777777" w:rsidR="00D50846" w:rsidRDefault="00D50846" w:rsidP="00D50846">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w:t>
      </w:r>
      <w:r>
        <w:t>4-5) julian</w:t>
      </w:r>
    </w:p>
    <w:p w14:paraId="4A49469A" w14:textId="77777777" w:rsidR="00D50846" w:rsidRPr="00B82C8E" w:rsidRDefault="00D50846" w:rsidP="00D50846">
      <w:r w:rsidRPr="0041357D">
        <w:rPr>
          <w:rStyle w:val="StyleUnderline"/>
        </w:rPr>
        <w:t xml:space="preserve">The high </w:t>
      </w:r>
      <w:r w:rsidRPr="00687548">
        <w:rPr>
          <w:rStyle w:val="StyleUnderline"/>
          <w:highlight w:val="cyan"/>
        </w:rPr>
        <w:t>cost</w:t>
      </w:r>
      <w:r w:rsidRPr="0041357D">
        <w:rPr>
          <w:rStyle w:val="StyleUnderline"/>
          <w:highlight w:val="cyan"/>
        </w:rPr>
        <w:t>s</w:t>
      </w:r>
      <w:r w:rsidRPr="00687548">
        <w:rPr>
          <w:rStyle w:val="StyleUnderline"/>
          <w:highlight w:val="cyan"/>
        </w:rPr>
        <w:t xml:space="preserve"> of vaccines </w:t>
      </w:r>
      <w:r w:rsidRPr="0041357D">
        <w:rPr>
          <w:rStyle w:val="StyleUnderline"/>
        </w:rPr>
        <w:t xml:space="preserve">also </w:t>
      </w:r>
      <w:r w:rsidRPr="00687548">
        <w:rPr>
          <w:rStyle w:val="StyleUnderline"/>
          <w:highlight w:val="cyan"/>
        </w:rPr>
        <w:t>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687548">
        <w:rPr>
          <w:rStyle w:val="StyleUnderline"/>
          <w:highlight w:val="cyan"/>
        </w:rPr>
        <w:t xml:space="preserve">by </w:t>
      </w:r>
      <w:r w:rsidRPr="00687548">
        <w:rPr>
          <w:rStyle w:val="Emphasis"/>
          <w:highlight w:val="cyan"/>
        </w:rPr>
        <w:t>charging</w:t>
      </w:r>
      <w:r w:rsidRPr="0041357D">
        <w:rPr>
          <w:rStyle w:val="Emphasis"/>
        </w:rPr>
        <w:t xml:space="preserve"> their </w:t>
      </w:r>
      <w:r w:rsidRPr="00687548">
        <w:rPr>
          <w:rStyle w:val="Emphasis"/>
          <w:highlight w:val="cyan"/>
        </w:rPr>
        <w:t xml:space="preserve">people </w:t>
      </w:r>
      <w:r w:rsidRPr="0041357D">
        <w:rPr>
          <w:rStyle w:val="Emphasis"/>
        </w:rPr>
        <w:t xml:space="preserve">for vaccine </w:t>
      </w:r>
      <w:r w:rsidRPr="00687548">
        <w:rPr>
          <w:rStyle w:val="Emphasis"/>
          <w:highlight w:val="cyan"/>
        </w:rPr>
        <w:t>access</w:t>
      </w:r>
      <w:r w:rsidRPr="00687548">
        <w:rPr>
          <w:rStyle w:val="StyleUnderline"/>
          <w:highlight w:val="cyan"/>
        </w:rPr>
        <w:t xml:space="preserve"> </w:t>
      </w:r>
      <w:r w:rsidRPr="0041357D">
        <w:rPr>
          <w:rStyle w:val="StyleUnderline"/>
        </w:rPr>
        <w:t xml:space="preserve">or </w:t>
      </w:r>
      <w:r w:rsidRPr="00687548">
        <w:rPr>
          <w:rStyle w:val="Emphasis"/>
          <w:highlight w:val="cyan"/>
        </w:rPr>
        <w:t xml:space="preserve">using </w:t>
      </w:r>
      <w:r w:rsidRPr="0041357D">
        <w:rPr>
          <w:rStyle w:val="Emphasis"/>
        </w:rPr>
        <w:t xml:space="preserve">complex </w:t>
      </w:r>
      <w:r w:rsidRPr="00687548">
        <w:rPr>
          <w:rStyle w:val="Emphasis"/>
          <w:highlight w:val="cyan"/>
        </w:rPr>
        <w:t xml:space="preserve">arrangements that prioritise some people </w:t>
      </w:r>
      <w:r w:rsidRPr="0041357D">
        <w:rPr>
          <w:rStyle w:val="Emphasis"/>
        </w:rPr>
        <w:t>over others</w:t>
      </w:r>
      <w:r w:rsidRPr="00B82C8E">
        <w:t xml:space="preserve">. </w:t>
      </w:r>
      <w:r w:rsidRPr="00687548">
        <w:rPr>
          <w:rStyle w:val="StyleUnderline"/>
          <w:highlight w:val="cyan"/>
        </w:rPr>
        <w:t>Egypt</w:t>
      </w:r>
      <w:r w:rsidRPr="00B82C8E">
        <w:t xml:space="preserve">, for instance, </w:t>
      </w:r>
      <w:r w:rsidRPr="00687548">
        <w:rPr>
          <w:rStyle w:val="StyleUnderline"/>
          <w:highlight w:val="cyan"/>
        </w:rPr>
        <w:t xml:space="preserve">is charging </w:t>
      </w:r>
      <w:r w:rsidRPr="0041357D">
        <w:rPr>
          <w:rStyle w:val="StyleUnderline"/>
        </w:rPr>
        <w:t>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 xml:space="preserve">.43 In reality, </w:t>
      </w:r>
      <w:r w:rsidRPr="00C759E1">
        <w:rPr>
          <w:rStyle w:val="StyleUnderline"/>
        </w:rPr>
        <w:t>it</w:t>
      </w:r>
      <w:r w:rsidRPr="00B82C8E">
        <w:t xml:space="preserve"> also </w:t>
      </w:r>
      <w:r w:rsidRPr="00C759E1">
        <w:rPr>
          <w:rStyle w:val="StyleUnderline"/>
        </w:rPr>
        <w:t>means that wealthier individuals are prioritised</w:t>
      </w:r>
      <w:r w:rsidRPr="00B82C8E">
        <w:t xml:space="preserve">, </w:t>
      </w:r>
      <w:r w:rsidRPr="00C759E1">
        <w:rPr>
          <w:rStyle w:val="StyleUnderline"/>
        </w:rPr>
        <w:t>as they usually find it easier to pay for access</w:t>
      </w:r>
      <w:r w:rsidRPr="00B82C8E">
        <w:t xml:space="preserve">. </w:t>
      </w:r>
      <w:r w:rsidRPr="00687548">
        <w:rPr>
          <w:rStyle w:val="Emphasis"/>
          <w:highlight w:val="cyan"/>
        </w:rPr>
        <w:t xml:space="preserve">Those able to access </w:t>
      </w:r>
      <w:r w:rsidRPr="0041357D">
        <w:rPr>
          <w:rStyle w:val="Emphasis"/>
        </w:rPr>
        <w:t>vaccines</w:t>
      </w:r>
      <w:r w:rsidRPr="00C759E1">
        <w:rPr>
          <w:rStyle w:val="StyleUnderline"/>
        </w:rPr>
        <w:t xml:space="preserve"> in these countries</w:t>
      </w:r>
      <w:r w:rsidRPr="00B82C8E">
        <w:t xml:space="preserve">, very often a small economic and political elite, </w:t>
      </w:r>
      <w:r w:rsidRPr="00687548">
        <w:rPr>
          <w:rStyle w:val="Emphasis"/>
          <w:highlight w:val="cyan"/>
        </w:rPr>
        <w:t>are</w:t>
      </w:r>
      <w:r w:rsidRPr="00C759E1">
        <w:rPr>
          <w:rStyle w:val="Emphasis"/>
        </w:rPr>
        <w:t xml:space="preserve"> </w:t>
      </w:r>
      <w:r w:rsidRPr="0024184C">
        <w:rPr>
          <w:rStyle w:val="Emphasis"/>
          <w:highlight w:val="cyan"/>
        </w:rPr>
        <w:t>often</w:t>
      </w:r>
      <w:r w:rsidRPr="00C759E1">
        <w:rPr>
          <w:rStyle w:val="Emphasis"/>
        </w:rPr>
        <w:t xml:space="preserve"> </w:t>
      </w:r>
      <w:r w:rsidRPr="00687548">
        <w:rPr>
          <w:rStyle w:val="Emphasis"/>
          <w:highlight w:val="cyan"/>
        </w:rPr>
        <w:t>in</w:t>
      </w:r>
      <w:r w:rsidRPr="0024184C">
        <w:rPr>
          <w:rStyle w:val="Emphasis"/>
        </w:rPr>
        <w:t xml:space="preserve"> positions of </w:t>
      </w:r>
      <w:r w:rsidRPr="00687548">
        <w:rPr>
          <w:rStyle w:val="Emphasis"/>
          <w:highlight w:val="cyan"/>
        </w:rPr>
        <w:t>power</w:t>
      </w:r>
      <w:r w:rsidRPr="00C759E1">
        <w:rPr>
          <w:rStyle w:val="StyleUnderline"/>
        </w:rPr>
        <w:t xml:space="preserve"> precisely along the lines of existing global inequalities and often to the prejudice of groups marginalised on the basis of gender</w:t>
      </w:r>
      <w:r w:rsidRPr="00B82C8E">
        <w:t xml:space="preserve">, </w:t>
      </w:r>
      <w:r w:rsidRPr="00C759E1">
        <w:rPr>
          <w:rStyle w:val="StyleUnderline"/>
        </w:rPr>
        <w:t>race and other grounds of discrimination prohibited under international human rights law</w:t>
      </w:r>
      <w:r w:rsidRPr="00B82C8E">
        <w:t xml:space="preserve">. </w:t>
      </w:r>
    </w:p>
    <w:p w14:paraId="78265DA8" w14:textId="77777777" w:rsidR="00D50846" w:rsidRPr="00B82C8E" w:rsidRDefault="00D50846" w:rsidP="00D50846">
      <w:r w:rsidRPr="00687548">
        <w:rPr>
          <w:rStyle w:val="StyleUnderline"/>
          <w:highlight w:val="cyan"/>
        </w:rPr>
        <w:t>Facilitating</w:t>
      </w:r>
      <w:r w:rsidRPr="00C759E1">
        <w:rPr>
          <w:rStyle w:val="StyleUnderline"/>
        </w:rPr>
        <w:t xml:space="preserve"> vaccine </w:t>
      </w:r>
      <w:r w:rsidRPr="00687548">
        <w:rPr>
          <w:rStyle w:val="StyleUnderline"/>
          <w:highlight w:val="cyan"/>
        </w:rPr>
        <w:t>access for</w:t>
      </w:r>
      <w:r w:rsidRPr="0024184C">
        <w:rPr>
          <w:rStyle w:val="StyleUnderline"/>
        </w:rPr>
        <w:t xml:space="preserve"> more </w:t>
      </w:r>
      <w:r w:rsidRPr="00687548">
        <w:rPr>
          <w:rStyle w:val="StyleUnderline"/>
          <w:highlight w:val="cyan"/>
        </w:rPr>
        <w:t>affluent</w:t>
      </w:r>
      <w:r w:rsidRPr="0024184C">
        <w:rPr>
          <w:rStyle w:val="StyleUnderline"/>
        </w:rPr>
        <w:t xml:space="preserve"> members of </w:t>
      </w:r>
      <w:r w:rsidRPr="00687548">
        <w:rPr>
          <w:rStyle w:val="StyleUnderline"/>
          <w:highlight w:val="cyan"/>
        </w:rPr>
        <w:t>society</w:t>
      </w:r>
      <w:r w:rsidRPr="00C759E1">
        <w:rPr>
          <w:rStyle w:val="StyleUnderline"/>
        </w:rPr>
        <w:t xml:space="preserve"> </w:t>
      </w:r>
      <w:r w:rsidRPr="00687548">
        <w:rPr>
          <w:rStyle w:val="StyleUnderline"/>
          <w:highlight w:val="cyan"/>
        </w:rPr>
        <w:t>reinforces power structures</w:t>
      </w:r>
      <w:r w:rsidRPr="00C759E1">
        <w:rPr>
          <w:rStyle w:val="StyleUnderline"/>
        </w:rPr>
        <w:t xml:space="preserve"> at the expense of marginalised populations</w:t>
      </w:r>
      <w:r w:rsidRPr="00B82C8E">
        <w:t xml:space="preserve">. </w:t>
      </w:r>
      <w:r w:rsidRPr="00C759E1">
        <w:t>In South Africa, conservative non-governmental organisations aligned closely with the interests of the white minority and elite corporate interests launched a court challenge in order to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687548">
        <w:rPr>
          <w:rStyle w:val="StyleUnderline"/>
          <w:highlight w:val="cyan"/>
        </w:rPr>
        <w:t>Kenya has</w:t>
      </w:r>
      <w:r w:rsidRPr="00B82C8E">
        <w:t xml:space="preserve"> also </w:t>
      </w:r>
      <w:r w:rsidRPr="00687548">
        <w:rPr>
          <w:rStyle w:val="StyleUnderline"/>
          <w:highlight w:val="cyan"/>
        </w:rPr>
        <w:t>prioritised diplomats</w:t>
      </w:r>
      <w:r w:rsidRPr="00C759E1">
        <w:rPr>
          <w:rStyle w:val="StyleUnderline"/>
        </w:rPr>
        <w:t xml:space="preserve"> for COVID-19 vaccination at the expense of health workers</w:t>
      </w:r>
      <w:r w:rsidRPr="0024184C">
        <w:t xml:space="preserve">, </w:t>
      </w:r>
      <w:r w:rsidRPr="0024184C">
        <w:rPr>
          <w:rStyle w:val="StyleUnderline"/>
        </w:rPr>
        <w:t xml:space="preserve">and </w:t>
      </w:r>
      <w:r w:rsidRPr="00687548">
        <w:rPr>
          <w:rStyle w:val="StyleUnderline"/>
          <w:highlight w:val="cyan"/>
        </w:rPr>
        <w:t>Indonesia</w:t>
      </w:r>
      <w:r w:rsidRPr="00C759E1">
        <w:rPr>
          <w:rStyle w:val="StyleUnderline"/>
        </w:rPr>
        <w:t xml:space="preserve"> has </w:t>
      </w:r>
      <w:r w:rsidRPr="00687548">
        <w:rPr>
          <w:rStyle w:val="StyleUnderline"/>
          <w:highlight w:val="cyan"/>
        </w:rPr>
        <w:t>suggested</w:t>
      </w:r>
      <w:r w:rsidRPr="00C759E1">
        <w:rPr>
          <w:rStyle w:val="StyleUnderline"/>
        </w:rPr>
        <w:t xml:space="preserve"> that the</w:t>
      </w:r>
      <w:r w:rsidRPr="00B82C8E">
        <w:t xml:space="preserve"> ‘</w:t>
      </w:r>
      <w:r w:rsidRPr="00687548">
        <w:rPr>
          <w:rStyle w:val="Emphasis"/>
          <w:highlight w:val="cyan"/>
        </w:rPr>
        <w:t>more productive</w:t>
      </w:r>
      <w:r w:rsidRPr="00687548">
        <w:rPr>
          <w:highlight w:val="cyan"/>
        </w:rPr>
        <w:t xml:space="preserve">’ </w:t>
      </w:r>
      <w:r w:rsidRPr="00687548">
        <w:rPr>
          <w:rStyle w:val="StyleUnderline"/>
          <w:highlight w:val="cya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24184C">
        <w:rPr>
          <w:rStyle w:val="StyleUnderline"/>
        </w:rPr>
        <w:t>other countries</w:t>
      </w:r>
      <w:r w:rsidRPr="00B82C8E">
        <w:t xml:space="preserve">, such as </w:t>
      </w:r>
      <w:r w:rsidRPr="0024184C">
        <w:rPr>
          <w:rStyle w:val="StyleUnderline"/>
          <w:highlight w:val="cyan"/>
        </w:rPr>
        <w:t>Peru</w:t>
      </w:r>
      <w:r w:rsidRPr="00B82C8E">
        <w:t xml:space="preserve">, </w:t>
      </w:r>
      <w:r w:rsidRPr="00C759E1">
        <w:rPr>
          <w:rStyle w:val="StyleUnderline"/>
        </w:rPr>
        <w:t xml:space="preserve">political </w:t>
      </w:r>
      <w:r w:rsidRPr="00687548">
        <w:rPr>
          <w:rStyle w:val="StyleUnderline"/>
          <w:highlight w:val="cyan"/>
        </w:rPr>
        <w:t>elites</w:t>
      </w:r>
      <w:r w:rsidRPr="0024184C">
        <w:rPr>
          <w:rStyle w:val="StyleUnderline"/>
        </w:rPr>
        <w:t xml:space="preserve"> and their families and friends </w:t>
      </w:r>
      <w:r w:rsidRPr="00687548">
        <w:rPr>
          <w:rStyle w:val="StyleUnderline"/>
          <w:highlight w:val="cyan"/>
        </w:rPr>
        <w:t>were secretly vaccinated</w:t>
      </w:r>
      <w:r w:rsidRPr="00C759E1">
        <w:rPr>
          <w:rStyle w:val="StyleUnderline"/>
        </w:rPr>
        <w:t xml:space="preserve"> before the broader populations</w:t>
      </w:r>
      <w:r w:rsidRPr="00B82C8E">
        <w:t xml:space="preserve">. (See as examples ref 48 49.) </w:t>
      </w:r>
    </w:p>
    <w:p w14:paraId="72E3DC75" w14:textId="77777777" w:rsidR="00D50846" w:rsidRDefault="00D50846" w:rsidP="00D50846">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687548">
        <w:rPr>
          <w:rStyle w:val="Emphasis"/>
          <w:highlight w:val="cyan"/>
        </w:rPr>
        <w:t>vaccine passports</w:t>
      </w:r>
      <w:r w:rsidRPr="00687548">
        <w:rPr>
          <w:highlight w:val="cya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24184C">
        <w:rPr>
          <w:rStyle w:val="Emphasis"/>
        </w:rPr>
        <w:t xml:space="preserve">further </w:t>
      </w:r>
      <w:r w:rsidRPr="00687548">
        <w:rPr>
          <w:rStyle w:val="Emphasis"/>
          <w:highlight w:val="cyan"/>
        </w:rPr>
        <w:t>exacerbate</w:t>
      </w:r>
      <w:r w:rsidRPr="00C759E1">
        <w:rPr>
          <w:rStyle w:val="Emphasis"/>
        </w:rPr>
        <w:t xml:space="preserve"> both </w:t>
      </w:r>
      <w:r w:rsidRPr="0024184C">
        <w:rPr>
          <w:rStyle w:val="Emphasis"/>
        </w:rPr>
        <w:t xml:space="preserve">national and global </w:t>
      </w:r>
      <w:r w:rsidRPr="0024184C">
        <w:rPr>
          <w:rStyle w:val="Emphasis"/>
          <w:highlight w:val="cyan"/>
        </w:rPr>
        <w:t>inequalities</w:t>
      </w:r>
      <w:r w:rsidRPr="0024184C">
        <w:rPr>
          <w:rStyle w:val="StyleUnderline"/>
          <w:highlight w:val="cyan"/>
        </w:rPr>
        <w:t xml:space="preserve"> and </w:t>
      </w:r>
      <w:r w:rsidRPr="0024184C">
        <w:rPr>
          <w:rStyle w:val="Emphasis"/>
          <w:highlight w:val="cyan"/>
        </w:rPr>
        <w:t xml:space="preserve">disproportionately </w:t>
      </w:r>
      <w:r w:rsidRPr="00687548">
        <w:rPr>
          <w:rStyle w:val="Emphasis"/>
          <w:highlight w:val="cyan"/>
        </w:rPr>
        <w:t>restrict</w:t>
      </w:r>
      <w:r w:rsidRPr="0024184C">
        <w:rPr>
          <w:rStyle w:val="Emphasis"/>
        </w:rPr>
        <w:t xml:space="preserve"> the </w:t>
      </w:r>
      <w:r w:rsidRPr="00687548">
        <w:rPr>
          <w:rStyle w:val="Emphasis"/>
          <w:highlight w:val="cyan"/>
        </w:rPr>
        <w:t>rights</w:t>
      </w:r>
      <w:r w:rsidRPr="0024184C">
        <w:rPr>
          <w:rStyle w:val="Emphasis"/>
        </w:rPr>
        <w:t xml:space="preserve"> of large swathes of the global population</w:t>
      </w:r>
      <w:r w:rsidRPr="0024184C">
        <w:rPr>
          <w:rStyle w:val="StyleUnderline"/>
        </w:rPr>
        <w:t xml:space="preserve"> from exercising their right to freedom</w:t>
      </w:r>
      <w:r w:rsidRPr="00C759E1">
        <w:rPr>
          <w:rStyle w:val="StyleUnderline"/>
        </w:rPr>
        <w:t xml:space="preserve"> of movement on an equal basis</w:t>
      </w:r>
      <w:r w:rsidRPr="00B82C8E">
        <w:t>.</w:t>
      </w:r>
    </w:p>
    <w:p w14:paraId="2A8D5A09" w14:textId="77777777" w:rsidR="00D50846" w:rsidRPr="00A77AC2" w:rsidRDefault="00D50846" w:rsidP="00D50846">
      <w:pPr>
        <w:pStyle w:val="Heading4"/>
      </w:pPr>
      <w:r>
        <w:t xml:space="preserve">COVID and future pandemics will reproduce untenable working conditions and racialized and classed life outcomes. </w:t>
      </w:r>
    </w:p>
    <w:p w14:paraId="0BC3C38B" w14:textId="77777777" w:rsidR="00D50846" w:rsidRPr="00681A90" w:rsidRDefault="00D50846" w:rsidP="00D5084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julian</w:t>
      </w:r>
    </w:p>
    <w:p w14:paraId="70316EC7" w14:textId="77777777" w:rsidR="00D50846" w:rsidRPr="00A77AC2" w:rsidRDefault="00D50846" w:rsidP="00D50846">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the concentration of wealth in fewer and fewer hands and the increasing precarity of labour</w:t>
      </w:r>
      <w:r w:rsidRPr="00A77AC2">
        <w:t>. For example, as COVID-19 slammed Manhattan, members of the top 1% f</w:t>
      </w:r>
      <w:r>
        <w:t>l</w:t>
      </w:r>
      <w:r w:rsidRPr="00A77AC2">
        <w:t>ocked to their beach retreats in the Hamptons to ride out the contagion (Sellinger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Katie Pine and Kate Henne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Henne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3373CCD8" w14:textId="77777777" w:rsidR="00D50846" w:rsidRPr="00A77AC2" w:rsidRDefault="00D50846" w:rsidP="00D50846">
      <w:r w:rsidRPr="00037222">
        <w:rPr>
          <w:rStyle w:val="StyleUnderline"/>
          <w:highlight w:val="green"/>
        </w:rPr>
        <w:t>COVID-19 has disproportionately attacked communities of colour</w:t>
      </w:r>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7C863A61" w14:textId="77777777" w:rsidR="00D50846" w:rsidRPr="006A00B3" w:rsidRDefault="00D50846" w:rsidP="00D50846">
      <w:r w:rsidRPr="000A7055">
        <w:rPr>
          <w:rStyle w:val="StyleUnderline"/>
        </w:rPr>
        <w:t>Many of the precariat are people of colour</w:t>
      </w:r>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447A991E" w14:textId="77777777" w:rsidR="00D50846" w:rsidRDefault="00D50846" w:rsidP="00D50846"/>
    <w:p w14:paraId="2E50F3BC" w14:textId="77777777" w:rsidR="00D50846" w:rsidRDefault="00D50846" w:rsidP="00D50846">
      <w:pPr>
        <w:pStyle w:val="Heading4"/>
      </w:pPr>
      <w:r>
        <w:t>The plan reverse casually ensures the reduction of vaccine imperialism.</w:t>
      </w:r>
    </w:p>
    <w:p w14:paraId="72A332FC" w14:textId="77777777" w:rsidR="00D50846" w:rsidRDefault="00D50846" w:rsidP="00D50846">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julian</w:t>
      </w:r>
    </w:p>
    <w:p w14:paraId="79E7D685" w14:textId="77777777" w:rsidR="00D50846" w:rsidRDefault="00D50846" w:rsidP="00D50846">
      <w:r w:rsidRPr="00DC21DC">
        <w:t xml:space="preserve">This brings us to the present and how this dysfunction continues to be normalised in the current pandemic. </w:t>
      </w:r>
      <w:r w:rsidRPr="00FD7445">
        <w:rPr>
          <w:rStyle w:val="StyleUnderline"/>
        </w:rPr>
        <w:t>Moderna</w:t>
      </w:r>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particular </w:t>
      </w:r>
      <w:r w:rsidRPr="00037222">
        <w:rPr>
          <w:rStyle w:val="Emphasis"/>
          <w:highlight w:val="green"/>
        </w:rPr>
        <w:t>corporate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in health access</w:t>
      </w:r>
      <w:r w:rsidRPr="00DC21DC">
        <w:t xml:space="preserve">, but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4E1D9896" w14:textId="77777777" w:rsidR="00D50846" w:rsidRDefault="00D50846" w:rsidP="00D50846">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r w:rsidRPr="00B373E9">
        <w:rPr>
          <w:rStyle w:val="StyleUnderline"/>
        </w:rPr>
        <w:t>containing and preventing the coronavirus</w:t>
      </w:r>
      <w:r w:rsidRPr="00C70608">
        <w:t xml:space="preserve">, </w:t>
      </w:r>
      <w:r w:rsidRPr="00B373E9">
        <w:rPr>
          <w:rStyle w:val="StyleUnderline"/>
        </w:rPr>
        <w:t>but only until widespread vaccination and immunity are achieved</w:t>
      </w:r>
      <w:r w:rsidRPr="00C70608">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60739E76" w14:textId="77777777" w:rsidR="00D50846" w:rsidRDefault="00D50846" w:rsidP="00D50846">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4E930B41" w14:textId="77777777" w:rsidR="00D50846" w:rsidRDefault="00D50846" w:rsidP="00D50846">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r w:rsidRPr="00617799">
        <w:rPr>
          <w:rStyle w:val="StyleUnderline"/>
        </w:rPr>
        <w:t>distribution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7A239626" w14:textId="77777777" w:rsidR="00D50846" w:rsidRDefault="00D50846" w:rsidP="00D50846">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adapted to justify colonial practices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42443254" w14:textId="77777777" w:rsidR="00D50846" w:rsidRDefault="00D50846" w:rsidP="00D50846">
      <w:pPr>
        <w:pStyle w:val="Heading3"/>
      </w:pPr>
      <w:r>
        <w:t>1AC – Plan</w:t>
      </w:r>
    </w:p>
    <w:p w14:paraId="4D4BAA8A" w14:textId="77777777" w:rsidR="00D50846" w:rsidRPr="00FF3EBE" w:rsidRDefault="00D50846" w:rsidP="00D50846">
      <w:pPr>
        <w:pStyle w:val="Heading4"/>
      </w:pPr>
      <w:r>
        <w:t>Plan: The member nations of the World Trade Organization ought to eliminate patent protections for medicines.</w:t>
      </w:r>
    </w:p>
    <w:p w14:paraId="6ADA4ACB" w14:textId="77777777" w:rsidR="00D50846" w:rsidRDefault="00D50846" w:rsidP="00D50846">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julian</w:t>
      </w:r>
    </w:p>
    <w:p w14:paraId="537445B5" w14:textId="77777777" w:rsidR="00D50846" w:rsidRDefault="00D50846" w:rsidP="00D50846">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2EA30340" w14:textId="77777777" w:rsidR="00D50846" w:rsidRDefault="00D50846" w:rsidP="00D50846">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So far, the idea has been met with, at best, ambivalence by representatives from key economic powers, including the European Union, Canada, Brazil and the United States. Meanwhile, major pharmaceutical companies and lobbies largely oppose a TRIPS waiver.</w:t>
      </w:r>
    </w:p>
    <w:p w14:paraId="3EC08791" w14:textId="77777777" w:rsidR="00D50846" w:rsidRDefault="00D50846" w:rsidP="00D50846">
      <w:r>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7B1D8CEE" w14:textId="77777777" w:rsidR="00D50846" w:rsidRDefault="00D50846" w:rsidP="00D50846"/>
    <w:p w14:paraId="37B47CB3" w14:textId="77777777" w:rsidR="00D50846" w:rsidRPr="00B95FC3" w:rsidRDefault="00D50846" w:rsidP="00D50846">
      <w:pPr>
        <w:pStyle w:val="Heading4"/>
      </w:pPr>
      <w:r>
        <w:t xml:space="preserve">Prioritize our impacts. Intellectual monopoly capitalism prioritizes profitability over health, which blurs the lines between life and death. </w:t>
      </w:r>
    </w:p>
    <w:p w14:paraId="2220AAC8" w14:textId="77777777" w:rsidR="00D50846" w:rsidRPr="00681A90" w:rsidRDefault="00D50846" w:rsidP="00D5084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julian</w:t>
      </w:r>
    </w:p>
    <w:p w14:paraId="5A4486A2" w14:textId="77777777" w:rsidR="00D50846" w:rsidRDefault="00D50846" w:rsidP="00D50846">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TRIPs is hard law</w:t>
      </w:r>
      <w:r w:rsidRPr="00B95FC3">
        <w:t xml:space="preserve">; it is binding and enforceable. It mandates 20 years of patent protection for pharmaceutical products. Violations result in trade sanctions. </w:t>
      </w:r>
    </w:p>
    <w:p w14:paraId="11EDD5BD" w14:textId="77777777" w:rsidR="00D50846" w:rsidRDefault="00D50846" w:rsidP="00D50846">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6C2D61D0" w14:textId="77777777" w:rsidR="00D50846" w:rsidRDefault="00D50846" w:rsidP="00D50846">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TRIPs’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240E6492" w14:textId="77777777" w:rsidR="00D50846" w:rsidRDefault="00D50846" w:rsidP="00D50846">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medical devices and PPE</w:t>
      </w:r>
      <w:r>
        <w:t xml:space="preserve">. Strategic behaviour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behaviour does not affect everyone equally. For example, during the HIV/AIDS pandemic of the late 1990s/early 2000s as deaths plummeted in affluent countries an estimated 12 million infected Africans were left to die, ‘waiting for enough life-saving drugs to reach the continent’ (Nkengasong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57350031" w14:textId="77777777" w:rsidR="00D50846" w:rsidRDefault="00D50846" w:rsidP="00D50846">
      <w:r>
        <w:t xml:space="preserve">The competitive scramble for COVID-19 vaccines is in full cry, with many affluent countries negotiating advance purchasing deals and raising concerns that the Global South will once again be ‘left to die’ (Torjesen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(Nkengasong et al. 2020: 197; Garrison 2020). </w:t>
      </w:r>
    </w:p>
    <w:p w14:paraId="275538C3" w14:textId="77777777" w:rsidR="00D50846" w:rsidRDefault="00D50846" w:rsidP="00D50846">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0B6F45F8" w14:textId="77777777" w:rsidR="00D50846" w:rsidRDefault="00D50846" w:rsidP="00D50846"/>
    <w:p w14:paraId="46DBE641" w14:textId="77777777" w:rsidR="00D50846" w:rsidRPr="006F2390" w:rsidRDefault="00D50846" w:rsidP="00D50846">
      <w:pPr>
        <w:pStyle w:val="Heading4"/>
      </w:pPr>
      <w:r>
        <w:t xml:space="preserve">Status quo medical innovation results in inequality, which the aff corrects. </w:t>
      </w:r>
    </w:p>
    <w:p w14:paraId="7D1D1710" w14:textId="77777777" w:rsidR="00D50846" w:rsidRPr="006F2390" w:rsidRDefault="00D50846" w:rsidP="00D50846">
      <w:r w:rsidRPr="006F2390">
        <w:rPr>
          <w:rStyle w:val="Style13ptBold"/>
        </w:rPr>
        <w:t>Parthasarathy 20</w:t>
      </w:r>
      <w:r>
        <w:t xml:space="preserve"> – </w:t>
      </w:r>
      <w:r w:rsidRPr="006F2390">
        <w:t>Shobita Parthasarathy is Professor of Public Policy and Director of the Science, Technology, and Public Policy Program at University of Michigan. (“Innovation Policy, Structural Inequality, and COVID-19,” 2020, pg. 105-10</w:t>
      </w:r>
      <w:r>
        <w:t>7</w:t>
      </w:r>
      <w:r w:rsidRPr="006F2390">
        <w:t>) julian</w:t>
      </w:r>
    </w:p>
    <w:p w14:paraId="600ABDA4" w14:textId="77777777" w:rsidR="00D50846" w:rsidRPr="006F2390" w:rsidRDefault="00D50846" w:rsidP="00D50846">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(Siepmann 2004). </w:t>
      </w:r>
    </w:p>
    <w:p w14:paraId="171A2E19" w14:textId="77777777" w:rsidR="00D50846" w:rsidRPr="006F2390" w:rsidRDefault="00D50846" w:rsidP="00D50846">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62672FAD" w14:textId="77777777" w:rsidR="00D50846" w:rsidRPr="006F2390" w:rsidRDefault="00D50846" w:rsidP="00D50846">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2B9CDB56" w14:textId="77777777" w:rsidR="00D50846" w:rsidRPr="006F2390" w:rsidRDefault="00D50846" w:rsidP="00D50846">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r w:rsidRPr="00037222">
        <w:rPr>
          <w:rStyle w:val="StyleUnderline"/>
          <w:highlight w:val="green"/>
        </w:rPr>
        <w:t>market</w:t>
      </w:r>
      <w:r w:rsidRPr="00037222">
        <w:rPr>
          <w:highlight w:val="green"/>
        </w:rPr>
        <w:t>-</w:t>
      </w:r>
      <w:r w:rsidRPr="00037222">
        <w:rPr>
          <w:rStyle w:val="StyleUnderline"/>
          <w:highlight w:val="green"/>
        </w:rPr>
        <w:t>driven</w:t>
      </w:r>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(Maxmen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r w:rsidRPr="00037222">
        <w:rPr>
          <w:rStyle w:val="StyleUnderline"/>
          <w:highlight w:val="green"/>
        </w:rPr>
        <w:t>white</w:t>
      </w:r>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3B9743C4" w14:textId="77777777" w:rsidR="00D50846" w:rsidRPr="006F2390" w:rsidRDefault="00D50846" w:rsidP="00D50846">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350F81A8" w14:textId="77777777" w:rsidR="00D50846" w:rsidRPr="006F2390" w:rsidRDefault="00D50846" w:rsidP="00D50846">
      <w:r w:rsidRPr="006F2390">
        <w:t xml:space="preserve">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(Yim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2EEDE080" w14:textId="77777777" w:rsidR="00D50846" w:rsidRDefault="00D50846" w:rsidP="00D50846">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despite their importance for public health and economic recovery. Consider the case of remdesivir, a promising COVID-19 treatment developed with the help of US government and university scientists but which biotechnology company Gilead Sciences has patented and commercialized (Ardizzone 2020). Gilead has a long history of charging high prices for its patented drugs, including hepatitis C drug Sovaldi which costs $84,000 for a 12-week course of treatment (Senior 2014). The company must now balance pressure from its investors against its interpretation of civic duty as it determines pricing for this promising COVID-19 drug.</w:t>
      </w:r>
    </w:p>
    <w:p w14:paraId="76CA5980" w14:textId="77777777" w:rsidR="00D50846" w:rsidRDefault="00D50846" w:rsidP="00D50846"/>
    <w:p w14:paraId="4BD87CE2" w14:textId="77777777" w:rsidR="00D50846" w:rsidRDefault="00D50846" w:rsidP="00D50846">
      <w:pPr>
        <w:pStyle w:val="Heading4"/>
      </w:pPr>
      <w:r>
        <w:t xml:space="preserve">Flexibilities are insufficient. </w:t>
      </w:r>
    </w:p>
    <w:p w14:paraId="4B3BCDD5" w14:textId="77777777" w:rsidR="00D50846" w:rsidRDefault="00D50846" w:rsidP="00D50846">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50543527" w14:textId="77777777" w:rsidR="00D50846" w:rsidRDefault="00D50846" w:rsidP="00D50846">
      <w:pPr>
        <w:rPr>
          <w:rStyle w:val="StyleUnderline"/>
        </w:rPr>
      </w:pPr>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For instance, </w:t>
      </w:r>
      <w:r w:rsidRPr="00912E7D">
        <w:rPr>
          <w:rStyle w:val="StyleUnderline"/>
        </w:rPr>
        <w:t>TRIPS allows states with limited manufacturing capacity to waive a patent for a limited duration so as to import essential medicines through a compulsory licence</w:t>
      </w:r>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te</w:t>
      </w:r>
    </w:p>
    <w:p w14:paraId="4987EBAA" w14:textId="77777777" w:rsidR="00D50846" w:rsidRDefault="00D50846" w:rsidP="00D50846">
      <w:pPr>
        <w:rPr>
          <w:rStyle w:val="StyleUnderline"/>
        </w:rPr>
      </w:pPr>
    </w:p>
    <w:p w14:paraId="7E68B212" w14:textId="77777777" w:rsidR="00D50846" w:rsidRPr="005C0339" w:rsidRDefault="00D50846" w:rsidP="00D50846">
      <w:r w:rsidRPr="00912E7D">
        <w:rPr>
          <w:rStyle w:val="StyleUnderline"/>
        </w:rPr>
        <w:t xml:space="preserve"> with the pharmaceutical company in order to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the manufacturer Apotex felt that the process was too cumbersome to use again</w:t>
      </w:r>
      <w:r w:rsidRPr="005C0339">
        <w:t xml:space="preserve">.36 </w:t>
      </w:r>
    </w:p>
    <w:p w14:paraId="11844A2A" w14:textId="77777777" w:rsidR="00D50846" w:rsidRPr="00C10443" w:rsidRDefault="00D50846" w:rsidP="00D50846">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the Bolivian government, which is seeking to use TRIPS flexibilities through compulsory licences</w:t>
      </w:r>
      <w:r w:rsidRPr="005C0339">
        <w:t xml:space="preserve">, </w:t>
      </w:r>
      <w:r w:rsidRPr="00912E7D">
        <w:t>recognises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pressures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1B1DD6D8" w14:textId="77777777" w:rsidR="00D50846" w:rsidRPr="00F601E6" w:rsidRDefault="00D50846" w:rsidP="00D50846"/>
    <w:p w14:paraId="62C7EF0A" w14:textId="77777777" w:rsidR="00D50846" w:rsidRPr="00F601E6" w:rsidRDefault="00D50846" w:rsidP="00D50846"/>
    <w:p w14:paraId="2B2A32EB" w14:textId="77777777" w:rsidR="00D50846" w:rsidRPr="00F601E6" w:rsidRDefault="00D50846" w:rsidP="00D50846"/>
    <w:p w14:paraId="0CF02483" w14:textId="77777777" w:rsidR="00D50846" w:rsidRPr="00F601E6" w:rsidRDefault="00D50846" w:rsidP="00D50846"/>
    <w:p w14:paraId="0CCAF00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08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846"/>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C6E822"/>
  <w14:defaultImageDpi w14:val="300"/>
  <w15:docId w15:val="{9D54F4AD-8349-534E-A809-8044AC32C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0846"/>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D508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08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D508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D508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08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0846"/>
  </w:style>
  <w:style w:type="character" w:customStyle="1" w:styleId="Heading1Char">
    <w:name w:val="Heading 1 Char"/>
    <w:aliases w:val="Pocket Char"/>
    <w:basedOn w:val="DefaultParagraphFont"/>
    <w:link w:val="Heading1"/>
    <w:uiPriority w:val="9"/>
    <w:rsid w:val="00D5084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50846"/>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D50846"/>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D50846"/>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5084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D5084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D50846"/>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D50846"/>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D50846"/>
    <w:rPr>
      <w:color w:val="auto"/>
      <w:u w:val="none"/>
    </w:rPr>
  </w:style>
  <w:style w:type="paragraph" w:styleId="DocumentMap">
    <w:name w:val="Document Map"/>
    <w:basedOn w:val="Normal"/>
    <w:link w:val="DocumentMapChar"/>
    <w:uiPriority w:val="99"/>
    <w:semiHidden/>
    <w:unhideWhenUsed/>
    <w:rsid w:val="00D508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0846"/>
    <w:rPr>
      <w:rFonts w:ascii="Lucida Grande" w:hAnsi="Lucida Grande" w:cs="Lucida Grande"/>
    </w:rPr>
  </w:style>
  <w:style w:type="paragraph" w:customStyle="1" w:styleId="textbold">
    <w:name w:val="text bold"/>
    <w:basedOn w:val="Normal"/>
    <w:link w:val="Emphasis"/>
    <w:uiPriority w:val="20"/>
    <w:qFormat/>
    <w:rsid w:val="00D5084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15084</Words>
  <Characters>85983</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2021-09-18T22:00:00Z</dcterms:created>
  <dcterms:modified xsi:type="dcterms:W3CDTF">2021-09-18T22:00:00Z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