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3392F" w14:textId="77777777" w:rsidR="002F36FD" w:rsidRPr="00E10041" w:rsidRDefault="002F36FD" w:rsidP="002F36FD">
      <w:pPr>
        <w:pStyle w:val="Heading3"/>
      </w:pPr>
      <w:r>
        <w:t>T – Neg Action</w:t>
      </w:r>
    </w:p>
    <w:p w14:paraId="0730C129" w14:textId="77777777" w:rsidR="00D669CA" w:rsidRDefault="00D669CA" w:rsidP="00D669CA">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746EECAD" w14:textId="77777777" w:rsidR="00D669CA" w:rsidRPr="00D92843" w:rsidRDefault="00D669CA" w:rsidP="00D669CA">
      <w:r w:rsidRPr="002B1040">
        <w:rPr>
          <w:rStyle w:val="Style13ptBold"/>
        </w:rPr>
        <w:t>Black Laws No Date</w:t>
      </w:r>
      <w:r w:rsidRPr="002B1040">
        <w:t xml:space="preserve"> "What is Unjust?"</w:t>
      </w:r>
      <w:r>
        <w:t xml:space="preserve"> </w:t>
      </w:r>
      <w:hyperlink r:id="rId6" w:history="1">
        <w:r w:rsidRPr="003650B6">
          <w:rPr>
            <w:rStyle w:val="Hyperlink"/>
          </w:rPr>
          <w:t>https://thelawdictionary.org/unjust/</w:t>
        </w:r>
      </w:hyperlink>
      <w:r>
        <w:t xml:space="preserve"> //Elmer</w:t>
      </w:r>
    </w:p>
    <w:p w14:paraId="7387718B" w14:textId="7D805C26" w:rsidR="00D669CA" w:rsidRDefault="00D669CA" w:rsidP="00D669CA">
      <w:r w:rsidRPr="00732E59">
        <w:rPr>
          <w:rStyle w:val="Emphasis"/>
          <w:highlight w:val="green"/>
        </w:rPr>
        <w:t>Contrary to right and justice</w:t>
      </w:r>
      <w:r w:rsidRPr="002B1040">
        <w:t>, or to the enjoyment of his rights by another</w:t>
      </w:r>
      <w:r w:rsidRPr="00732E59">
        <w:rPr>
          <w:rStyle w:val="Emphasis"/>
          <w:highlight w:val="green"/>
        </w:rPr>
        <w:t>, or to the standards of conduct furnished by the laws</w:t>
      </w:r>
      <w:r w:rsidRPr="002B1040">
        <w:t>.</w:t>
      </w:r>
    </w:p>
    <w:p w14:paraId="75778FDC" w14:textId="77777777" w:rsidR="00D669CA" w:rsidRPr="005C49E8" w:rsidRDefault="00D669CA" w:rsidP="00D669CA">
      <w:pPr>
        <w:rPr>
          <w:rStyle w:val="Emphasis"/>
        </w:rPr>
      </w:pPr>
    </w:p>
    <w:p w14:paraId="06D6E655" w14:textId="46A3304A" w:rsidR="00D669CA" w:rsidRDefault="00D669CA" w:rsidP="00D669CA">
      <w:pPr>
        <w:pStyle w:val="Heading4"/>
      </w:pPr>
      <w:r>
        <w:t>2] “</w:t>
      </w:r>
      <w:r w:rsidRPr="005C49E8">
        <w:t>Appropriation</w:t>
      </w:r>
      <w:r>
        <w:t>” includes claims to natural resources, not just real property</w:t>
      </w:r>
      <w:r w:rsidRPr="005C49E8">
        <w:t>.</w:t>
      </w:r>
      <w:r>
        <w:t xml:space="preserve"> </w:t>
      </w:r>
    </w:p>
    <w:p w14:paraId="7D4F04A5" w14:textId="77777777" w:rsidR="00D669CA" w:rsidRPr="005C49E8" w:rsidRDefault="00D669CA" w:rsidP="00D669CA">
      <w:r>
        <w:t xml:space="preserve">Amanda M. </w:t>
      </w:r>
      <w:r w:rsidRPr="00C62263">
        <w:rPr>
          <w:rStyle w:val="Style13ptBold"/>
        </w:rPr>
        <w:t>Leon</w:t>
      </w:r>
      <w:r>
        <w:t xml:space="preserve">, Associate*, Caplin &amp; Drysdale, </w:t>
      </w:r>
      <w:proofErr w:type="spellStart"/>
      <w:r>
        <w:t>Chtd</w:t>
      </w:r>
      <w:proofErr w:type="spellEnd"/>
      <w:r>
        <w:t xml:space="preserve">., </w:t>
      </w:r>
      <w:r w:rsidRPr="00C62263">
        <w:rPr>
          <w:rStyle w:val="Style13ptBold"/>
        </w:rPr>
        <w:t>’18</w:t>
      </w:r>
      <w:r>
        <w:t xml:space="preserve">, Virginia Law Review [“MINING FOR MEANING: AN EXAMINATION OF THE LEGALITY OF PROPERTY RIGHTS IN SPACE RESOURCES” Vol. 104:497 2018] </w:t>
      </w:r>
    </w:p>
    <w:p w14:paraId="5B722FDE" w14:textId="77777777" w:rsidR="00D669CA" w:rsidRPr="005C49E8" w:rsidRDefault="00D669CA" w:rsidP="00D669CA">
      <w:r>
        <w:t xml:space="preserve">Appropriation. The term “appropriation” also remains ambiguous. Webster’s defines the verb “appropriate” as “to take to oneself in exclusion of others; to claim or use as by an exclusive or pre-eminent right; as, let no man appropriate a common benefit.”165 Similarly, </w:t>
      </w:r>
      <w:r w:rsidRPr="0042420E">
        <w:rPr>
          <w:rStyle w:val="StyleUnderline"/>
        </w:rPr>
        <w:t xml:space="preserve">Black’s Law Dictionary describes </w:t>
      </w:r>
      <w:r w:rsidRPr="00DD6B15">
        <w:rPr>
          <w:rStyle w:val="StyleUnderline"/>
          <w:highlight w:val="cyan"/>
        </w:rPr>
        <w:t>“appropriate” as an act “[t]o make a thing one’s own</w:t>
      </w:r>
      <w:r w:rsidRPr="0028278F">
        <w:rPr>
          <w:rStyle w:val="StyleUnderline"/>
        </w:rPr>
        <w:t xml:space="preserve">; </w:t>
      </w:r>
      <w:r>
        <w:t xml:space="preserve">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The term </w:t>
      </w:r>
      <w:r w:rsidRPr="0042420E">
        <w:rPr>
          <w:rStyle w:val="StyleUnderline"/>
        </w:rPr>
        <w:t>appropriation is</w:t>
      </w:r>
      <w:r w:rsidRPr="0028278F">
        <w:rPr>
          <w:rStyle w:val="StyleUnderline"/>
        </w:rPr>
        <w:t xml:space="preserve"> often </w:t>
      </w:r>
      <w:r w:rsidRPr="0042420E">
        <w:rPr>
          <w:rStyle w:val="StyleUnderline"/>
        </w:rPr>
        <w:t>used</w:t>
      </w:r>
      <w:r w:rsidRPr="0028278F">
        <w:rPr>
          <w:rStyle w:val="StyleUnderline"/>
        </w:rPr>
        <w:t xml:space="preserve"> not only with respect to real property but also </w:t>
      </w:r>
      <w:r w:rsidRPr="0042420E">
        <w:rPr>
          <w:rStyle w:val="StyleUnderline"/>
        </w:rPr>
        <w:t>with water</w:t>
      </w:r>
      <w:r>
        <w:t xml:space="preserve">. </w:t>
      </w:r>
      <w:r w:rsidRPr="0028278F">
        <w:rPr>
          <w:rStyle w:val="Emphasis"/>
        </w:rPr>
        <w:t>According to U.S. case law</w:t>
      </w:r>
      <w:r w:rsidRPr="0028278F">
        <w:rPr>
          <w:rStyle w:val="StyleUnderline"/>
        </w:rPr>
        <w:t xml:space="preserve">, </w:t>
      </w:r>
      <w:r w:rsidRPr="00DD6B15">
        <w:rPr>
          <w:rStyle w:val="StyleUnderline"/>
          <w:highlight w:val="cyan"/>
        </w:rPr>
        <w:t xml:space="preserve">a person completes </w:t>
      </w:r>
      <w:r w:rsidRPr="0042420E">
        <w:rPr>
          <w:rStyle w:val="StyleUnderline"/>
        </w:rPr>
        <w:t xml:space="preserve">an </w:t>
      </w:r>
      <w:r w:rsidRPr="00DD6B15">
        <w:rPr>
          <w:rStyle w:val="StyleUnderline"/>
          <w:highlight w:val="cyan"/>
        </w:rPr>
        <w:t xml:space="preserve">appropriation of water by diversion </w:t>
      </w:r>
      <w:r w:rsidRPr="0042420E">
        <w:rPr>
          <w:rStyle w:val="StyleUnderline"/>
        </w:rPr>
        <w:t xml:space="preserve">of the water </w:t>
      </w:r>
      <w:r w:rsidRPr="00DD6B15">
        <w:rPr>
          <w:rStyle w:val="StyleUnderline"/>
          <w:highlight w:val="cyan"/>
        </w:rPr>
        <w:t xml:space="preserve">and </w:t>
      </w:r>
      <w:r w:rsidRPr="0042420E">
        <w:rPr>
          <w:rStyle w:val="StyleUnderline"/>
        </w:rPr>
        <w:t xml:space="preserve">an </w:t>
      </w:r>
      <w:r w:rsidRPr="0042420E">
        <w:rPr>
          <w:rStyle w:val="StyleUnderline"/>
          <w:highlight w:val="cyan"/>
        </w:rPr>
        <w:t>application</w:t>
      </w:r>
      <w:r w:rsidRPr="0042420E">
        <w:rPr>
          <w:rStyle w:val="StyleUnderline"/>
        </w:rPr>
        <w:t xml:space="preserve"> of the water </w:t>
      </w:r>
      <w:r w:rsidRPr="00DD6B15">
        <w:rPr>
          <w:rStyle w:val="StyleUnderline"/>
          <w:highlight w:val="cyan"/>
        </w:rPr>
        <w:t>to beneficial use</w:t>
      </w:r>
      <w:r>
        <w:t xml:space="preserve">.167 </w:t>
      </w:r>
      <w:r w:rsidRPr="0028278F">
        <w:rPr>
          <w:rStyle w:val="StyleUnderline"/>
        </w:rPr>
        <w:t>This common use of the term “</w:t>
      </w:r>
      <w:r w:rsidRPr="0042420E">
        <w:rPr>
          <w:rStyle w:val="StyleUnderline"/>
        </w:rPr>
        <w:t>appropriation</w:t>
      </w:r>
      <w:r w:rsidRPr="0028278F">
        <w:rPr>
          <w:rStyle w:val="StyleUnderline"/>
        </w:rPr>
        <w:t>” with respect to water illustrate</w:t>
      </w:r>
      <w:r>
        <w:t xml:space="preserve">s two key points: </w:t>
      </w:r>
      <w:r w:rsidRPr="0028278F">
        <w:rPr>
          <w:rStyle w:val="StyleUnderline"/>
        </w:rPr>
        <w:t>(</w:t>
      </w:r>
      <w:r w:rsidRPr="00DD6B15">
        <w:rPr>
          <w:rStyle w:val="StyleUnderline"/>
          <w:highlight w:val="cyan"/>
        </w:rPr>
        <w:t>1) the term applies to natural resources</w:t>
      </w:r>
      <w:r>
        <w:t>—e.g., water or minerals—</w:t>
      </w:r>
      <w:r w:rsidRPr="00DD6B15">
        <w:rPr>
          <w:rStyle w:val="Emphasis"/>
          <w:highlight w:val="cyan"/>
        </w:rPr>
        <w:t>not just real property</w:t>
      </w:r>
      <w:r w:rsidRPr="00DD6B15">
        <w:rPr>
          <w:highlight w:val="cyan"/>
        </w:rPr>
        <w:t xml:space="preserve">, </w:t>
      </w:r>
      <w:r w:rsidRPr="0042420E">
        <w:rPr>
          <w:rStyle w:val="StyleUnderline"/>
        </w:rPr>
        <w:t xml:space="preserve">and </w:t>
      </w:r>
      <w:r w:rsidRPr="00DD6B15">
        <w:rPr>
          <w:rStyle w:val="StyleUnderline"/>
          <w:highlight w:val="cyan"/>
        </w:rPr>
        <w:t xml:space="preserve">(2) </w:t>
      </w:r>
      <w:r w:rsidRPr="00DD6B15">
        <w:rPr>
          <w:rStyle w:val="Emphasis"/>
          <w:highlight w:val="cyan"/>
        </w:rPr>
        <w:t>mining space resources</w:t>
      </w:r>
      <w:r w:rsidRPr="00DD6B15">
        <w:rPr>
          <w:rStyle w:val="StyleUnderline"/>
          <w:highlight w:val="cyan"/>
        </w:rPr>
        <w:t xml:space="preserve"> </w:t>
      </w:r>
      <w:r w:rsidRPr="0042420E">
        <w:rPr>
          <w:rStyle w:val="StyleUnderline"/>
        </w:rPr>
        <w:t>and putting them to beneficial use</w:t>
      </w:r>
      <w:r w:rsidRPr="00DD6B15">
        <w:rPr>
          <w:highlight w:val="cyan"/>
        </w:rPr>
        <w:t>—</w:t>
      </w:r>
      <w:r w:rsidRPr="00DD6B15">
        <w:rPr>
          <w:rStyle w:val="StyleUnderline"/>
          <w:highlight w:val="cyan"/>
        </w:rPr>
        <w:t>e.g., selling</w:t>
      </w:r>
      <w:r w:rsidRPr="0028278F">
        <w:rPr>
          <w:rStyle w:val="StyleUnderline"/>
        </w:rPr>
        <w:t xml:space="preserve"> or manufacturing the mined resources</w:t>
      </w:r>
      <w:r w:rsidRPr="00DD6B15">
        <w:rPr>
          <w:highlight w:val="cyan"/>
        </w:rPr>
        <w:t xml:space="preserve">— </w:t>
      </w:r>
      <w:r w:rsidRPr="00DD6B15">
        <w:rPr>
          <w:rStyle w:val="StyleUnderline"/>
          <w:highlight w:val="cyan"/>
        </w:rPr>
        <w:t xml:space="preserve">could </w:t>
      </w:r>
      <w:r w:rsidRPr="0042420E">
        <w:rPr>
          <w:rStyle w:val="StyleUnderline"/>
        </w:rPr>
        <w:t xml:space="preserve">reasonably </w:t>
      </w:r>
      <w:r w:rsidRPr="00DD6B15">
        <w:rPr>
          <w:rStyle w:val="StyleUnderline"/>
          <w:highlight w:val="cyan"/>
        </w:rPr>
        <w:t>be interpreted as an “appropriation” of outer space.</w:t>
      </w:r>
      <w:r>
        <w:t xml:space="preserve"> While the ordinary meaning of “appropriation” reasonably includes the taking of natural resources as well as land, whether the drafters and parties to the OST envisioned such a broad meaning of the term remains difficult to determine with any certainty. </w:t>
      </w:r>
      <w:r w:rsidRPr="0028278F">
        <w:rPr>
          <w:rStyle w:val="StyleUnderline"/>
        </w:rPr>
        <w:t>The prohibition against appropriation “by any other means” supports such a reading</w:t>
      </w:r>
      <w:r>
        <w:t xml:space="preserve">, though, by expanding the prohibition to other types not explicitly described.168 As illustrated by this analysis, </w:t>
      </w:r>
      <w:r w:rsidRPr="0028278F">
        <w:rPr>
          <w:rStyle w:val="StyleUnderline"/>
        </w:rPr>
        <w:t>considerable ambiguity remains after this ordinary-meaning analysis and thus, the question of Treaty obligations and property rights remains unresolved</w:t>
      </w:r>
      <w:r>
        <w:t xml:space="preserve">. </w:t>
      </w:r>
      <w:proofErr w:type="gramStart"/>
      <w:r>
        <w:t>In order to</w:t>
      </w:r>
      <w:proofErr w:type="gramEnd"/>
      <w:r>
        <w:t xml:space="preserve"> resolve these ambiguities, an analysis of preparatory materials, historical context, and state practice follows.</w:t>
      </w:r>
    </w:p>
    <w:p w14:paraId="7C94D9E1" w14:textId="77777777" w:rsidR="00D669CA" w:rsidRDefault="00D669CA" w:rsidP="00D669CA"/>
    <w:p w14:paraId="0165B070" w14:textId="1F8DA991" w:rsidR="00382309" w:rsidRPr="00382309" w:rsidRDefault="00D669CA" w:rsidP="00382309">
      <w:pPr>
        <w:pStyle w:val="Heading4"/>
      </w:pPr>
      <w:r>
        <w:t>3</w:t>
      </w:r>
      <w:r>
        <w:t xml:space="preserve">] </w:t>
      </w: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701711EC" w14:textId="77777777" w:rsidR="00D669CA" w:rsidRPr="00D669CA" w:rsidRDefault="00D669CA" w:rsidP="00D669CA"/>
    <w:p w14:paraId="7EC8A6AC" w14:textId="62A0CD1D" w:rsidR="00D669CA" w:rsidRDefault="00D669CA" w:rsidP="00D669CA">
      <w:pPr>
        <w:pStyle w:val="Heading4"/>
      </w:pPr>
      <w:r>
        <w:t>4</w:t>
      </w:r>
      <w:r>
        <w:t xml:space="preserve">] </w:t>
      </w:r>
      <w:r>
        <w:rPr>
          <w:u w:val="single"/>
        </w:rPr>
        <w:t>Standards</w:t>
      </w:r>
      <w:r>
        <w:t xml:space="preserve"> – </w:t>
      </w:r>
    </w:p>
    <w:p w14:paraId="72AF173B" w14:textId="6B017517" w:rsidR="00D669CA" w:rsidRDefault="00D669CA" w:rsidP="00D669CA">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31F5E758" w14:textId="77777777" w:rsidR="00D669CA" w:rsidRPr="00D669CA" w:rsidRDefault="00D669CA" w:rsidP="00D669CA"/>
    <w:p w14:paraId="421B314A" w14:textId="4B67DFCC" w:rsidR="00D669CA" w:rsidRDefault="00D669CA" w:rsidP="00D669CA">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r>
        <w:t xml:space="preserve"> Our das are reliant on links to how space isn’t appropriated under the </w:t>
      </w:r>
      <w:proofErr w:type="spellStart"/>
      <w:proofErr w:type="gramStart"/>
      <w:r>
        <w:t>aff</w:t>
      </w:r>
      <w:proofErr w:type="spellEnd"/>
      <w:proofErr w:type="gramEnd"/>
      <w:r>
        <w:t xml:space="preserve"> so it circumvents the link. </w:t>
      </w:r>
    </w:p>
    <w:p w14:paraId="709CEEF8" w14:textId="77777777" w:rsidR="00D669CA" w:rsidRDefault="00D669CA" w:rsidP="00D669CA"/>
    <w:p w14:paraId="283EAB4B" w14:textId="41B8FBB4" w:rsidR="00D669CA" w:rsidRPr="000E3034" w:rsidRDefault="00D669CA" w:rsidP="00D669CA">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Colonialism Advantage - both of which are voters for Limits and Predictability</w:t>
      </w:r>
    </w:p>
    <w:p w14:paraId="48158E5F" w14:textId="77777777" w:rsidR="00D669CA" w:rsidRDefault="00D669CA" w:rsidP="00D669CA"/>
    <w:p w14:paraId="073E13B2" w14:textId="4F88A457" w:rsidR="00D669CA" w:rsidRDefault="00D669CA" w:rsidP="00D669CA">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2CC08488" w14:textId="70A911F2" w:rsidR="0060611F" w:rsidRDefault="0060611F" w:rsidP="002F36FD"/>
    <w:p w14:paraId="3B3DC540" w14:textId="77777777" w:rsidR="002557E9" w:rsidRDefault="002557E9" w:rsidP="002557E9">
      <w:pPr>
        <w:pStyle w:val="Heading3"/>
      </w:pPr>
      <w:r>
        <w:t>Xi DA</w:t>
      </w:r>
    </w:p>
    <w:p w14:paraId="4BC4EB3C" w14:textId="77777777" w:rsidR="002557E9" w:rsidRDefault="002557E9" w:rsidP="002557E9">
      <w:pPr>
        <w:pStyle w:val="Heading4"/>
      </w:pPr>
      <w:r>
        <w:t>Xi is consolidating unprecedented political power – that’s only possible with strong PLA support</w:t>
      </w:r>
    </w:p>
    <w:p w14:paraId="5C814578" w14:textId="77777777" w:rsidR="002557E9" w:rsidRPr="00845F67" w:rsidRDefault="002557E9" w:rsidP="002557E9">
      <w:pPr>
        <w:rPr>
          <w:rStyle w:val="Style13ptBold"/>
        </w:rPr>
      </w:pPr>
      <w:r>
        <w:rPr>
          <w:rStyle w:val="Style13ptBold"/>
        </w:rPr>
        <w:t xml:space="preserve">Chang 21 </w:t>
      </w:r>
      <w:r w:rsidRPr="00845F67">
        <w:rPr>
          <w:rStyle w:val="Style13ptBold"/>
          <w:b w:val="0"/>
          <w:bCs w:val="0"/>
          <w:sz w:val="16"/>
          <w:szCs w:val="16"/>
        </w:rPr>
        <w:t xml:space="preserve">[(Gordon, columnist, </w:t>
      </w:r>
      <w:proofErr w:type="gramStart"/>
      <w:r w:rsidRPr="00845F67">
        <w:rPr>
          <w:rStyle w:val="Style13ptBold"/>
          <w:b w:val="0"/>
          <w:bCs w:val="0"/>
          <w:sz w:val="16"/>
          <w:szCs w:val="16"/>
        </w:rPr>
        <w:t>author</w:t>
      </w:r>
      <w:proofErr w:type="gramEnd"/>
      <w:r w:rsidRPr="00845F67">
        <w:rPr>
          <w:rStyle w:val="Style13ptBold"/>
          <w:b w:val="0"/>
          <w:bCs w:val="0"/>
          <w:sz w:val="16"/>
          <w:szCs w:val="16"/>
        </w:rPr>
        <w:t xml:space="preserve"> and lawyer, </w:t>
      </w:r>
      <w:r w:rsidRPr="00845F67">
        <w:rPr>
          <w:szCs w:val="16"/>
        </w:rPr>
        <w:t>has given briefings at the National Intelligence Council, the CIA, and the State Department</w:t>
      </w:r>
      <w:r w:rsidRPr="00845F67">
        <w:rPr>
          <w:rStyle w:val="Style13ptBold"/>
          <w:b w:val="0"/>
          <w:bCs w:val="0"/>
          <w:sz w:val="16"/>
          <w:szCs w:val="16"/>
        </w:rPr>
        <w:t>, JD from Cornell Law School) “</w:t>
      </w:r>
      <w:r w:rsidRPr="00845F67">
        <w:rPr>
          <w:szCs w:val="16"/>
        </w:rPr>
        <w:t>China Is Becoming a Military State,” Newsweek, 1/14/2021] JL</w:t>
      </w:r>
    </w:p>
    <w:p w14:paraId="66530347" w14:textId="77777777" w:rsidR="002557E9" w:rsidRPr="00225479" w:rsidRDefault="002557E9" w:rsidP="002557E9">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19B1B035" w14:textId="77777777" w:rsidR="002557E9" w:rsidRPr="00225479" w:rsidRDefault="002557E9" w:rsidP="002557E9">
      <w:r w:rsidRPr="00225479">
        <w:rPr>
          <w:rStyle w:val="StyleUnderline"/>
        </w:rPr>
        <w:t>Why is the People's Liberation Army making a comeback? The answer lies in succession politics</w:t>
      </w:r>
      <w:r w:rsidRPr="00225479">
        <w:t>.</w:t>
      </w:r>
    </w:p>
    <w:p w14:paraId="50C1ACEE" w14:textId="77777777" w:rsidR="002557E9" w:rsidRPr="00225479" w:rsidRDefault="002557E9" w:rsidP="002557E9">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311411D6" w14:textId="77777777" w:rsidR="002557E9" w:rsidRPr="00225479" w:rsidRDefault="002557E9" w:rsidP="002557E9">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69FCFD61" w14:textId="77777777" w:rsidR="002557E9" w:rsidRPr="00225479" w:rsidRDefault="002557E9" w:rsidP="002557E9">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29916CBF" w14:textId="77777777" w:rsidR="002557E9" w:rsidRPr="00225479" w:rsidRDefault="002557E9" w:rsidP="002557E9">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4B05B48D" w14:textId="77777777" w:rsidR="002557E9" w:rsidRPr="00225479" w:rsidRDefault="002557E9" w:rsidP="002557E9">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34EC64E8" w14:textId="77777777" w:rsidR="002557E9" w:rsidRPr="00225479" w:rsidRDefault="002557E9" w:rsidP="002557E9">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6BE7F065" w14:textId="77777777" w:rsidR="002557E9" w:rsidRPr="00225479" w:rsidRDefault="002557E9" w:rsidP="002557E9">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3BFE43E9" w14:textId="77777777" w:rsidR="002557E9" w:rsidRPr="00225479" w:rsidRDefault="002557E9" w:rsidP="002557E9">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248006CE" w14:textId="697855CA" w:rsidR="002557E9" w:rsidRDefault="002557E9" w:rsidP="002557E9">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48800757" w14:textId="72A67017" w:rsidR="009D15DD" w:rsidRDefault="009D15DD" w:rsidP="002557E9">
      <w:pPr>
        <w:rPr>
          <w:sz w:val="12"/>
        </w:rPr>
      </w:pPr>
    </w:p>
    <w:p w14:paraId="76271A3D" w14:textId="77777777" w:rsidR="009D15DD" w:rsidRPr="00225479" w:rsidRDefault="009D15DD" w:rsidP="002557E9">
      <w:pPr>
        <w:rPr>
          <w:sz w:val="12"/>
        </w:rPr>
      </w:pPr>
    </w:p>
    <w:p w14:paraId="5E91D969" w14:textId="77777777" w:rsidR="002557E9" w:rsidRDefault="002557E9" w:rsidP="002557E9">
      <w:pPr>
        <w:pStyle w:val="Heading4"/>
      </w:pPr>
      <w:r>
        <w:t>The plan alienates the PLA – they view space dominance as the linchpin of China’s legitimacy – specifically, public-private tech development is key</w:t>
      </w:r>
    </w:p>
    <w:p w14:paraId="1C4E836A" w14:textId="77777777" w:rsidR="002557E9" w:rsidRPr="00D25E3F" w:rsidRDefault="002557E9" w:rsidP="002557E9">
      <w:pPr>
        <w:rPr>
          <w:rStyle w:val="Style13ptBold"/>
        </w:rPr>
      </w:pPr>
      <w:r>
        <w:rPr>
          <w:rStyle w:val="Style13ptBold"/>
        </w:rPr>
        <w:t xml:space="preserve">Economic Times 20 </w:t>
      </w:r>
      <w:r w:rsidRPr="00D25E3F">
        <w:rPr>
          <w:rStyle w:val="Style13ptBold"/>
          <w:b w:val="0"/>
          <w:bCs w:val="0"/>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0B142D10" w14:textId="77777777" w:rsidR="002557E9" w:rsidRPr="00A022B6" w:rsidRDefault="002557E9" w:rsidP="002557E9">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20117117" w14:textId="77777777" w:rsidR="002557E9" w:rsidRPr="00A022B6" w:rsidRDefault="002557E9" w:rsidP="002557E9">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582C549F" w14:textId="77777777" w:rsidR="002557E9" w:rsidRPr="00A022B6" w:rsidRDefault="002557E9" w:rsidP="002557E9">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37B74CBA" w14:textId="77777777" w:rsidR="002557E9" w:rsidRPr="00A022B6" w:rsidRDefault="002557E9" w:rsidP="002557E9">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0E0743CE" w14:textId="77777777" w:rsidR="002557E9" w:rsidRPr="00A022B6" w:rsidRDefault="002557E9" w:rsidP="002557E9">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47C0ED35" w14:textId="77777777" w:rsidR="002557E9" w:rsidRPr="00A022B6" w:rsidRDefault="002557E9" w:rsidP="002557E9">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4F58ED02" w14:textId="77777777" w:rsidR="002557E9" w:rsidRPr="00A022B6" w:rsidRDefault="002557E9" w:rsidP="002557E9">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21894F01" w14:textId="77777777" w:rsidR="002557E9" w:rsidRPr="00A022B6" w:rsidRDefault="002557E9" w:rsidP="002557E9">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2BA894B5" w14:textId="77777777" w:rsidR="002557E9" w:rsidRPr="00A022B6" w:rsidRDefault="002557E9" w:rsidP="002557E9">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7D5DB832" w14:textId="77777777" w:rsidR="002557E9" w:rsidRPr="00A022B6" w:rsidRDefault="002557E9" w:rsidP="002557E9">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0F704B35" w14:textId="77777777" w:rsidR="002557E9" w:rsidRPr="00A022B6" w:rsidRDefault="002557E9" w:rsidP="002557E9">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6201D93D" w14:textId="77777777" w:rsidR="002557E9" w:rsidRPr="00A022B6" w:rsidRDefault="002557E9" w:rsidP="002557E9">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7BF7E0B5" w14:textId="77777777" w:rsidR="002557E9" w:rsidRPr="00A022B6" w:rsidRDefault="002557E9" w:rsidP="002557E9">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6F748101" w14:textId="77777777" w:rsidR="002557E9" w:rsidRPr="00A022B6" w:rsidRDefault="002557E9" w:rsidP="002557E9">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6385E9F0" w14:textId="77777777" w:rsidR="002557E9" w:rsidRPr="00A022B6" w:rsidRDefault="002557E9" w:rsidP="002557E9">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236C8FA7" w14:textId="77777777" w:rsidR="002557E9" w:rsidRPr="00A022B6" w:rsidRDefault="002557E9" w:rsidP="002557E9">
      <w:pPr>
        <w:rPr>
          <w:sz w:val="12"/>
          <w:szCs w:val="12"/>
        </w:rPr>
      </w:pPr>
      <w:r w:rsidRPr="00A022B6">
        <w:rPr>
          <w:sz w:val="12"/>
          <w:szCs w:val="12"/>
        </w:rPr>
        <w:t>Nonetheless, the report asserted that the US still assumed a technological lead in space.</w:t>
      </w:r>
    </w:p>
    <w:p w14:paraId="16CFCFFD" w14:textId="552687FA" w:rsidR="002557E9" w:rsidRDefault="002557E9" w:rsidP="002557E9">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423B585D" w14:textId="77777777" w:rsidR="009D15DD" w:rsidRPr="00ED4AF3" w:rsidRDefault="009D15DD" w:rsidP="002557E9">
      <w:pPr>
        <w:rPr>
          <w:sz w:val="12"/>
        </w:rPr>
      </w:pPr>
    </w:p>
    <w:p w14:paraId="3D6AD9FA" w14:textId="77777777" w:rsidR="002557E9" w:rsidRPr="003057A9" w:rsidRDefault="002557E9" w:rsidP="002557E9">
      <w:pPr>
        <w:pStyle w:val="Heading4"/>
        <w:rPr>
          <w:u w:val="single"/>
        </w:rPr>
      </w:pPr>
      <w:r>
        <w:t xml:space="preserve">That factionalizes the CCP and emboldens challenges to Xi – the PLA is increasingly powerful and </w:t>
      </w:r>
      <w:r w:rsidRPr="003057A9">
        <w:rPr>
          <w:u w:val="single"/>
        </w:rPr>
        <w:t>not unconditionally subservient</w:t>
      </w:r>
    </w:p>
    <w:p w14:paraId="47392715" w14:textId="77777777" w:rsidR="002557E9" w:rsidRDefault="002557E9" w:rsidP="002557E9">
      <w:pPr>
        <w:rPr>
          <w:szCs w:val="16"/>
        </w:rPr>
      </w:pPr>
      <w:r>
        <w:rPr>
          <w:rStyle w:val="Style13ptBold"/>
        </w:rPr>
        <w:t xml:space="preserve">Simpson 16 </w:t>
      </w:r>
      <w:r w:rsidRPr="00DF7688">
        <w:rPr>
          <w:rStyle w:val="Style13ptBold"/>
          <w:b w:val="0"/>
          <w:bCs w:val="0"/>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val="0"/>
          <w:sz w:val="16"/>
          <w:szCs w:val="16"/>
        </w:rPr>
        <w:t>) “</w:t>
      </w:r>
      <w:r w:rsidRPr="00DF7688">
        <w:rPr>
          <w:szCs w:val="16"/>
        </w:rPr>
        <w:t>China’s Re-Emergence: Assessing Civilian-Military Relations In Contemporary Era – Analysis,” Eurasia Review, 12/21/2016] JL</w:t>
      </w:r>
    </w:p>
    <w:p w14:paraId="769D339B" w14:textId="77777777" w:rsidR="002557E9" w:rsidRPr="00DF7688" w:rsidRDefault="002557E9" w:rsidP="002557E9">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07D1BF7E" w14:textId="77777777" w:rsidR="002557E9" w:rsidRPr="00DF7688" w:rsidRDefault="002557E9" w:rsidP="002557E9">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14ABF3C2" w14:textId="77777777" w:rsidR="002557E9" w:rsidRPr="00DF7688" w:rsidRDefault="002557E9" w:rsidP="002557E9">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23B308AF" w14:textId="77777777" w:rsidR="002557E9" w:rsidRPr="00DF7688" w:rsidRDefault="002557E9" w:rsidP="002557E9">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2660E5B0" w14:textId="77777777" w:rsidR="002557E9" w:rsidRPr="00DF7688" w:rsidRDefault="002557E9" w:rsidP="002557E9">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w:t>
      </w:r>
      <w:proofErr w:type="gramStart"/>
      <w:r w:rsidRPr="00DF7688">
        <w:rPr>
          <w:rStyle w:val="Emphasis"/>
        </w:rPr>
        <w:t xml:space="preserve">actually </w:t>
      </w:r>
      <w:r w:rsidRPr="00DF7688">
        <w:rPr>
          <w:rStyle w:val="Emphasis"/>
          <w:highlight w:val="green"/>
        </w:rPr>
        <w:t>holds</w:t>
      </w:r>
      <w:proofErr w:type="gramEnd"/>
      <w:r w:rsidRPr="00DF7688">
        <w:rPr>
          <w:rStyle w:val="Emphasis"/>
          <w:highlight w:val="green"/>
        </w:rPr>
        <w:t xml:space="preserve">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6E5848AF" w14:textId="77777777" w:rsidR="002557E9" w:rsidRPr="00DF7688" w:rsidRDefault="002557E9" w:rsidP="002557E9">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4BE940CF" w14:textId="77777777" w:rsidR="002557E9" w:rsidRPr="00DF7688" w:rsidRDefault="002557E9" w:rsidP="002557E9">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4E6819F1" w14:textId="77777777" w:rsidR="002557E9" w:rsidRPr="00DF7688" w:rsidRDefault="002557E9" w:rsidP="002557E9">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0AB81D1A" w14:textId="77777777" w:rsidR="002557E9" w:rsidRPr="00DF7688" w:rsidRDefault="002557E9" w:rsidP="002557E9">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54412D29" w14:textId="77777777" w:rsidR="002557E9" w:rsidRPr="00DF7688" w:rsidRDefault="002557E9" w:rsidP="002557E9">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636E5901" w14:textId="77777777" w:rsidR="002557E9" w:rsidRPr="00DF7688" w:rsidRDefault="002557E9" w:rsidP="002557E9">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1B5976C6" w14:textId="77777777" w:rsidR="002557E9" w:rsidRPr="00DF7688" w:rsidRDefault="002557E9" w:rsidP="002557E9">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522E43A0" w14:textId="77777777" w:rsidR="002557E9" w:rsidRPr="00DF7688" w:rsidRDefault="002557E9" w:rsidP="002557E9">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53E525B8" w14:textId="77777777" w:rsidR="002557E9" w:rsidRPr="00ED4AF3" w:rsidRDefault="002557E9" w:rsidP="002557E9">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18E4E075" w14:textId="77777777" w:rsidR="002557E9" w:rsidRDefault="002557E9" w:rsidP="002557E9">
      <w:pPr>
        <w:pStyle w:val="Heading4"/>
      </w:pPr>
      <w:r>
        <w:t>CCP instability collapses the international order – extinction</w:t>
      </w:r>
    </w:p>
    <w:p w14:paraId="1F83AF77" w14:textId="77777777" w:rsidR="002557E9" w:rsidRPr="00770553" w:rsidRDefault="002557E9" w:rsidP="002557E9">
      <w:pPr>
        <w:rPr>
          <w:rStyle w:val="Style13ptBold"/>
          <w:b w:val="0"/>
          <w:bCs w:val="0"/>
        </w:rPr>
      </w:pPr>
      <w:proofErr w:type="spellStart"/>
      <w:r>
        <w:rPr>
          <w:rStyle w:val="Style13ptBold"/>
        </w:rPr>
        <w:t>Perkinson</w:t>
      </w:r>
      <w:proofErr w:type="spellEnd"/>
      <w:r>
        <w:rPr>
          <w:rStyle w:val="Style13ptBold"/>
        </w:rPr>
        <w:t xml:space="preserve"> 12 </w:t>
      </w:r>
      <w:r w:rsidRPr="00770553">
        <w:rPr>
          <w:rStyle w:val="Style13ptBold"/>
          <w:b w:val="0"/>
          <w:bCs w:val="0"/>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19EF1C3C" w14:textId="77777777" w:rsidR="002557E9" w:rsidRPr="00770553" w:rsidRDefault="002557E9" w:rsidP="002557E9">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xml:space="preserve">, </w:t>
      </w:r>
      <w:proofErr w:type="gramStart"/>
      <w:r w:rsidRPr="00770553">
        <w:rPr>
          <w:rStyle w:val="StyleUnderline"/>
        </w:rPr>
        <w:t>instability</w:t>
      </w:r>
      <w:proofErr w:type="gramEnd"/>
      <w:r w:rsidRPr="00770553">
        <w:rPr>
          <w:rStyle w:val="StyleUnderline"/>
        </w:rPr>
        <w:t xml:space="preserve">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 xml:space="preserve">largest trading partner of </w:t>
      </w:r>
      <w:proofErr w:type="gramStart"/>
      <w:r w:rsidRPr="00770553">
        <w:rPr>
          <w:rStyle w:val="Emphasis"/>
          <w:highlight w:val="green"/>
        </w:rPr>
        <w:t>a number of</w:t>
      </w:r>
      <w:proofErr w:type="gramEnd"/>
      <w:r w:rsidRPr="00770553">
        <w:rPr>
          <w:rStyle w:val="Emphasis"/>
          <w:highlight w:val="green"/>
        </w:rPr>
        <w:t xml:space="preserve">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051ADF86" w14:textId="77777777" w:rsidR="002557E9" w:rsidRPr="00770553" w:rsidRDefault="002557E9" w:rsidP="002557E9">
      <w:pPr>
        <w:rPr>
          <w:sz w:val="12"/>
        </w:rPr>
      </w:pPr>
      <w:r w:rsidRPr="00770553">
        <w:rPr>
          <w:sz w:val="12"/>
        </w:rPr>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72FDD438" w14:textId="77777777" w:rsidR="002557E9" w:rsidRDefault="002557E9" w:rsidP="002557E9">
      <w:pPr>
        <w:pStyle w:val="Heading4"/>
      </w:pPr>
      <w:r>
        <w:t xml:space="preserve">Independently, </w:t>
      </w:r>
      <w:proofErr w:type="gramStart"/>
      <w:r>
        <w:t>Xi</w:t>
      </w:r>
      <w:proofErr w:type="gramEnd"/>
      <w:r>
        <w:t xml:space="preserve"> will lash out to preserve cred in the SCS – US draw-in ensures extinction </w:t>
      </w:r>
    </w:p>
    <w:p w14:paraId="0EC35F8F" w14:textId="77777777" w:rsidR="002557E9" w:rsidRPr="00B0737B" w:rsidRDefault="002557E9" w:rsidP="002557E9">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val="0"/>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val="0"/>
          <w:sz w:val="16"/>
          <w:szCs w:val="16"/>
        </w:rPr>
        <w:t>) “</w:t>
      </w:r>
      <w:r w:rsidRPr="00B0737B">
        <w:rPr>
          <w:szCs w:val="16"/>
        </w:rPr>
        <w:t>Military Confrontation in the South China Sea,” Council on Foreign Relations, 5/21/2020] JL</w:t>
      </w:r>
    </w:p>
    <w:p w14:paraId="7835A41F" w14:textId="77777777" w:rsidR="002557E9" w:rsidRPr="00F56426" w:rsidRDefault="002557E9" w:rsidP="002557E9">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3CE63BCA" w14:textId="77777777" w:rsidR="002557E9" w:rsidRPr="00F56426" w:rsidRDefault="002557E9" w:rsidP="002557E9">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F56426">
        <w:rPr>
          <w:rStyle w:val="StyleUnderline"/>
          <w:highlight w:val="green"/>
        </w:rPr>
        <w:t>as a result of</w:t>
      </w:r>
      <w:proofErr w:type="gramEnd"/>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6790780A" w14:textId="77777777" w:rsidR="002557E9" w:rsidRPr="00F56426" w:rsidRDefault="002557E9" w:rsidP="002557E9">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2C5A18A9" w14:textId="77777777" w:rsidR="002557E9" w:rsidRDefault="002557E9" w:rsidP="002557E9">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1770DCFF" w14:textId="77777777" w:rsidR="002557E9" w:rsidRPr="00D578CC" w:rsidRDefault="002557E9" w:rsidP="002557E9"/>
    <w:p w14:paraId="5FDACEB1" w14:textId="77777777" w:rsidR="002557E9" w:rsidRDefault="002557E9" w:rsidP="002557E9"/>
    <w:p w14:paraId="68385502" w14:textId="77777777" w:rsidR="002557E9" w:rsidRPr="00B55AD5" w:rsidRDefault="002557E9" w:rsidP="002557E9"/>
    <w:p w14:paraId="21226821" w14:textId="6357BA10" w:rsidR="0060611F" w:rsidRDefault="0060611F" w:rsidP="0060611F">
      <w:pPr>
        <w:pStyle w:val="Heading3"/>
      </w:pPr>
      <w:r>
        <w:t>Debris</w:t>
      </w:r>
    </w:p>
    <w:p w14:paraId="3DF1E8A8" w14:textId="07150346" w:rsidR="00FA6A7D" w:rsidRPr="009A396F" w:rsidRDefault="00FA6A7D" w:rsidP="00FA6A7D">
      <w:pPr>
        <w:pStyle w:val="Heading4"/>
        <w:rPr>
          <w:rStyle w:val="Style13ptBold"/>
          <w:rFonts w:cs="Arial"/>
        </w:rPr>
      </w:pPr>
      <w:r>
        <w:rPr>
          <w:rStyle w:val="Style13ptBold"/>
          <w:rFonts w:cs="Arial"/>
          <w:b/>
        </w:rPr>
        <w:t>Plan can’t solve for 1mm pieces of debris that can’t be tracked</w:t>
      </w:r>
    </w:p>
    <w:p w14:paraId="04774F53" w14:textId="77777777" w:rsidR="00FA6A7D" w:rsidRPr="009A396F" w:rsidRDefault="00FA6A7D" w:rsidP="00FA6A7D">
      <w:r w:rsidRPr="00611DD5">
        <w:rPr>
          <w:b/>
          <w:bCs/>
          <w:sz w:val="26"/>
          <w:szCs w:val="26"/>
        </w:rPr>
        <w:t>Garcia 21</w:t>
      </w:r>
      <w:r w:rsidRPr="009A396F">
        <w:t xml:space="preserve"> (</w:t>
      </w:r>
      <w:r w:rsidRPr="00611DD5">
        <w:t>Mark Garcia</w:t>
      </w:r>
      <w:r>
        <w:t xml:space="preserve">, </w:t>
      </w:r>
      <w:r w:rsidRPr="009A396F">
        <w:t xml:space="preserve">National </w:t>
      </w:r>
      <w:proofErr w:type="spellStart"/>
      <w:r w:rsidRPr="009A396F">
        <w:t>Aeronautic</w:t>
      </w:r>
      <w:proofErr w:type="spellEnd"/>
      <w:r w:rsidRPr="009A396F">
        <w:t xml:space="preserve"> and Space Administration. May 27, 2021. https://www.nasa.gov/mission_pages/station/news/orbital_debris.html)//cz</w:t>
      </w:r>
    </w:p>
    <w:p w14:paraId="702AD1E8" w14:textId="77777777" w:rsidR="00FA6A7D" w:rsidRPr="00611DD5" w:rsidRDefault="00FA6A7D" w:rsidP="00FA6A7D">
      <w:pPr>
        <w:rPr>
          <w:sz w:val="16"/>
        </w:rPr>
      </w:pPr>
      <w:r w:rsidRPr="00335755">
        <w:rPr>
          <w:rStyle w:val="StyleUnderline"/>
          <w:highlight w:val="cyan"/>
        </w:rPr>
        <w:t>More than</w:t>
      </w:r>
      <w:r w:rsidRPr="00335755">
        <w:rPr>
          <w:sz w:val="16"/>
          <w:highlight w:val="cyan"/>
        </w:rPr>
        <w:t xml:space="preserve"> </w:t>
      </w:r>
      <w:r w:rsidRPr="00335755">
        <w:rPr>
          <w:rStyle w:val="StyleUnderline"/>
          <w:highlight w:val="cyan"/>
        </w:rPr>
        <w:t>27</w:t>
      </w:r>
      <w:r w:rsidRPr="00335755">
        <w:rPr>
          <w:sz w:val="16"/>
          <w:highlight w:val="cyan"/>
        </w:rPr>
        <w:t>,</w:t>
      </w:r>
      <w:r w:rsidRPr="00335755">
        <w:rPr>
          <w:rStyle w:val="StyleUnderline"/>
          <w:highlight w:val="cyan"/>
        </w:rPr>
        <w:t>000</w:t>
      </w:r>
      <w:r w:rsidRPr="00335755">
        <w:rPr>
          <w:sz w:val="16"/>
          <w:highlight w:val="cyan"/>
        </w:rPr>
        <w:t xml:space="preserve"> </w:t>
      </w:r>
      <w:r w:rsidRPr="00335755">
        <w:rPr>
          <w:rStyle w:val="StyleUnderline"/>
          <w:highlight w:val="cyan"/>
        </w:rPr>
        <w:t>pieces</w:t>
      </w:r>
      <w:r w:rsidRPr="00335755">
        <w:rPr>
          <w:sz w:val="16"/>
          <w:highlight w:val="cyan"/>
        </w:rPr>
        <w:t xml:space="preserve"> </w:t>
      </w:r>
      <w:r w:rsidRPr="00335755">
        <w:rPr>
          <w:rStyle w:val="StyleUnderline"/>
          <w:highlight w:val="cyan"/>
        </w:rPr>
        <w:t>of orbital</w:t>
      </w:r>
      <w:r w:rsidRPr="00335755">
        <w:rPr>
          <w:sz w:val="16"/>
          <w:highlight w:val="cyan"/>
        </w:rPr>
        <w:t xml:space="preserve"> </w:t>
      </w:r>
      <w:r w:rsidRPr="00335755">
        <w:rPr>
          <w:rStyle w:val="StyleUnderline"/>
          <w:highlight w:val="cyan"/>
        </w:rPr>
        <w:t>debris</w:t>
      </w:r>
      <w:r w:rsidRPr="009A396F">
        <w:rPr>
          <w:sz w:val="16"/>
        </w:rPr>
        <w:t xml:space="preserve">, or “space junk,” </w:t>
      </w:r>
      <w:r w:rsidRPr="00335755">
        <w:rPr>
          <w:rStyle w:val="StyleUnderline"/>
          <w:highlight w:val="cyan"/>
        </w:rPr>
        <w:t>are</w:t>
      </w:r>
      <w:r w:rsidRPr="00335755">
        <w:rPr>
          <w:sz w:val="16"/>
          <w:highlight w:val="cyan"/>
        </w:rPr>
        <w:t xml:space="preserve"> </w:t>
      </w:r>
      <w:r w:rsidRPr="00335755">
        <w:rPr>
          <w:rStyle w:val="StyleUnderline"/>
          <w:highlight w:val="cyan"/>
        </w:rPr>
        <w:t>tracked</w:t>
      </w:r>
      <w:r w:rsidRPr="009A396F">
        <w:rPr>
          <w:sz w:val="16"/>
        </w:rPr>
        <w:t xml:space="preserve"> by </w:t>
      </w:r>
      <w:r w:rsidRPr="009A396F">
        <w:rPr>
          <w:rStyle w:val="StyleUnderline"/>
        </w:rPr>
        <w:t>the</w:t>
      </w:r>
      <w:r w:rsidRPr="009A396F">
        <w:rPr>
          <w:sz w:val="16"/>
        </w:rPr>
        <w:t xml:space="preserve"> </w:t>
      </w:r>
      <w:r w:rsidRPr="009A396F">
        <w:rPr>
          <w:rStyle w:val="StyleUnderline"/>
        </w:rPr>
        <w:t>Department</w:t>
      </w:r>
      <w:r w:rsidRPr="009A396F">
        <w:rPr>
          <w:sz w:val="16"/>
        </w:rPr>
        <w:t xml:space="preserve"> </w:t>
      </w:r>
      <w:r w:rsidRPr="009A396F">
        <w:rPr>
          <w:rStyle w:val="StyleUnderline"/>
        </w:rPr>
        <w:t>o</w:t>
      </w:r>
      <w:r w:rsidRPr="009A396F">
        <w:rPr>
          <w:sz w:val="16"/>
        </w:rPr>
        <w:t xml:space="preserve">f </w:t>
      </w:r>
      <w:r w:rsidRPr="009A396F">
        <w:rPr>
          <w:rStyle w:val="StyleUnderline"/>
        </w:rPr>
        <w:t>Defense’s</w:t>
      </w:r>
      <w:r w:rsidRPr="009A396F">
        <w:rPr>
          <w:sz w:val="16"/>
        </w:rPr>
        <w:t xml:space="preserve"> </w:t>
      </w:r>
      <w:r w:rsidRPr="009A396F">
        <w:rPr>
          <w:rStyle w:val="StyleUnderline"/>
        </w:rPr>
        <w:t>global</w:t>
      </w:r>
      <w:r w:rsidRPr="009A396F">
        <w:rPr>
          <w:sz w:val="16"/>
        </w:rPr>
        <w:t xml:space="preserve"> </w:t>
      </w:r>
      <w:r w:rsidRPr="009A396F">
        <w:rPr>
          <w:rStyle w:val="StyleUnderline"/>
        </w:rPr>
        <w:t>Space</w:t>
      </w:r>
      <w:r w:rsidRPr="009A396F">
        <w:rPr>
          <w:sz w:val="16"/>
        </w:rPr>
        <w:t xml:space="preserve"> </w:t>
      </w:r>
      <w:r w:rsidRPr="009A396F">
        <w:rPr>
          <w:rStyle w:val="StyleUnderline"/>
        </w:rPr>
        <w:t>Surveillance</w:t>
      </w:r>
      <w:r w:rsidRPr="009A396F">
        <w:rPr>
          <w:sz w:val="16"/>
        </w:rPr>
        <w:t xml:space="preserve"> </w:t>
      </w:r>
      <w:r w:rsidRPr="009A396F">
        <w:rPr>
          <w:rStyle w:val="StyleUnderline"/>
        </w:rPr>
        <w:t>Network</w:t>
      </w:r>
      <w:r w:rsidRPr="009A396F">
        <w:rPr>
          <w:sz w:val="16"/>
        </w:rPr>
        <w:t xml:space="preserve"> (</w:t>
      </w:r>
      <w:r w:rsidRPr="009A396F">
        <w:rPr>
          <w:rStyle w:val="StyleUnderline"/>
        </w:rPr>
        <w:t>SSN</w:t>
      </w:r>
      <w:r w:rsidRPr="009A396F">
        <w:rPr>
          <w:sz w:val="16"/>
        </w:rPr>
        <w:t xml:space="preserve">) </w:t>
      </w:r>
      <w:r w:rsidRPr="009A396F">
        <w:rPr>
          <w:rStyle w:val="StyleUnderline"/>
        </w:rPr>
        <w:t>sensors</w:t>
      </w:r>
      <w:r w:rsidRPr="009A396F">
        <w:rPr>
          <w:sz w:val="16"/>
        </w:rPr>
        <w:t>. Much</w:t>
      </w:r>
      <w:r w:rsidRPr="009A396F">
        <w:rPr>
          <w:rStyle w:val="StyleUnderline"/>
        </w:rPr>
        <w:t xml:space="preserve"> </w:t>
      </w:r>
      <w:r w:rsidRPr="009A396F">
        <w:rPr>
          <w:sz w:val="16"/>
        </w:rPr>
        <w:t xml:space="preserve">more </w:t>
      </w:r>
      <w:r w:rsidRPr="00335755">
        <w:rPr>
          <w:rStyle w:val="StyleUnderline"/>
          <w:highlight w:val="cyan"/>
        </w:rPr>
        <w:t>debri</w:t>
      </w:r>
      <w:r w:rsidRPr="00335755">
        <w:rPr>
          <w:sz w:val="16"/>
          <w:highlight w:val="cyan"/>
        </w:rPr>
        <w:t xml:space="preserve">s -- </w:t>
      </w:r>
      <w:r w:rsidRPr="00335755">
        <w:rPr>
          <w:rStyle w:val="StyleUnderline"/>
          <w:highlight w:val="cyan"/>
        </w:rPr>
        <w:t>too small</w:t>
      </w:r>
      <w:r w:rsidRPr="00335755">
        <w:rPr>
          <w:sz w:val="16"/>
          <w:highlight w:val="cyan"/>
        </w:rPr>
        <w:t xml:space="preserve"> </w:t>
      </w:r>
      <w:r w:rsidRPr="00335755">
        <w:rPr>
          <w:rStyle w:val="StyleUnderline"/>
          <w:highlight w:val="cyan"/>
        </w:rPr>
        <w:t>to</w:t>
      </w:r>
      <w:r w:rsidRPr="00335755">
        <w:rPr>
          <w:sz w:val="16"/>
          <w:highlight w:val="cyan"/>
        </w:rPr>
        <w:t xml:space="preserve"> </w:t>
      </w:r>
      <w:r w:rsidRPr="00335755">
        <w:rPr>
          <w:rStyle w:val="StyleUnderline"/>
          <w:highlight w:val="cyan"/>
        </w:rPr>
        <w:t>be</w:t>
      </w:r>
      <w:r w:rsidRPr="00335755">
        <w:rPr>
          <w:sz w:val="16"/>
          <w:highlight w:val="cyan"/>
        </w:rPr>
        <w:t xml:space="preserve"> </w:t>
      </w:r>
      <w:r w:rsidRPr="00335755">
        <w:rPr>
          <w:rStyle w:val="StyleUnderline"/>
          <w:highlight w:val="cyan"/>
        </w:rPr>
        <w:t>tracked, but large</w:t>
      </w:r>
      <w:r w:rsidRPr="00335755">
        <w:rPr>
          <w:sz w:val="16"/>
          <w:highlight w:val="cyan"/>
        </w:rPr>
        <w:t xml:space="preserve"> </w:t>
      </w:r>
      <w:r w:rsidRPr="00335755">
        <w:rPr>
          <w:rStyle w:val="StyleUnderline"/>
          <w:highlight w:val="cyan"/>
        </w:rPr>
        <w:t xml:space="preserve">enough to threaten </w:t>
      </w:r>
      <w:r w:rsidRPr="00335755">
        <w:rPr>
          <w:rStyle w:val="StyleUnderline"/>
        </w:rPr>
        <w:t>human</w:t>
      </w:r>
      <w:r w:rsidRPr="00335755">
        <w:rPr>
          <w:sz w:val="16"/>
        </w:rPr>
        <w:t xml:space="preserve"> </w:t>
      </w:r>
      <w:r w:rsidRPr="00335755">
        <w:rPr>
          <w:rStyle w:val="StyleUnderline"/>
          <w:highlight w:val="cyan"/>
        </w:rPr>
        <w:t>spaceflight</w:t>
      </w:r>
      <w:r w:rsidRPr="00335755">
        <w:rPr>
          <w:rStyle w:val="StyleUnderline"/>
        </w:rPr>
        <w:t xml:space="preserve"> and</w:t>
      </w:r>
      <w:r w:rsidRPr="00335755">
        <w:rPr>
          <w:sz w:val="16"/>
        </w:rPr>
        <w:t xml:space="preserve"> </w:t>
      </w:r>
      <w:r w:rsidRPr="00335755">
        <w:rPr>
          <w:rStyle w:val="StyleUnderline"/>
        </w:rPr>
        <w:t>robotic missions</w:t>
      </w:r>
      <w:r w:rsidRPr="00335755">
        <w:rPr>
          <w:sz w:val="16"/>
        </w:rPr>
        <w:t xml:space="preserve"> -- </w:t>
      </w:r>
      <w:r w:rsidRPr="00335755">
        <w:rPr>
          <w:rStyle w:val="StyleUnderline"/>
          <w:highlight w:val="cyan"/>
        </w:rPr>
        <w:t>exists</w:t>
      </w:r>
      <w:r w:rsidRPr="009A396F">
        <w:rPr>
          <w:sz w:val="16"/>
        </w:rPr>
        <w:t xml:space="preserve"> </w:t>
      </w:r>
      <w:r w:rsidRPr="009A396F">
        <w:rPr>
          <w:rStyle w:val="StyleUnderline"/>
        </w:rPr>
        <w:t>in</w:t>
      </w:r>
      <w:r w:rsidRPr="009A396F">
        <w:rPr>
          <w:sz w:val="16"/>
        </w:rPr>
        <w:t xml:space="preserve"> </w:t>
      </w:r>
      <w:r w:rsidRPr="009A396F">
        <w:rPr>
          <w:rStyle w:val="StyleUnderline"/>
        </w:rPr>
        <w:t>the</w:t>
      </w:r>
      <w:r w:rsidRPr="009A396F">
        <w:rPr>
          <w:sz w:val="16"/>
        </w:rPr>
        <w:t xml:space="preserve"> </w:t>
      </w:r>
      <w:r w:rsidRPr="009A396F">
        <w:rPr>
          <w:rStyle w:val="StyleUnderline"/>
        </w:rPr>
        <w:t>near</w:t>
      </w:r>
      <w:r w:rsidRPr="009A396F">
        <w:rPr>
          <w:sz w:val="16"/>
        </w:rPr>
        <w:t>-</w:t>
      </w:r>
      <w:r w:rsidRPr="009A396F">
        <w:rPr>
          <w:rStyle w:val="StyleUnderline"/>
        </w:rPr>
        <w:t>Earth</w:t>
      </w:r>
      <w:r w:rsidRPr="009A396F">
        <w:rPr>
          <w:sz w:val="16"/>
        </w:rPr>
        <w:t xml:space="preserve"> </w:t>
      </w:r>
      <w:r w:rsidRPr="009A396F">
        <w:rPr>
          <w:rStyle w:val="StyleUnderline"/>
        </w:rPr>
        <w:t>space</w:t>
      </w:r>
      <w:r w:rsidRPr="009A396F">
        <w:rPr>
          <w:sz w:val="16"/>
        </w:rPr>
        <w:t xml:space="preserve"> </w:t>
      </w:r>
      <w:r w:rsidRPr="009A396F">
        <w:rPr>
          <w:rStyle w:val="StyleUnderline"/>
        </w:rPr>
        <w:t>environment</w:t>
      </w:r>
      <w:r w:rsidRPr="009A396F">
        <w:rPr>
          <w:sz w:val="16"/>
        </w:rPr>
        <w:t xml:space="preserve">.  </w:t>
      </w:r>
      <w:r w:rsidRPr="009A396F">
        <w:rPr>
          <w:rStyle w:val="StyleUnderline"/>
        </w:rPr>
        <w:t>Since</w:t>
      </w:r>
      <w:r w:rsidRPr="009A396F">
        <w:rPr>
          <w:sz w:val="16"/>
        </w:rPr>
        <w:t xml:space="preserve"> </w:t>
      </w:r>
      <w:r w:rsidRPr="009A396F">
        <w:rPr>
          <w:rStyle w:val="StyleUnderline"/>
        </w:rPr>
        <w:t>both</w:t>
      </w:r>
      <w:r w:rsidRPr="009A396F">
        <w:rPr>
          <w:sz w:val="16"/>
        </w:rPr>
        <w:t xml:space="preserve"> </w:t>
      </w:r>
      <w:r w:rsidRPr="009A396F">
        <w:rPr>
          <w:rStyle w:val="StyleUnderline"/>
        </w:rPr>
        <w:t>the</w:t>
      </w:r>
      <w:r w:rsidRPr="009A396F">
        <w:rPr>
          <w:sz w:val="16"/>
        </w:rPr>
        <w:t xml:space="preserve"> </w:t>
      </w:r>
      <w:r w:rsidRPr="009A396F">
        <w:rPr>
          <w:rStyle w:val="StyleUnderline"/>
        </w:rPr>
        <w:t>debris</w:t>
      </w:r>
      <w:r w:rsidRPr="009A396F">
        <w:rPr>
          <w:sz w:val="16"/>
        </w:rPr>
        <w:t xml:space="preserve"> </w:t>
      </w:r>
      <w:r w:rsidRPr="009A396F">
        <w:rPr>
          <w:rStyle w:val="StyleUnderline"/>
        </w:rPr>
        <w:t>and</w:t>
      </w:r>
      <w:r w:rsidRPr="009A396F">
        <w:rPr>
          <w:sz w:val="16"/>
        </w:rPr>
        <w:t xml:space="preserve"> </w:t>
      </w:r>
      <w:r w:rsidRPr="009A396F">
        <w:rPr>
          <w:rStyle w:val="StyleUnderline"/>
        </w:rPr>
        <w:t>spacecraft</w:t>
      </w:r>
      <w:r w:rsidRPr="009A396F">
        <w:rPr>
          <w:sz w:val="16"/>
        </w:rPr>
        <w:t xml:space="preserve"> </w:t>
      </w:r>
      <w:r w:rsidRPr="009A396F">
        <w:rPr>
          <w:rStyle w:val="StyleUnderline"/>
        </w:rPr>
        <w:t>are</w:t>
      </w:r>
      <w:r w:rsidRPr="009A396F">
        <w:rPr>
          <w:sz w:val="16"/>
        </w:rPr>
        <w:t xml:space="preserve"> </w:t>
      </w:r>
      <w:r w:rsidRPr="009A396F">
        <w:rPr>
          <w:rStyle w:val="StyleUnderline"/>
        </w:rPr>
        <w:t>traveling</w:t>
      </w:r>
      <w:r w:rsidRPr="009A396F">
        <w:rPr>
          <w:sz w:val="16"/>
        </w:rPr>
        <w:t xml:space="preserve"> </w:t>
      </w:r>
      <w:r w:rsidRPr="009A396F">
        <w:rPr>
          <w:rStyle w:val="StyleUnderline"/>
        </w:rPr>
        <w:t>at</w:t>
      </w:r>
      <w:r w:rsidRPr="009A396F">
        <w:rPr>
          <w:sz w:val="16"/>
        </w:rPr>
        <w:t xml:space="preserve"> </w:t>
      </w:r>
      <w:r w:rsidRPr="009A396F">
        <w:rPr>
          <w:rStyle w:val="StyleUnderline"/>
        </w:rPr>
        <w:t>extremely</w:t>
      </w:r>
      <w:r w:rsidRPr="009A396F">
        <w:rPr>
          <w:sz w:val="16"/>
        </w:rPr>
        <w:t xml:space="preserve"> </w:t>
      </w:r>
      <w:r w:rsidRPr="009A396F">
        <w:rPr>
          <w:rStyle w:val="StyleUnderline"/>
        </w:rPr>
        <w:t>high</w:t>
      </w:r>
      <w:r w:rsidRPr="009A396F">
        <w:rPr>
          <w:sz w:val="16"/>
        </w:rPr>
        <w:t xml:space="preserve"> </w:t>
      </w:r>
      <w:r w:rsidRPr="009A396F">
        <w:rPr>
          <w:rStyle w:val="StyleUnderline"/>
        </w:rPr>
        <w:t>speeds</w:t>
      </w:r>
      <w:r w:rsidRPr="009A396F">
        <w:rPr>
          <w:sz w:val="16"/>
        </w:rPr>
        <w:t xml:space="preserve"> (</w:t>
      </w:r>
      <w:r w:rsidRPr="009A396F">
        <w:rPr>
          <w:rStyle w:val="StyleUnderline"/>
        </w:rPr>
        <w:t>approximately</w:t>
      </w:r>
      <w:r w:rsidRPr="009A396F">
        <w:rPr>
          <w:sz w:val="16"/>
        </w:rPr>
        <w:t xml:space="preserve"> </w:t>
      </w:r>
      <w:r w:rsidRPr="009A396F">
        <w:rPr>
          <w:rStyle w:val="StyleUnderline"/>
        </w:rPr>
        <w:t>15</w:t>
      </w:r>
      <w:r w:rsidRPr="009A396F">
        <w:rPr>
          <w:sz w:val="16"/>
        </w:rPr>
        <w:t>,</w:t>
      </w:r>
      <w:r w:rsidRPr="009A396F">
        <w:rPr>
          <w:rStyle w:val="StyleUnderline"/>
        </w:rPr>
        <w:t>700</w:t>
      </w:r>
      <w:r w:rsidRPr="009A396F">
        <w:rPr>
          <w:sz w:val="16"/>
        </w:rPr>
        <w:t xml:space="preserve"> </w:t>
      </w:r>
      <w:r w:rsidRPr="009A396F">
        <w:rPr>
          <w:rStyle w:val="StyleUnderline"/>
        </w:rPr>
        <w:t>mph</w:t>
      </w:r>
      <w:r w:rsidRPr="009A396F">
        <w:rPr>
          <w:sz w:val="16"/>
        </w:rPr>
        <w:t xml:space="preserve"> </w:t>
      </w:r>
      <w:r w:rsidRPr="009A396F">
        <w:rPr>
          <w:rStyle w:val="StyleUnderline"/>
        </w:rPr>
        <w:t>in</w:t>
      </w:r>
      <w:r w:rsidRPr="009A396F">
        <w:rPr>
          <w:sz w:val="16"/>
        </w:rPr>
        <w:t xml:space="preserve"> </w:t>
      </w:r>
      <w:r w:rsidRPr="009A396F">
        <w:rPr>
          <w:rStyle w:val="StyleUnderline"/>
        </w:rPr>
        <w:t>low</w:t>
      </w:r>
      <w:r w:rsidRPr="009A396F">
        <w:rPr>
          <w:sz w:val="16"/>
        </w:rPr>
        <w:t xml:space="preserve"> </w:t>
      </w:r>
      <w:r w:rsidRPr="009A396F">
        <w:rPr>
          <w:rStyle w:val="StyleUnderline"/>
        </w:rPr>
        <w:t>Earth</w:t>
      </w:r>
      <w:r w:rsidRPr="009A396F">
        <w:rPr>
          <w:sz w:val="16"/>
        </w:rPr>
        <w:t xml:space="preserve"> </w:t>
      </w:r>
      <w:r w:rsidRPr="009A396F">
        <w:rPr>
          <w:rStyle w:val="StyleUnderline"/>
        </w:rPr>
        <w:t>orbit</w:t>
      </w:r>
      <w:r w:rsidRPr="009A396F">
        <w:rPr>
          <w:sz w:val="16"/>
        </w:rPr>
        <w:t xml:space="preserve">), </w:t>
      </w:r>
      <w:r w:rsidRPr="009A396F">
        <w:rPr>
          <w:rStyle w:val="StyleUnderline"/>
        </w:rPr>
        <w:t>an</w:t>
      </w:r>
      <w:r w:rsidRPr="009A396F">
        <w:rPr>
          <w:sz w:val="16"/>
        </w:rPr>
        <w:t xml:space="preserve"> </w:t>
      </w:r>
      <w:r w:rsidRPr="009A396F">
        <w:rPr>
          <w:rStyle w:val="StyleUnderline"/>
        </w:rPr>
        <w:t>impact</w:t>
      </w:r>
      <w:r w:rsidRPr="009A396F">
        <w:rPr>
          <w:sz w:val="16"/>
        </w:rPr>
        <w:t xml:space="preserve"> </w:t>
      </w:r>
      <w:r w:rsidRPr="009A396F">
        <w:rPr>
          <w:rStyle w:val="StyleUnderline"/>
        </w:rPr>
        <w:t>of</w:t>
      </w:r>
      <w:r w:rsidRPr="009A396F">
        <w:rPr>
          <w:sz w:val="16"/>
        </w:rPr>
        <w:t xml:space="preserve"> </w:t>
      </w:r>
      <w:r w:rsidRPr="009A396F">
        <w:rPr>
          <w:rStyle w:val="StyleUnderline"/>
        </w:rPr>
        <w:t>even</w:t>
      </w:r>
      <w:r w:rsidRPr="009A396F">
        <w:rPr>
          <w:sz w:val="16"/>
        </w:rPr>
        <w:t xml:space="preserve"> </w:t>
      </w:r>
      <w:r w:rsidRPr="009A396F">
        <w:rPr>
          <w:rStyle w:val="StyleUnderline"/>
        </w:rPr>
        <w:t>a</w:t>
      </w:r>
      <w:r w:rsidRPr="009A396F">
        <w:rPr>
          <w:sz w:val="16"/>
        </w:rPr>
        <w:t xml:space="preserve"> </w:t>
      </w:r>
      <w:r w:rsidRPr="009A396F">
        <w:rPr>
          <w:rStyle w:val="StyleUnderline"/>
        </w:rPr>
        <w:t>tiny</w:t>
      </w:r>
      <w:r w:rsidRPr="009A396F">
        <w:rPr>
          <w:sz w:val="16"/>
        </w:rPr>
        <w:t xml:space="preserve"> </w:t>
      </w:r>
      <w:r w:rsidRPr="009A396F">
        <w:rPr>
          <w:rStyle w:val="StyleUnderline"/>
        </w:rPr>
        <w:t>piece</w:t>
      </w:r>
      <w:r w:rsidRPr="009A396F">
        <w:rPr>
          <w:sz w:val="16"/>
        </w:rPr>
        <w:t xml:space="preserve"> </w:t>
      </w:r>
      <w:r w:rsidRPr="009A396F">
        <w:rPr>
          <w:rStyle w:val="StyleUnderline"/>
        </w:rPr>
        <w:t>of</w:t>
      </w:r>
      <w:r w:rsidRPr="009A396F">
        <w:rPr>
          <w:sz w:val="16"/>
        </w:rPr>
        <w:t xml:space="preserve"> </w:t>
      </w:r>
      <w:r w:rsidRPr="009A396F">
        <w:rPr>
          <w:rStyle w:val="StyleUnderline"/>
        </w:rPr>
        <w:t>orbital</w:t>
      </w:r>
      <w:r w:rsidRPr="009A396F">
        <w:rPr>
          <w:sz w:val="16"/>
        </w:rPr>
        <w:t xml:space="preserve"> </w:t>
      </w:r>
      <w:r w:rsidRPr="009A396F">
        <w:rPr>
          <w:rStyle w:val="StyleUnderline"/>
        </w:rPr>
        <w:t>debris</w:t>
      </w:r>
      <w:r w:rsidRPr="009A396F">
        <w:rPr>
          <w:sz w:val="16"/>
        </w:rPr>
        <w:t xml:space="preserve"> </w:t>
      </w:r>
      <w:r w:rsidRPr="009A396F">
        <w:rPr>
          <w:rStyle w:val="StyleUnderline"/>
        </w:rPr>
        <w:t>with</w:t>
      </w:r>
      <w:r w:rsidRPr="009A396F">
        <w:rPr>
          <w:sz w:val="16"/>
        </w:rPr>
        <w:t xml:space="preserve"> a </w:t>
      </w:r>
      <w:r w:rsidRPr="009A396F">
        <w:rPr>
          <w:rStyle w:val="StyleUnderline"/>
        </w:rPr>
        <w:t>spacecraft</w:t>
      </w:r>
      <w:r w:rsidRPr="009A396F">
        <w:rPr>
          <w:sz w:val="16"/>
        </w:rPr>
        <w:t xml:space="preserve"> </w:t>
      </w:r>
      <w:r w:rsidRPr="009A396F">
        <w:rPr>
          <w:rStyle w:val="StyleUnderline"/>
        </w:rPr>
        <w:t>could</w:t>
      </w:r>
      <w:r w:rsidRPr="009A396F">
        <w:rPr>
          <w:sz w:val="16"/>
        </w:rPr>
        <w:t xml:space="preserve"> </w:t>
      </w:r>
      <w:r w:rsidRPr="009A396F">
        <w:rPr>
          <w:rStyle w:val="StyleUnderline"/>
        </w:rPr>
        <w:t>create</w:t>
      </w:r>
      <w:r w:rsidRPr="009A396F">
        <w:rPr>
          <w:sz w:val="16"/>
        </w:rPr>
        <w:t xml:space="preserve"> </w:t>
      </w:r>
      <w:r w:rsidRPr="009A396F">
        <w:rPr>
          <w:rStyle w:val="StyleUnderline"/>
        </w:rPr>
        <w:t>big</w:t>
      </w:r>
      <w:r w:rsidRPr="009A396F">
        <w:rPr>
          <w:sz w:val="16"/>
        </w:rPr>
        <w:t xml:space="preserve"> </w:t>
      </w:r>
      <w:r w:rsidRPr="009A396F">
        <w:rPr>
          <w:rStyle w:val="StyleUnderline"/>
        </w:rPr>
        <w:t>problems</w:t>
      </w:r>
      <w:r w:rsidRPr="009A396F">
        <w:rPr>
          <w:sz w:val="16"/>
        </w:rPr>
        <w:t>.</w:t>
      </w:r>
    </w:p>
    <w:p w14:paraId="35C3984F" w14:textId="77777777" w:rsidR="00FA6A7D" w:rsidRPr="009A396F" w:rsidRDefault="00FA6A7D" w:rsidP="00FA6A7D">
      <w:r w:rsidRPr="00335755">
        <w:rPr>
          <w:rStyle w:val="StyleUnderline"/>
        </w:rPr>
        <w:t>The</w:t>
      </w:r>
      <w:r w:rsidRPr="00335755">
        <w:t xml:space="preserve"> </w:t>
      </w:r>
      <w:r w:rsidRPr="00335755">
        <w:rPr>
          <w:rStyle w:val="StyleUnderline"/>
          <w:highlight w:val="cyan"/>
        </w:rPr>
        <w:t>rising</w:t>
      </w:r>
      <w:r w:rsidRPr="00335755">
        <w:rPr>
          <w:highlight w:val="cyan"/>
        </w:rPr>
        <w:t xml:space="preserve"> </w:t>
      </w:r>
      <w:r w:rsidRPr="00335755">
        <w:rPr>
          <w:rStyle w:val="StyleUnderline"/>
          <w:highlight w:val="cyan"/>
        </w:rPr>
        <w:t>population of space debris increases the potential danger to all space vehicles</w:t>
      </w:r>
      <w:r w:rsidRPr="009A396F">
        <w:rPr>
          <w:rStyle w:val="StyleUnderline"/>
        </w:rPr>
        <w:t>, including to the International Space Station and other spacecraft with humans aboard,</w:t>
      </w:r>
      <w:r w:rsidRPr="009A396F">
        <w:t xml:space="preserve"> </w:t>
      </w:r>
      <w:r w:rsidRPr="009A396F">
        <w:rPr>
          <w:rStyle w:val="StyleUnderline"/>
        </w:rPr>
        <w:t>such</w:t>
      </w:r>
      <w:r w:rsidRPr="009A396F">
        <w:t xml:space="preserve"> </w:t>
      </w:r>
      <w:r w:rsidRPr="009A396F">
        <w:rPr>
          <w:rStyle w:val="StyleUnderline"/>
        </w:rPr>
        <w:t>as</w:t>
      </w:r>
      <w:r w:rsidRPr="009A396F">
        <w:t xml:space="preserve"> </w:t>
      </w:r>
      <w:r w:rsidRPr="009A396F">
        <w:rPr>
          <w:rStyle w:val="StyleUnderline"/>
        </w:rPr>
        <w:t>SpaceX’s</w:t>
      </w:r>
      <w:r w:rsidRPr="009A396F">
        <w:t xml:space="preserve"> </w:t>
      </w:r>
      <w:r w:rsidRPr="009A396F">
        <w:rPr>
          <w:rStyle w:val="StyleUnderline"/>
        </w:rPr>
        <w:t>Crew</w:t>
      </w:r>
      <w:r w:rsidRPr="009A396F">
        <w:t xml:space="preserve"> </w:t>
      </w:r>
      <w:r w:rsidRPr="009A396F">
        <w:rPr>
          <w:rStyle w:val="StyleUnderline"/>
        </w:rPr>
        <w:t>Dragon</w:t>
      </w:r>
      <w:r w:rsidRPr="009A396F">
        <w:t>.</w:t>
      </w:r>
    </w:p>
    <w:p w14:paraId="2BB6DF40" w14:textId="77777777" w:rsidR="00FA6A7D" w:rsidRPr="009A396F" w:rsidRDefault="00FA6A7D" w:rsidP="00FA6A7D">
      <w:r w:rsidRPr="009A396F">
        <w:t>NASA takes the threat of collisions with space debris seriously and has a long-standing set of guidelines on how to deal with each potential collision threat to the space station. These guidelines, part of a larger body of decision-making aids known as flight rules, specify when the expected proximity of a piece of debris increases the probability of a collision enough that evasive action or other precautions to ensure the safety of the crew are needed.</w:t>
      </w:r>
    </w:p>
    <w:p w14:paraId="219F57D8" w14:textId="77777777" w:rsidR="00FA6A7D" w:rsidRPr="009A396F" w:rsidRDefault="00FA6A7D" w:rsidP="00FA6A7D">
      <w:r w:rsidRPr="009A396F">
        <w:t>Orbital Debris</w:t>
      </w:r>
    </w:p>
    <w:p w14:paraId="78F9B8C8" w14:textId="77777777" w:rsidR="00FA6A7D" w:rsidRPr="008D5257" w:rsidRDefault="00FA6A7D" w:rsidP="00FA6A7D">
      <w:pPr>
        <w:rPr>
          <w:sz w:val="16"/>
        </w:rPr>
      </w:pPr>
      <w:r w:rsidRPr="009A396F">
        <w:rPr>
          <w:rStyle w:val="StyleUnderline"/>
        </w:rPr>
        <w:t>Space</w:t>
      </w:r>
      <w:r w:rsidRPr="009A396F">
        <w:rPr>
          <w:sz w:val="16"/>
        </w:rPr>
        <w:t xml:space="preserve"> </w:t>
      </w:r>
      <w:r w:rsidRPr="009A396F">
        <w:rPr>
          <w:rStyle w:val="StyleUnderline"/>
        </w:rPr>
        <w:t>debris encompasses</w:t>
      </w:r>
      <w:r w:rsidRPr="009A396F">
        <w:rPr>
          <w:sz w:val="16"/>
        </w:rPr>
        <w:t xml:space="preserve"> </w:t>
      </w:r>
      <w:r w:rsidRPr="009A396F">
        <w:rPr>
          <w:rStyle w:val="StyleUnderline"/>
        </w:rPr>
        <w:t>both</w:t>
      </w:r>
      <w:r w:rsidRPr="009A396F">
        <w:rPr>
          <w:sz w:val="16"/>
        </w:rPr>
        <w:t xml:space="preserve"> </w:t>
      </w:r>
      <w:r w:rsidRPr="009A396F">
        <w:rPr>
          <w:rStyle w:val="StyleUnderline"/>
        </w:rPr>
        <w:t>natural</w:t>
      </w:r>
      <w:r w:rsidRPr="009A396F">
        <w:rPr>
          <w:sz w:val="16"/>
        </w:rPr>
        <w:t xml:space="preserve"> </w:t>
      </w:r>
      <w:r w:rsidRPr="009A396F">
        <w:rPr>
          <w:rStyle w:val="StyleUnderline"/>
        </w:rPr>
        <w:t>meteoroid and artificial (human-made) orbital debris.</w:t>
      </w:r>
      <w:r w:rsidRPr="009A396F">
        <w:rPr>
          <w:sz w:val="16"/>
        </w:rPr>
        <w:t xml:space="preserve"> Meteoroids are in orbit about the sun, while most artificial debris is in orbit about the Earth (hence the term “orbital” debris).</w:t>
      </w:r>
    </w:p>
    <w:p w14:paraId="1F32BD28" w14:textId="77777777" w:rsidR="00FA6A7D" w:rsidRPr="009A396F" w:rsidRDefault="00FA6A7D" w:rsidP="00FA6A7D">
      <w:r w:rsidRPr="009A396F">
        <w:rPr>
          <w:rStyle w:val="StyleUnderline"/>
        </w:rPr>
        <w:t>Orbital debris is any human-made object in orbit about the Earth that no longer serves a useful function. Such debris includes nonfunctional spacecraft, abandoned launch vehicle stages, mission-related debris, and fragmentation debris.</w:t>
      </w:r>
    </w:p>
    <w:p w14:paraId="788F5B9A" w14:textId="77777777" w:rsidR="00FA6A7D" w:rsidRPr="00335755" w:rsidRDefault="00FA6A7D" w:rsidP="00FA6A7D">
      <w:pPr>
        <w:rPr>
          <w:rStyle w:val="StyleUnderline"/>
          <w:highlight w:val="cyan"/>
        </w:rPr>
      </w:pPr>
      <w:r w:rsidRPr="00335755">
        <w:rPr>
          <w:rStyle w:val="StyleUnderline"/>
        </w:rPr>
        <w:t xml:space="preserve">There are approximately </w:t>
      </w:r>
      <w:r w:rsidRPr="00335755">
        <w:rPr>
          <w:rStyle w:val="StyleUnderline"/>
          <w:highlight w:val="cyan"/>
        </w:rPr>
        <w:t xml:space="preserve">23,000 pieces of debris </w:t>
      </w:r>
      <w:r w:rsidRPr="00335755">
        <w:rPr>
          <w:rStyle w:val="StyleUnderline"/>
        </w:rPr>
        <w:t xml:space="preserve">larger than a softball orbiting the Earth. They travel </w:t>
      </w:r>
      <w:r w:rsidRPr="00335755">
        <w:rPr>
          <w:rStyle w:val="StyleUnderline"/>
          <w:highlight w:val="cyan"/>
        </w:rPr>
        <w:t xml:space="preserve">at speeds up to 17,500 mph, fast enough </w:t>
      </w:r>
      <w:r w:rsidRPr="00335755">
        <w:rPr>
          <w:rStyle w:val="StyleUnderline"/>
        </w:rPr>
        <w:t xml:space="preserve">for a relatively small piece of orbital debris </w:t>
      </w:r>
      <w:r w:rsidRPr="00335755">
        <w:rPr>
          <w:rStyle w:val="StyleUnderline"/>
          <w:highlight w:val="cyan"/>
        </w:rPr>
        <w:t xml:space="preserve">to damage a satellite or a spacecraft. </w:t>
      </w:r>
    </w:p>
    <w:p w14:paraId="2EBA2C5D" w14:textId="77777777" w:rsidR="00FA6A7D" w:rsidRPr="009A396F" w:rsidRDefault="00FA6A7D" w:rsidP="00FA6A7D">
      <w:pPr>
        <w:rPr>
          <w:rStyle w:val="StyleUnderline"/>
        </w:rPr>
      </w:pPr>
      <w:r w:rsidRPr="00335755">
        <w:rPr>
          <w:rStyle w:val="StyleUnderline"/>
        </w:rPr>
        <w:t xml:space="preserve">There are </w:t>
      </w:r>
      <w:r w:rsidRPr="00335755">
        <w:rPr>
          <w:rStyle w:val="StyleUnderline"/>
          <w:highlight w:val="cyan"/>
        </w:rPr>
        <w:t xml:space="preserve">half a million pieces of debris the size of a marble or larger </w:t>
      </w:r>
      <w:r w:rsidRPr="00335755">
        <w:rPr>
          <w:rStyle w:val="StyleUnderline"/>
        </w:rPr>
        <w:t xml:space="preserve">(up to 0.4 inches, or 1 centimeter) or larger, and </w:t>
      </w:r>
      <w:r w:rsidRPr="00335755">
        <w:rPr>
          <w:rStyle w:val="StyleUnderline"/>
          <w:highlight w:val="cyan"/>
        </w:rPr>
        <w:t>approximately 100 million pieces of debris about .04 inches (or one millimeter) and larger</w:t>
      </w:r>
      <w:r w:rsidRPr="009A396F">
        <w:rPr>
          <w:rStyle w:val="StyleUnderline"/>
        </w:rPr>
        <w:t xml:space="preserve">. There is </w:t>
      </w:r>
      <w:proofErr w:type="gramStart"/>
      <w:r w:rsidRPr="009A396F">
        <w:rPr>
          <w:rStyle w:val="StyleUnderline"/>
        </w:rPr>
        <w:t>even more smaller</w:t>
      </w:r>
      <w:proofErr w:type="gramEnd"/>
      <w:r w:rsidRPr="009A396F">
        <w:rPr>
          <w:rStyle w:val="StyleUnderline"/>
        </w:rPr>
        <w:t xml:space="preserve"> micrometer-sized (0.000039 of an inch in diameter) debris.</w:t>
      </w:r>
    </w:p>
    <w:p w14:paraId="3744CAB8" w14:textId="77777777" w:rsidR="00FA6A7D" w:rsidRPr="009A396F" w:rsidRDefault="00FA6A7D" w:rsidP="00FA6A7D"/>
    <w:p w14:paraId="6521D400" w14:textId="77777777" w:rsidR="00FA6A7D" w:rsidRPr="00335755" w:rsidRDefault="00FA6A7D" w:rsidP="00FA6A7D">
      <w:pPr>
        <w:rPr>
          <w:rStyle w:val="StyleUnderline"/>
        </w:rPr>
      </w:pPr>
      <w:r w:rsidRPr="009A396F">
        <w:rPr>
          <w:rStyle w:val="StyleUnderline"/>
        </w:rPr>
        <w:t xml:space="preserve">Even tiny paint flecks can damage a spacecraft when traveling at these velocities. </w:t>
      </w:r>
      <w:proofErr w:type="gramStart"/>
      <w:r w:rsidRPr="00335755">
        <w:rPr>
          <w:rStyle w:val="StyleUnderline"/>
        </w:rPr>
        <w:t>A number of</w:t>
      </w:r>
      <w:proofErr w:type="gramEnd"/>
      <w:r w:rsidRPr="00335755">
        <w:rPr>
          <w:rStyle w:val="StyleUnderline"/>
        </w:rPr>
        <w:t xml:space="preserve"> </w:t>
      </w:r>
      <w:r w:rsidRPr="00335755">
        <w:rPr>
          <w:rStyle w:val="StyleUnderline"/>
          <w:highlight w:val="cyan"/>
        </w:rPr>
        <w:t>space shuttle windows were replaced because of damage caused by material that was analyzed and shown to be paint flecks</w:t>
      </w:r>
      <w:r w:rsidRPr="009A396F">
        <w:rPr>
          <w:rStyle w:val="StyleUnderline"/>
          <w:highlight w:val="yellow"/>
        </w:rPr>
        <w:t>.</w:t>
      </w:r>
      <w:r w:rsidRPr="009A396F">
        <w:rPr>
          <w:rStyle w:val="StyleUnderline"/>
        </w:rPr>
        <w:t xml:space="preserve"> In fact, </w:t>
      </w:r>
      <w:r w:rsidRPr="00335755">
        <w:rPr>
          <w:rStyle w:val="StyleUnderline"/>
          <w:highlight w:val="cyan"/>
        </w:rPr>
        <w:t xml:space="preserve">millimeter-sized orbital debris represents the highest mission-ending risk </w:t>
      </w:r>
      <w:r w:rsidRPr="00335755">
        <w:rPr>
          <w:rStyle w:val="StyleUnderline"/>
        </w:rPr>
        <w:t xml:space="preserve">to most robotic spacecraft operating in low Earth </w:t>
      </w:r>
      <w:proofErr w:type="spellStart"/>
      <w:proofErr w:type="gramStart"/>
      <w:r w:rsidRPr="00335755">
        <w:rPr>
          <w:rStyle w:val="StyleUnderline"/>
        </w:rPr>
        <w:t>orbit.In</w:t>
      </w:r>
      <w:proofErr w:type="spellEnd"/>
      <w:proofErr w:type="gramEnd"/>
      <w:r w:rsidRPr="00335755">
        <w:rPr>
          <w:rStyle w:val="StyleUnderline"/>
        </w:rPr>
        <w:t xml:space="preserve"> 1996, a French satellite was hit and damaged by debris from a French rocket that had exploded a decade earlier.</w:t>
      </w:r>
    </w:p>
    <w:p w14:paraId="5DCEF810" w14:textId="77777777" w:rsidR="00FA6A7D" w:rsidRPr="00335755" w:rsidRDefault="00FA6A7D" w:rsidP="00FA6A7D"/>
    <w:p w14:paraId="680F6583" w14:textId="77777777" w:rsidR="00FA6A7D" w:rsidRPr="00335755" w:rsidRDefault="00FA6A7D" w:rsidP="00FA6A7D">
      <w:pPr>
        <w:rPr>
          <w:rStyle w:val="StyleUnderline"/>
        </w:rPr>
      </w:pPr>
      <w:r w:rsidRPr="00335755">
        <w:rPr>
          <w:rStyle w:val="StyleUnderline"/>
        </w:rPr>
        <w:t>On Feb. 10, 2009, a defunct Russian spacecraft collided with and destroyed a functioning U.S. Iridium commercial spacecraft. The collision added more than</w:t>
      </w:r>
      <w:r w:rsidRPr="00335755">
        <w:t xml:space="preserve"> </w:t>
      </w:r>
      <w:r w:rsidRPr="00335755">
        <w:rPr>
          <w:rStyle w:val="StyleUnderline"/>
        </w:rPr>
        <w:t xml:space="preserve">2,300 pieces of large, trackable debris and many </w:t>
      </w:r>
      <w:proofErr w:type="gramStart"/>
      <w:r w:rsidRPr="00335755">
        <w:rPr>
          <w:rStyle w:val="StyleUnderline"/>
        </w:rPr>
        <w:t>more smaller</w:t>
      </w:r>
      <w:proofErr w:type="gramEnd"/>
      <w:r w:rsidRPr="00335755">
        <w:rPr>
          <w:rStyle w:val="StyleUnderline"/>
        </w:rPr>
        <w:t xml:space="preserve"> debris to the inventory of space junk.</w:t>
      </w:r>
    </w:p>
    <w:p w14:paraId="31B63B6A" w14:textId="77777777" w:rsidR="00FA6A7D" w:rsidRPr="00335755" w:rsidRDefault="00FA6A7D" w:rsidP="00FA6A7D">
      <w:pPr>
        <w:rPr>
          <w:rStyle w:val="StyleUnderline"/>
        </w:rPr>
      </w:pPr>
    </w:p>
    <w:p w14:paraId="37122FC5" w14:textId="77777777" w:rsidR="00FA6A7D" w:rsidRPr="009A396F" w:rsidRDefault="00FA6A7D" w:rsidP="00FA6A7D">
      <w:pPr>
        <w:rPr>
          <w:rStyle w:val="StyleUnderline"/>
        </w:rPr>
      </w:pPr>
      <w:r w:rsidRPr="00335755">
        <w:rPr>
          <w:rStyle w:val="StyleUnderline"/>
        </w:rPr>
        <w:t xml:space="preserve">China's 2007 anti-satellite test, which used a missile to destroy an old weather satellite, added more than 3,500 pieces of large, trackable debris and many </w:t>
      </w:r>
      <w:proofErr w:type="gramStart"/>
      <w:r w:rsidRPr="00335755">
        <w:rPr>
          <w:rStyle w:val="StyleUnderline"/>
        </w:rPr>
        <w:t>more smaller</w:t>
      </w:r>
      <w:proofErr w:type="gramEnd"/>
      <w:r w:rsidRPr="00335755">
        <w:rPr>
          <w:rStyle w:val="StyleUnderline"/>
        </w:rPr>
        <w:t xml:space="preserve"> debris to the debris problem.</w:t>
      </w:r>
    </w:p>
    <w:p w14:paraId="3789D660" w14:textId="77777777" w:rsidR="00FA6A7D" w:rsidRPr="00FA6A7D" w:rsidRDefault="00FA6A7D" w:rsidP="00FA6A7D"/>
    <w:p w14:paraId="5DC03153" w14:textId="77777777" w:rsidR="002F36FD" w:rsidRDefault="002F36FD" w:rsidP="002F36FD">
      <w:pPr>
        <w:pStyle w:val="Heading4"/>
      </w:pPr>
      <w:proofErr w:type="spellStart"/>
      <w:r>
        <w:t>Squo</w:t>
      </w:r>
      <w:proofErr w:type="spellEnd"/>
      <w:r>
        <w:t xml:space="preserve"> debris thumps</w:t>
      </w:r>
    </w:p>
    <w:p w14:paraId="31311D70" w14:textId="77777777" w:rsidR="002F36FD" w:rsidRPr="00BB72E3" w:rsidRDefault="002F36FD" w:rsidP="002F36FD">
      <w:r w:rsidRPr="00BB72E3">
        <w:rPr>
          <w:rFonts w:eastAsiaTheme="majorEastAsia" w:cstheme="majorBidi"/>
          <w:b/>
          <w:iCs/>
          <w:sz w:val="26"/>
        </w:rPr>
        <w:t>Wall 21</w:t>
      </w:r>
      <w:r>
        <w:t xml:space="preserve"> [</w:t>
      </w:r>
      <w:r w:rsidRPr="00BB72E3">
        <w:t>Mike Wall, Michael Wall is a Senior Space Writer with </w:t>
      </w:r>
      <w:hyperlink r:id="rId7"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8" w:history="1">
        <w:r w:rsidRPr="00BB72E3">
          <w:rPr>
            <w:rStyle w:val="Hyperlink"/>
          </w:rPr>
          <w:t>https://www.space.com/kessler-syndrome-space-debris accessed 12/10/21</w:t>
        </w:r>
      </w:hyperlink>
      <w:r w:rsidRPr="00BB72E3">
        <w:t>] Adam</w:t>
      </w:r>
    </w:p>
    <w:p w14:paraId="444314D3" w14:textId="77777777" w:rsidR="002F36FD" w:rsidRDefault="002F36FD" w:rsidP="002F36FD">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9"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w:t>
      </w:r>
    </w:p>
    <w:p w14:paraId="2CB46897" w14:textId="77777777" w:rsidR="00FA6A7D" w:rsidRDefault="00FA6A7D" w:rsidP="00FA6A7D"/>
    <w:p w14:paraId="5C82B2E6" w14:textId="16F4141D" w:rsidR="002F36FD" w:rsidRDefault="002F36FD" w:rsidP="002F36FD">
      <w:pPr>
        <w:pStyle w:val="Heading4"/>
      </w:pPr>
      <w:proofErr w:type="spellStart"/>
      <w:r>
        <w:t>Untrackable</w:t>
      </w:r>
      <w:proofErr w:type="spellEnd"/>
      <w:r>
        <w:t xml:space="preserve"> debris thumps</w:t>
      </w:r>
    </w:p>
    <w:p w14:paraId="1D161000" w14:textId="77777777" w:rsidR="002F36FD" w:rsidRDefault="002F36FD" w:rsidP="002F36FD">
      <w:proofErr w:type="spellStart"/>
      <w:r>
        <w:t>Gourav</w:t>
      </w:r>
      <w:proofErr w:type="spellEnd"/>
      <w:r>
        <w:t xml:space="preserve"> </w:t>
      </w:r>
      <w:proofErr w:type="spellStart"/>
      <w:r w:rsidRPr="00D859A8">
        <w:rPr>
          <w:rStyle w:val="Style13ptBold"/>
        </w:rPr>
        <w:t>Namta</w:t>
      </w:r>
      <w:proofErr w:type="spellEnd"/>
      <w:r>
        <w:t xml:space="preserve"> </w:t>
      </w:r>
      <w:r w:rsidRPr="009261DC">
        <w:rPr>
          <w:rStyle w:val="Style13ptBold"/>
        </w:rPr>
        <w:t>19</w:t>
      </w:r>
      <w:r w:rsidRPr="00204312">
        <w:t>.</w:t>
      </w:r>
      <w:r>
        <w:t xml:space="preserve"> Mechanical engineer. “Let's talk about space debris”, Sat Search, March 26</w:t>
      </w:r>
      <w:r w:rsidRPr="00D859A8">
        <w:rPr>
          <w:vertAlign w:val="superscript"/>
        </w:rPr>
        <w:t>th</w:t>
      </w:r>
      <w:proofErr w:type="gramStart"/>
      <w:r>
        <w:t xml:space="preserve"> 2</w:t>
      </w:r>
      <w:r w:rsidRPr="009261DC">
        <w:t>019</w:t>
      </w:r>
      <w:proofErr w:type="gramEnd"/>
      <w:r>
        <w:t>, https://blog.satsearch.co/2019-03-26-lets-talk-about-space-debris.html</w:t>
      </w:r>
    </w:p>
    <w:p w14:paraId="72709FCC" w14:textId="77777777" w:rsidR="002F36FD" w:rsidRPr="009E2794" w:rsidRDefault="002F36FD" w:rsidP="002F36FD">
      <w:pPr>
        <w:rPr>
          <w:sz w:val="16"/>
        </w:rPr>
      </w:pPr>
      <w:r w:rsidRPr="00D859A8">
        <w:rPr>
          <w:rStyle w:val="StyleUnderline"/>
        </w:rPr>
        <w:t>As harmless as</w:t>
      </w:r>
      <w:r w:rsidRPr="000F4702">
        <w:rPr>
          <w:sz w:val="16"/>
        </w:rPr>
        <w:t xml:space="preserve"> those 128 </w:t>
      </w:r>
      <w:r w:rsidRPr="00204312">
        <w:rPr>
          <w:sz w:val="16"/>
        </w:rPr>
        <w:t xml:space="preserve">million tiny </w:t>
      </w:r>
      <w:r w:rsidRPr="00204312">
        <w:rPr>
          <w:rStyle w:val="StyleUnderline"/>
        </w:rPr>
        <w:t>objects ranging from 1 mm to 1 cm</w:t>
      </w:r>
      <w:r w:rsidRPr="00D859A8">
        <w:rPr>
          <w:rStyle w:val="StyleUnderline"/>
        </w:rPr>
        <w:t xml:space="preserve"> might seem, many of t</w:t>
      </w:r>
      <w:r w:rsidRPr="000F4702">
        <w:rPr>
          <w:sz w:val="16"/>
        </w:rPr>
        <w:t xml:space="preserve">hem are present in Low Earth Orbit traveling at speeds of approximately 17,500 mph (20x faster than a bullet). </w:t>
      </w:r>
      <w:r w:rsidRPr="002076FF">
        <w:rPr>
          <w:rStyle w:val="StyleUnderline"/>
          <w:highlight w:val="cyan"/>
        </w:rPr>
        <w:t>When</w:t>
      </w:r>
      <w:r w:rsidRPr="00D859A8">
        <w:rPr>
          <w:rStyle w:val="StyleUnderline"/>
        </w:rPr>
        <w:t xml:space="preserve"> even the </w:t>
      </w:r>
      <w:r w:rsidRPr="002076FF">
        <w:rPr>
          <w:rStyle w:val="StyleUnderline"/>
          <w:highlight w:val="cyan"/>
        </w:rPr>
        <w:t>small</w:t>
      </w:r>
      <w:r w:rsidRPr="00D859A8">
        <w:rPr>
          <w:rStyle w:val="StyleUnderline"/>
        </w:rPr>
        <w:t xml:space="preserve">est </w:t>
      </w:r>
      <w:r w:rsidRPr="002076FF">
        <w:rPr>
          <w:rStyle w:val="StyleUnderline"/>
          <w:highlight w:val="cyan"/>
        </w:rPr>
        <w:t>objects</w:t>
      </w:r>
      <w:r w:rsidRPr="00D859A8">
        <w:rPr>
          <w:rStyle w:val="StyleUnderline"/>
        </w:rPr>
        <w:t xml:space="preserve"> travelling at this speed </w:t>
      </w:r>
      <w:r w:rsidRPr="002076FF">
        <w:rPr>
          <w:rStyle w:val="StyleUnderline"/>
          <w:highlight w:val="cyan"/>
        </w:rPr>
        <w:t>collide with satellites</w:t>
      </w:r>
      <w:r w:rsidRPr="000F4702">
        <w:rPr>
          <w:sz w:val="16"/>
        </w:rPr>
        <w:t xml:space="preserve"> or other technology, </w:t>
      </w:r>
      <w:r w:rsidRPr="002076FF">
        <w:rPr>
          <w:rStyle w:val="StyleUnderline"/>
          <w:highlight w:val="cyan"/>
        </w:rPr>
        <w:t xml:space="preserve">the results can be </w:t>
      </w:r>
      <w:r w:rsidRPr="002076FF">
        <w:rPr>
          <w:rStyle w:val="Emphasis"/>
          <w:sz w:val="28"/>
          <w:szCs w:val="28"/>
          <w:highlight w:val="cyan"/>
        </w:rPr>
        <w:t>very serious</w:t>
      </w:r>
      <w:r w:rsidRPr="00204312">
        <w:t xml:space="preserve">. </w:t>
      </w:r>
      <w:r w:rsidRPr="00D859A8">
        <w:rPr>
          <w:rStyle w:val="StyleUnderline"/>
        </w:rPr>
        <w:t xml:space="preserve">In 2016 </w:t>
      </w:r>
      <w:r w:rsidRPr="000F4702">
        <w:rPr>
          <w:sz w:val="16"/>
        </w:rPr>
        <w:t xml:space="preserve">for example </w:t>
      </w:r>
      <w:r w:rsidRPr="002076FF">
        <w:rPr>
          <w:rStyle w:val="StyleUnderline"/>
          <w:highlight w:val="cyan"/>
        </w:rPr>
        <w:t xml:space="preserve">a </w:t>
      </w:r>
      <w:r w:rsidRPr="00C077F2">
        <w:rPr>
          <w:rStyle w:val="StyleUnderline"/>
        </w:rPr>
        <w:t>tiny object</w:t>
      </w:r>
      <w:r w:rsidRPr="00C077F2">
        <w:rPr>
          <w:sz w:val="16"/>
        </w:rPr>
        <w:t xml:space="preserve"> (likely a paint flake or small metal fragment) </w:t>
      </w:r>
      <w:r w:rsidRPr="00C077F2">
        <w:rPr>
          <w:rStyle w:val="StyleUnderline"/>
        </w:rPr>
        <w:t xml:space="preserve">no bigger than </w:t>
      </w:r>
      <w:r w:rsidRPr="002076FF">
        <w:rPr>
          <w:rStyle w:val="Emphasis"/>
          <w:sz w:val="28"/>
          <w:szCs w:val="28"/>
          <w:highlight w:val="cyan"/>
        </w:rPr>
        <w:t>few thousandths of a millimeter</w:t>
      </w:r>
      <w:r w:rsidRPr="00204312">
        <w:rPr>
          <w:sz w:val="20"/>
          <w:szCs w:val="28"/>
        </w:rPr>
        <w:t xml:space="preserve"> </w:t>
      </w:r>
      <w:r w:rsidRPr="000F4702">
        <w:rPr>
          <w:sz w:val="16"/>
        </w:rPr>
        <w:t xml:space="preserve">across </w:t>
      </w:r>
      <w:r w:rsidRPr="002076FF">
        <w:rPr>
          <w:rStyle w:val="StyleUnderline"/>
          <w:highlight w:val="cyan"/>
        </w:rPr>
        <w:t>caused a</w:t>
      </w:r>
      <w:r w:rsidRPr="00D859A8">
        <w:rPr>
          <w:rStyle w:val="StyleUnderline"/>
        </w:rPr>
        <w:t xml:space="preserve"> 7 mm diameter circular </w:t>
      </w:r>
      <w:r w:rsidRPr="002076FF">
        <w:rPr>
          <w:rStyle w:val="StyleUnderline"/>
          <w:highlight w:val="cyan"/>
        </w:rPr>
        <w:t>chip in the</w:t>
      </w:r>
      <w:r w:rsidRPr="00D859A8">
        <w:rPr>
          <w:rStyle w:val="StyleUnderline"/>
        </w:rPr>
        <w:t xml:space="preserve"> cupola </w:t>
      </w:r>
      <w:r w:rsidRPr="00C077F2">
        <w:rPr>
          <w:rStyle w:val="StyleUnderline"/>
        </w:rPr>
        <w:t>window of</w:t>
      </w:r>
      <w:r w:rsidRPr="00C077F2">
        <w:rPr>
          <w:sz w:val="16"/>
        </w:rPr>
        <w:t xml:space="preserve"> the International</w:t>
      </w:r>
      <w:r w:rsidRPr="000F4702">
        <w:rPr>
          <w:sz w:val="16"/>
        </w:rPr>
        <w:t xml:space="preserve"> Space Station (</w:t>
      </w:r>
      <w:r w:rsidRPr="002076FF">
        <w:rPr>
          <w:rStyle w:val="StyleUnderline"/>
          <w:highlight w:val="cyan"/>
        </w:rPr>
        <w:t>ISS</w:t>
      </w:r>
      <w:r w:rsidRPr="000F4702">
        <w:rPr>
          <w:sz w:val="16"/>
        </w:rPr>
        <w:t>).</w:t>
      </w:r>
    </w:p>
    <w:p w14:paraId="65AF401B" w14:textId="77777777" w:rsidR="002F36FD" w:rsidRPr="00810731" w:rsidRDefault="002F36FD" w:rsidP="002F36FD"/>
    <w:p w14:paraId="0F3B3456" w14:textId="77777777" w:rsidR="002F36FD" w:rsidRPr="00B036CD" w:rsidRDefault="002F36FD" w:rsidP="002F36FD">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6D5389A0" w14:textId="77777777" w:rsidR="002F36FD" w:rsidRPr="00FE4F08" w:rsidRDefault="002F36FD" w:rsidP="002F36FD">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38D3BCC8" w14:textId="77777777" w:rsidR="002F36FD" w:rsidRDefault="002F36FD" w:rsidP="002F36FD">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4DD59CFA" w14:textId="77777777" w:rsidR="00FA6A7D" w:rsidRDefault="00FA6A7D" w:rsidP="00FA6A7D"/>
    <w:p w14:paraId="06AB996B" w14:textId="3C7E2170" w:rsidR="002F36FD" w:rsidRPr="00F47ACC" w:rsidRDefault="002F36FD" w:rsidP="002F36FD">
      <w:pPr>
        <w:pStyle w:val="Heading4"/>
      </w:pPr>
      <w:r>
        <w:t xml:space="preserve">Disruptions to satellites don’t escalate. </w:t>
      </w:r>
    </w:p>
    <w:p w14:paraId="00295B3E" w14:textId="77777777" w:rsidR="002F36FD" w:rsidRPr="00043596" w:rsidRDefault="002F36FD" w:rsidP="002F36FD">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10" w:history="1">
        <w:r w:rsidRPr="00A405BA">
          <w:rPr>
            <w:rStyle w:val="Hyperlink"/>
          </w:rPr>
          <w:t>https://apps.dtic.mil/dtic/tr/fulltext/u2/1062004.pdf</w:t>
        </w:r>
      </w:hyperlink>
      <w:r>
        <w:t>]</w:t>
      </w:r>
    </w:p>
    <w:p w14:paraId="4D9E03EF" w14:textId="77777777" w:rsidR="002F36FD" w:rsidRPr="00F47ACC" w:rsidRDefault="002F36FD" w:rsidP="002F36FD">
      <w:pPr>
        <w:rPr>
          <w:sz w:val="16"/>
        </w:rPr>
      </w:pPr>
      <w:r w:rsidRPr="00F47ACC">
        <w:rPr>
          <w:sz w:val="16"/>
        </w:rPr>
        <w:t>PREVENTING AGGRESSION IN SPACE</w:t>
      </w:r>
    </w:p>
    <w:p w14:paraId="4209BA52" w14:textId="4D48ABAB" w:rsidR="002F36FD" w:rsidRDefault="002F36FD" w:rsidP="002F36FD">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647672">
        <w:rPr>
          <w:rStyle w:val="StyleUnderline"/>
        </w:rPr>
        <w:t>during the Cold War</w:t>
      </w:r>
      <w:r w:rsidRPr="00647672">
        <w:rPr>
          <w:sz w:val="16"/>
        </w:rPr>
        <w:t xml:space="preserve"> because </w:t>
      </w:r>
      <w:r w:rsidRPr="00647672">
        <w:rPr>
          <w:rStyle w:val="StyleUnderline"/>
        </w:rPr>
        <w:t>both sides viewed</w:t>
      </w:r>
      <w:r w:rsidRPr="00647672">
        <w:rPr>
          <w:sz w:val="16"/>
        </w:rPr>
        <w:t xml:space="preserve"> an </w:t>
      </w:r>
      <w:r w:rsidRPr="00647672">
        <w:rPr>
          <w:rStyle w:val="StyleUnderline"/>
        </w:rPr>
        <w:t>attack on</w:t>
      </w:r>
      <w:r w:rsidRPr="00647672">
        <w:rPr>
          <w:sz w:val="16"/>
        </w:rPr>
        <w:t xml:space="preserve"> military </w:t>
      </w:r>
      <w:r w:rsidRPr="00647672">
        <w:rPr>
          <w:rStyle w:val="Emphasis"/>
        </w:rPr>
        <w:t>sat</w:t>
      </w:r>
      <w:r w:rsidRPr="00647672">
        <w:rPr>
          <w:sz w:val="16"/>
        </w:rPr>
        <w:t>ellite</w:t>
      </w:r>
      <w:r w:rsidRPr="00647672">
        <w:rPr>
          <w:rStyle w:val="Emphasis"/>
        </w:rPr>
        <w:t>s</w:t>
      </w:r>
      <w:r w:rsidRPr="00647672">
        <w:rPr>
          <w:rStyle w:val="StyleUnderline"/>
        </w:rPr>
        <w:t xml:space="preserve"> as</w:t>
      </w:r>
      <w:r w:rsidRPr="00647672">
        <w:rPr>
          <w:sz w:val="16"/>
        </w:rPr>
        <w:t xml:space="preserve"> highly </w:t>
      </w:r>
      <w:r w:rsidRPr="00647672">
        <w:rPr>
          <w:rStyle w:val="StyleUnderline"/>
        </w:rPr>
        <w:t>escalatory</w:t>
      </w:r>
      <w:r w:rsidRPr="00647672">
        <w:rPr>
          <w:sz w:val="16"/>
        </w:rPr>
        <w:t>, and</w:t>
      </w:r>
      <w:r w:rsidRPr="00F47ACC">
        <w:rPr>
          <w:sz w:val="16"/>
        </w:rPr>
        <w:t xml:space="preserve"> such an action would likely result in general nuclear war.7F 7 </w:t>
      </w:r>
      <w:r w:rsidRPr="002076FF">
        <w:rPr>
          <w:highlight w:val="cyan"/>
          <w:u w:val="single"/>
        </w:rPr>
        <w:t>In today’s</w:t>
      </w:r>
      <w:r w:rsidRPr="00F47ACC">
        <w:rPr>
          <w:u w:val="single"/>
        </w:rPr>
        <w:t xml:space="preserve"> more </w:t>
      </w:r>
      <w:r w:rsidRPr="00647672">
        <w:rPr>
          <w:rStyle w:val="Emphasis"/>
        </w:rPr>
        <w:t xml:space="preserve">nuanced </w:t>
      </w:r>
      <w:r w:rsidRPr="002076FF">
        <w:rPr>
          <w:rStyle w:val="Emphasis"/>
          <w:highlight w:val="cyan"/>
        </w:rPr>
        <w:t>world</w:t>
      </w:r>
      <w:r w:rsidRPr="00F47ACC">
        <w:rPr>
          <w:sz w:val="16"/>
        </w:rPr>
        <w:t xml:space="preserve">, </w:t>
      </w:r>
      <w:r w:rsidRPr="002076FF">
        <w:rPr>
          <w:rStyle w:val="Emphasis"/>
          <w:highlight w:val="cyan"/>
        </w:rPr>
        <w:t>attacking</w:t>
      </w:r>
      <w:r w:rsidRPr="00F47ACC">
        <w:rPr>
          <w:sz w:val="16"/>
        </w:rPr>
        <w:t xml:space="preserve"> satellites, including </w:t>
      </w:r>
      <w:r w:rsidRPr="002076FF">
        <w:rPr>
          <w:rStyle w:val="Emphasis"/>
          <w:highlight w:val="cyan"/>
        </w:rPr>
        <w:t>military</w:t>
      </w:r>
      <w:r w:rsidRPr="00F47ACC">
        <w:rPr>
          <w:sz w:val="16"/>
        </w:rPr>
        <w:t xml:space="preserve"> </w:t>
      </w:r>
      <w:r w:rsidRPr="002076FF">
        <w:rPr>
          <w:rStyle w:val="Emphasis"/>
          <w:highlight w:val="cyan"/>
        </w:rPr>
        <w:t>sat</w:t>
      </w:r>
      <w:r w:rsidRPr="00F47ACC">
        <w:rPr>
          <w:sz w:val="16"/>
        </w:rPr>
        <w:t>ellite</w:t>
      </w:r>
      <w:r w:rsidRPr="002076FF">
        <w:rPr>
          <w:rStyle w:val="Emphasis"/>
          <w:highlight w:val="cyan"/>
        </w:rPr>
        <w:t>s</w:t>
      </w:r>
      <w:r w:rsidRPr="00F47ACC">
        <w:rPr>
          <w:sz w:val="16"/>
        </w:rPr>
        <w:t xml:space="preserve">, </w:t>
      </w:r>
      <w:r w:rsidRPr="002076FF">
        <w:rPr>
          <w:rStyle w:val="Emphasis"/>
          <w:highlight w:val="cyan"/>
        </w:rPr>
        <w:t>does not</w:t>
      </w:r>
      <w:r w:rsidRPr="00F47ACC">
        <w:rPr>
          <w:sz w:val="16"/>
        </w:rPr>
        <w:t xml:space="preserve"> necessarily </w:t>
      </w:r>
      <w:r w:rsidRPr="002076FF">
        <w:rPr>
          <w:rStyle w:val="Emphasis"/>
          <w:highlight w:val="cyan"/>
        </w:rPr>
        <w:t>result in nuclear war</w:t>
      </w:r>
      <w:r w:rsidRPr="00F47ACC">
        <w:rPr>
          <w:sz w:val="16"/>
        </w:rPr>
        <w:t xml:space="preserve">. For instance, </w:t>
      </w:r>
      <w:r w:rsidRPr="002076FF">
        <w:rPr>
          <w:rStyle w:val="StyleUnderline"/>
          <w:highlight w:val="cyan"/>
        </w:rPr>
        <w:t>foreign countries</w:t>
      </w:r>
      <w:r w:rsidRPr="00F47ACC">
        <w:rPr>
          <w:sz w:val="16"/>
        </w:rPr>
        <w:t xml:space="preserve"> have </w:t>
      </w:r>
      <w:r w:rsidRPr="002076FF">
        <w:rPr>
          <w:rStyle w:val="StyleUnderline"/>
          <w:highlight w:val="cya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2076FF">
        <w:rPr>
          <w:rStyle w:val="StyleUnderline"/>
          <w:highlight w:val="cyan"/>
        </w:rPr>
        <w:t>lasers against American</w:t>
      </w:r>
      <w:r w:rsidRPr="00F47ACC">
        <w:rPr>
          <w:rStyle w:val="StyleUnderline"/>
        </w:rPr>
        <w:t xml:space="preserve"> intelligence-gathering </w:t>
      </w:r>
      <w:r w:rsidRPr="002076FF">
        <w:rPr>
          <w:rStyle w:val="Emphasis"/>
          <w:highlight w:val="cyan"/>
        </w:rPr>
        <w:t>sat</w:t>
      </w:r>
      <w:r w:rsidRPr="00F47ACC">
        <w:rPr>
          <w:sz w:val="16"/>
        </w:rPr>
        <w:t>ellite</w:t>
      </w:r>
      <w:r w:rsidRPr="002076FF">
        <w:rPr>
          <w:rStyle w:val="Emphasis"/>
          <w:highlight w:val="cyan"/>
        </w:rPr>
        <w:t>s</w:t>
      </w:r>
      <w:r w:rsidRPr="00F47ACC">
        <w:rPr>
          <w:sz w:val="16"/>
        </w:rPr>
        <w:t xml:space="preserve">8F 8 </w:t>
      </w:r>
      <w:r w:rsidRPr="00F47ACC">
        <w:rPr>
          <w:rStyle w:val="StyleUnderline"/>
        </w:rPr>
        <w:t xml:space="preserve">and </w:t>
      </w:r>
      <w:r w:rsidRPr="002076FF">
        <w:rPr>
          <w:rStyle w:val="StyleUnderline"/>
          <w:highlight w:val="cyan"/>
        </w:rPr>
        <w:t xml:space="preserve">the </w:t>
      </w:r>
      <w:r w:rsidRPr="002076FF">
        <w:rPr>
          <w:rStyle w:val="Emphasis"/>
          <w:highlight w:val="cyan"/>
        </w:rPr>
        <w:t>U</w:t>
      </w:r>
      <w:r w:rsidRPr="00F47ACC">
        <w:rPr>
          <w:sz w:val="16"/>
        </w:rPr>
        <w:t xml:space="preserve">nited </w:t>
      </w:r>
      <w:r w:rsidRPr="002076FF">
        <w:rPr>
          <w:rStyle w:val="Emphasis"/>
          <w:highlight w:val="cyan"/>
        </w:rPr>
        <w:t>S</w:t>
      </w:r>
      <w:r w:rsidRPr="00F47ACC">
        <w:rPr>
          <w:sz w:val="16"/>
        </w:rPr>
        <w:t xml:space="preserve">tates </w:t>
      </w:r>
      <w:r w:rsidRPr="002076FF">
        <w:rPr>
          <w:highlight w:val="cyan"/>
          <w:u w:val="single"/>
        </w:rPr>
        <w:t xml:space="preserve">has been </w:t>
      </w:r>
      <w:r w:rsidRPr="002076FF">
        <w:rPr>
          <w:rStyle w:val="Emphasis"/>
          <w:highlight w:val="cyan"/>
        </w:rPr>
        <w:t>reluctant to respond</w:t>
      </w:r>
      <w:r w:rsidRPr="00F47ACC">
        <w:rPr>
          <w:u w:val="single"/>
        </w:rPr>
        <w:t>, let alone retaliate</w:t>
      </w:r>
      <w:r w:rsidRPr="00F47ACC">
        <w:rPr>
          <w:sz w:val="16"/>
        </w:rPr>
        <w:t xml:space="preserve"> with nuclear weapons. This </w:t>
      </w:r>
      <w:r w:rsidRPr="002076FF">
        <w:rPr>
          <w:highlight w:val="cyan"/>
          <w:u w:val="single"/>
        </w:rPr>
        <w:t xml:space="preserve">shift in policy is a </w:t>
      </w:r>
      <w:r w:rsidRPr="002076FF">
        <w:rPr>
          <w:rStyle w:val="StyleUnderline"/>
          <w:highlight w:val="cyan"/>
        </w:rPr>
        <w:t>result of</w:t>
      </w:r>
      <w:r w:rsidRPr="00F47ACC">
        <w:rPr>
          <w:rStyle w:val="StyleUnderline"/>
        </w:rPr>
        <w:t xml:space="preserve"> the </w:t>
      </w:r>
      <w:r w:rsidRPr="002076FF">
        <w:rPr>
          <w:rStyle w:val="StyleUnderline"/>
          <w:highlight w:val="cyan"/>
        </w:rPr>
        <w:t>broader use of gray zone</w:t>
      </w:r>
      <w:r w:rsidRPr="002076FF">
        <w:rPr>
          <w:highlight w:val="cyan"/>
          <w:u w:val="single"/>
        </w:rPr>
        <w:t xml:space="preserve"> </w:t>
      </w:r>
      <w:r w:rsidRPr="002076FF">
        <w:rPr>
          <w:rStyle w:val="Emphasis"/>
          <w:highlight w:val="cyan"/>
        </w:rPr>
        <w:t>op</w:t>
      </w:r>
      <w:r w:rsidRPr="00F47ACC">
        <w:rPr>
          <w:sz w:val="16"/>
        </w:rPr>
        <w:t>eration</w:t>
      </w:r>
      <w:r w:rsidRPr="002076FF">
        <w:rPr>
          <w:rStyle w:val="Emphasis"/>
          <w:highlight w:val="cyan"/>
        </w:rPr>
        <w:t>s</w:t>
      </w:r>
      <w:r w:rsidRPr="00F47ACC">
        <w:rPr>
          <w:sz w:val="16"/>
        </w:rPr>
        <w:t>, to which countries struggle to respond while limiting escalation. Beginning with the fundamentals of deterrence illuminates how it applies to prevention of aggression in space</w:t>
      </w:r>
    </w:p>
    <w:p w14:paraId="77EE9297" w14:textId="167A9209" w:rsidR="004A5DFE" w:rsidRDefault="004A5DFE" w:rsidP="002F36FD">
      <w:pPr>
        <w:rPr>
          <w:sz w:val="16"/>
        </w:rPr>
      </w:pPr>
    </w:p>
    <w:p w14:paraId="17C4A70B" w14:textId="7E0E7C3A" w:rsidR="004A5DFE" w:rsidRDefault="004A5DFE" w:rsidP="004A5DFE">
      <w:pPr>
        <w:pStyle w:val="Heading3"/>
      </w:pPr>
      <w:proofErr w:type="spellStart"/>
      <w:r>
        <w:t>Neolib</w:t>
      </w:r>
      <w:proofErr w:type="spellEnd"/>
      <w:r>
        <w:t xml:space="preserve"> Good</w:t>
      </w:r>
    </w:p>
    <w:p w14:paraId="6E49110F" w14:textId="77777777" w:rsidR="004A5DFE" w:rsidRPr="001A1145" w:rsidRDefault="004A5DFE" w:rsidP="004A5DFE">
      <w:pPr>
        <w:pStyle w:val="Heading4"/>
        <w:rPr>
          <w:rFonts w:asciiTheme="minorHAnsi" w:hAnsiTheme="minorHAnsi" w:cstheme="minorHAnsi"/>
        </w:rPr>
      </w:pPr>
      <w:r w:rsidRPr="001A1145">
        <w:rPr>
          <w:rFonts w:asciiTheme="minorHAnsi" w:hAnsiTheme="minorHAnsi" w:cstheme="minorHAnsi"/>
        </w:rPr>
        <w:t>Cap sustainable</w:t>
      </w:r>
      <w:r>
        <w:rPr>
          <w:rFonts w:asciiTheme="minorHAnsi" w:hAnsiTheme="minorHAnsi" w:cstheme="minorHAnsi"/>
        </w:rPr>
        <w:t>---</w:t>
      </w:r>
      <w:r w:rsidRPr="001A1145">
        <w:rPr>
          <w:rFonts w:asciiTheme="minorHAnsi" w:hAnsiTheme="minorHAnsi" w:cstheme="minorHAnsi"/>
        </w:rPr>
        <w:t>profit motive drives tech innovation</w:t>
      </w:r>
      <w:r>
        <w:rPr>
          <w:rFonts w:asciiTheme="minorHAnsi" w:hAnsiTheme="minorHAnsi" w:cstheme="minorHAnsi"/>
        </w:rPr>
        <w:t xml:space="preserve"> and </w:t>
      </w:r>
      <w:r w:rsidRPr="001A1145">
        <w:rPr>
          <w:rFonts w:asciiTheme="minorHAnsi" w:hAnsiTheme="minorHAnsi" w:cstheme="minorHAnsi"/>
        </w:rPr>
        <w:t>makes resources infinit</w:t>
      </w:r>
      <w:r>
        <w:rPr>
          <w:rFonts w:asciiTheme="minorHAnsi" w:hAnsiTheme="minorHAnsi" w:cstheme="minorHAnsi"/>
        </w:rPr>
        <w:t>e---</w:t>
      </w:r>
      <w:r w:rsidRPr="001A1145">
        <w:rPr>
          <w:rFonts w:asciiTheme="minorHAnsi" w:hAnsiTheme="minorHAnsi" w:cstheme="minorHAnsi"/>
        </w:rPr>
        <w:t>only way to solve environmental collapse</w:t>
      </w:r>
      <w:r>
        <w:rPr>
          <w:rFonts w:asciiTheme="minorHAnsi" w:hAnsiTheme="minorHAnsi" w:cstheme="minorHAnsi"/>
        </w:rPr>
        <w:t xml:space="preserve"> and extinction. </w:t>
      </w:r>
    </w:p>
    <w:p w14:paraId="042051E8" w14:textId="77777777" w:rsidR="004A5DFE" w:rsidRPr="001A1145" w:rsidRDefault="004A5DFE" w:rsidP="004A5DFE">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xml:space="preserve">, Chapter 14, </w:t>
      </w:r>
      <w:proofErr w:type="spellStart"/>
      <w:r w:rsidRPr="001A1145">
        <w:rPr>
          <w:rFonts w:asciiTheme="minorHAnsi" w:hAnsiTheme="minorHAnsi" w:cstheme="minorHAnsi"/>
        </w:rPr>
        <w:t>pg</w:t>
      </w:r>
      <w:proofErr w:type="spellEnd"/>
      <w:r w:rsidRPr="001A1145">
        <w:rPr>
          <w:rFonts w:asciiTheme="minorHAnsi" w:hAnsiTheme="minorHAnsi" w:cstheme="minorHAnsi"/>
        </w:rPr>
        <w:t xml:space="preserve"> 278-292, Kindle, </w:t>
      </w:r>
      <w:proofErr w:type="spellStart"/>
      <w:r w:rsidRPr="001A1145">
        <w:rPr>
          <w:rFonts w:asciiTheme="minorHAnsi" w:hAnsiTheme="minorHAnsi" w:cstheme="minorHAnsi"/>
        </w:rPr>
        <w:t>dml</w:t>
      </w:r>
      <w:proofErr w:type="spellEnd"/>
      <w:r w:rsidRPr="001A1145">
        <w:rPr>
          <w:rFonts w:asciiTheme="minorHAnsi" w:hAnsiTheme="minorHAnsi" w:cstheme="minorHAnsi"/>
        </w:rPr>
        <w:t>)</w:t>
      </w:r>
    </w:p>
    <w:p w14:paraId="66F2E2A8" w14:textId="77777777" w:rsidR="004A5DFE" w:rsidRDefault="004A5DFE" w:rsidP="004A5DFE">
      <w:pPr>
        <w:rPr>
          <w:rFonts w:asciiTheme="minorHAnsi" w:hAnsiTheme="minorHAnsi" w:cstheme="minorHAnsi"/>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proofErr w:type="gramStart"/>
      <w:r w:rsidRPr="006B5371">
        <w:rPr>
          <w:rStyle w:val="Emphasis"/>
          <w:rFonts w:asciiTheme="minorHAnsi" w:hAnsiTheme="minorHAnsi" w:cstheme="minorHAnsi"/>
          <w:highlight w:val="green"/>
        </w:rPr>
        <w:t>improve</w:t>
      </w:r>
      <w:proofErr w:type="gramEnd"/>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rPr>
        <w:t xml:space="preserve">. All living things are </w:t>
      </w:r>
      <w:proofErr w:type="gramStart"/>
      <w:r w:rsidRPr="001A1145">
        <w:rPr>
          <w:rFonts w:asciiTheme="minorHAnsi" w:hAnsiTheme="minorHAnsi" w:cstheme="minorHAnsi"/>
        </w:rPr>
        <w:t>made out of</w:t>
      </w:r>
      <w:proofErr w:type="gramEnd"/>
      <w:r w:rsidRPr="001A1145">
        <w:rPr>
          <w:rFonts w:asciiTheme="minorHAnsi" w:hAnsiTheme="minorHAnsi" w:cstheme="minorHAnsi"/>
        </w:rP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rPr>
        <w:t xml:space="preserve">, we're learning quickly. In 2018, as part of a contest, the </w:t>
      </w:r>
      <w:proofErr w:type="spellStart"/>
      <w:r w:rsidRPr="001A1145">
        <w:rPr>
          <w:rFonts w:asciiTheme="minorHAnsi" w:hAnsiTheme="minorHAnsi" w:cstheme="minorHAnsi"/>
        </w:rPr>
        <w:t>AlphaFold</w:t>
      </w:r>
      <w:proofErr w:type="spellEnd"/>
      <w:r w:rsidRPr="001A1145">
        <w:rPr>
          <w:rFonts w:asciiTheme="minorHAnsi" w:hAnsiTheme="minorHAnsi" w:cstheme="minorHAnsi"/>
        </w:rPr>
        <w:t xml:space="preserve"> software developed by Google DeepMind correctly guessed the structure of twenty-five out of forty-three proteins it was shown; the second-place finisher </w:t>
      </w:r>
      <w:proofErr w:type="gramStart"/>
      <w:r w:rsidRPr="001A1145">
        <w:rPr>
          <w:rFonts w:asciiTheme="minorHAnsi" w:hAnsiTheme="minorHAnsi" w:cstheme="minorHAnsi"/>
        </w:rPr>
        <w:t>guessed correctly</w:t>
      </w:r>
      <w:proofErr w:type="gramEnd"/>
      <w:r w:rsidRPr="001A1145">
        <w:rPr>
          <w:rFonts w:asciiTheme="minorHAnsi" w:hAnsiTheme="minorHAnsi" w:cstheme="minorHAnsi"/>
        </w:rPr>
        <w:t xml:space="preserve"> three times. DeepMind cofounder </w:t>
      </w:r>
      <w:proofErr w:type="spellStart"/>
      <w:r w:rsidRPr="001A1145">
        <w:rPr>
          <w:rFonts w:asciiTheme="minorHAnsi" w:hAnsiTheme="minorHAnsi" w:cstheme="minorHAnsi"/>
        </w:rPr>
        <w:t>Demis</w:t>
      </w:r>
      <w:proofErr w:type="spellEnd"/>
      <w:r w:rsidRPr="001A1145">
        <w:rPr>
          <w:rFonts w:asciiTheme="minorHAnsi" w:hAnsiTheme="minorHAnsi" w:cstheme="minorHAnsi"/>
        </w:rPr>
        <w:t xml:space="preserve"> Hassabis says, "We [haven't] solved the protein-folding problem, this is just a first step... but we have a good </w:t>
      </w:r>
      <w:proofErr w:type="gramStart"/>
      <w:r w:rsidRPr="001A1145">
        <w:rPr>
          <w:rFonts w:asciiTheme="minorHAnsi" w:hAnsiTheme="minorHAnsi" w:cstheme="minorHAnsi"/>
        </w:rPr>
        <w:t>system</w:t>
      </w:r>
      <w:proofErr w:type="gramEnd"/>
      <w:r w:rsidRPr="001A1145">
        <w:rPr>
          <w:rFonts w:asciiTheme="minorHAnsi" w:hAnsiTheme="minorHAnsi" w:cstheme="minorHAnsi"/>
        </w:rPr>
        <w:t xml:space="preserve">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rPr>
        <w:t xml:space="preserve">, accounting for about 1 percent of global electricity demand. </w:t>
      </w:r>
      <w:proofErr w:type="gramStart"/>
      <w:r w:rsidRPr="001A1145">
        <w:rPr>
          <w:rFonts w:asciiTheme="minorHAnsi" w:hAnsiTheme="minorHAnsi" w:cstheme="minorHAnsi"/>
        </w:rPr>
        <w:t>So</w:t>
      </w:r>
      <w:proofErr w:type="gramEnd"/>
      <w:r w:rsidRPr="001A1145">
        <w:rPr>
          <w:rFonts w:asciiTheme="minorHAnsi" w:hAnsiTheme="minorHAnsi" w:cstheme="minorHAnsi"/>
        </w:rPr>
        <w:t xml:space="preserve">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rPr>
        <w:t xml:space="preserve">, even without government subsidies, for new electrical generators. These energy sources use virtually no 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rPr>
        <w:t xml:space="preserve">. </w:t>
      </w:r>
    </w:p>
    <w:p w14:paraId="0EEE3BC6" w14:textId="77777777" w:rsidR="004A5DFE" w:rsidRPr="001A1145" w:rsidRDefault="004A5DFE" w:rsidP="004A5DFE">
      <w:pPr>
        <w:rPr>
          <w:rFonts w:asciiTheme="minorHAnsi" w:hAnsiTheme="minorHAnsi" w:cstheme="minorHAnsi"/>
        </w:rPr>
      </w:pPr>
    </w:p>
    <w:p w14:paraId="6477CE41" w14:textId="77777777" w:rsidR="004A5DFE" w:rsidRPr="00EA2546" w:rsidRDefault="004A5DFE" w:rsidP="004A5DFE">
      <w:pPr>
        <w:pStyle w:val="Heading4"/>
        <w:rPr>
          <w:bCs/>
        </w:rPr>
      </w:pPr>
      <w:r>
        <w:rPr>
          <w:rFonts w:asciiTheme="minorHAnsi" w:hAnsiTheme="minorHAnsi" w:cstheme="minorHAnsi"/>
        </w:rPr>
        <w:t>---P</w:t>
      </w:r>
      <w:r w:rsidRPr="00EA2546">
        <w:t xml:space="preserve">hysical limits </w:t>
      </w:r>
      <w:r w:rsidRPr="00EA2546">
        <w:rPr>
          <w:u w:val="single"/>
        </w:rPr>
        <w:t>aren’t absolute</w:t>
      </w:r>
      <w:r w:rsidRPr="00EA2546">
        <w:t>---laundry list of warrants</w:t>
      </w:r>
      <w:r>
        <w:t>.</w:t>
      </w:r>
    </w:p>
    <w:p w14:paraId="63307DB6" w14:textId="77777777" w:rsidR="004A5DFE" w:rsidRDefault="004A5DFE" w:rsidP="004A5DFE">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565390BF" w14:textId="77777777" w:rsidR="004A5DFE" w:rsidRPr="00935AD6" w:rsidRDefault="004A5DFE" w:rsidP="004A5DFE">
      <w:r>
        <w:rPr>
          <w:rStyle w:val="StyleUnderline"/>
        </w:rPr>
        <w:t>Unless</w:t>
      </w:r>
      <w:r>
        <w:t xml:space="preserve"> us folks in </w:t>
      </w:r>
      <w:r>
        <w:rPr>
          <w:rStyle w:val="StyleUnderline"/>
        </w:rPr>
        <w:t>rich countries drastically reduce</w:t>
      </w:r>
      <w:r>
        <w:t xml:space="preserve"> our </w:t>
      </w:r>
      <w:r>
        <w:rPr>
          <w:rStyle w:val="StyleUnderline"/>
        </w:rPr>
        <w:t>material living standards and distribute</w:t>
      </w:r>
      <w:r>
        <w:t xml:space="preserve"> most of what we have </w:t>
      </w:r>
      <w:r>
        <w:rPr>
          <w:rStyle w:val="StyleUnderline"/>
        </w:rPr>
        <w:t>to</w:t>
      </w:r>
      <w:r>
        <w:t xml:space="preserve"> people living in </w:t>
      </w:r>
      <w:r>
        <w:rPr>
          <w:rStyle w:val="StyleUnderline"/>
        </w:rPr>
        <w:t>poor countries, the world will come to an end</w:t>
      </w:r>
      <w:r>
        <w:t xml:space="preserve">. Or at least that's the stark conclusion of a study published earlier this month in the journal Nature Sustainability. </w:t>
      </w:r>
      <w:r>
        <w:rPr>
          <w:rStyle w:val="StyleUnderline"/>
        </w:rPr>
        <w:t>The researchers</w:t>
      </w:r>
      <w:r>
        <w:t xml:space="preserve"> who wrote it, led by the Leeds University ecological economist Dan O'Neill, </w:t>
      </w:r>
      <w:r>
        <w:rPr>
          <w:rStyle w:val="StyleUnderline"/>
        </w:rPr>
        <w:t>think the way to prevent</w:t>
      </w:r>
      <w:r>
        <w:t xml:space="preserve"> the </w:t>
      </w:r>
      <w:r>
        <w:rPr>
          <w:rStyle w:val="StyleUnderline"/>
        </w:rPr>
        <w:t xml:space="preserve">apocalypse is </w:t>
      </w:r>
      <w:r w:rsidRPr="00935AD6">
        <w:rPr>
          <w:rStyle w:val="StyleUnderline"/>
        </w:rPr>
        <w:t>"degrowth."</w:t>
      </w:r>
    </w:p>
    <w:p w14:paraId="5EE4E339" w14:textId="77777777" w:rsidR="004A5DFE" w:rsidRDefault="004A5DFE" w:rsidP="004A5DFE">
      <w:r w:rsidRPr="00935AD6">
        <w:t xml:space="preserve">Vice, pestilence, war, and "gigantic inevitable famine" were the planetary boundaries set on human population by the 18th-century economist Robert Thomas Malthus. </w:t>
      </w:r>
      <w:r w:rsidRPr="00935AD6">
        <w:rPr>
          <w:rStyle w:val="StyleUnderline"/>
        </w:rPr>
        <w:t xml:space="preserve">The new study gussies up </w:t>
      </w:r>
      <w:r w:rsidRPr="00935AD6">
        <w:rPr>
          <w:rStyle w:val="Emphasis"/>
        </w:rPr>
        <w:t>old-fashioned Malthusianism</w:t>
      </w:r>
      <w:r w:rsidRPr="00935AD6">
        <w:rPr>
          <w:rStyle w:val="StyleUnderline"/>
        </w:rPr>
        <w:t xml:space="preserve"> by devising</w:t>
      </w:r>
      <w:r w:rsidRPr="00935AD6">
        <w:rPr>
          <w:rStyle w:val="StyleUnderline"/>
          <w:sz w:val="16"/>
          <w:szCs w:val="16"/>
        </w:rPr>
        <w:t xml:space="preserve"> </w:t>
      </w:r>
      <w:r w:rsidRPr="00935AD6">
        <w:t xml:space="preserve">a set of seven </w:t>
      </w:r>
      <w:r w:rsidRPr="00935AD6">
        <w:rPr>
          <w:rStyle w:val="Emphasis"/>
        </w:rPr>
        <w:t>biophysical indicators</w:t>
      </w:r>
      <w:r w:rsidRPr="00935AD6">
        <w:rPr>
          <w:rStyle w:val="StyleUnderline"/>
        </w:rPr>
        <w:t xml:space="preserve"> of</w:t>
      </w:r>
      <w:r w:rsidRPr="00935AD6">
        <w:t xml:space="preserve"> national </w:t>
      </w:r>
      <w:r w:rsidRPr="00935AD6">
        <w:rPr>
          <w:rStyle w:val="StyleUnderline"/>
        </w:rPr>
        <w:t>environmental pressure</w:t>
      </w:r>
      <w:r w:rsidRPr="00935AD6">
        <w:t>, which they then link to 11 indicators of social outcomes. The aim of the exercise is to concoct a "safe and just space" for humanity.</w:t>
      </w:r>
    </w:p>
    <w:p w14:paraId="0DEDFADF" w14:textId="77777777" w:rsidR="004A5DFE" w:rsidRDefault="004A5DFE" w:rsidP="004A5DFE">
      <w:r>
        <w:t xml:space="preserve">Using data from 2011, the </w:t>
      </w:r>
      <w:r>
        <w:rPr>
          <w:rStyle w:val="StyleUnderline"/>
        </w:rPr>
        <w:t>researchers calculate that</w:t>
      </w:r>
      <w:r>
        <w:t xml:space="preserve"> the </w:t>
      </w:r>
      <w:r>
        <w:rPr>
          <w:rStyle w:val="StyleUnderline"/>
        </w:rPr>
        <w:t xml:space="preserve">annual </w:t>
      </w:r>
      <w:r>
        <w:rPr>
          <w:rStyle w:val="Emphasis"/>
        </w:rPr>
        <w:t>per capita boundaries</w:t>
      </w:r>
      <w:r>
        <w:rPr>
          <w:rStyle w:val="StyleUnderline"/>
        </w:rPr>
        <w:t xml:space="preserve"> for the world's 7 billion</w:t>
      </w:r>
      <w:r>
        <w:t xml:space="preserve"> people </w:t>
      </w:r>
      <w:r>
        <w:rPr>
          <w:rStyle w:val="StyleUnderline"/>
        </w:rPr>
        <w:t>consist of</w:t>
      </w:r>
      <w:r>
        <w:t xml:space="preserve"> the emission of </w:t>
      </w:r>
      <w:r>
        <w:rPr>
          <w:rStyle w:val="StyleUnderline"/>
        </w:rPr>
        <w:t>1.6 tons of carbon dioxide per year</w:t>
      </w:r>
      <w:r>
        <w:t xml:space="preserve"> and the annual </w:t>
      </w:r>
      <w:r>
        <w:rPr>
          <w:rStyle w:val="StyleUnderline"/>
        </w:rPr>
        <w:t>consumption of 0.9 kilograms of phosphorus, 8.9 kilograms of nitrogen, 574 cubic meters of water, 2.6 tons of biomass</w:t>
      </w:r>
      <w:r>
        <w:t xml:space="preserve"> (crops and wood), </w:t>
      </w:r>
      <w:r>
        <w:rPr>
          <w:rStyle w:val="StyleUnderline"/>
        </w:rPr>
        <w:t>plus</w:t>
      </w:r>
      <w:r>
        <w:t xml:space="preserve"> the ecological services of </w:t>
      </w:r>
      <w:r>
        <w:rPr>
          <w:rStyle w:val="StyleUnderline"/>
        </w:rPr>
        <w:t>1.7 hectares of land and 7.2 tons</w:t>
      </w:r>
      <w:r>
        <w:t xml:space="preserve"> of material </w:t>
      </w:r>
      <w:r>
        <w:rPr>
          <w:rStyle w:val="StyleUnderline"/>
        </w:rPr>
        <w:t>per person</w:t>
      </w:r>
      <w:r>
        <w:t>.</w:t>
      </w:r>
    </w:p>
    <w:p w14:paraId="7DBDE578" w14:textId="77777777" w:rsidR="004A5DFE" w:rsidRDefault="004A5DFE" w:rsidP="004A5DFE">
      <w:r>
        <w:t xml:space="preserve">On the social side, meanwhile, the researchers say that life satisfaction in each country should exceed 6.5 on the 10-point </w:t>
      </w:r>
      <w:proofErr w:type="spellStart"/>
      <w:r>
        <w:t>Cantril</w:t>
      </w:r>
      <w:proofErr w:type="spellEnd"/>
      <w: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t>pass through</w:t>
      </w:r>
      <w:proofErr w:type="gramEnd"/>
      <w: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79193017" w14:textId="77777777" w:rsidR="004A5DFE" w:rsidRDefault="004A5DFE" w:rsidP="004A5DFE">
      <w:r>
        <w:t xml:space="preserve">So </w:t>
      </w:r>
      <w:r>
        <w:rPr>
          <w:rStyle w:val="StyleUnderline"/>
        </w:rPr>
        <w:t xml:space="preserve">how does the U.S. do </w:t>
      </w:r>
      <w:proofErr w:type="gramStart"/>
      <w:r>
        <w:rPr>
          <w:rStyle w:val="StyleUnderline"/>
        </w:rPr>
        <w:t>with regard to</w:t>
      </w:r>
      <w:proofErr w:type="gramEnd"/>
      <w:r>
        <w:t xml:space="preserve"> their </w:t>
      </w:r>
      <w:r>
        <w:rPr>
          <w:rStyle w:val="StyleUnderline"/>
        </w:rPr>
        <w:t>biophysical boundaries and social outcomes</w:t>
      </w:r>
      <w:r>
        <w:t xml:space="preserve"> measures? We </w:t>
      </w:r>
      <w:r w:rsidRPr="006B5371">
        <w:rPr>
          <w:rStyle w:val="StyleUnderline"/>
          <w:highlight w:val="green"/>
        </w:rPr>
        <w:t>American</w:t>
      </w:r>
      <w:r w:rsidRPr="00935AD6">
        <w:rPr>
          <w:rStyle w:val="StyleUnderline"/>
        </w:rPr>
        <w:t>s</w:t>
      </w:r>
      <w:r w:rsidRPr="006B5371">
        <w:rPr>
          <w:rStyle w:val="StyleUnderline"/>
          <w:highlight w:val="green"/>
        </w:rPr>
        <w:t xml:space="preserve"> </w:t>
      </w:r>
      <w:r w:rsidRPr="006B5371">
        <w:rPr>
          <w:rStyle w:val="Emphasis"/>
          <w:highlight w:val="green"/>
        </w:rPr>
        <w:t>transgress all</w:t>
      </w:r>
      <w:r>
        <w:rPr>
          <w:rStyle w:val="Emphasis"/>
        </w:rPr>
        <w:t xml:space="preserve"> seven</w:t>
      </w:r>
      <w:r>
        <w:rPr>
          <w:rStyle w:val="StyleUnderline"/>
        </w:rPr>
        <w:t xml:space="preserve"> of the biophysical </w:t>
      </w:r>
      <w:r w:rsidRPr="006B5371">
        <w:rPr>
          <w:rStyle w:val="StyleUnderline"/>
          <w:highlight w:val="green"/>
        </w:rPr>
        <w:t>boundaries</w:t>
      </w:r>
      <w: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5656DA2A" w14:textId="77777777" w:rsidR="004A5DFE" w:rsidRDefault="004A5DFE" w:rsidP="004A5DFE">
      <w:r>
        <w:t xml:space="preserve">On the other hand, </w:t>
      </w:r>
      <w:r>
        <w:rPr>
          <w:rStyle w:val="StyleUnderline"/>
        </w:rPr>
        <w:t>those transgressions</w:t>
      </w:r>
      <w:r>
        <w:t xml:space="preserve"> have </w:t>
      </w:r>
      <w:r>
        <w:rPr>
          <w:rStyle w:val="StyleUnderline"/>
        </w:rPr>
        <w:t>provided a</w:t>
      </w:r>
      <w:r>
        <w:t xml:space="preserve"> pretty </w:t>
      </w:r>
      <w:r>
        <w:rPr>
          <w:rStyle w:val="StyleUnderline"/>
        </w:rPr>
        <w:t>good life</w:t>
      </w:r>
      <w: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t>. The only two social indicators we just missed on were employment (91 percent) and secondary education (94.7 percent).</w:t>
      </w:r>
    </w:p>
    <w:p w14:paraId="5CFC682E" w14:textId="77777777" w:rsidR="004A5DFE" w:rsidRDefault="004A5DFE" w:rsidP="004A5DFE">
      <w:r>
        <w:t xml:space="preserve">On the other hand, </w:t>
      </w:r>
      <w:r>
        <w:rPr>
          <w:rStyle w:val="StyleUnderline"/>
        </w:rPr>
        <w:t xml:space="preserve">our hemisphere is home to one </w:t>
      </w:r>
      <w:r>
        <w:rPr>
          <w:rStyle w:val="Emphasis"/>
        </w:rPr>
        <w:t>paragon of sustainability</w:t>
      </w:r>
      <w:r>
        <w:rPr>
          <w:rStyle w:val="StyleUnderline"/>
        </w:rPr>
        <w:t>—Haiti</w:t>
      </w:r>
      <w:r>
        <w:t xml:space="preserve">. </w:t>
      </w:r>
      <w:proofErr w:type="gramStart"/>
      <w:r>
        <w:t>Haitians</w:t>
      </w:r>
      <w:proofErr w:type="gramEnd"/>
      <w:r>
        <w:t xml:space="preserve">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t xml:space="preserve"> scores </w:t>
      </w:r>
      <w:r>
        <w:rPr>
          <w:rStyle w:val="StyleUnderline"/>
        </w:rPr>
        <w:t>at 4.</w:t>
      </w:r>
      <w:r>
        <w:t xml:space="preserve">8; healthy </w:t>
      </w:r>
      <w:r>
        <w:rPr>
          <w:rStyle w:val="StyleUnderline"/>
        </w:rPr>
        <w:t>life expectancy is 52.3 years</w:t>
      </w:r>
      <w:r>
        <w:t xml:space="preserve">; and </w:t>
      </w:r>
      <w:proofErr w:type="gramStart"/>
      <w:r>
        <w:t>Haitians</w:t>
      </w:r>
      <w:proofErr w:type="gramEnd"/>
      <w:r>
        <w:t xml:space="preserve"> average 2,105 calories per day. The country tallies -0.9 on the democratic quality index. </w:t>
      </w:r>
      <w:r>
        <w:rPr>
          <w:rStyle w:val="StyleUnderline"/>
        </w:rPr>
        <w:t>Haiti's GDP is $719 per capita</w:t>
      </w:r>
      <w:r>
        <w:t>.</w:t>
      </w:r>
    </w:p>
    <w:p w14:paraId="5A358E44" w14:textId="77777777" w:rsidR="004A5DFE" w:rsidRDefault="004A5DFE" w:rsidP="004A5DFE">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t xml:space="preserve"> the </w:t>
      </w:r>
      <w:r>
        <w:rPr>
          <w:rStyle w:val="StyleUnderline"/>
        </w:rPr>
        <w:t>social indicators, and</w:t>
      </w:r>
      <w:r>
        <w:t xml:space="preserve"> their </w:t>
      </w:r>
      <w:r>
        <w:rPr>
          <w:rStyle w:val="StyleUnderline"/>
        </w:rPr>
        <w:t>GDPs</w:t>
      </w:r>
      <w:r>
        <w:t xml:space="preserve"> per capita are $322, $799, $1,375, and $2,208, respectively.</w:t>
      </w:r>
    </w:p>
    <w:p w14:paraId="539FB393" w14:textId="77777777" w:rsidR="004A5DFE" w:rsidRDefault="004A5DFE" w:rsidP="004A5DFE">
      <w:r>
        <w:rPr>
          <w:rStyle w:val="StyleUnderline"/>
        </w:rPr>
        <w:t>The country that</w:t>
      </w:r>
      <w:r>
        <w:t xml:space="preserve"> currently </w:t>
      </w:r>
      <w:r>
        <w:rPr>
          <w:rStyle w:val="StyleUnderline"/>
        </w:rPr>
        <w:t xml:space="preserve">comes </w:t>
      </w:r>
      <w:r>
        <w:rPr>
          <w:rStyle w:val="Emphasis"/>
        </w:rPr>
        <w:t>closest</w:t>
      </w:r>
      <w:r>
        <w:rPr>
          <w:rStyle w:val="StyleUnderline"/>
        </w:rPr>
        <w:t xml:space="preserve"> to</w:t>
      </w:r>
      <w:r>
        <w:t xml:space="preserve"> the </w:t>
      </w:r>
      <w:r>
        <w:rPr>
          <w:rStyle w:val="StyleUnderline"/>
        </w:rPr>
        <w:t>researchers' ideal</w:t>
      </w:r>
      <w:r>
        <w:t xml:space="preserve"> of remaining within its </w:t>
      </w:r>
      <w:r>
        <w:rPr>
          <w:rStyle w:val="StyleUnderline"/>
        </w:rPr>
        <w:t>biophysical boundaries while</w:t>
      </w:r>
      <w:r>
        <w:t xml:space="preserve"> sufficient </w:t>
      </w:r>
      <w:r>
        <w:rPr>
          <w:rStyle w:val="StyleUnderline"/>
        </w:rPr>
        <w:t>social indicators is…</w:t>
      </w:r>
      <w:r>
        <w:rPr>
          <w:rStyle w:val="Emphasis"/>
        </w:rPr>
        <w:t>Vietnam</w:t>
      </w:r>
      <w:r>
        <w:t>. For the record, Vietnam's per capita GDP is $2,306.</w:t>
      </w:r>
    </w:p>
    <w:p w14:paraId="30B8E552" w14:textId="77777777" w:rsidR="004A5DFE" w:rsidRDefault="004A5DFE" w:rsidP="004A5DFE">
      <w:r w:rsidRPr="00935AD6">
        <w:rPr>
          <w:rStyle w:val="StyleUnderline"/>
        </w:rPr>
        <w:t xml:space="preserve">"Countries with higher levels of </w:t>
      </w:r>
      <w:r w:rsidRPr="00935AD6">
        <w:rPr>
          <w:rStyle w:val="Emphasis"/>
        </w:rPr>
        <w:t>life satisfaction</w:t>
      </w:r>
      <w:r w:rsidRPr="00935AD6">
        <w:rPr>
          <w:rStyle w:val="StyleUnderline"/>
        </w:rPr>
        <w:t xml:space="preserve"> and</w:t>
      </w:r>
      <w:r w:rsidRPr="00935AD6">
        <w:t xml:space="preserve"> healthy life </w:t>
      </w:r>
      <w:r w:rsidRPr="00935AD6">
        <w:rPr>
          <w:rStyle w:val="Emphasis"/>
        </w:rPr>
        <w:t>expectancy</w:t>
      </w:r>
      <w:r w:rsidRPr="00935AD6">
        <w:t xml:space="preserve"> also </w:t>
      </w:r>
      <w:r w:rsidRPr="00935AD6">
        <w:rPr>
          <w:rStyle w:val="StyleUnderline"/>
        </w:rPr>
        <w:t>tend to transgress</w:t>
      </w:r>
      <w:r w:rsidRPr="00935AD6">
        <w:t xml:space="preserve"> more </w:t>
      </w:r>
      <w:r w:rsidRPr="00935AD6">
        <w:rPr>
          <w:rStyle w:val="StyleUnderline"/>
        </w:rPr>
        <w:t>biophysical boundaries,"</w:t>
      </w:r>
      <w:r w:rsidRPr="00935AD6">
        <w:t xml:space="preserve"> the researchers note. </w:t>
      </w:r>
      <w:r w:rsidRPr="00935AD6">
        <w:rPr>
          <w:rStyle w:val="StyleUnderline"/>
        </w:rPr>
        <w:t>A better way to put this</w:t>
      </w:r>
      <w:r w:rsidRPr="00935AD6">
        <w:t xml:space="preserve"> relationship </w:t>
      </w:r>
      <w:r w:rsidRPr="00935AD6">
        <w:rPr>
          <w:rStyle w:val="StyleUnderline"/>
        </w:rPr>
        <w:t>is that</w:t>
      </w:r>
      <w:r w:rsidRPr="00935AD6">
        <w:t xml:space="preserve"> more </w:t>
      </w:r>
      <w:r w:rsidRPr="00935AD6">
        <w:rPr>
          <w:rStyle w:val="StyleUnderline"/>
        </w:rPr>
        <w:t xml:space="preserve">wealth and </w:t>
      </w:r>
      <w:r w:rsidRPr="00935AD6">
        <w:rPr>
          <w:rStyle w:val="Emphasis"/>
        </w:rPr>
        <w:t>technology</w:t>
      </w:r>
      <w:r>
        <w:t xml:space="preserve"> tend to </w:t>
      </w:r>
      <w:r>
        <w:rPr>
          <w:rStyle w:val="StyleUnderline"/>
        </w:rPr>
        <w:t>make people happier, healthier, and freer</w:t>
      </w:r>
      <w:r>
        <w:t>.</w:t>
      </w:r>
    </w:p>
    <w:p w14:paraId="4042493D" w14:textId="77777777" w:rsidR="004A5DFE" w:rsidRDefault="004A5DFE" w:rsidP="004A5DFE">
      <w:r>
        <w:t xml:space="preserve">O'Neill and his unhappy team fail drastically to understand how </w:t>
      </w:r>
      <w:r>
        <w:rPr>
          <w:rStyle w:val="StyleUnderline"/>
        </w:rPr>
        <w:t xml:space="preserve">human </w:t>
      </w:r>
      <w:r w:rsidRPr="006B5371">
        <w:rPr>
          <w:rStyle w:val="Emphasis"/>
          <w:highlight w:val="green"/>
        </w:rPr>
        <w:t>ingenuity</w:t>
      </w:r>
      <w:r>
        <w:rPr>
          <w:rStyle w:val="StyleUnderline"/>
        </w:rPr>
        <w:t xml:space="preserve"> unleashed </w:t>
      </w:r>
      <w:r w:rsidRPr="006B5371">
        <w:rPr>
          <w:rStyle w:val="StyleUnderline"/>
          <w:highlight w:val="green"/>
        </w:rPr>
        <w:t>in markets is</w:t>
      </w:r>
      <w:r>
        <w:t xml:space="preserve"> already </w:t>
      </w:r>
      <w:r>
        <w:rPr>
          <w:rStyle w:val="StyleUnderline"/>
        </w:rPr>
        <w:t xml:space="preserve">well on the way toward </w:t>
      </w:r>
      <w:r w:rsidRPr="006B5371">
        <w:rPr>
          <w:rStyle w:val="StyleUnderline"/>
          <w:highlight w:val="green"/>
        </w:rPr>
        <w:t>making</w:t>
      </w:r>
      <w:r>
        <w:t xml:space="preserve"> their </w:t>
      </w:r>
      <w:r>
        <w:rPr>
          <w:rStyle w:val="StyleUnderline"/>
        </w:rPr>
        <w:t xml:space="preserve">supposed planetary </w:t>
      </w:r>
      <w:r w:rsidRPr="006B5371">
        <w:rPr>
          <w:rStyle w:val="StyleUnderline"/>
          <w:highlight w:val="green"/>
        </w:rPr>
        <w:t xml:space="preserve">boundaries </w:t>
      </w:r>
      <w:r w:rsidRPr="006B5371">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sidRPr="006B5371">
        <w:rPr>
          <w:rStyle w:val="Emphasis"/>
          <w:highlight w:val="green"/>
        </w:rPr>
        <w:t>energy</w:t>
      </w:r>
      <w:r>
        <w:rPr>
          <w:rStyle w:val="StyleUnderline"/>
        </w:rPr>
        <w:t xml:space="preserve"> technologies say</w:t>
      </w:r>
      <w:r>
        <w:t xml:space="preserve"> that their </w:t>
      </w:r>
      <w:r w:rsidRPr="006B5371">
        <w:rPr>
          <w:rStyle w:val="StyleUnderline"/>
          <w:highlight w:val="green"/>
        </w:rPr>
        <w:t>costs</w:t>
      </w:r>
      <w:r>
        <w:rPr>
          <w:rStyle w:val="StyleUnderline"/>
        </w:rPr>
        <w:t xml:space="preserve"> are already or </w:t>
      </w:r>
      <w:r w:rsidRPr="006B5371">
        <w:rPr>
          <w:rStyle w:val="StyleUnderline"/>
          <w:highlight w:val="green"/>
        </w:rPr>
        <w:t>will</w:t>
      </w:r>
      <w:r>
        <w:t xml:space="preserve"> soon </w:t>
      </w:r>
      <w:r w:rsidRPr="006B5371">
        <w:rPr>
          <w:rStyle w:val="StyleUnderline"/>
          <w:highlight w:val="green"/>
        </w:rPr>
        <w:t xml:space="preserve">be </w:t>
      </w:r>
      <w:r w:rsidRPr="006B5371">
        <w:rPr>
          <w:rStyle w:val="Emphasis"/>
          <w:highlight w:val="green"/>
        </w:rPr>
        <w:t>lower</w:t>
      </w:r>
      <w:r>
        <w:rPr>
          <w:rStyle w:val="Emphasis"/>
        </w:rPr>
        <w:t xml:space="preserve"> than</w:t>
      </w:r>
      <w:r>
        <w:t xml:space="preserve"> those of </w:t>
      </w:r>
      <w:r>
        <w:rPr>
          <w:rStyle w:val="Emphasis"/>
        </w:rPr>
        <w:t>fossil fuels</w:t>
      </w:r>
      <w:r>
        <w:rPr>
          <w:rStyle w:val="StyleUnderline"/>
        </w:rPr>
        <w:t>. Boosters of</w:t>
      </w:r>
      <w:r>
        <w:t xml:space="preserve"> advanced </w:t>
      </w:r>
      <w:r>
        <w:rPr>
          <w:rStyle w:val="StyleUnderline"/>
        </w:rPr>
        <w:t xml:space="preserve">nuclear </w:t>
      </w:r>
      <w:r w:rsidRPr="006B5371">
        <w:rPr>
          <w:rStyle w:val="StyleUnderline"/>
          <w:highlight w:val="green"/>
        </w:rPr>
        <w:t>reactors</w:t>
      </w:r>
      <w:r>
        <w:t xml:space="preserve"> similarly </w:t>
      </w:r>
      <w:r>
        <w:rPr>
          <w:rStyle w:val="StyleUnderline"/>
        </w:rPr>
        <w:t xml:space="preserve">argue that they can </w:t>
      </w:r>
      <w:r w:rsidRPr="006B5371">
        <w:rPr>
          <w:rStyle w:val="StyleUnderline"/>
          <w:highlight w:val="green"/>
        </w:rPr>
        <w:t xml:space="preserve">supply </w:t>
      </w:r>
      <w:proofErr w:type="gramStart"/>
      <w:r w:rsidRPr="006B5371">
        <w:rPr>
          <w:rStyle w:val="Emphasis"/>
          <w:highlight w:val="green"/>
        </w:rPr>
        <w:t>all</w:t>
      </w:r>
      <w:r>
        <w:rPr>
          <w:rStyle w:val="Emphasis"/>
        </w:rPr>
        <w:t xml:space="preserve"> of</w:t>
      </w:r>
      <w:proofErr w:type="gramEnd"/>
      <w:r>
        <w:rPr>
          <w:rStyle w:val="Emphasis"/>
        </w:rPr>
        <w:t xml:space="preserve"> the </w:t>
      </w:r>
      <w:r w:rsidRPr="006B5371">
        <w:rPr>
          <w:rStyle w:val="Emphasis"/>
          <w:highlight w:val="green"/>
        </w:rPr>
        <w:t>carbon-free energy</w:t>
      </w:r>
      <w:r>
        <w:rPr>
          <w:rStyle w:val="StyleUnderline"/>
        </w:rPr>
        <w:t xml:space="preserve"> the world will need</w:t>
      </w:r>
      <w:r>
        <w:t xml:space="preserve">. There's a good chance that fleets of </w:t>
      </w:r>
      <w:r>
        <w:rPr>
          <w:rStyle w:val="StyleUnderline"/>
        </w:rPr>
        <w:t>battery-powered</w:t>
      </w:r>
      <w:r>
        <w:t xml:space="preserve"> self-driving </w:t>
      </w:r>
      <w:r>
        <w:rPr>
          <w:rStyle w:val="StyleUnderline"/>
        </w:rPr>
        <w:t>vehicles</w:t>
      </w:r>
      <w:r>
        <w:t xml:space="preserve"> will largely </w:t>
      </w:r>
      <w:r>
        <w:rPr>
          <w:rStyle w:val="StyleUnderline"/>
        </w:rPr>
        <w:t>replace</w:t>
      </w:r>
      <w:r>
        <w:t xml:space="preserve"> private cars and </w:t>
      </w:r>
      <w:r>
        <w:rPr>
          <w:rStyle w:val="StyleUnderline"/>
        </w:rPr>
        <w:t>mass transit</w:t>
      </w:r>
      <w:r>
        <w:t xml:space="preserve"> later in this century.</w:t>
      </w:r>
    </w:p>
    <w:p w14:paraId="4A0089D1" w14:textId="77777777" w:rsidR="004A5DFE" w:rsidRDefault="004A5DFE" w:rsidP="004A5DFE">
      <w:r>
        <w:t xml:space="preserve">Are we about to run out of phosphorous to fertilize our crops? </w:t>
      </w:r>
      <w:r w:rsidRPr="006B5371">
        <w:rPr>
          <w:rStyle w:val="StyleUnderline"/>
          <w:highlight w:val="green"/>
        </w:rPr>
        <w:t xml:space="preserve">Peak phosphorus is </w:t>
      </w:r>
      <w:r w:rsidRPr="006B5371">
        <w:rPr>
          <w:rStyle w:val="Emphasis"/>
          <w:highlight w:val="green"/>
        </w:rPr>
        <w:t>not at hand</w:t>
      </w:r>
      <w:r>
        <w:t xml:space="preserve">. The U.S. Geological Survey (USGS) reports that </w:t>
      </w:r>
      <w:r>
        <w:rPr>
          <w:rStyle w:val="StyleUnderline"/>
        </w:rPr>
        <w:t xml:space="preserve">at current rates of mining, the world's known </w:t>
      </w:r>
      <w:r w:rsidRPr="006B5371">
        <w:rPr>
          <w:rStyle w:val="StyleUnderline"/>
          <w:highlight w:val="green"/>
        </w:rPr>
        <w:t>reserves</w:t>
      </w:r>
      <w:r>
        <w:rPr>
          <w:rStyle w:val="StyleUnderline"/>
        </w:rPr>
        <w:t xml:space="preserve"> will </w:t>
      </w:r>
      <w:r w:rsidRPr="006B5371">
        <w:rPr>
          <w:rStyle w:val="StyleUnderline"/>
          <w:highlight w:val="green"/>
        </w:rPr>
        <w:t>last</w:t>
      </w:r>
      <w:r>
        <w:rPr>
          <w:rStyle w:val="StyleUnderline"/>
        </w:rPr>
        <w:t xml:space="preserve"> </w:t>
      </w:r>
      <w:r>
        <w:rPr>
          <w:rStyle w:val="Emphasis"/>
        </w:rPr>
        <w:t xml:space="preserve">266 </w:t>
      </w:r>
      <w:r w:rsidRPr="006B5371">
        <w:rPr>
          <w:rStyle w:val="Emphasis"/>
          <w:highlight w:val="green"/>
        </w:rPr>
        <w:t>years</w:t>
      </w:r>
      <w:r w:rsidRPr="006B5371">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sidRPr="00935AD6">
        <w:rPr>
          <w:rStyle w:val="StyleUnderline"/>
        </w:rPr>
        <w:t xml:space="preserve">There are </w:t>
      </w:r>
      <w:r w:rsidRPr="006B5371">
        <w:rPr>
          <w:rStyle w:val="StyleUnderline"/>
          <w:highlight w:val="green"/>
        </w:rPr>
        <w:t>no</w:t>
      </w:r>
      <w:r>
        <w:rPr>
          <w:rStyle w:val="StyleUnderline"/>
        </w:rPr>
        <w:t xml:space="preserve"> </w:t>
      </w:r>
      <w:r>
        <w:rPr>
          <w:rStyle w:val="Emphasis"/>
        </w:rPr>
        <w:t xml:space="preserve">imminent </w:t>
      </w:r>
      <w:r w:rsidRPr="006B5371">
        <w:rPr>
          <w:rStyle w:val="Emphasis"/>
          <w:highlight w:val="green"/>
        </w:rPr>
        <w:t>shortages</w:t>
      </w:r>
      <w:r>
        <w:rPr>
          <w:rStyle w:val="StyleUnderline"/>
        </w:rPr>
        <w:t xml:space="preserve"> of</w:t>
      </w:r>
      <w:r>
        <w:t xml:space="preserve"> phosphate </w:t>
      </w:r>
      <w:r>
        <w:rPr>
          <w:rStyle w:val="StyleUnderline"/>
        </w:rPr>
        <w:t>rock,"</w:t>
      </w:r>
      <w:r>
        <w:t xml:space="preserve"> notes the USGS. </w:t>
      </w:r>
      <w:r>
        <w:rPr>
          <w:rStyle w:val="StyleUnderline"/>
        </w:rPr>
        <w:t>With respect to</w:t>
      </w:r>
      <w:r>
        <w:t xml:space="preserve"> the </w:t>
      </w:r>
      <w:r>
        <w:rPr>
          <w:rStyle w:val="StyleUnderline"/>
        </w:rPr>
        <w:t>deleterious effects</w:t>
      </w:r>
      <w:r>
        <w:t xml:space="preserve"> that using phosphorus to fertilize crops might have outside of farm fields, </w:t>
      </w:r>
      <w:r>
        <w:rPr>
          <w:rStyle w:val="StyleUnderline"/>
        </w:rPr>
        <w:t>researchers are working</w:t>
      </w:r>
      <w:r>
        <w:t xml:space="preserve"> on ways </w:t>
      </w:r>
      <w:r>
        <w:rPr>
          <w:rStyle w:val="StyleUnderline"/>
        </w:rPr>
        <w:t xml:space="preserve">to </w:t>
      </w:r>
      <w:r>
        <w:rPr>
          <w:rStyle w:val="Emphasis"/>
        </w:rPr>
        <w:t xml:space="preserve">endow </w:t>
      </w:r>
      <w:r w:rsidRPr="006B5371">
        <w:rPr>
          <w:rStyle w:val="Emphasis"/>
          <w:highlight w:val="green"/>
        </w:rPr>
        <w:t>crops</w:t>
      </w:r>
      <w:r>
        <w:rPr>
          <w:rStyle w:val="StyleUnderline"/>
        </w:rPr>
        <w:t xml:space="preserve"> with traits that enable them to </w:t>
      </w:r>
      <w:r w:rsidRPr="006B5371">
        <w:rPr>
          <w:rStyle w:val="StyleUnderline"/>
          <w:highlight w:val="green"/>
        </w:rPr>
        <w:t xml:space="preserve">use less while </w:t>
      </w:r>
      <w:r w:rsidRPr="006B5371">
        <w:rPr>
          <w:rStyle w:val="Emphasis"/>
          <w:highlight w:val="green"/>
        </w:rPr>
        <w:t>maintaining yields</w:t>
      </w:r>
      <w:r>
        <w:t>.</w:t>
      </w:r>
    </w:p>
    <w:p w14:paraId="11B3FCE8" w14:textId="77777777" w:rsidR="004A5DFE" w:rsidRDefault="004A5DFE" w:rsidP="004A5DFE">
      <w:r>
        <w:t xml:space="preserve">O'Neill and his colleagues are also concerned that farmers are using too much </w:t>
      </w:r>
      <w:r>
        <w:rPr>
          <w:rStyle w:val="StyleUnderline"/>
        </w:rPr>
        <w:t>nitrogen fertilizer</w:t>
      </w:r>
      <w:r>
        <w:t xml:space="preserve">, which runs off fields into the natural environment and contributes to deoxygenated dead zones in the oceans, among other ill effects. This </w:t>
      </w:r>
      <w:r>
        <w:rPr>
          <w:rStyle w:val="StyleUnderline"/>
        </w:rPr>
        <w:t>is a problem, but</w:t>
      </w:r>
      <w:r>
        <w:t xml:space="preserve"> one that </w:t>
      </w:r>
      <w:r>
        <w:rPr>
          <w:rStyle w:val="StyleUnderline"/>
        </w:rPr>
        <w:t>plant breeders are</w:t>
      </w:r>
      <w:r>
        <w:t xml:space="preserve"> already </w:t>
      </w:r>
      <w:r>
        <w:rPr>
          <w:rStyle w:val="StyleUnderline"/>
        </w:rPr>
        <w:t>working to solve</w:t>
      </w:r>
      <w:r>
        <w:t xml:space="preserve">. For example, </w:t>
      </w:r>
      <w:r>
        <w:rPr>
          <w:rStyle w:val="StyleUnderline"/>
        </w:rPr>
        <w:t>researchers</w:t>
      </w:r>
      <w:r>
        <w:t xml:space="preserve"> at Arcadia Biosciences have </w:t>
      </w:r>
      <w:r>
        <w:rPr>
          <w:rStyle w:val="StyleUnderline"/>
        </w:rPr>
        <w:t xml:space="preserve">used </w:t>
      </w:r>
      <w:r w:rsidRPr="006B5371">
        <w:rPr>
          <w:rStyle w:val="Emphasis"/>
          <w:highlight w:val="green"/>
        </w:rPr>
        <w:t>biotech</w:t>
      </w:r>
      <w:r>
        <w:rPr>
          <w:rStyle w:val="Emphasis"/>
        </w:rPr>
        <w:t>nology</w:t>
      </w:r>
      <w:r>
        <w:rPr>
          <w:rStyle w:val="StyleUnderline"/>
        </w:rPr>
        <w:t xml:space="preserve"> to </w:t>
      </w:r>
      <w:r w:rsidRPr="006B5371">
        <w:rPr>
          <w:rStyle w:val="StyleUnderline"/>
          <w:highlight w:val="green"/>
        </w:rPr>
        <w:t>create</w:t>
      </w:r>
      <w:r>
        <w:rPr>
          <w:rStyle w:val="StyleUnderline"/>
        </w:rPr>
        <w:t xml:space="preserve"> nitrogen-</w:t>
      </w:r>
      <w:r w:rsidRPr="006B5371">
        <w:rPr>
          <w:rStyle w:val="Emphasis"/>
          <w:highlight w:val="green"/>
        </w:rPr>
        <w:t>efficient</w:t>
      </w:r>
      <w:r>
        <w:rPr>
          <w:rStyle w:val="Emphasis"/>
        </w:rPr>
        <w:t xml:space="preserve"> varieties</w:t>
      </w:r>
      <w:r>
        <w:rPr>
          <w:rStyle w:val="StyleUnderline"/>
        </w:rPr>
        <w:t xml:space="preserve"> of </w:t>
      </w:r>
      <w:r w:rsidRPr="006B5371">
        <w:rPr>
          <w:rStyle w:val="StyleUnderline"/>
          <w:highlight w:val="green"/>
        </w:rPr>
        <w:t>staples</w:t>
      </w:r>
      <w:r>
        <w:rPr>
          <w:rStyle w:val="StyleUnderline"/>
        </w:rPr>
        <w:t xml:space="preserve"> like rice and wheat that enable farmers to increase yields while</w:t>
      </w:r>
      <w:r>
        <w:t xml:space="preserve"> significantly </w:t>
      </w:r>
      <w:r>
        <w:rPr>
          <w:rStyle w:val="StyleUnderline"/>
        </w:rPr>
        <w:t>reducing fertilizer use</w:t>
      </w:r>
      <w:r>
        <w:t xml:space="preserve">. Meanwhile, </w:t>
      </w:r>
      <w:r>
        <w:rPr>
          <w:rStyle w:val="StyleUnderline"/>
        </w:rPr>
        <w:t>other</w:t>
      </w:r>
      <w:r>
        <w:t xml:space="preserve"> researchers are moving on </w:t>
      </w:r>
      <w:r>
        <w:rPr>
          <w:rStyle w:val="StyleUnderline"/>
        </w:rPr>
        <w:t>projects</w:t>
      </w:r>
      <w:r>
        <w:t xml:space="preserve"> to </w:t>
      </w:r>
      <w:r>
        <w:rPr>
          <w:rStyle w:val="StyleUnderline"/>
        </w:rPr>
        <w:t>engineer</w:t>
      </w:r>
      <w:r>
        <w:t xml:space="preserve"> the nitrogen </w:t>
      </w:r>
      <w:r>
        <w:rPr>
          <w:rStyle w:val="StyleUnderline"/>
        </w:rPr>
        <w:t>fixation</w:t>
      </w:r>
      <w: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t>.</w:t>
      </w:r>
    </w:p>
    <w:p w14:paraId="40FA0BED" w14:textId="77777777" w:rsidR="004A5DFE" w:rsidRDefault="004A5DFE" w:rsidP="004A5DFE">
      <w:pPr>
        <w:rPr>
          <w:u w:val="single"/>
        </w:rPr>
      </w:pPr>
      <w:r>
        <w:t xml:space="preserve">Water? </w:t>
      </w:r>
      <w:r>
        <w:rPr>
          <w:rStyle w:val="StyleUnderline"/>
        </w:rPr>
        <w:t>Most water is devoted to</w:t>
      </w:r>
      <w:r>
        <w:t xml:space="preserve"> the </w:t>
      </w:r>
      <w:r>
        <w:rPr>
          <w:rStyle w:val="StyleUnderline"/>
        </w:rPr>
        <w:t>irrigation</w:t>
      </w:r>
      <w:r>
        <w:t xml:space="preserve"> of crops; </w:t>
      </w:r>
      <w:r>
        <w:rPr>
          <w:rStyle w:val="StyleUnderline"/>
        </w:rPr>
        <w:t xml:space="preserve">the ongoing development of </w:t>
      </w:r>
      <w:r w:rsidRPr="006B5371">
        <w:rPr>
          <w:rStyle w:val="Emphasis"/>
          <w:highlight w:val="green"/>
        </w:rPr>
        <w:t>drought</w:t>
      </w:r>
      <w:r>
        <w:rPr>
          <w:rStyle w:val="Emphasis"/>
        </w:rPr>
        <w:t>-resistant</w:t>
      </w:r>
      <w:r>
        <w:rPr>
          <w:rStyle w:val="StyleUnderline"/>
        </w:rPr>
        <w:t xml:space="preserve"> </w:t>
      </w:r>
      <w:r w:rsidRPr="006B5371">
        <w:rPr>
          <w:rStyle w:val="StyleUnderline"/>
          <w:highlight w:val="green"/>
        </w:rPr>
        <w:t xml:space="preserve">and </w:t>
      </w:r>
      <w:r w:rsidRPr="006B5371">
        <w:rPr>
          <w:rStyle w:val="Emphasis"/>
          <w:highlight w:val="green"/>
        </w:rPr>
        <w:t>saline-tolerant</w:t>
      </w:r>
      <w:r w:rsidRPr="006B5371">
        <w:rPr>
          <w:rStyle w:val="StyleUnderline"/>
          <w:highlight w:val="green"/>
        </w:rPr>
        <w:t xml:space="preserve"> crops</w:t>
      </w:r>
      <w:r>
        <w:rPr>
          <w:rStyle w:val="StyleUnderline"/>
        </w:rPr>
        <w:t xml:space="preserve"> will help</w:t>
      </w:r>
      <w:r>
        <w:t xml:space="preserve"> with that. Hectares per capita? </w:t>
      </w:r>
      <w:r w:rsidRPr="006B5371">
        <w:rPr>
          <w:rStyle w:val="StyleUnderline"/>
          <w:highlight w:val="green"/>
        </w:rPr>
        <w:t>Humanity</w:t>
      </w:r>
      <w:r>
        <w:t xml:space="preserve"> has probably </w:t>
      </w:r>
      <w:r>
        <w:rPr>
          <w:rStyle w:val="Emphasis"/>
        </w:rPr>
        <w:t xml:space="preserve">already </w:t>
      </w:r>
      <w:r w:rsidRPr="006B5371">
        <w:rPr>
          <w:rStyle w:val="Emphasis"/>
          <w:highlight w:val="green"/>
        </w:rPr>
        <w:t>reached</w:t>
      </w:r>
      <w:r w:rsidRPr="006B5371">
        <w:rPr>
          <w:rStyle w:val="StyleUnderline"/>
          <w:highlight w:val="green"/>
        </w:rPr>
        <w:t xml:space="preserve"> peak farmland</w:t>
      </w:r>
      <w:r w:rsidRPr="00EA2546">
        <w:rPr>
          <w:rStyle w:val="StyleUnderline"/>
        </w:rPr>
        <w:t xml:space="preserve">, </w:t>
      </w:r>
      <w:r w:rsidRPr="006B5371">
        <w:rPr>
          <w:rStyle w:val="StyleUnderline"/>
          <w:highlight w:val="green"/>
        </w:rPr>
        <w:t>and</w:t>
      </w:r>
      <w:r>
        <w:rPr>
          <w:rStyle w:val="StyleUnderline"/>
        </w:rPr>
        <w:t xml:space="preserve"> nearly </w:t>
      </w:r>
      <w:r w:rsidRPr="006B5371">
        <w:rPr>
          <w:rStyle w:val="Emphasis"/>
          <w:highlight w:val="green"/>
        </w:rPr>
        <w:t>400 million hectares</w:t>
      </w:r>
      <w:r w:rsidRPr="006B5371">
        <w:rPr>
          <w:rStyle w:val="StyleUnderline"/>
          <w:highlight w:val="green"/>
        </w:rPr>
        <w:t xml:space="preserve"> will be restored</w:t>
      </w:r>
      <w:r>
        <w:rPr>
          <w:rStyle w:val="StyleUnderline"/>
        </w:rPr>
        <w:t xml:space="preserve"> to nature by 2060—an area almost </w:t>
      </w:r>
      <w:proofErr w:type="gramStart"/>
      <w:r>
        <w:rPr>
          <w:rStyle w:val="Emphasis"/>
        </w:rPr>
        <w:t>double</w:t>
      </w:r>
      <w:proofErr w:type="gramEnd"/>
      <w:r>
        <w:rPr>
          <w:rStyle w:val="Emphasis"/>
        </w:rPr>
        <w:t xml:space="preserve"> the size</w:t>
      </w:r>
      <w:r>
        <w:rPr>
          <w:rStyle w:val="StyleUnderline"/>
        </w:rPr>
        <w:t xml:space="preserve"> of the U</w:t>
      </w:r>
      <w:r>
        <w:t xml:space="preserve">nited </w:t>
      </w:r>
      <w:r>
        <w:rPr>
          <w:rStyle w:val="StyleUnderline"/>
        </w:rPr>
        <w:t>S</w:t>
      </w:r>
      <w:r>
        <w:t xml:space="preserve">tates </w:t>
      </w:r>
      <w:r>
        <w:rPr>
          <w:rStyle w:val="StyleUnderline"/>
        </w:rPr>
        <w:t>east of the Mississippi</w:t>
      </w:r>
      <w:r>
        <w:t xml:space="preserve"> River. In fact, it is entirely possible that </w:t>
      </w:r>
      <w:r>
        <w:rPr>
          <w:rStyle w:val="StyleUnderline"/>
        </w:rPr>
        <w:t xml:space="preserve">most animal </w:t>
      </w:r>
      <w:r w:rsidRPr="006B5371">
        <w:rPr>
          <w:rStyle w:val="StyleUnderline"/>
          <w:highlight w:val="green"/>
        </w:rPr>
        <w:t>farming</w:t>
      </w:r>
      <w:r>
        <w:rPr>
          <w:rStyle w:val="StyleUnderline"/>
        </w:rPr>
        <w:t xml:space="preserve"> will be </w:t>
      </w:r>
      <w:r w:rsidRPr="006B5371">
        <w:rPr>
          <w:rStyle w:val="Emphasis"/>
          <w:highlight w:val="green"/>
        </w:rPr>
        <w:t>replaced</w:t>
      </w:r>
      <w:r w:rsidRPr="006B5371">
        <w:rPr>
          <w:rStyle w:val="StyleUnderline"/>
          <w:highlight w:val="green"/>
        </w:rPr>
        <w:t xml:space="preserve"> by</w:t>
      </w:r>
      <w:r>
        <w:t xml:space="preserve"> resource-sparing </w:t>
      </w:r>
      <w:r>
        <w:rPr>
          <w:rStyle w:val="StyleUnderline"/>
        </w:rPr>
        <w:t>lab-grown steaks</w:t>
      </w:r>
      <w:r>
        <w:t xml:space="preserve">, chops, </w:t>
      </w:r>
      <w:r>
        <w:rPr>
          <w:rStyle w:val="StyleUnderline"/>
        </w:rPr>
        <w:t>and milk.</w:t>
      </w:r>
      <w:r>
        <w:t xml:space="preserve"> Such </w:t>
      </w:r>
      <w:r w:rsidRPr="006B5371">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t xml:space="preserve"> the researchers' </w:t>
      </w:r>
      <w:r>
        <w:rPr>
          <w:rStyle w:val="StyleUnderline"/>
        </w:rPr>
        <w:t>worries about overconsumption</w:t>
      </w:r>
      <w:r>
        <w:t xml:space="preserve"> of biomass.</w:t>
      </w:r>
    </w:p>
    <w:p w14:paraId="53A84D0D" w14:textId="77777777" w:rsidR="004A5DFE" w:rsidRDefault="004A5DFE" w:rsidP="004A5DFE">
      <w:r>
        <w:t xml:space="preserve">And </w:t>
      </w:r>
      <w:r>
        <w:rPr>
          <w:rStyle w:val="StyleUnderline"/>
        </w:rPr>
        <w:t xml:space="preserve">humanity's material footprint is likely to </w:t>
      </w:r>
      <w:r>
        <w:rPr>
          <w:rStyle w:val="Emphasis"/>
        </w:rPr>
        <w:t>get smaller</w:t>
      </w:r>
      <w:r>
        <w:t xml:space="preserve"> too </w:t>
      </w:r>
      <w:r>
        <w:rPr>
          <w:rStyle w:val="StyleUnderline"/>
        </w:rPr>
        <w:t>as trends toward</w:t>
      </w:r>
      <w: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t xml:space="preserve"> find ways to </w:t>
      </w:r>
      <w:r>
        <w:rPr>
          <w:rStyle w:val="StyleUnderline"/>
        </w:rPr>
        <w:t>wring</w:t>
      </w:r>
      <w:r>
        <w:t xml:space="preserve"> ever </w:t>
      </w:r>
      <w:r>
        <w:rPr>
          <w:rStyle w:val="StyleUnderline"/>
        </w:rPr>
        <w:t>more value out less</w:t>
      </w:r>
      <w:r>
        <w:t xml:space="preserve"> and less </w:t>
      </w:r>
      <w:r>
        <w:rPr>
          <w:rStyle w:val="StyleUnderline"/>
        </w:rPr>
        <w:t>stuff</w:t>
      </w:r>
      <w:r>
        <w:t xml:space="preserve">. Rockefeller University researcher Jesse </w:t>
      </w:r>
      <w:proofErr w:type="spellStart"/>
      <w:r>
        <w:t>Ausubel</w:t>
      </w:r>
      <w:proofErr w:type="spellEnd"/>
      <w:r>
        <w:t xml:space="preserve"> has shown that this process of </w:t>
      </w:r>
      <w:r>
        <w:rPr>
          <w:rStyle w:val="StyleUnderline"/>
        </w:rPr>
        <w:t>absolute dematerialization has</w:t>
      </w:r>
      <w:r>
        <w:t xml:space="preserve"> already </w:t>
      </w:r>
      <w:r>
        <w:rPr>
          <w:rStyle w:val="StyleUnderline"/>
        </w:rPr>
        <w:t>taken off</w:t>
      </w:r>
      <w:r>
        <w:t xml:space="preserve"> for </w:t>
      </w:r>
      <w:r>
        <w:rPr>
          <w:rStyle w:val="StyleUnderline"/>
        </w:rPr>
        <w:t>many commodities</w:t>
      </w:r>
      <w:r>
        <w:t>.</w:t>
      </w:r>
    </w:p>
    <w:p w14:paraId="7AA0D046" w14:textId="77777777" w:rsidR="004A5DFE" w:rsidRPr="00EA2546" w:rsidRDefault="004A5DFE" w:rsidP="004A5DFE">
      <w:pPr>
        <w:rPr>
          <w:rStyle w:val="Style13ptBold"/>
        </w:rPr>
      </w:pPr>
      <w:r>
        <w:t xml:space="preserve">After cranking their way through their models of doom, O'Neill and his colleagues lugubriously conclude: </w:t>
      </w:r>
      <w:r>
        <w:rPr>
          <w:rStyle w:val="StyleUnderline"/>
        </w:rPr>
        <w:t>"If all people are to lead</w:t>
      </w:r>
      <w:r>
        <w:t xml:space="preserve"> a good </w:t>
      </w:r>
      <w:r>
        <w:rPr>
          <w:rStyle w:val="StyleUnderline"/>
        </w:rPr>
        <w:t>life within planetary boundaries</w:t>
      </w:r>
      <w:r>
        <w:t xml:space="preserve">, then </w:t>
      </w:r>
      <w:r>
        <w:rPr>
          <w:rStyle w:val="StyleUnderline"/>
        </w:rPr>
        <w:t>the level of resource use associated with</w:t>
      </w:r>
      <w:r>
        <w:t xml:space="preserve"> meeting </w:t>
      </w:r>
      <w:r>
        <w:rPr>
          <w:rStyle w:val="StyleUnderline"/>
        </w:rPr>
        <w:t>basic needs must be</w:t>
      </w:r>
      <w:r>
        <w:t xml:space="preserve"> dramatically </w:t>
      </w:r>
      <w:r>
        <w:rPr>
          <w:rStyle w:val="StyleUnderline"/>
        </w:rPr>
        <w:t>reduced." They are</w:t>
      </w:r>
      <w:r>
        <w:t xml:space="preserve"> right, but they are </w:t>
      </w:r>
      <w:r>
        <w:rPr>
          <w:rStyle w:val="Emphasis"/>
        </w:rPr>
        <w:t>entirely backward</w:t>
      </w:r>
      <w:r>
        <w:rPr>
          <w:rStyle w:val="StyleUnderline"/>
        </w:rPr>
        <w:t xml:space="preserve"> </w:t>
      </w:r>
      <w:proofErr w:type="gramStart"/>
      <w:r>
        <w:rPr>
          <w:rStyle w:val="StyleUnderline"/>
        </w:rPr>
        <w:t>with</w:t>
      </w:r>
      <w:r>
        <w:t xml:space="preserve"> regard to</w:t>
      </w:r>
      <w:proofErr w:type="gramEnd"/>
      <w:r>
        <w:t xml:space="preserve"> </w:t>
      </w:r>
      <w:r>
        <w:rPr>
          <w:rStyle w:val="StyleUnderline"/>
        </w:rPr>
        <w:t xml:space="preserve">how to achieve those goals. </w:t>
      </w:r>
      <w:r>
        <w:rPr>
          <w:rStyle w:val="Emphasis"/>
        </w:rPr>
        <w:t xml:space="preserve">Economic </w:t>
      </w:r>
      <w:r w:rsidRPr="006B5371">
        <w:rPr>
          <w:rStyle w:val="Emphasis"/>
          <w:highlight w:val="green"/>
        </w:rPr>
        <w:t>growth</w:t>
      </w:r>
      <w:r>
        <w:rPr>
          <w:rStyle w:val="StyleUnderline"/>
        </w:rPr>
        <w:t xml:space="preserve"> provides</w:t>
      </w:r>
      <w:r>
        <w:t xml:space="preserve"> the wealth and </w:t>
      </w:r>
      <w:r>
        <w:rPr>
          <w:rStyle w:val="StyleUnderline"/>
        </w:rPr>
        <w:t>technologies</w:t>
      </w:r>
      <w:r>
        <w:t xml:space="preserve"> needed </w:t>
      </w:r>
      <w:r>
        <w:rPr>
          <w:rStyle w:val="StyleUnderline"/>
        </w:rPr>
        <w:t xml:space="preserve">to lift people from </w:t>
      </w:r>
      <w:r>
        <w:rPr>
          <w:rStyle w:val="Emphasis"/>
        </w:rPr>
        <w:t>poverty</w:t>
      </w:r>
      <w:r>
        <w:rPr>
          <w:rStyle w:val="StyleUnderline"/>
        </w:rPr>
        <w:t xml:space="preserve"> while</w:t>
      </w:r>
      <w:r>
        <w:rPr>
          <w:u w:val="single"/>
        </w:rPr>
        <w:t xml:space="preserve"> </w:t>
      </w:r>
      <w:r>
        <w:t xml:space="preserve">simultaneously </w:t>
      </w:r>
      <w:r w:rsidRPr="006B5371">
        <w:rPr>
          <w:rStyle w:val="Emphasis"/>
          <w:highlight w:val="green"/>
        </w:rPr>
        <w:t>lighten</w:t>
      </w:r>
      <w:r>
        <w:rPr>
          <w:rStyle w:val="Emphasis"/>
        </w:rPr>
        <w:t xml:space="preserve">ing humanity's </w:t>
      </w:r>
      <w:r w:rsidRPr="006B5371">
        <w:rPr>
          <w:rStyle w:val="Emphasis"/>
          <w:highlight w:val="green"/>
        </w:rPr>
        <w:t>footprint</w:t>
      </w:r>
      <w:r>
        <w:rPr>
          <w:rStyle w:val="StyleUnderline"/>
        </w:rPr>
        <w:t xml:space="preserve"> on the</w:t>
      </w:r>
      <w:r>
        <w:t xml:space="preserve"> natural </w:t>
      </w:r>
      <w:r w:rsidRPr="00EA2546">
        <w:rPr>
          <w:rStyle w:val="StyleUnderline"/>
        </w:rPr>
        <w:t xml:space="preserve">world. Rather than degrowth, the planet—and </w:t>
      </w:r>
      <w:r w:rsidRPr="00EA2546">
        <w:t xml:space="preserve">especially its </w:t>
      </w:r>
      <w:r w:rsidRPr="00EA2546">
        <w:rPr>
          <w:rStyle w:val="StyleUnderline"/>
        </w:rPr>
        <w:t xml:space="preserve">poor people—need </w:t>
      </w:r>
      <w:r w:rsidRPr="00EA2546">
        <w:rPr>
          <w:rStyle w:val="Emphasis"/>
        </w:rPr>
        <w:t>more</w:t>
      </w:r>
      <w:r w:rsidRPr="00EA2546">
        <w:rPr>
          <w:rStyle w:val="StyleUnderline"/>
        </w:rPr>
        <w:t xml:space="preserve"> and </w:t>
      </w:r>
      <w:r w:rsidRPr="00EA2546">
        <w:rPr>
          <w:rStyle w:val="Emphasis"/>
        </w:rPr>
        <w:t>faster</w:t>
      </w:r>
      <w:r w:rsidRPr="00EA2546">
        <w:t xml:space="preserve"> economic </w:t>
      </w:r>
      <w:r w:rsidRPr="00EA2546">
        <w:rPr>
          <w:rStyle w:val="StyleUnderline"/>
        </w:rPr>
        <w:t>growth</w:t>
      </w:r>
      <w:r w:rsidRPr="00EA2546">
        <w:t>.</w:t>
      </w:r>
    </w:p>
    <w:p w14:paraId="0663047F" w14:textId="77777777" w:rsidR="004A5DFE" w:rsidRPr="000065C6" w:rsidRDefault="004A5DFE" w:rsidP="004A5DFE"/>
    <w:p w14:paraId="1FB02161" w14:textId="77777777" w:rsidR="004A5DFE" w:rsidRDefault="004A5DFE" w:rsidP="004A5DFE">
      <w:pPr>
        <w:pStyle w:val="Heading4"/>
      </w:pPr>
      <w:proofErr w:type="spellStart"/>
      <w:r>
        <w:t>Neolib</w:t>
      </w:r>
      <w:proofErr w:type="spellEnd"/>
      <w:r>
        <w:t xml:space="preserve"> solves---</w:t>
      </w:r>
    </w:p>
    <w:p w14:paraId="42FD4447" w14:textId="77777777" w:rsidR="004A5DFE" w:rsidRPr="006755E0" w:rsidRDefault="004A5DFE" w:rsidP="004A5DFE">
      <w:pPr>
        <w:pStyle w:val="Heading4"/>
      </w:pPr>
      <w:r>
        <w:t>1---War.</w:t>
      </w:r>
    </w:p>
    <w:p w14:paraId="093140EC" w14:textId="77777777" w:rsidR="004A5DFE" w:rsidRDefault="004A5DFE" w:rsidP="004A5DFE">
      <w:proofErr w:type="spellStart"/>
      <w:r w:rsidRPr="00852297">
        <w:rPr>
          <w:rStyle w:val="Style13ptBold"/>
        </w:rPr>
        <w:t>Mousseau</w:t>
      </w:r>
      <w:proofErr w:type="spellEnd"/>
      <w:r w:rsidRPr="00852297">
        <w:rPr>
          <w:rStyle w:val="Style13ptBold"/>
        </w:rPr>
        <w:t xml:space="preserve">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41944B24" w14:textId="77777777" w:rsidR="004A5DFE" w:rsidRPr="006755E0" w:rsidRDefault="004A5DFE" w:rsidP="004A5DFE">
      <w:r w:rsidRPr="006755E0">
        <w:t xml:space="preserve">Is war becoming obsolete? </w:t>
      </w:r>
      <w:r w:rsidRPr="00141293">
        <w:rPr>
          <w:rStyle w:val="StyleUnderline"/>
        </w:rPr>
        <w:t xml:space="preserve">There is </w:t>
      </w:r>
      <w:r w:rsidRPr="00732E59">
        <w:rPr>
          <w:rStyle w:val="Emphasis"/>
          <w:highlight w:val="green"/>
        </w:rPr>
        <w:t>wide agreement</w:t>
      </w:r>
      <w:r w:rsidRPr="00141293">
        <w:rPr>
          <w:rStyle w:val="StyleUnderline"/>
        </w:rPr>
        <w:t xml:space="preserve"> among scholars that </w:t>
      </w:r>
      <w:r w:rsidRPr="00732E59">
        <w:rPr>
          <w:rStyle w:val="StyleUnderline"/>
          <w:highlight w:val="green"/>
        </w:rPr>
        <w:t xml:space="preserve">war has been in </w:t>
      </w:r>
      <w:r w:rsidRPr="00732E59">
        <w:rPr>
          <w:rStyle w:val="Emphasis"/>
          <w:highlight w:val="green"/>
        </w:rPr>
        <w:t>sharp decline</w:t>
      </w:r>
      <w:r w:rsidRPr="00141293">
        <w:rPr>
          <w:rStyle w:val="StyleUnderline"/>
        </w:rPr>
        <w:t xml:space="preserve"> since</w:t>
      </w:r>
      <w:r w:rsidRPr="006755E0">
        <w:t xml:space="preserve"> the defeat of the Axis powers in </w:t>
      </w:r>
      <w:r w:rsidRPr="00141293">
        <w:rPr>
          <w:rStyle w:val="StyleUnderline"/>
        </w:rPr>
        <w:t>1945</w:t>
      </w:r>
      <w:r w:rsidRPr="006755E0">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t xml:space="preserve"> states' concerns with </w:t>
      </w:r>
      <w:r w:rsidRPr="00141293">
        <w:rPr>
          <w:rStyle w:val="StyleUnderline"/>
        </w:rPr>
        <w:t>the “</w:t>
      </w:r>
      <w:r w:rsidRPr="00067B93">
        <w:rPr>
          <w:rStyle w:val="Emphasis"/>
        </w:rPr>
        <w:t>security dilemma</w:t>
      </w:r>
      <w:r w:rsidRPr="00141293">
        <w:rPr>
          <w:rStyle w:val="StyleUnderline"/>
        </w:rPr>
        <w:t>”</w:t>
      </w:r>
      <w:r w:rsidRPr="006755E0">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t>Thucydides's</w:t>
      </w:r>
      <w:proofErr w:type="spellEnd"/>
      <w:r w:rsidRPr="006755E0">
        <w:t xml:space="preserve"> Trap,” a reference to the ancient Greek's claim that Sparta's fear of Athens' growing power led to the Peloponnesian War.3</w:t>
      </w:r>
    </w:p>
    <w:p w14:paraId="711380C3" w14:textId="77777777" w:rsidR="004A5DFE" w:rsidRPr="006755E0" w:rsidRDefault="004A5DFE" w:rsidP="004A5DFE">
      <w:r w:rsidRPr="006755E0">
        <w:t xml:space="preserve">This article argues that </w:t>
      </w:r>
      <w:r w:rsidRPr="00067B93">
        <w:rPr>
          <w:rStyle w:val="Emphasis"/>
        </w:rPr>
        <w:t>there is no Thucydides Trap</w:t>
      </w:r>
      <w:r w:rsidRPr="006755E0">
        <w:t xml:space="preserve"> in international politics. </w:t>
      </w:r>
      <w:r w:rsidRPr="00141293">
        <w:rPr>
          <w:rStyle w:val="StyleUnderline"/>
        </w:rPr>
        <w:t xml:space="preserve">Rather, </w:t>
      </w:r>
      <w:r w:rsidRPr="00EA2546">
        <w:rPr>
          <w:rStyle w:val="StyleUnderline"/>
        </w:rPr>
        <w:t xml:space="preserve">the </w:t>
      </w:r>
      <w:r w:rsidRPr="00732E59">
        <w:rPr>
          <w:rStyle w:val="StyleUnderline"/>
          <w:highlight w:val="green"/>
        </w:rPr>
        <w:t xml:space="preserve">world </w:t>
      </w:r>
      <w:r w:rsidRPr="00EA2546">
        <w:rPr>
          <w:rStyle w:val="StyleUnderline"/>
        </w:rPr>
        <w:t xml:space="preserve">is </w:t>
      </w:r>
      <w:r w:rsidRPr="00732E59">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t xml:space="preserve">. Drawing on economic </w:t>
      </w:r>
      <w:proofErr w:type="gramStart"/>
      <w:r w:rsidRPr="006755E0">
        <w:t>norms</w:t>
      </w:r>
      <w:proofErr w:type="gramEnd"/>
      <w:r w:rsidRPr="006755E0">
        <w:t xml:space="preserve">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t xml:space="preserve">. In brief, </w:t>
      </w:r>
      <w:r w:rsidRPr="00141293">
        <w:rPr>
          <w:rStyle w:val="StyleUnderline"/>
        </w:rPr>
        <w:t xml:space="preserve">leaders of </w:t>
      </w:r>
      <w:r w:rsidRPr="00732E59">
        <w:rPr>
          <w:rStyle w:val="StyleUnderline"/>
          <w:highlight w:val="green"/>
        </w:rPr>
        <w:t>states with</w:t>
      </w:r>
      <w:r w:rsidRPr="00141293">
        <w:rPr>
          <w:rStyle w:val="StyleUnderline"/>
        </w:rPr>
        <w:t xml:space="preserve"> advanced </w:t>
      </w:r>
      <w:r w:rsidRPr="00732E59">
        <w:rPr>
          <w:rStyle w:val="StyleUnderline"/>
          <w:highlight w:val="green"/>
        </w:rPr>
        <w:t>market</w:t>
      </w:r>
      <w:r w:rsidRPr="00141293">
        <w:rPr>
          <w:rStyle w:val="StyleUnderline"/>
        </w:rPr>
        <w:t xml:space="preserve">-oriented </w:t>
      </w:r>
      <w:r w:rsidRPr="00732E59">
        <w:rPr>
          <w:rStyle w:val="StyleUnderline"/>
          <w:highlight w:val="green"/>
        </w:rPr>
        <w:t>economies have</w:t>
      </w:r>
      <w:r w:rsidRPr="00141293">
        <w:rPr>
          <w:rStyle w:val="StyleUnderline"/>
        </w:rPr>
        <w:t xml:space="preserve"> </w:t>
      </w:r>
      <w:r w:rsidRPr="00067B93">
        <w:rPr>
          <w:rStyle w:val="Emphasis"/>
        </w:rPr>
        <w:t xml:space="preserve">foremost </w:t>
      </w:r>
      <w:r w:rsidRPr="00732E59">
        <w:rPr>
          <w:rStyle w:val="Emphasis"/>
          <w:highlight w:val="green"/>
        </w:rPr>
        <w:t>interests</w:t>
      </w:r>
      <w:r w:rsidRPr="00732E59">
        <w:rPr>
          <w:rStyle w:val="StyleUnderline"/>
          <w:highlight w:val="green"/>
        </w:rPr>
        <w:t xml:space="preserve"> in</w:t>
      </w:r>
      <w:r w:rsidRPr="00141293">
        <w:rPr>
          <w:rStyle w:val="StyleUnderline"/>
        </w:rPr>
        <w:t xml:space="preserve"> the principle of </w:t>
      </w:r>
      <w:r w:rsidRPr="00732E59">
        <w:rPr>
          <w:rStyle w:val="Emphasis"/>
          <w:highlight w:val="green"/>
        </w:rPr>
        <w:t>self-determination</w:t>
      </w:r>
      <w:r w:rsidRPr="00141293">
        <w:rPr>
          <w:rStyle w:val="StyleUnderline"/>
        </w:rPr>
        <w:t xml:space="preserve"> for all states, large and small, as the foundation </w:t>
      </w:r>
      <w:r w:rsidRPr="00732E59">
        <w:rPr>
          <w:rStyle w:val="StyleUnderline"/>
          <w:highlight w:val="green"/>
        </w:rPr>
        <w:t xml:space="preserve">for a </w:t>
      </w:r>
      <w:r w:rsidRPr="00732E59">
        <w:rPr>
          <w:rStyle w:val="Emphasis"/>
          <w:highlight w:val="green"/>
        </w:rPr>
        <w:t xml:space="preserve">robust </w:t>
      </w:r>
      <w:r w:rsidRPr="00335A09">
        <w:rPr>
          <w:rStyle w:val="Emphasis"/>
        </w:rPr>
        <w:t xml:space="preserve">global </w:t>
      </w:r>
      <w:r w:rsidRPr="00732E59">
        <w:rPr>
          <w:rStyle w:val="Emphasis"/>
          <w:highlight w:val="green"/>
        </w:rPr>
        <w:t>marketplace</w:t>
      </w:r>
      <w:r w:rsidRPr="00141293">
        <w:rPr>
          <w:rStyle w:val="StyleUnderline"/>
        </w:rPr>
        <w:t xml:space="preserve">. </w:t>
      </w:r>
      <w:r w:rsidRPr="00732E59">
        <w:rPr>
          <w:rStyle w:val="Emphasis"/>
          <w:highlight w:val="green"/>
        </w:rPr>
        <w:t>War</w:t>
      </w:r>
      <w:r w:rsidRPr="00141293">
        <w:rPr>
          <w:rStyle w:val="StyleUnderline"/>
        </w:rPr>
        <w:t xml:space="preserve"> among these states</w:t>
      </w:r>
      <w:r w:rsidRPr="00335A09">
        <w:rPr>
          <w:rStyle w:val="StyleUnderline"/>
        </w:rPr>
        <w:t xml:space="preserve">, </w:t>
      </w:r>
      <w:r w:rsidRPr="00335A09">
        <w:rPr>
          <w:rStyle w:val="Emphasis"/>
        </w:rPr>
        <w:t xml:space="preserve">even </w:t>
      </w:r>
      <w:proofErr w:type="gramStart"/>
      <w:r w:rsidRPr="00335A09">
        <w:rPr>
          <w:rStyle w:val="Emphasis"/>
        </w:rPr>
        <w:t>making preparations</w:t>
      </w:r>
      <w:proofErr w:type="gramEnd"/>
      <w:r w:rsidRPr="00335A09">
        <w:rPr>
          <w:rStyle w:val="StyleUnderline"/>
        </w:rPr>
        <w:t xml:space="preserve"> for</w:t>
      </w:r>
      <w:r w:rsidRPr="00141293">
        <w:rPr>
          <w:rStyle w:val="StyleUnderline"/>
        </w:rPr>
        <w:t xml:space="preserve"> war, is </w:t>
      </w:r>
      <w:r w:rsidRPr="00732E59">
        <w:rPr>
          <w:rStyle w:val="Emphasis"/>
          <w:highlight w:val="green"/>
        </w:rPr>
        <w:t>not possible</w:t>
      </w:r>
      <w:r w:rsidRPr="00335A09">
        <w:rPr>
          <w:rStyle w:val="StyleUnderline"/>
        </w:rPr>
        <w:t xml:space="preserve">, because they are in a </w:t>
      </w:r>
      <w:r w:rsidRPr="00335A09">
        <w:rPr>
          <w:rStyle w:val="Emphasis"/>
        </w:rPr>
        <w:t>natural alliance to preserve</w:t>
      </w:r>
      <w:r w:rsidRPr="00335A09">
        <w:rPr>
          <w:rStyle w:val="StyleUnderline"/>
        </w:rPr>
        <w:t xml:space="preserve"> and </w:t>
      </w:r>
      <w:r w:rsidRPr="00335A09">
        <w:rPr>
          <w:rStyle w:val="Emphasis"/>
        </w:rPr>
        <w:t>protect the global order</w:t>
      </w:r>
      <w:r w:rsidRPr="00335A09">
        <w:t xml:space="preserve">. In contrast, </w:t>
      </w:r>
      <w:r w:rsidRPr="00335A09">
        <w:rPr>
          <w:rStyle w:val="StyleUnderline"/>
        </w:rPr>
        <w:t xml:space="preserve">leaders of states with </w:t>
      </w:r>
      <w:r w:rsidRPr="00335A09">
        <w:rPr>
          <w:rStyle w:val="Emphasis"/>
        </w:rPr>
        <w:t>weak internal markets</w:t>
      </w:r>
      <w:r w:rsidRPr="00335A09">
        <w:rPr>
          <w:rStyle w:val="StyleUnderline"/>
        </w:rPr>
        <w:t xml:space="preserve"> have </w:t>
      </w:r>
      <w:r w:rsidRPr="00335A09">
        <w:rPr>
          <w:rStyle w:val="Emphasis"/>
        </w:rPr>
        <w:t>little interest</w:t>
      </w:r>
      <w:r w:rsidRPr="00335A09">
        <w:rPr>
          <w:rStyle w:val="StyleUnderline"/>
        </w:rPr>
        <w:t xml:space="preserve"> in the global marketplace; they pursue wealth </w:t>
      </w:r>
      <w:r w:rsidRPr="00335A09">
        <w:rPr>
          <w:rStyle w:val="Emphasis"/>
        </w:rPr>
        <w:t>not through commerce</w:t>
      </w:r>
      <w:r w:rsidRPr="00335A09">
        <w:rPr>
          <w:rStyle w:val="StyleUnderline"/>
        </w:rPr>
        <w:t xml:space="preserve">, but through </w:t>
      </w:r>
      <w:r w:rsidRPr="00335A09">
        <w:rPr>
          <w:rStyle w:val="Emphasis"/>
        </w:rPr>
        <w:t>wars of expansion</w:t>
      </w:r>
      <w:r w:rsidRPr="00335A09">
        <w:rPr>
          <w:rStyle w:val="StyleUnderline"/>
        </w:rPr>
        <w:t xml:space="preserve"> and </w:t>
      </w:r>
      <w:r w:rsidRPr="00335A09">
        <w:rPr>
          <w:rStyle w:val="Emphasis"/>
        </w:rPr>
        <w:t>demands for tribute</w:t>
      </w:r>
      <w:r w:rsidRPr="00335A09">
        <w:t xml:space="preserve">. For these states, power equals threat, and therefore they tend to balance against the power of all states. </w:t>
      </w:r>
      <w:r w:rsidRPr="00335A09">
        <w:rPr>
          <w:rStyle w:val="StyleUnderline"/>
        </w:rPr>
        <w:t xml:space="preserve">Fearing stronger states, however, minor powers with weak internal markets tend to </w:t>
      </w:r>
      <w:r w:rsidRPr="00335A09">
        <w:rPr>
          <w:rStyle w:val="Emphasis"/>
        </w:rPr>
        <w:t>constrain their expansionist inclinations</w:t>
      </w:r>
      <w:r w:rsidRPr="00335A09">
        <w:rPr>
          <w:rStyle w:val="StyleUnderline"/>
        </w:rPr>
        <w:t xml:space="preserve"> and, for security reasons, </w:t>
      </w:r>
      <w:r w:rsidRPr="00335A09">
        <w:rPr>
          <w:rStyle w:val="Emphasis"/>
        </w:rPr>
        <w:t>bandwagon</w:t>
      </w:r>
      <w:r w:rsidRPr="00335A09">
        <w:rPr>
          <w:rStyle w:val="StyleUnderline"/>
        </w:rPr>
        <w:t xml:space="preserve"> with the </w:t>
      </w:r>
      <w:r w:rsidRPr="00335A09">
        <w:rPr>
          <w:rStyle w:val="Emphasis"/>
        </w:rPr>
        <w:t>relatively benign market-oriented powers</w:t>
      </w:r>
      <w:r w:rsidRPr="00335A09">
        <w:t>.</w:t>
      </w:r>
    </w:p>
    <w:p w14:paraId="143FAD22" w14:textId="77777777" w:rsidR="004A5DFE" w:rsidRPr="004D5D05" w:rsidRDefault="004A5DFE" w:rsidP="004A5DFE">
      <w:pPr>
        <w:rPr>
          <w:u w:val="single"/>
        </w:rPr>
      </w:pPr>
      <w:r w:rsidRPr="006755E0">
        <w:t xml:space="preserve">I argue that </w:t>
      </w:r>
      <w:r w:rsidRPr="00141293">
        <w:rPr>
          <w:rStyle w:val="StyleUnderline"/>
        </w:rPr>
        <w:t xml:space="preserve">this </w:t>
      </w:r>
      <w:r w:rsidRPr="00732E59">
        <w:rPr>
          <w:rStyle w:val="StyleUnderline"/>
          <w:highlight w:val="green"/>
        </w:rPr>
        <w:t>liberal</w:t>
      </w:r>
      <w:r w:rsidRPr="00141293">
        <w:rPr>
          <w:rStyle w:val="StyleUnderline"/>
        </w:rPr>
        <w:t xml:space="preserve"> global </w:t>
      </w:r>
      <w:r w:rsidRPr="00732E59">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732E59">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732E59">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t xml:space="preserve"> something close to </w:t>
      </w:r>
      <w:r w:rsidRPr="00067B93">
        <w:rPr>
          <w:rStyle w:val="Emphasis"/>
        </w:rPr>
        <w:t>harmony</w:t>
      </w:r>
      <w:r w:rsidRPr="006D3327">
        <w:rPr>
          <w:rStyle w:val="StyleUnderline"/>
        </w:rPr>
        <w:t xml:space="preserve">. My argument </w:t>
      </w:r>
      <w:r w:rsidRPr="00732E59">
        <w:rPr>
          <w:rStyle w:val="Emphasis"/>
          <w:highlight w:val="green"/>
        </w:rPr>
        <w:t>challenges</w:t>
      </w:r>
      <w:r w:rsidRPr="00C67E44">
        <w:rPr>
          <w:rStyle w:val="Emphasis"/>
        </w:rPr>
        <w:t xml:space="preserve"> the </w:t>
      </w:r>
      <w:r w:rsidRPr="00732E59">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t xml:space="preserve">, because hegemony cannot exist among great powers with weak markets; these inherently expansionist states live in constant fear and therefore normally balance against the strongest state and its allies.5 </w:t>
      </w:r>
      <w:r w:rsidRPr="00335A09">
        <w:rPr>
          <w:rStyle w:val="StyleUnderline"/>
        </w:rPr>
        <w:t xml:space="preserve">Hegemony can exist </w:t>
      </w:r>
      <w:r w:rsidRPr="00335A09">
        <w:rPr>
          <w:rStyle w:val="Emphasis"/>
        </w:rPr>
        <w:t>only among market-oriented powers</w:t>
      </w:r>
      <w:r w:rsidRPr="00335A09">
        <w:rPr>
          <w:rStyle w:val="StyleUnderline"/>
        </w:rPr>
        <w:t xml:space="preserve">, because only they care about global order. Yet, there can be </w:t>
      </w:r>
      <w:r w:rsidRPr="00335A09">
        <w:rPr>
          <w:rStyle w:val="Emphasis"/>
        </w:rPr>
        <w:t>no competition for leadership</w:t>
      </w:r>
      <w:r w:rsidRPr="00335A09">
        <w:rPr>
          <w:rStyle w:val="StyleUnderline"/>
        </w:rPr>
        <w:t xml:space="preserve"> among market </w:t>
      </w:r>
      <w:proofErr w:type="gramStart"/>
      <w:r w:rsidRPr="00335A09">
        <w:rPr>
          <w:rStyle w:val="StyleUnderline"/>
        </w:rPr>
        <w:t>powers, because</w:t>
      </w:r>
      <w:proofErr w:type="gramEnd"/>
      <w:r w:rsidRPr="00335A09">
        <w:rPr>
          <w:rStyle w:val="StyleUnderline"/>
        </w:rPr>
        <w:t xml:space="preserve"> they </w:t>
      </w:r>
      <w:r w:rsidRPr="00335A09">
        <w:rPr>
          <w:rStyle w:val="Emphasis"/>
        </w:rPr>
        <w:t>always agree</w:t>
      </w:r>
      <w:r w:rsidRPr="00335A09">
        <w:rPr>
          <w:rStyle w:val="StyleUnderline"/>
        </w:rPr>
        <w:t xml:space="preserve"> with the goal of their strongest member</w:t>
      </w:r>
      <w:r w:rsidRPr="00335A09">
        <w:t xml:space="preserve"> (currently the United States) </w:t>
      </w:r>
      <w:r w:rsidRPr="00335A09">
        <w:rPr>
          <w:rStyle w:val="StyleUnderline"/>
        </w:rPr>
        <w:t xml:space="preserve">to </w:t>
      </w:r>
      <w:r w:rsidRPr="00335A09">
        <w:rPr>
          <w:rStyle w:val="Emphasis"/>
        </w:rPr>
        <w:t>preserve</w:t>
      </w:r>
      <w:r w:rsidRPr="00335A09">
        <w:rPr>
          <w:rStyle w:val="StyleUnderline"/>
        </w:rPr>
        <w:t xml:space="preserve"> and </w:t>
      </w:r>
      <w:r w:rsidRPr="00335A09">
        <w:rPr>
          <w:rStyle w:val="Emphasis"/>
        </w:rPr>
        <w:t>protect the global order</w:t>
      </w:r>
      <w:r w:rsidRPr="00335A09">
        <w:rPr>
          <w:rStyle w:val="StyleUnderline"/>
        </w:rPr>
        <w:t xml:space="preserve"> based on the principle of self-determination. If another commercial power, such as a rising China, were to </w:t>
      </w:r>
      <w:r w:rsidRPr="00335A09">
        <w:rPr>
          <w:rStyle w:val="Emphasis"/>
        </w:rPr>
        <w:t>overtake the United States</w:t>
      </w:r>
      <w:r w:rsidRPr="00335A09">
        <w:rPr>
          <w:rStyle w:val="StyleUnderline"/>
        </w:rPr>
        <w:t xml:space="preserve">, the world would take </w:t>
      </w:r>
      <w:r w:rsidRPr="00335A09">
        <w:rPr>
          <w:rStyle w:val="Emphasis"/>
        </w:rPr>
        <w:t>little notice</w:t>
      </w:r>
      <w:r w:rsidRPr="00335A09">
        <w:rPr>
          <w:rStyle w:val="StyleUnderline"/>
        </w:rPr>
        <w:t xml:space="preserve">, because the new leading power would </w:t>
      </w:r>
      <w:r w:rsidRPr="00335A09">
        <w:rPr>
          <w:rStyle w:val="Emphasis"/>
        </w:rPr>
        <w:t>largely agree</w:t>
      </w:r>
      <w:r w:rsidRPr="00335A09">
        <w:rPr>
          <w:rStyle w:val="StyleUnderline"/>
        </w:rPr>
        <w:t xml:space="preserve"> with the global rules promoted and enforced by its predecessor</w:t>
      </w:r>
      <w:r w:rsidRPr="00335A09">
        <w:t>. Vladimir Putin's Russia, on the other hand, seeks to create chaos around the world. Most other powers, having market-oriented</w:t>
      </w:r>
      <w:r w:rsidRPr="006755E0">
        <w:t xml:space="preserve"> economies, continue to abide by the hegemony of the United States despite its relative economic decline since the end of World War II.6</w:t>
      </w:r>
    </w:p>
    <w:p w14:paraId="69E1A13A" w14:textId="77777777" w:rsidR="004A5DFE" w:rsidRPr="006755E0" w:rsidRDefault="004A5DFE" w:rsidP="004A5DFE">
      <w:r w:rsidRPr="006755E0">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t xml:space="preserve"> (i.e., the United States), </w:t>
      </w:r>
      <w:r w:rsidRPr="006D3327">
        <w:rPr>
          <w:rStyle w:val="StyleUnderline"/>
        </w:rPr>
        <w:t xml:space="preserve">but more so if they are major powers or have stronger rather than weaker military and economic capabilities. The power of </w:t>
      </w:r>
      <w:r w:rsidRPr="00732E59">
        <w:rPr>
          <w:rStyle w:val="StyleUnderline"/>
          <w:highlight w:val="green"/>
        </w:rPr>
        <w:t xml:space="preserve">states with </w:t>
      </w:r>
      <w:r w:rsidRPr="00732E59">
        <w:rPr>
          <w:rStyle w:val="Emphasis"/>
          <w:highlight w:val="green"/>
        </w:rPr>
        <w:t>robust</w:t>
      </w:r>
      <w:r w:rsidRPr="00C67E44">
        <w:rPr>
          <w:rStyle w:val="Emphasis"/>
        </w:rPr>
        <w:t xml:space="preserve"> internal </w:t>
      </w:r>
      <w:r w:rsidRPr="00732E59">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732E59">
        <w:rPr>
          <w:rStyle w:val="StyleUnderline"/>
          <w:highlight w:val="green"/>
        </w:rPr>
        <w:t>align</w:t>
      </w:r>
      <w:r w:rsidRPr="006D3327">
        <w:rPr>
          <w:rStyle w:val="StyleUnderline"/>
        </w:rPr>
        <w:t xml:space="preserve"> with the market leader </w:t>
      </w:r>
      <w:r w:rsidRPr="00732E59">
        <w:rPr>
          <w:rStyle w:val="Emphasis"/>
          <w:highlight w:val="green"/>
        </w:rPr>
        <w:t>regardless of</w:t>
      </w:r>
      <w:r w:rsidRPr="00C67E44">
        <w:rPr>
          <w:rStyle w:val="Emphasis"/>
        </w:rPr>
        <w:t xml:space="preserve"> their power </w:t>
      </w:r>
      <w:r w:rsidRPr="00732E59">
        <w:rPr>
          <w:rStyle w:val="Emphasis"/>
          <w:highlight w:val="green"/>
        </w:rPr>
        <w:t>status</w:t>
      </w:r>
      <w:r w:rsidRPr="00732E59">
        <w:rPr>
          <w:rStyle w:val="StyleUnderline"/>
          <w:highlight w:val="green"/>
        </w:rPr>
        <w:t xml:space="preserve"> or </w:t>
      </w:r>
      <w:r w:rsidRPr="00732E59">
        <w:rPr>
          <w:rStyle w:val="Emphasis"/>
          <w:highlight w:val="green"/>
        </w:rPr>
        <w:t>capabilities</w:t>
      </w:r>
      <w:r w:rsidRPr="006755E0">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t xml:space="preserve"> than other states to have preferences </w:t>
      </w:r>
      <w:r w:rsidRPr="00C67E44">
        <w:rPr>
          <w:rStyle w:val="Emphasis"/>
        </w:rPr>
        <w:t>aligned</w:t>
      </w:r>
      <w:r w:rsidRPr="006755E0">
        <w:t xml:space="preserve"> with those of the United States; </w:t>
      </w:r>
      <w:r w:rsidRPr="006D3327">
        <w:rPr>
          <w:rStyle w:val="StyleUnderline"/>
        </w:rPr>
        <w:t xml:space="preserve">those with </w:t>
      </w:r>
      <w:r w:rsidRPr="00C67E44">
        <w:rPr>
          <w:rStyle w:val="Emphasis"/>
        </w:rPr>
        <w:t xml:space="preserve">lower </w:t>
      </w:r>
      <w:r w:rsidRPr="00335A09">
        <w:rPr>
          <w:rStyle w:val="Emphasis"/>
        </w:rPr>
        <w:t>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t xml:space="preserve"> have interests that do </w:t>
      </w:r>
      <w:r w:rsidRPr="00C67E44">
        <w:rPr>
          <w:rStyle w:val="Emphasis"/>
        </w:rPr>
        <w:t>not align</w:t>
      </w:r>
      <w:r w:rsidRPr="006755E0">
        <w:t xml:space="preserve"> with the United States, but again more so if they are stronger rather than weaker.</w:t>
      </w:r>
    </w:p>
    <w:p w14:paraId="0FF330E6" w14:textId="77777777" w:rsidR="004A5DFE" w:rsidRPr="006755E0" w:rsidRDefault="004A5DFE" w:rsidP="004A5DFE">
      <w:r w:rsidRPr="006755E0">
        <w:t xml:space="preserve">Liberal </w:t>
      </w:r>
      <w:r w:rsidRPr="006D3327">
        <w:rPr>
          <w:rStyle w:val="StyleUnderline"/>
        </w:rPr>
        <w:t>scholars</w:t>
      </w:r>
      <w:r w:rsidRPr="006755E0">
        <w:t xml:space="preserve"> of international politics </w:t>
      </w:r>
      <w:r w:rsidRPr="006D3327">
        <w:rPr>
          <w:rStyle w:val="StyleUnderline"/>
        </w:rPr>
        <w:t>have</w:t>
      </w:r>
      <w:r w:rsidRPr="006755E0">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t xml:space="preserve">.7 Neoliberal institutionalists treat states as like units and international organization as an external condition.8 </w:t>
      </w:r>
      <w:r w:rsidRPr="00732E59">
        <w:rPr>
          <w:rStyle w:val="StyleUnderline"/>
          <w:highlight w:val="green"/>
        </w:rPr>
        <w:t>Trade</w:t>
      </w:r>
      <w:r w:rsidRPr="006D3327">
        <w:rPr>
          <w:rStyle w:val="StyleUnderline"/>
        </w:rPr>
        <w:t xml:space="preserve"> interdependence </w:t>
      </w:r>
      <w:r w:rsidRPr="00732E59">
        <w:rPr>
          <w:rStyle w:val="StyleUnderline"/>
          <w:highlight w:val="green"/>
        </w:rPr>
        <w:t xml:space="preserve">is </w:t>
      </w:r>
      <w:r w:rsidRPr="00732E59">
        <w:rPr>
          <w:rStyle w:val="Emphasis"/>
          <w:highlight w:val="green"/>
        </w:rPr>
        <w:t>dyadic</w:t>
      </w:r>
      <w:r w:rsidRPr="006D3327">
        <w:rPr>
          <w:rStyle w:val="StyleUnderline"/>
        </w:rPr>
        <w:t xml:space="preserve"> and thus an </w:t>
      </w:r>
      <w:r w:rsidRPr="00C67E44">
        <w:rPr>
          <w:rStyle w:val="Emphasis"/>
        </w:rPr>
        <w:t>external condition</w:t>
      </w:r>
      <w:r w:rsidRPr="006755E0">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732E59">
        <w:rPr>
          <w:rStyle w:val="StyleUnderline"/>
          <w:highlight w:val="green"/>
        </w:rPr>
        <w:t xml:space="preserve">interests </w:t>
      </w:r>
      <w:r w:rsidRPr="00732E59">
        <w:rPr>
          <w:rStyle w:val="Emphasis"/>
          <w:highlight w:val="green"/>
        </w:rPr>
        <w:t>determined</w:t>
      </w:r>
      <w:r w:rsidRPr="00C67E44">
        <w:rPr>
          <w:rStyle w:val="Emphasis"/>
        </w:rPr>
        <w:t xml:space="preserve"> entirely </w:t>
      </w:r>
      <w:r w:rsidRPr="00732E59">
        <w:rPr>
          <w:rStyle w:val="Emphasis"/>
          <w:highlight w:val="green"/>
        </w:rPr>
        <w:t>by internal factors</w:t>
      </w:r>
      <w:r w:rsidRPr="006755E0">
        <w:t>.11</w:t>
      </w:r>
    </w:p>
    <w:p w14:paraId="7FA7A092" w14:textId="77777777" w:rsidR="004A5DFE" w:rsidRDefault="004A5DFE" w:rsidP="004A5DFE"/>
    <w:p w14:paraId="5CC80A02" w14:textId="77777777" w:rsidR="004A5DFE" w:rsidRPr="00FE669F" w:rsidRDefault="004A5DFE" w:rsidP="004A5DFE">
      <w:pPr>
        <w:pStyle w:val="Heading4"/>
      </w:pPr>
      <w:r>
        <w:t>2---Inequality and Poverty.</w:t>
      </w:r>
    </w:p>
    <w:p w14:paraId="0134CA11" w14:textId="77777777" w:rsidR="004A5DFE" w:rsidRPr="00C7134A" w:rsidRDefault="004A5DFE" w:rsidP="004A5DFE">
      <w:r w:rsidRPr="00C7134A">
        <w:rPr>
          <w:rStyle w:val="Style13ptBold"/>
        </w:rPr>
        <w:t xml:space="preserve">Teixeira and </w:t>
      </w:r>
      <w:proofErr w:type="spellStart"/>
      <w:r w:rsidRPr="00C7134A">
        <w:rPr>
          <w:rStyle w:val="Style13ptBold"/>
        </w:rPr>
        <w:t>Judis</w:t>
      </w:r>
      <w:proofErr w:type="spellEnd"/>
      <w:r w:rsidRPr="00C7134A">
        <w:rPr>
          <w:rStyle w:val="Style13ptBold"/>
        </w:rPr>
        <w:t xml:space="preserve"> 17</w:t>
      </w:r>
      <w:r w:rsidRPr="00C7134A">
        <w:t>—senior fellow at both The Century Foundation and American Progress AND editor-at-large at Talking Points Memo, former senior writer at The National Journal and a former senior editor at The New Republic (</w:t>
      </w:r>
      <w:proofErr w:type="spellStart"/>
      <w:r w:rsidRPr="00C7134A">
        <w:t>Ruy</w:t>
      </w:r>
      <w:proofErr w:type="spellEnd"/>
      <w:r w:rsidRPr="00C7134A">
        <w:t xml:space="preserve"> and John, “Why The Left Will (Eventually) Triumph: An Interview With </w:t>
      </w:r>
      <w:proofErr w:type="spellStart"/>
      <w:r w:rsidRPr="00C7134A">
        <w:t>Ruy</w:t>
      </w:r>
      <w:proofErr w:type="spellEnd"/>
      <w:r w:rsidRPr="00C7134A">
        <w:t xml:space="preserve"> Teixeira,” </w:t>
      </w:r>
      <w:hyperlink r:id="rId11" w:history="1">
        <w:r w:rsidRPr="00C7134A">
          <w:t>http://talkingpointsmemo.com/cafe/why-left-will-eventually-win-ruy-teixeira</w:t>
        </w:r>
      </w:hyperlink>
      <w:r w:rsidRPr="00C7134A">
        <w:t xml:space="preserve">, </w:t>
      </w:r>
      <w:proofErr w:type="spellStart"/>
      <w:r w:rsidRPr="00C7134A">
        <w:t>dml</w:t>
      </w:r>
      <w:proofErr w:type="spellEnd"/>
      <w:r w:rsidRPr="00C7134A">
        <w:t>)</w:t>
      </w:r>
    </w:p>
    <w:p w14:paraId="6138B1C2" w14:textId="77777777" w:rsidR="004A5DFE" w:rsidRDefault="004A5DFE" w:rsidP="004A5DFE">
      <w:proofErr w:type="spellStart"/>
      <w:r w:rsidRPr="00C7134A">
        <w:t>Judis</w:t>
      </w:r>
      <w:proofErr w:type="spellEnd"/>
      <w:r w:rsidRPr="00C7134A">
        <w:t xml:space="preserve">: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w:t>
      </w:r>
      <w:proofErr w:type="gramStart"/>
      <w:r w:rsidRPr="00C7134A">
        <w:t>actually work</w:t>
      </w:r>
      <w:proofErr w:type="gramEnd"/>
      <w:r w:rsidRPr="00C7134A">
        <w:t xml:space="preserve">. When I was a socialist, </w:t>
      </w:r>
      <w:r w:rsidRPr="00C7134A">
        <w:rPr>
          <w:u w:val="single"/>
        </w:rPr>
        <w:t xml:space="preserve">I </w:t>
      </w:r>
      <w:r w:rsidRPr="00C7134A">
        <w:rPr>
          <w:b/>
          <w:iCs/>
          <w:u w:val="single"/>
          <w:bdr w:val="single" w:sz="8" w:space="0" w:color="auto"/>
        </w:rPr>
        <w:t>didn’t think very carefully</w:t>
      </w:r>
      <w:r w:rsidRPr="00C7134A">
        <w:rPr>
          <w:u w:val="single"/>
        </w:rPr>
        <w:t xml:space="preserve"> and </w:t>
      </w:r>
      <w:r w:rsidRPr="00C7134A">
        <w:rPr>
          <w:b/>
          <w:iCs/>
          <w:u w:val="single"/>
          <w:bdr w:val="single" w:sz="8" w:space="0" w:color="auto"/>
        </w:rPr>
        <w:t>long</w:t>
      </w:r>
      <w:r w:rsidRPr="00C7134A">
        <w:rPr>
          <w:u w:val="single"/>
        </w:rPr>
        <w:t xml:space="preserve"> about what </w:t>
      </w:r>
      <w:proofErr w:type="gramStart"/>
      <w:r w:rsidRPr="00C7134A">
        <w:rPr>
          <w:b/>
          <w:iCs/>
          <w:u w:val="single"/>
          <w:bdr w:val="single" w:sz="8" w:space="0" w:color="auto"/>
        </w:rPr>
        <w:t>actually</w:t>
      </w:r>
      <w:r w:rsidRPr="00C7134A">
        <w:rPr>
          <w:u w:val="single"/>
        </w:rPr>
        <w:t xml:space="preserve"> a</w:t>
      </w:r>
      <w:proofErr w:type="gramEnd"/>
      <w:r w:rsidRPr="00C7134A">
        <w:rPr>
          <w:u w:val="single"/>
        </w:rPr>
        <w:t xml:space="preserve"> socialist economy would look like. I had this </w:t>
      </w:r>
      <w:r w:rsidRPr="00C7134A">
        <w:rPr>
          <w:b/>
          <w:iCs/>
          <w:u w:val="single"/>
          <w:bdr w:val="single" w:sz="8" w:space="0" w:color="auto"/>
        </w:rPr>
        <w:t>general idea</w:t>
      </w:r>
      <w:r w:rsidRPr="00C7134A">
        <w:rPr>
          <w:u w:val="single"/>
        </w:rPr>
        <w:t xml:space="preserve"> that the capitalist system was </w:t>
      </w:r>
      <w:r w:rsidRPr="00C7134A">
        <w:rPr>
          <w:b/>
          <w:iCs/>
          <w:u w:val="single"/>
          <w:bdr w:val="single" w:sz="8" w:space="0" w:color="auto"/>
        </w:rPr>
        <w:t>inefficient</w:t>
      </w:r>
      <w:r w:rsidRPr="00C7134A">
        <w:rPr>
          <w:u w:val="single"/>
        </w:rPr>
        <w:t xml:space="preserve"> and </w:t>
      </w:r>
      <w:r w:rsidRPr="00C7134A">
        <w:rPr>
          <w:b/>
          <w:iCs/>
          <w:u w:val="single"/>
          <w:bdr w:val="single" w:sz="8" w:space="0" w:color="auto"/>
        </w:rPr>
        <w:t>prone to crisis</w:t>
      </w:r>
      <w:r w:rsidRPr="00C7134A">
        <w:rPr>
          <w:u w:val="single"/>
        </w:rPr>
        <w:t xml:space="preserve"> and that one should </w:t>
      </w:r>
      <w:r w:rsidRPr="00C7134A">
        <w:rPr>
          <w:b/>
          <w:iCs/>
          <w:u w:val="single"/>
          <w:bdr w:val="single" w:sz="8" w:space="0" w:color="auto"/>
        </w:rPr>
        <w:t>somehow tamp down the profit motive</w:t>
      </w:r>
      <w:r w:rsidRPr="00C7134A">
        <w:rPr>
          <w:u w:val="single"/>
        </w:rPr>
        <w:t xml:space="preserve"> and limit the freedom of action of capitalists. But </w:t>
      </w:r>
      <w:r w:rsidRPr="00C7134A">
        <w:rPr>
          <w:b/>
          <w:iCs/>
          <w:u w:val="single"/>
          <w:bdr w:val="single" w:sz="8" w:space="0" w:color="auto"/>
        </w:rPr>
        <w:t>the more I thought</w:t>
      </w:r>
      <w:r w:rsidRPr="00C7134A">
        <w:rPr>
          <w:u w:val="single"/>
        </w:rPr>
        <w:t xml:space="preserve"> about how economies worked, it was </w:t>
      </w:r>
      <w:r w:rsidRPr="00C7134A">
        <w:rPr>
          <w:b/>
          <w:iCs/>
          <w:u w:val="single"/>
          <w:bdr w:val="single" w:sz="8" w:space="0" w:color="auto"/>
        </w:rPr>
        <w:t>hard to gainsay</w:t>
      </w:r>
      <w:r w:rsidRPr="00C7134A">
        <w:rPr>
          <w:u w:val="single"/>
        </w:rPr>
        <w:t xml:space="preserve"> that the market was </w:t>
      </w:r>
      <w:proofErr w:type="gramStart"/>
      <w:r w:rsidRPr="00C7134A">
        <w:rPr>
          <w:b/>
          <w:iCs/>
          <w:u w:val="single"/>
          <w:bdr w:val="single" w:sz="8" w:space="0" w:color="auto"/>
        </w:rPr>
        <w:t>absolutely essential</w:t>
      </w:r>
      <w:proofErr w:type="gramEnd"/>
      <w:r w:rsidRPr="00C7134A">
        <w:rPr>
          <w:u w:val="single"/>
        </w:rPr>
        <w:t xml:space="preserve"> for the efficient delivery of goods and services.</w:t>
      </w:r>
      <w:r w:rsidRPr="00C7134A">
        <w:t xml:space="preserve"> And the more I read, the more I realized my viewpoint was closer to social democrats than to socialists. </w:t>
      </w:r>
      <w:r w:rsidRPr="00732E59">
        <w:rPr>
          <w:highlight w:val="green"/>
          <w:u w:val="single"/>
        </w:rPr>
        <w:t>Capitalism</w:t>
      </w:r>
      <w:r w:rsidRPr="00335A09">
        <w:rPr>
          <w:u w:val="single"/>
        </w:rPr>
        <w:t xml:space="preserve"> needs to be </w:t>
      </w:r>
      <w:r w:rsidRPr="00335A09">
        <w:rPr>
          <w:b/>
          <w:iCs/>
          <w:u w:val="single"/>
          <w:bdr w:val="single" w:sz="8" w:space="0" w:color="auto"/>
        </w:rPr>
        <w:t>regulated</w:t>
      </w:r>
      <w:r w:rsidRPr="00335A09">
        <w:rPr>
          <w:u w:val="single"/>
        </w:rPr>
        <w:t>, it</w:t>
      </w:r>
      <w:r w:rsidRPr="00C7134A">
        <w:rPr>
          <w:u w:val="single"/>
        </w:rPr>
        <w:t xml:space="preserve"> needs to be </w:t>
      </w:r>
      <w:r w:rsidRPr="00732E59">
        <w:rPr>
          <w:b/>
          <w:iCs/>
          <w:highlight w:val="green"/>
          <w:u w:val="single"/>
          <w:bdr w:val="single" w:sz="8" w:space="0" w:color="auto"/>
        </w:rPr>
        <w:t>pointed in the right direction</w:t>
      </w:r>
      <w:r w:rsidRPr="00C7134A">
        <w:rPr>
          <w:u w:val="single"/>
        </w:rPr>
        <w:t xml:space="preserve">, you </w:t>
      </w:r>
      <w:r w:rsidRPr="00C7134A">
        <w:rPr>
          <w:b/>
          <w:iCs/>
          <w:u w:val="single"/>
          <w:bdr w:val="single" w:sz="8" w:space="0" w:color="auto"/>
        </w:rPr>
        <w:t>need to have a big safety net</w:t>
      </w:r>
      <w:r w:rsidRPr="00C7134A">
        <w:rPr>
          <w:u w:val="single"/>
        </w:rPr>
        <w:t xml:space="preserve">, </w:t>
      </w:r>
      <w:r w:rsidRPr="00732E59">
        <w:rPr>
          <w:highlight w:val="green"/>
          <w:u w:val="single"/>
        </w:rPr>
        <w:t xml:space="preserve">but you </w:t>
      </w:r>
      <w:r w:rsidRPr="00732E59">
        <w:rPr>
          <w:b/>
          <w:iCs/>
          <w:highlight w:val="green"/>
          <w:u w:val="single"/>
          <w:bdr w:val="single" w:sz="8" w:space="0" w:color="auto"/>
        </w:rPr>
        <w:t>can’t replace it</w:t>
      </w:r>
      <w:r w:rsidRPr="00C7134A">
        <w:t xml:space="preserve">. </w:t>
      </w:r>
      <w:proofErr w:type="spellStart"/>
      <w:r w:rsidRPr="00C7134A">
        <w:t>Judis</w:t>
      </w:r>
      <w:proofErr w:type="spellEnd"/>
      <w:r w:rsidRPr="00C7134A">
        <w:t xml:space="preserve">: Was there something that happened, a book you read, that changed your mind? Teixeira: I would say it was an obscure book by Alec </w:t>
      </w:r>
      <w:proofErr w:type="spellStart"/>
      <w:r w:rsidRPr="00C7134A">
        <w:t>Nove</w:t>
      </w:r>
      <w:proofErr w:type="spellEnd"/>
      <w:r w:rsidRPr="00C7134A">
        <w:t xml:space="preserve"> called “The Economics of Feasible Socialism.” </w:t>
      </w:r>
      <w:proofErr w:type="spellStart"/>
      <w:r w:rsidRPr="00C7134A">
        <w:t>Judis</w:t>
      </w:r>
      <w:proofErr w:type="spellEnd"/>
      <w:r w:rsidRPr="00C7134A">
        <w:t xml:space="preserve">: That’s amazing. I was deeply influenced by the same book. </w:t>
      </w:r>
      <w:r w:rsidRPr="00335A09">
        <w:t xml:space="preserve">Teixeira: </w:t>
      </w:r>
      <w:proofErr w:type="spellStart"/>
      <w:r w:rsidRPr="00335A09">
        <w:t>Nove</w:t>
      </w:r>
      <w:proofErr w:type="spellEnd"/>
      <w:r w:rsidRPr="00335A09">
        <w:t xml:space="preserve"> was a historian of the Soviet Union. He came from a Menshevik family, and he basically laid out the way the standard conceptions of socialism that a lot of people on the left had couldn’t work. </w:t>
      </w:r>
      <w:r w:rsidRPr="00335A09">
        <w:rPr>
          <w:u w:val="single"/>
        </w:rPr>
        <w:t xml:space="preserve">If you wanted to </w:t>
      </w:r>
      <w:r w:rsidRPr="00335A09">
        <w:rPr>
          <w:b/>
          <w:iCs/>
          <w:u w:val="single"/>
          <w:bdr w:val="single" w:sz="8" w:space="0" w:color="auto"/>
        </w:rPr>
        <w:t>think rationally about what’s feasible</w:t>
      </w:r>
      <w:r w:rsidRPr="00335A09">
        <w:rPr>
          <w:u w:val="single"/>
        </w:rPr>
        <w:t>, the</w:t>
      </w:r>
      <w:r w:rsidRPr="00C7134A">
        <w:rPr>
          <w:u w:val="single"/>
        </w:rPr>
        <w:t xml:space="preserve"> way economies and people tend to work, </w:t>
      </w:r>
      <w:r w:rsidRPr="00732E59">
        <w:rPr>
          <w:highlight w:val="green"/>
          <w:u w:val="single"/>
        </w:rPr>
        <w:t xml:space="preserve">you </w:t>
      </w:r>
      <w:r w:rsidRPr="00732E59">
        <w:rPr>
          <w:b/>
          <w:iCs/>
          <w:highlight w:val="green"/>
          <w:u w:val="single"/>
          <w:bdr w:val="single" w:sz="8" w:space="0" w:color="auto"/>
        </w:rPr>
        <w:t>had to have a market</w:t>
      </w:r>
      <w:r w:rsidRPr="00C7134A">
        <w:t xml:space="preserve">. The goal </w:t>
      </w:r>
      <w:r w:rsidRPr="00335A09">
        <w:t>as</w:t>
      </w:r>
      <w:r w:rsidRPr="00C7134A">
        <w:t xml:space="preserve"> I see it is a mixed economy that works as well as possible, and of course you have not gotten that in the West for the last several decades. The mixed economy just needs improvement and modification. </w:t>
      </w:r>
      <w:proofErr w:type="spellStart"/>
      <w:r w:rsidRPr="00C7134A">
        <w:t>Judis</w:t>
      </w:r>
      <w:proofErr w:type="spellEnd"/>
      <w:r w:rsidRPr="00C7134A">
        <w:t xml:space="preserve">: And what kind of improvements would that be? </w:t>
      </w:r>
      <w:proofErr w:type="gramStart"/>
      <w:r w:rsidRPr="00C7134A">
        <w:t>Teixeira;</w:t>
      </w:r>
      <w:proofErr w:type="gramEnd"/>
      <w:r w:rsidRPr="00C7134A">
        <w:t xml:space="preserve"> </w:t>
      </w:r>
      <w:r w:rsidRPr="00C7134A">
        <w:rPr>
          <w:u w:val="single"/>
        </w:rPr>
        <w:t>I favor</w:t>
      </w:r>
      <w:r w:rsidRPr="00C7134A">
        <w:t xml:space="preserve"> what economists are calling a model of </w:t>
      </w:r>
      <w:r w:rsidRPr="00732E59">
        <w:rPr>
          <w:b/>
          <w:iCs/>
          <w:highlight w:val="green"/>
          <w:u w:val="single"/>
          <w:bdr w:val="single" w:sz="8" w:space="0" w:color="auto"/>
        </w:rPr>
        <w:t>equitable growth</w:t>
      </w:r>
      <w:r w:rsidRPr="00C7134A">
        <w:rPr>
          <w:u w:val="single"/>
        </w:rPr>
        <w:t xml:space="preserve">. It would mean </w:t>
      </w:r>
      <w:r w:rsidRPr="00C7134A">
        <w:rPr>
          <w:b/>
          <w:iCs/>
          <w:u w:val="single"/>
          <w:bdr w:val="single" w:sz="8" w:space="0" w:color="auto"/>
        </w:rPr>
        <w:t xml:space="preserve">substantial </w:t>
      </w:r>
      <w:r w:rsidRPr="00732E59">
        <w:rPr>
          <w:b/>
          <w:iCs/>
          <w:highlight w:val="green"/>
          <w:u w:val="single"/>
          <w:bdr w:val="single" w:sz="8" w:space="0" w:color="auto"/>
        </w:rPr>
        <w:t>government investment</w:t>
      </w:r>
      <w:r w:rsidRPr="00C7134A">
        <w:rPr>
          <w:u w:val="single"/>
        </w:rPr>
        <w:t xml:space="preserve"> in creating new opportunities for the middle and aspirational classes</w:t>
      </w:r>
      <w:r w:rsidRPr="00C7134A">
        <w:t xml:space="preserve">. </w:t>
      </w:r>
      <w:r w:rsidRPr="00C7134A">
        <w:rPr>
          <w:u w:val="single"/>
        </w:rPr>
        <w:t xml:space="preserve">It </w:t>
      </w:r>
      <w:r w:rsidRPr="00C7134A">
        <w:rPr>
          <w:rStyle w:val="StyleUnderline"/>
        </w:rPr>
        <w:t>could include a dramatic expansion of the educational system</w:t>
      </w:r>
      <w:r w:rsidRPr="00C7134A">
        <w:t xml:space="preserve"> and a Manhattan-style investment in bringing down the price of clean energy and building the infrastructure to match. Granted, </w:t>
      </w:r>
      <w:proofErr w:type="gramStart"/>
      <w:r w:rsidRPr="00C7134A">
        <w:t>these kind of proposals</w:t>
      </w:r>
      <w:proofErr w:type="gramEnd"/>
      <w:r w:rsidRPr="00C7134A">
        <w:t xml:space="preserve"> would not get through Congress now, but </w:t>
      </w:r>
      <w:r w:rsidRPr="00C7134A">
        <w:rPr>
          <w:u w:val="single"/>
        </w:rPr>
        <w:t xml:space="preserve">it is the kind of agenda that I am optimistic that the Democrats will endorse and that </w:t>
      </w:r>
      <w:r w:rsidRPr="00335A09">
        <w:rPr>
          <w:u w:val="single"/>
        </w:rPr>
        <w:t xml:space="preserve">the </w:t>
      </w:r>
      <w:r w:rsidRPr="00732E59">
        <w:rPr>
          <w:highlight w:val="green"/>
          <w:u w:val="single"/>
        </w:rPr>
        <w:t xml:space="preserve">country will </w:t>
      </w:r>
      <w:r w:rsidRPr="00732E59">
        <w:rPr>
          <w:b/>
          <w:iCs/>
          <w:highlight w:val="green"/>
          <w:u w:val="single"/>
          <w:bdr w:val="single" w:sz="8" w:space="0" w:color="auto"/>
        </w:rPr>
        <w:t>eventually embrace</w:t>
      </w:r>
      <w:r w:rsidRPr="00C7134A">
        <w:rPr>
          <w:u w:val="single"/>
        </w:rPr>
        <w:t xml:space="preserve">. </w:t>
      </w:r>
      <w:r w:rsidRPr="00C7134A">
        <w:t xml:space="preserve">The Left Prospers in Prosperity </w:t>
      </w:r>
      <w:proofErr w:type="spellStart"/>
      <w:r w:rsidRPr="00C7134A">
        <w:t>Judis</w:t>
      </w:r>
      <w:proofErr w:type="spellEnd"/>
      <w:r w:rsidRPr="00C7134A">
        <w:t xml:space="preserve">: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sidRPr="00C7134A">
        <w:rPr>
          <w:u w:val="single"/>
        </w:rPr>
        <w:t xml:space="preserve">we are going through a </w:t>
      </w:r>
      <w:r w:rsidRPr="00732E59">
        <w:rPr>
          <w:b/>
          <w:iCs/>
          <w:highlight w:val="green"/>
          <w:u w:val="single"/>
          <w:bdr w:val="single" w:sz="8" w:space="0" w:color="auto"/>
        </w:rPr>
        <w:t>long transition</w:t>
      </w:r>
      <w:r w:rsidRPr="00732E59">
        <w:rPr>
          <w:highlight w:val="green"/>
          <w:u w:val="single"/>
        </w:rPr>
        <w:t xml:space="preserve"> from</w:t>
      </w:r>
      <w:r w:rsidRPr="00C7134A">
        <w:rPr>
          <w:u w:val="single"/>
        </w:rPr>
        <w:t xml:space="preserve"> an </w:t>
      </w:r>
      <w:r w:rsidRPr="00732E59">
        <w:rPr>
          <w:highlight w:val="green"/>
          <w:u w:val="single"/>
        </w:rPr>
        <w:t>industrial capitalist</w:t>
      </w:r>
      <w:r w:rsidRPr="00C7134A">
        <w:rPr>
          <w:u w:val="single"/>
        </w:rPr>
        <w:t xml:space="preserve"> system </w:t>
      </w:r>
      <w:r w:rsidRPr="00732E59">
        <w:rPr>
          <w:highlight w:val="green"/>
          <w:u w:val="single"/>
        </w:rPr>
        <w:t>to</w:t>
      </w:r>
      <w:r w:rsidRPr="00C7134A">
        <w:rPr>
          <w:u w:val="single"/>
        </w:rPr>
        <w:t xml:space="preserve"> a </w:t>
      </w:r>
      <w:r w:rsidRPr="00732E59">
        <w:rPr>
          <w:b/>
          <w:iCs/>
          <w:highlight w:val="green"/>
          <w:u w:val="single"/>
          <w:bdr w:val="single" w:sz="8" w:space="0" w:color="auto"/>
        </w:rPr>
        <w:t>post-industrial services-based capitalist system</w:t>
      </w:r>
      <w:r w:rsidRPr="00C7134A">
        <w:rPr>
          <w:u w:val="single"/>
        </w:rPr>
        <w:t xml:space="preserve">. So </w:t>
      </w:r>
      <w:proofErr w:type="gramStart"/>
      <w:r w:rsidRPr="00C7134A">
        <w:rPr>
          <w:u w:val="single"/>
        </w:rPr>
        <w:t>far</w:t>
      </w:r>
      <w:proofErr w:type="gramEnd"/>
      <w:r w:rsidRPr="00C7134A">
        <w:rPr>
          <w:u w:val="single"/>
        </w:rPr>
        <w:t xml:space="preserve"> this transition has </w:t>
      </w:r>
      <w:r w:rsidRPr="00C7134A">
        <w:rPr>
          <w:b/>
          <w:iCs/>
          <w:u w:val="single"/>
          <w:bdr w:val="single" w:sz="8" w:space="0" w:color="auto"/>
        </w:rPr>
        <w:t>not gone well</w:t>
      </w:r>
      <w:r w:rsidRPr="00C7134A">
        <w:rPr>
          <w:u w:val="single"/>
        </w:rPr>
        <w:t>.</w:t>
      </w:r>
      <w:r w:rsidRPr="00C7134A">
        <w:t xml:space="preserve"> It hasn’t had the outcomes that people want. </w:t>
      </w:r>
      <w:r w:rsidRPr="00C7134A">
        <w:rPr>
          <w:u w:val="single"/>
        </w:rPr>
        <w:t xml:space="preserve">We have </w:t>
      </w:r>
      <w:r w:rsidRPr="00732E59">
        <w:rPr>
          <w:b/>
          <w:iCs/>
          <w:highlight w:val="green"/>
          <w:u w:val="single"/>
          <w:bdr w:val="single" w:sz="8" w:space="0" w:color="auto"/>
        </w:rPr>
        <w:t>slow productivity growth</w:t>
      </w:r>
      <w:r w:rsidRPr="00732E59">
        <w:rPr>
          <w:highlight w:val="green"/>
          <w:u w:val="single"/>
        </w:rPr>
        <w:t xml:space="preserve"> and </w:t>
      </w:r>
      <w:r w:rsidRPr="00732E59">
        <w:rPr>
          <w:b/>
          <w:iCs/>
          <w:highlight w:val="green"/>
          <w:u w:val="single"/>
          <w:bdr w:val="single" w:sz="8" w:space="0" w:color="auto"/>
        </w:rPr>
        <w:t>rising inequality</w:t>
      </w:r>
      <w:r w:rsidRPr="00C7134A">
        <w:t xml:space="preserve">. The central point I’d make is that </w:t>
      </w:r>
      <w:r w:rsidRPr="00C7134A">
        <w:rPr>
          <w:b/>
          <w:iCs/>
          <w:u w:val="single"/>
          <w:bdr w:val="single" w:sz="8" w:space="0" w:color="auto"/>
        </w:rPr>
        <w:t>by and large</w:t>
      </w:r>
      <w:r w:rsidRPr="00C7134A">
        <w:rPr>
          <w:u w:val="single"/>
        </w:rPr>
        <w:t xml:space="preserve">, </w:t>
      </w:r>
      <w:r w:rsidRPr="00C7134A">
        <w:rPr>
          <w:b/>
          <w:iCs/>
          <w:u w:val="single"/>
          <w:bdr w:val="single" w:sz="8" w:space="0" w:color="auto"/>
        </w:rPr>
        <w:t>poor economic times</w:t>
      </w:r>
      <w:r w:rsidRPr="00C7134A">
        <w:rPr>
          <w:u w:val="single"/>
        </w:rPr>
        <w:t xml:space="preserve"> are </w:t>
      </w:r>
      <w:r w:rsidRPr="00C7134A">
        <w:rPr>
          <w:b/>
          <w:iCs/>
          <w:u w:val="single"/>
          <w:bdr w:val="single" w:sz="8" w:space="0" w:color="auto"/>
        </w:rPr>
        <w:t>not good for the left</w:t>
      </w:r>
      <w:r w:rsidRPr="00C7134A">
        <w:rPr>
          <w:u w:val="single"/>
        </w:rPr>
        <w:t xml:space="preserve">. They </w:t>
      </w:r>
      <w:r w:rsidRPr="00C7134A">
        <w:rPr>
          <w:b/>
          <w:iCs/>
          <w:u w:val="single"/>
          <w:bdr w:val="single" w:sz="8" w:space="0" w:color="auto"/>
        </w:rPr>
        <w:t>make people reactive</w:t>
      </w:r>
      <w:r w:rsidRPr="00C7134A">
        <w:rPr>
          <w:u w:val="single"/>
        </w:rPr>
        <w:t xml:space="preserve">, </w:t>
      </w:r>
      <w:r w:rsidRPr="00C7134A">
        <w:rPr>
          <w:b/>
          <w:iCs/>
          <w:u w:val="single"/>
          <w:bdr w:val="single" w:sz="8" w:space="0" w:color="auto"/>
        </w:rPr>
        <w:t>pessimistic</w:t>
      </w:r>
      <w:r w:rsidRPr="00C7134A">
        <w:rPr>
          <w:u w:val="single"/>
        </w:rPr>
        <w:t xml:space="preserve">, </w:t>
      </w:r>
      <w:r w:rsidRPr="00C7134A">
        <w:rPr>
          <w:b/>
          <w:iCs/>
          <w:u w:val="single"/>
          <w:bdr w:val="single" w:sz="8" w:space="0" w:color="auto"/>
        </w:rPr>
        <w:t>trying to hold onto their own</w:t>
      </w:r>
      <w:r w:rsidRPr="00C7134A">
        <w:rPr>
          <w:u w:val="single"/>
        </w:rPr>
        <w:t xml:space="preserve">, and </w:t>
      </w:r>
      <w:r w:rsidRPr="00C7134A">
        <w:rPr>
          <w:b/>
          <w:iCs/>
          <w:u w:val="single"/>
          <w:bdr w:val="single" w:sz="8" w:space="0" w:color="auto"/>
        </w:rPr>
        <w:t>not supportive of collective endeavors</w:t>
      </w:r>
      <w:r w:rsidRPr="00C7134A">
        <w:rPr>
          <w:u w:val="single"/>
        </w:rPr>
        <w:t xml:space="preserve"> to help the way society functions. And we’ve seen all that in spades in the last decade</w:t>
      </w:r>
      <w:r w:rsidRPr="00C7134A">
        <w:t xml:space="preserve">. Really </w:t>
      </w:r>
      <w:r w:rsidRPr="00C7134A">
        <w:rPr>
          <w:u w:val="single"/>
        </w:rPr>
        <w:t xml:space="preserve">that kind of situation is </w:t>
      </w:r>
      <w:r w:rsidRPr="00C7134A">
        <w:rPr>
          <w:b/>
          <w:iCs/>
          <w:u w:val="single"/>
          <w:bdr w:val="single" w:sz="8" w:space="0" w:color="auto"/>
        </w:rPr>
        <w:t>best for the right</w:t>
      </w:r>
      <w:r w:rsidRPr="00C7134A">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and capitalist growth would look like. They have thrown in their lot with a much more right-wing approach, beginning with the Third Way in the ’90s. The idea behind it was that capitalism can </w:t>
      </w:r>
      <w:proofErr w:type="gramStart"/>
      <w:r w:rsidRPr="00C7134A">
        <w:t>pretty well</w:t>
      </w:r>
      <w:proofErr w:type="gramEnd"/>
      <w:r w:rsidRPr="00C7134A">
        <w:t xml:space="preserve"> function on its own and we just have to let it rip. We’re still coming out of that phase, and I think the mainstream social democrats with their collaboration with austerity in places like France and the Netherlands are reaping the whirlwind. But if you look at </w:t>
      </w:r>
      <w:r w:rsidRPr="00C7134A">
        <w:rPr>
          <w:u w:val="single"/>
        </w:rPr>
        <w:t>other parts of the left</w:t>
      </w:r>
      <w:r w:rsidRPr="00C7134A">
        <w:t xml:space="preserve">, they </w:t>
      </w:r>
      <w:r w:rsidRPr="00C7134A">
        <w:rPr>
          <w:u w:val="single"/>
        </w:rPr>
        <w:t xml:space="preserve">are </w:t>
      </w:r>
      <w:proofErr w:type="gramStart"/>
      <w:r w:rsidRPr="00C7134A">
        <w:rPr>
          <w:u w:val="single"/>
        </w:rPr>
        <w:t>actually doing</w:t>
      </w:r>
      <w:proofErr w:type="gramEnd"/>
      <w:r w:rsidRPr="00C7134A">
        <w:rPr>
          <w:u w:val="single"/>
        </w:rPr>
        <w:t xml:space="preserve"> relatively well. If you look at the Netherlands</w:t>
      </w:r>
      <w:r w:rsidRPr="00C7134A">
        <w:t xml:space="preserve"> election, </w:t>
      </w:r>
      <w:r w:rsidRPr="00C7134A">
        <w:rPr>
          <w:u w:val="single"/>
        </w:rPr>
        <w:t>the green left did very well</w:t>
      </w:r>
      <w:r w:rsidRPr="00C7134A">
        <w:t xml:space="preserve">, and if you add up the votes of the Socialist Party (a left-socialist party), the greens, Democrats 66 (a left social-liberal </w:t>
      </w:r>
      <w:r w:rsidRPr="00335A09">
        <w:t>part</w:t>
      </w:r>
      <w:r w:rsidRPr="00C7134A">
        <w:t xml:space="preserve">y) and the social democrats, </w:t>
      </w:r>
      <w:r w:rsidRPr="00732E59">
        <w:rPr>
          <w:highlight w:val="green"/>
          <w:u w:val="single"/>
        </w:rPr>
        <w:t xml:space="preserve">the left </w:t>
      </w:r>
      <w:r w:rsidRPr="00732E59">
        <w:rPr>
          <w:b/>
          <w:iCs/>
          <w:highlight w:val="green"/>
          <w:u w:val="single"/>
          <w:bdr w:val="single" w:sz="8" w:space="0" w:color="auto"/>
        </w:rPr>
        <w:t>hasn’t been totally decimated</w:t>
      </w:r>
      <w:r w:rsidRPr="00C7134A">
        <w:t xml:space="preserve">. What has really been decimated is the Party of Labor, as the social democrats in the Netherlands are called. </w:t>
      </w:r>
      <w:r w:rsidRPr="00C7134A">
        <w:rPr>
          <w:u w:val="single"/>
        </w:rPr>
        <w:t>We are seeing the same thing in France</w:t>
      </w:r>
      <w:r w:rsidRPr="00C7134A">
        <w:t xml:space="preserve"> where the Socialist Party (the French social democrats) candidate did terribly, but [independent socialist Jean-Luc] </w:t>
      </w:r>
      <w:proofErr w:type="spellStart"/>
      <w:r w:rsidRPr="00C7134A">
        <w:t>Melenchon</w:t>
      </w:r>
      <w:proofErr w:type="spellEnd"/>
      <w:r w:rsidRPr="00C7134A">
        <w:t xml:space="preserve"> did quite well. </w:t>
      </w:r>
      <w:r w:rsidRPr="00C7134A">
        <w:rPr>
          <w:u w:val="single"/>
        </w:rPr>
        <w:t xml:space="preserve">The left </w:t>
      </w:r>
      <w:r w:rsidRPr="00C7134A">
        <w:rPr>
          <w:b/>
          <w:iCs/>
          <w:u w:val="single"/>
          <w:bdr w:val="single" w:sz="8" w:space="0" w:color="auto"/>
        </w:rPr>
        <w:t>still has strength</w:t>
      </w:r>
      <w:r w:rsidRPr="00C7134A">
        <w:rPr>
          <w:u w:val="single"/>
        </w:rPr>
        <w:t xml:space="preserve">, but it is </w:t>
      </w:r>
      <w:r w:rsidRPr="00C7134A">
        <w:rPr>
          <w:b/>
          <w:iCs/>
          <w:u w:val="single"/>
          <w:bdr w:val="single" w:sz="8" w:space="0" w:color="auto"/>
        </w:rPr>
        <w:t>divided up among different political tendencies</w:t>
      </w:r>
      <w:r w:rsidRPr="00C7134A">
        <w:rPr>
          <w:u w:val="single"/>
        </w:rPr>
        <w:t xml:space="preserve">. It is going to </w:t>
      </w:r>
      <w:r w:rsidRPr="00732E59">
        <w:rPr>
          <w:highlight w:val="green"/>
          <w:u w:val="single"/>
        </w:rPr>
        <w:t xml:space="preserve">have to </w:t>
      </w:r>
      <w:r w:rsidRPr="00732E59">
        <w:rPr>
          <w:b/>
          <w:iCs/>
          <w:highlight w:val="green"/>
          <w:u w:val="single"/>
          <w:bdr w:val="single" w:sz="8" w:space="0" w:color="auto"/>
        </w:rPr>
        <w:t>reorganize itself around an economic program</w:t>
      </w:r>
      <w:r w:rsidRPr="00C7134A">
        <w:rPr>
          <w:u w:val="single"/>
        </w:rPr>
        <w:t xml:space="preserve"> that is going to deliver what people want, which is </w:t>
      </w:r>
      <w:r w:rsidRPr="00732E59">
        <w:rPr>
          <w:b/>
          <w:iCs/>
          <w:highlight w:val="green"/>
          <w:u w:val="single"/>
          <w:bdr w:val="single" w:sz="8" w:space="0" w:color="auto"/>
        </w:rPr>
        <w:t>better growth</w:t>
      </w:r>
      <w:r w:rsidRPr="00732E59">
        <w:rPr>
          <w:highlight w:val="green"/>
          <w:u w:val="single"/>
        </w:rPr>
        <w:t xml:space="preserve"> and </w:t>
      </w:r>
      <w:r w:rsidRPr="00732E59">
        <w:rPr>
          <w:b/>
          <w:iCs/>
          <w:highlight w:val="green"/>
          <w:u w:val="single"/>
          <w:bdr w:val="single" w:sz="8" w:space="0" w:color="auto"/>
        </w:rPr>
        <w:t>better distribution</w:t>
      </w:r>
      <w:r w:rsidRPr="00C7134A">
        <w:rPr>
          <w:u w:val="single"/>
        </w:rPr>
        <w:t xml:space="preserve">. Until that happens, the left will be </w:t>
      </w:r>
      <w:r w:rsidRPr="00C7134A">
        <w:rPr>
          <w:b/>
          <w:iCs/>
          <w:u w:val="single"/>
          <w:bdr w:val="single" w:sz="8" w:space="0" w:color="auto"/>
        </w:rPr>
        <w:t>in a quagmire</w:t>
      </w:r>
      <w:r w:rsidRPr="00C7134A">
        <w:t xml:space="preserve">. </w:t>
      </w:r>
      <w:proofErr w:type="spellStart"/>
      <w:r w:rsidRPr="00C7134A">
        <w:t>Judis</w:t>
      </w:r>
      <w:proofErr w:type="spellEnd"/>
      <w:r w:rsidRPr="00C7134A">
        <w:t xml:space="preserve">: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sidRPr="00C7134A">
        <w:t>1890s;</w:t>
      </w:r>
      <w:proofErr w:type="gramEnd"/>
      <w:r w:rsidRPr="00C7134A">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sidRPr="00C7134A">
        <w:rPr>
          <w:u w:val="single"/>
        </w:rPr>
        <w:t xml:space="preserve">Bad times do propel people into motion and produce protest and </w:t>
      </w:r>
      <w:proofErr w:type="gramStart"/>
      <w:r w:rsidRPr="00C7134A">
        <w:rPr>
          <w:u w:val="single"/>
        </w:rPr>
        <w:t>reaction, but</w:t>
      </w:r>
      <w:proofErr w:type="gramEnd"/>
      <w:r w:rsidRPr="00C7134A">
        <w:rPr>
          <w:u w:val="single"/>
        </w:rPr>
        <w:t xml:space="preserve"> looked at from when you can accomplish the goals of</w:t>
      </w:r>
      <w:r w:rsidRPr="00C7134A">
        <w:t xml:space="preserve"> the left of </w:t>
      </w:r>
      <w:r w:rsidRPr="00732E59">
        <w:rPr>
          <w:b/>
          <w:iCs/>
          <w:highlight w:val="green"/>
          <w:u w:val="single"/>
          <w:bdr w:val="single" w:sz="8" w:space="0" w:color="auto"/>
        </w:rPr>
        <w:t>making society better</w:t>
      </w:r>
      <w:r w:rsidRPr="00732E59">
        <w:rPr>
          <w:highlight w:val="green"/>
          <w:u w:val="single"/>
        </w:rPr>
        <w:t xml:space="preserve"> and </w:t>
      </w:r>
      <w:r w:rsidRPr="00732E59">
        <w:rPr>
          <w:b/>
          <w:iCs/>
          <w:highlight w:val="green"/>
          <w:u w:val="single"/>
          <w:bdr w:val="single" w:sz="8" w:space="0" w:color="auto"/>
        </w:rPr>
        <w:t>implementing important reforms</w:t>
      </w:r>
      <w:r w:rsidRPr="00C7134A">
        <w:t xml:space="preserve">, I think </w:t>
      </w:r>
      <w:r w:rsidRPr="00C7134A">
        <w:rPr>
          <w:u w:val="single"/>
        </w:rPr>
        <w:t xml:space="preserve">it is </w:t>
      </w:r>
      <w:r w:rsidRPr="00C7134A">
        <w:rPr>
          <w:b/>
          <w:iCs/>
          <w:u w:val="single"/>
          <w:bdr w:val="single" w:sz="8" w:space="0" w:color="auto"/>
        </w:rPr>
        <w:t>typically easier</w:t>
      </w:r>
      <w:r w:rsidRPr="00C7134A">
        <w:rPr>
          <w:u w:val="single"/>
        </w:rPr>
        <w:t xml:space="preserve"> when the economy is </w:t>
      </w:r>
      <w:r w:rsidRPr="00C7134A">
        <w:rPr>
          <w:b/>
          <w:iCs/>
          <w:u w:val="single"/>
          <w:bdr w:val="single" w:sz="8" w:space="0" w:color="auto"/>
        </w:rPr>
        <w:t>expanding fairly rapidly</w:t>
      </w:r>
      <w:r w:rsidRPr="00C7134A">
        <w:rPr>
          <w:u w:val="single"/>
        </w:rPr>
        <w:t xml:space="preserve"> and </w:t>
      </w:r>
      <w:r w:rsidRPr="00C7134A">
        <w:rPr>
          <w:b/>
          <w:iCs/>
          <w:u w:val="single"/>
          <w:bdr w:val="single" w:sz="8" w:space="0" w:color="auto"/>
        </w:rPr>
        <w:t>living standards are going up</w:t>
      </w:r>
      <w:r w:rsidRPr="00C7134A">
        <w:rPr>
          <w:u w:val="single"/>
        </w:rPr>
        <w:t xml:space="preserve"> than when the reverse is true. It is </w:t>
      </w:r>
      <w:r w:rsidRPr="00C7134A">
        <w:rPr>
          <w:b/>
          <w:iCs/>
          <w:u w:val="single"/>
          <w:bdr w:val="single" w:sz="8" w:space="0" w:color="auto"/>
        </w:rPr>
        <w:t>not a perfect relationship</w:t>
      </w:r>
      <w:r w:rsidRPr="00C7134A">
        <w:rPr>
          <w:u w:val="single"/>
        </w:rPr>
        <w:t xml:space="preserve">, but </w:t>
      </w:r>
      <w:r w:rsidRPr="00C7134A">
        <w:rPr>
          <w:b/>
          <w:iCs/>
          <w:u w:val="single"/>
          <w:bdr w:val="single" w:sz="8" w:space="0" w:color="auto"/>
        </w:rPr>
        <w:t>by and large</w:t>
      </w:r>
      <w:r w:rsidRPr="00C7134A">
        <w:t xml:space="preserve"> I think </w:t>
      </w:r>
      <w:r w:rsidRPr="00C7134A">
        <w:rPr>
          <w:u w:val="single"/>
        </w:rPr>
        <w:t>it’s true. So</w:t>
      </w:r>
      <w:r w:rsidRPr="00C7134A">
        <w:t xml:space="preserve"> yeah, </w:t>
      </w:r>
      <w:r w:rsidRPr="00C7134A">
        <w:rPr>
          <w:u w:val="single"/>
        </w:rPr>
        <w:t xml:space="preserve">Obama can get elected in a situation where he was aided by an economic downturn, but his ability to </w:t>
      </w:r>
      <w:r w:rsidRPr="00C7134A">
        <w:rPr>
          <w:b/>
          <w:iCs/>
          <w:u w:val="single"/>
          <w:bdr w:val="single" w:sz="8" w:space="0" w:color="auto"/>
        </w:rPr>
        <w:t>put together a progressive coalition</w:t>
      </w:r>
      <w:r w:rsidRPr="00C7134A">
        <w:rPr>
          <w:u w:val="single"/>
        </w:rPr>
        <w:t xml:space="preserve"> that could </w:t>
      </w:r>
      <w:r w:rsidRPr="00C7134A">
        <w:rPr>
          <w:b/>
          <w:iCs/>
          <w:u w:val="single"/>
          <w:bdr w:val="single" w:sz="8" w:space="0" w:color="auto"/>
        </w:rPr>
        <w:t>stick together for a long time</w:t>
      </w:r>
      <w:r w:rsidRPr="00C7134A">
        <w:rPr>
          <w:u w:val="single"/>
        </w:rPr>
        <w:t xml:space="preserve"> and continue to implement reforms was </w:t>
      </w:r>
      <w:r w:rsidRPr="00732E59">
        <w:rPr>
          <w:b/>
          <w:iCs/>
          <w:highlight w:val="green"/>
          <w:u w:val="single"/>
          <w:bdr w:val="single" w:sz="8" w:space="0" w:color="auto"/>
        </w:rPr>
        <w:t>very much undermined by the economic situation</w:t>
      </w:r>
      <w:r w:rsidRPr="00C7134A">
        <w:t xml:space="preserve">. </w:t>
      </w:r>
      <w:proofErr w:type="spellStart"/>
      <w:r w:rsidRPr="00C7134A">
        <w:t>Judis</w:t>
      </w:r>
      <w:proofErr w:type="spellEnd"/>
      <w:r w:rsidRPr="00C7134A">
        <w:t xml:space="preserve">: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w:t>
      </w:r>
      <w:proofErr w:type="spellStart"/>
      <w:r w:rsidRPr="00C7134A">
        <w:t>Judis</w:t>
      </w:r>
      <w:proofErr w:type="spellEnd"/>
      <w:r w:rsidRPr="00C7134A">
        <w:t xml:space="preserve">: </w:t>
      </w:r>
      <w:proofErr w:type="gramStart"/>
      <w:r w:rsidRPr="00C7134A">
        <w:t>So</w:t>
      </w:r>
      <w:proofErr w:type="gramEnd"/>
      <w:r w:rsidRPr="00C7134A">
        <w:t xml:space="preserve"> the Republicans did well in the 1920s because they were really bad times? Teixeira: There was a sense of real uncertainty, real economic paranoia. </w:t>
      </w:r>
      <w:proofErr w:type="spellStart"/>
      <w:r w:rsidRPr="00C7134A">
        <w:t>Judis</w:t>
      </w:r>
      <w:proofErr w:type="spellEnd"/>
      <w:r w:rsidRPr="00C7134A">
        <w:t xml:space="preserve">: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C7134A">
        <w:rPr>
          <w:u w:val="single"/>
        </w:rPr>
        <w:t xml:space="preserve">Desperate times make for desperate measure sometimes. There is </w:t>
      </w:r>
      <w:r w:rsidRPr="00C7134A">
        <w:rPr>
          <w:b/>
          <w:iCs/>
          <w:u w:val="single"/>
          <w:bdr w:val="single" w:sz="8" w:space="0" w:color="auto"/>
        </w:rPr>
        <w:t>no guarantee they will help the left rather than the right</w:t>
      </w:r>
      <w:r w:rsidRPr="00C7134A">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C7134A">
        <w:rPr>
          <w:b/>
          <w:iCs/>
          <w:u w:val="single"/>
          <w:bdr w:val="single" w:sz="8" w:space="0" w:color="auto"/>
        </w:rPr>
        <w:t>in a general sense</w:t>
      </w:r>
      <w:r w:rsidRPr="00C7134A">
        <w:rPr>
          <w:u w:val="single"/>
        </w:rPr>
        <w:t xml:space="preserve">, </w:t>
      </w:r>
      <w:r w:rsidRPr="00732E59">
        <w:rPr>
          <w:highlight w:val="green"/>
          <w:u w:val="single"/>
        </w:rPr>
        <w:t xml:space="preserve">the left has the </w:t>
      </w:r>
      <w:r w:rsidRPr="00732E59">
        <w:rPr>
          <w:b/>
          <w:iCs/>
          <w:highlight w:val="green"/>
          <w:u w:val="single"/>
          <w:bdr w:val="single" w:sz="8" w:space="0" w:color="auto"/>
        </w:rPr>
        <w:t>easiest time making advances</w:t>
      </w:r>
      <w:r w:rsidRPr="00732E59">
        <w:rPr>
          <w:highlight w:val="green"/>
          <w:u w:val="single"/>
        </w:rPr>
        <w:t xml:space="preserve"> and </w:t>
      </w:r>
      <w:r w:rsidRPr="00732E59">
        <w:rPr>
          <w:b/>
          <w:iCs/>
          <w:highlight w:val="green"/>
          <w:u w:val="single"/>
          <w:bdr w:val="single" w:sz="8" w:space="0" w:color="auto"/>
        </w:rPr>
        <w:t>improving society</w:t>
      </w:r>
      <w:r w:rsidRPr="00732E59">
        <w:rPr>
          <w:highlight w:val="green"/>
          <w:u w:val="single"/>
        </w:rPr>
        <w:t xml:space="preserve"> </w:t>
      </w:r>
      <w:r w:rsidRPr="00D11D62">
        <w:rPr>
          <w:u w:val="single"/>
        </w:rPr>
        <w:t xml:space="preserve">when things are going well </w:t>
      </w:r>
      <w:r w:rsidRPr="00D11D62">
        <w:rPr>
          <w:b/>
          <w:iCs/>
          <w:u w:val="single"/>
          <w:bdr w:val="single" w:sz="8" w:space="0" w:color="auto"/>
        </w:rPr>
        <w:t>rather</w:t>
      </w:r>
      <w:r w:rsidRPr="00C7134A">
        <w:rPr>
          <w:b/>
          <w:iCs/>
          <w:u w:val="single"/>
          <w:bdr w:val="single" w:sz="8" w:space="0" w:color="auto"/>
        </w:rPr>
        <w:t xml:space="preserve"> than when are going poorly</w:t>
      </w:r>
      <w:r w:rsidRPr="00C7134A">
        <w:t xml:space="preserve">. </w:t>
      </w:r>
      <w:proofErr w:type="spellStart"/>
      <w:r w:rsidRPr="00C7134A">
        <w:t>Judis</w:t>
      </w:r>
      <w:proofErr w:type="spellEnd"/>
      <w:r w:rsidRPr="00C7134A">
        <w:t xml:space="preserve">: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w:t>
      </w:r>
      <w:proofErr w:type="spellStart"/>
      <w:r w:rsidRPr="00C7134A">
        <w:t>Judis</w:t>
      </w:r>
      <w:proofErr w:type="spellEnd"/>
      <w:r w:rsidRPr="00C7134A">
        <w:t xml:space="preserve">: You have got Holland, Denmark, Germany, and Austria. Those are all countries that are doing </w:t>
      </w:r>
      <w:proofErr w:type="gramStart"/>
      <w:r w:rsidRPr="00C7134A">
        <w:t>pretty well</w:t>
      </w:r>
      <w:proofErr w:type="gramEnd"/>
      <w:r w:rsidRPr="00C7134A">
        <w:t xml:space="preserve"> compared to the rest of the EU and that have center-right governments. Teixeira: The Netherlands is not doing that well. It’s all relative. Their recovery has been somewhat better. Their employment level has been high compared to other European countries, but there are </w:t>
      </w:r>
      <w:proofErr w:type="gramStart"/>
      <w:r w:rsidRPr="00C7134A">
        <w:t>a number of</w:t>
      </w:r>
      <w:proofErr w:type="gramEnd"/>
      <w:r w:rsidRPr="00C7134A">
        <w:t xml:space="preserve"> cuts in social services, wages haven’t been going up much, there is a lot more insecurity. </w:t>
      </w:r>
      <w:proofErr w:type="spellStart"/>
      <w:r w:rsidRPr="00C7134A">
        <w:t>Judis</w:t>
      </w:r>
      <w:proofErr w:type="spellEnd"/>
      <w:r w:rsidRPr="00C7134A">
        <w:t xml:space="preserve">: Isn’t Germany doing well? </w:t>
      </w:r>
      <w:proofErr w:type="gramStart"/>
      <w:r w:rsidRPr="00C7134A">
        <w:t>Teixeira:.</w:t>
      </w:r>
      <w:proofErr w:type="gramEnd"/>
      <w:r w:rsidRPr="00C7134A">
        <w:t xml:space="preserve"> Germany is doing relatively well, but it hasn’t been a period of expansive growth for them either. There is a lot of wage stagnation and compression there. </w:t>
      </w:r>
      <w:r w:rsidRPr="00C7134A">
        <w:rPr>
          <w:u w:val="single"/>
        </w:rPr>
        <w:t xml:space="preserve">I </w:t>
      </w:r>
      <w:r w:rsidRPr="00C7134A">
        <w:rPr>
          <w:b/>
          <w:iCs/>
          <w:u w:val="single"/>
          <w:bdr w:val="single" w:sz="8" w:space="0" w:color="auto"/>
        </w:rPr>
        <w:t>never meant to imply</w:t>
      </w:r>
      <w:r w:rsidRPr="00C7134A">
        <w:rPr>
          <w:u w:val="single"/>
        </w:rPr>
        <w:t xml:space="preserve"> that you can </w:t>
      </w:r>
      <w:r w:rsidRPr="00C7134A">
        <w:rPr>
          <w:b/>
          <w:iCs/>
          <w:u w:val="single"/>
          <w:bdr w:val="single" w:sz="8" w:space="0" w:color="auto"/>
        </w:rPr>
        <w:t>perfectly predict social reform from economic outcomes</w:t>
      </w:r>
      <w:r w:rsidRPr="00C7134A">
        <w:rPr>
          <w:u w:val="single"/>
        </w:rPr>
        <w:t>. But</w:t>
      </w:r>
      <w:r w:rsidRPr="00C7134A">
        <w:t xml:space="preserve"> I think </w:t>
      </w:r>
      <w:r w:rsidRPr="00C7134A">
        <w:rPr>
          <w:u w:val="single"/>
        </w:rPr>
        <w:t xml:space="preserve">it </w:t>
      </w:r>
      <w:r w:rsidRPr="00C7134A">
        <w:rPr>
          <w:b/>
          <w:iCs/>
          <w:u w:val="single"/>
          <w:bdr w:val="single" w:sz="8" w:space="0" w:color="auto"/>
        </w:rPr>
        <w:t>provides an important lens</w:t>
      </w:r>
      <w:r w:rsidRPr="00C7134A">
        <w:rPr>
          <w:u w:val="single"/>
        </w:rPr>
        <w:t xml:space="preserve"> on when the left does well and when the left does poorly</w:t>
      </w:r>
      <w:r w:rsidRPr="00C7134A">
        <w:t xml:space="preserve">. By and large </w:t>
      </w:r>
      <w:r w:rsidRPr="00C7134A">
        <w:rPr>
          <w:u w:val="single"/>
        </w:rPr>
        <w:t>when you look at Europe, you see the</w:t>
      </w:r>
      <w:r w:rsidRPr="00C7134A">
        <w:t xml:space="preserve"> </w:t>
      </w:r>
      <w:r w:rsidRPr="00C7134A">
        <w:rPr>
          <w:strike/>
        </w:rPr>
        <w:t>straitjacket</w:t>
      </w:r>
      <w:r w:rsidRPr="00C7134A">
        <w:t xml:space="preserve"> </w:t>
      </w:r>
      <w:r w:rsidRPr="00C7134A">
        <w:rPr>
          <w:u w:val="single"/>
        </w:rPr>
        <w:t>[</w:t>
      </w:r>
      <w:r w:rsidRPr="00C7134A">
        <w:rPr>
          <w:b/>
          <w:iCs/>
          <w:u w:val="single"/>
          <w:bdr w:val="single" w:sz="8" w:space="0" w:color="auto"/>
        </w:rPr>
        <w:t>dilemma</w:t>
      </w:r>
      <w:r w:rsidRPr="00C7134A">
        <w:rPr>
          <w:u w:val="single"/>
        </w:rPr>
        <w:t xml:space="preserve">] that the Eurozone has created in the economies. People are </w:t>
      </w:r>
      <w:r w:rsidRPr="00C7134A">
        <w:rPr>
          <w:b/>
          <w:iCs/>
          <w:u w:val="single"/>
          <w:bdr w:val="single" w:sz="8" w:space="0" w:color="auto"/>
        </w:rPr>
        <w:t>fearful</w:t>
      </w:r>
      <w:r w:rsidRPr="00C7134A">
        <w:rPr>
          <w:u w:val="single"/>
        </w:rPr>
        <w:t xml:space="preserve">, they are </w:t>
      </w:r>
      <w:r w:rsidRPr="00C7134A">
        <w:rPr>
          <w:b/>
          <w:iCs/>
          <w:u w:val="single"/>
          <w:bdr w:val="single" w:sz="8" w:space="0" w:color="auto"/>
        </w:rPr>
        <w:t>pessimistic</w:t>
      </w:r>
      <w:r w:rsidRPr="00C7134A">
        <w:rPr>
          <w:u w:val="single"/>
        </w:rPr>
        <w:t xml:space="preserve">, they are </w:t>
      </w:r>
      <w:r w:rsidRPr="00C7134A">
        <w:rPr>
          <w:b/>
          <w:iCs/>
          <w:u w:val="single"/>
          <w:bdr w:val="single" w:sz="8" w:space="0" w:color="auto"/>
        </w:rPr>
        <w:t>passive</w:t>
      </w:r>
      <w:r w:rsidRPr="00C7134A">
        <w:rPr>
          <w:u w:val="single"/>
        </w:rPr>
        <w:t xml:space="preserve">. This is </w:t>
      </w:r>
      <w:r w:rsidRPr="00C7134A">
        <w:rPr>
          <w:b/>
          <w:iCs/>
          <w:u w:val="single"/>
          <w:bdr w:val="single" w:sz="8" w:space="0" w:color="auto"/>
        </w:rPr>
        <w:t>very bad for the left</w:t>
      </w:r>
      <w:r w:rsidRPr="00C7134A">
        <w:rPr>
          <w:u w:val="single"/>
        </w:rPr>
        <w:t xml:space="preserve">. Until you </w:t>
      </w:r>
      <w:r w:rsidRPr="00C7134A">
        <w:rPr>
          <w:b/>
          <w:iCs/>
          <w:u w:val="single"/>
          <w:bdr w:val="single" w:sz="8" w:space="0" w:color="auto"/>
        </w:rPr>
        <w:t>break out</w:t>
      </w:r>
      <w:r w:rsidRPr="00C7134A">
        <w:rPr>
          <w:u w:val="single"/>
        </w:rPr>
        <w:t xml:space="preserve"> of that [dilemma]</w:t>
      </w:r>
      <w:r w:rsidRPr="00C7134A">
        <w:t xml:space="preserve"> </w:t>
      </w:r>
      <w:r w:rsidRPr="00C7134A">
        <w:rPr>
          <w:strike/>
        </w:rPr>
        <w:t>straitjacket</w:t>
      </w:r>
      <w:r w:rsidRPr="00C7134A">
        <w:t xml:space="preserve">, </w:t>
      </w:r>
      <w:r w:rsidRPr="00C7134A">
        <w:rPr>
          <w:u w:val="single"/>
        </w:rPr>
        <w:t xml:space="preserve">the left is </w:t>
      </w:r>
      <w:r w:rsidRPr="00C7134A">
        <w:rPr>
          <w:b/>
          <w:iCs/>
          <w:u w:val="single"/>
          <w:bdr w:val="single" w:sz="8" w:space="0" w:color="auto"/>
        </w:rPr>
        <w:t>not going to be able to do that well</w:t>
      </w:r>
      <w:r w:rsidRPr="00C7134A">
        <w:rPr>
          <w:u w:val="single"/>
        </w:rPr>
        <w:t xml:space="preserve">, and the right is </w:t>
      </w:r>
      <w:r w:rsidRPr="00C7134A">
        <w:rPr>
          <w:b/>
          <w:iCs/>
          <w:u w:val="single"/>
          <w:bdr w:val="single" w:sz="8" w:space="0" w:color="auto"/>
        </w:rPr>
        <w:t xml:space="preserve">going to </w:t>
      </w:r>
      <w:r w:rsidRPr="00D11D62">
        <w:rPr>
          <w:b/>
          <w:iCs/>
          <w:u w:val="single"/>
          <w:bdr w:val="single" w:sz="8" w:space="0" w:color="auto"/>
        </w:rPr>
        <w:t>continue to do relatively well</w:t>
      </w:r>
      <w:r w:rsidRPr="00D11D62">
        <w:rPr>
          <w:u w:val="single"/>
        </w:rPr>
        <w:t xml:space="preserve"> compared to them, and you’ll see the </w:t>
      </w:r>
      <w:r w:rsidRPr="00D11D62">
        <w:rPr>
          <w:b/>
          <w:iCs/>
          <w:u w:val="single"/>
          <w:bdr w:val="single" w:sz="8" w:space="0" w:color="auto"/>
        </w:rPr>
        <w:t>continued rise in populism</w:t>
      </w:r>
      <w:r w:rsidRPr="00D11D62">
        <w:rPr>
          <w:u w:val="single"/>
        </w:rPr>
        <w:t xml:space="preserve"> because people have no faith in the system</w:t>
      </w:r>
      <w:r w:rsidRPr="00D11D62">
        <w:t xml:space="preserve">. </w:t>
      </w:r>
      <w:proofErr w:type="gramStart"/>
      <w:r w:rsidRPr="00D11D62">
        <w:t>So</w:t>
      </w:r>
      <w:proofErr w:type="gramEnd"/>
      <w:r w:rsidRPr="00D11D62">
        <w:t xml:space="preserve"> what </w:t>
      </w:r>
      <w:r w:rsidRPr="00D11D62">
        <w:rPr>
          <w:u w:val="single"/>
        </w:rPr>
        <w:t>I am trying</w:t>
      </w:r>
      <w:r w:rsidRPr="00D11D62">
        <w:t xml:space="preserve"> to do is </w:t>
      </w:r>
      <w:r w:rsidRPr="00D11D62">
        <w:rPr>
          <w:u w:val="single"/>
        </w:rPr>
        <w:t xml:space="preserve">to get the left to focus on </w:t>
      </w:r>
      <w:r w:rsidRPr="00732E59">
        <w:rPr>
          <w:b/>
          <w:iCs/>
          <w:highlight w:val="green"/>
          <w:u w:val="single"/>
          <w:bdr w:val="single" w:sz="8" w:space="0" w:color="auto"/>
        </w:rPr>
        <w:t>getting to a new stage of capitalist growth</w:t>
      </w:r>
      <w:r w:rsidRPr="00C7134A">
        <w:rPr>
          <w:u w:val="single"/>
        </w:rPr>
        <w:t xml:space="preserve"> and </w:t>
      </w:r>
      <w:r w:rsidRPr="00C7134A">
        <w:rPr>
          <w:b/>
          <w:iCs/>
          <w:u w:val="single"/>
          <w:bdr w:val="single" w:sz="8" w:space="0" w:color="auto"/>
        </w:rPr>
        <w:t>being able actually to deliver rising incomes</w:t>
      </w:r>
      <w:r w:rsidRPr="00C7134A">
        <w:t xml:space="preserve">. There is No Alternative to the Left </w:t>
      </w:r>
      <w:proofErr w:type="spellStart"/>
      <w:r w:rsidRPr="00C7134A">
        <w:t>Judis</w:t>
      </w:r>
      <w:proofErr w:type="spellEnd"/>
      <w:r w:rsidRPr="00C7134A">
        <w:t xml:space="preserve">: </w:t>
      </w:r>
      <w:proofErr w:type="gramStart"/>
      <w:r w:rsidRPr="00C7134A">
        <w:t>So</w:t>
      </w:r>
      <w:proofErr w:type="gramEnd"/>
      <w:r w:rsidRPr="00C7134A">
        <w:t xml:space="preserve">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w:t>
      </w:r>
      <w:proofErr w:type="gramStart"/>
      <w:r w:rsidRPr="00C7134A">
        <w:t>as long as</w:t>
      </w:r>
      <w:proofErr w:type="gramEnd"/>
      <w:r w:rsidRPr="00C7134A">
        <w:t xml:space="preserve"> times are bad. On the other hand, the only way to get out of bad times is for the left to get its program enacted. Teixeira: I see what you are asking. I think </w:t>
      </w:r>
      <w:r w:rsidRPr="00C7134A">
        <w:rPr>
          <w:u w:val="single"/>
        </w:rPr>
        <w:t xml:space="preserve">it is going to be </w:t>
      </w:r>
      <w:r w:rsidRPr="00732E59">
        <w:rPr>
          <w:b/>
          <w:iCs/>
          <w:highlight w:val="green"/>
          <w:u w:val="single"/>
          <w:bdr w:val="single" w:sz="8" w:space="0" w:color="auto"/>
        </w:rPr>
        <w:t>two steps forward</w:t>
      </w:r>
      <w:r w:rsidRPr="00732E59">
        <w:rPr>
          <w:highlight w:val="green"/>
          <w:u w:val="single"/>
        </w:rPr>
        <w:t xml:space="preserve">, </w:t>
      </w:r>
      <w:r w:rsidRPr="00732E59">
        <w:rPr>
          <w:b/>
          <w:iCs/>
          <w:highlight w:val="green"/>
          <w:u w:val="single"/>
          <w:bdr w:val="single" w:sz="8" w:space="0" w:color="auto"/>
        </w:rPr>
        <w:t>one step back</w:t>
      </w:r>
      <w:r w:rsidRPr="00C7134A">
        <w:rPr>
          <w:u w:val="single"/>
        </w:rPr>
        <w:t>. We are</w:t>
      </w:r>
      <w:r w:rsidRPr="00C7134A">
        <w:t xml:space="preserve"> sort of </w:t>
      </w:r>
      <w:r w:rsidRPr="00C7134A">
        <w:rPr>
          <w:b/>
          <w:iCs/>
          <w:u w:val="single"/>
          <w:bdr w:val="single" w:sz="8" w:space="0" w:color="auto"/>
        </w:rPr>
        <w:t>slouching</w:t>
      </w:r>
      <w:r w:rsidRPr="00C7134A">
        <w:rPr>
          <w:u w:val="single"/>
        </w:rPr>
        <w:t xml:space="preserve"> toward the next stage of capitalism. I </w:t>
      </w:r>
      <w:r w:rsidRPr="00C7134A">
        <w:rPr>
          <w:b/>
          <w:iCs/>
          <w:u w:val="single"/>
          <w:bdr w:val="single" w:sz="8" w:space="0" w:color="auto"/>
        </w:rPr>
        <w:t>don’t think it’s going to be pretty</w:t>
      </w:r>
      <w:r w:rsidRPr="00C7134A">
        <w:rPr>
          <w:u w:val="single"/>
        </w:rPr>
        <w:t xml:space="preserve">. Political and economic factors are going to propel us in that direction. Ultimately, people want things to work better, they want their problems to be solved. And the </w:t>
      </w:r>
      <w:r w:rsidRPr="00C7134A">
        <w:rPr>
          <w:b/>
          <w:iCs/>
          <w:u w:val="single"/>
          <w:bdr w:val="single" w:sz="8" w:space="0" w:color="auto"/>
        </w:rPr>
        <w:t>only way</w:t>
      </w:r>
      <w:r w:rsidRPr="00C7134A">
        <w:rPr>
          <w:u w:val="single"/>
        </w:rPr>
        <w:t xml:space="preserve"> we are going to get there is along the road I have described</w:t>
      </w:r>
      <w:r w:rsidRPr="00C7134A">
        <w:t xml:space="preserve">. I think </w:t>
      </w:r>
      <w:r w:rsidRPr="00C7134A">
        <w:rPr>
          <w:u w:val="single"/>
        </w:rPr>
        <w:t xml:space="preserve">this </w:t>
      </w:r>
      <w:r w:rsidRPr="00732E59">
        <w:rPr>
          <w:b/>
          <w:iCs/>
          <w:highlight w:val="green"/>
          <w:u w:val="single"/>
          <w:bdr w:val="single" w:sz="8" w:space="0" w:color="auto"/>
        </w:rPr>
        <w:t>equitable growth</w:t>
      </w:r>
      <w:r w:rsidRPr="00C7134A">
        <w:rPr>
          <w:u w:val="single"/>
        </w:rPr>
        <w:t xml:space="preserve"> approach</w:t>
      </w:r>
      <w:r w:rsidRPr="00C7134A">
        <w:t xml:space="preserve"> that the Democrats united around </w:t>
      </w:r>
      <w:r w:rsidRPr="00C7134A">
        <w:rPr>
          <w:u w:val="single"/>
        </w:rPr>
        <w:t>is the future</w:t>
      </w:r>
      <w:r w:rsidRPr="00C7134A">
        <w:t xml:space="preserve">. The level of growth is going to vary over time, but I think the Democrats are the ones who are going to put us there and I think they are going to be rewarded for it. </w:t>
      </w:r>
      <w:proofErr w:type="spellStart"/>
      <w:proofErr w:type="gramStart"/>
      <w:r w:rsidRPr="00C7134A">
        <w:t>Judis</w:t>
      </w:r>
      <w:proofErr w:type="spellEnd"/>
      <w:r w:rsidRPr="00C7134A">
        <w:t>:.</w:t>
      </w:r>
      <w:proofErr w:type="gramEnd"/>
      <w:r w:rsidRPr="00C7134A">
        <w:t xml:space="preserve">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w:t>
      </w:r>
      <w:proofErr w:type="gramStart"/>
      <w:r w:rsidRPr="00C7134A">
        <w:t>Teixeira:.</w:t>
      </w:r>
      <w:proofErr w:type="gramEnd"/>
      <w:r w:rsidRPr="00C7134A">
        <w:t xml:space="preserve"> That certainly could be the way it goes down, but </w:t>
      </w:r>
      <w:r w:rsidRPr="00C7134A">
        <w:rPr>
          <w:u w:val="single"/>
        </w:rPr>
        <w:t xml:space="preserve">it’s </w:t>
      </w:r>
      <w:r w:rsidRPr="00732E59">
        <w:rPr>
          <w:b/>
          <w:iCs/>
          <w:highlight w:val="green"/>
          <w:u w:val="single"/>
          <w:bdr w:val="single" w:sz="8" w:space="0" w:color="auto"/>
        </w:rPr>
        <w:t>not clear we are required to have a recession</w:t>
      </w:r>
      <w:r w:rsidRPr="00C7134A">
        <w:t xml:space="preserve"> on the level we did in 2007 and 2008, </w:t>
      </w:r>
      <w:r w:rsidRPr="00C7134A">
        <w:rPr>
          <w:u w:val="single"/>
        </w:rPr>
        <w:t>or whether this sort of rolling crisis we have combined with other political events might do it</w:t>
      </w:r>
      <w:r w:rsidRPr="00C7134A">
        <w:t xml:space="preserve">. I don’t know, it’s hard to predict, but I think the great economist Herbert Stein said, if something cannot go on forever, it will stop. </w:t>
      </w:r>
      <w:proofErr w:type="spellStart"/>
      <w:r w:rsidRPr="00C7134A">
        <w:t>Judis</w:t>
      </w:r>
      <w:proofErr w:type="spellEnd"/>
      <w:r w:rsidRPr="00C7134A">
        <w:t xml:space="preserve">: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C7134A">
        <w:rPr>
          <w:u w:val="single"/>
        </w:rPr>
        <w:t xml:space="preserve">The trajectory is </w:t>
      </w:r>
      <w:r w:rsidRPr="00C7134A">
        <w:rPr>
          <w:b/>
          <w:iCs/>
          <w:u w:val="single"/>
          <w:bdr w:val="single" w:sz="8" w:space="0" w:color="auto"/>
        </w:rPr>
        <w:t>ultimately going to take us</w:t>
      </w:r>
      <w:r w:rsidRPr="00C7134A">
        <w:rPr>
          <w:u w:val="single"/>
        </w:rPr>
        <w:t xml:space="preserve"> to a </w:t>
      </w:r>
      <w:r w:rsidRPr="00C7134A">
        <w:rPr>
          <w:b/>
          <w:iCs/>
          <w:u w:val="single"/>
          <w:bdr w:val="single" w:sz="8" w:space="0" w:color="auto"/>
        </w:rPr>
        <w:t>different</w:t>
      </w:r>
      <w:r w:rsidRPr="00C7134A">
        <w:rPr>
          <w:u w:val="single"/>
        </w:rPr>
        <w:t xml:space="preserve"> and </w:t>
      </w:r>
      <w:r w:rsidRPr="00C7134A">
        <w:rPr>
          <w:b/>
          <w:iCs/>
          <w:u w:val="single"/>
          <w:bdr w:val="single" w:sz="8" w:space="0" w:color="auto"/>
        </w:rPr>
        <w:t>better place</w:t>
      </w:r>
      <w:r w:rsidRPr="00C7134A">
        <w:t xml:space="preserve">. I think </w:t>
      </w:r>
      <w:r w:rsidRPr="00732E59">
        <w:rPr>
          <w:b/>
          <w:iCs/>
          <w:highlight w:val="green"/>
          <w:u w:val="single"/>
          <w:bdr w:val="single" w:sz="8" w:space="0" w:color="auto"/>
        </w:rPr>
        <w:t xml:space="preserve">eventually we will </w:t>
      </w:r>
      <w:proofErr w:type="gramStart"/>
      <w:r w:rsidRPr="00732E59">
        <w:rPr>
          <w:b/>
          <w:iCs/>
          <w:highlight w:val="green"/>
          <w:u w:val="single"/>
          <w:bdr w:val="single" w:sz="8" w:space="0" w:color="auto"/>
        </w:rPr>
        <w:t>adapt</w:t>
      </w:r>
      <w:proofErr w:type="gramEnd"/>
      <w:r w:rsidRPr="00C7134A">
        <w:rPr>
          <w:u w:val="single"/>
        </w:rPr>
        <w:t xml:space="preserve"> and we will </w:t>
      </w:r>
      <w:r w:rsidRPr="00C7134A">
        <w:rPr>
          <w:b/>
          <w:iCs/>
          <w:u w:val="single"/>
          <w:bdr w:val="single" w:sz="8" w:space="0" w:color="auto"/>
        </w:rPr>
        <w:t>get something better</w:t>
      </w:r>
      <w:r w:rsidRPr="00C7134A">
        <w:rPr>
          <w:u w:val="single"/>
        </w:rPr>
        <w:t xml:space="preserve"> than we have because it is the </w:t>
      </w:r>
      <w:r w:rsidRPr="00C7134A">
        <w:rPr>
          <w:b/>
          <w:iCs/>
          <w:u w:val="single"/>
          <w:bdr w:val="single" w:sz="8" w:space="0" w:color="auto"/>
        </w:rPr>
        <w:t>only solution to the ongoing problems</w:t>
      </w:r>
      <w:r w:rsidRPr="00C7134A">
        <w:rPr>
          <w:u w:val="single"/>
        </w:rPr>
        <w:t xml:space="preserve">. </w:t>
      </w:r>
      <w:r w:rsidRPr="00C7134A">
        <w:rPr>
          <w:b/>
          <w:iCs/>
          <w:u w:val="single"/>
          <w:bdr w:val="single" w:sz="8" w:space="0" w:color="auto"/>
        </w:rPr>
        <w:t>There is no alternative</w:t>
      </w:r>
      <w:r w:rsidRPr="00C7134A">
        <w:t xml:space="preserve">. </w:t>
      </w:r>
      <w:proofErr w:type="spellStart"/>
      <w:r w:rsidRPr="00C7134A">
        <w:t>Judis</w:t>
      </w:r>
      <w:proofErr w:type="spellEnd"/>
      <w:r w:rsidRPr="00C7134A">
        <w:t xml:space="preserve">: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w:t>
      </w:r>
      <w:proofErr w:type="gramStart"/>
      <w:r w:rsidRPr="00C7134A">
        <w:t>Of course</w:t>
      </w:r>
      <w:proofErr w:type="gramEnd"/>
      <w:r w:rsidRPr="00C7134A">
        <w:t xml:space="preserve"> it is possible, but </w:t>
      </w:r>
      <w:r w:rsidRPr="00C7134A">
        <w:rPr>
          <w:u w:val="single"/>
        </w:rPr>
        <w:t xml:space="preserve">if you look at the history of the United States, </w:t>
      </w:r>
      <w:r w:rsidRPr="00D11D62">
        <w:rPr>
          <w:b/>
          <w:iCs/>
          <w:u w:val="single"/>
          <w:bdr w:val="single" w:sz="8" w:space="0" w:color="auto"/>
        </w:rPr>
        <w:t>despite the anti-statist bias</w:t>
      </w:r>
      <w:r w:rsidRPr="00D11D62">
        <w:rPr>
          <w:u w:val="single"/>
        </w:rPr>
        <w:t xml:space="preserve"> and </w:t>
      </w:r>
      <w:r w:rsidRPr="00D11D62">
        <w:rPr>
          <w:b/>
          <w:iCs/>
          <w:u w:val="single"/>
          <w:bdr w:val="single" w:sz="8" w:space="0" w:color="auto"/>
        </w:rPr>
        <w:t>despite all the other political problems</w:t>
      </w:r>
      <w:r w:rsidRPr="00D11D62">
        <w:rPr>
          <w:u w:val="single"/>
        </w:rPr>
        <w:t xml:space="preserve">, the way the country has evolved over time is toward a </w:t>
      </w:r>
      <w:r w:rsidRPr="00D11D62">
        <w:rPr>
          <w:b/>
          <w:iCs/>
          <w:u w:val="single"/>
          <w:bdr w:val="single" w:sz="8" w:space="0" w:color="auto"/>
        </w:rPr>
        <w:t>larger government</w:t>
      </w:r>
      <w:r w:rsidRPr="00D11D62">
        <w:rPr>
          <w:u w:val="single"/>
        </w:rPr>
        <w:t xml:space="preserve"> that </w:t>
      </w:r>
      <w:r w:rsidRPr="00D11D62">
        <w:rPr>
          <w:b/>
          <w:iCs/>
          <w:u w:val="single"/>
          <w:bdr w:val="single" w:sz="8" w:space="0" w:color="auto"/>
        </w:rPr>
        <w:t>does more</w:t>
      </w:r>
      <w:r w:rsidRPr="00D11D62">
        <w:rPr>
          <w:u w:val="single"/>
        </w:rPr>
        <w:t xml:space="preserve"> and </w:t>
      </w:r>
      <w:r w:rsidRPr="00D11D62">
        <w:rPr>
          <w:b/>
          <w:iCs/>
          <w:u w:val="single"/>
          <w:bdr w:val="single" w:sz="8" w:space="0" w:color="auto"/>
        </w:rPr>
        <w:t>provides more for people</w:t>
      </w:r>
      <w:r w:rsidRPr="00D11D62">
        <w:rPr>
          <w:u w:val="single"/>
        </w:rPr>
        <w:t xml:space="preserve">. And we </w:t>
      </w:r>
      <w:r w:rsidRPr="00D11D62">
        <w:rPr>
          <w:b/>
          <w:iCs/>
          <w:u w:val="single"/>
          <w:bdr w:val="single" w:sz="8" w:space="0" w:color="auto"/>
        </w:rPr>
        <w:t>obviously have evolved tremendously</w:t>
      </w:r>
      <w:r w:rsidRPr="00D11D62">
        <w:rPr>
          <w:u w:val="single"/>
        </w:rPr>
        <w:t xml:space="preserve"> in the social realm as well. Governments don’t do what is rational in the short term</w:t>
      </w:r>
      <w:r w:rsidRPr="00D11D62">
        <w:t xml:space="preserve">, at least rational in the sense you are describing it, </w:t>
      </w:r>
      <w:r w:rsidRPr="00D11D62">
        <w:rPr>
          <w:u w:val="single"/>
        </w:rPr>
        <w:t xml:space="preserve">but political systems </w:t>
      </w:r>
      <w:r w:rsidRPr="00D11D62">
        <w:rPr>
          <w:b/>
          <w:iCs/>
          <w:u w:val="single"/>
          <w:bdr w:val="single" w:sz="8" w:space="0" w:color="auto"/>
        </w:rPr>
        <w:t>evolve over time</w:t>
      </w:r>
      <w:r w:rsidRPr="00D11D62">
        <w:rPr>
          <w:u w:val="single"/>
        </w:rPr>
        <w:t xml:space="preserve"> in a way that is consistent with the values and priorities of the left, and I expect that to continue over time</w:t>
      </w:r>
      <w:r w:rsidRPr="00D11D62">
        <w:t xml:space="preserve">. The 2016 Election </w:t>
      </w:r>
      <w:proofErr w:type="spellStart"/>
      <w:r w:rsidRPr="00D11D62">
        <w:t>Judis</w:t>
      </w:r>
      <w:proofErr w:type="spellEnd"/>
      <w:r w:rsidRPr="00D11D62">
        <w:t xml:space="preserve">: Let’s talk about the 2016 election. Why did Clinton lose to such a weak opponent? Teixeira: The Democrats have an evolving majority that consists of groups like minorities, professionals, young people, single women and what have you, and that’s </w:t>
      </w:r>
      <w:proofErr w:type="gramStart"/>
      <w:r w:rsidRPr="00D11D62">
        <w:t>a true fact</w:t>
      </w:r>
      <w:proofErr w:type="gramEnd"/>
      <w:r w:rsidRPr="00D11D62">
        <w:t xml:space="preserve">. It’s growing over </w:t>
      </w:r>
      <w:proofErr w:type="gramStart"/>
      <w:r w:rsidRPr="00D11D62">
        <w:t>time</w:t>
      </w:r>
      <w:proofErr w:type="gramEnd"/>
      <w:r w:rsidRPr="00D11D62">
        <w:t xml:space="preserv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w:t>
      </w:r>
      <w:proofErr w:type="spellStart"/>
      <w:r w:rsidRPr="00D11D62">
        <w:t>Judis</w:t>
      </w:r>
      <w:proofErr w:type="spellEnd"/>
      <w:r w:rsidRPr="00D11D62">
        <w:t xml:space="preserve">: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w:t>
      </w:r>
      <w:proofErr w:type="gramStart"/>
      <w:r w:rsidRPr="00D11D62">
        <w:t>really not</w:t>
      </w:r>
      <w:proofErr w:type="gramEnd"/>
      <w:r w:rsidRPr="00D11D62">
        <w:t xml:space="preserve"> that important and I don’t take your problems seriously, and frankly I don’t have much to offer you. And that’s </w:t>
      </w:r>
      <w:proofErr w:type="gramStart"/>
      <w:r w:rsidRPr="00D11D62">
        <w:t>despite the fact that</w:t>
      </w:r>
      <w:proofErr w:type="gramEnd"/>
      <w:r w:rsidRPr="00D11D62">
        <w:t xml:space="preserve"> her economic program and policies would have actually been very good for these people. There was a study of campaign advertising in 2016 that showed Hillary outspent Trump significantly and that almost none of her advertising was about what she would </w:t>
      </w:r>
      <w:proofErr w:type="gramStart"/>
      <w:r w:rsidRPr="00D11D62">
        <w:t>actually do</w:t>
      </w:r>
      <w:proofErr w:type="gramEnd"/>
      <w:r w:rsidRPr="00D11D62">
        <w:t xml:space="preserve">. Almost all of it was about how he was a bad dude. </w:t>
      </w:r>
      <w:r w:rsidRPr="00D11D62">
        <w:rPr>
          <w:u w:val="single"/>
        </w:rPr>
        <w:t xml:space="preserve">Voters were </w:t>
      </w:r>
      <w:r w:rsidRPr="00D11D62">
        <w:rPr>
          <w:b/>
          <w:iCs/>
          <w:u w:val="single"/>
          <w:bdr w:val="single" w:sz="8" w:space="0" w:color="auto"/>
        </w:rPr>
        <w:t>fed up with stagnation</w:t>
      </w:r>
      <w:r w:rsidRPr="00D11D62">
        <w:rPr>
          <w:u w:val="single"/>
        </w:rPr>
        <w:t xml:space="preserve"> and with the Democrats and they </w:t>
      </w:r>
      <w:r w:rsidRPr="00D11D62">
        <w:rPr>
          <w:b/>
          <w:iCs/>
          <w:u w:val="single"/>
          <w:bdr w:val="single" w:sz="8" w:space="0" w:color="auto"/>
        </w:rPr>
        <w:t>turned to someone who thought could blow up the system</w:t>
      </w:r>
      <w:r w:rsidRPr="00D11D62">
        <w:rPr>
          <w:u w:val="single"/>
        </w:rPr>
        <w:t xml:space="preserve">. The way the Democrats and the left could </w:t>
      </w:r>
      <w:r w:rsidRPr="00D11D62">
        <w:rPr>
          <w:b/>
          <w:iCs/>
          <w:u w:val="single"/>
          <w:bdr w:val="single" w:sz="8" w:space="0" w:color="auto"/>
        </w:rPr>
        <w:t>mitigate that problem</w:t>
      </w:r>
      <w:r w:rsidRPr="00D11D62">
        <w:rPr>
          <w:u w:val="single"/>
        </w:rPr>
        <w:t xml:space="preserve"> is to show these voters that they </w:t>
      </w:r>
      <w:r w:rsidRPr="00D11D62">
        <w:rPr>
          <w:b/>
          <w:iCs/>
          <w:u w:val="single"/>
          <w:bdr w:val="single" w:sz="8" w:space="0" w:color="auto"/>
        </w:rPr>
        <w:t>take their problems seriously</w:t>
      </w:r>
      <w:r w:rsidRPr="00D11D62">
        <w:t xml:space="preserve"> and have their interests in </w:t>
      </w:r>
      <w:proofErr w:type="gramStart"/>
      <w:r w:rsidRPr="00D11D62">
        <w:t>mind, and</w:t>
      </w:r>
      <w:proofErr w:type="gramEnd"/>
      <w:r w:rsidRPr="00D11D62">
        <w:t xml:space="preserve"> could improve their lives. </w:t>
      </w:r>
      <w:r w:rsidRPr="00D11D62">
        <w:rPr>
          <w:u w:val="single"/>
        </w:rPr>
        <w:t xml:space="preserve">I </w:t>
      </w:r>
      <w:r w:rsidRPr="00D11D62">
        <w:rPr>
          <w:b/>
          <w:iCs/>
          <w:u w:val="single"/>
          <w:bdr w:val="single" w:sz="8" w:space="0" w:color="auto"/>
        </w:rPr>
        <w:t>don’t think there is any way of doing that</w:t>
      </w:r>
      <w:r w:rsidRPr="00D11D62">
        <w:rPr>
          <w:u w:val="single"/>
        </w:rPr>
        <w:t xml:space="preserve"> without a </w:t>
      </w:r>
      <w:r w:rsidRPr="00D11D62">
        <w:rPr>
          <w:b/>
          <w:iCs/>
          <w:u w:val="single"/>
          <w:bdr w:val="single" w:sz="8" w:space="0" w:color="auto"/>
        </w:rPr>
        <w:t>new model of economic growth</w:t>
      </w:r>
      <w:r w:rsidRPr="00D11D62">
        <w:t>.</w:t>
      </w:r>
    </w:p>
    <w:p w14:paraId="57085989" w14:textId="77777777" w:rsidR="004A5DFE" w:rsidRDefault="004A5DFE" w:rsidP="004A5DFE">
      <w:pPr>
        <w:rPr>
          <w:rFonts w:asciiTheme="minorHAnsi" w:hAnsiTheme="minorHAnsi" w:cstheme="minorHAnsi"/>
        </w:rPr>
      </w:pPr>
    </w:p>
    <w:p w14:paraId="765FBDF3" w14:textId="77777777" w:rsidR="004A5DFE" w:rsidRDefault="004A5DFE" w:rsidP="004A5DFE">
      <w:pPr>
        <w:pStyle w:val="Heading4"/>
      </w:pPr>
      <w:r>
        <w:t>3---Climate.</w:t>
      </w:r>
    </w:p>
    <w:p w14:paraId="520703AB" w14:textId="77777777" w:rsidR="004A5DFE" w:rsidRDefault="004A5DFE" w:rsidP="004A5DFE">
      <w:proofErr w:type="spellStart"/>
      <w:r w:rsidRPr="001F4D0D">
        <w:rPr>
          <w:rStyle w:val="Style13ptBold"/>
        </w:rPr>
        <w:t>Fickling</w:t>
      </w:r>
      <w:proofErr w:type="spellEnd"/>
      <w:r w:rsidRPr="001F4D0D">
        <w:rPr>
          <w:rStyle w:val="Style13ptBold"/>
        </w:rPr>
        <w:t xml:space="preserve"> 20</w:t>
      </w:r>
      <w:r>
        <w:t xml:space="preserve"> (David, Bloomberg Opinion columnist covering commodities, as well as industrial and consumer companies, citing a report from the International Energy Agency, “Capitalism Caused Climate Change; It Must Also Be the Solution,” Bloomberg, 10/14/20, </w:t>
      </w:r>
      <w:hyperlink r:id="rId12" w:history="1">
        <w:r w:rsidRPr="00EF4C28">
          <w:rPr>
            <w:rStyle w:val="Hyperlink"/>
          </w:rPr>
          <w:t>https://www.bloomberg.com/opinion/articles/2020-10-14/capitalism-caused-climate-change-it-must-also-be-the-solution</w:t>
        </w:r>
      </w:hyperlink>
      <w:r>
        <w:t xml:space="preserve">, </w:t>
      </w:r>
      <w:proofErr w:type="spellStart"/>
      <w:r>
        <w:t>ccm</w:t>
      </w:r>
      <w:proofErr w:type="spellEnd"/>
      <w:r>
        <w:t>)</w:t>
      </w:r>
    </w:p>
    <w:p w14:paraId="7224A2A4" w14:textId="77777777" w:rsidR="004A5DFE" w:rsidRPr="00245A57" w:rsidRDefault="004A5DFE" w:rsidP="004A5DFE">
      <w:r w:rsidRPr="00245A57">
        <w:t xml:space="preserve">After that, though, </w:t>
      </w:r>
      <w:r w:rsidRPr="001F4D0D">
        <w:rPr>
          <w:rStyle w:val="StyleUnderline"/>
        </w:rPr>
        <w:t>things fall ap</w:t>
      </w:r>
      <w:r w:rsidRPr="00997DBA">
        <w:rPr>
          <w:rStyle w:val="StyleUnderline"/>
        </w:rPr>
        <w:t>art</w:t>
      </w:r>
      <w:r w:rsidRPr="00997DBA">
        <w:t xml:space="preserve">. </w:t>
      </w:r>
      <w:r w:rsidRPr="00997DBA">
        <w:rPr>
          <w:rStyle w:val="StyleUnderline"/>
        </w:rPr>
        <w:t>Thanks to ongoin</w:t>
      </w:r>
      <w:r w:rsidRPr="001F4D0D">
        <w:rPr>
          <w:rStyle w:val="StyleUnderline"/>
        </w:rPr>
        <w:t xml:space="preserve">g </w:t>
      </w:r>
      <w:r w:rsidRPr="00732E59">
        <w:rPr>
          <w:rStyle w:val="Emphasis"/>
          <w:highlight w:val="green"/>
        </w:rPr>
        <w:t>economic weakness</w:t>
      </w:r>
      <w:r w:rsidRPr="001F4D0D">
        <w:rPr>
          <w:rStyle w:val="StyleUnderline"/>
        </w:rPr>
        <w:t xml:space="preserve">, </w:t>
      </w:r>
      <w:r w:rsidRPr="00732E59">
        <w:rPr>
          <w:rStyle w:val="Emphasis"/>
          <w:highlight w:val="green"/>
        </w:rPr>
        <w:t>gov</w:t>
      </w:r>
      <w:r w:rsidRPr="00997DBA">
        <w:rPr>
          <w:rStyle w:val="Emphasis"/>
        </w:rPr>
        <w:t>ernments</w:t>
      </w:r>
      <w:r w:rsidRPr="001F4D0D">
        <w:rPr>
          <w:rStyle w:val="StyleUnderline"/>
        </w:rPr>
        <w:t xml:space="preserve"> and </w:t>
      </w:r>
      <w:r w:rsidRPr="001F4D0D">
        <w:rPr>
          <w:rStyle w:val="Emphasis"/>
        </w:rPr>
        <w:t>businesses</w:t>
      </w:r>
      <w:r w:rsidRPr="001F4D0D">
        <w:rPr>
          <w:rStyle w:val="StyleUnderline"/>
        </w:rPr>
        <w:t xml:space="preserve"> </w:t>
      </w:r>
      <w:r w:rsidRPr="00732E59">
        <w:rPr>
          <w:rStyle w:val="StyleUnderline"/>
          <w:highlight w:val="green"/>
        </w:rPr>
        <w:t xml:space="preserve">lose </w:t>
      </w:r>
      <w:r w:rsidRPr="00997DBA">
        <w:rPr>
          <w:rStyle w:val="StyleUnderline"/>
        </w:rPr>
        <w:t xml:space="preserve">the </w:t>
      </w:r>
      <w:r w:rsidRPr="00732E59">
        <w:rPr>
          <w:rStyle w:val="Emphasis"/>
          <w:highlight w:val="green"/>
        </w:rPr>
        <w:t>capacity</w:t>
      </w:r>
      <w:r w:rsidRPr="00732E59">
        <w:rPr>
          <w:rStyle w:val="StyleUnderline"/>
          <w:highlight w:val="green"/>
        </w:rPr>
        <w:t xml:space="preserve"> to</w:t>
      </w:r>
      <w:r w:rsidRPr="001F4D0D">
        <w:rPr>
          <w:rStyle w:val="StyleUnderline"/>
        </w:rPr>
        <w:t xml:space="preserve"> carry out the </w:t>
      </w:r>
      <w:r w:rsidRPr="001F4D0D">
        <w:rPr>
          <w:rStyle w:val="Emphasis"/>
        </w:rPr>
        <w:t>spending needed</w:t>
      </w:r>
      <w:r w:rsidRPr="001F4D0D">
        <w:rPr>
          <w:rStyle w:val="StyleUnderline"/>
        </w:rPr>
        <w:t xml:space="preserve"> to </w:t>
      </w:r>
      <w:r w:rsidRPr="00732E59">
        <w:rPr>
          <w:rStyle w:val="Emphasis"/>
          <w:highlight w:val="green"/>
        </w:rPr>
        <w:t>remake</w:t>
      </w:r>
      <w:r w:rsidRPr="00732E59">
        <w:rPr>
          <w:rStyle w:val="StyleUnderline"/>
          <w:highlight w:val="green"/>
        </w:rPr>
        <w:t xml:space="preserve"> the </w:t>
      </w:r>
      <w:r w:rsidRPr="00997DBA">
        <w:rPr>
          <w:rStyle w:val="StyleUnderline"/>
        </w:rPr>
        <w:t xml:space="preserve">world’s </w:t>
      </w:r>
      <w:r w:rsidRPr="00732E59">
        <w:rPr>
          <w:rStyle w:val="StyleUnderline"/>
          <w:highlight w:val="green"/>
        </w:rPr>
        <w:t xml:space="preserve">energy </w:t>
      </w:r>
      <w:r w:rsidRPr="00245A57">
        <w:rPr>
          <w:rStyle w:val="StyleUnderline"/>
        </w:rPr>
        <w:t>system</w:t>
      </w:r>
      <w:r w:rsidRPr="00245A57">
        <w:t xml:space="preserve">. </w:t>
      </w:r>
      <w:r w:rsidRPr="00732E59">
        <w:rPr>
          <w:rStyle w:val="StyleUnderline"/>
          <w:highlight w:val="green"/>
        </w:rPr>
        <w:t>Investment in</w:t>
      </w:r>
      <w:r w:rsidRPr="001F4D0D">
        <w:rPr>
          <w:rStyle w:val="StyleUnderline"/>
        </w:rPr>
        <w:t xml:space="preserve"> fossil fuels falls by 10% relative to expectations under current </w:t>
      </w:r>
      <w:proofErr w:type="gramStart"/>
      <w:r w:rsidRPr="001F4D0D">
        <w:rPr>
          <w:rStyle w:val="StyleUnderline"/>
        </w:rPr>
        <w:t>policies</w:t>
      </w:r>
      <w:r w:rsidRPr="00245A57">
        <w:t xml:space="preserve">, </w:t>
      </w:r>
      <w:r w:rsidRPr="001F4D0D">
        <w:rPr>
          <w:rStyle w:val="StyleUnderline"/>
        </w:rPr>
        <w:t>but</w:t>
      </w:r>
      <w:proofErr w:type="gramEnd"/>
      <w:r w:rsidRPr="001F4D0D">
        <w:rPr>
          <w:rStyle w:val="StyleUnderline"/>
        </w:rPr>
        <w:t xml:space="preserve"> spending on </w:t>
      </w:r>
      <w:r w:rsidRPr="00732E59">
        <w:rPr>
          <w:rStyle w:val="StyleUnderline"/>
          <w:highlight w:val="green"/>
        </w:rPr>
        <w:t>renewables</w:t>
      </w:r>
      <w:r w:rsidRPr="001F4D0D">
        <w:rPr>
          <w:rStyle w:val="StyleUnderline"/>
        </w:rPr>
        <w:t xml:space="preserve"> and nuclear </w:t>
      </w:r>
      <w:r w:rsidRPr="00732E59">
        <w:rPr>
          <w:rStyle w:val="StyleUnderline"/>
          <w:highlight w:val="green"/>
        </w:rPr>
        <w:t>drop</w:t>
      </w:r>
      <w:r w:rsidRPr="00997DBA">
        <w:rPr>
          <w:rStyle w:val="StyleUnderline"/>
        </w:rPr>
        <w:t>s</w:t>
      </w:r>
      <w:r w:rsidRPr="001F4D0D">
        <w:rPr>
          <w:rStyle w:val="StyleUnderline"/>
        </w:rPr>
        <w:t xml:space="preserve"> by 5% as well</w:t>
      </w:r>
      <w:r w:rsidRPr="00245A57">
        <w:t xml:space="preserve">, </w:t>
      </w:r>
      <w:r w:rsidRPr="001F4D0D">
        <w:rPr>
          <w:rStyle w:val="StyleUnderline"/>
        </w:rPr>
        <w:t>so that $2.2 trillion less is spent by 2030</w:t>
      </w:r>
      <w:r w:rsidRPr="00245A57">
        <w:t>.</w:t>
      </w:r>
    </w:p>
    <w:p w14:paraId="02806086" w14:textId="77777777" w:rsidR="004A5DFE" w:rsidRPr="00245A57" w:rsidRDefault="004A5DFE" w:rsidP="004A5DFE">
      <w:pPr>
        <w:rPr>
          <w:u w:val="single"/>
        </w:rPr>
      </w:pPr>
      <w:r w:rsidRPr="001F4D0D">
        <w:rPr>
          <w:rStyle w:val="StyleUnderline"/>
        </w:rPr>
        <w:t>Rather than investing to replace our power plants and appliances with lower-carbon alternatives</w:t>
      </w:r>
      <w:r w:rsidRPr="00245A57">
        <w:t xml:space="preserve">, </w:t>
      </w:r>
      <w:r w:rsidRPr="001F4D0D">
        <w:rPr>
          <w:rStyle w:val="StyleUnderline"/>
        </w:rPr>
        <w:t>we eke out their polluting lives a little bit longer</w:t>
      </w:r>
      <w:r w:rsidRPr="00245A57">
        <w:t xml:space="preserve">. </w:t>
      </w:r>
      <w:r w:rsidRPr="001F4D0D">
        <w:rPr>
          <w:rStyle w:val="StyleUnderline"/>
        </w:rPr>
        <w:t xml:space="preserve">By 2030, </w:t>
      </w:r>
      <w:r w:rsidRPr="00245A57">
        <w:rPr>
          <w:rStyle w:val="StyleUnderline"/>
        </w:rPr>
        <w:t xml:space="preserve">annual </w:t>
      </w:r>
      <w:r w:rsidRPr="00732E59">
        <w:rPr>
          <w:rStyle w:val="StyleUnderline"/>
          <w:highlight w:val="green"/>
        </w:rPr>
        <w:t>emissions are</w:t>
      </w:r>
      <w:r w:rsidRPr="001F4D0D">
        <w:rPr>
          <w:rStyle w:val="StyleUnderline"/>
        </w:rPr>
        <w:t xml:space="preserve"> about </w:t>
      </w:r>
      <w:r w:rsidRPr="00732E59">
        <w:rPr>
          <w:rStyle w:val="Emphasis"/>
          <w:highlight w:val="green"/>
        </w:rPr>
        <w:t>29% higher</w:t>
      </w:r>
      <w:r w:rsidRPr="00732E59">
        <w:rPr>
          <w:rStyle w:val="StyleUnderline"/>
          <w:highlight w:val="green"/>
        </w:rPr>
        <w:t xml:space="preserve"> </w:t>
      </w:r>
      <w:r w:rsidRPr="00997DBA">
        <w:rPr>
          <w:rStyle w:val="StyleUnderline"/>
        </w:rPr>
        <w:t>than they would be under Sustainable Development.</w:t>
      </w:r>
    </w:p>
    <w:p w14:paraId="12039A5F" w14:textId="77777777" w:rsidR="004A5DFE" w:rsidRPr="00245A57" w:rsidRDefault="004A5DFE" w:rsidP="004A5DFE">
      <w:r w:rsidRPr="00245A57">
        <w:t xml:space="preserve">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w:t>
      </w:r>
      <w:proofErr w:type="gramStart"/>
      <w:r w:rsidRPr="00245A57">
        <w:t>year, and</w:t>
      </w:r>
      <w:proofErr w:type="gramEnd"/>
      <w:r w:rsidRPr="00245A57">
        <w:t xml:space="preserve"> will continue to do so unless we can replace it.</w:t>
      </w:r>
    </w:p>
    <w:p w14:paraId="2F45F001" w14:textId="77777777" w:rsidR="004A5DFE" w:rsidRPr="00245A57" w:rsidRDefault="004A5DFE" w:rsidP="004A5DFE">
      <w:r w:rsidRPr="001F4D0D">
        <w:rPr>
          <w:rStyle w:val="StyleUnderline"/>
        </w:rPr>
        <w:t xml:space="preserve">Retrofitting the world’s </w:t>
      </w:r>
      <w:r w:rsidRPr="00245A57">
        <w:rPr>
          <w:rStyle w:val="Emphasis"/>
        </w:rPr>
        <w:t>energy systems</w:t>
      </w:r>
      <w:r w:rsidRPr="001F4D0D">
        <w:rPr>
          <w:rStyle w:val="StyleUnderline"/>
        </w:rPr>
        <w:t xml:space="preserve"> is going to require </w:t>
      </w:r>
      <w:r w:rsidRPr="00245A57">
        <w:rPr>
          <w:rStyle w:val="StyleUnderline"/>
        </w:rPr>
        <w:t xml:space="preserve">vast sums of </w:t>
      </w:r>
      <w:r w:rsidRPr="00245A57">
        <w:rPr>
          <w:rStyle w:val="Emphasis"/>
        </w:rPr>
        <w:t>money</w:t>
      </w:r>
      <w:r w:rsidRPr="00245A57">
        <w:t xml:space="preserve">. </w:t>
      </w:r>
      <w:r w:rsidRPr="001F4D0D">
        <w:rPr>
          <w:rStyle w:val="StyleUnderline"/>
        </w:rPr>
        <w:t xml:space="preserve">Renewable power alone will need an average </w:t>
      </w:r>
      <w:r w:rsidRPr="00245A57">
        <w:rPr>
          <w:rStyle w:val="Emphasis"/>
        </w:rPr>
        <w:t>$569 billion</w:t>
      </w:r>
      <w:r w:rsidRPr="001F4D0D">
        <w:rPr>
          <w:rStyle w:val="StyleUnderline"/>
        </w:rPr>
        <w:t xml:space="preserve"> of investment every year over the coming decade under the IEA’s Sustainable Development Scenario</w:t>
      </w:r>
      <w:r w:rsidRPr="00245A57">
        <w:t>. That’s almost twice the rate seen over the past five years, and not far behind what the entire oil and gas sector would spend under the same settings. If anything, the world needs a target that’s more ambitious still.</w:t>
      </w:r>
    </w:p>
    <w:p w14:paraId="1740D288" w14:textId="77777777" w:rsidR="00D6410C" w:rsidRDefault="004A5DFE" w:rsidP="004A5DFE">
      <w:pPr>
        <w:rPr>
          <w:rStyle w:val="StyleUnderline"/>
          <w:highlight w:val="green"/>
        </w:rPr>
      </w:pPr>
      <w:r w:rsidRPr="00D83581">
        <w:rPr>
          <w:rStyle w:val="StyleUnderline"/>
        </w:rPr>
        <w:t xml:space="preserve">If we can get up to speed, that </w:t>
      </w:r>
      <w:r w:rsidRPr="00245A57">
        <w:rPr>
          <w:rStyle w:val="Emphasis"/>
        </w:rPr>
        <w:t xml:space="preserve">volume of </w:t>
      </w:r>
      <w:r w:rsidRPr="00732E59">
        <w:rPr>
          <w:rStyle w:val="Emphasis"/>
          <w:highlight w:val="green"/>
        </w:rPr>
        <w:t>spending</w:t>
      </w:r>
      <w:r w:rsidRPr="00732E59">
        <w:rPr>
          <w:rStyle w:val="StyleUnderline"/>
          <w:highlight w:val="green"/>
        </w:rPr>
        <w:t xml:space="preserve"> will create </w:t>
      </w:r>
    </w:p>
    <w:p w14:paraId="2A929058" w14:textId="77777777" w:rsidR="00D6410C" w:rsidRDefault="00D6410C" w:rsidP="004A5DFE">
      <w:pPr>
        <w:rPr>
          <w:rStyle w:val="StyleUnderline"/>
          <w:highlight w:val="green"/>
        </w:rPr>
      </w:pPr>
    </w:p>
    <w:p w14:paraId="5F57CE87" w14:textId="77777777" w:rsidR="00D6410C" w:rsidRDefault="00D6410C" w:rsidP="004A5DFE">
      <w:pPr>
        <w:rPr>
          <w:rStyle w:val="StyleUnderline"/>
          <w:highlight w:val="green"/>
        </w:rPr>
      </w:pPr>
    </w:p>
    <w:p w14:paraId="44A9BE4D" w14:textId="77777777" w:rsidR="00D6410C" w:rsidRDefault="00D6410C" w:rsidP="004A5DFE">
      <w:pPr>
        <w:rPr>
          <w:rStyle w:val="StyleUnderline"/>
          <w:highlight w:val="green"/>
        </w:rPr>
      </w:pPr>
    </w:p>
    <w:p w14:paraId="29151767" w14:textId="469B08B4" w:rsidR="004A5DFE" w:rsidRPr="001F4D0D" w:rsidRDefault="004A5DFE" w:rsidP="004A5DFE">
      <w:pPr>
        <w:rPr>
          <w:rStyle w:val="StyleUnderline"/>
        </w:rPr>
      </w:pPr>
      <w:r w:rsidRPr="00732E59">
        <w:rPr>
          <w:rStyle w:val="StyleUnderline"/>
          <w:highlight w:val="green"/>
        </w:rPr>
        <w:t xml:space="preserve">its </w:t>
      </w:r>
      <w:r w:rsidRPr="00732E59">
        <w:rPr>
          <w:rStyle w:val="Emphasis"/>
          <w:highlight w:val="green"/>
        </w:rPr>
        <w:t>own momentum</w:t>
      </w:r>
      <w:r w:rsidRPr="00245A57">
        <w:t xml:space="preserve">. One justified </w:t>
      </w:r>
      <w:r w:rsidRPr="00D83581">
        <w:rPr>
          <w:rStyle w:val="StyleUnderline"/>
        </w:rPr>
        <w:t>complaint of anti-capitalist climate activists is that our political systems frequently put their thumbs on the scale to favor powerful incumbent businesses</w:t>
      </w:r>
      <w:r w:rsidRPr="00245A57">
        <w:t xml:space="preserve">, which at present are mostly the polluting ones. </w:t>
      </w:r>
      <w:r w:rsidRPr="001F4D0D">
        <w:rPr>
          <w:rStyle w:val="StyleUnderline"/>
        </w:rPr>
        <w:t xml:space="preserve">But a system where </w:t>
      </w:r>
      <w:r w:rsidRPr="00732E59">
        <w:rPr>
          <w:rStyle w:val="Emphasis"/>
          <w:highlight w:val="green"/>
        </w:rPr>
        <w:t>investment dollars</w:t>
      </w:r>
      <w:r w:rsidRPr="001F4D0D">
        <w:rPr>
          <w:rStyle w:val="StyleUnderline"/>
        </w:rPr>
        <w:t xml:space="preserve"> are </w:t>
      </w:r>
      <w:r w:rsidRPr="00732E59">
        <w:rPr>
          <w:rStyle w:val="Emphasis"/>
          <w:highlight w:val="green"/>
        </w:rPr>
        <w:t>flowing away</w:t>
      </w:r>
      <w:r w:rsidRPr="00732E59">
        <w:rPr>
          <w:rStyle w:val="StyleUnderline"/>
          <w:highlight w:val="green"/>
        </w:rPr>
        <w:t xml:space="preserve"> from </w:t>
      </w:r>
      <w:r w:rsidRPr="00732E59">
        <w:rPr>
          <w:rStyle w:val="Emphasis"/>
          <w:highlight w:val="green"/>
        </w:rPr>
        <w:t>fossil fuels</w:t>
      </w:r>
      <w:r w:rsidRPr="001F4D0D">
        <w:rPr>
          <w:rStyle w:val="StyleUnderline"/>
        </w:rPr>
        <w:t xml:space="preserve"> and </w:t>
      </w:r>
      <w:r w:rsidRPr="00732E59">
        <w:rPr>
          <w:rStyle w:val="StyleUnderline"/>
          <w:highlight w:val="green"/>
        </w:rPr>
        <w:t xml:space="preserve">toward </w:t>
      </w:r>
      <w:r w:rsidRPr="00732E59">
        <w:rPr>
          <w:rStyle w:val="Emphasis"/>
          <w:highlight w:val="green"/>
        </w:rPr>
        <w:t>decarbonization</w:t>
      </w:r>
      <w:r w:rsidRPr="001F4D0D">
        <w:rPr>
          <w:rStyle w:val="StyleUnderline"/>
        </w:rPr>
        <w:t xml:space="preserve"> is one where </w:t>
      </w:r>
      <w:r w:rsidRPr="00732E59">
        <w:rPr>
          <w:rStyle w:val="StyleUnderline"/>
          <w:highlight w:val="green"/>
        </w:rPr>
        <w:t>power</w:t>
      </w:r>
      <w:r w:rsidRPr="001F4D0D">
        <w:rPr>
          <w:rStyle w:val="StyleUnderline"/>
        </w:rPr>
        <w:t xml:space="preserve">, too, </w:t>
      </w:r>
      <w:r w:rsidRPr="00732E59">
        <w:rPr>
          <w:rStyle w:val="StyleUnderline"/>
          <w:highlight w:val="green"/>
        </w:rPr>
        <w:t xml:space="preserve">is </w:t>
      </w:r>
      <w:r w:rsidRPr="00732E59">
        <w:rPr>
          <w:rStyle w:val="Emphasis"/>
          <w:highlight w:val="green"/>
        </w:rPr>
        <w:t>shifting away</w:t>
      </w:r>
      <w:r w:rsidRPr="00732E59">
        <w:rPr>
          <w:rStyle w:val="StyleUnderline"/>
          <w:highlight w:val="green"/>
        </w:rPr>
        <w:t xml:space="preserve"> from the </w:t>
      </w:r>
      <w:r w:rsidRPr="00732E59">
        <w:rPr>
          <w:rStyle w:val="Emphasis"/>
          <w:highlight w:val="green"/>
        </w:rPr>
        <w:t>carbon economy</w:t>
      </w:r>
      <w:r w:rsidRPr="001F4D0D">
        <w:rPr>
          <w:rStyle w:val="StyleUnderline"/>
        </w:rPr>
        <w:t>.</w:t>
      </w:r>
    </w:p>
    <w:p w14:paraId="292F975F" w14:textId="77777777" w:rsidR="004A5DFE" w:rsidRPr="00245A57" w:rsidRDefault="004A5DFE" w:rsidP="004A5DFE">
      <w:pPr>
        <w:rPr>
          <w:rStyle w:val="StyleUnderline"/>
        </w:rPr>
      </w:pPr>
      <w:r w:rsidRPr="00245A57">
        <w:rPr>
          <w:rStyle w:val="StyleUnderline"/>
        </w:rPr>
        <w:t xml:space="preserve">Even under the IEA’s </w:t>
      </w:r>
      <w:r w:rsidRPr="00245A57">
        <w:rPr>
          <w:rStyle w:val="Emphasis"/>
        </w:rPr>
        <w:t>less ambitious</w:t>
      </w:r>
      <w:r w:rsidRPr="00245A57">
        <w:rPr>
          <w:rStyle w:val="StyleUnderline"/>
        </w:rPr>
        <w:t xml:space="preserve"> Stated Policies Scenario</w:t>
      </w:r>
      <w:r w:rsidRPr="00245A57">
        <w:t xml:space="preserve">, </w:t>
      </w:r>
      <w:r w:rsidRPr="00245A57">
        <w:rPr>
          <w:rStyle w:val="StyleUnderline"/>
        </w:rPr>
        <w:t>the $15.14 trillion</w:t>
      </w:r>
      <w:r w:rsidRPr="00245A57">
        <w:t xml:space="preserve"> that gets spent globally </w:t>
      </w:r>
      <w:r w:rsidRPr="00245A57">
        <w:rPr>
          <w:rStyle w:val="StyleUnderline"/>
        </w:rPr>
        <w:t>on fossil fuel generation and production</w:t>
      </w:r>
      <w:r w:rsidRPr="00245A57">
        <w:t xml:space="preserve"> by 2040 </w:t>
      </w:r>
      <w:r w:rsidRPr="00245A57">
        <w:rPr>
          <w:rStyle w:val="StyleUnderline"/>
        </w:rPr>
        <w:t xml:space="preserve">is smaller than the </w:t>
      </w:r>
      <w:r w:rsidRPr="00245A57">
        <w:rPr>
          <w:rStyle w:val="Emphasis"/>
        </w:rPr>
        <w:t>$15.97 trillion</w:t>
      </w:r>
      <w:r w:rsidRPr="00245A57">
        <w:rPr>
          <w:rStyle w:val="StyleUnderline"/>
        </w:rPr>
        <w:t xml:space="preserve"> spent on renewables and nuclear</w:t>
      </w:r>
      <w:r w:rsidRPr="00245A57">
        <w:t xml:space="preserve"> — </w:t>
      </w:r>
      <w:r w:rsidRPr="00245A57">
        <w:rPr>
          <w:rStyle w:val="StyleUnderline"/>
        </w:rPr>
        <w:t xml:space="preserve">and doesn’t include the amounts that go to </w:t>
      </w:r>
      <w:r w:rsidRPr="00245A57">
        <w:rPr>
          <w:rStyle w:val="Emphasis"/>
        </w:rPr>
        <w:t>energy efficiency</w:t>
      </w:r>
      <w:r w:rsidRPr="00245A57">
        <w:rPr>
          <w:rStyle w:val="StyleUnderline"/>
        </w:rPr>
        <w:t xml:space="preserve"> and </w:t>
      </w:r>
      <w:r w:rsidRPr="00245A57">
        <w:rPr>
          <w:rStyle w:val="Emphasis"/>
        </w:rPr>
        <w:t>grid networks</w:t>
      </w:r>
      <w:r w:rsidRPr="00245A57">
        <w:rPr>
          <w:rStyle w:val="StyleUnderline"/>
        </w:rPr>
        <w:t>.</w:t>
      </w:r>
    </w:p>
    <w:p w14:paraId="21CEDFE5" w14:textId="77777777" w:rsidR="004A5DFE" w:rsidRPr="00245A57" w:rsidRDefault="004A5DFE" w:rsidP="004A5DFE">
      <w:pPr>
        <w:rPr>
          <w:u w:val="single"/>
        </w:rPr>
      </w:pPr>
      <w:r w:rsidRPr="00997DBA">
        <w:rPr>
          <w:rStyle w:val="StyleUnderline"/>
        </w:rPr>
        <w:t>Under</w:t>
      </w:r>
      <w:r w:rsidRPr="00997DBA">
        <w:t xml:space="preserve"> the </w:t>
      </w:r>
      <w:r w:rsidRPr="00997DBA">
        <w:rPr>
          <w:rStyle w:val="StyleUnderline"/>
        </w:rPr>
        <w:t>Sustainable Development</w:t>
      </w:r>
      <w:r w:rsidRPr="00997DBA">
        <w:t xml:space="preserve"> Scenario, </w:t>
      </w:r>
      <w:r w:rsidRPr="00997DBA">
        <w:rPr>
          <w:rStyle w:val="StyleUnderline"/>
        </w:rPr>
        <w:t xml:space="preserve">which has </w:t>
      </w:r>
      <w:r w:rsidRPr="00997DBA">
        <w:rPr>
          <w:rStyle w:val="Emphasis"/>
        </w:rPr>
        <w:t>historically</w:t>
      </w:r>
      <w:r w:rsidRPr="00997DBA">
        <w:rPr>
          <w:rStyle w:val="StyleUnderline"/>
        </w:rPr>
        <w:t xml:space="preserve"> often been a </w:t>
      </w:r>
      <w:r w:rsidRPr="00997DBA">
        <w:rPr>
          <w:rStyle w:val="Emphasis"/>
        </w:rPr>
        <w:t>better guide</w:t>
      </w:r>
      <w:r w:rsidRPr="00997DBA">
        <w:rPr>
          <w:rStyle w:val="StyleUnderline"/>
        </w:rPr>
        <w:t xml:space="preserve"> to the path of the </w:t>
      </w:r>
      <w:r w:rsidRPr="00997DBA">
        <w:rPr>
          <w:rStyle w:val="Emphasis"/>
        </w:rPr>
        <w:t>energy transition</w:t>
      </w:r>
      <w:r w:rsidRPr="00997DBA">
        <w:t xml:space="preserve">, </w:t>
      </w:r>
      <w:r w:rsidRPr="00997DBA">
        <w:rPr>
          <w:rStyle w:val="StyleUnderline"/>
        </w:rPr>
        <w:t xml:space="preserve">low-carbon power ends up with </w:t>
      </w:r>
      <w:r w:rsidRPr="00997DBA">
        <w:rPr>
          <w:rStyle w:val="Emphasis"/>
        </w:rPr>
        <w:t xml:space="preserve">$2.70 </w:t>
      </w:r>
      <w:r w:rsidRPr="00997DBA">
        <w:rPr>
          <w:rStyle w:val="StyleUnderline"/>
        </w:rPr>
        <w:t xml:space="preserve">of spending for every </w:t>
      </w:r>
      <w:r w:rsidRPr="00997DBA">
        <w:rPr>
          <w:rStyle w:val="Emphasis"/>
        </w:rPr>
        <w:t>$1</w:t>
      </w:r>
      <w:r w:rsidRPr="00997DBA">
        <w:rPr>
          <w:rStyle w:val="StyleUnderline"/>
        </w:rPr>
        <w:t xml:space="preserve"> going to fossil fuel extraction</w:t>
      </w:r>
      <w:r w:rsidRPr="001F4D0D">
        <w:rPr>
          <w:rStyle w:val="StyleUnderline"/>
        </w:rPr>
        <w:t xml:space="preserve"> and generation</w:t>
      </w:r>
      <w:r w:rsidRPr="00245A57">
        <w:t xml:space="preserve">. </w:t>
      </w:r>
      <w:r w:rsidRPr="001F4D0D">
        <w:rPr>
          <w:rStyle w:val="StyleUnderline"/>
        </w:rPr>
        <w:t xml:space="preserve">That’s a world in which </w:t>
      </w:r>
      <w:r w:rsidRPr="00732E59">
        <w:rPr>
          <w:rStyle w:val="Emphasis"/>
          <w:highlight w:val="green"/>
        </w:rPr>
        <w:t>renewables</w:t>
      </w:r>
      <w:r w:rsidRPr="001F4D0D">
        <w:rPr>
          <w:rStyle w:val="StyleUnderline"/>
        </w:rPr>
        <w:t xml:space="preserve"> will </w:t>
      </w:r>
      <w:r w:rsidRPr="00245A57">
        <w:rPr>
          <w:rStyle w:val="Emphasis"/>
        </w:rPr>
        <w:t>increasingly</w:t>
      </w:r>
      <w:r w:rsidRPr="001F4D0D">
        <w:rPr>
          <w:rStyle w:val="StyleUnderline"/>
        </w:rPr>
        <w:t xml:space="preserve"> </w:t>
      </w:r>
      <w:r w:rsidRPr="00732E59">
        <w:rPr>
          <w:rStyle w:val="StyleUnderline"/>
          <w:highlight w:val="green"/>
        </w:rPr>
        <w:t xml:space="preserve">set the </w:t>
      </w:r>
      <w:r w:rsidRPr="00732E59">
        <w:rPr>
          <w:rStyle w:val="Emphasis"/>
          <w:highlight w:val="green"/>
        </w:rPr>
        <w:t>rules of the game</w:t>
      </w:r>
      <w:r w:rsidRPr="001F4D0D">
        <w:rPr>
          <w:rStyle w:val="StyleUnderline"/>
        </w:rPr>
        <w:t xml:space="preserve">, </w:t>
      </w:r>
      <w:r w:rsidRPr="00732E59">
        <w:rPr>
          <w:rStyle w:val="Emphasis"/>
          <w:highlight w:val="green"/>
        </w:rPr>
        <w:t>encouraging governments</w:t>
      </w:r>
      <w:r w:rsidRPr="00732E59">
        <w:rPr>
          <w:rStyle w:val="StyleUnderline"/>
          <w:highlight w:val="green"/>
        </w:rPr>
        <w:t xml:space="preserve"> to </w:t>
      </w:r>
      <w:r w:rsidRPr="00732E59">
        <w:rPr>
          <w:rStyle w:val="Emphasis"/>
          <w:highlight w:val="green"/>
        </w:rPr>
        <w:t>remove</w:t>
      </w:r>
      <w:r w:rsidRPr="001F4D0D">
        <w:rPr>
          <w:rStyle w:val="StyleUnderline"/>
        </w:rPr>
        <w:t xml:space="preserve"> the remaining </w:t>
      </w:r>
      <w:r w:rsidRPr="00245A57">
        <w:rPr>
          <w:rStyle w:val="Emphasis"/>
        </w:rPr>
        <w:t>subsidies</w:t>
      </w:r>
      <w:r w:rsidRPr="001F4D0D">
        <w:rPr>
          <w:rStyle w:val="StyleUnderline"/>
        </w:rPr>
        <w:t xml:space="preserve"> that support </w:t>
      </w:r>
      <w:r w:rsidRPr="00732E59">
        <w:rPr>
          <w:rStyle w:val="StyleUnderline"/>
          <w:highlight w:val="green"/>
        </w:rPr>
        <w:t xml:space="preserve">oil, </w:t>
      </w:r>
      <w:proofErr w:type="gramStart"/>
      <w:r w:rsidRPr="00732E59">
        <w:rPr>
          <w:rStyle w:val="StyleUnderline"/>
          <w:highlight w:val="green"/>
        </w:rPr>
        <w:t>gas</w:t>
      </w:r>
      <w:proofErr w:type="gramEnd"/>
      <w:r w:rsidRPr="00732E59">
        <w:rPr>
          <w:rStyle w:val="StyleUnderline"/>
          <w:highlight w:val="green"/>
        </w:rPr>
        <w:t xml:space="preserve"> and coal</w:t>
      </w:r>
      <w:r w:rsidRPr="001F4D0D">
        <w:rPr>
          <w:rStyle w:val="StyleUnderline"/>
        </w:rPr>
        <w:t>.</w:t>
      </w:r>
    </w:p>
    <w:p w14:paraId="18701981" w14:textId="77777777" w:rsidR="004A5DFE" w:rsidRDefault="004A5DFE" w:rsidP="004A5DFE">
      <w:pPr>
        <w:rPr>
          <w:rStyle w:val="StyleUnderline"/>
        </w:rPr>
      </w:pPr>
      <w:r w:rsidRPr="00245A57">
        <w:t xml:space="preserve">Since the industrial revolution, </w:t>
      </w:r>
      <w:r w:rsidRPr="001F4D0D">
        <w:rPr>
          <w:rStyle w:val="StyleUnderline"/>
        </w:rPr>
        <w:t xml:space="preserve">the </w:t>
      </w:r>
      <w:r w:rsidRPr="00245A57">
        <w:rPr>
          <w:rStyle w:val="StyleUnderline"/>
        </w:rPr>
        <w:t>fossil-fuel</w:t>
      </w:r>
      <w:r w:rsidRPr="001F4D0D">
        <w:rPr>
          <w:rStyle w:val="StyleUnderline"/>
        </w:rPr>
        <w:t xml:space="preserve">ed engine of </w:t>
      </w:r>
      <w:r w:rsidRPr="00732E59">
        <w:rPr>
          <w:rStyle w:val="Emphasis"/>
          <w:highlight w:val="green"/>
        </w:rPr>
        <w:t>capitalist growth</w:t>
      </w:r>
      <w:r w:rsidRPr="001F4D0D">
        <w:rPr>
          <w:rStyle w:val="StyleUnderline"/>
        </w:rPr>
        <w:t xml:space="preserve"> has conspired to put the world in its current climate crisis. Harnessing that power to drive the </w:t>
      </w:r>
      <w:r w:rsidRPr="001F4D0D">
        <w:rPr>
          <w:rStyle w:val="Emphasis"/>
        </w:rPr>
        <w:t>carbon transition</w:t>
      </w:r>
      <w:r w:rsidRPr="001F4D0D">
        <w:rPr>
          <w:rStyle w:val="StyleUnderline"/>
        </w:rPr>
        <w:t xml:space="preserve"> </w:t>
      </w:r>
      <w:r w:rsidRPr="00732E59">
        <w:rPr>
          <w:rStyle w:val="StyleUnderline"/>
          <w:highlight w:val="green"/>
        </w:rPr>
        <w:t>is</w:t>
      </w:r>
      <w:r w:rsidRPr="001F4D0D">
        <w:rPr>
          <w:rStyle w:val="StyleUnderline"/>
        </w:rPr>
        <w:t xml:space="preserve"> now </w:t>
      </w:r>
      <w:r w:rsidRPr="00732E59">
        <w:rPr>
          <w:rStyle w:val="StyleUnderline"/>
          <w:highlight w:val="green"/>
        </w:rPr>
        <w:t xml:space="preserve">our </w:t>
      </w:r>
      <w:r w:rsidRPr="00732E59">
        <w:rPr>
          <w:rStyle w:val="Emphasis"/>
          <w:highlight w:val="green"/>
        </w:rPr>
        <w:t>best hope</w:t>
      </w:r>
      <w:r w:rsidRPr="001F4D0D">
        <w:rPr>
          <w:rStyle w:val="StyleUnderline"/>
        </w:rPr>
        <w:t xml:space="preserve"> of turning that disaster around.</w:t>
      </w:r>
    </w:p>
    <w:p w14:paraId="1F8F1E04" w14:textId="77777777" w:rsidR="004A5DFE" w:rsidRDefault="004A5DFE" w:rsidP="004A5DFE">
      <w:pPr>
        <w:pStyle w:val="Heading4"/>
      </w:pPr>
      <w:r>
        <w:t>Red innovation is an oxymoron---central planning decks innovation and Western capital influxes were the only reason the USSR launched a space program</w:t>
      </w:r>
    </w:p>
    <w:p w14:paraId="507F431D" w14:textId="77777777" w:rsidR="004A5DFE" w:rsidRPr="004B5144" w:rsidRDefault="004A5DFE" w:rsidP="004A5DFE">
      <w:r w:rsidRPr="004B5144">
        <w:rPr>
          <w:rStyle w:val="Style13ptBold"/>
        </w:rPr>
        <w:t xml:space="preserve">Vander </w:t>
      </w:r>
      <w:proofErr w:type="spellStart"/>
      <w:r w:rsidRPr="004B5144">
        <w:rPr>
          <w:rStyle w:val="Style13ptBold"/>
        </w:rPr>
        <w:t>E</w:t>
      </w:r>
      <w:r>
        <w:rPr>
          <w:rStyle w:val="Style13ptBold"/>
        </w:rPr>
        <w:t>l</w:t>
      </w:r>
      <w:r w:rsidRPr="004B5144">
        <w:rPr>
          <w:rStyle w:val="Style13ptBold"/>
        </w:rPr>
        <w:t>st</w:t>
      </w:r>
      <w:proofErr w:type="spellEnd"/>
      <w:r w:rsidRPr="004B5144">
        <w:rPr>
          <w:rStyle w:val="Style13ptBold"/>
        </w:rPr>
        <w:t xml:space="preserve"> 18</w:t>
      </w:r>
      <w:r w:rsidRPr="004B5144">
        <w:t xml:space="preserve"> [Philip Vander </w:t>
      </w:r>
      <w:proofErr w:type="spellStart"/>
      <w:r w:rsidRPr="004B5144">
        <w:t>Elst</w:t>
      </w:r>
      <w:proofErr w:type="spellEnd"/>
      <w:r w:rsidRPr="004B5144">
        <w:t xml:space="preserve"> is a freelance writer and lecturer who has spent nearly 30 years in politics and journalism and now works with Areopagus Ministries, “Soviet Communism Was Dependent on Western Technology</w:t>
      </w:r>
      <w:r>
        <w:t xml:space="preserve">,” 3/11/18, </w:t>
      </w:r>
      <w:proofErr w:type="gramStart"/>
      <w:r w:rsidRPr="004B5144">
        <w:t>https://fee.org/articles/soviet-communism-was-dependent-on-western-technology/</w:t>
      </w:r>
      <w:r>
        <w:t>]kiihnl</w:t>
      </w:r>
      <w:proofErr w:type="gramEnd"/>
    </w:p>
    <w:p w14:paraId="3D3E8A33" w14:textId="77777777" w:rsidR="004A5DFE" w:rsidRPr="004B5144" w:rsidRDefault="004A5DFE" w:rsidP="004A5DFE">
      <w:r w:rsidRPr="004B5144">
        <w:t xml:space="preserve">The "Brain Drain" and the </w:t>
      </w:r>
      <w:r w:rsidRPr="004B5144">
        <w:rPr>
          <w:b/>
          <w:bCs/>
          <w:u w:val="single"/>
        </w:rPr>
        <w:t>Problem with Central Planning</w:t>
      </w:r>
    </w:p>
    <w:p w14:paraId="23489820" w14:textId="77777777" w:rsidR="004A5DFE" w:rsidRPr="004B5144" w:rsidRDefault="004A5DFE" w:rsidP="004A5DFE">
      <w:r w:rsidRPr="004B5144">
        <w:t xml:space="preserve">Far from Soviet Communism never having “had the chance to develop” because of interference from the West as Fiona Lali believes, </w:t>
      </w:r>
      <w:r w:rsidRPr="004B5144">
        <w:rPr>
          <w:u w:val="single"/>
        </w:rPr>
        <w:t xml:space="preserve">the endemic </w:t>
      </w:r>
      <w:r w:rsidRPr="005D000B">
        <w:rPr>
          <w:u w:val="single"/>
        </w:rPr>
        <w:t>economic failure</w:t>
      </w:r>
      <w:r w:rsidRPr="005D000B">
        <w:t xml:space="preserve"> and oppressive character </w:t>
      </w:r>
      <w:r w:rsidRPr="005D000B">
        <w:rPr>
          <w:u w:val="single"/>
        </w:rPr>
        <w:t>of the Soviet Union flowed inevitably from its Marxist model</w:t>
      </w:r>
      <w:r w:rsidRPr="004B5144">
        <w:rPr>
          <w:u w:val="single"/>
        </w:rPr>
        <w:t xml:space="preserve"> of economic and social development. </w:t>
      </w:r>
      <w:r w:rsidRPr="006B5371">
        <w:rPr>
          <w:b/>
          <w:bCs/>
          <w:highlight w:val="green"/>
          <w:u w:val="single"/>
        </w:rPr>
        <w:t>A society in which</w:t>
      </w:r>
      <w:r w:rsidRPr="00ED6DD1">
        <w:rPr>
          <w:b/>
          <w:bCs/>
          <w:u w:val="single"/>
        </w:rPr>
        <w:t xml:space="preserve"> the </w:t>
      </w:r>
      <w:r w:rsidRPr="006B5371">
        <w:rPr>
          <w:b/>
          <w:bCs/>
          <w:highlight w:val="green"/>
          <w:u w:val="single"/>
        </w:rPr>
        <w:t>State</w:t>
      </w:r>
      <w:r w:rsidRPr="00ED6DD1">
        <w:rPr>
          <w:b/>
          <w:bCs/>
          <w:u w:val="single"/>
        </w:rPr>
        <w:t xml:space="preserve"> owns and </w:t>
      </w:r>
      <w:r w:rsidRPr="006B5371">
        <w:rPr>
          <w:b/>
          <w:bCs/>
          <w:highlight w:val="green"/>
          <w:u w:val="single"/>
        </w:rPr>
        <w:t>controls every sector of the economy</w:t>
      </w:r>
      <w:r w:rsidRPr="004B5144">
        <w:t xml:space="preserve">, and is the sole landlord, employer, doctor, educator, and welfare provider, </w:t>
      </w:r>
      <w:r w:rsidRPr="006B5371">
        <w:rPr>
          <w:b/>
          <w:bCs/>
          <w:highlight w:val="green"/>
          <w:u w:val="single"/>
        </w:rPr>
        <w:t>cannot fail to be destructive of</w:t>
      </w:r>
      <w:r w:rsidRPr="004B5144">
        <w:t xml:space="preserve"> freedom, </w:t>
      </w:r>
      <w:r w:rsidRPr="006B5371">
        <w:rPr>
          <w:b/>
          <w:bCs/>
          <w:highlight w:val="green"/>
          <w:u w:val="single"/>
        </w:rPr>
        <w:t>personal incentives, creativity</w:t>
      </w:r>
      <w:r w:rsidRPr="004B5144">
        <w:rPr>
          <w:u w:val="single"/>
        </w:rPr>
        <w:t xml:space="preserve">, and entrepreneurship, while monopolistic government </w:t>
      </w:r>
      <w:r w:rsidRPr="006B5371">
        <w:rPr>
          <w:highlight w:val="green"/>
          <w:u w:val="single"/>
        </w:rPr>
        <w:t>central planning</w:t>
      </w:r>
      <w:r w:rsidRPr="005D000B">
        <w:t>,</w:t>
      </w:r>
      <w:r w:rsidRPr="004B5144">
        <w:t xml:space="preserve"> reflecting the limited knowledge and political priorities of the ruling bureaucracy, </w:t>
      </w:r>
      <w:r w:rsidRPr="006B5371">
        <w:rPr>
          <w:b/>
          <w:bCs/>
          <w:highlight w:val="green"/>
          <w:u w:val="single"/>
        </w:rPr>
        <w:t>inevitably stifles innovation</w:t>
      </w:r>
      <w:r w:rsidRPr="006B5371">
        <w:rPr>
          <w:highlight w:val="green"/>
          <w:u w:val="single"/>
        </w:rPr>
        <w:t xml:space="preserve"> and tech</w:t>
      </w:r>
      <w:r w:rsidRPr="004B5144">
        <w:rPr>
          <w:u w:val="single"/>
        </w:rPr>
        <w:t>nical progress.</w:t>
      </w:r>
      <w:r w:rsidRPr="004B5144">
        <w:t xml:space="preserve"> That is why the negative experience of Soviet Communism was repeated in every other Communist revolution and country during the last </w:t>
      </w:r>
      <w:proofErr w:type="spellStart"/>
      <w:proofErr w:type="gramStart"/>
      <w:r w:rsidRPr="004B5144">
        <w:t>century.</w:t>
      </w:r>
      <w:r>
        <w:t>f</w:t>
      </w:r>
      <w:proofErr w:type="spellEnd"/>
      <w:proofErr w:type="gramEnd"/>
    </w:p>
    <w:p w14:paraId="3300D60C" w14:textId="77777777" w:rsidR="004A5DFE" w:rsidRPr="004B5144" w:rsidRDefault="004A5DFE" w:rsidP="004A5DFE">
      <w:pPr>
        <w:rPr>
          <w:u w:val="single"/>
        </w:rPr>
      </w:pPr>
      <w:r w:rsidRPr="004B5144">
        <w:t xml:space="preserve">Given these truths, the idea that Western interference hindered the outworking and therefore the success of the Communist experiment in the Soviet Union is absurd. As will be shown below, the exact opposite was the case. In one form or another, </w:t>
      </w:r>
      <w:r w:rsidRPr="006B5371">
        <w:rPr>
          <w:b/>
          <w:bCs/>
          <w:highlight w:val="green"/>
          <w:u w:val="single"/>
        </w:rPr>
        <w:t>Western capital</w:t>
      </w:r>
      <w:r w:rsidRPr="004B5144">
        <w:t xml:space="preserve">, “know-how,” </w:t>
      </w:r>
      <w:r w:rsidRPr="006B5371">
        <w:rPr>
          <w:b/>
          <w:bCs/>
          <w:highlight w:val="green"/>
          <w:u w:val="single"/>
        </w:rPr>
        <w:t>and tech</w:t>
      </w:r>
      <w:r w:rsidRPr="00ED6DD1">
        <w:rPr>
          <w:b/>
          <w:bCs/>
          <w:u w:val="single"/>
        </w:rPr>
        <w:t xml:space="preserve">nology </w:t>
      </w:r>
      <w:proofErr w:type="gramStart"/>
      <w:r w:rsidRPr="00ED6DD1">
        <w:rPr>
          <w:b/>
          <w:bCs/>
          <w:u w:val="single"/>
        </w:rPr>
        <w:t xml:space="preserve">actually </w:t>
      </w:r>
      <w:r w:rsidRPr="006B5371">
        <w:rPr>
          <w:b/>
          <w:bCs/>
          <w:highlight w:val="green"/>
          <w:u w:val="single"/>
        </w:rPr>
        <w:t>pulled</w:t>
      </w:r>
      <w:proofErr w:type="gramEnd"/>
      <w:r w:rsidRPr="006B5371">
        <w:rPr>
          <w:b/>
          <w:bCs/>
          <w:highlight w:val="green"/>
          <w:u w:val="single"/>
        </w:rPr>
        <w:t xml:space="preserve"> Soviet</w:t>
      </w:r>
      <w:r w:rsidRPr="005D000B">
        <w:rPr>
          <w:b/>
          <w:bCs/>
          <w:u w:val="single"/>
        </w:rPr>
        <w:t xml:space="preserve"> Communism</w:t>
      </w:r>
      <w:r w:rsidRPr="006B5371">
        <w:rPr>
          <w:b/>
          <w:bCs/>
          <w:highlight w:val="green"/>
          <w:u w:val="single"/>
        </w:rPr>
        <w:t>’s chestnuts out of the fire in nearly every decade</w:t>
      </w:r>
      <w:r w:rsidRPr="004B5144">
        <w:rPr>
          <w:u w:val="single"/>
        </w:rPr>
        <w:t xml:space="preserve"> of the Soviet Union’s existence</w:t>
      </w:r>
      <w:r w:rsidRPr="004B5144">
        <w:t xml:space="preserve">, principally </w:t>
      </w:r>
      <w:r w:rsidRPr="006B5371">
        <w:rPr>
          <w:highlight w:val="green"/>
          <w:u w:val="single"/>
        </w:rPr>
        <w:t>by compensating it for its</w:t>
      </w:r>
      <w:r w:rsidRPr="004B5144">
        <w:t xml:space="preserve"> above-mentioned systemic </w:t>
      </w:r>
      <w:r w:rsidRPr="006B5371">
        <w:rPr>
          <w:highlight w:val="green"/>
          <w:u w:val="single"/>
        </w:rPr>
        <w:t>inability to generate</w:t>
      </w:r>
      <w:r w:rsidRPr="004B5144">
        <w:rPr>
          <w:u w:val="single"/>
        </w:rPr>
        <w:t xml:space="preserve"> significant levels of </w:t>
      </w:r>
      <w:r w:rsidRPr="006B5371">
        <w:rPr>
          <w:highlight w:val="green"/>
          <w:u w:val="single"/>
        </w:rPr>
        <w:t>indigenous tech</w:t>
      </w:r>
      <w:r w:rsidRPr="004B5144">
        <w:rPr>
          <w:u w:val="single"/>
        </w:rPr>
        <w:t xml:space="preserve">nological </w:t>
      </w:r>
      <w:r w:rsidRPr="006B5371">
        <w:rPr>
          <w:highlight w:val="green"/>
          <w:u w:val="single"/>
        </w:rPr>
        <w:t>innovation.</w:t>
      </w:r>
    </w:p>
    <w:p w14:paraId="42205CB5" w14:textId="77777777" w:rsidR="004A5DFE" w:rsidRPr="004B5144" w:rsidRDefault="004A5DFE" w:rsidP="004A5DFE">
      <w:r w:rsidRPr="004B5144">
        <w:t xml:space="preserve">While there was nothing inherently lacking in the quality of Soviet scientific research, the </w:t>
      </w:r>
      <w:r w:rsidRPr="00ED6DD1">
        <w:rPr>
          <w:b/>
          <w:bCs/>
          <w:u w:val="single"/>
        </w:rPr>
        <w:t xml:space="preserve">limitations of </w:t>
      </w:r>
      <w:r w:rsidRPr="006B5371">
        <w:rPr>
          <w:b/>
          <w:bCs/>
          <w:highlight w:val="green"/>
          <w:u w:val="single"/>
        </w:rPr>
        <w:t>central planning</w:t>
      </w:r>
      <w:r w:rsidRPr="006B5371">
        <w:rPr>
          <w:highlight w:val="green"/>
          <w:u w:val="single"/>
        </w:rPr>
        <w:t xml:space="preserve"> </w:t>
      </w:r>
      <w:r w:rsidRPr="006B5371">
        <w:rPr>
          <w:b/>
          <w:bCs/>
          <w:highlight w:val="green"/>
          <w:u w:val="single"/>
        </w:rPr>
        <w:t>and</w:t>
      </w:r>
      <w:r w:rsidRPr="00ED6DD1">
        <w:rPr>
          <w:b/>
          <w:bCs/>
          <w:u w:val="single"/>
        </w:rPr>
        <w:t xml:space="preserve"> the </w:t>
      </w:r>
      <w:r w:rsidRPr="006B5371">
        <w:rPr>
          <w:b/>
          <w:bCs/>
          <w:highlight w:val="green"/>
          <w:u w:val="single"/>
        </w:rPr>
        <w:t>absence of market mechanisms</w:t>
      </w:r>
      <w:r w:rsidRPr="00ED6DD1">
        <w:rPr>
          <w:b/>
          <w:bCs/>
          <w:u w:val="single"/>
        </w:rPr>
        <w:t xml:space="preserve"> and incentives </w:t>
      </w:r>
      <w:r w:rsidRPr="006B5371">
        <w:rPr>
          <w:b/>
          <w:bCs/>
          <w:highlight w:val="green"/>
          <w:u w:val="single"/>
        </w:rPr>
        <w:t>prevented</w:t>
      </w:r>
      <w:r w:rsidRPr="00ED6DD1">
        <w:rPr>
          <w:b/>
          <w:bCs/>
          <w:u w:val="single"/>
        </w:rPr>
        <w:t xml:space="preserve"> the systematic </w:t>
      </w:r>
      <w:r w:rsidRPr="006B5371">
        <w:rPr>
          <w:b/>
          <w:bCs/>
          <w:highlight w:val="green"/>
          <w:u w:val="single"/>
        </w:rPr>
        <w:t>testing of</w:t>
      </w:r>
      <w:r w:rsidRPr="00ED6DD1">
        <w:rPr>
          <w:b/>
          <w:bCs/>
          <w:u w:val="single"/>
        </w:rPr>
        <w:t xml:space="preserve"> the </w:t>
      </w:r>
      <w:r w:rsidRPr="006B5371">
        <w:rPr>
          <w:b/>
          <w:bCs/>
          <w:highlight w:val="green"/>
          <w:u w:val="single"/>
        </w:rPr>
        <w:t>fruits of research against competing alternatives.</w:t>
      </w:r>
      <w:r w:rsidRPr="004B5144">
        <w:rPr>
          <w:u w:val="single"/>
        </w:rPr>
        <w:t xml:space="preserve"> Instead of allowing</w:t>
      </w:r>
      <w:r w:rsidRPr="004B5144">
        <w:t xml:space="preserve"> the </w:t>
      </w:r>
      <w:r w:rsidRPr="004B5144">
        <w:rPr>
          <w:u w:val="single"/>
        </w:rPr>
        <w:t>dispersed knowledge</w:t>
      </w:r>
      <w:r w:rsidRPr="004B5144">
        <w:t xml:space="preserve">, opinions, and talents of millions of individuals freely </w:t>
      </w:r>
      <w:r w:rsidRPr="004B5144">
        <w:rPr>
          <w:u w:val="single"/>
        </w:rPr>
        <w:t>co-operating in the marketplace to determine the success or failure of new ideas</w:t>
      </w:r>
      <w:r w:rsidRPr="004B5144">
        <w:t xml:space="preserve"> and discoveries, nearly all </w:t>
      </w:r>
      <w:r w:rsidRPr="006B5371">
        <w:rPr>
          <w:highlight w:val="green"/>
          <w:u w:val="single"/>
        </w:rPr>
        <w:t>economic activity</w:t>
      </w:r>
      <w:r w:rsidRPr="004B5144">
        <w:t xml:space="preserve"> in the Soviet Union </w:t>
      </w:r>
      <w:r w:rsidRPr="006B5371">
        <w:rPr>
          <w:highlight w:val="green"/>
          <w:u w:val="single"/>
        </w:rPr>
        <w:t>was narrowly constrained</w:t>
      </w:r>
      <w:r w:rsidRPr="004B5144">
        <w:rPr>
          <w:u w:val="single"/>
        </w:rPr>
        <w:t xml:space="preserve"> within the developmental straitjacket</w:t>
      </w:r>
      <w:r w:rsidRPr="004B5144">
        <w:t xml:space="preserve"> imposed by its all-powerful Communist rulers; hence the need to import skilled personnel, know-how, and technology from the freer and more dynamic societies of Western Europe and North America.</w:t>
      </w:r>
    </w:p>
    <w:p w14:paraId="6E915721" w14:textId="77777777" w:rsidR="004A5DFE" w:rsidRPr="004B5144" w:rsidRDefault="004A5DFE" w:rsidP="004A5DFE">
      <w:pPr>
        <w:rPr>
          <w:szCs w:val="16"/>
        </w:rPr>
      </w:pPr>
      <w:r w:rsidRPr="004B5144">
        <w:rPr>
          <w:szCs w:val="16"/>
        </w:rPr>
        <w:t>And this need, moreover, was all the greater, given the entrepreneurial and skills gap created by the physical liquidation of so many of pre-revolutionary Russia’s most productive and educated citizens, and by the “brain drain” of all those who, by fleeing abroad, managed to escape imprisonment and execution at the hands of Lenin’s killer squads and secret police.</w:t>
      </w:r>
    </w:p>
    <w:p w14:paraId="58C882D9" w14:textId="77777777" w:rsidR="004A5DFE" w:rsidRPr="004B5144" w:rsidRDefault="004A5DFE" w:rsidP="004A5DFE">
      <w:pPr>
        <w:rPr>
          <w:szCs w:val="16"/>
        </w:rPr>
      </w:pPr>
      <w:r w:rsidRPr="004B5144">
        <w:rPr>
          <w:szCs w:val="16"/>
        </w:rPr>
        <w:t>The incredible but little-known story of the manner and extent to which Western Capitalism came to the rescue of Soviet Communism was told in abundant and fascinating detail half a century ago by American scholar Dr. Anthony Sutton, a former Research Fellow of the prestigious Hoover Institution in California, in his massive three-volume study, Western Technology and Soviet Economic Development 1917-1965.</w:t>
      </w:r>
    </w:p>
    <w:p w14:paraId="1F50B466" w14:textId="77777777" w:rsidR="004A5DFE" w:rsidRPr="004B5144" w:rsidRDefault="004A5DFE" w:rsidP="004A5DFE">
      <w:pPr>
        <w:rPr>
          <w:szCs w:val="16"/>
        </w:rPr>
      </w:pPr>
      <w:r w:rsidRPr="004B5144">
        <w:rPr>
          <w:szCs w:val="16"/>
        </w:rPr>
        <w:t>Technological Nursing by the West</w:t>
      </w:r>
    </w:p>
    <w:p w14:paraId="7625604D" w14:textId="77777777" w:rsidR="004A5DFE" w:rsidRPr="004B5144" w:rsidRDefault="004A5DFE" w:rsidP="004A5DFE">
      <w:pPr>
        <w:rPr>
          <w:b/>
          <w:bCs/>
          <w:u w:val="single"/>
        </w:rPr>
      </w:pPr>
      <w:r w:rsidRPr="004B5144">
        <w:t xml:space="preserve">The key </w:t>
      </w:r>
      <w:r w:rsidRPr="006B5371">
        <w:rPr>
          <w:highlight w:val="green"/>
          <w:u w:val="single"/>
        </w:rPr>
        <w:t>finding of</w:t>
      </w:r>
      <w:r w:rsidRPr="005D000B">
        <w:rPr>
          <w:szCs w:val="32"/>
          <w:u w:val="single"/>
        </w:rPr>
        <w:t xml:space="preserve"> </w:t>
      </w:r>
      <w:r w:rsidRPr="004B5144">
        <w:rPr>
          <w:u w:val="single"/>
        </w:rPr>
        <w:t>this</w:t>
      </w:r>
      <w:r w:rsidRPr="004B5144">
        <w:t xml:space="preserve"> exhaustively documented </w:t>
      </w:r>
      <w:r w:rsidRPr="006B5371">
        <w:rPr>
          <w:highlight w:val="green"/>
          <w:u w:val="single"/>
        </w:rPr>
        <w:t>historical survey, based on</w:t>
      </w:r>
      <w:r w:rsidRPr="005D000B">
        <w:rPr>
          <w:szCs w:val="16"/>
        </w:rPr>
        <w:t xml:space="preserve"> literally </w:t>
      </w:r>
      <w:r w:rsidRPr="006B5371">
        <w:rPr>
          <w:highlight w:val="green"/>
          <w:u w:val="single"/>
        </w:rPr>
        <w:t>hundreds of</w:t>
      </w:r>
      <w:r w:rsidRPr="004B5144">
        <w:rPr>
          <w:u w:val="single"/>
        </w:rPr>
        <w:t xml:space="preserve"> official and unofficial Western and Soviet </w:t>
      </w:r>
      <w:r w:rsidRPr="006B5371">
        <w:rPr>
          <w:highlight w:val="green"/>
          <w:u w:val="single"/>
        </w:rPr>
        <w:t>sources</w:t>
      </w:r>
      <w:r w:rsidRPr="004B5144">
        <w:t xml:space="preserve"> and abounding in statistical charts, tables, footnotes, and appendices </w:t>
      </w:r>
      <w:r w:rsidRPr="006B5371">
        <w:rPr>
          <w:b/>
          <w:bCs/>
          <w:highlight w:val="green"/>
          <w:u w:val="single"/>
        </w:rPr>
        <w:t>was that 90 percent of all</w:t>
      </w:r>
      <w:r w:rsidRPr="005D000B">
        <w:rPr>
          <w:b/>
          <w:bCs/>
          <w:u w:val="single"/>
        </w:rPr>
        <w:t xml:space="preserve"> </w:t>
      </w:r>
      <w:r w:rsidRPr="006B5371">
        <w:rPr>
          <w:b/>
          <w:bCs/>
          <w:highlight w:val="green"/>
          <w:u w:val="single"/>
        </w:rPr>
        <w:t>Soviet tech</w:t>
      </w:r>
      <w:r w:rsidRPr="005D000B">
        <w:rPr>
          <w:b/>
          <w:bCs/>
          <w:u w:val="single"/>
        </w:rPr>
        <w:t xml:space="preserve">nology </w:t>
      </w:r>
      <w:r w:rsidRPr="006B5371">
        <w:rPr>
          <w:b/>
          <w:bCs/>
          <w:highlight w:val="green"/>
          <w:u w:val="single"/>
        </w:rPr>
        <w:t>was of Western origin.</w:t>
      </w:r>
    </w:p>
    <w:p w14:paraId="12EC7378" w14:textId="77777777" w:rsidR="004A5DFE" w:rsidRPr="004B5144" w:rsidRDefault="004A5DFE" w:rsidP="004A5DFE">
      <w:pPr>
        <w:rPr>
          <w:u w:val="single"/>
        </w:rPr>
      </w:pPr>
      <w:r w:rsidRPr="004B5144">
        <w:t xml:space="preserve">To explain this finding in more detail, Dr. Sutton examined 75 major technological processes in such crucial and diverse sectors as mining, oil, chemicals, machine building, aircraft, communications, agricultural equipment, etc. and estimated the percentage that originated in Russia. The startling results </w:t>
      </w:r>
      <w:proofErr w:type="gramStart"/>
      <w:r w:rsidRPr="004B5144">
        <w:t>were:</w:t>
      </w:r>
      <w:proofErr w:type="gramEnd"/>
      <w:r w:rsidRPr="004B5144">
        <w:t xml:space="preserve"> </w:t>
      </w:r>
      <w:r w:rsidRPr="004B5144">
        <w:rPr>
          <w:u w:val="single"/>
        </w:rPr>
        <w:t>between 1917 and 1930, 0 percent; between 1930 and 1945, only 10 percent; and between 1945 and 1965, a mere 11 percent.</w:t>
      </w:r>
    </w:p>
    <w:p w14:paraId="14168210" w14:textId="77777777" w:rsidR="004A5DFE" w:rsidRPr="004B5144" w:rsidRDefault="004A5DFE" w:rsidP="004A5DFE">
      <w:r w:rsidRPr="005D000B">
        <w:rPr>
          <w:u w:val="single"/>
        </w:rPr>
        <w:t>While there were some</w:t>
      </w:r>
      <w:r w:rsidRPr="004B5144">
        <w:rPr>
          <w:u w:val="single"/>
        </w:rPr>
        <w:t xml:space="preserve"> </w:t>
      </w:r>
      <w:r w:rsidRPr="006B5371">
        <w:rPr>
          <w:highlight w:val="green"/>
          <w:u w:val="single"/>
        </w:rPr>
        <w:t>indigenous Soviet advances</w:t>
      </w:r>
      <w:r w:rsidRPr="004B5144">
        <w:t xml:space="preserve"> between 1930 and 1945 in the development of machine guns (!), synthetic rubber, oil drilling techniques, and boilers, such </w:t>
      </w:r>
      <w:r w:rsidRPr="005D000B">
        <w:rPr>
          <w:u w:val="single"/>
        </w:rPr>
        <w:t xml:space="preserve">advances </w:t>
      </w:r>
      <w:r w:rsidRPr="006B5371">
        <w:rPr>
          <w:highlight w:val="green"/>
          <w:u w:val="single"/>
        </w:rPr>
        <w:t>were temporary and</w:t>
      </w:r>
      <w:r w:rsidRPr="005D000B">
        <w:rPr>
          <w:u w:val="single"/>
        </w:rPr>
        <w:t xml:space="preserve"> later </w:t>
      </w:r>
      <w:r w:rsidRPr="006B5371">
        <w:rPr>
          <w:highlight w:val="green"/>
          <w:u w:val="single"/>
        </w:rPr>
        <w:t>abandoned</w:t>
      </w:r>
      <w:r w:rsidRPr="004B5144">
        <w:rPr>
          <w:u w:val="single"/>
        </w:rPr>
        <w:t xml:space="preserve"> in favor of foreign designs and processes.</w:t>
      </w:r>
      <w:r w:rsidRPr="004B5144">
        <w:t xml:space="preserve"> Between 1946 and 1965 </w:t>
      </w:r>
      <w:r w:rsidRPr="00ED6DD1">
        <w:rPr>
          <w:b/>
          <w:bCs/>
          <w:u w:val="single"/>
        </w:rPr>
        <w:t xml:space="preserve">most of the progress of </w:t>
      </w:r>
      <w:r w:rsidRPr="006B5371">
        <w:rPr>
          <w:b/>
          <w:bCs/>
          <w:highlight w:val="green"/>
          <w:u w:val="single"/>
        </w:rPr>
        <w:t>Soviet innovation depended on</w:t>
      </w:r>
      <w:r w:rsidRPr="00ED6DD1">
        <w:rPr>
          <w:b/>
          <w:bCs/>
          <w:u w:val="single"/>
        </w:rPr>
        <w:t xml:space="preserve"> the </w:t>
      </w:r>
      <w:r w:rsidRPr="006B5371">
        <w:rPr>
          <w:b/>
          <w:bCs/>
          <w:highlight w:val="green"/>
          <w:u w:val="single"/>
        </w:rPr>
        <w:t>“scaling up” of</w:t>
      </w:r>
      <w:r w:rsidRPr="00ED6DD1">
        <w:rPr>
          <w:b/>
          <w:bCs/>
          <w:u w:val="single"/>
        </w:rPr>
        <w:t xml:space="preserve"> existing plants and </w:t>
      </w:r>
      <w:r w:rsidRPr="006B5371">
        <w:rPr>
          <w:b/>
          <w:bCs/>
          <w:highlight w:val="green"/>
          <w:u w:val="single"/>
        </w:rPr>
        <w:t>tech</w:t>
      </w:r>
      <w:r w:rsidRPr="00ED6DD1">
        <w:rPr>
          <w:b/>
          <w:bCs/>
          <w:u w:val="single"/>
        </w:rPr>
        <w:t xml:space="preserve">nologies </w:t>
      </w:r>
      <w:r w:rsidRPr="006B5371">
        <w:rPr>
          <w:b/>
          <w:bCs/>
          <w:highlight w:val="green"/>
          <w:u w:val="single"/>
        </w:rPr>
        <w:t>imported and copied from the West.</w:t>
      </w:r>
      <w:r w:rsidRPr="004B5144">
        <w:t xml:space="preserve"> This was particularly the case in iron and steel making, electricity generation and rocket technology.</w:t>
      </w:r>
    </w:p>
    <w:p w14:paraId="3E884D85" w14:textId="77777777" w:rsidR="004A5DFE" w:rsidRPr="004B5144" w:rsidRDefault="004A5DFE" w:rsidP="004A5DFE">
      <w:pPr>
        <w:rPr>
          <w:szCs w:val="16"/>
        </w:rPr>
      </w:pPr>
      <w:r w:rsidRPr="004B5144">
        <w:rPr>
          <w:szCs w:val="16"/>
        </w:rPr>
        <w:t>Western capitalism’s breastfeeding of Soviet Communism began in the 1920s during the period of Lenin’s “New Economic Policy” when more than 350 foreign concessions were employed within all sections of the Russian economy except furniture and fittings. Among the foreign firms that flocked to the Soviet Union with their technicians, machinery, and capital were famous names like General Electric, Westinghouse, Singer, Du Pont, Ford, Standard Oil, Siemens, International Harvester, Alcoa, Singer, Krupp, Otto Wolf, and many others, including important British, French, Swedish, Danish, and Austrian companies. And their beneficial impact on the Soviet economy was dramatic.</w:t>
      </w:r>
    </w:p>
    <w:p w14:paraId="0E12B984" w14:textId="77777777" w:rsidR="004A5DFE" w:rsidRPr="004B5144" w:rsidRDefault="004A5DFE" w:rsidP="004A5DFE">
      <w:r w:rsidRPr="004B5144">
        <w:t xml:space="preserve">Thus, for example, by the end of the 1920s, </w:t>
      </w:r>
      <w:r w:rsidRPr="004B5144">
        <w:rPr>
          <w:u w:val="single"/>
        </w:rPr>
        <w:t>80 percent of Soviet oil drilling was conducted by the American rotary technique and all refineries were built by foreign corporations. As a result of this transfusion of Western capital and expertise, there was a recovery of Soviet production</w:t>
      </w:r>
      <w:r w:rsidRPr="004B5144">
        <w:t xml:space="preserve"> from almost zero in 1922 in the wake of the civil war provoked by the Bolshevik seizure of power in October 1917 to pre-First World War figures in 1928.</w:t>
      </w:r>
    </w:p>
    <w:p w14:paraId="7F63BA64" w14:textId="77777777" w:rsidR="004A5DFE" w:rsidRPr="004B5144" w:rsidRDefault="004A5DFE" w:rsidP="004A5DFE">
      <w:pPr>
        <w:rPr>
          <w:szCs w:val="16"/>
        </w:rPr>
      </w:pPr>
      <w:r w:rsidRPr="004B5144">
        <w:rPr>
          <w:szCs w:val="16"/>
        </w:rPr>
        <w:t>The same pattern carried over into the decade and a half of 1930 to 1945. During these years, the huge industrial plants built for the machine-tool, automobile, aircraft, and tube mill industries were erected by foreign companies, and 300,000 high-quality foreign machine-tools were imported between 1929 and 1940. Throughout the Second World War, moreover, the Soviets (despite their previous treachery in cementing the 1939 Nazi-Soviet Pact) received $11 billion of resources and equipment from the United States under Lend-Lease.</w:t>
      </w:r>
    </w:p>
    <w:p w14:paraId="2FF28C6F" w14:textId="77777777" w:rsidR="004A5DFE" w:rsidRPr="004B5144" w:rsidRDefault="004A5DFE" w:rsidP="004A5DFE">
      <w:pPr>
        <w:rPr>
          <w:u w:val="single"/>
        </w:rPr>
      </w:pPr>
      <w:r w:rsidRPr="004B5144">
        <w:t xml:space="preserve">The </w:t>
      </w:r>
      <w:r w:rsidRPr="006B5371">
        <w:rPr>
          <w:highlight w:val="green"/>
          <w:u w:val="single"/>
        </w:rPr>
        <w:t>defeat of Hitler</w:t>
      </w:r>
      <w:r w:rsidRPr="004B5144">
        <w:rPr>
          <w:u w:val="single"/>
        </w:rPr>
        <w:t xml:space="preserve"> subsequently </w:t>
      </w:r>
      <w:r w:rsidRPr="006B5371">
        <w:rPr>
          <w:highlight w:val="green"/>
          <w:u w:val="single"/>
        </w:rPr>
        <w:t>enabled</w:t>
      </w:r>
      <w:r w:rsidRPr="004B5144">
        <w:rPr>
          <w:u w:val="single"/>
        </w:rPr>
        <w:t xml:space="preserve"> the </w:t>
      </w:r>
      <w:r w:rsidRPr="006B5371">
        <w:rPr>
          <w:highlight w:val="green"/>
          <w:u w:val="single"/>
        </w:rPr>
        <w:t>Soviet Union to plunder Eastern Europe</w:t>
      </w:r>
      <w:r w:rsidRPr="00664021">
        <w:rPr>
          <w:u w:val="single"/>
        </w:rPr>
        <w:t xml:space="preserve"> for</w:t>
      </w:r>
      <w:r w:rsidRPr="004B5144">
        <w:rPr>
          <w:u w:val="single"/>
        </w:rPr>
        <w:t xml:space="preserve"> her </w:t>
      </w:r>
      <w:r w:rsidRPr="00664021">
        <w:rPr>
          <w:u w:val="single"/>
        </w:rPr>
        <w:t>post-war needs.</w:t>
      </w:r>
      <w:r w:rsidRPr="004B5144">
        <w:t xml:space="preserve"> Two-thirds of the German aircraft industry, </w:t>
      </w:r>
      <w:proofErr w:type="gramStart"/>
      <w:r w:rsidRPr="004B5144">
        <w:t>the</w:t>
      </w:r>
      <w:proofErr w:type="gramEnd"/>
      <w:r w:rsidRPr="004B5144">
        <w:t xml:space="preserve"> major part of her rocket production industry, about two-thirds of her electrical industry, and tons of military equipment were seized by Stalin. </w:t>
      </w:r>
      <w:r w:rsidRPr="004B5144">
        <w:rPr>
          <w:u w:val="single"/>
        </w:rPr>
        <w:t xml:space="preserve">The </w:t>
      </w:r>
      <w:r w:rsidRPr="006B5371">
        <w:rPr>
          <w:highlight w:val="green"/>
          <w:u w:val="single"/>
        </w:rPr>
        <w:t>German rocket installations</w:t>
      </w:r>
      <w:r w:rsidRPr="004B5144">
        <w:rPr>
          <w:u w:val="single"/>
        </w:rPr>
        <w:t xml:space="preserve"> acquired by the Russians</w:t>
      </w:r>
      <w:r w:rsidRPr="004B5144">
        <w:t xml:space="preserve">, moreover, included the huge underground V-2 plant at </w:t>
      </w:r>
      <w:proofErr w:type="spellStart"/>
      <w:r w:rsidRPr="004B5144">
        <w:t>Nordhausen</w:t>
      </w:r>
      <w:proofErr w:type="spellEnd"/>
      <w:r w:rsidRPr="004B5144">
        <w:t xml:space="preserve">, and </w:t>
      </w:r>
      <w:r w:rsidRPr="006B5371">
        <w:rPr>
          <w:highlight w:val="green"/>
          <w:u w:val="single"/>
        </w:rPr>
        <w:t>laid</w:t>
      </w:r>
      <w:r w:rsidRPr="004B5144">
        <w:rPr>
          <w:u w:val="single"/>
        </w:rPr>
        <w:t xml:space="preserve"> the </w:t>
      </w:r>
      <w:r w:rsidRPr="006B5371">
        <w:rPr>
          <w:highlight w:val="green"/>
          <w:u w:val="single"/>
        </w:rPr>
        <w:t>foundation of</w:t>
      </w:r>
      <w:r w:rsidRPr="004B5144">
        <w:rPr>
          <w:u w:val="single"/>
        </w:rPr>
        <w:t xml:space="preserve"> the Soviet "</w:t>
      </w:r>
      <w:r w:rsidRPr="006B5371">
        <w:rPr>
          <w:highlight w:val="green"/>
          <w:u w:val="single"/>
        </w:rPr>
        <w:t>Sputnik</w:t>
      </w:r>
      <w:r w:rsidRPr="004B5144">
        <w:rPr>
          <w:u w:val="single"/>
        </w:rPr>
        <w:t>" program</w:t>
      </w:r>
      <w:r w:rsidRPr="004B5144">
        <w:t xml:space="preserve">—so </w:t>
      </w:r>
      <w:r w:rsidRPr="005D000B">
        <w:rPr>
          <w:b/>
          <w:bCs/>
          <w:u w:val="single"/>
        </w:rPr>
        <w:t>even</w:t>
      </w:r>
      <w:r w:rsidRPr="004B5144">
        <w:rPr>
          <w:b/>
          <w:bCs/>
          <w:u w:val="single"/>
        </w:rPr>
        <w:t xml:space="preserve"> the much-heralded </w:t>
      </w:r>
      <w:r w:rsidRPr="006B5371">
        <w:rPr>
          <w:b/>
          <w:bCs/>
          <w:highlight w:val="green"/>
          <w:u w:val="single"/>
        </w:rPr>
        <w:t>Soviet space effort owed</w:t>
      </w:r>
      <w:r w:rsidRPr="005D000B">
        <w:rPr>
          <w:b/>
          <w:bCs/>
          <w:u w:val="single"/>
        </w:rPr>
        <w:t xml:space="preserve"> much of </w:t>
      </w:r>
      <w:r w:rsidRPr="0031162E">
        <w:rPr>
          <w:b/>
          <w:bCs/>
          <w:u w:val="single"/>
        </w:rPr>
        <w:t xml:space="preserve">its </w:t>
      </w:r>
      <w:r w:rsidRPr="006B5371">
        <w:rPr>
          <w:b/>
          <w:bCs/>
          <w:highlight w:val="green"/>
          <w:u w:val="single"/>
        </w:rPr>
        <w:t>success to</w:t>
      </w:r>
      <w:r w:rsidRPr="004B5144">
        <w:rPr>
          <w:b/>
          <w:bCs/>
          <w:u w:val="single"/>
        </w:rPr>
        <w:t xml:space="preserve"> the </w:t>
      </w:r>
      <w:r w:rsidRPr="006B5371">
        <w:rPr>
          <w:b/>
          <w:bCs/>
          <w:highlight w:val="green"/>
          <w:u w:val="single"/>
        </w:rPr>
        <w:t>forcible acquisition of Western tech</w:t>
      </w:r>
      <w:r w:rsidRPr="005D000B">
        <w:rPr>
          <w:b/>
          <w:bCs/>
          <w:u w:val="single"/>
        </w:rPr>
        <w:t>nology.</w:t>
      </w:r>
      <w:r w:rsidRPr="004B5144">
        <w:t xml:space="preserve"> As </w:t>
      </w:r>
      <w:proofErr w:type="gramStart"/>
      <w:r w:rsidRPr="004B5144">
        <w:t>an added bonus</w:t>
      </w:r>
      <w:proofErr w:type="gramEnd"/>
      <w:r w:rsidRPr="004B5144">
        <w:t xml:space="preserve">, </w:t>
      </w:r>
      <w:r w:rsidRPr="004B5144">
        <w:rPr>
          <w:u w:val="single"/>
        </w:rPr>
        <w:t>the Russians received plants dismantled in the American zone, including such strategic goodies as aircraft plants, ball-bearing facilities, and munition plants.</w:t>
      </w:r>
    </w:p>
    <w:p w14:paraId="07024CC7" w14:textId="77777777" w:rsidR="004A5DFE" w:rsidRPr="004B5144" w:rsidRDefault="004A5DFE" w:rsidP="004A5DFE">
      <w:pPr>
        <w:rPr>
          <w:szCs w:val="16"/>
        </w:rPr>
      </w:pPr>
      <w:r w:rsidRPr="004B5144">
        <w:rPr>
          <w:szCs w:val="16"/>
        </w:rPr>
        <w:t xml:space="preserve">The technological breastfeeding of Soviet Communism by Western capitalism continued even during the period of the Cold War. From 1959 to 1963, for example, the Soviet Union bought at least 50 complete chemical plants for chemicals not previously produced in the Soviet Union, and Soviet imports increased ten-fold between 1946 and 1966—from 692 million </w:t>
      </w:r>
      <w:proofErr w:type="spellStart"/>
      <w:r w:rsidRPr="004B5144">
        <w:rPr>
          <w:szCs w:val="16"/>
        </w:rPr>
        <w:t>roubles</w:t>
      </w:r>
      <w:proofErr w:type="spellEnd"/>
      <w:r w:rsidRPr="004B5144">
        <w:rPr>
          <w:szCs w:val="16"/>
        </w:rPr>
        <w:t xml:space="preserve"> to 7,122 million. In addition to all this, two-thirds of the Soviet merchant fleet had been constructed in the West by 1967.</w:t>
      </w:r>
    </w:p>
    <w:p w14:paraId="7E482895" w14:textId="77777777" w:rsidR="004A5DFE" w:rsidRPr="004B5144" w:rsidRDefault="004A5DFE" w:rsidP="004A5DFE">
      <w:pPr>
        <w:rPr>
          <w:szCs w:val="16"/>
        </w:rPr>
      </w:pPr>
      <w:r w:rsidRPr="004B5144">
        <w:rPr>
          <w:szCs w:val="16"/>
        </w:rPr>
        <w:t>Not Because, but Despite</w:t>
      </w:r>
    </w:p>
    <w:p w14:paraId="3149E879" w14:textId="77777777" w:rsidR="004A5DFE" w:rsidRPr="004B5144" w:rsidRDefault="004A5DFE" w:rsidP="004A5DFE">
      <w:pPr>
        <w:rPr>
          <w:u w:val="single"/>
        </w:rPr>
      </w:pPr>
      <w:r w:rsidRPr="004B5144">
        <w:t xml:space="preserve">The evidence, then, is overwhelming. </w:t>
      </w:r>
      <w:r w:rsidRPr="004B5144">
        <w:rPr>
          <w:u w:val="single"/>
        </w:rPr>
        <w:t>Soviet Communism</w:t>
      </w:r>
      <w:r w:rsidRPr="004B5144">
        <w:t xml:space="preserve"> did not fail because it wasn’t given enough time to pursue its totalitarian and murderous objectives free of “Western interference.” </w:t>
      </w:r>
      <w:r w:rsidRPr="004B5144">
        <w:rPr>
          <w:u w:val="single"/>
        </w:rPr>
        <w:t>It failed precisely because of those objectives and despite repeated infusions of Western capital</w:t>
      </w:r>
      <w:r w:rsidRPr="004B5144">
        <w:t xml:space="preserve">, know-how, </w:t>
      </w:r>
      <w:r w:rsidRPr="004B5144">
        <w:rPr>
          <w:u w:val="single"/>
        </w:rPr>
        <w:t>and technology, spanning at least five decades.</w:t>
      </w:r>
    </w:p>
    <w:p w14:paraId="7B6825AC" w14:textId="77777777" w:rsidR="004A5DFE" w:rsidRDefault="004A5DFE" w:rsidP="004A5DFE">
      <w:pPr>
        <w:pStyle w:val="Heading4"/>
      </w:pPr>
      <w:r>
        <w:t xml:space="preserve">Green tech is </w:t>
      </w:r>
      <w:r w:rsidRPr="009446E6">
        <w:rPr>
          <w:u w:val="single"/>
        </w:rPr>
        <w:t>thriving</w:t>
      </w:r>
    </w:p>
    <w:p w14:paraId="657A2EC5" w14:textId="77777777" w:rsidR="004A5DFE" w:rsidRDefault="004A5DFE" w:rsidP="004A5DFE">
      <w:r w:rsidRPr="009446E6">
        <w:rPr>
          <w:rStyle w:val="Style13ptBold"/>
        </w:rPr>
        <w:t>Smith 21</w:t>
      </w:r>
      <w:r>
        <w:t xml:space="preserve"> (Noah, was an assistant professor of finance at Stony Brook University, “Clean-Tech Investment Isn't Just a Bubble This Time,” Bloomberg Opinion, 3/18/21, </w:t>
      </w:r>
      <w:hyperlink r:id="rId13" w:history="1">
        <w:r w:rsidRPr="0040060C">
          <w:rPr>
            <w:rStyle w:val="Hyperlink"/>
          </w:rPr>
          <w:t>https://www.bloomberg.com/opinion/articles/2021-03-18/clean-tech-investment-isn-t-just-a-bubble-this-time</w:t>
        </w:r>
      </w:hyperlink>
      <w:r>
        <w:t xml:space="preserve">, </w:t>
      </w:r>
      <w:proofErr w:type="spellStart"/>
      <w:r>
        <w:t>ccm</w:t>
      </w:r>
      <w:proofErr w:type="spellEnd"/>
      <w:r>
        <w:t>)</w:t>
      </w:r>
    </w:p>
    <w:p w14:paraId="1B611C00" w14:textId="77777777" w:rsidR="004A5DFE" w:rsidRPr="00A474CD" w:rsidRDefault="004A5DFE" w:rsidP="004A5DFE">
      <w:pPr>
        <w:rPr>
          <w:u w:val="single"/>
        </w:rPr>
      </w:pPr>
      <w:r w:rsidRPr="00A474CD">
        <w:rPr>
          <w:rStyle w:val="StyleUnderline"/>
          <w:highlight w:val="cyan"/>
        </w:rPr>
        <w:t>Green energy investment is hot again</w:t>
      </w:r>
      <w:r w:rsidRPr="00A474CD">
        <w:rPr>
          <w:rStyle w:val="StyleUnderline"/>
        </w:rPr>
        <w:t xml:space="preserve"> in the U.S</w:t>
      </w:r>
      <w:r w:rsidRPr="00A474CD">
        <w:t xml:space="preserve">. To some, the new boom will raise the specter of the </w:t>
      </w:r>
      <w:proofErr w:type="gramStart"/>
      <w:r w:rsidRPr="00A474CD">
        <w:t>clean-tech</w:t>
      </w:r>
      <w:proofErr w:type="gramEnd"/>
      <w:r w:rsidRPr="00A474CD">
        <w:t xml:space="preserve"> bust that followed a streak of exuberance a decade ago. But there are reasons to believe that </w:t>
      </w:r>
      <w:r w:rsidRPr="00CD2AAF">
        <w:rPr>
          <w:rStyle w:val="StyleUnderline"/>
        </w:rPr>
        <w:t xml:space="preserve">this time </w:t>
      </w:r>
      <w:r w:rsidRPr="00A474CD">
        <w:rPr>
          <w:rStyle w:val="StyleUnderline"/>
          <w:highlight w:val="cyan"/>
        </w:rPr>
        <w:t>the trend is no</w:t>
      </w:r>
      <w:r w:rsidRPr="00CD2AAF">
        <w:rPr>
          <w:rStyle w:val="StyleUnderline"/>
        </w:rPr>
        <w:t xml:space="preserve"> </w:t>
      </w:r>
      <w:r w:rsidRPr="00A474CD">
        <w:rPr>
          <w:rStyle w:val="Emphasis"/>
        </w:rPr>
        <w:t>bubble</w:t>
      </w:r>
      <w:r w:rsidRPr="00CD2AAF">
        <w:rPr>
          <w:rStyle w:val="StyleUnderline"/>
        </w:rPr>
        <w:t xml:space="preserve"> or </w:t>
      </w:r>
      <w:r w:rsidRPr="00A474CD">
        <w:rPr>
          <w:rStyle w:val="Emphasis"/>
          <w:highlight w:val="cyan"/>
        </w:rPr>
        <w:t>mirage</w:t>
      </w:r>
      <w:r w:rsidRPr="00CD2AAF">
        <w:rPr>
          <w:rStyle w:val="StyleUnderline"/>
        </w:rPr>
        <w:t>.</w:t>
      </w:r>
    </w:p>
    <w:p w14:paraId="777BFD12" w14:textId="77777777" w:rsidR="004A5DFE" w:rsidRPr="00A474CD" w:rsidRDefault="004A5DFE" w:rsidP="004A5DFE">
      <w:r w:rsidRPr="00A474CD">
        <w:t>In the late 2000s and early 2010s, there was an explosion of investment in clean technology — renewable energy, plus other technologies to reduce carbon emissions. At first the money came largely from venture capitalists, but then the federal government stepped in and began providing cheap loans and subsidies. Then in 2011, solar manufacturer Solyndra spectacularly failed, causing an immense political backlash. And that was only the most prominent failure; overall, investors lost about $25 billion when the sector crashed. Money dried up fast. For years, "clean tech" was a dirty word in venture capitalists’ conversations.</w:t>
      </w:r>
    </w:p>
    <w:p w14:paraId="6AA889E8" w14:textId="77777777" w:rsidR="004A5DFE" w:rsidRPr="00A474CD" w:rsidRDefault="004A5DFE" w:rsidP="004A5DFE">
      <w:r w:rsidRPr="00A474CD">
        <w:t xml:space="preserve">But the worm turns, and </w:t>
      </w:r>
      <w:r w:rsidRPr="009446E6">
        <w:rPr>
          <w:rStyle w:val="StyleUnderline"/>
        </w:rPr>
        <w:t>clean tech is back</w:t>
      </w:r>
      <w:r w:rsidRPr="00A474CD">
        <w:t>.</w:t>
      </w:r>
    </w:p>
    <w:p w14:paraId="5EBF788C" w14:textId="77777777" w:rsidR="004A5DFE" w:rsidRPr="00A474CD" w:rsidRDefault="004A5DFE" w:rsidP="004A5DFE">
      <w:r w:rsidRPr="00A474CD">
        <w:t xml:space="preserve">A venture fund led by billionaire philanthropist Bill Gates (in which Michael R. Bloomberg, founder of Bloomberg News, also invests) is committing billions of dollars. </w:t>
      </w:r>
      <w:r w:rsidRPr="00CD2AAF">
        <w:rPr>
          <w:rStyle w:val="StyleUnderline"/>
        </w:rPr>
        <w:t>Funding for battery companies and electric-vehicle companies has skyrocketed</w:t>
      </w:r>
      <w:r w:rsidRPr="00A474CD">
        <w:t xml:space="preserve">. </w:t>
      </w:r>
      <w:r w:rsidRPr="00CD2AAF">
        <w:rPr>
          <w:rStyle w:val="StyleUnderline"/>
        </w:rPr>
        <w:t>And investment in solar and wind energy dwarfs everything else.</w:t>
      </w:r>
    </w:p>
    <w:p w14:paraId="728088F2" w14:textId="77777777" w:rsidR="004A5DFE" w:rsidRPr="00A474CD" w:rsidRDefault="004A5DFE" w:rsidP="004A5DFE">
      <w:r w:rsidRPr="00A474CD">
        <w:t>This raises fear of another bubble for some — of history repeating itself. My colleague Liam Denning believes that the rapid rise in valuations is a clear indicator of overpricing, which he expects to collapse when interest rates rise. Others see investors repeating the mistakes of a decade ago.</w:t>
      </w:r>
    </w:p>
    <w:p w14:paraId="48128FF1" w14:textId="77777777" w:rsidR="004A5DFE" w:rsidRPr="00A474CD" w:rsidRDefault="004A5DFE" w:rsidP="004A5DFE">
      <w:r w:rsidRPr="00A474CD">
        <w:t xml:space="preserve">I’m more optimistic. Although investors will certainly experience some ups and downs — already the </w:t>
      </w:r>
      <w:proofErr w:type="spellStart"/>
      <w:r w:rsidRPr="00A474CD">
        <w:t>Wilderhill</w:t>
      </w:r>
      <w:proofErr w:type="spellEnd"/>
      <w:r w:rsidRPr="00A474CD">
        <w:t xml:space="preserve"> Clean Energy Index has had a major correction since early February — I’m </w:t>
      </w:r>
      <w:proofErr w:type="gramStart"/>
      <w:r w:rsidRPr="00A474CD">
        <w:t>pretty confident</w:t>
      </w:r>
      <w:proofErr w:type="gramEnd"/>
      <w:r w:rsidRPr="00A474CD">
        <w:t xml:space="preserve"> that the </w:t>
      </w:r>
      <w:r w:rsidRPr="009446E6">
        <w:rPr>
          <w:rStyle w:val="StyleUnderline"/>
        </w:rPr>
        <w:t>clean-tech industry</w:t>
      </w:r>
      <w:r w:rsidRPr="00A474CD">
        <w:t xml:space="preserve"> as a whole </w:t>
      </w:r>
      <w:r w:rsidRPr="009446E6">
        <w:rPr>
          <w:rStyle w:val="StyleUnderline"/>
        </w:rPr>
        <w:t>won’t experience the kind of bust it did last time</w:t>
      </w:r>
      <w:r w:rsidRPr="00A474CD">
        <w:t>.</w:t>
      </w:r>
    </w:p>
    <w:p w14:paraId="0B28FD46" w14:textId="77777777" w:rsidR="004A5DFE" w:rsidRPr="00A474CD" w:rsidRDefault="004A5DFE" w:rsidP="004A5DFE">
      <w:r w:rsidRPr="00A474CD">
        <w:t xml:space="preserve">The most basic reason is that the </w:t>
      </w:r>
      <w:r w:rsidRPr="009446E6">
        <w:rPr>
          <w:rStyle w:val="StyleUnderline"/>
        </w:rPr>
        <w:t xml:space="preserve">fundamental underlying </w:t>
      </w:r>
      <w:r w:rsidRPr="00A474CD">
        <w:rPr>
          <w:rStyle w:val="StyleUnderline"/>
          <w:highlight w:val="cyan"/>
        </w:rPr>
        <w:t>tech</w:t>
      </w:r>
      <w:r w:rsidRPr="009446E6">
        <w:rPr>
          <w:rStyle w:val="StyleUnderline"/>
        </w:rPr>
        <w:t xml:space="preserve">nology </w:t>
      </w:r>
      <w:r w:rsidRPr="00A474CD">
        <w:rPr>
          <w:rStyle w:val="StyleUnderline"/>
          <w:highlight w:val="cyan"/>
        </w:rPr>
        <w:t xml:space="preserve">has </w:t>
      </w:r>
      <w:r w:rsidRPr="00A474CD">
        <w:rPr>
          <w:rStyle w:val="Emphasis"/>
          <w:highlight w:val="cyan"/>
        </w:rPr>
        <w:t>matured</w:t>
      </w:r>
      <w:r w:rsidRPr="009446E6">
        <w:rPr>
          <w:rStyle w:val="StyleUnderline"/>
        </w:rPr>
        <w:t xml:space="preserve"> in a way it simply hadn’t a decade ag</w:t>
      </w:r>
      <w:r w:rsidRPr="00A474CD">
        <w:t xml:space="preserve">o. In 2009, the levelized cost of </w:t>
      </w:r>
      <w:r w:rsidRPr="00A474CD">
        <w:rPr>
          <w:rStyle w:val="StyleUnderline"/>
          <w:highlight w:val="cyan"/>
        </w:rPr>
        <w:t>solar</w:t>
      </w:r>
      <w:r w:rsidRPr="00A474CD">
        <w:t xml:space="preserve"> photovoltaic </w:t>
      </w:r>
      <w:r w:rsidRPr="00A474CD">
        <w:rPr>
          <w:rStyle w:val="StyleUnderline"/>
          <w:highlight w:val="cyan"/>
        </w:rPr>
        <w:t>electricity</w:t>
      </w:r>
      <w:r w:rsidRPr="00A474CD">
        <w:t xml:space="preserve"> was $359 per megawatt-hour — more than four times as expensive as electricity from a natural gas plant. By 2019, </w:t>
      </w:r>
      <w:r w:rsidRPr="00A474CD">
        <w:rPr>
          <w:rStyle w:val="StyleUnderline"/>
        </w:rPr>
        <w:t xml:space="preserve">solar PV had </w:t>
      </w:r>
      <w:r w:rsidRPr="00A474CD">
        <w:rPr>
          <w:rStyle w:val="StyleUnderline"/>
          <w:highlight w:val="cyan"/>
        </w:rPr>
        <w:t>fallen in price</w:t>
      </w:r>
      <w:r w:rsidRPr="00A474CD">
        <w:rPr>
          <w:rStyle w:val="StyleUnderline"/>
        </w:rPr>
        <w:t xml:space="preserve"> to $40 per megawatt-hou</w:t>
      </w:r>
      <w:r w:rsidRPr="004B377E">
        <w:rPr>
          <w:rStyle w:val="StyleUnderline"/>
        </w:rPr>
        <w:t>r</w:t>
      </w:r>
      <w:r w:rsidRPr="00A474CD">
        <w:t xml:space="preserve">, </w:t>
      </w:r>
      <w:r w:rsidRPr="00EF389F">
        <w:rPr>
          <w:rStyle w:val="Emphasis"/>
          <w:highlight w:val="cyan"/>
        </w:rPr>
        <w:t>28% cheaper</w:t>
      </w:r>
      <w:r w:rsidRPr="00A474CD">
        <w:rPr>
          <w:rStyle w:val="StyleUnderline"/>
          <w:highlight w:val="cyan"/>
        </w:rPr>
        <w:t xml:space="preserve"> than gas</w:t>
      </w:r>
      <w:r w:rsidRPr="00A474CD">
        <w:t xml:space="preserve">. </w:t>
      </w:r>
      <w:r w:rsidRPr="00A474CD">
        <w:rPr>
          <w:rStyle w:val="StyleUnderline"/>
        </w:rPr>
        <w:t xml:space="preserve">That’s an </w:t>
      </w:r>
      <w:r w:rsidRPr="004B377E">
        <w:rPr>
          <w:rStyle w:val="Emphasis"/>
        </w:rPr>
        <w:t>89% decline</w:t>
      </w:r>
      <w:r w:rsidRPr="00A474CD">
        <w:rPr>
          <w:rStyle w:val="StyleUnderline"/>
        </w:rPr>
        <w:t xml:space="preserve"> in </w:t>
      </w:r>
      <w:r w:rsidRPr="004B377E">
        <w:rPr>
          <w:rStyle w:val="Emphasis"/>
        </w:rPr>
        <w:t>10 years</w:t>
      </w:r>
      <w:r w:rsidRPr="00A474CD">
        <w:rPr>
          <w:rStyle w:val="StyleUnderline"/>
        </w:rPr>
        <w:t>,</w:t>
      </w:r>
      <w:r w:rsidRPr="00A474CD">
        <w:t xml:space="preserve"> </w:t>
      </w:r>
      <w:r w:rsidRPr="00A474CD">
        <w:rPr>
          <w:rStyle w:val="StyleUnderline"/>
        </w:rPr>
        <w:t xml:space="preserve">with </w:t>
      </w:r>
      <w:r w:rsidRPr="004B377E">
        <w:rPr>
          <w:rStyle w:val="Emphasis"/>
        </w:rPr>
        <w:t>more cost drops</w:t>
      </w:r>
      <w:r w:rsidRPr="00A474CD">
        <w:rPr>
          <w:rStyle w:val="StyleUnderline"/>
        </w:rPr>
        <w:t xml:space="preserve"> yet to come</w:t>
      </w:r>
      <w:r w:rsidRPr="00A474CD">
        <w:t xml:space="preserve">. Meanwhile, </w:t>
      </w:r>
      <w:r w:rsidRPr="00A474CD">
        <w:rPr>
          <w:rStyle w:val="StyleUnderline"/>
        </w:rPr>
        <w:t xml:space="preserve">lithium-ion batteries </w:t>
      </w:r>
      <w:r w:rsidRPr="00A474CD">
        <w:t xml:space="preserve">have </w:t>
      </w:r>
      <w:r w:rsidRPr="00A474CD">
        <w:rPr>
          <w:rStyle w:val="StyleUnderline"/>
        </w:rPr>
        <w:t>experienced a similar drop in prices</w:t>
      </w:r>
      <w:r w:rsidRPr="00A474CD">
        <w:t>.</w:t>
      </w:r>
    </w:p>
    <w:p w14:paraId="3E892F69" w14:textId="77777777" w:rsidR="004A5DFE" w:rsidRPr="00A474CD" w:rsidRDefault="004A5DFE" w:rsidP="004A5DFE">
      <w:r w:rsidRPr="009446E6">
        <w:rPr>
          <w:rStyle w:val="StyleUnderline"/>
        </w:rPr>
        <w:t xml:space="preserve">That </w:t>
      </w:r>
      <w:r w:rsidRPr="009446E6">
        <w:rPr>
          <w:rStyle w:val="Emphasis"/>
        </w:rPr>
        <w:t>order-of-magnitude drop</w:t>
      </w:r>
      <w:r w:rsidRPr="009446E6">
        <w:rPr>
          <w:rStyle w:val="StyleUnderline"/>
        </w:rPr>
        <w:t xml:space="preserve"> in </w:t>
      </w:r>
      <w:r w:rsidRPr="009446E6">
        <w:rPr>
          <w:rStyle w:val="Emphasis"/>
        </w:rPr>
        <w:t>costs</w:t>
      </w:r>
      <w:r w:rsidRPr="009446E6">
        <w:rPr>
          <w:rStyle w:val="StyleUnderline"/>
        </w:rPr>
        <w:t xml:space="preserve"> makes all the difference</w:t>
      </w:r>
      <w:r w:rsidRPr="00A474CD">
        <w:t xml:space="preserve">. </w:t>
      </w:r>
      <w:proofErr w:type="gramStart"/>
      <w:r w:rsidRPr="00A474CD">
        <w:t>First of all</w:t>
      </w:r>
      <w:proofErr w:type="gramEnd"/>
      <w:r w:rsidRPr="00A474CD">
        <w:t xml:space="preserve">, </w:t>
      </w:r>
      <w:r w:rsidRPr="009446E6">
        <w:rPr>
          <w:rStyle w:val="StyleUnderline"/>
        </w:rPr>
        <w:t xml:space="preserve">it means that solar and wind aren’t </w:t>
      </w:r>
      <w:r w:rsidRPr="00EF389F">
        <w:rPr>
          <w:rStyle w:val="Emphasis"/>
        </w:rPr>
        <w:t>risky</w:t>
      </w:r>
      <w:r w:rsidRPr="009446E6">
        <w:rPr>
          <w:rStyle w:val="StyleUnderline"/>
        </w:rPr>
        <w:t xml:space="preserve"> new tech</w:t>
      </w:r>
      <w:r w:rsidRPr="00A474CD">
        <w:t xml:space="preserve">nologies. </w:t>
      </w:r>
      <w:r w:rsidRPr="00EF389F">
        <w:rPr>
          <w:szCs w:val="16"/>
        </w:rPr>
        <w:t>Solyndra failed because it was trying to market an innovative new kind of solar cell, which ended up being too expensive when the tried-and-true design came down in cost.</w:t>
      </w:r>
      <w:r w:rsidRPr="00A474CD">
        <w:t xml:space="preserve"> </w:t>
      </w:r>
      <w:r w:rsidRPr="009446E6">
        <w:rPr>
          <w:rStyle w:val="StyleUnderline"/>
        </w:rPr>
        <w:t xml:space="preserve">Future </w:t>
      </w:r>
      <w:r w:rsidRPr="00EF389F">
        <w:rPr>
          <w:rStyle w:val="Emphasis"/>
        </w:rPr>
        <w:t>investments</w:t>
      </w:r>
      <w:r w:rsidRPr="009446E6">
        <w:rPr>
          <w:rStyle w:val="StyleUnderline"/>
        </w:rPr>
        <w:t xml:space="preserve"> in solar won’t have </w:t>
      </w:r>
      <w:r w:rsidRPr="00EF389F">
        <w:rPr>
          <w:rStyle w:val="StyleUnderline"/>
        </w:rPr>
        <w:t>to bet on</w:t>
      </w:r>
      <w:r w:rsidRPr="009446E6">
        <w:rPr>
          <w:rStyle w:val="StyleUnderline"/>
        </w:rPr>
        <w:t xml:space="preserve"> any difficult technological </w:t>
      </w:r>
      <w:r w:rsidRPr="00EF389F">
        <w:rPr>
          <w:rStyle w:val="Emphasis"/>
        </w:rPr>
        <w:t>breakthroughs</w:t>
      </w:r>
      <w:r w:rsidRPr="00A474CD">
        <w:t xml:space="preserve">. Batteries might be a different story — lots of money is being thrown at startups trying to create solid-state batteries, which would be a true breakthrough. But </w:t>
      </w:r>
      <w:r w:rsidRPr="00EF389F">
        <w:rPr>
          <w:szCs w:val="16"/>
        </w:rPr>
        <w:t>Tesla Inc. is doing just fine with the old kind, so that sector is probably going to do OK as well. Venture investing does well when it doesn’t have to bet on “hard tech”, and much of clean tech is no longer hard.</w:t>
      </w:r>
    </w:p>
    <w:p w14:paraId="2FECA5D6" w14:textId="77777777" w:rsidR="004A5DFE" w:rsidRPr="00A474CD" w:rsidRDefault="004A5DFE" w:rsidP="004A5DFE">
      <w:pPr>
        <w:rPr>
          <w:u w:val="single"/>
        </w:rPr>
      </w:pPr>
      <w:r w:rsidRPr="00A474CD">
        <w:t>Sec</w:t>
      </w:r>
      <w:r>
        <w:t>o</w:t>
      </w:r>
      <w:r w:rsidRPr="00A474CD">
        <w:t xml:space="preserve">nd, </w:t>
      </w:r>
      <w:r w:rsidRPr="00EF389F">
        <w:rPr>
          <w:rStyle w:val="Emphasis"/>
          <w:highlight w:val="cyan"/>
        </w:rPr>
        <w:t>cost drops</w:t>
      </w:r>
      <w:r w:rsidRPr="00A474CD">
        <w:rPr>
          <w:rStyle w:val="StyleUnderline"/>
          <w:highlight w:val="cyan"/>
        </w:rPr>
        <w:t xml:space="preserve"> in clean energy mean</w:t>
      </w:r>
      <w:r w:rsidRPr="009446E6">
        <w:rPr>
          <w:rStyle w:val="StyleUnderline"/>
        </w:rPr>
        <w:t xml:space="preserve"> that </w:t>
      </w:r>
      <w:r w:rsidRPr="00A474CD">
        <w:rPr>
          <w:rStyle w:val="StyleUnderline"/>
          <w:highlight w:val="cyan"/>
        </w:rPr>
        <w:t xml:space="preserve">success doesn’t depend on </w:t>
      </w:r>
      <w:r w:rsidRPr="00A474CD">
        <w:rPr>
          <w:rStyle w:val="Emphasis"/>
          <w:highlight w:val="cyan"/>
        </w:rPr>
        <w:t>government intervention</w:t>
      </w:r>
      <w:r w:rsidRPr="00A474CD">
        <w:t xml:space="preserve">. In the earlier boom, fickle government subsidies were often necessary for capital-intensive energy companies to succeed. Now, </w:t>
      </w:r>
      <w:r w:rsidRPr="00A474CD">
        <w:rPr>
          <w:rStyle w:val="StyleUnderline"/>
        </w:rPr>
        <w:t>even though</w:t>
      </w:r>
      <w:r w:rsidRPr="00A474CD">
        <w:t xml:space="preserve"> President Joe </w:t>
      </w:r>
      <w:r w:rsidRPr="00A474CD">
        <w:rPr>
          <w:rStyle w:val="StyleUnderline"/>
        </w:rPr>
        <w:t>Biden is planning a big push into clean-energy investment</w:t>
      </w:r>
      <w:r w:rsidRPr="00A474CD">
        <w:t xml:space="preserve">, </w:t>
      </w:r>
      <w:r w:rsidRPr="00A474CD">
        <w:rPr>
          <w:rStyle w:val="StyleUnderline"/>
        </w:rPr>
        <w:t xml:space="preserve">the </w:t>
      </w:r>
      <w:r w:rsidRPr="00A474CD">
        <w:rPr>
          <w:rStyle w:val="StyleUnderline"/>
          <w:highlight w:val="cyan"/>
        </w:rPr>
        <w:t>market is investing</w:t>
      </w:r>
      <w:r w:rsidRPr="00A474CD">
        <w:rPr>
          <w:rStyle w:val="StyleUnderline"/>
        </w:rPr>
        <w:t xml:space="preserve"> quite a lot in renewables all </w:t>
      </w:r>
      <w:r w:rsidRPr="00A474CD">
        <w:rPr>
          <w:rStyle w:val="StyleUnderline"/>
          <w:highlight w:val="cyan"/>
        </w:rPr>
        <w:t>on its own</w:t>
      </w:r>
      <w:r w:rsidRPr="00A474CD">
        <w:rPr>
          <w:rStyle w:val="StyleUnderline"/>
        </w:rPr>
        <w:t>.</w:t>
      </w:r>
    </w:p>
    <w:p w14:paraId="24A2E2A7" w14:textId="77777777" w:rsidR="004A5DFE" w:rsidRPr="00A474CD" w:rsidRDefault="004A5DFE" w:rsidP="004A5DFE">
      <w:pPr>
        <w:rPr>
          <w:u w:val="single"/>
        </w:rPr>
      </w:pPr>
      <w:r w:rsidRPr="00A474CD">
        <w:t xml:space="preserve">Finally, </w:t>
      </w:r>
      <w:r w:rsidRPr="00A474CD">
        <w:rPr>
          <w:rStyle w:val="StyleUnderline"/>
          <w:highlight w:val="cyan"/>
        </w:rPr>
        <w:t>investors have</w:t>
      </w:r>
      <w:r w:rsidRPr="00A474CD">
        <w:t xml:space="preserve"> probably </w:t>
      </w:r>
      <w:r w:rsidRPr="00A474CD">
        <w:rPr>
          <w:rStyle w:val="Emphasis"/>
          <w:highlight w:val="cyan"/>
        </w:rPr>
        <w:t>learned their lesson</w:t>
      </w:r>
      <w:r w:rsidRPr="00A474CD">
        <w:t xml:space="preserve">. </w:t>
      </w:r>
      <w:r w:rsidRPr="009446E6">
        <w:rPr>
          <w:rStyle w:val="StyleUnderline"/>
        </w:rPr>
        <w:t>Clean energy itself was never a good fit for venture</w:t>
      </w:r>
      <w:r w:rsidRPr="00A474CD">
        <w:t xml:space="preserve">. It’s capital intensive, since buying solar panels and wind turbines entails a lot of money up front; </w:t>
      </w:r>
      <w:r w:rsidRPr="00A474CD">
        <w:rPr>
          <w:rStyle w:val="StyleUnderline"/>
        </w:rPr>
        <w:t>venture capital tends to focus on cheap, small investments that scale.</w:t>
      </w:r>
      <w:r w:rsidRPr="00A474CD">
        <w:t xml:space="preserve"> </w:t>
      </w:r>
      <w:r w:rsidRPr="009446E6">
        <w:rPr>
          <w:rStyle w:val="StyleUnderline"/>
        </w:rPr>
        <w:t>And instead of companies creating highly differentiated products and new markets</w:t>
      </w:r>
      <w:r w:rsidRPr="00A474CD">
        <w:t xml:space="preserve">, as in software, </w:t>
      </w:r>
      <w:r w:rsidRPr="009446E6">
        <w:rPr>
          <w:rStyle w:val="Emphasis"/>
          <w:highlight w:val="cyan"/>
        </w:rPr>
        <w:t>clean electricity</w:t>
      </w:r>
      <w:r w:rsidRPr="009446E6">
        <w:rPr>
          <w:rStyle w:val="StyleUnderline"/>
          <w:highlight w:val="cyan"/>
        </w:rPr>
        <w:t xml:space="preserve"> companies</w:t>
      </w:r>
      <w:r w:rsidRPr="009446E6">
        <w:rPr>
          <w:rStyle w:val="StyleUnderline"/>
        </w:rPr>
        <w:t xml:space="preserve"> are</w:t>
      </w:r>
      <w:r w:rsidRPr="00A474CD">
        <w:t xml:space="preserve"> basically </w:t>
      </w:r>
      <w:r w:rsidRPr="009446E6">
        <w:rPr>
          <w:rStyle w:val="StyleUnderline"/>
          <w:highlight w:val="cyan"/>
        </w:rPr>
        <w:t>all</w:t>
      </w:r>
      <w:r w:rsidRPr="009446E6">
        <w:rPr>
          <w:rStyle w:val="StyleUnderline"/>
        </w:rPr>
        <w:t xml:space="preserve"> trying to </w:t>
      </w:r>
      <w:r w:rsidRPr="009446E6">
        <w:rPr>
          <w:rStyle w:val="StyleUnderline"/>
          <w:highlight w:val="cyan"/>
        </w:rPr>
        <w:t>provide the same</w:t>
      </w:r>
      <w:r w:rsidRPr="009446E6">
        <w:rPr>
          <w:rStyle w:val="StyleUnderline"/>
        </w:rPr>
        <w:t xml:space="preserve"> commodified </w:t>
      </w:r>
      <w:r w:rsidRPr="009446E6">
        <w:rPr>
          <w:rStyle w:val="StyleUnderline"/>
          <w:highlight w:val="cyan"/>
        </w:rPr>
        <w:t>product</w:t>
      </w:r>
      <w:r w:rsidRPr="009446E6">
        <w:rPr>
          <w:rStyle w:val="StyleUnderline"/>
        </w:rPr>
        <w:t>.</w:t>
      </w:r>
    </w:p>
    <w:p w14:paraId="17DDE754" w14:textId="77777777" w:rsidR="004A5DFE" w:rsidRPr="00A474CD" w:rsidRDefault="004A5DFE" w:rsidP="004A5DFE">
      <w:pPr>
        <w:rPr>
          <w:u w:val="single"/>
        </w:rPr>
      </w:pPr>
      <w:r w:rsidRPr="00A474CD">
        <w:t xml:space="preserve">This time around, </w:t>
      </w:r>
      <w:r w:rsidRPr="00A474CD">
        <w:rPr>
          <w:rStyle w:val="StyleUnderline"/>
        </w:rPr>
        <w:t xml:space="preserve">venture </w:t>
      </w:r>
      <w:r w:rsidRPr="00A474CD">
        <w:rPr>
          <w:rStyle w:val="StyleUnderline"/>
          <w:highlight w:val="cyan"/>
        </w:rPr>
        <w:t xml:space="preserve">capitalists are letting </w:t>
      </w:r>
      <w:r w:rsidRPr="00A474CD">
        <w:rPr>
          <w:rStyle w:val="Emphasis"/>
          <w:highlight w:val="cyan"/>
        </w:rPr>
        <w:t>bigger investors</w:t>
      </w:r>
      <w:r w:rsidRPr="00A474CD">
        <w:rPr>
          <w:rStyle w:val="StyleUnderline"/>
        </w:rPr>
        <w:t xml:space="preserve"> </w:t>
      </w:r>
      <w:r w:rsidRPr="00A474CD">
        <w:rPr>
          <w:rStyle w:val="StyleUnderline"/>
          <w:highlight w:val="cyan"/>
        </w:rPr>
        <w:t>handle</w:t>
      </w:r>
      <w:r w:rsidRPr="00A474CD">
        <w:rPr>
          <w:rStyle w:val="StyleUnderline"/>
        </w:rPr>
        <w:t xml:space="preserve"> the build out of solar and wind, and finding other niches where low-cost, differentiated </w:t>
      </w:r>
      <w:r w:rsidRPr="00A474CD">
        <w:rPr>
          <w:rStyle w:val="StyleUnderline"/>
          <w:highlight w:val="cyan"/>
        </w:rPr>
        <w:t>startups</w:t>
      </w:r>
      <w:r w:rsidRPr="00A474CD">
        <w:rPr>
          <w:rStyle w:val="StyleUnderline"/>
        </w:rPr>
        <w:t xml:space="preserve"> can add value</w:t>
      </w:r>
      <w:r w:rsidRPr="00A474CD">
        <w:t xml:space="preserve"> — </w:t>
      </w:r>
      <w:r w:rsidRPr="00A474CD">
        <w:rPr>
          <w:rStyle w:val="StyleUnderline"/>
        </w:rPr>
        <w:t xml:space="preserve">such as </w:t>
      </w:r>
      <w:r w:rsidRPr="00A474CD">
        <w:rPr>
          <w:rStyle w:val="StyleUnderline"/>
          <w:highlight w:val="cyan"/>
        </w:rPr>
        <w:t xml:space="preserve">solar </w:t>
      </w:r>
      <w:r w:rsidRPr="00A474CD">
        <w:rPr>
          <w:rStyle w:val="Emphasis"/>
          <w:highlight w:val="cyan"/>
        </w:rPr>
        <w:t>services</w:t>
      </w:r>
      <w:r w:rsidRPr="00A474CD">
        <w:rPr>
          <w:rStyle w:val="StyleUnderline"/>
        </w:rPr>
        <w:t xml:space="preserve"> and </w:t>
      </w:r>
      <w:r w:rsidRPr="00A474CD">
        <w:rPr>
          <w:rStyle w:val="Emphasis"/>
        </w:rPr>
        <w:t>financing</w:t>
      </w:r>
      <w:r w:rsidRPr="00A474CD">
        <w:rPr>
          <w:rStyle w:val="StyleUnderline"/>
        </w:rPr>
        <w:t xml:space="preserve">, </w:t>
      </w:r>
      <w:r w:rsidRPr="00A474CD">
        <w:rPr>
          <w:rStyle w:val="Emphasis"/>
          <w:highlight w:val="cyan"/>
        </w:rPr>
        <w:t xml:space="preserve">lab-grown </w:t>
      </w:r>
      <w:proofErr w:type="gramStart"/>
      <w:r w:rsidRPr="00A474CD">
        <w:rPr>
          <w:rStyle w:val="Emphasis"/>
          <w:highlight w:val="cyan"/>
        </w:rPr>
        <w:t>meat</w:t>
      </w:r>
      <w:proofErr w:type="gramEnd"/>
      <w:r w:rsidRPr="00A474CD">
        <w:rPr>
          <w:rStyle w:val="StyleUnderline"/>
        </w:rPr>
        <w:t xml:space="preserve"> </w:t>
      </w:r>
      <w:r w:rsidRPr="00A474CD">
        <w:rPr>
          <w:rStyle w:val="StyleUnderline"/>
          <w:highlight w:val="cyan"/>
        </w:rPr>
        <w:t xml:space="preserve">and </w:t>
      </w:r>
      <w:r w:rsidRPr="00A474CD">
        <w:rPr>
          <w:rStyle w:val="Emphasis"/>
          <w:highlight w:val="cyan"/>
        </w:rPr>
        <w:t>electric vehicles</w:t>
      </w:r>
      <w:r w:rsidRPr="00A474CD">
        <w:t xml:space="preserve">. Some of those bets are certainly going to fail, but that’s always the case in private equity. </w:t>
      </w:r>
      <w:r w:rsidRPr="009446E6">
        <w:rPr>
          <w:rStyle w:val="StyleUnderline"/>
        </w:rPr>
        <w:t xml:space="preserve">The </w:t>
      </w:r>
      <w:r w:rsidRPr="009446E6">
        <w:rPr>
          <w:rStyle w:val="StyleUnderline"/>
          <w:highlight w:val="cyan"/>
        </w:rPr>
        <w:t>success of Tesla</w:t>
      </w:r>
      <w:r w:rsidRPr="00A474CD">
        <w:t xml:space="preserve"> — </w:t>
      </w:r>
      <w:r w:rsidRPr="009446E6">
        <w:rPr>
          <w:rStyle w:val="StyleUnderline"/>
        </w:rPr>
        <w:t xml:space="preserve">now with a </w:t>
      </w:r>
      <w:r w:rsidRPr="009446E6">
        <w:rPr>
          <w:rStyle w:val="Emphasis"/>
        </w:rPr>
        <w:t>market cap</w:t>
      </w:r>
      <w:r w:rsidRPr="009446E6">
        <w:rPr>
          <w:rStyle w:val="StyleUnderline"/>
        </w:rPr>
        <w:t xml:space="preserve"> of</w:t>
      </w:r>
      <w:r w:rsidRPr="00A474CD">
        <w:t xml:space="preserve"> almost </w:t>
      </w:r>
      <w:r w:rsidRPr="009446E6">
        <w:rPr>
          <w:rStyle w:val="StyleUnderline"/>
        </w:rPr>
        <w:t>$700 billion</w:t>
      </w:r>
      <w:r w:rsidRPr="00A474CD">
        <w:t xml:space="preserve">, or </w:t>
      </w:r>
      <w:r w:rsidRPr="009446E6">
        <w:rPr>
          <w:rStyle w:val="StyleUnderline"/>
        </w:rPr>
        <w:t xml:space="preserve">28 times the amount that was lost in the clean-tech bust </w:t>
      </w:r>
      <w:r w:rsidRPr="00A474CD">
        <w:t xml:space="preserve">— </w:t>
      </w:r>
      <w:r w:rsidRPr="009446E6">
        <w:rPr>
          <w:rStyle w:val="StyleUnderline"/>
          <w:highlight w:val="cyan"/>
        </w:rPr>
        <w:t>demonstrates</w:t>
      </w:r>
      <w:r w:rsidRPr="009446E6">
        <w:rPr>
          <w:rStyle w:val="StyleUnderline"/>
        </w:rPr>
        <w:t xml:space="preserve"> the </w:t>
      </w:r>
      <w:r w:rsidRPr="009446E6">
        <w:rPr>
          <w:rStyle w:val="Emphasis"/>
        </w:rPr>
        <w:t>time-honored principle</w:t>
      </w:r>
      <w:r w:rsidRPr="009446E6">
        <w:rPr>
          <w:rStyle w:val="StyleUnderline"/>
        </w:rPr>
        <w:t xml:space="preserve"> that </w:t>
      </w:r>
      <w:r w:rsidRPr="009446E6">
        <w:rPr>
          <w:rStyle w:val="StyleUnderline"/>
          <w:highlight w:val="cyan"/>
        </w:rPr>
        <w:t>a few big hits</w:t>
      </w:r>
      <w:r w:rsidRPr="009446E6">
        <w:rPr>
          <w:rStyle w:val="StyleUnderline"/>
        </w:rPr>
        <w:t xml:space="preserve"> can </w:t>
      </w:r>
      <w:r w:rsidRPr="009446E6">
        <w:rPr>
          <w:rStyle w:val="StyleUnderline"/>
          <w:highlight w:val="cyan"/>
        </w:rPr>
        <w:t>compensate</w:t>
      </w:r>
      <w:r w:rsidRPr="009446E6">
        <w:rPr>
          <w:rStyle w:val="StyleUnderline"/>
        </w:rPr>
        <w:t xml:space="preserve"> </w:t>
      </w:r>
      <w:r w:rsidRPr="009446E6">
        <w:rPr>
          <w:rStyle w:val="StyleUnderline"/>
          <w:highlight w:val="cyan"/>
        </w:rPr>
        <w:t>for</w:t>
      </w:r>
      <w:r w:rsidRPr="009446E6">
        <w:rPr>
          <w:rStyle w:val="StyleUnderline"/>
        </w:rPr>
        <w:t xml:space="preserve"> </w:t>
      </w:r>
      <w:r w:rsidRPr="009446E6">
        <w:rPr>
          <w:rStyle w:val="Emphasis"/>
          <w:highlight w:val="cyan"/>
        </w:rPr>
        <w:t>a lot</w:t>
      </w:r>
      <w:r w:rsidRPr="009446E6">
        <w:rPr>
          <w:rStyle w:val="StyleUnderline"/>
          <w:highlight w:val="cyan"/>
        </w:rPr>
        <w:t xml:space="preserve"> of </w:t>
      </w:r>
      <w:r w:rsidRPr="009446E6">
        <w:rPr>
          <w:rStyle w:val="StyleUnderline"/>
        </w:rPr>
        <w:t xml:space="preserve">little </w:t>
      </w:r>
      <w:r w:rsidRPr="009446E6">
        <w:rPr>
          <w:rStyle w:val="Emphasis"/>
          <w:highlight w:val="cyan"/>
        </w:rPr>
        <w:t>failures</w:t>
      </w:r>
      <w:r w:rsidRPr="009446E6">
        <w:rPr>
          <w:rStyle w:val="StyleUnderline"/>
        </w:rPr>
        <w:t>.</w:t>
      </w:r>
    </w:p>
    <w:p w14:paraId="37004002" w14:textId="77777777" w:rsidR="004A5DFE" w:rsidRPr="00A474CD" w:rsidRDefault="004A5DFE" w:rsidP="004A5DFE">
      <w:r w:rsidRPr="00A474CD">
        <w:t xml:space="preserve">In other words, </w:t>
      </w:r>
      <w:r w:rsidRPr="009446E6">
        <w:rPr>
          <w:rStyle w:val="StyleUnderline"/>
          <w:highlight w:val="cyan"/>
        </w:rPr>
        <w:t>clean tech is entering</w:t>
      </w:r>
      <w:r w:rsidRPr="009446E6">
        <w:rPr>
          <w:rStyle w:val="StyleUnderline"/>
        </w:rPr>
        <w:t xml:space="preserve"> the </w:t>
      </w:r>
      <w:r w:rsidRPr="009446E6">
        <w:rPr>
          <w:rStyle w:val="Emphasis"/>
        </w:rPr>
        <w:t>final stage</w:t>
      </w:r>
      <w:r w:rsidRPr="009446E6">
        <w:rPr>
          <w:rStyle w:val="StyleUnderline"/>
        </w:rPr>
        <w:t xml:space="preserve"> of the famous </w:t>
      </w:r>
      <w:r w:rsidRPr="009446E6">
        <w:rPr>
          <w:rStyle w:val="Emphasis"/>
        </w:rPr>
        <w:t>Gartner Hype Cycle</w:t>
      </w:r>
      <w:r w:rsidRPr="00A474CD">
        <w:t xml:space="preserve"> — </w:t>
      </w:r>
      <w:r w:rsidRPr="009446E6">
        <w:rPr>
          <w:rStyle w:val="StyleUnderline"/>
        </w:rPr>
        <w:t>a pattern that describes the progression of emerging tech</w:t>
      </w:r>
      <w:r w:rsidRPr="00A474CD">
        <w:t xml:space="preserve">nologies </w:t>
      </w:r>
      <w:r w:rsidRPr="009446E6">
        <w:rPr>
          <w:rStyle w:val="StyleUnderline"/>
        </w:rPr>
        <w:t>and business models</w:t>
      </w:r>
      <w:r w:rsidRPr="00A474CD">
        <w:t xml:space="preserve">, </w:t>
      </w:r>
      <w:r w:rsidRPr="009446E6">
        <w:rPr>
          <w:rStyle w:val="StyleUnderline"/>
        </w:rPr>
        <w:t>starting with an innovation that sees expectations climb and then crash</w:t>
      </w:r>
      <w:r w:rsidRPr="00A474CD">
        <w:t xml:space="preserve">, </w:t>
      </w:r>
      <w:r w:rsidRPr="009446E6">
        <w:rPr>
          <w:rStyle w:val="StyleUnderline"/>
        </w:rPr>
        <w:t xml:space="preserve">before they finally rise again to </w:t>
      </w:r>
      <w:r w:rsidRPr="009446E6">
        <w:rPr>
          <w:rStyle w:val="Emphasis"/>
          <w:highlight w:val="cyan"/>
        </w:rPr>
        <w:t>sustained productivity</w:t>
      </w:r>
      <w:r w:rsidRPr="00A474CD">
        <w:t>.</w:t>
      </w:r>
    </w:p>
    <w:p w14:paraId="1FA452F0" w14:textId="77777777" w:rsidR="004A5DFE" w:rsidRPr="00BC76B6" w:rsidRDefault="004A5DFE" w:rsidP="004A5DFE"/>
    <w:p w14:paraId="77411B63" w14:textId="77777777" w:rsidR="004A5DFE" w:rsidRDefault="004A5DFE" w:rsidP="002F36FD">
      <w:pPr>
        <w:rPr>
          <w:sz w:val="16"/>
        </w:rPr>
      </w:pPr>
    </w:p>
    <w:sectPr w:rsidR="004A5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121ABC"/>
    <w:multiLevelType w:val="multilevel"/>
    <w:tmpl w:val="C026F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00827AE"/>
    <w:multiLevelType w:val="multilevel"/>
    <w:tmpl w:val="EB280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36FD"/>
    <w:rsid w:val="000139A3"/>
    <w:rsid w:val="00100833"/>
    <w:rsid w:val="00104529"/>
    <w:rsid w:val="00105942"/>
    <w:rsid w:val="00107396"/>
    <w:rsid w:val="00144A4C"/>
    <w:rsid w:val="00176AB0"/>
    <w:rsid w:val="00177B7D"/>
    <w:rsid w:val="0018322D"/>
    <w:rsid w:val="001B5776"/>
    <w:rsid w:val="001E527A"/>
    <w:rsid w:val="001F78CE"/>
    <w:rsid w:val="00251FC7"/>
    <w:rsid w:val="002557E9"/>
    <w:rsid w:val="002855A7"/>
    <w:rsid w:val="002B146A"/>
    <w:rsid w:val="002B5E17"/>
    <w:rsid w:val="002C5201"/>
    <w:rsid w:val="002F36FD"/>
    <w:rsid w:val="00315690"/>
    <w:rsid w:val="00316B75"/>
    <w:rsid w:val="00325646"/>
    <w:rsid w:val="003460F2"/>
    <w:rsid w:val="0038158C"/>
    <w:rsid w:val="00382309"/>
    <w:rsid w:val="003902BA"/>
    <w:rsid w:val="003A09E2"/>
    <w:rsid w:val="003D4E66"/>
    <w:rsid w:val="00407037"/>
    <w:rsid w:val="004605D6"/>
    <w:rsid w:val="004718D7"/>
    <w:rsid w:val="004A5DFE"/>
    <w:rsid w:val="004C60E8"/>
    <w:rsid w:val="004E3579"/>
    <w:rsid w:val="004E728B"/>
    <w:rsid w:val="004F39E0"/>
    <w:rsid w:val="00537BD5"/>
    <w:rsid w:val="0057268A"/>
    <w:rsid w:val="005D2912"/>
    <w:rsid w:val="0060611F"/>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15D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410C"/>
    <w:rsid w:val="00D6691E"/>
    <w:rsid w:val="00D669CA"/>
    <w:rsid w:val="00D71170"/>
    <w:rsid w:val="00DA1C92"/>
    <w:rsid w:val="00DA25D4"/>
    <w:rsid w:val="00DA6538"/>
    <w:rsid w:val="00E15E75"/>
    <w:rsid w:val="00E5262C"/>
    <w:rsid w:val="00EC7DC4"/>
    <w:rsid w:val="00ED30CF"/>
    <w:rsid w:val="00F176EF"/>
    <w:rsid w:val="00F45E10"/>
    <w:rsid w:val="00F6364A"/>
    <w:rsid w:val="00F9113A"/>
    <w:rsid w:val="00FA6A7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0AB51"/>
  <w15:chartTrackingRefBased/>
  <w15:docId w15:val="{8FB09C95-6B08-4BFE-9AB6-249B35A76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57E9"/>
    <w:rPr>
      <w:rFonts w:ascii="Calibri" w:hAnsi="Calibri" w:cs="Calibri"/>
    </w:rPr>
  </w:style>
  <w:style w:type="paragraph" w:styleId="Heading1">
    <w:name w:val="heading 1"/>
    <w:aliases w:val="Pocket"/>
    <w:basedOn w:val="Normal"/>
    <w:next w:val="Normal"/>
    <w:link w:val="Heading1Char"/>
    <w:qFormat/>
    <w:rsid w:val="002557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57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2557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tags,No Spacing1111,ta, Ch,t,Ta,T"/>
    <w:basedOn w:val="Normal"/>
    <w:next w:val="Normal"/>
    <w:link w:val="Heading4Char"/>
    <w:uiPriority w:val="3"/>
    <w:unhideWhenUsed/>
    <w:qFormat/>
    <w:rsid w:val="002557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57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57E9"/>
  </w:style>
  <w:style w:type="character" w:customStyle="1" w:styleId="Heading1Char">
    <w:name w:val="Heading 1 Char"/>
    <w:aliases w:val="Pocket Char"/>
    <w:basedOn w:val="DefaultParagraphFont"/>
    <w:link w:val="Heading1"/>
    <w:rsid w:val="002557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57E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2557E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t Char"/>
    <w:basedOn w:val="DefaultParagraphFont"/>
    <w:link w:val="Heading4"/>
    <w:uiPriority w:val="3"/>
    <w:rsid w:val="002557E9"/>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7"/>
    <w:qFormat/>
    <w:rsid w:val="002557E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57E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uiPriority w:val="6"/>
    <w:qFormat/>
    <w:rsid w:val="002557E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557E9"/>
    <w:rPr>
      <w:color w:val="auto"/>
      <w:u w:val="none"/>
    </w:rPr>
  </w:style>
  <w:style w:type="character" w:styleId="FollowedHyperlink">
    <w:name w:val="FollowedHyperlink"/>
    <w:basedOn w:val="DefaultParagraphFont"/>
    <w:uiPriority w:val="99"/>
    <w:semiHidden/>
    <w:unhideWhenUsed/>
    <w:rsid w:val="002557E9"/>
    <w:rPr>
      <w:color w:val="auto"/>
      <w:u w:val="none"/>
    </w:rPr>
  </w:style>
  <w:style w:type="paragraph" w:customStyle="1" w:styleId="Emphasis1">
    <w:name w:val="Emphasis1"/>
    <w:basedOn w:val="Normal"/>
    <w:link w:val="Emphasis"/>
    <w:autoRedefine/>
    <w:uiPriority w:val="7"/>
    <w:qFormat/>
    <w:rsid w:val="002F36F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2F36F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F36FD"/>
    <w:pPr>
      <w:ind w:left="720"/>
      <w:jc w:val="both"/>
    </w:pPr>
    <w:rPr>
      <w:rFonts w:eastAsiaTheme="minorEastAsia"/>
      <w:b/>
      <w:iCs/>
      <w:szCs w:val="24"/>
      <w:u w:val="single"/>
    </w:rPr>
  </w:style>
  <w:style w:type="paragraph" w:styleId="NoSpacing">
    <w:name w:val="No Spacing"/>
    <w:aliases w:val="Card Format,Note Level 21,ClearFormatting,Clear,DDI Tag,Tag Title,No Spacing51,card,Medium Grid 21,No Spacing111111,No Spacing31,No Spacing22,No Spacing3,No Spacing tnr,Hidden Block Title,No Spacing311,Dont u,No Spacing1111111"/>
    <w:basedOn w:val="Heading1"/>
    <w:autoRedefine/>
    <w:uiPriority w:val="99"/>
    <w:qFormat/>
    <w:rsid w:val="002F36F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styleId="DocumentMap">
    <w:name w:val="Document Map"/>
    <w:basedOn w:val="Normal"/>
    <w:link w:val="DocumentMapChar"/>
    <w:uiPriority w:val="99"/>
    <w:semiHidden/>
    <w:unhideWhenUsed/>
    <w:rsid w:val="004A5D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5DFE"/>
    <w:rPr>
      <w:rFonts w:ascii="Lucida Grande" w:hAnsi="Lucida Grande" w:cs="Lucida Grande"/>
      <w:sz w:val="24"/>
    </w:rPr>
  </w:style>
  <w:style w:type="paragraph" w:customStyle="1" w:styleId="messagelistitem-zz7v6g">
    <w:name w:val="messagelistitem-zz7v6g"/>
    <w:basedOn w:val="Normal"/>
    <w:rsid w:val="004A5DFE"/>
    <w:pPr>
      <w:spacing w:before="100" w:beforeAutospacing="1" w:after="100" w:afterAutospacing="1" w:line="240" w:lineRule="auto"/>
    </w:pPr>
    <w:rPr>
      <w:rFonts w:ascii="Times New Roman" w:eastAsia="Times New Roman" w:hAnsi="Times New Roman" w:cs="Times New Roman"/>
      <w:sz w:val="24"/>
    </w:rPr>
  </w:style>
  <w:style w:type="paragraph" w:styleId="z-TopofForm">
    <w:name w:val="HTML Top of Form"/>
    <w:basedOn w:val="Normal"/>
    <w:next w:val="Normal"/>
    <w:link w:val="z-TopofFormChar"/>
    <w:hidden/>
    <w:uiPriority w:val="99"/>
    <w:semiHidden/>
    <w:unhideWhenUsed/>
    <w:rsid w:val="004A5DFE"/>
    <w:pPr>
      <w:pBdr>
        <w:bottom w:val="single" w:sz="6" w:space="1" w:color="auto"/>
      </w:pBdr>
      <w:spacing w:after="0" w:line="240" w:lineRule="auto"/>
      <w:jc w:val="center"/>
    </w:pPr>
    <w:rPr>
      <w:rFonts w:ascii="Arial" w:eastAsia="Times New Roman" w:hAnsi="Arial" w:cs="Arial"/>
      <w:vanish/>
      <w:szCs w:val="16"/>
    </w:rPr>
  </w:style>
  <w:style w:type="character" w:customStyle="1" w:styleId="z-TopofFormChar">
    <w:name w:val="z-Top of Form Char"/>
    <w:basedOn w:val="DefaultParagraphFont"/>
    <w:link w:val="z-TopofForm"/>
    <w:uiPriority w:val="99"/>
    <w:semiHidden/>
    <w:rsid w:val="004A5DFE"/>
    <w:rPr>
      <w:rFonts w:ascii="Arial" w:eastAsia="Times New Roman" w:hAnsi="Arial" w:cs="Arial"/>
      <w:vanish/>
      <w:szCs w:val="16"/>
    </w:rPr>
  </w:style>
  <w:style w:type="paragraph" w:styleId="z-BottomofForm">
    <w:name w:val="HTML Bottom of Form"/>
    <w:basedOn w:val="Normal"/>
    <w:next w:val="Normal"/>
    <w:link w:val="z-BottomofFormChar"/>
    <w:hidden/>
    <w:uiPriority w:val="99"/>
    <w:semiHidden/>
    <w:unhideWhenUsed/>
    <w:rsid w:val="004A5DFE"/>
    <w:pPr>
      <w:pBdr>
        <w:top w:val="single" w:sz="6" w:space="1" w:color="auto"/>
      </w:pBdr>
      <w:spacing w:after="0" w:line="240" w:lineRule="auto"/>
      <w:jc w:val="center"/>
    </w:pPr>
    <w:rPr>
      <w:rFonts w:ascii="Arial" w:eastAsia="Times New Roman" w:hAnsi="Arial" w:cs="Arial"/>
      <w:vanish/>
      <w:szCs w:val="16"/>
    </w:rPr>
  </w:style>
  <w:style w:type="character" w:customStyle="1" w:styleId="z-BottomofFormChar">
    <w:name w:val="z-Bottom of Form Char"/>
    <w:basedOn w:val="DefaultParagraphFont"/>
    <w:link w:val="z-BottomofForm"/>
    <w:uiPriority w:val="99"/>
    <w:semiHidden/>
    <w:rsid w:val="004A5DFE"/>
    <w:rPr>
      <w:rFonts w:ascii="Arial" w:eastAsia="Times New Roman" w:hAnsi="Arial" w:cs="Arial"/>
      <w:vanish/>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kessler-syndrome-space-debris%20accessed%2012/10/21" TargetMode="External"/><Relationship Id="rId13" Type="http://schemas.openxmlformats.org/officeDocument/2006/relationships/hyperlink" Target="https://www.bloomberg.com/opinion/articles/2021-03-18/clean-tech-investment-isn-t-just-a-bubble-this-time" TargetMode="External"/><Relationship Id="rId3" Type="http://schemas.openxmlformats.org/officeDocument/2006/relationships/styles" Target="styles.xml"/><Relationship Id="rId7" Type="http://schemas.openxmlformats.org/officeDocument/2006/relationships/hyperlink" Target="http://space.com/" TargetMode="External"/><Relationship Id="rId12" Type="http://schemas.openxmlformats.org/officeDocument/2006/relationships/hyperlink" Target="https://www.bloomberg.com/opinion/articles/2020-10-14/capitalism-caused-climate-change-it-must-also-be-the-solu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talkingpointsmemo.com/cafe/why-left-will-eventually-win-ruy-teixeir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pps.dtic.mil/dtic/tr/fulltext/u2/1062004.pdf" TargetMode="External"/><Relationship Id="rId4" Type="http://schemas.openxmlformats.org/officeDocument/2006/relationships/settings" Target="settings.xml"/><Relationship Id="rId9" Type="http://schemas.openxmlformats.org/officeDocument/2006/relationships/hyperlink" Target="https://www.esa.int/Safety_Security/Space_Debris/Space_debris_by_the_number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716C8-CB8F-42DB-A7C3-0C1353632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14685</Words>
  <Characters>83708</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Andrew Lu</cp:lastModifiedBy>
  <cp:revision>5</cp:revision>
  <dcterms:created xsi:type="dcterms:W3CDTF">2022-02-05T19:25:00Z</dcterms:created>
  <dcterms:modified xsi:type="dcterms:W3CDTF">2022-02-05T21:29:00Z</dcterms:modified>
</cp:coreProperties>
</file>