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06C43" w14:textId="29061551" w:rsidR="00FC4663" w:rsidRDefault="00FC4663" w:rsidP="00FC4663">
      <w:pPr>
        <w:pStyle w:val="Heading3"/>
      </w:pPr>
      <w:r>
        <w:t>1</w:t>
      </w:r>
    </w:p>
    <w:p w14:paraId="5D8151DE" w14:textId="3342979F" w:rsidR="00FC4663" w:rsidRDefault="00FC4663" w:rsidP="00FC4663">
      <w:pPr>
        <w:pStyle w:val="Heading4"/>
      </w:pPr>
      <w:r>
        <w:t xml:space="preserve">Interpretation: Debaters must disclose </w:t>
      </w:r>
      <w:r>
        <w:t>previously read positions</w:t>
      </w:r>
      <w:r>
        <w:t xml:space="preserve"> </w:t>
      </w:r>
      <w:r>
        <w:t xml:space="preserve">at least 20 </w:t>
      </w:r>
      <w:r>
        <w:t>minutes before round</w:t>
      </w:r>
      <w:r>
        <w:t xml:space="preserve"> on the NDCA wiki or by email.</w:t>
      </w:r>
    </w:p>
    <w:p w14:paraId="3771F847" w14:textId="4687648D" w:rsidR="00FC4663" w:rsidRDefault="00FC4663" w:rsidP="00FC4663">
      <w:pPr>
        <w:pStyle w:val="Heading4"/>
      </w:pPr>
      <w:r>
        <w:t xml:space="preserve">Violation: </w:t>
      </w:r>
      <w:r>
        <w:t xml:space="preserve">They didn’t disclose </w:t>
      </w:r>
    </w:p>
    <w:p w14:paraId="5329464B" w14:textId="6B8956BE" w:rsidR="00FC4663" w:rsidRPr="00FC4663" w:rsidRDefault="007913EF" w:rsidP="00FC4663">
      <w:r w:rsidRPr="007913EF">
        <w:drawing>
          <wp:inline distT="0" distB="0" distL="0" distR="0" wp14:anchorId="0ED1B1D6" wp14:editId="1DA00722">
            <wp:extent cx="3650296" cy="2972058"/>
            <wp:effectExtent l="0" t="0" r="7620" b="0"/>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6"/>
                    <a:stretch>
                      <a:fillRect/>
                    </a:stretch>
                  </pic:blipFill>
                  <pic:spPr>
                    <a:xfrm>
                      <a:off x="0" y="0"/>
                      <a:ext cx="3650296" cy="2972058"/>
                    </a:xfrm>
                    <a:prstGeom prst="rect">
                      <a:avLst/>
                    </a:prstGeom>
                  </pic:spPr>
                </pic:pic>
              </a:graphicData>
            </a:graphic>
          </wp:inline>
        </w:drawing>
      </w:r>
    </w:p>
    <w:p w14:paraId="664DFDE6" w14:textId="77777777" w:rsidR="00FC4663" w:rsidRPr="00FC4663" w:rsidRDefault="00FC4663" w:rsidP="00FC4663"/>
    <w:p w14:paraId="4C5F952D" w14:textId="77777777" w:rsidR="00FC4663" w:rsidRDefault="00FC4663" w:rsidP="00FC4663">
      <w:pPr>
        <w:pStyle w:val="Heading4"/>
      </w:pPr>
      <w:r>
        <w:t>Standards:</w:t>
      </w:r>
    </w:p>
    <w:p w14:paraId="09EACF4B" w14:textId="77777777" w:rsidR="00FC4663" w:rsidRDefault="00FC4663" w:rsidP="00FC4663">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Negatives are forced to rely on generics instead of smart contextual strategies destroying nuanced argumentation. </w:t>
      </w:r>
    </w:p>
    <w:p w14:paraId="101F31F6" w14:textId="77777777" w:rsidR="00FC4663" w:rsidRDefault="00FC4663" w:rsidP="00FC4663">
      <w:pPr>
        <w:pStyle w:val="Heading4"/>
      </w:pPr>
      <w:r>
        <w:t>2]</w:t>
      </w:r>
      <w:r w:rsidRPr="009A3E97">
        <w:t xml:space="preserve"> </w:t>
      </w:r>
      <w:r w:rsidRPr="009A3E97">
        <w:rPr>
          <w:u w:val="single"/>
        </w:rPr>
        <w:t>Reciprocity</w:t>
      </w:r>
      <w:r w:rsidRPr="009A3E97">
        <w:t xml:space="preserve"> – They get an infinite amount of time to frontline their aff to write the most efficient and effective answers to anything we could say against it while we get only four minutes in round. </w:t>
      </w:r>
    </w:p>
    <w:p w14:paraId="17CC694F" w14:textId="77777777" w:rsidR="00FC4663" w:rsidRDefault="00FC4663" w:rsidP="00FC4663">
      <w:pPr>
        <w:pStyle w:val="Heading4"/>
      </w:pPr>
      <w:r>
        <w:t xml:space="preserve">3] </w:t>
      </w:r>
      <w:r w:rsidRPr="00640632">
        <w:rPr>
          <w:u w:val="single"/>
        </w:rPr>
        <w:t>Shiftiness</w:t>
      </w:r>
      <w:r>
        <w:t>- Not knowing enough about the affirmative coming into round incentivizes 1ar shiftiness about what the aff is and what their framework/advocacy entails. That means even if we could read generics or find prep, they’d just find ways to recontextualize their obscure advocacy in the 1ar.</w:t>
      </w:r>
    </w:p>
    <w:p w14:paraId="17F0C55B" w14:textId="77777777" w:rsidR="00FC4663" w:rsidRDefault="00FC4663" w:rsidP="00FC4663">
      <w:pPr>
        <w:pStyle w:val="Heading4"/>
      </w:pPr>
      <w:r>
        <w:t xml:space="preserve">Fairness – it’s a prereq to judge evaluation </w:t>
      </w:r>
    </w:p>
    <w:p w14:paraId="0ACFFCBE" w14:textId="77777777" w:rsidR="00FC4663" w:rsidRDefault="00FC4663" w:rsidP="00FC4663">
      <w:pPr>
        <w:pStyle w:val="Heading4"/>
      </w:pPr>
      <w:r>
        <w:t xml:space="preserve">Education – it’s the only portable impact </w:t>
      </w:r>
    </w:p>
    <w:p w14:paraId="681FBFD7" w14:textId="77777777" w:rsidR="00FC4663" w:rsidRPr="00050C65" w:rsidRDefault="00FC4663" w:rsidP="00FC4663">
      <w:pPr>
        <w:pStyle w:val="Heading4"/>
      </w:pPr>
      <w:r>
        <w:t>Accessibility – psychic violence is a prereq to being in debate</w:t>
      </w:r>
    </w:p>
    <w:p w14:paraId="250F8B80" w14:textId="77777777" w:rsidR="00FC4663" w:rsidRDefault="00FC4663" w:rsidP="00FC4663">
      <w:pPr>
        <w:pStyle w:val="Heading4"/>
      </w:pPr>
      <w:r>
        <w:t>CI – a) brightlines are arbitrary and self-serving which doesn’t set good norms b) it collapses since weighing between brightlines rely on offense defense</w:t>
      </w:r>
    </w:p>
    <w:p w14:paraId="606772A8" w14:textId="77777777" w:rsidR="00FC4663" w:rsidRDefault="00FC4663" w:rsidP="00FC4663">
      <w:pPr>
        <w:pStyle w:val="Heading4"/>
      </w:pPr>
      <w:r>
        <w:t xml:space="preserve">DTD – its key to deter future abuse </w:t>
      </w:r>
    </w:p>
    <w:p w14:paraId="7BA689F8" w14:textId="77777777" w:rsidR="00FC4663" w:rsidRPr="0085722F" w:rsidRDefault="00FC4663" w:rsidP="00FC4663">
      <w:pPr>
        <w:pStyle w:val="Heading4"/>
      </w:pPr>
      <w:r>
        <w:t xml:space="preserve">No RVI’s- a) chilling effect – people will be too scared to read theory because RVI’s encourage baiting theory b) clash – people go all in on theory which decks substance engagement </w:t>
      </w:r>
    </w:p>
    <w:p w14:paraId="3567D33E" w14:textId="2381D78D" w:rsidR="00A95652" w:rsidRDefault="00A95652" w:rsidP="00B55AD5"/>
    <w:p w14:paraId="6E8D1109" w14:textId="5A4145B3" w:rsidR="00A442F2" w:rsidRDefault="00A442F2" w:rsidP="00A442F2">
      <w:pPr>
        <w:pStyle w:val="Heading3"/>
      </w:pPr>
      <w:r>
        <w:t>2</w:t>
      </w:r>
    </w:p>
    <w:p w14:paraId="34D3668E" w14:textId="77777777" w:rsidR="00A442F2" w:rsidRPr="00630A5B" w:rsidRDefault="00A442F2" w:rsidP="00A442F2">
      <w:pPr>
        <w:pStyle w:val="Heading4"/>
        <w:rPr>
          <w:rFonts w:asciiTheme="minorHAnsi" w:hAnsiTheme="minorHAnsi" w:cstheme="minorHAnsi"/>
        </w:rPr>
      </w:pPr>
      <w:r w:rsidRPr="00630A5B">
        <w:rPr>
          <w:rFonts w:asciiTheme="minorHAnsi" w:hAnsiTheme="minorHAnsi" w:cstheme="minorHAnsi"/>
        </w:rPr>
        <w:t>Interpretation: Topical affirmatives may only garner offense from the hypothetical implementation by governments that The appropriation of outer space by private entities is unjust</w:t>
      </w:r>
    </w:p>
    <w:p w14:paraId="2D1218CC" w14:textId="77777777" w:rsidR="00A442F2" w:rsidRPr="00630A5B" w:rsidRDefault="00A442F2" w:rsidP="00A442F2">
      <w:pPr>
        <w:rPr>
          <w:rFonts w:asciiTheme="minorHAnsi" w:hAnsiTheme="minorHAnsi" w:cstheme="minorHAnsi"/>
        </w:rPr>
      </w:pPr>
    </w:p>
    <w:p w14:paraId="2A4E2154" w14:textId="77777777" w:rsidR="00A442F2" w:rsidRPr="00630A5B" w:rsidRDefault="00A442F2" w:rsidP="00A442F2">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1261577B" w14:textId="77777777" w:rsidR="00A442F2" w:rsidRPr="00630A5B" w:rsidRDefault="00A442F2" w:rsidP="00A442F2">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7"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3B65B37F" w14:textId="77777777" w:rsidR="00A442F2" w:rsidRPr="00630A5B" w:rsidRDefault="00A442F2" w:rsidP="00A442F2">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47A3D040" w14:textId="77777777" w:rsidR="00A442F2" w:rsidRPr="00630A5B" w:rsidRDefault="00A442F2" w:rsidP="00A442F2">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declarations,  </w:t>
      </w:r>
      <w:r w:rsidRPr="00630A5B">
        <w:rPr>
          <w:rFonts w:asciiTheme="minorHAnsi" w:hAnsiTheme="minorHAnsi" w:cstheme="minorHAnsi"/>
          <w:b/>
          <w:highlight w:val="green"/>
          <w:u w:val="single"/>
          <w:shd w:val="clear" w:color="auto" w:fill="00FFFF"/>
        </w:rPr>
        <w:t>stating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r w:rsidRPr="00630A5B">
        <w:rPr>
          <w:rFonts w:asciiTheme="minorHAnsi" w:hAnsiTheme="minorHAnsi" w:cstheme="minorHAnsi"/>
          <w:u w:val="single"/>
        </w:rPr>
        <w:t xml:space="preserve">a  resolution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for  introduction nor to governor's veto. ( Const. Art. III, §17(B) and House  Rules 8.11 , 13.1 , 6.8 , and 7.4</w:t>
      </w:r>
      <w:r w:rsidRPr="00630A5B">
        <w:rPr>
          <w:rFonts w:asciiTheme="minorHAnsi" w:hAnsiTheme="minorHAnsi" w:cstheme="minorHAnsi"/>
        </w:rPr>
        <w:t xml:space="preserve"> and Senate Rules 10.9, 13.5 and 15.1)</w:t>
      </w:r>
    </w:p>
    <w:p w14:paraId="7278FB2B" w14:textId="77777777" w:rsidR="00A442F2" w:rsidRPr="00630A5B" w:rsidRDefault="00A442F2" w:rsidP="00A442F2">
      <w:pPr>
        <w:rPr>
          <w:rFonts w:asciiTheme="minorHAnsi" w:hAnsiTheme="minorHAnsi" w:cstheme="minorHAnsi"/>
        </w:rPr>
      </w:pPr>
    </w:p>
    <w:p w14:paraId="26488B3F" w14:textId="77777777" w:rsidR="00A442F2" w:rsidRPr="00630A5B" w:rsidRDefault="00A442F2" w:rsidP="00A442F2">
      <w:pPr>
        <w:pStyle w:val="Heading4"/>
        <w:rPr>
          <w:rFonts w:asciiTheme="minorHAnsi" w:hAnsiTheme="minorHAnsi" w:cstheme="minorHAnsi"/>
        </w:rPr>
      </w:pPr>
      <w:r w:rsidRPr="00630A5B">
        <w:rPr>
          <w:rFonts w:asciiTheme="minorHAnsi" w:hAnsiTheme="minorHAnsi" w:cstheme="minorHAnsi"/>
        </w:rPr>
        <w:t xml:space="preserve">Appropriation </w:t>
      </w:r>
    </w:p>
    <w:p w14:paraId="4812B5A5" w14:textId="77777777" w:rsidR="00A442F2" w:rsidRPr="00630A5B" w:rsidRDefault="00A442F2" w:rsidP="00A442F2">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10CF58E8" w14:textId="77777777" w:rsidR="00A442F2" w:rsidRPr="00630A5B" w:rsidRDefault="00A442F2" w:rsidP="00A442F2">
      <w:pPr>
        <w:rPr>
          <w:rFonts w:asciiTheme="minorHAnsi" w:hAnsiTheme="minorHAnsi" w:cstheme="minorHAnsi"/>
        </w:rPr>
      </w:pPr>
      <w:r w:rsidRPr="00630A5B">
        <w:rPr>
          <w:rFonts w:asciiTheme="minorHAnsi" w:hAnsiTheme="minorHAnsi" w:cstheme="minorHAnsi"/>
        </w:rPr>
        <w:t>The issues presented in relation to the nonappropriation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D926736" w14:textId="77777777" w:rsidR="00A442F2" w:rsidRPr="00630A5B" w:rsidRDefault="00A442F2" w:rsidP="00A442F2">
      <w:pPr>
        <w:rPr>
          <w:rFonts w:asciiTheme="minorHAnsi" w:hAnsiTheme="minorHAnsi" w:cstheme="minorHAnsi"/>
        </w:rPr>
      </w:pPr>
    </w:p>
    <w:p w14:paraId="748E85E3" w14:textId="77777777" w:rsidR="00A442F2" w:rsidRPr="00630A5B" w:rsidRDefault="00A442F2" w:rsidP="00A442F2">
      <w:pPr>
        <w:pStyle w:val="Heading4"/>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1AB35EA9" w14:textId="77777777" w:rsidR="00A442F2" w:rsidRPr="00630A5B" w:rsidRDefault="00A442F2" w:rsidP="00A442F2">
      <w:pPr>
        <w:rPr>
          <w:rFonts w:asciiTheme="minorHAnsi" w:hAnsiTheme="minorHAnsi" w:cstheme="minorHAnsi"/>
        </w:rPr>
      </w:pPr>
    </w:p>
    <w:p w14:paraId="6E434359" w14:textId="77777777" w:rsidR="00A442F2" w:rsidRPr="00630A5B" w:rsidRDefault="00A442F2" w:rsidP="00A442F2">
      <w:pPr>
        <w:pStyle w:val="Heading4"/>
        <w:rPr>
          <w:rFonts w:asciiTheme="minorHAnsi" w:hAnsiTheme="minorHAnsi" w:cstheme="minorHAnsi"/>
        </w:rPr>
      </w:pPr>
      <w:r w:rsidRPr="00630A5B">
        <w:rPr>
          <w:rFonts w:asciiTheme="minorHAnsi" w:hAnsiTheme="minorHAnsi" w:cstheme="minorHAnsi"/>
        </w:rPr>
        <w:t xml:space="preserve">Two impacts: </w:t>
      </w:r>
    </w:p>
    <w:p w14:paraId="257B91E3" w14:textId="77777777" w:rsidR="00A442F2" w:rsidRPr="00630A5B" w:rsidRDefault="00A442F2" w:rsidP="00A442F2">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10988251" w14:textId="77777777" w:rsidR="00A442F2" w:rsidRPr="00630A5B" w:rsidRDefault="00A442F2" w:rsidP="00A442F2">
      <w:pPr>
        <w:rPr>
          <w:rFonts w:asciiTheme="minorHAnsi" w:hAnsiTheme="minorHAnsi" w:cstheme="minorHAnsi"/>
        </w:rPr>
      </w:pPr>
      <w:r w:rsidRPr="00630A5B">
        <w:rPr>
          <w:rFonts w:asciiTheme="minorHAnsi" w:hAnsiTheme="minorHAnsi" w:cstheme="minorHAnsi"/>
          <w:b/>
          <w:bCs/>
          <w:sz w:val="26"/>
          <w:szCs w:val="26"/>
        </w:rPr>
        <w:t xml:space="preserve">Dascal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45CC1087" w14:textId="77777777" w:rsidR="00A442F2" w:rsidRPr="00630A5B" w:rsidRDefault="00A442F2" w:rsidP="00A442F2">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In order to overcome this situation, “democracy should always have promoted such a critical discussion of standpoints as a central aim. Only if this is the case can stimulating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Eemeren 1995: 145-146). </w:t>
      </w:r>
    </w:p>
    <w:p w14:paraId="40A2E03D"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Eemeren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Eemeren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43814BCB"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No wonder that van Eemeren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52457719" w14:textId="77777777" w:rsidR="00A442F2" w:rsidRPr="00630A5B" w:rsidRDefault="00A442F2" w:rsidP="00A442F2">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a number of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4DF6D771"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11B3F055" w14:textId="77777777" w:rsidR="00A442F2" w:rsidRPr="00630A5B" w:rsidRDefault="00A442F2" w:rsidP="00A442F2">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3F179E08"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081678BE" w14:textId="77777777" w:rsidR="00A442F2" w:rsidRPr="00630A5B" w:rsidRDefault="00A442F2" w:rsidP="00A442F2">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6122D0B6" w14:textId="77777777" w:rsidR="00A442F2" w:rsidRPr="00630A5B" w:rsidRDefault="00A442F2" w:rsidP="00A442F2">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0FADBF18" w14:textId="77777777" w:rsidR="00A442F2" w:rsidRPr="00630A5B" w:rsidRDefault="00A442F2" w:rsidP="00A442F2">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1788C18E"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74762326" w14:textId="77777777" w:rsidR="00A442F2" w:rsidRPr="00630A5B" w:rsidRDefault="00A442F2" w:rsidP="00A442F2">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(i) the process will serve their goals; (ii) these goals cannot be achieved by different, better means.</w:t>
      </w:r>
    </w:p>
    <w:p w14:paraId="732F5C57"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7AF67967" w14:textId="77777777" w:rsidR="00A442F2" w:rsidRPr="00630A5B" w:rsidRDefault="00A442F2" w:rsidP="00A442F2">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(van Eemeren 2010: 1, with reference to van Eemeren &amp; Grootendorst 2004: 11-18) </w:t>
      </w:r>
    </w:p>
    <w:p w14:paraId="5C9C51BD"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The difference of opinion is resolved when the antagonist accepts the protagonist's viewpoint on the basis of the arguments advanced or when the protagonist abandons his viewpoint as a result of the critical responses of the antagonist. (van Eemeren 2010: 33)</w:t>
      </w:r>
    </w:p>
    <w:p w14:paraId="73F89A19" w14:textId="77777777" w:rsidR="00A442F2" w:rsidRPr="00630A5B" w:rsidRDefault="00A442F2" w:rsidP="00A442F2">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233C9424"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660BE1A6"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that,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70DC7C76"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(van Eemeren 2010: 34) </w:t>
      </w:r>
    </w:p>
    <w:p w14:paraId="559FAEEE"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Eemeren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6A06C83C"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Eemeren admits, to some extent, their similarity. He points out that “the pragma-dialectical procedure deals only with ‘first order’ conditions for resolving differences of opinion on the merits by means of critical discussion” (van Eemeren 2010: 34), and stresses that there are ‘higher order’ conditions, ‘internal’ and ‘external’, that are “beyond the agent’s control”, conditions that are similar to Habermas’s “ideal speech conditions” (van Eemeren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213C9598"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ultimate aim of the proposed argumentative process, feasible and acceptable in the public sphere? </w:t>
      </w:r>
    </w:p>
    <w:p w14:paraId="2C439BFF"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Habermasianism,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38C44CD2"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5DC3DD31"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moves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counter-arguments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take into account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3E0996E3" w14:textId="77777777" w:rsidR="00A442F2" w:rsidRPr="00630A5B" w:rsidRDefault="00A442F2" w:rsidP="00A442F2">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39EEAFCF" w14:textId="77777777" w:rsidR="001B0CB8" w:rsidRDefault="00A442F2" w:rsidP="00A442F2">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w:t>
      </w:r>
    </w:p>
    <w:p w14:paraId="3F76B50A" w14:textId="77777777" w:rsidR="001B0CB8" w:rsidRDefault="001B0CB8" w:rsidP="00A442F2">
      <w:pPr>
        <w:rPr>
          <w:rFonts w:asciiTheme="minorHAnsi" w:hAnsiTheme="minorHAnsi" w:cstheme="minorHAnsi"/>
          <w:sz w:val="16"/>
        </w:rPr>
      </w:pPr>
    </w:p>
    <w:p w14:paraId="17283C7F" w14:textId="77777777" w:rsidR="00A442F2" w:rsidRPr="00630A5B" w:rsidRDefault="00A442F2" w:rsidP="00A442F2">
      <w:pPr>
        <w:pStyle w:val="Heading4"/>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7DA580DE" w14:textId="77777777" w:rsidR="00A442F2" w:rsidRPr="00630A5B" w:rsidRDefault="00A442F2" w:rsidP="00A442F2">
      <w:pPr>
        <w:pStyle w:val="Heading4"/>
        <w:rPr>
          <w:rFonts w:asciiTheme="minorHAnsi" w:hAnsiTheme="minorHAnsi" w:cstheme="minorHAnsi"/>
        </w:rPr>
      </w:pPr>
      <w:r w:rsidRPr="00630A5B">
        <w:rPr>
          <w:rFonts w:asciiTheme="minorHAnsi" w:hAnsiTheme="minorHAnsi" w:cstheme="minorHAnsi"/>
        </w:rPr>
        <w:t>3---</w:t>
      </w:r>
      <w:r w:rsidRPr="00630A5B">
        <w:rPr>
          <w:rFonts w:asciiTheme="minorHAnsi" w:hAnsiTheme="minorHAnsi" w:cstheme="minorHAnsi"/>
          <w:u w:val="single"/>
        </w:rPr>
        <w:t>Movement Lawyering Skills</w:t>
      </w:r>
      <w:r w:rsidRPr="00630A5B">
        <w:rPr>
          <w:rFonts w:asciiTheme="minorHAnsi" w:hAnsiTheme="minorHAnsi" w:cstheme="minorHAnsi"/>
        </w:rPr>
        <w:t xml:space="preserve"> – contingent, focused debates around </w:t>
      </w:r>
      <w:r w:rsidRPr="00630A5B">
        <w:rPr>
          <w:rFonts w:asciiTheme="minorHAnsi" w:hAnsiTheme="minorHAnsi" w:cstheme="minorHAnsi"/>
          <w:u w:val="single"/>
        </w:rPr>
        <w:t>locus points</w:t>
      </w:r>
      <w:r w:rsidRPr="00630A5B">
        <w:rPr>
          <w:rFonts w:asciiTheme="minorHAnsi" w:hAnsiTheme="minorHAnsi" w:cstheme="minorHAnsi"/>
        </w:rPr>
        <w:t xml:space="preserve"> of difference are key to develop activists skills for political justice. </w:t>
      </w:r>
    </w:p>
    <w:p w14:paraId="514DAF58" w14:textId="77777777" w:rsidR="00A442F2" w:rsidRPr="00630A5B" w:rsidRDefault="00A442F2" w:rsidP="00A442F2">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Denv. L. Rev. 96 (2018): 399. (Associate Professor of Clinical Law at NYU School of Law)//Elmer</w:t>
      </w:r>
    </w:p>
    <w:p w14:paraId="4E77DFD0" w14:textId="77777777" w:rsidR="002B25B1" w:rsidRDefault="00A442F2" w:rsidP="00A442F2">
      <w:pPr>
        <w:rPr>
          <w:rStyle w:val="Emphasis"/>
          <w:rFonts w:asciiTheme="minorHAnsi" w:hAnsiTheme="minorHAnsi" w:cstheme="minorHAnsi"/>
          <w:highlight w:val="green"/>
        </w:rPr>
      </w:pPr>
      <w:r w:rsidRPr="00630A5B">
        <w:rPr>
          <w:rStyle w:val="StyleUnderline"/>
          <w:rFonts w:asciiTheme="minorHAnsi" w:hAnsiTheme="minorHAnsi" w:cstheme="minorHAnsi"/>
          <w:highlight w:val="green"/>
        </w:rPr>
        <w:t>Political justice lawyers must be able to break</w:t>
      </w:r>
      <w:r w:rsidRPr="00630A5B">
        <w:rPr>
          <w:rStyle w:val="StyleUnderline"/>
          <w:rFonts w:asciiTheme="minorHAnsi" w:hAnsiTheme="minorHAnsi" w:cstheme="minorHAnsi"/>
        </w:rPr>
        <w:t xml:space="preserve"> apart </w:t>
      </w:r>
      <w:r w:rsidRPr="00630A5B">
        <w:rPr>
          <w:rStyle w:val="StyleUnderline"/>
          <w:rFonts w:asciiTheme="minorHAnsi" w:hAnsiTheme="minorHAnsi" w:cstheme="minorHAnsi"/>
          <w:highlight w:val="green"/>
        </w:rPr>
        <w:t xml:space="preserve">a systemic problem </w:t>
      </w:r>
      <w:r w:rsidRPr="00630A5B">
        <w:rPr>
          <w:rStyle w:val="StyleUnderline"/>
          <w:rFonts w:asciiTheme="minorHAnsi" w:hAnsiTheme="minorHAnsi" w:cstheme="minorHAnsi"/>
          <w:b/>
          <w:bCs/>
          <w:highlight w:val="green"/>
          <w:bdr w:val="single" w:sz="4" w:space="0" w:color="auto"/>
        </w:rPr>
        <w:t>into manageable components</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 xml:space="preserve">The </w:t>
      </w:r>
      <w:r w:rsidRPr="00630A5B">
        <w:rPr>
          <w:rStyle w:val="StyleUnderline"/>
          <w:rFonts w:asciiTheme="minorHAnsi" w:hAnsiTheme="minorHAnsi" w:cstheme="minorHAnsi"/>
          <w:b/>
          <w:bCs/>
          <w:highlight w:val="green"/>
        </w:rPr>
        <w:t>complexity</w:t>
      </w:r>
      <w:r w:rsidRPr="00630A5B">
        <w:rPr>
          <w:rStyle w:val="StyleUnderline"/>
          <w:rFonts w:asciiTheme="minorHAnsi" w:hAnsiTheme="minorHAnsi" w:cstheme="minorHAnsi"/>
          <w:highlight w:val="green"/>
        </w:rPr>
        <w:t xml:space="preserve"> of </w:t>
      </w:r>
      <w:r w:rsidRPr="00630A5B">
        <w:rPr>
          <w:rStyle w:val="StyleUnderline"/>
          <w:rFonts w:asciiTheme="minorHAnsi" w:hAnsiTheme="minorHAnsi" w:cstheme="minorHAnsi"/>
        </w:rPr>
        <w:t xml:space="preserve">social </w:t>
      </w:r>
      <w:r w:rsidRPr="00630A5B">
        <w:rPr>
          <w:rStyle w:val="StyleUnderline"/>
          <w:rFonts w:asciiTheme="minorHAnsi" w:hAnsiTheme="minorHAnsi" w:cstheme="minorHAnsi"/>
          <w:highlight w:val="green"/>
        </w:rPr>
        <w:t>problems</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 xml:space="preserve">can </w:t>
      </w:r>
      <w:r w:rsidRPr="00630A5B">
        <w:rPr>
          <w:rStyle w:val="StyleUnderline"/>
          <w:rFonts w:asciiTheme="minorHAnsi" w:hAnsiTheme="minorHAnsi" w:cstheme="minorHAnsi"/>
          <w:b/>
          <w:bCs/>
          <w:highlight w:val="green"/>
        </w:rPr>
        <w:t>cause law students</w:t>
      </w:r>
      <w:r w:rsidRPr="00630A5B">
        <w:rPr>
          <w:rStyle w:val="StyleUnderline"/>
          <w:rFonts w:asciiTheme="minorHAnsi" w:hAnsiTheme="minorHAnsi" w:cstheme="minorHAnsi"/>
          <w:b/>
          <w:bCs/>
        </w:rPr>
        <w:t xml:space="preserve">, and even experienced political lawyers, </w:t>
      </w:r>
      <w:r w:rsidRPr="00630A5B">
        <w:rPr>
          <w:rStyle w:val="StyleUnderline"/>
          <w:rFonts w:asciiTheme="minorHAnsi" w:hAnsiTheme="minorHAnsi" w:cstheme="minorHAnsi"/>
          <w:b/>
          <w:bCs/>
          <w:highlight w:val="green"/>
        </w:rPr>
        <w:t>to become overwhelmed</w:t>
      </w:r>
      <w:r w:rsidRPr="00630A5B">
        <w:rPr>
          <w:rStyle w:val="StyleUnderline"/>
          <w:rFonts w:asciiTheme="minorHAnsi" w:hAnsiTheme="minorHAnsi" w:cstheme="minorHAnsi"/>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Lobel wrote of this process: “Our </w:t>
      </w:r>
      <w:r w:rsidRPr="00630A5B">
        <w:rPr>
          <w:rStyle w:val="StyleUnderline"/>
          <w:rFonts w:asciiTheme="minorHAnsi" w:hAnsiTheme="minorHAnsi" w:cstheme="minorHAnsi"/>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rPr>
        <w:t xml:space="preserve">Pulling apart a larger, systemic problem into its smaller components can help elucidate options for advocacy. </w:t>
      </w:r>
      <w:r w:rsidRPr="00630A5B">
        <w:rPr>
          <w:rStyle w:val="Emphasis"/>
          <w:rFonts w:asciiTheme="minorHAnsi" w:hAnsiTheme="minorHAnsi" w:cstheme="minorHAnsi"/>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rPr>
        <w:t>Every week seems to bring a new video 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highlight w:val="green"/>
        </w:rPr>
        <w:t xml:space="preserve">advocates must </w:t>
      </w:r>
      <w:r w:rsidRPr="00630A5B">
        <w:rPr>
          <w:rStyle w:val="StyleUnderline"/>
          <w:rFonts w:asciiTheme="minorHAnsi" w:hAnsiTheme="minorHAnsi" w:cstheme="minorHAnsi"/>
        </w:rPr>
        <w:t xml:space="preserve">be able to </w:t>
      </w:r>
      <w:r w:rsidRPr="00630A5B">
        <w:rPr>
          <w:rStyle w:val="Emphasis"/>
          <w:rFonts w:asciiTheme="minorHAnsi" w:hAnsiTheme="minorHAnsi" w:cstheme="minorHAnsi"/>
          <w:highlight w:val="green"/>
        </w:rPr>
        <w:t>break apart</w:t>
      </w:r>
      <w:r w:rsidRPr="00630A5B">
        <w:rPr>
          <w:rStyle w:val="StyleUnderline"/>
          <w:rFonts w:asciiTheme="minorHAnsi" w:hAnsiTheme="minorHAnsi" w:cstheme="minorHAnsi"/>
          <w:highlight w:val="green"/>
        </w:rPr>
        <w:t xml:space="preserve"> the forces </w:t>
      </w:r>
      <w:r w:rsidRPr="00630A5B">
        <w:rPr>
          <w:rStyle w:val="StyleUnderline"/>
          <w:rFonts w:asciiTheme="minorHAnsi" w:hAnsiTheme="minorHAnsi" w:cstheme="minorHAnsi"/>
        </w:rPr>
        <w:t xml:space="preserve">that came together to lead to that moment: </w:t>
      </w:r>
      <w:r w:rsidRPr="00630A5B">
        <w:rPr>
          <w:rStyle w:val="Emphasis"/>
          <w:rFonts w:asciiTheme="minorHAnsi" w:hAnsiTheme="minorHAnsi" w:cstheme="minorHAnsi"/>
        </w:rPr>
        <w:t>intentional discrimination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implicit bias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ineffective training</w:t>
      </w:r>
      <w:r w:rsidRPr="00630A5B">
        <w:rPr>
          <w:rStyle w:val="StyleUnderline"/>
          <w:rFonts w:asciiTheme="minorHAnsi" w:hAnsiTheme="minorHAnsi" w:cstheme="minorHAnsi"/>
        </w:rPr>
        <w:t xml:space="preserve">, racial </w:t>
      </w:r>
      <w:r w:rsidRPr="00630A5B">
        <w:rPr>
          <w:rStyle w:val="Emphasis"/>
          <w:rFonts w:asciiTheme="minorHAnsi" w:hAnsiTheme="minorHAnsi" w:cstheme="minorHAnsi"/>
        </w:rPr>
        <w:t>segregation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lack of economic opportunity</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over-policing</w:t>
      </w:r>
      <w:r w:rsidRPr="00630A5B">
        <w:rPr>
          <w:rStyle w:val="StyleUnderline"/>
          <w:rFonts w:asciiTheme="minorHAnsi" w:hAnsiTheme="minorHAnsi" w:cstheme="minorHAnsi"/>
        </w:rPr>
        <w:t xml:space="preserve"> of minority communities, and the </w:t>
      </w:r>
      <w:r w:rsidRPr="00630A5B">
        <w:rPr>
          <w:rStyle w:val="Emphasis"/>
          <w:rFonts w:asciiTheme="minorHAnsi" w:hAnsiTheme="minorHAnsi" w:cstheme="minorHAnsi"/>
        </w:rPr>
        <w:t>failure to invest in non-criminal justice interventions</w:t>
      </w:r>
      <w:r w:rsidRPr="00630A5B">
        <w:rPr>
          <w:rStyle w:val="StyleUnderline"/>
          <w:rFonts w:asciiTheme="minorHAnsi" w:hAnsiTheme="minorHAnsi" w:cstheme="minorHAnsi"/>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addressed, but </w:t>
      </w:r>
      <w:r w:rsidRPr="00630A5B">
        <w:rPr>
          <w:rStyle w:val="Emphasis"/>
          <w:rFonts w:asciiTheme="minorHAnsi" w:hAnsiTheme="minorHAnsi" w:cstheme="minorHAnsi"/>
        </w:rPr>
        <w:t xml:space="preserve">breaking them apart is </w:t>
      </w:r>
      <w:r w:rsidRPr="00630A5B">
        <w:rPr>
          <w:rStyle w:val="Emphasis"/>
          <w:rFonts w:asciiTheme="minorHAnsi" w:hAnsiTheme="minorHAnsi" w:cstheme="minorHAnsi"/>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highlight w:val="green"/>
        </w:rPr>
        <w:t xml:space="preserve">than </w:t>
      </w:r>
      <w:r w:rsidRPr="00630A5B">
        <w:rPr>
          <w:rStyle w:val="Emphasis"/>
          <w:rFonts w:asciiTheme="minorHAnsi" w:hAnsiTheme="minorHAnsi" w:cstheme="minorHAnsi"/>
          <w:highlight w:val="green"/>
          <w:bdr w:val="single" w:sz="4" w:space="0" w:color="auto"/>
        </w:rPr>
        <w:t>acting as though there is a single lever</w:t>
      </w:r>
      <w:r w:rsidRPr="00630A5B">
        <w:rPr>
          <w:rStyle w:val="Emphasis"/>
          <w:rFonts w:asciiTheme="minorHAnsi" w:hAnsiTheme="minorHAnsi" w:cstheme="minorHAnsi"/>
          <w:highlight w:val="green"/>
        </w:rPr>
        <w:t xml:space="preserve"> </w:t>
      </w:r>
      <w:r w:rsidRPr="00630A5B">
        <w:rPr>
          <w:rStyle w:val="Emphasis"/>
          <w:rFonts w:asciiTheme="minorHAnsi" w:hAnsiTheme="minorHAnsi" w:cstheme="minorHAnsi"/>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rPr>
        <w:t xml:space="preserve">After identifying the component problems, advocates 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highlight w:val="green"/>
        </w:rPr>
        <w:t xml:space="preserve">strategize </w:t>
      </w:r>
      <w:r w:rsidRPr="00630A5B">
        <w:rPr>
          <w:rStyle w:val="StyleUnderline"/>
          <w:rFonts w:asciiTheme="minorHAnsi" w:hAnsiTheme="minorHAnsi" w:cstheme="minorHAnsi"/>
        </w:rPr>
        <w:t xml:space="preserve">about what can be achieved in the </w:t>
      </w:r>
      <w:r w:rsidRPr="00630A5B">
        <w:rPr>
          <w:rStyle w:val="Emphasis"/>
          <w:rFonts w:asciiTheme="minorHAnsi" w:hAnsiTheme="minorHAnsi" w:cstheme="minorHAnsi"/>
        </w:rPr>
        <w:t>short term</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versus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long term</w:t>
      </w:r>
      <w:r w:rsidRPr="00630A5B">
        <w:rPr>
          <w:rStyle w:val="StyleUnderline"/>
          <w:rFonts w:asciiTheme="minorHAnsi" w:hAnsiTheme="minorHAnsi" w:cstheme="minorHAnsi"/>
        </w:rPr>
        <w:t>.</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rPr>
        <w:t>students</w:t>
      </w:r>
      <w:r w:rsidRPr="00630A5B">
        <w:rPr>
          <w:rStyle w:val="StyleUnderline"/>
          <w:rFonts w:asciiTheme="minorHAnsi" w:hAnsiTheme="minorHAnsi" w:cstheme="minorHAnsi"/>
        </w:rPr>
        <w:t xml:space="preserve"> experience frustration with advocacy because they </w:t>
      </w:r>
      <w:r w:rsidRPr="00630A5B">
        <w:rPr>
          <w:rStyle w:val="Emphasis"/>
          <w:rFonts w:asciiTheme="minorHAnsi" w:hAnsiTheme="minorHAnsi" w:cstheme="minorHAnsi"/>
          <w:bdr w:val="single" w:sz="4" w:space="0" w:color="auto"/>
        </w:rPr>
        <w:t>expect immediate justice now</w:t>
      </w:r>
      <w:r w:rsidRPr="00630A5B">
        <w:rPr>
          <w:rStyle w:val="Emphasis"/>
          <w:rFonts w:asciiTheme="minorHAnsi" w:hAnsiTheme="minorHAnsi" w:cstheme="minorHAnsi"/>
        </w:rPr>
        <w:t>.</w:t>
      </w:r>
      <w:r w:rsidRPr="00630A5B">
        <w:rPr>
          <w:rFonts w:asciiTheme="minorHAnsi" w:hAnsiTheme="minorHAnsi" w:cstheme="minorHAnsi"/>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rPr>
        <w:t>Advocates cannot only fight for change they will see in their lifetime, they must also fight for the future.</w:t>
      </w:r>
      <w:r w:rsidRPr="00630A5B">
        <w:rPr>
          <w:rFonts w:asciiTheme="minorHAnsi" w:hAnsiTheme="minorHAnsi" w:cstheme="minorHAnsi"/>
          <w:sz w:val="16"/>
        </w:rPr>
        <w:t xml:space="preserve">146 Change did not happen over night in Brown and lasting change cannot happen over night today. </w:t>
      </w:r>
      <w:r w:rsidRPr="00630A5B">
        <w:rPr>
          <w:rStyle w:val="Emphasis"/>
          <w:rFonts w:asciiTheme="minorHAnsi" w:hAnsiTheme="minorHAnsi" w:cstheme="minorHAnsi"/>
          <w:highlight w:val="green"/>
        </w:rPr>
        <w:t>Small victories can be building blocks for systemic reform</w:t>
      </w:r>
      <w:r w:rsidRPr="00630A5B">
        <w:rPr>
          <w:rStyle w:val="StyleUnderline"/>
          <w:rFonts w:asciiTheme="minorHAnsi" w:hAnsiTheme="minorHAnsi" w:cstheme="minorHAnsi"/>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rPr>
        <w:t>Many pivotal civil rights victories were 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rPr>
        <w:t xml:space="preserve">Advocates challenging complex social justice problems can </w:t>
      </w:r>
      <w:r w:rsidRPr="00630A5B">
        <w:rPr>
          <w:rStyle w:val="Emphasis"/>
          <w:rFonts w:asciiTheme="minorHAnsi" w:hAnsiTheme="minorHAnsi" w:cstheme="minorHAnsi"/>
        </w:rPr>
        <w:t>find it difficult to identify the correct solution</w:t>
      </w:r>
      <w:r w:rsidRPr="00630A5B">
        <w:rPr>
          <w:rStyle w:val="StyleUnderline"/>
          <w:rFonts w:asciiTheme="minorHAnsi" w:hAnsiTheme="minorHAnsi" w:cstheme="minorHAnsi"/>
        </w:rPr>
        <w:t xml:space="preserve"> when </w:t>
      </w:r>
      <w:r w:rsidRPr="00630A5B">
        <w:rPr>
          <w:rStyle w:val="Emphasis"/>
          <w:rFonts w:asciiTheme="minorHAnsi" w:hAnsiTheme="minorHAnsi" w:cstheme="minorHAnsi"/>
        </w:rPr>
        <w:t>one of their</w:t>
      </w:r>
      <w:r w:rsidRPr="00630A5B">
        <w:rPr>
          <w:rStyle w:val="StyleUnderline"/>
          <w:rFonts w:asciiTheme="minorHAnsi" w:hAnsiTheme="minorHAnsi" w:cstheme="minorHAnsi"/>
        </w:rPr>
        <w:t xml:space="preserve"> social justice </w:t>
      </w:r>
      <w:r w:rsidRPr="00630A5B">
        <w:rPr>
          <w:rStyle w:val="Emphasis"/>
          <w:rFonts w:asciiTheme="minorHAnsi" w:hAnsiTheme="minorHAnsi" w:cstheme="minorHAnsi"/>
        </w:rPr>
        <w:t>values is in conflict with another</w:t>
      </w:r>
      <w:r w:rsidRPr="00630A5B">
        <w:rPr>
          <w:rStyle w:val="StyleUnderline"/>
          <w:rFonts w:asciiTheme="minorHAnsi" w:hAnsiTheme="minorHAnsi" w:cstheme="minorHAnsi"/>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rPr>
        <w:t>a 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highlight w:val="green"/>
        </w:rPr>
        <w:t xml:space="preserve">students are not often forced to struggle through </w:t>
      </w:r>
      <w:r w:rsidRPr="00630A5B">
        <w:rPr>
          <w:rStyle w:val="Emphasis"/>
          <w:rFonts w:asciiTheme="minorHAnsi" w:hAnsiTheme="minorHAnsi" w:cstheme="minorHAnsi"/>
        </w:rPr>
        <w:t xml:space="preserve">them to </w:t>
      </w:r>
      <w:r w:rsidRPr="00630A5B">
        <w:rPr>
          <w:rStyle w:val="Emphasis"/>
          <w:rFonts w:asciiTheme="minorHAnsi" w:hAnsiTheme="minorHAnsi" w:cstheme="minorHAnsi"/>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rPr>
        <w:t xml:space="preserve">to </w:t>
      </w:r>
      <w:r w:rsidRPr="00630A5B">
        <w:rPr>
          <w:rStyle w:val="Emphasis"/>
          <w:rFonts w:asciiTheme="minorHAnsi" w:hAnsiTheme="minorHAnsi" w:cstheme="minorHAnsi"/>
        </w:rPr>
        <w:t>make difficult decisions</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manage the fallout from the choices</w:t>
      </w:r>
      <w:r w:rsidRPr="00630A5B">
        <w:rPr>
          <w:rStyle w:val="StyleUnderline"/>
          <w:rFonts w:asciiTheme="minorHAnsi" w:hAnsiTheme="minorHAnsi" w:cstheme="minorHAnsi"/>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rPr>
        <w:t xml:space="preserve">social justice </w:t>
      </w:r>
      <w:r w:rsidRPr="00630A5B">
        <w:rPr>
          <w:rStyle w:val="Emphasis"/>
          <w:rFonts w:asciiTheme="minorHAnsi" w:hAnsiTheme="minorHAnsi" w:cstheme="minorHAnsi"/>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rPr>
        <w:t>crafting legal and factual narratives</w:t>
      </w:r>
      <w:r w:rsidRPr="00630A5B">
        <w:rPr>
          <w:rStyle w:val="StyleUnderline"/>
          <w:rFonts w:asciiTheme="minorHAnsi" w:hAnsiTheme="minorHAnsi" w:cstheme="minorHAnsi"/>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rPr>
        <w:t xml:space="preserve">can </w:t>
      </w:r>
      <w:r w:rsidRPr="00630A5B">
        <w:rPr>
          <w:rStyle w:val="Emphasis"/>
          <w:rFonts w:asciiTheme="minorHAnsi" w:hAnsiTheme="minorHAnsi" w:cstheme="minorHAnsi"/>
        </w:rPr>
        <w:t>persuade</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influence</w:t>
      </w:r>
      <w:r w:rsidRPr="00630A5B">
        <w:rPr>
          <w:rStyle w:val="StyleUnderline"/>
          <w:rFonts w:asciiTheme="minorHAnsi" w:hAnsiTheme="minorHAnsi" w:cstheme="minorHAnsi"/>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Political justice lawyering offers powerful strategies</w:t>
      </w:r>
    </w:p>
    <w:p w14:paraId="15EE576C" w14:textId="77777777" w:rsidR="00A442F2" w:rsidRPr="00630A5B" w:rsidRDefault="00A442F2" w:rsidP="00A442F2">
      <w:pPr>
        <w:rPr>
          <w:rFonts w:asciiTheme="minorHAnsi" w:hAnsiTheme="minorHAnsi" w:cstheme="minorHAnsi"/>
          <w:sz w:val="16"/>
        </w:rPr>
      </w:pPr>
    </w:p>
    <w:p w14:paraId="3A7248AD" w14:textId="0A1CF1E4" w:rsidR="00A442F2" w:rsidRDefault="00A442F2" w:rsidP="002B25B1">
      <w:pPr>
        <w:pStyle w:val="Heading4"/>
        <w:rPr>
          <w:rFonts w:asciiTheme="minorHAnsi" w:hAnsiTheme="minorHAnsi" w:cstheme="minorHAnsi"/>
          <w:sz w:val="12"/>
        </w:rPr>
      </w:pPr>
      <w:r w:rsidRPr="00630A5B">
        <w:rPr>
          <w:rFonts w:asciiTheme="minorHAnsi" w:hAnsiTheme="minorHAnsi" w:cstheme="minorHAnsi"/>
        </w:rPr>
        <w:t>TVA---States ought to ban appropriation of outer space by private actors</w:t>
      </w:r>
    </w:p>
    <w:p w14:paraId="4D5AF534" w14:textId="77777777" w:rsidR="00A442F2" w:rsidRPr="00A53266" w:rsidRDefault="00A442F2" w:rsidP="00A442F2">
      <w:pPr>
        <w:pStyle w:val="Analytic"/>
        <w:rPr>
          <w:rFonts w:asciiTheme="minorHAnsi" w:hAnsiTheme="minorHAnsi" w:cstheme="minorHAnsi"/>
        </w:rPr>
      </w:pPr>
      <w:r w:rsidRPr="00630A5B">
        <w:rPr>
          <w:rFonts w:asciiTheme="minorHAnsi" w:hAnsiTheme="minorHAnsi" w:cstheme="minorHAnsi"/>
        </w:rPr>
        <w:t xml:space="preserve">Switch side debate solves all of their offense—there’s no specific reason why their arguments have to be read on the aff—that 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education impact turns</w:t>
      </w:r>
      <w:r w:rsidRPr="00630A5B">
        <w:rPr>
          <w:rFonts w:asciiTheme="minorHAnsi" w:hAnsiTheme="minorHAnsi" w:cstheme="minorHAnsi"/>
        </w:rPr>
        <w:t xml:space="preserve"> because plans on the aff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p>
    <w:p w14:paraId="357DBC5C" w14:textId="77777777" w:rsidR="00A442F2" w:rsidRPr="00B55AD5" w:rsidRDefault="00A442F2" w:rsidP="00A442F2"/>
    <w:p w14:paraId="7104FADC" w14:textId="6718AE66" w:rsidR="00A442F2" w:rsidRDefault="00A442F2" w:rsidP="00B55AD5"/>
    <w:p w14:paraId="38E76F39" w14:textId="21A2B454" w:rsidR="00A442F2" w:rsidRDefault="00A442F2" w:rsidP="00B55AD5"/>
    <w:p w14:paraId="14088EFB" w14:textId="77777777" w:rsidR="006431AC" w:rsidRDefault="006431AC" w:rsidP="006431AC">
      <w:pPr>
        <w:pStyle w:val="Heading3"/>
      </w:pPr>
      <w:r>
        <w:t>FW</w:t>
      </w:r>
    </w:p>
    <w:p w14:paraId="2761EAA2" w14:textId="52CB3578" w:rsidR="006431AC" w:rsidRPr="009F0247" w:rsidRDefault="006431AC" w:rsidP="006431AC">
      <w:pPr>
        <w:pStyle w:val="Heading4"/>
      </w:pPr>
      <w:r>
        <w:t xml:space="preserve">Role of the ballot and the judge is to vote for the team that best debates the desirability of the plan. Anything else limits debate to a single hyperspecific topic </w:t>
      </w:r>
      <w:r w:rsidR="00C41A97">
        <w:t xml:space="preserve">like cap </w:t>
      </w:r>
      <w:r>
        <w:t xml:space="preserve">that the aff’s prepped out for while the neg has to defend anything that technically falls under the resolution. </w:t>
      </w:r>
    </w:p>
    <w:p w14:paraId="72730C36" w14:textId="77777777" w:rsidR="006431AC" w:rsidRDefault="006431AC" w:rsidP="006431AC">
      <w:pPr>
        <w:pStyle w:val="Heading4"/>
        <w:numPr>
          <w:ilvl w:val="0"/>
          <w:numId w:val="11"/>
        </w:numPr>
        <w:tabs>
          <w:tab w:val="num" w:pos="360"/>
        </w:tabs>
        <w:ind w:left="360"/>
      </w:pPr>
      <w:bookmarkStart w:id="0" w:name="_Hlk94272034"/>
      <w:r>
        <w:t xml:space="preserve">Fairness: debate is a game rules like speech time, partnerships, win loss, they all prove debate is a game and fairness is key so the judge votes for whomever debates best. </w:t>
      </w:r>
    </w:p>
    <w:p w14:paraId="42A858C5" w14:textId="786B3FB8" w:rsidR="006431AC" w:rsidRDefault="006431AC" w:rsidP="006431AC">
      <w:pPr>
        <w:pStyle w:val="Heading4"/>
        <w:numPr>
          <w:ilvl w:val="0"/>
          <w:numId w:val="11"/>
        </w:numPr>
        <w:tabs>
          <w:tab w:val="num" w:pos="360"/>
        </w:tabs>
        <w:ind w:left="360"/>
      </w:pPr>
      <w:r>
        <w:t xml:space="preserve">Clash </w:t>
      </w:r>
      <w:r w:rsidR="002B25B1">
        <w:t>cross apply</w:t>
      </w:r>
    </w:p>
    <w:p w14:paraId="4F625FCC" w14:textId="77777777" w:rsidR="006431AC" w:rsidRDefault="006431AC" w:rsidP="006431AC">
      <w:pPr>
        <w:pStyle w:val="Heading4"/>
        <w:numPr>
          <w:ilvl w:val="0"/>
          <w:numId w:val="11"/>
        </w:numPr>
        <w:tabs>
          <w:tab w:val="num" w:pos="360"/>
        </w:tabs>
        <w:ind w:left="360"/>
      </w:pPr>
      <w:r>
        <w:t>Topic education; their interp forces the neg to read generics and disincentivizes topic research; we would prep for a K aff every time we are neg so we wouldn’t need to research the topic at all.</w:t>
      </w:r>
    </w:p>
    <w:p w14:paraId="0C01F3F9" w14:textId="77777777" w:rsidR="006431AC" w:rsidRPr="00F73F8B" w:rsidRDefault="006431AC" w:rsidP="006431AC"/>
    <w:bookmarkEnd w:id="0"/>
    <w:p w14:paraId="41F94949" w14:textId="77777777" w:rsidR="006431AC" w:rsidRPr="001F6BBB" w:rsidRDefault="006431AC" w:rsidP="006431AC">
      <w:pPr>
        <w:pStyle w:val="Heading4"/>
      </w:pPr>
      <w:r>
        <w:t xml:space="preserve">If talking about extinction is bad then by bringing up an aff about extinction we can talk about its implications and acknowledge why its bad so we are best </w:t>
      </w:r>
    </w:p>
    <w:p w14:paraId="137D4758" w14:textId="77777777" w:rsidR="006431AC" w:rsidRDefault="006431AC" w:rsidP="006431AC"/>
    <w:p w14:paraId="4826BBEE" w14:textId="77777777" w:rsidR="006431AC" w:rsidRDefault="006431AC" w:rsidP="006431AC">
      <w:pPr>
        <w:pStyle w:val="Heading4"/>
      </w:pPr>
      <w:r w:rsidRPr="003E7D4D">
        <w:t>Nuke war is real and likely as per the entire 1</w:t>
      </w:r>
      <w:r>
        <w:t>nc</w:t>
      </w:r>
      <w:r w:rsidRPr="003E7D4D">
        <w:t xml:space="preserve"> which they must contest to win this argument because it relies on nuke war being fake in the first  -- In debate truth is determined by the </w:t>
      </w:r>
      <w:r>
        <w:t>aff’s ability to respond to neg</w:t>
      </w:r>
      <w:r w:rsidRPr="003E7D4D">
        <w:t xml:space="preserve"> arguments and vis versa </w:t>
      </w:r>
    </w:p>
    <w:p w14:paraId="110485CF" w14:textId="77777777" w:rsidR="006431AC" w:rsidRPr="003E7D4D" w:rsidRDefault="006431AC" w:rsidP="006431AC">
      <w:r w:rsidRPr="003E7D4D">
        <w:t xml:space="preserve"> </w:t>
      </w:r>
    </w:p>
    <w:p w14:paraId="758E22B3" w14:textId="77777777" w:rsidR="006431AC" w:rsidRPr="00D97EC4" w:rsidRDefault="006431AC" w:rsidP="006431AC">
      <w:pPr>
        <w:pStyle w:val="Heading4"/>
      </w:pPr>
      <w:r w:rsidRPr="00D97EC4">
        <w:t xml:space="preserve">The argument that nuclear weapons don’t affect communities is </w:t>
      </w:r>
      <w:r>
        <w:t xml:space="preserve">anti-black </w:t>
      </w:r>
      <w:r w:rsidRPr="00D97EC4">
        <w:t xml:space="preserve">white washing. </w:t>
      </w:r>
    </w:p>
    <w:p w14:paraId="68D61853" w14:textId="77777777" w:rsidR="006431AC" w:rsidRPr="000B404C" w:rsidRDefault="006431AC" w:rsidP="006431AC">
      <w:r>
        <w:rPr>
          <w:b/>
          <w:bCs/>
          <w:sz w:val="26"/>
          <w:szCs w:val="26"/>
        </w:rPr>
        <w:t>Thompson ’18</w:t>
      </w:r>
      <w:r>
        <w:t xml:space="preserve"> [Nicole; April 4th; Creative Writer; RaceBaitR, </w:t>
      </w:r>
      <w:r w:rsidRPr="00281959">
        <w:t>“</w:t>
      </w:r>
      <w:r w:rsidRPr="00BD7E0C">
        <w:t>Why I will not allow the fear of a nuclear attack to be white-washed</w:t>
      </w:r>
      <w:r>
        <w:t xml:space="preserve">,” </w:t>
      </w:r>
      <w:r w:rsidRPr="00BD7E0C">
        <w:t>https://racebaitr.com/2018/04/06/2087/</w:t>
      </w:r>
      <w:r>
        <w:t>; GR]</w:t>
      </w:r>
    </w:p>
    <w:p w14:paraId="7870062F" w14:textId="77777777" w:rsidR="006431AC" w:rsidRPr="002F5533" w:rsidRDefault="006431AC" w:rsidP="006431AC">
      <w:pPr>
        <w:rPr>
          <w:sz w:val="16"/>
        </w:rPr>
      </w:pPr>
      <w:r w:rsidRPr="002F5533">
        <w:rPr>
          <w:sz w:val="16"/>
        </w:rPr>
        <w:t xml:space="preserve">I couldn’t spare empathy for a white woman whose biggest fear was something that hadn’t happened yet and might not. Meanwhile, </w:t>
      </w:r>
      <w:r w:rsidRPr="001F2BAE">
        <w:rPr>
          <w:rStyle w:val="StyleUnderline"/>
          <w:highlight w:val="green"/>
        </w:rPr>
        <w:t>my</w:t>
      </w:r>
      <w:r w:rsidRPr="000B404C">
        <w:rPr>
          <w:rStyle w:val="StyleUnderline"/>
        </w:rPr>
        <w:t xml:space="preserve"> most </w:t>
      </w:r>
      <w:r w:rsidRPr="000B404C">
        <w:rPr>
          <w:rStyle w:val="Emphasis"/>
        </w:rPr>
        <w:t xml:space="preserve">significant </w:t>
      </w:r>
      <w:r w:rsidRPr="001F2BAE">
        <w:rPr>
          <w:rStyle w:val="Emphasis"/>
          <w:highlight w:val="green"/>
        </w:rPr>
        <w:t>fears</w:t>
      </w:r>
      <w:r w:rsidRPr="001F2BAE">
        <w:rPr>
          <w:rStyle w:val="StyleUnderline"/>
          <w:highlight w:val="green"/>
        </w:rPr>
        <w:t xml:space="preserve"> were</w:t>
      </w:r>
      <w:r w:rsidRPr="002F5533">
        <w:rPr>
          <w:sz w:val="16"/>
        </w:rPr>
        <w:t xml:space="preserve"> in motion: women and men </w:t>
      </w:r>
      <w:r w:rsidRPr="001F2BAE">
        <w:rPr>
          <w:rStyle w:val="StyleUnderline"/>
          <w:highlight w:val="green"/>
        </w:rPr>
        <w:t xml:space="preserve">dying in </w:t>
      </w:r>
      <w:r w:rsidRPr="001F2BAE">
        <w:rPr>
          <w:rStyle w:val="Emphasis"/>
          <w:highlight w:val="green"/>
        </w:rPr>
        <w:t>cells</w:t>
      </w:r>
      <w:r w:rsidRPr="000B404C">
        <w:rPr>
          <w:rStyle w:val="StyleUnderline"/>
        </w:rPr>
        <w:t xml:space="preserve"> after being </w:t>
      </w:r>
      <w:r w:rsidRPr="000B404C">
        <w:rPr>
          <w:rStyle w:val="Emphasis"/>
        </w:rPr>
        <w:t>wrongly imprisoned</w:t>
      </w:r>
      <w:r w:rsidRPr="002F5533">
        <w:rPr>
          <w:sz w:val="16"/>
        </w:rPr>
        <w:t xml:space="preserve">, choked out for peddling cigarettes, </w:t>
      </w:r>
      <w:r w:rsidRPr="001F2BAE">
        <w:rPr>
          <w:rStyle w:val="StyleUnderline"/>
          <w:highlight w:val="green"/>
        </w:rPr>
        <w:t xml:space="preserve">or </w:t>
      </w:r>
      <w:r w:rsidRPr="001F2BAE">
        <w:rPr>
          <w:rStyle w:val="Emphasis"/>
          <w:highlight w:val="green"/>
        </w:rPr>
        <w:t>shot to death</w:t>
      </w:r>
      <w:r w:rsidRPr="002F5533">
        <w:rPr>
          <w:sz w:val="16"/>
        </w:rPr>
        <w:t xml:space="preserve"> during ‘routine’ traffic stops. I twitch when my partner is late, worried that a cantankerous cop has brutalized or shot him because he wouldn’t prostrate himself. </w:t>
      </w:r>
    </w:p>
    <w:p w14:paraId="7CAA37B3" w14:textId="77777777" w:rsidR="006431AC" w:rsidRPr="002F5533" w:rsidRDefault="006431AC" w:rsidP="006431AC">
      <w:pPr>
        <w:rPr>
          <w:sz w:val="16"/>
        </w:rPr>
      </w:pPr>
      <w:r w:rsidRPr="001F2BAE">
        <w:rPr>
          <w:rStyle w:val="StyleUnderline"/>
          <w:highlight w:val="green"/>
        </w:rPr>
        <w:t xml:space="preserve">As a </w:t>
      </w:r>
      <w:r w:rsidRPr="001F2BAE">
        <w:rPr>
          <w:rStyle w:val="Emphasis"/>
          <w:highlight w:val="green"/>
        </w:rPr>
        <w:t>woman of color</w:t>
      </w:r>
      <w:r w:rsidRPr="002F5533">
        <w:rPr>
          <w:sz w:val="16"/>
        </w:rPr>
        <w:t xml:space="preserve">, I am aware of the </w:t>
      </w:r>
      <w:r w:rsidRPr="000B404C">
        <w:rPr>
          <w:rStyle w:val="StyleUnderline"/>
        </w:rPr>
        <w:t xml:space="preserve">multiple types of </w:t>
      </w:r>
      <w:r w:rsidRPr="001F2BAE">
        <w:rPr>
          <w:rStyle w:val="StyleUnderline"/>
          <w:highlight w:val="green"/>
        </w:rPr>
        <w:t>violence</w:t>
      </w:r>
      <w:r w:rsidRPr="000B404C">
        <w:rPr>
          <w:rStyle w:val="StyleUnderline"/>
        </w:rPr>
        <w:t xml:space="preserve"> that </w:t>
      </w:r>
      <w:r w:rsidRPr="001F2BAE">
        <w:rPr>
          <w:rStyle w:val="StyleUnderline"/>
          <w:highlight w:val="green"/>
        </w:rPr>
        <w:t xml:space="preserve">threaten me </w:t>
      </w:r>
      <w:r w:rsidRPr="001F2BAE">
        <w:rPr>
          <w:rStyle w:val="Emphasis"/>
          <w:highlight w:val="green"/>
        </w:rPr>
        <w:t>currently</w:t>
      </w:r>
      <w:r w:rsidRPr="000B404C">
        <w:rPr>
          <w:rStyle w:val="StyleUnderline"/>
        </w:rPr>
        <w:t>—</w:t>
      </w:r>
      <w:r w:rsidRPr="001F2BAE">
        <w:rPr>
          <w:rStyle w:val="StyleUnderline"/>
          <w:highlight w:val="green"/>
        </w:rPr>
        <w:t xml:space="preserve">not </w:t>
      </w:r>
      <w:r w:rsidRPr="001F2BAE">
        <w:rPr>
          <w:rStyle w:val="Emphasis"/>
          <w:highlight w:val="green"/>
        </w:rPr>
        <w:t>theoretically</w:t>
      </w:r>
      <w:r w:rsidRPr="001F2BAE">
        <w:rPr>
          <w:rStyle w:val="StyleUnderline"/>
          <w:highlight w:val="green"/>
        </w:rPr>
        <w:t>. Street harassment</w:t>
      </w:r>
      <w:r w:rsidRPr="002F5533">
        <w:rPr>
          <w:sz w:val="16"/>
        </w:rPr>
        <w:t xml:space="preserve">, excessively affecting me as a Black woman, has blindsided me since I was eleven. A premature body </w:t>
      </w:r>
      <w:r w:rsidRPr="001F2BAE">
        <w:rPr>
          <w:rStyle w:val="StyleUnderline"/>
          <w:highlight w:val="green"/>
        </w:rPr>
        <w:t>meant</w:t>
      </w:r>
      <w:r w:rsidRPr="002F5533">
        <w:rPr>
          <w:sz w:val="16"/>
        </w:rPr>
        <w:t xml:space="preserve"> being catcalled before I’d discussed the birds and the bees. It meant being followed, whistled at, or groped.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w:t>
      </w:r>
    </w:p>
    <w:p w14:paraId="2927CD55" w14:textId="77777777" w:rsidR="006431AC" w:rsidRPr="002F5533" w:rsidRDefault="006431AC" w:rsidP="006431AC">
      <w:pPr>
        <w:rPr>
          <w:sz w:val="16"/>
          <w:szCs w:val="16"/>
        </w:rPr>
      </w:pPr>
      <w:r w:rsidRPr="002F5533">
        <w:rPr>
          <w:sz w:val="16"/>
          <w:szCs w:val="16"/>
        </w:rPr>
        <w:t>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w:t>
      </w:r>
    </w:p>
    <w:p w14:paraId="76FD00BB" w14:textId="77777777" w:rsidR="006431AC" w:rsidRPr="002F5533" w:rsidRDefault="006431AC" w:rsidP="006431AC">
      <w:pPr>
        <w:rPr>
          <w:sz w:val="16"/>
        </w:rPr>
      </w:pPr>
      <w:r w:rsidRPr="002F5533">
        <w:rPr>
          <w:sz w:val="16"/>
        </w:rPr>
        <w:t xml:space="preserve">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I departed </w:t>
      </w:r>
      <w:r w:rsidRPr="001F2BAE">
        <w:rPr>
          <w:rStyle w:val="StyleUnderline"/>
          <w:highlight w:val="green"/>
        </w:rPr>
        <w:t xml:space="preserve">thinking, “fear of </w:t>
      </w:r>
      <w:r w:rsidRPr="001F2BAE">
        <w:rPr>
          <w:rStyle w:val="Emphasis"/>
          <w:highlight w:val="green"/>
        </w:rPr>
        <w:t>nuclear</w:t>
      </w:r>
      <w:r w:rsidRPr="000B404C">
        <w:rPr>
          <w:rStyle w:val="Emphasis"/>
        </w:rPr>
        <w:t xml:space="preserve"> demolitio</w:t>
      </w:r>
      <w:r w:rsidRPr="001F2BAE">
        <w:rPr>
          <w:rStyle w:val="Emphasis"/>
          <w:highlight w:val="green"/>
        </w:rPr>
        <w:t>n</w:t>
      </w:r>
      <w:r w:rsidRPr="001F2BAE">
        <w:rPr>
          <w:rStyle w:val="StyleUnderline"/>
          <w:highlight w:val="green"/>
        </w:rPr>
        <w:t xml:space="preserve"> is</w:t>
      </w:r>
      <w:r w:rsidRPr="000B404C">
        <w:rPr>
          <w:rStyle w:val="StyleUnderline"/>
        </w:rPr>
        <w:t xml:space="preserve"> just </w:t>
      </w:r>
      <w:r w:rsidRPr="000B404C">
        <w:rPr>
          <w:rStyle w:val="Emphasis"/>
        </w:rPr>
        <w:t xml:space="preserve">some </w:t>
      </w:r>
      <w:r w:rsidRPr="001F2BAE">
        <w:rPr>
          <w:rStyle w:val="Emphasis"/>
          <w:highlight w:val="green"/>
        </w:rPr>
        <w:t>white shit</w:t>
      </w:r>
      <w:r w:rsidRPr="002F5533">
        <w:rPr>
          <w:sz w:val="16"/>
        </w:rPr>
        <w:t>.”</w:t>
      </w:r>
    </w:p>
    <w:p w14:paraId="6311F161" w14:textId="77777777" w:rsidR="006431AC" w:rsidRPr="002F5533" w:rsidRDefault="006431AC" w:rsidP="006431AC">
      <w:pPr>
        <w:rPr>
          <w:sz w:val="16"/>
          <w:szCs w:val="16"/>
        </w:rPr>
      </w:pPr>
      <w:r w:rsidRPr="002F5533">
        <w:rPr>
          <w:sz w:val="16"/>
          <w:szCs w:val="16"/>
        </w:rPr>
        <w:t xml:space="preserve">Sadly, that thought would not last long. </w:t>
      </w:r>
    </w:p>
    <w:p w14:paraId="4266025C" w14:textId="77777777" w:rsidR="006431AC" w:rsidRPr="002F5533" w:rsidRDefault="006431AC" w:rsidP="006431AC">
      <w:pPr>
        <w:rPr>
          <w:sz w:val="16"/>
        </w:rPr>
      </w:pPr>
      <w:r w:rsidRPr="002F5533">
        <w:rPr>
          <w:sz w:val="16"/>
        </w:rPr>
        <w:t xml:space="preserve">I still vibe with Harriot’s statement, “Black people have lived under the specter of having our existence erased on a white man’s whim since we stepped onto the shore at Jamestown Landing.” </w:t>
      </w:r>
      <w:r w:rsidRPr="001F2BAE">
        <w:rPr>
          <w:rStyle w:val="StyleUnderline"/>
          <w:highlight w:val="green"/>
        </w:rPr>
        <w:t>However</w:t>
      </w:r>
      <w:r w:rsidRPr="002F5533">
        <w:rPr>
          <w:sz w:val="16"/>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0B404C">
        <w:rPr>
          <w:rStyle w:val="Emphasis"/>
        </w:rPr>
        <w:t>nuclear</w:t>
      </w:r>
      <w:r w:rsidRPr="002F5533">
        <w:rPr>
          <w:rStyle w:val="Emphasis"/>
        </w:rPr>
        <w:t xml:space="preserve"> </w:t>
      </w:r>
      <w:r w:rsidRPr="001F2BAE">
        <w:rPr>
          <w:rStyle w:val="Emphasis"/>
          <w:highlight w:val="green"/>
        </w:rPr>
        <w:t>strike</w:t>
      </w:r>
      <w:r w:rsidRPr="001F2BAE">
        <w:rPr>
          <w:rStyle w:val="StyleUnderline"/>
          <w:highlight w:val="green"/>
        </w:rPr>
        <w:t xml:space="preserve"> would</w:t>
      </w:r>
      <w:r w:rsidRPr="001F2BAE">
        <w:rPr>
          <w:sz w:val="16"/>
          <w:highlight w:val="green"/>
        </w:rPr>
        <w:t xml:space="preserve"> </w:t>
      </w:r>
      <w:r w:rsidRPr="001F2BAE">
        <w:rPr>
          <w:rStyle w:val="Emphasis"/>
          <w:highlight w:val="green"/>
        </w:rPr>
        <w:t>disproportionately</w:t>
      </w:r>
      <w:r w:rsidRPr="001F2BAE">
        <w:rPr>
          <w:rStyle w:val="StyleUnderline"/>
          <w:highlight w:val="green"/>
        </w:rPr>
        <w:t xml:space="preserve"> impact </w:t>
      </w:r>
      <w:r w:rsidRPr="001F2BAE">
        <w:rPr>
          <w:rStyle w:val="Emphasis"/>
          <w:highlight w:val="green"/>
        </w:rPr>
        <w:t xml:space="preserve">Black </w:t>
      </w:r>
      <w:r w:rsidRPr="000B404C">
        <w:rPr>
          <w:rStyle w:val="Emphasis"/>
        </w:rPr>
        <w:t>people</w:t>
      </w:r>
      <w:r w:rsidRPr="000B404C">
        <w:rPr>
          <w:rStyle w:val="StyleUnderline"/>
        </w:rPr>
        <w:t xml:space="preserve">, </w:t>
      </w:r>
      <w:r w:rsidRPr="001F2BAE">
        <w:rPr>
          <w:rStyle w:val="Emphasis"/>
          <w:highlight w:val="green"/>
        </w:rPr>
        <w:t>brown</w:t>
      </w:r>
      <w:r w:rsidRPr="000B404C">
        <w:rPr>
          <w:rStyle w:val="Emphasis"/>
        </w:rPr>
        <w:t xml:space="preserve"> people</w:t>
      </w:r>
      <w:r w:rsidRPr="000B404C">
        <w:rPr>
          <w:rStyle w:val="StyleUnderline"/>
        </w:rPr>
        <w:t xml:space="preserve">, </w:t>
      </w:r>
      <w:r w:rsidRPr="001F2BAE">
        <w:rPr>
          <w:rStyle w:val="StyleUnderline"/>
          <w:highlight w:val="green"/>
        </w:rPr>
        <w:t xml:space="preserve">and </w:t>
      </w:r>
      <w:r w:rsidRPr="001F2BAE">
        <w:rPr>
          <w:rStyle w:val="Emphasis"/>
          <w:highlight w:val="green"/>
        </w:rPr>
        <w:t>low-income</w:t>
      </w:r>
      <w:r w:rsidRPr="000B404C">
        <w:rPr>
          <w:rStyle w:val="Emphasis"/>
        </w:rPr>
        <w:t xml:space="preserve"> individuals</w:t>
      </w:r>
      <w:r w:rsidRPr="002F5533">
        <w:rPr>
          <w:sz w:val="16"/>
        </w:rPr>
        <w:t>.</w:t>
      </w:r>
    </w:p>
    <w:p w14:paraId="5E756161" w14:textId="77777777" w:rsidR="006431AC" w:rsidRPr="002F5533" w:rsidRDefault="006431AC" w:rsidP="006431AC">
      <w:pPr>
        <w:rPr>
          <w:sz w:val="16"/>
        </w:rPr>
      </w:pPr>
      <w:r w:rsidRPr="002F5533">
        <w:rPr>
          <w:sz w:val="16"/>
        </w:rPr>
        <w:t xml:space="preserve">North Korea won’t target the plain sight racists of Portland, Oregon, the violently microaggressive liberals of the rural Northwest, or the white-hooded klansmen of Diamondhead, Mississippi. No, under the instruction of the supreme leader Kim Jong-un, North Korea will likely strike densely populated urban areas, such as Los Angeles, Chicago, Washington D.C., and New York City. These locations stand-out as targets for a nuclear strike because they are densely populated U.S. population centers. </w:t>
      </w:r>
      <w:r w:rsidRPr="001F2BAE">
        <w:rPr>
          <w:rStyle w:val="StyleUnderline"/>
          <w:highlight w:val="green"/>
        </w:rPr>
        <w:t>Attacking</w:t>
      </w:r>
      <w:r w:rsidRPr="002F5533">
        <w:rPr>
          <w:sz w:val="16"/>
        </w:rPr>
        <w:t xml:space="preserve"> the heart of the nation or </w:t>
      </w:r>
      <w:r w:rsidRPr="000B404C">
        <w:rPr>
          <w:rStyle w:val="Emphasis"/>
        </w:rPr>
        <w:t xml:space="preserve">populous </w:t>
      </w:r>
      <w:r w:rsidRPr="001F2BAE">
        <w:rPr>
          <w:rStyle w:val="Emphasis"/>
          <w:highlight w:val="green"/>
        </w:rPr>
        <w:t>cities</w:t>
      </w:r>
      <w:r w:rsidRPr="002F5533">
        <w:rPr>
          <w:sz w:val="16"/>
        </w:rPr>
        <w:t xml:space="preserve"> </w:t>
      </w:r>
      <w:r w:rsidRPr="000B404C">
        <w:rPr>
          <w:rStyle w:val="StyleUnderline"/>
        </w:rPr>
        <w:t xml:space="preserve">would </w:t>
      </w:r>
      <w:r w:rsidRPr="001F2BAE">
        <w:rPr>
          <w:rStyle w:val="StyleUnderline"/>
          <w:highlight w:val="green"/>
        </w:rPr>
        <w:t xml:space="preserve">translate to </w:t>
      </w:r>
      <w:r w:rsidRPr="000B404C">
        <w:rPr>
          <w:rStyle w:val="Emphasis"/>
        </w:rPr>
        <w:t xml:space="preserve">more </w:t>
      </w:r>
      <w:r w:rsidRPr="001F2BAE">
        <w:rPr>
          <w:rStyle w:val="Emphasis"/>
          <w:highlight w:val="green"/>
        </w:rPr>
        <w:t>casualties</w:t>
      </w:r>
      <w:r w:rsidRPr="002F5533">
        <w:rPr>
          <w:sz w:val="16"/>
        </w:rPr>
        <w:t xml:space="preserve">. With that in mind, it’s not lost on me that the most </w:t>
      </w:r>
      <w:r w:rsidRPr="000B404C">
        <w:rPr>
          <w:rStyle w:val="Emphasis"/>
        </w:rPr>
        <w:t xml:space="preserve">populous </w:t>
      </w:r>
      <w:r w:rsidRPr="001F2BAE">
        <w:rPr>
          <w:rStyle w:val="Emphasis"/>
          <w:highlight w:val="green"/>
        </w:rPr>
        <w:t>cities</w:t>
      </w:r>
      <w:r w:rsidRPr="001F2BAE">
        <w:rPr>
          <w:rStyle w:val="StyleUnderline"/>
          <w:highlight w:val="green"/>
        </w:rPr>
        <w:t xml:space="preserve"> in the </w:t>
      </w:r>
      <w:r w:rsidRPr="001F2BAE">
        <w:rPr>
          <w:rStyle w:val="Emphasis"/>
          <w:highlight w:val="green"/>
        </w:rPr>
        <w:t>U</w:t>
      </w:r>
      <w:r w:rsidRPr="000B404C">
        <w:rPr>
          <w:rStyle w:val="StyleUnderline"/>
        </w:rPr>
        <w:t xml:space="preserve">nited </w:t>
      </w:r>
      <w:r w:rsidRPr="001F2BAE">
        <w:rPr>
          <w:rStyle w:val="Emphasis"/>
          <w:highlight w:val="green"/>
        </w:rPr>
        <w:t>S</w:t>
      </w:r>
      <w:r w:rsidRPr="000B404C">
        <w:rPr>
          <w:rStyle w:val="StyleUnderline"/>
        </w:rPr>
        <w:t xml:space="preserve">tates </w:t>
      </w:r>
      <w:r w:rsidRPr="001F2BAE">
        <w:rPr>
          <w:rStyle w:val="StyleUnderline"/>
          <w:highlight w:val="green"/>
        </w:rPr>
        <w:t>boast sizeable</w:t>
      </w:r>
      <w:r w:rsidRPr="002F5533">
        <w:rPr>
          <w:sz w:val="16"/>
        </w:rPr>
        <w:t xml:space="preserve"> diverse populations, or more plainly put: </w:t>
      </w:r>
      <w:r w:rsidRPr="001F2BAE">
        <w:rPr>
          <w:rStyle w:val="Emphasis"/>
          <w:highlight w:val="green"/>
        </w:rPr>
        <w:t>Black populations</w:t>
      </w:r>
      <w:r w:rsidRPr="002F5533">
        <w:rPr>
          <w:sz w:val="16"/>
        </w:rPr>
        <w:t>. This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The practice of preparing for a nuclear holocaust strike sometimes feels comical, particularly when acknowledging that there has long been a war on Black people in this country.</w:t>
      </w:r>
    </w:p>
    <w:p w14:paraId="5825BDE6" w14:textId="77777777" w:rsidR="006431AC" w:rsidRPr="002F5533" w:rsidRDefault="006431AC" w:rsidP="006431AC">
      <w:pPr>
        <w:rPr>
          <w:sz w:val="16"/>
          <w:szCs w:val="16"/>
        </w:rPr>
      </w:pPr>
      <w:r w:rsidRPr="002F5533">
        <w:rPr>
          <w:sz w:val="16"/>
          <w:szCs w:val="16"/>
        </w:rPr>
        <w:t xml:space="preserve">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w:t>
      </w:r>
    </w:p>
    <w:p w14:paraId="3AF2FD77" w14:textId="77777777" w:rsidR="006431AC" w:rsidRPr="002F5533" w:rsidRDefault="006431AC" w:rsidP="006431AC">
      <w:pPr>
        <w:rPr>
          <w:sz w:val="16"/>
          <w:szCs w:val="16"/>
        </w:rPr>
      </w:pPr>
      <w:r w:rsidRPr="002F5533">
        <w:rPr>
          <w:sz w:val="16"/>
          <w:szCs w:val="16"/>
        </w:rPr>
        <w:t xml:space="preserve">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 </w:t>
      </w:r>
    </w:p>
    <w:p w14:paraId="16F2A110" w14:textId="77777777" w:rsidR="006431AC" w:rsidRPr="002F5533" w:rsidRDefault="006431AC" w:rsidP="006431AC">
      <w:pPr>
        <w:rPr>
          <w:sz w:val="16"/>
        </w:rPr>
      </w:pPr>
      <w:r w:rsidRPr="002F5533">
        <w:rPr>
          <w:sz w:val="16"/>
        </w:rPr>
        <w:t xml:space="preserve">In light of this homecoming, </w:t>
      </w:r>
      <w:r w:rsidRPr="001F2BAE">
        <w:rPr>
          <w:rStyle w:val="StyleUnderline"/>
          <w:highlight w:val="green"/>
        </w:rPr>
        <w:t xml:space="preserve">we </w:t>
      </w:r>
      <w:r w:rsidRPr="000B404C">
        <w:rPr>
          <w:rStyle w:val="Emphasis"/>
        </w:rPr>
        <w:t xml:space="preserve">now </w:t>
      </w:r>
      <w:r w:rsidRPr="001F2BAE">
        <w:rPr>
          <w:rStyle w:val="Emphasis"/>
          <w:highlight w:val="green"/>
        </w:rPr>
        <w:t>flirt</w:t>
      </w:r>
      <w:r w:rsidRPr="001F2BAE">
        <w:rPr>
          <w:rStyle w:val="StyleUnderline"/>
          <w:highlight w:val="green"/>
        </w:rPr>
        <w:t xml:space="preserve"> with a </w:t>
      </w:r>
      <w:r w:rsidRPr="000B404C">
        <w:rPr>
          <w:rStyle w:val="Emphasis"/>
        </w:rPr>
        <w:t xml:space="preserve">new, </w:t>
      </w:r>
      <w:r w:rsidRPr="001F2BAE">
        <w:rPr>
          <w:rStyle w:val="Emphasis"/>
          <w:highlight w:val="green"/>
        </w:rPr>
        <w:t>larger</w:t>
      </w:r>
      <w:r w:rsidRPr="000B404C">
        <w:rPr>
          <w:rStyle w:val="StyleUnderline"/>
        </w:rPr>
        <w:t xml:space="preserve"> fear</w:t>
      </w:r>
      <w:r w:rsidRPr="002F5533">
        <w:rPr>
          <w:sz w:val="16"/>
        </w:rPr>
        <w:t xml:space="preserve"> of a </w:t>
      </w:r>
      <w:r w:rsidRPr="000B404C">
        <w:rPr>
          <w:rStyle w:val="Emphasis"/>
        </w:rPr>
        <w:t xml:space="preserve">Black </w:t>
      </w:r>
      <w:r w:rsidRPr="001F2BAE">
        <w:rPr>
          <w:rStyle w:val="Emphasis"/>
          <w:highlight w:val="green"/>
        </w:rPr>
        <w:t>genocide</w:t>
      </w:r>
      <w:r w:rsidRPr="001F2BAE">
        <w:rPr>
          <w:rStyle w:val="StyleUnderline"/>
          <w:highlight w:val="green"/>
        </w:rPr>
        <w:t xml:space="preserve">. America has </w:t>
      </w:r>
      <w:r w:rsidRPr="000B404C">
        <w:rPr>
          <w:rStyle w:val="Emphasis"/>
        </w:rPr>
        <w:t xml:space="preserve">always </w:t>
      </w:r>
      <w:r w:rsidRPr="001F2BAE">
        <w:rPr>
          <w:rStyle w:val="Emphasis"/>
          <w:highlight w:val="green"/>
        </w:rPr>
        <w:t>worked</w:t>
      </w:r>
      <w:r w:rsidRPr="001F2BAE">
        <w:rPr>
          <w:rStyle w:val="StyleUnderline"/>
          <w:highlight w:val="green"/>
        </w:rPr>
        <w:t xml:space="preserve"> to</w:t>
      </w:r>
      <w:r w:rsidRPr="000B404C">
        <w:rPr>
          <w:rStyle w:val="StyleUnderline"/>
        </w:rPr>
        <w:t xml:space="preserve">wards </w:t>
      </w:r>
      <w:r w:rsidRPr="000B404C">
        <w:rPr>
          <w:rStyle w:val="Emphasis"/>
        </w:rPr>
        <w:t xml:space="preserve">Black </w:t>
      </w:r>
      <w:r w:rsidRPr="001F2BAE">
        <w:rPr>
          <w:rStyle w:val="Emphasis"/>
          <w:highlight w:val="green"/>
        </w:rPr>
        <w:t>eradication</w:t>
      </w:r>
      <w:r w:rsidRPr="001F2BAE">
        <w:rPr>
          <w:rStyle w:val="StyleUnderline"/>
          <w:highlight w:val="green"/>
        </w:rPr>
        <w:t xml:space="preserve"> through</w:t>
      </w:r>
      <w:r w:rsidRPr="002F5533">
        <w:rPr>
          <w:sz w:val="16"/>
        </w:rPr>
        <w:t xml:space="preserve"> a steady stream of </w:t>
      </w:r>
      <w:r w:rsidRPr="000B404C">
        <w:rPr>
          <w:rStyle w:val="Emphasis"/>
        </w:rPr>
        <w:t xml:space="preserve">life-threatening </w:t>
      </w:r>
      <w:r w:rsidRPr="001F2BAE">
        <w:rPr>
          <w:rStyle w:val="Emphasis"/>
          <w:highlight w:val="green"/>
        </w:rPr>
        <w:t>inequality</w:t>
      </w:r>
      <w:r w:rsidRPr="001F2BAE">
        <w:rPr>
          <w:rStyle w:val="StyleUnderline"/>
          <w:highlight w:val="green"/>
        </w:rPr>
        <w:t xml:space="preserve">, but </w:t>
      </w:r>
      <w:r w:rsidRPr="001F2BAE">
        <w:rPr>
          <w:rStyle w:val="Emphasis"/>
          <w:highlight w:val="green"/>
        </w:rPr>
        <w:t>nuclear war</w:t>
      </w:r>
      <w:r w:rsidRPr="002F5533">
        <w:rPr>
          <w:sz w:val="16"/>
        </w:rPr>
        <w:t xml:space="preserve"> on American soil </w:t>
      </w:r>
      <w:r w:rsidRPr="001F2BAE">
        <w:rPr>
          <w:sz w:val="16"/>
          <w:highlight w:val="green"/>
        </w:rPr>
        <w:t xml:space="preserve">would be </w:t>
      </w:r>
      <w:r w:rsidRPr="001F2BAE">
        <w:rPr>
          <w:rStyle w:val="Emphasis"/>
          <w:highlight w:val="green"/>
        </w:rPr>
        <w:t>swift</w:t>
      </w:r>
      <w:r w:rsidRPr="002F5533">
        <w:rPr>
          <w:sz w:val="16"/>
        </w:rPr>
        <w:t xml:space="preserve">. And for this reason I’ve grown tired of whiteness being at the center of the nuclear conversation. The race-neutral approach to the dialogue, and a tendency to continue to promote the idea that missiles will land in suburban and rural backyards, instead of inner-city playgrounds, is false. </w:t>
      </w:r>
    </w:p>
    <w:p w14:paraId="7519ACB0" w14:textId="77777777" w:rsidR="006431AC" w:rsidRPr="002F5533" w:rsidRDefault="006431AC" w:rsidP="006431AC">
      <w:pPr>
        <w:rPr>
          <w:sz w:val="16"/>
        </w:rPr>
      </w:pPr>
      <w:r w:rsidRPr="002F5533">
        <w:rPr>
          <w:sz w:val="16"/>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1F2BAE">
        <w:rPr>
          <w:rStyle w:val="StyleUnderline"/>
          <w:highlight w:val="green"/>
        </w:rPr>
        <w:t>devastation</w:t>
      </w:r>
      <w:r w:rsidRPr="002F5533">
        <w:rPr>
          <w:sz w:val="16"/>
        </w:rPr>
        <w:t xml:space="preserve"> from the attack </w:t>
      </w:r>
      <w:r w:rsidRPr="001F2BAE">
        <w:rPr>
          <w:rStyle w:val="StyleUnderline"/>
          <w:highlight w:val="green"/>
        </w:rPr>
        <w:t>is</w:t>
      </w:r>
      <w:r w:rsidRPr="002F5533">
        <w:rPr>
          <w:rStyle w:val="StyleUnderline"/>
        </w:rPr>
        <w:t xml:space="preserve"> </w:t>
      </w:r>
      <w:r w:rsidRPr="002F5533">
        <w:rPr>
          <w:rStyle w:val="Emphasis"/>
        </w:rPr>
        <w:t xml:space="preserve">completely </w:t>
      </w:r>
      <w:r w:rsidRPr="001F2BAE">
        <w:rPr>
          <w:rStyle w:val="Emphasis"/>
          <w:highlight w:val="green"/>
        </w:rPr>
        <w:t>white-washed</w:t>
      </w:r>
      <w:r w:rsidRPr="002F5533">
        <w:rPr>
          <w:sz w:val="16"/>
        </w:rPr>
        <w:t>, leaving out the more likely victims which are the more densely populated (Black) areas.</w:t>
      </w:r>
    </w:p>
    <w:p w14:paraId="7502DFE2" w14:textId="52C3937E" w:rsidR="006431AC" w:rsidRDefault="006431AC" w:rsidP="006431AC">
      <w:pPr>
        <w:rPr>
          <w:sz w:val="16"/>
        </w:rPr>
      </w:pPr>
      <w:r w:rsidRPr="001F2BAE">
        <w:rPr>
          <w:rStyle w:val="Emphasis"/>
          <w:highlight w:val="green"/>
        </w:rPr>
        <w:t>Death</w:t>
      </w:r>
      <w:r w:rsidRPr="002F5533">
        <w:rPr>
          <w:rStyle w:val="Emphasis"/>
        </w:rPr>
        <w:t xml:space="preserve"> tolls</w:t>
      </w:r>
      <w:r w:rsidRPr="002F5533">
        <w:rPr>
          <w:sz w:val="16"/>
        </w:rPr>
        <w:t xml:space="preserve"> would be high for white populations, yes, but large-scale losses of Black and brown folks would outpace that number, due to placement and poverty. That number </w:t>
      </w:r>
      <w:r w:rsidRPr="001F2BAE">
        <w:rPr>
          <w:rStyle w:val="StyleUnderline"/>
          <w:highlight w:val="green"/>
        </w:rPr>
        <w:t xml:space="preserve">would be </w:t>
      </w:r>
      <w:r w:rsidRPr="002F5533">
        <w:rPr>
          <w:rStyle w:val="Emphasis"/>
        </w:rPr>
        <w:t xml:space="preserve">pushed </w:t>
      </w:r>
      <w:r w:rsidRPr="001F2BAE">
        <w:rPr>
          <w:rStyle w:val="Emphasis"/>
          <w:highlight w:val="green"/>
        </w:rPr>
        <w:t>higher</w:t>
      </w:r>
      <w:r w:rsidRPr="001F2BAE">
        <w:rPr>
          <w:rStyle w:val="StyleUnderline"/>
          <w:highlight w:val="green"/>
        </w:rPr>
        <w:t xml:space="preserve"> by </w:t>
      </w:r>
      <w:r w:rsidRPr="002F5533">
        <w:rPr>
          <w:rStyle w:val="Emphasis"/>
        </w:rPr>
        <w:t xml:space="preserve">limited </w:t>
      </w:r>
      <w:r w:rsidRPr="001F2BAE">
        <w:rPr>
          <w:rStyle w:val="Emphasis"/>
          <w:highlight w:val="green"/>
        </w:rPr>
        <w:t>access</w:t>
      </w:r>
      <w:r w:rsidRPr="001F2BAE">
        <w:rPr>
          <w:rStyle w:val="StyleUnderline"/>
          <w:highlight w:val="green"/>
        </w:rPr>
        <w:t xml:space="preserve"> to</w:t>
      </w:r>
      <w:r w:rsidRPr="002F5533">
        <w:rPr>
          <w:sz w:val="16"/>
        </w:rPr>
        <w:t xml:space="preserve"> premium </w:t>
      </w:r>
      <w:r w:rsidRPr="002F5533">
        <w:rPr>
          <w:rStyle w:val="Emphasis"/>
        </w:rPr>
        <w:t xml:space="preserve">health </w:t>
      </w:r>
      <w:r w:rsidRPr="001F2BAE">
        <w:rPr>
          <w:rStyle w:val="Emphasis"/>
          <w:highlight w:val="green"/>
        </w:rPr>
        <w:t>care</w:t>
      </w:r>
      <w:r w:rsidRPr="002F5533">
        <w:rPr>
          <w:sz w:val="16"/>
        </w:rPr>
        <w:t xml:space="preserve">, wealth, and resources. The </w:t>
      </w:r>
      <w:r w:rsidRPr="001F2BAE">
        <w:rPr>
          <w:rStyle w:val="StyleUnderline"/>
          <w:highlight w:val="green"/>
        </w:rPr>
        <w:t xml:space="preserve">effects of </w:t>
      </w:r>
      <w:r w:rsidRPr="002F5533">
        <w:rPr>
          <w:rStyle w:val="Emphasis"/>
        </w:rPr>
        <w:t xml:space="preserve">radiation </w:t>
      </w:r>
      <w:r w:rsidRPr="001F2BAE">
        <w:rPr>
          <w:rStyle w:val="Emphasis"/>
          <w:highlight w:val="green"/>
        </w:rPr>
        <w:t>sickness</w:t>
      </w:r>
      <w:r w:rsidRPr="002F5533">
        <w:rPr>
          <w:sz w:val="16"/>
        </w:rPr>
        <w:t xml:space="preserve">, burns, compounded injuries, and malnutrition would throttle Black and brown communities and </w:t>
      </w:r>
      <w:r w:rsidRPr="001F2BAE">
        <w:rPr>
          <w:rStyle w:val="StyleUnderline"/>
          <w:highlight w:val="green"/>
        </w:rPr>
        <w:t xml:space="preserve">would </w:t>
      </w:r>
      <w:r w:rsidRPr="001F2BAE">
        <w:rPr>
          <w:rStyle w:val="Emphasis"/>
          <w:highlight w:val="green"/>
        </w:rPr>
        <w:t>mark us</w:t>
      </w:r>
      <w:r w:rsidRPr="001F2BAE">
        <w:rPr>
          <w:rStyle w:val="StyleUnderline"/>
          <w:highlight w:val="green"/>
        </w:rPr>
        <w:t xml:space="preserve"> for </w:t>
      </w:r>
      <w:r w:rsidRPr="001F2BAE">
        <w:rPr>
          <w:rStyle w:val="Emphasis"/>
          <w:highlight w:val="green"/>
        </w:rPr>
        <w:t>generations</w:t>
      </w:r>
      <w:r w:rsidRPr="002F5533">
        <w:rPr>
          <w:sz w:val="16"/>
        </w:rPr>
        <w:t xml:space="preserve">. It’s for that reason that we have to do more to foster disaster preparedness among Black people where we can. </w:t>
      </w:r>
      <w:r w:rsidRPr="001F2BAE">
        <w:rPr>
          <w:rStyle w:val="Emphasis"/>
          <w:highlight w:val="green"/>
        </w:rPr>
        <w:t>Black people</w:t>
      </w:r>
      <w:r w:rsidRPr="001F2BAE">
        <w:rPr>
          <w:rStyle w:val="StyleUnderline"/>
          <w:highlight w:val="green"/>
        </w:rPr>
        <w:t xml:space="preserve"> deserve</w:t>
      </w:r>
      <w:r w:rsidRPr="002F5533">
        <w:rPr>
          <w:rStyle w:val="StyleUnderline"/>
        </w:rPr>
        <w:t xml:space="preserve"> the </w:t>
      </w:r>
      <w:r w:rsidRPr="001F2BAE">
        <w:rPr>
          <w:rStyle w:val="StyleUnderline"/>
          <w:highlight w:val="green"/>
        </w:rPr>
        <w:t xml:space="preserve">space to explore </w:t>
      </w:r>
      <w:r w:rsidRPr="002F5533">
        <w:rPr>
          <w:rStyle w:val="Emphasis"/>
        </w:rPr>
        <w:t xml:space="preserve">nuclear </w:t>
      </w:r>
      <w:r w:rsidRPr="001F2BAE">
        <w:rPr>
          <w:rStyle w:val="Emphasis"/>
          <w:highlight w:val="green"/>
        </w:rPr>
        <w:t>unease</w:t>
      </w:r>
      <w:r w:rsidRPr="001F2BAE">
        <w:rPr>
          <w:rStyle w:val="StyleUnderline"/>
          <w:highlight w:val="green"/>
        </w:rPr>
        <w:t xml:space="preserve">, even if we have </w:t>
      </w:r>
      <w:r w:rsidRPr="001F2BAE">
        <w:rPr>
          <w:rStyle w:val="Emphasis"/>
          <w:highlight w:val="green"/>
        </w:rPr>
        <w:t>competing threats</w:t>
      </w:r>
      <w:r w:rsidRPr="002F5533">
        <w:rPr>
          <w:sz w:val="16"/>
        </w:rPr>
        <w:t>, anxieties, and worries.</w:t>
      </w:r>
    </w:p>
    <w:p w14:paraId="33FE3A37" w14:textId="77777777" w:rsidR="006431AC" w:rsidRPr="006431AC" w:rsidRDefault="006431AC" w:rsidP="006431AC"/>
    <w:p w14:paraId="2D79F649" w14:textId="1E62E3A3" w:rsidR="006431AC" w:rsidRPr="006431AC" w:rsidRDefault="006431AC" w:rsidP="006431AC">
      <w:pPr>
        <w:pStyle w:val="Heading4"/>
      </w:pPr>
      <w:bookmarkStart w:id="1" w:name="_Hlk53818335"/>
      <w:r w:rsidRPr="006431AC">
        <w:t xml:space="preserve">Extinction </w:t>
      </w:r>
      <w:r w:rsidRPr="006431AC">
        <w:rPr>
          <w:u w:val="single"/>
        </w:rPr>
        <w:t>outweighs</w:t>
      </w:r>
      <w:r w:rsidRPr="006431AC">
        <w:t xml:space="preserve"> – death is the </w:t>
      </w:r>
      <w:r w:rsidRPr="006431AC">
        <w:rPr>
          <w:u w:val="single"/>
        </w:rPr>
        <w:t>only</w:t>
      </w:r>
      <w:r w:rsidRPr="006431AC">
        <w:t xml:space="preserve"> ontological state – if you think ontology outweighs, auto-vote aff. There’s only a risk </w:t>
      </w:r>
      <w:r>
        <w:t>cap i</w:t>
      </w:r>
      <w:r w:rsidRPr="006431AC">
        <w:t xml:space="preserve">sn’t totally devoid of value, but extinction denies it to </w:t>
      </w:r>
      <w:r w:rsidRPr="006431AC">
        <w:rPr>
          <w:u w:val="single"/>
        </w:rPr>
        <w:t>everyone</w:t>
      </w:r>
      <w:r w:rsidRPr="006431AC">
        <w:t xml:space="preserve"> which </w:t>
      </w:r>
      <w:r w:rsidRPr="006431AC">
        <w:rPr>
          <w:u w:val="single"/>
        </w:rPr>
        <w:t>outweighs</w:t>
      </w:r>
      <w:r w:rsidRPr="006431AC">
        <w:t xml:space="preserve"> on </w:t>
      </w:r>
      <w:r w:rsidRPr="006431AC">
        <w:rPr>
          <w:u w:val="single"/>
        </w:rPr>
        <w:t>scope</w:t>
      </w:r>
      <w:r w:rsidRPr="006431AC">
        <w:t xml:space="preserve">. </w:t>
      </w:r>
    </w:p>
    <w:p w14:paraId="3AEA16AD" w14:textId="77777777" w:rsidR="006431AC" w:rsidRPr="006431AC" w:rsidRDefault="006431AC" w:rsidP="006431AC">
      <w:pPr>
        <w:pStyle w:val="Heading4"/>
      </w:pPr>
      <w:r w:rsidRPr="006431AC">
        <w:t xml:space="preserve">1 – It’s the only </w:t>
      </w:r>
      <w:r w:rsidRPr="006431AC">
        <w:rPr>
          <w:u w:val="single"/>
        </w:rPr>
        <w:t>irreversible</w:t>
      </w:r>
      <w:r w:rsidRPr="006431AC">
        <w:t xml:space="preserve"> impact and none of their offense is coherent without </w:t>
      </w:r>
      <w:r w:rsidRPr="006431AC">
        <w:rPr>
          <w:u w:val="single"/>
        </w:rPr>
        <w:t>consciousness</w:t>
      </w:r>
      <w:r w:rsidRPr="006431AC">
        <w:t>.</w:t>
      </w:r>
    </w:p>
    <w:p w14:paraId="4174C19D" w14:textId="77777777" w:rsidR="006431AC" w:rsidRPr="006431AC" w:rsidRDefault="006431AC" w:rsidP="006431AC">
      <w:pPr>
        <w:pStyle w:val="Heading4"/>
      </w:pPr>
      <w:r w:rsidRPr="006431AC">
        <w:t xml:space="preserve">2 – Killing everyone for </w:t>
      </w:r>
      <w:r w:rsidRPr="006431AC">
        <w:rPr>
          <w:u w:val="single"/>
        </w:rPr>
        <w:t>ethics</w:t>
      </w:r>
      <w:r w:rsidRPr="006431AC">
        <w:t xml:space="preserve"> is a </w:t>
      </w:r>
      <w:r w:rsidRPr="006431AC">
        <w:rPr>
          <w:u w:val="single"/>
        </w:rPr>
        <w:t>sacrificial logic</w:t>
      </w:r>
      <w:r w:rsidRPr="006431AC">
        <w:t xml:space="preserve"> that’s justified gulags and genocide.</w:t>
      </w:r>
    </w:p>
    <w:p w14:paraId="37348AEA" w14:textId="4A7E97CC" w:rsidR="006431AC" w:rsidRDefault="006431AC" w:rsidP="006431AC">
      <w:pPr>
        <w:pStyle w:val="Heading4"/>
      </w:pPr>
      <w:r w:rsidRPr="006431AC">
        <w:t xml:space="preserve">3 – Nuke war is </w:t>
      </w:r>
      <w:r w:rsidRPr="006431AC">
        <w:rPr>
          <w:u w:val="single"/>
        </w:rPr>
        <w:t>painful</w:t>
      </w:r>
      <w:r w:rsidRPr="006431AC">
        <w:t xml:space="preserve"> and </w:t>
      </w:r>
      <w:r w:rsidRPr="006431AC">
        <w:rPr>
          <w:u w:val="single"/>
        </w:rPr>
        <w:t>disproportionately harms</w:t>
      </w:r>
      <w:r w:rsidRPr="006431AC">
        <w:t xml:space="preserve"> vulnerable populations. </w:t>
      </w:r>
      <w:bookmarkEnd w:id="1"/>
    </w:p>
    <w:p w14:paraId="759257BB" w14:textId="40754685" w:rsidR="002B25B1" w:rsidRDefault="002B25B1" w:rsidP="002B25B1"/>
    <w:p w14:paraId="6E1F436A" w14:textId="406A3750" w:rsidR="002B25B1" w:rsidRDefault="002B25B1" w:rsidP="002B25B1"/>
    <w:p w14:paraId="233D51D7" w14:textId="77777777" w:rsidR="00C41A97" w:rsidRDefault="00C41A97" w:rsidP="00C41A97">
      <w:pPr>
        <w:pStyle w:val="Heading3"/>
      </w:pPr>
      <w:r>
        <w:t>CP</w:t>
      </w:r>
    </w:p>
    <w:p w14:paraId="0279622D" w14:textId="77777777" w:rsidR="00C41A97" w:rsidRDefault="00C41A97" w:rsidP="00C41A97">
      <w:pPr>
        <w:pStyle w:val="Heading4"/>
      </w:pPr>
      <w:r>
        <w:t>States should colonize space</w:t>
      </w:r>
    </w:p>
    <w:p w14:paraId="05B80D40" w14:textId="77777777" w:rsidR="00C41A97" w:rsidRDefault="00C41A97" w:rsidP="00C41A97"/>
    <w:p w14:paraId="00E10CE0" w14:textId="77777777" w:rsidR="00C41A97" w:rsidRPr="00086718" w:rsidRDefault="00C41A97" w:rsidP="00C41A97">
      <w:pPr>
        <w:pStyle w:val="Heading4"/>
      </w:pPr>
      <w:r w:rsidRPr="00086718">
        <w:t xml:space="preserve">Space colonization solves extinction </w:t>
      </w:r>
    </w:p>
    <w:p w14:paraId="54B78F75" w14:textId="77777777" w:rsidR="00C41A97" w:rsidRPr="00086718" w:rsidRDefault="00C41A97" w:rsidP="00C41A97">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21075EE4" w14:textId="77777777" w:rsidR="00C41A97" w:rsidRPr="00086718" w:rsidRDefault="00C41A97" w:rsidP="00C41A97">
      <w:r w:rsidRPr="00086718">
        <w:t>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and, likely combined with other factors, killed many dinosaurs and other species. Life then had no tools to detect the coming asteroid or to be able to plan proactively to ensure its survival. </w:t>
      </w:r>
    </w:p>
    <w:p w14:paraId="32D011A4" w14:textId="77777777" w:rsidR="00C41A97" w:rsidRPr="00086718" w:rsidRDefault="00C41A97" w:rsidP="00C41A97">
      <w:r w:rsidRPr="00086718">
        <w:rPr>
          <w:rStyle w:val="StyleUnderline"/>
        </w:rPr>
        <w:t xml:space="preserve">In order to avoid sharing the same fate as the dinosaurs, scholars argue that </w:t>
      </w:r>
      <w:r w:rsidRPr="004C4672">
        <w:rPr>
          <w:rStyle w:val="Emphasis"/>
          <w:highlight w:val="cyan"/>
        </w:rPr>
        <w:t>humans should become a multi-planetary species</w:t>
      </w:r>
      <w:r w:rsidRPr="00086718">
        <w:rPr>
          <w:rStyle w:val="StyleUnderline"/>
        </w:rPr>
        <w:t>.</w:t>
      </w:r>
      <w:r w:rsidRPr="00086718">
        <w:t xml:space="preserve"> We spoke with Professor Gonzalo Munevar, Emeritus Professor at Lawrence Technical University, to hear his thoughts on the existential risks we face and how colonization of the cosmos can help us address them. He has written extensively about the philosophy of space exploration and human consciousness.</w:t>
      </w:r>
    </w:p>
    <w:p w14:paraId="73419EFC" w14:textId="77777777" w:rsidR="00C41A97" w:rsidRPr="00086718" w:rsidRDefault="00C41A97" w:rsidP="00C41A97">
      <w:r w:rsidRPr="00086718">
        <w:t>Why do you argue that “</w:t>
      </w:r>
      <w:r w:rsidRPr="004C4672">
        <w:rPr>
          <w:rStyle w:val="Emphasis"/>
          <w:highlight w:val="cyan"/>
        </w:rPr>
        <w:t>failure to move into the cosmos would condemn us to oblivion</w:t>
      </w:r>
      <w:r w:rsidRPr="004C4672">
        <w:rPr>
          <w:highlight w:val="cyan"/>
        </w:rPr>
        <w:t>”?</w:t>
      </w:r>
    </w:p>
    <w:p w14:paraId="377D24A8" w14:textId="77777777" w:rsidR="00C41A97" w:rsidRPr="00086718" w:rsidRDefault="00C41A97" w:rsidP="00C41A97">
      <w:r w:rsidRPr="00086718">
        <w:t xml:space="preserve">By </w:t>
      </w:r>
      <w:r w:rsidRPr="00B828F0">
        <w:rPr>
          <w:rStyle w:val="StyleUnderline"/>
          <w:highlight w:val="cyan"/>
        </w:rPr>
        <w:t>having a significant presence in the solar system</w:t>
      </w:r>
      <w:r w:rsidRPr="00086718">
        <w:rPr>
          <w:rStyle w:val="StyleUnderline"/>
        </w:rPr>
        <w:t xml:space="preserve"> in</w:t>
      </w:r>
      <w:r w:rsidRPr="00086718">
        <w:t xml:space="preserve"> the next few thousands of years and beyond, </w:t>
      </w:r>
      <w:r w:rsidRPr="00086718">
        <w:rPr>
          <w:rStyle w:val="StyleUnderline"/>
        </w:rPr>
        <w:t xml:space="preserve">we will be in a better </w:t>
      </w:r>
      <w:r w:rsidRPr="00B828F0">
        <w:rPr>
          <w:rStyle w:val="StyleUnderline"/>
          <w:highlight w:val="cyan"/>
        </w:rPr>
        <w:t>position to deflect asteroids and comets that might bring the end of humanity,</w:t>
      </w:r>
      <w:r w:rsidRPr="00086718">
        <w:rPr>
          <w:rStyle w:val="StyleUnderline"/>
        </w:rPr>
        <w:t xml:space="preserve"> and much other Earth life, in a horrible collisio</w:t>
      </w:r>
      <w:r w:rsidRPr="00086718">
        <w:t>n. And if perchance one such catastrophe proves inevitable (e.g. a rogue planet passing through the solar system), humanity would still survive by having colonized Mars and other bodies, as well as by having built artificial space colonies of the type advocated by Gerard O’Neill. </w:t>
      </w:r>
    </w:p>
    <w:p w14:paraId="56F4054A" w14:textId="77777777" w:rsidR="00C41A97" w:rsidRPr="00086718" w:rsidRDefault="00C41A97" w:rsidP="00C41A97">
      <w:r w:rsidRPr="00086718">
        <w:t xml:space="preserve">Once the sun begins to turn into a red giant in a few billion years, we must have long moved into the outer solar system. In the very long run, we have to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B828F0">
        <w:rPr>
          <w:rStyle w:val="StyleUnderline"/>
          <w:highlight w:val="cyan"/>
        </w:rPr>
        <w:t>interstellar space has resources to offer. Nuclear energy, probably fusion</w:t>
      </w:r>
      <w:r w:rsidRPr="00086718">
        <w:rPr>
          <w:rStyle w:val="StyleUnderline"/>
        </w:rPr>
        <w:t>,</w:t>
      </w:r>
      <w:r w:rsidRPr="00086718">
        <w:t xml:space="preserve"> would likely be required. It may take us tens of thousands of years, but in the cosmic time scale, that is but a blink in the eye.</w:t>
      </w:r>
    </w:p>
    <w:p w14:paraId="6A7BD3ED" w14:textId="77777777" w:rsidR="00C41A97" w:rsidRPr="00086718" w:rsidRDefault="00C41A97" w:rsidP="00C41A97">
      <w:r w:rsidRPr="00086718">
        <w:t>What are these catastrophic threats? Are there any records of catastrophic events happening before humans appeared on Earth?</w:t>
      </w:r>
    </w:p>
    <w:p w14:paraId="2B7E2874" w14:textId="77777777" w:rsidR="00C41A97" w:rsidRPr="00086718" w:rsidRDefault="00C41A97" w:rsidP="00C41A97">
      <w:r w:rsidRPr="00086718">
        <w:t>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the majority of species on Earth 65 million years ago, there have been at least two more impacts by asteroids 10 km or larger in the last 300 million years.</w:t>
      </w:r>
    </w:p>
    <w:p w14:paraId="21E2BF90" w14:textId="77777777" w:rsidR="00C41A97" w:rsidRPr="00086718" w:rsidRDefault="00C41A97" w:rsidP="00C41A97">
      <w:r w:rsidRPr="00086718">
        <w:t>How could human colonization of outer space save other terrestrial life? </w:t>
      </w:r>
    </w:p>
    <w:p w14:paraId="12DBAD7D" w14:textId="77777777" w:rsidR="00C41A97" w:rsidRPr="00086718" w:rsidRDefault="00C41A97" w:rsidP="00C41A97">
      <w:r w:rsidRPr="00086718">
        <w:t xml:space="preserve">On both O’Neill types of colonies as well as on </w:t>
      </w:r>
      <w:r w:rsidRPr="00086718">
        <w:rPr>
          <w:rStyle w:val="StyleUnderline"/>
        </w:rPr>
        <w:t>colonies on other planets, and particularly on terraformed planets, we would need all sorts of organisms like bacteria and plants for food, medicine, and ornamentation, as well as many animals for food and other purposes</w:t>
      </w:r>
      <w:r w:rsidRPr="00086718">
        <w:t xml:space="preserve">. We cannot have a proper colony without an Earthly environment to surround and nourish us. So, we have to take much other terrestrial life with us in order to survive and flourish. And </w:t>
      </w:r>
      <w:r w:rsidRPr="00086718">
        <w:rPr>
          <w:rStyle w:val="StyleUnderline"/>
        </w:rPr>
        <w:t>given the value of biodiversity we would make it a point to take a great variety of organisms that contribute to our biosphere</w:t>
      </w:r>
      <w:r w:rsidRPr="00086718">
        <w:t>. Of course, we should heed Mark Twain and be sure not to include mosquitoes in our future space arks. I myself would keep out tarantulas and some other obnoxious viruses, bacteria, plants, and animals. </w:t>
      </w:r>
    </w:p>
    <w:p w14:paraId="109B5467" w14:textId="77777777" w:rsidR="00C41A97" w:rsidRPr="004C4672" w:rsidRDefault="00C41A97" w:rsidP="00C41A97"/>
    <w:p w14:paraId="5FED0748" w14:textId="77777777" w:rsidR="00C41A97" w:rsidRPr="00C41A97" w:rsidRDefault="00C41A97" w:rsidP="00C41A97"/>
    <w:p w14:paraId="79ECAD17" w14:textId="7FE7DB87" w:rsidR="00A442F2" w:rsidRDefault="00A442F2" w:rsidP="00A442F2">
      <w:pPr>
        <w:pStyle w:val="Heading3"/>
      </w:pPr>
      <w:r>
        <w:t>Case</w:t>
      </w:r>
    </w:p>
    <w:p w14:paraId="7CDDD734" w14:textId="007F5219" w:rsidR="00C41A97" w:rsidRDefault="00C41A97" w:rsidP="00C41A97">
      <w:pPr>
        <w:pStyle w:val="Heading4"/>
      </w:pPr>
      <w:r>
        <w:t>Cross x proves space appropriation has no impact because there’s nobody in space to exploit, and there’s no impact to resource exploitation</w:t>
      </w:r>
    </w:p>
    <w:p w14:paraId="43DF6A80" w14:textId="77777777" w:rsidR="00C41A97" w:rsidRPr="00C41A97" w:rsidRDefault="00C41A97" w:rsidP="00C41A97"/>
    <w:p w14:paraId="26E6F34B" w14:textId="77777777" w:rsidR="006431AC" w:rsidRDefault="006431AC" w:rsidP="006431AC">
      <w:pPr>
        <w:pStyle w:val="Heading4"/>
      </w:pPr>
      <w:r>
        <w:t>Capitalism is good and solves every ecological impact</w:t>
      </w:r>
    </w:p>
    <w:p w14:paraId="05104177" w14:textId="77777777" w:rsidR="006431AC" w:rsidRDefault="006431AC" w:rsidP="006431AC">
      <w:r>
        <w:t xml:space="preserve">Marco Rosaire </w:t>
      </w:r>
      <w:r w:rsidRPr="00AC2853">
        <w:rPr>
          <w:rStyle w:val="Style13ptBold"/>
        </w:rPr>
        <w:t>Rossi 15</w:t>
      </w:r>
      <w:r>
        <w:t>, writer and activist in Olympia, Washington. He is the author of the book, A Politics for the 99%. His previous works have been published in Z Magazine, the Peace and Conflict Monitor, Counterpunch.org, New Compass, and the Humanist magazine., 9-29-2015, "Ecological Modernity versus Capitalist Modernity," New Compass, http://new-compass.net/articles/ecological-modernity-versus-capitalist-modernity</w:t>
      </w:r>
    </w:p>
    <w:p w14:paraId="6BA184DB" w14:textId="77777777" w:rsidR="002B25B1" w:rsidRDefault="006431AC" w:rsidP="006431AC">
      <w:pPr>
        <w:rPr>
          <w:rStyle w:val="Emphasis"/>
        </w:rPr>
      </w:pPr>
      <w:r w:rsidRPr="00E568CD">
        <w:rPr>
          <w:rStyle w:val="StyleUnderline"/>
        </w:rPr>
        <w:t>In this provocative essay, Marco Rosaire Rossi challenges Murray Bookchin's fundamental claim that capitalism's lifeblood is unfettered gro</w:t>
      </w:r>
      <w:r w:rsidRPr="007963E1">
        <w:rPr>
          <w:sz w:val="12"/>
        </w:rPr>
        <w:t xml:space="preserve">wth. Contrary to radical wisdom, </w:t>
      </w:r>
      <w:r w:rsidRPr="00E568CD">
        <w:rPr>
          <w:rStyle w:val="Emphasis"/>
        </w:rPr>
        <w:t xml:space="preserve">Rossi writes, </w:t>
      </w:r>
      <w:r w:rsidRPr="00A92F43">
        <w:rPr>
          <w:rStyle w:val="Emphasis"/>
        </w:rPr>
        <w:t xml:space="preserve">if we are </w:t>
      </w:r>
      <w:r w:rsidRPr="005A224C">
        <w:rPr>
          <w:rStyle w:val="Emphasis"/>
          <w:highlight w:val="cyan"/>
        </w:rPr>
        <w:t>to build</w:t>
      </w:r>
      <w:r w:rsidRPr="00A92F43">
        <w:rPr>
          <w:rStyle w:val="Emphasis"/>
        </w:rPr>
        <w:t xml:space="preserve"> an </w:t>
      </w:r>
      <w:r w:rsidRPr="005A224C">
        <w:rPr>
          <w:rStyle w:val="Emphasis"/>
          <w:highlight w:val="cyan"/>
        </w:rPr>
        <w:t>ecological society we will need more growth, not less</w:t>
      </w:r>
      <w:r w:rsidRPr="007963E1">
        <w:rPr>
          <w:sz w:val="12"/>
        </w:rPr>
        <w:t xml:space="preserve">. </w:t>
      </w:r>
      <w:r w:rsidRPr="006134B3">
        <w:rPr>
          <w:rStyle w:val="StyleUnderline"/>
        </w:rPr>
        <w:t>De-growth</w:t>
      </w:r>
      <w:r w:rsidRPr="00E568CD">
        <w:rPr>
          <w:rStyle w:val="StyleUnderline"/>
        </w:rPr>
        <w:t xml:space="preserve"> in a time of austerity is morally reprehensible and material prosperity must be increased; the Industrial Revolution must be rapidly advanced. </w:t>
      </w:r>
      <w:r w:rsidRPr="005A224C">
        <w:rPr>
          <w:rStyle w:val="StyleUnderline"/>
          <w:highlight w:val="cyan"/>
        </w:rPr>
        <w:t>Without this</w:t>
      </w:r>
      <w:r w:rsidRPr="00A92F43">
        <w:rPr>
          <w:rStyle w:val="StyleUnderline"/>
        </w:rPr>
        <w:t xml:space="preserve"> </w:t>
      </w:r>
      <w:r w:rsidRPr="00BE6C4F">
        <w:rPr>
          <w:rStyle w:val="StyleUnderline"/>
        </w:rPr>
        <w:t>progress</w:t>
      </w:r>
      <w:r w:rsidRPr="00A92F43">
        <w:rPr>
          <w:rStyle w:val="StyleUnderline"/>
        </w:rPr>
        <w:t xml:space="preserve">, </w:t>
      </w:r>
      <w:r w:rsidRPr="005A224C">
        <w:rPr>
          <w:rStyle w:val="StyleUnderline"/>
          <w:highlight w:val="cyan"/>
        </w:rPr>
        <w:t xml:space="preserve">humanity </w:t>
      </w:r>
      <w:r w:rsidRPr="005A224C">
        <w:rPr>
          <w:rStyle w:val="Emphasis"/>
          <w:highlight w:val="cyan"/>
        </w:rPr>
        <w:t>will only remain at the threshold</w:t>
      </w:r>
      <w:r w:rsidRPr="005A224C">
        <w:rPr>
          <w:rStyle w:val="StyleUnderline"/>
          <w:highlight w:val="cyan"/>
        </w:rPr>
        <w:t xml:space="preserve"> of</w:t>
      </w:r>
      <w:r w:rsidRPr="00A92F43">
        <w:rPr>
          <w:rStyle w:val="StyleUnderline"/>
        </w:rPr>
        <w:t xml:space="preserve"> an </w:t>
      </w:r>
      <w:r w:rsidRPr="005A224C">
        <w:rPr>
          <w:rStyle w:val="StyleUnderline"/>
          <w:highlight w:val="cyan"/>
        </w:rPr>
        <w:t>ecological society</w:t>
      </w:r>
      <w:r w:rsidRPr="00E568CD">
        <w:rPr>
          <w:rStyle w:val="StyleUnderline"/>
        </w:rPr>
        <w:t xml:space="preserve"> and no more</w:t>
      </w:r>
      <w:r w:rsidRPr="007963E1">
        <w:rPr>
          <w:sz w:val="12"/>
        </w:rPr>
        <w:t xml:space="preserve">. It has become almost cliché to remark that human civilization is facing an existential crisis unparalleled in history. It is almost cliché, but not quite, because to refer to it as cliché does a disservice to the extensiveness of the problem; and yet, calling it a cliché somehow speaks to the banality of the apocalyptic cries. From across the political spectrum, there is a sense that “The End Is Nigh,” and after “Nigh” has lasted many years—for some, even decades—a sense of apathetic dread sinks in. The world is going to die, it has been dying for years, and apparently there is nothing anyone can do about it. This acedia of apathetic dread is based both in reality and in ideology. The reality is that the planet is experiencing a major threat in the form of global warming. Our global economic system has put itself in violent opposition to any ecological parameters. The major disruptions of global warming still loom over the horizon; yet, their immanence means that we need to consider the consequences of increasing humanity’s material prosperity. </w:t>
      </w:r>
      <w:r w:rsidRPr="005A224C">
        <w:rPr>
          <w:rStyle w:val="StyleUnderline"/>
          <w:highlight w:val="cyan"/>
        </w:rPr>
        <w:t>Billions</w:t>
      </w:r>
      <w:r w:rsidRPr="00E568CD">
        <w:rPr>
          <w:rStyle w:val="StyleUnderline"/>
        </w:rPr>
        <w:t xml:space="preserve"> of people </w:t>
      </w:r>
      <w:r w:rsidRPr="005A224C">
        <w:rPr>
          <w:rStyle w:val="StyleUnderline"/>
          <w:highlight w:val="cyan"/>
        </w:rPr>
        <w:t>need to be pulled out of poverty</w:t>
      </w:r>
      <w:r w:rsidRPr="00E568CD">
        <w:rPr>
          <w:rStyle w:val="StyleUnderline"/>
        </w:rPr>
        <w:t xml:space="preserve">, but if doing so ends up sending the planet off a cliff then it makes little sense to do just that. At the same time, billions of people are living in abject poverty. Chilling ourselves to their plight out of ecological concern requires a dimming of our sense of humanity. </w:t>
      </w:r>
      <w:r w:rsidRPr="005A224C">
        <w:rPr>
          <w:rStyle w:val="StyleUnderline"/>
          <w:highlight w:val="cyan"/>
        </w:rPr>
        <w:t>In halting</w:t>
      </w:r>
      <w:r w:rsidRPr="00A92F43">
        <w:rPr>
          <w:rStyle w:val="StyleUnderline"/>
        </w:rPr>
        <w:t xml:space="preserve"> material </w:t>
      </w:r>
      <w:r w:rsidRPr="005A224C">
        <w:rPr>
          <w:rStyle w:val="StyleUnderline"/>
          <w:highlight w:val="cyan"/>
        </w:rPr>
        <w:t>prosperity we</w:t>
      </w:r>
      <w:r w:rsidRPr="00A92F43">
        <w:rPr>
          <w:rStyle w:val="StyleUnderline"/>
        </w:rPr>
        <w:t xml:space="preserve"> may </w:t>
      </w:r>
      <w:r w:rsidRPr="005A224C">
        <w:rPr>
          <w:rStyle w:val="StyleUnderline"/>
          <w:highlight w:val="cyan"/>
        </w:rPr>
        <w:t>save the planet but</w:t>
      </w:r>
      <w:r w:rsidRPr="00E568CD">
        <w:rPr>
          <w:rStyle w:val="StyleUnderline"/>
        </w:rPr>
        <w:t xml:space="preserve"> in the process we </w:t>
      </w:r>
      <w:r w:rsidRPr="005A224C">
        <w:rPr>
          <w:rStyle w:val="StyleUnderline"/>
          <w:highlight w:val="cyan"/>
        </w:rPr>
        <w:t>kill our humanity</w:t>
      </w:r>
      <w:r w:rsidRPr="00E568CD">
        <w:rPr>
          <w:rStyle w:val="StyleUnderline"/>
        </w:rPr>
        <w:t>.</w:t>
      </w:r>
      <w:r>
        <w:rPr>
          <w:rStyle w:val="StyleUnderline"/>
        </w:rPr>
        <w:t xml:space="preserve"> </w:t>
      </w:r>
      <w:r w:rsidRPr="007963E1">
        <w:rPr>
          <w:sz w:val="12"/>
        </w:rPr>
        <w:t xml:space="preserve">Development or Sustainability? The ideological source of this apathetic dread is the Morton’s Fork between material security and ecological sustainability to begin with. </w:t>
      </w:r>
      <w:r w:rsidRPr="00E568CD">
        <w:rPr>
          <w:rStyle w:val="StyleUnderline"/>
        </w:rPr>
        <w:t>Ideologically, there appears to be an inability to imagine a society that is materially secure, even prosperous, and ecologically sustainable.</w:t>
      </w:r>
      <w:r w:rsidRPr="007963E1">
        <w:rPr>
          <w:sz w:val="12"/>
        </w:rPr>
        <w:t xml:space="preserve"> Finding a loving marriage between technology and ecology is at the center of many of our ecological and social problems</w:t>
      </w:r>
      <w:r w:rsidRPr="00E568CD">
        <w:rPr>
          <w:rStyle w:val="StyleUnderline"/>
        </w:rPr>
        <w:t xml:space="preserve">. </w:t>
      </w:r>
      <w:r w:rsidRPr="005A224C">
        <w:rPr>
          <w:rStyle w:val="StyleUnderline"/>
          <w:highlight w:val="cyan"/>
        </w:rPr>
        <w:t>New tech</w:t>
      </w:r>
      <w:r w:rsidRPr="00E568CD">
        <w:rPr>
          <w:rStyle w:val="StyleUnderline"/>
        </w:rPr>
        <w:t xml:space="preserve">nologies </w:t>
      </w:r>
      <w:r w:rsidRPr="00A92F43">
        <w:rPr>
          <w:rStyle w:val="StyleUnderline"/>
        </w:rPr>
        <w:t xml:space="preserve">must </w:t>
      </w:r>
      <w:r w:rsidRPr="005A224C">
        <w:rPr>
          <w:rStyle w:val="StyleUnderline"/>
          <w:highlight w:val="cyan"/>
        </w:rPr>
        <w:t>allow ecosystems to become more</w:t>
      </w:r>
      <w:r w:rsidRPr="00A92F43">
        <w:rPr>
          <w:rStyle w:val="StyleUnderline"/>
        </w:rPr>
        <w:t xml:space="preserve"> diverse and </w:t>
      </w:r>
      <w:r w:rsidRPr="005A224C">
        <w:rPr>
          <w:rStyle w:val="StyleUnderline"/>
          <w:highlight w:val="cyan"/>
        </w:rPr>
        <w:t>stable</w:t>
      </w:r>
      <w:r w:rsidRPr="00F76F9F">
        <w:rPr>
          <w:rStyle w:val="StyleUnderline"/>
        </w:rPr>
        <w:t>, and that environmental diversity and stability must be used in such a way that it allows humans the time and leisure to engage in even more s</w:t>
      </w:r>
      <w:r w:rsidRPr="00E568CD">
        <w:rPr>
          <w:rStyle w:val="StyleUnderline"/>
        </w:rPr>
        <w:t>ophisticated technological pursuits.</w:t>
      </w:r>
      <w:r w:rsidRPr="007963E1">
        <w:rPr>
          <w:sz w:val="12"/>
        </w:rPr>
        <w:t xml:space="preserve"> What environmentalists have failed to cultivate when it comes to nature is the same sense of progress that seems instinctual to a modernist understanding of technology, thus their opposition. </w:t>
      </w:r>
      <w:r w:rsidRPr="00E568CD">
        <w:rPr>
          <w:rStyle w:val="StyleUnderline"/>
        </w:rPr>
        <w:t xml:space="preserve">Since the birth of the environmental movement the entire approach to the natural world has been one of </w:t>
      </w:r>
      <w:r w:rsidRPr="005A224C">
        <w:rPr>
          <w:rStyle w:val="StyleUnderline"/>
          <w:highlight w:val="cyan"/>
        </w:rPr>
        <w:t>conservation</w:t>
      </w:r>
      <w:r w:rsidRPr="00E568CD">
        <w:rPr>
          <w:rStyle w:val="StyleUnderline"/>
        </w:rPr>
        <w:t>.</w:t>
      </w:r>
      <w:r w:rsidRPr="007963E1">
        <w:rPr>
          <w:sz w:val="12"/>
        </w:rPr>
        <w:t xml:space="preserve"> A pristine, romantic, and often spiritual approach to the natural world has meant that environmentalists have adopted a savior psychology to their activism. Nature, in its innocence, cannot be polluted with civilization. It must be saved from the inherent capriciousness of humanity through prohibitions and austerity. </w:t>
      </w:r>
      <w:r w:rsidRPr="00E568CD">
        <w:rPr>
          <w:rStyle w:val="Emphasis"/>
        </w:rPr>
        <w:t xml:space="preserve">This one-sided approach to environmentalism </w:t>
      </w:r>
      <w:r w:rsidRPr="005A224C">
        <w:rPr>
          <w:rStyle w:val="Emphasis"/>
          <w:highlight w:val="cyan"/>
        </w:rPr>
        <w:t>not only ignores the</w:t>
      </w:r>
      <w:r w:rsidRPr="00A92F43">
        <w:rPr>
          <w:rStyle w:val="Emphasis"/>
        </w:rPr>
        <w:t xml:space="preserve"> vitality and </w:t>
      </w:r>
      <w:r w:rsidRPr="005A224C">
        <w:rPr>
          <w:rStyle w:val="Emphasis"/>
          <w:highlight w:val="cyan"/>
        </w:rPr>
        <w:t>resilience of the natural world, but also</w:t>
      </w:r>
      <w:r w:rsidRPr="00A92F43">
        <w:rPr>
          <w:rStyle w:val="Emphasis"/>
        </w:rPr>
        <w:t xml:space="preserve"> establishes an “otherness” between humanity and nature that </w:t>
      </w:r>
      <w:r w:rsidRPr="005A224C">
        <w:rPr>
          <w:rStyle w:val="Emphasis"/>
          <w:highlight w:val="cyan"/>
        </w:rPr>
        <w:t>reinforces humanity’s alienation</w:t>
      </w:r>
      <w:r w:rsidRPr="00A92F43">
        <w:rPr>
          <w:rStyle w:val="Emphasis"/>
        </w:rPr>
        <w:t xml:space="preserve"> to the natural world</w:t>
      </w:r>
      <w:r w:rsidRPr="00A92F43">
        <w:rPr>
          <w:sz w:val="12"/>
        </w:rPr>
        <w:t xml:space="preserve">. In </w:t>
      </w:r>
      <w:r w:rsidRPr="00A92F43">
        <w:rPr>
          <w:rStyle w:val="StyleUnderline"/>
        </w:rPr>
        <w:t>the hopes of bringing the “arrogance of man” down to the level of nature, environmentalists have duplicated the very dichotomy that they oppose but with one important twist: Nature is supposed to reign over society</w:t>
      </w:r>
      <w:r w:rsidRPr="00A92F43">
        <w:rPr>
          <w:sz w:val="12"/>
        </w:rPr>
        <w:t>, and it should reign even</w:t>
      </w:r>
      <w:r w:rsidRPr="007963E1">
        <w:rPr>
          <w:sz w:val="12"/>
        </w:rPr>
        <w:t xml:space="preserve"> if the supremacy of nature means that certain people in society must be made desolate. </w:t>
      </w:r>
      <w:r w:rsidRPr="005A224C">
        <w:rPr>
          <w:rStyle w:val="Emphasis"/>
          <w:highlight w:val="cyan"/>
        </w:rPr>
        <w:t>Ecology</w:t>
      </w:r>
      <w:r w:rsidRPr="00A92F43">
        <w:rPr>
          <w:rStyle w:val="Emphasis"/>
        </w:rPr>
        <w:t xml:space="preserve"> </w:t>
      </w:r>
      <w:r w:rsidRPr="00F76F9F">
        <w:rPr>
          <w:rStyle w:val="Emphasis"/>
        </w:rPr>
        <w:t xml:space="preserve">should not, and </w:t>
      </w:r>
      <w:r w:rsidRPr="005A224C">
        <w:rPr>
          <w:rStyle w:val="Emphasis"/>
          <w:highlight w:val="cyan"/>
        </w:rPr>
        <w:t>cannot, be</w:t>
      </w:r>
      <w:r w:rsidRPr="00A92F43">
        <w:rPr>
          <w:rStyle w:val="Emphasis"/>
        </w:rPr>
        <w:t xml:space="preserve"> a synonym for </w:t>
      </w:r>
      <w:r w:rsidRPr="005A224C">
        <w:rPr>
          <w:rStyle w:val="Emphasis"/>
          <w:highlight w:val="cyan"/>
        </w:rPr>
        <w:t>misanthropy</w:t>
      </w:r>
      <w:r w:rsidRPr="007963E1">
        <w:rPr>
          <w:sz w:val="12"/>
        </w:rPr>
        <w:t xml:space="preserve">. </w:t>
      </w:r>
      <w:r w:rsidRPr="00BE6C4F">
        <w:rPr>
          <w:rStyle w:val="StyleUnderline"/>
        </w:rPr>
        <w:t>Civilization does have the potential to destroy nature, but it also has the potential to restore and complement it.</w:t>
      </w:r>
      <w:r w:rsidRPr="00BE6C4F">
        <w:rPr>
          <w:sz w:val="12"/>
        </w:rPr>
        <w:t xml:space="preserve"> The modern world has endowed us with both unprecedented destructive capacities and liberating potentialities. </w:t>
      </w:r>
      <w:r w:rsidRPr="00BE6C4F">
        <w:rPr>
          <w:rStyle w:val="StyleUnderline"/>
        </w:rPr>
        <w:t>Moreover, modern technology has shown us the means to not only liberate humans from the harsh conditions of the natural world, but also to liberate the natural world from a harsh and myopic civilization</w:t>
      </w:r>
      <w:r w:rsidRPr="00BE6C4F">
        <w:rPr>
          <w:sz w:val="12"/>
        </w:rPr>
        <w:t xml:space="preserve">. </w:t>
      </w:r>
      <w:r w:rsidRPr="00BE6C4F">
        <w:rPr>
          <w:rStyle w:val="StyleUnderline"/>
        </w:rPr>
        <w:t>Before the use of coa</w:t>
      </w:r>
      <w:r w:rsidRPr="007963E1">
        <w:rPr>
          <w:rStyle w:val="StyleUnderline"/>
        </w:rPr>
        <w:t>l fed the Industrial Revolution, the main source of energy in the world was wood</w:t>
      </w:r>
      <w:r w:rsidRPr="007963E1">
        <w:rPr>
          <w:sz w:val="12"/>
        </w:rPr>
        <w:t xml:space="preserve">. Wood is an extraordinarily inefficient source of energy that releases a lot of carbon into the atmosphere. </w:t>
      </w:r>
      <w:r w:rsidRPr="005A224C">
        <w:rPr>
          <w:rStyle w:val="StyleUnderline"/>
          <w:highlight w:val="cyan"/>
        </w:rPr>
        <w:t>If the</w:t>
      </w:r>
      <w:r w:rsidRPr="00A92F43">
        <w:rPr>
          <w:rStyle w:val="StyleUnderline"/>
        </w:rPr>
        <w:t xml:space="preserve"> European </w:t>
      </w:r>
      <w:r w:rsidRPr="005A224C">
        <w:rPr>
          <w:rStyle w:val="StyleUnderline"/>
          <w:highlight w:val="cyan"/>
        </w:rPr>
        <w:t>need for wood had not transferred to coal</w:t>
      </w:r>
      <w:r w:rsidRPr="007963E1">
        <w:rPr>
          <w:rStyle w:val="StyleUnderline"/>
        </w:rPr>
        <w:t xml:space="preserve">—and there was no reason to suspect that it would have slowed down—then </w:t>
      </w:r>
      <w:r w:rsidRPr="005A224C">
        <w:rPr>
          <w:rStyle w:val="StyleUnderline"/>
          <w:highlight w:val="cyan"/>
        </w:rPr>
        <w:t>all of Europe would have been deforested, and we would still be dealing with</w:t>
      </w:r>
      <w:r w:rsidRPr="007963E1">
        <w:rPr>
          <w:rStyle w:val="StyleUnderline"/>
        </w:rPr>
        <w:t xml:space="preserve"> the problem of </w:t>
      </w:r>
      <w:r w:rsidRPr="005A224C">
        <w:rPr>
          <w:rStyle w:val="StyleUnderline"/>
          <w:highlight w:val="cyan"/>
        </w:rPr>
        <w:t>climate change</w:t>
      </w:r>
      <w:r w:rsidRPr="007963E1">
        <w:rPr>
          <w:rStyle w:val="StyleUnderline"/>
        </w:rPr>
        <w:t>.</w:t>
      </w:r>
      <w:r w:rsidRPr="007963E1">
        <w:rPr>
          <w:sz w:val="12"/>
        </w:rPr>
        <w:t xml:space="preserve"> The fossil fuel economy saved humanity from this travesty. Fossil fuels, though problematic in our own time, are far denser forms of energy. They do not require a massive project of deforestation to extract. The movement beyond fossil fuels continues along the same lines as the movement beyond wood, that is, the search for denser and more efficient forms of energy. This project can only come about through the advancement of technological and scientific progress, a furthering of the Industrial Revolution, not its retraction. </w:t>
      </w:r>
      <w:r w:rsidRPr="007963E1">
        <w:rPr>
          <w:rStyle w:val="StyleUnderline"/>
        </w:rPr>
        <w:t xml:space="preserve">Similarly, our economy is potentially going through a subtle process </w:t>
      </w:r>
      <w:r w:rsidRPr="00BE6C4F">
        <w:rPr>
          <w:rStyle w:val="StyleUnderline"/>
        </w:rPr>
        <w:t>of dematerialization that is forcing a reassessment of the relationship</w:t>
      </w:r>
      <w:r w:rsidRPr="007963E1">
        <w:rPr>
          <w:rStyle w:val="StyleUnderline"/>
        </w:rPr>
        <w:t xml:space="preserve"> between industrial and postindustrial societies</w:t>
      </w:r>
      <w:r w:rsidRPr="007963E1">
        <w:rPr>
          <w:sz w:val="12"/>
        </w:rPr>
        <w:t xml:space="preserve">. </w:t>
      </w:r>
      <w:r w:rsidRPr="005A224C">
        <w:rPr>
          <w:rStyle w:val="Emphasis"/>
          <w:highlight w:val="cyan"/>
        </w:rPr>
        <w:t>We</w:t>
      </w:r>
      <w:r w:rsidRPr="00A92F43">
        <w:rPr>
          <w:rStyle w:val="Emphasis"/>
        </w:rPr>
        <w:t xml:space="preserve"> are able to </w:t>
      </w:r>
      <w:r w:rsidRPr="005A224C">
        <w:rPr>
          <w:rStyle w:val="Emphasis"/>
          <w:highlight w:val="cyan"/>
        </w:rPr>
        <w:t>generate more wealth, with less stuff, more efficiently</w:t>
      </w:r>
      <w:r w:rsidRPr="007963E1">
        <w:rPr>
          <w:sz w:val="12"/>
        </w:rPr>
        <w:t xml:space="preserve">. In the developing world, many countries are still experiencing materializing economies, but—as the developed nations dematerializes—there appears to be a point when economic development reaches past material security and into intellectual and cultural achievements. </w:t>
      </w:r>
      <w:r w:rsidRPr="007963E1">
        <w:rPr>
          <w:rStyle w:val="StyleUnderline"/>
        </w:rPr>
        <w:t xml:space="preserve">Consumerism is to be feared when it becomes a substitute for social creativity. </w:t>
      </w:r>
      <w:r w:rsidRPr="005A224C">
        <w:rPr>
          <w:rStyle w:val="Emphasis"/>
          <w:highlight w:val="cyan"/>
        </w:rPr>
        <w:t>Consumption</w:t>
      </w:r>
      <w:r w:rsidRPr="007963E1">
        <w:rPr>
          <w:rStyle w:val="Emphasis"/>
        </w:rPr>
        <w:t xml:space="preserve">, in contrast, </w:t>
      </w:r>
      <w:r w:rsidRPr="005A224C">
        <w:rPr>
          <w:rStyle w:val="Emphasis"/>
          <w:highlight w:val="cyan"/>
        </w:rPr>
        <w:t>is</w:t>
      </w:r>
      <w:r w:rsidRPr="00A92F43">
        <w:rPr>
          <w:rStyle w:val="Emphasis"/>
        </w:rPr>
        <w:t xml:space="preserve"> not just metabolically necessary, but </w:t>
      </w:r>
      <w:r w:rsidRPr="005A224C">
        <w:rPr>
          <w:rStyle w:val="Emphasis"/>
          <w:highlight w:val="cyan"/>
        </w:rPr>
        <w:t>socially desirable</w:t>
      </w:r>
      <w:r w:rsidRPr="007963E1">
        <w:rPr>
          <w:rStyle w:val="Emphasis"/>
        </w:rPr>
        <w:t>.</w:t>
      </w:r>
    </w:p>
    <w:p w14:paraId="60E68F0B" w14:textId="77777777" w:rsidR="00C41A97" w:rsidRPr="00470DD5" w:rsidRDefault="00C41A97" w:rsidP="00C41A97">
      <w:pPr>
        <w:pStyle w:val="Heading4"/>
        <w:numPr>
          <w:ilvl w:val="0"/>
          <w:numId w:val="12"/>
        </w:numPr>
        <w:tabs>
          <w:tab w:val="num" w:pos="360"/>
        </w:tabs>
        <w:ind w:left="0" w:firstLine="0"/>
        <w:rPr>
          <w:rFonts w:asciiTheme="minorHAnsi" w:hAnsiTheme="minorHAnsi" w:cstheme="minorHAnsi"/>
        </w:rPr>
      </w:pPr>
      <w:r w:rsidRPr="00470DD5">
        <w:rPr>
          <w:rFonts w:asciiTheme="minorHAnsi" w:hAnsiTheme="minorHAnsi" w:cstheme="minorHAnsi"/>
        </w:rPr>
        <w:t xml:space="preserve">Problems with capitalism aren’t </w:t>
      </w:r>
      <w:r w:rsidRPr="00470DD5">
        <w:rPr>
          <w:rFonts w:asciiTheme="minorHAnsi" w:hAnsiTheme="minorHAnsi" w:cstheme="minorHAnsi"/>
          <w:u w:val="single"/>
        </w:rPr>
        <w:t>inevitable</w:t>
      </w:r>
      <w:r w:rsidRPr="00470DD5">
        <w:rPr>
          <w:rFonts w:asciiTheme="minorHAnsi" w:hAnsiTheme="minorHAnsi" w:cstheme="minorHAnsi"/>
        </w:rPr>
        <w:t xml:space="preserve">, but emerge where there </w:t>
      </w:r>
      <w:r w:rsidRPr="00470DD5">
        <w:rPr>
          <w:rFonts w:asciiTheme="minorHAnsi" w:hAnsiTheme="minorHAnsi" w:cstheme="minorHAnsi"/>
          <w:u w:val="single"/>
        </w:rPr>
        <w:t>isn’t enough of it</w:t>
      </w:r>
      <w:r w:rsidRPr="00470DD5">
        <w:rPr>
          <w:rFonts w:asciiTheme="minorHAnsi" w:hAnsiTheme="minorHAnsi" w:cstheme="minorHAnsi"/>
        </w:rPr>
        <w:t>.</w:t>
      </w:r>
    </w:p>
    <w:p w14:paraId="080A74F0" w14:textId="77777777" w:rsidR="00C41A97" w:rsidRPr="00470DD5" w:rsidRDefault="00C41A97" w:rsidP="00C41A97">
      <w:pPr>
        <w:rPr>
          <w:rFonts w:asciiTheme="minorHAnsi" w:hAnsiTheme="minorHAnsi" w:cstheme="minorHAnsi"/>
        </w:rPr>
      </w:pPr>
      <w:r w:rsidRPr="00470DD5">
        <w:rPr>
          <w:rStyle w:val="Style13ptBold"/>
          <w:rFonts w:asciiTheme="minorHAnsi" w:hAnsiTheme="minorHAnsi" w:cstheme="minorHAnsi"/>
        </w:rPr>
        <w:t>McAfee, 19</w:t>
      </w:r>
      <w:r w:rsidRPr="00470DD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“Adam Smith Said That: A Few Words about Capitalism,” </w:t>
      </w:r>
      <w:r w:rsidRPr="00470DD5">
        <w:rPr>
          <w:rFonts w:asciiTheme="minorHAnsi" w:hAnsiTheme="minorHAnsi" w:cstheme="minorHAnsi"/>
          <w:i/>
        </w:rPr>
        <w:t>More from Less: The Surprising Story of How We Learned to Prosper Using Fewer Resources—and What Happens Next</w:t>
      </w:r>
      <w:r w:rsidRPr="00470DD5">
        <w:rPr>
          <w:rFonts w:asciiTheme="minorHAnsi" w:hAnsiTheme="minorHAnsi" w:cstheme="minorHAnsi"/>
        </w:rPr>
        <w:t>, Chapter 8, pg 170-171, Kindle, dml)</w:t>
      </w:r>
    </w:p>
    <w:p w14:paraId="1434C9CC" w14:textId="77777777" w:rsidR="00C41A97" w:rsidRPr="00470DD5" w:rsidRDefault="00C41A97" w:rsidP="00C41A97">
      <w:pPr>
        <w:rPr>
          <w:rFonts w:asciiTheme="minorHAnsi" w:hAnsiTheme="minorHAnsi" w:cstheme="minorHAnsi"/>
        </w:rPr>
      </w:pPr>
    </w:p>
    <w:p w14:paraId="482E49D6" w14:textId="77777777" w:rsidR="00C41A97" w:rsidRPr="00470DD5" w:rsidRDefault="00C41A97" w:rsidP="00C41A97">
      <w:pPr>
        <w:rPr>
          <w:rFonts w:asciiTheme="minorHAnsi" w:hAnsiTheme="minorHAnsi" w:cstheme="minorHAnsi"/>
          <w:sz w:val="16"/>
        </w:rPr>
      </w:pPr>
      <w:r w:rsidRPr="00470DD5">
        <w:rPr>
          <w:rFonts w:asciiTheme="minorHAnsi" w:hAnsiTheme="minorHAnsi" w:cstheme="minorHAnsi"/>
          <w:sz w:val="16"/>
        </w:rPr>
        <w:t xml:space="preserve">But </w:t>
      </w:r>
      <w:r w:rsidRPr="00470DD5">
        <w:rPr>
          <w:rStyle w:val="StyleUnderline"/>
          <w:rFonts w:asciiTheme="minorHAnsi" w:hAnsiTheme="minorHAnsi" w:cstheme="minorHAnsi"/>
          <w:highlight w:val="cyan"/>
        </w:rPr>
        <w:t xml:space="preserve">hasn't capitalism also </w:t>
      </w:r>
      <w:r w:rsidRPr="00470DD5">
        <w:rPr>
          <w:rStyle w:val="Emphasis"/>
          <w:rFonts w:asciiTheme="minorHAnsi" w:hAnsiTheme="minorHAnsi" w:cstheme="minorHAnsi"/>
          <w:highlight w:val="cyan"/>
        </w:rPr>
        <w:t>let people down</w:t>
      </w:r>
      <w:r w:rsidRPr="00470DD5">
        <w:rPr>
          <w:rStyle w:val="StyleUnderline"/>
          <w:rFonts w:asciiTheme="minorHAnsi" w:hAnsiTheme="minorHAnsi" w:cstheme="minorHAnsi"/>
        </w:rPr>
        <w:t xml:space="preserve"> in Latin America and the world's other </w:t>
      </w:r>
      <w:r w:rsidRPr="00470DD5">
        <w:rPr>
          <w:rStyle w:val="Emphasis"/>
          <w:rFonts w:asciiTheme="minorHAnsi" w:hAnsiTheme="minorHAnsi" w:cstheme="minorHAnsi"/>
        </w:rPr>
        <w:t>less developed regions</w:t>
      </w:r>
      <w:r w:rsidRPr="00470DD5">
        <w:rPr>
          <w:rStyle w:val="StyleUnderline"/>
          <w:rFonts w:asciiTheme="minorHAnsi" w:hAnsiTheme="minorHAnsi" w:cstheme="minorHAnsi"/>
        </w:rPr>
        <w:t>?</w:t>
      </w:r>
      <w:r w:rsidRPr="00470DD5">
        <w:rPr>
          <w:rFonts w:asciiTheme="minorHAnsi" w:hAnsiTheme="minorHAnsi" w:cstheme="minorHAnsi"/>
          <w:sz w:val="16"/>
        </w:rPr>
        <w:t xml:space="preserve"> Perhaps its failures haven't been as rapid and grotesque as socialism's in Venezuela, but </w:t>
      </w:r>
      <w:r w:rsidRPr="00470DD5">
        <w:rPr>
          <w:rStyle w:val="StyleUnderline"/>
          <w:rFonts w:asciiTheme="minorHAnsi" w:hAnsiTheme="minorHAnsi" w:cstheme="minorHAnsi"/>
        </w:rPr>
        <w:t xml:space="preserve">hasn't it still </w:t>
      </w:r>
      <w:r w:rsidRPr="00470DD5">
        <w:rPr>
          <w:rStyle w:val="Emphasis"/>
          <w:rFonts w:asciiTheme="minorHAnsi" w:hAnsiTheme="minorHAnsi" w:cstheme="minorHAnsi"/>
        </w:rPr>
        <w:t>failed</w:t>
      </w:r>
      <w:r w:rsidRPr="00470DD5">
        <w:rPr>
          <w:rStyle w:val="StyleUnderline"/>
          <w:rFonts w:asciiTheme="minorHAnsi" w:hAnsiTheme="minorHAnsi" w:cstheme="minorHAnsi"/>
        </w:rPr>
        <w:t>?</w:t>
      </w:r>
      <w:r w:rsidRPr="00470DD5">
        <w:rPr>
          <w:rFonts w:asciiTheme="minorHAnsi" w:hAnsiTheme="minorHAnsi" w:cstheme="minorHAnsi"/>
          <w:sz w:val="16"/>
        </w:rPr>
        <w:t xml:space="preserve"> Ricardo Hausmann argues that </w:t>
      </w:r>
      <w:r w:rsidRPr="00470DD5">
        <w:rPr>
          <w:rStyle w:val="StyleUnderline"/>
          <w:rFonts w:asciiTheme="minorHAnsi" w:hAnsiTheme="minorHAnsi" w:cstheme="minorHAnsi"/>
          <w:highlight w:val="cyan"/>
        </w:rPr>
        <w:t xml:space="preserve">it </w:t>
      </w:r>
      <w:r w:rsidRPr="00470DD5">
        <w:rPr>
          <w:rStyle w:val="Emphasis"/>
          <w:rFonts w:asciiTheme="minorHAnsi" w:hAnsiTheme="minorHAnsi" w:cstheme="minorHAnsi"/>
          <w:highlight w:val="cyan"/>
        </w:rPr>
        <w:t>hasn't</w:t>
      </w:r>
      <w:r w:rsidRPr="00470DD5">
        <w:rPr>
          <w:rStyle w:val="StyleUnderline"/>
          <w:rFonts w:asciiTheme="minorHAnsi" w:hAnsiTheme="minorHAnsi" w:cstheme="minorHAnsi"/>
        </w:rPr>
        <w:t xml:space="preserve">. It's </w:t>
      </w:r>
      <w:r w:rsidRPr="00470DD5">
        <w:rPr>
          <w:rStyle w:val="Emphasis"/>
          <w:rFonts w:asciiTheme="minorHAnsi" w:hAnsiTheme="minorHAnsi" w:cstheme="minorHAnsi"/>
          <w:highlight w:val="cyan"/>
        </w:rPr>
        <w:t>worked quite well</w:t>
      </w:r>
      <w:r w:rsidRPr="00470DD5">
        <w:rPr>
          <w:rStyle w:val="StyleUnderline"/>
          <w:rFonts w:asciiTheme="minorHAnsi" w:hAnsiTheme="minorHAnsi" w:cstheme="minorHAnsi"/>
          <w:highlight w:val="cyan"/>
        </w:rPr>
        <w:t xml:space="preserve"> where it has </w:t>
      </w:r>
      <w:r w:rsidRPr="00470DD5">
        <w:rPr>
          <w:rStyle w:val="Emphasis"/>
          <w:rFonts w:asciiTheme="minorHAnsi" w:hAnsiTheme="minorHAnsi" w:cstheme="minorHAnsi"/>
          <w:highlight w:val="cyan"/>
        </w:rPr>
        <w:t>taken hold</w:t>
      </w:r>
      <w:r w:rsidRPr="00470DD5">
        <w:rPr>
          <w:rStyle w:val="StyleUnderline"/>
          <w:rFonts w:asciiTheme="minorHAnsi" w:hAnsiTheme="minorHAnsi" w:cstheme="minorHAnsi"/>
        </w:rPr>
        <w:t xml:space="preserve">. The </w:t>
      </w:r>
      <w:r w:rsidRPr="00470DD5">
        <w:rPr>
          <w:rStyle w:val="Emphasis"/>
          <w:rFonts w:asciiTheme="minorHAnsi" w:hAnsiTheme="minorHAnsi" w:cstheme="minorHAnsi"/>
          <w:highlight w:val="cyan"/>
        </w:rPr>
        <w:t>problem</w:t>
      </w:r>
      <w:r w:rsidRPr="00470DD5">
        <w:rPr>
          <w:rFonts w:asciiTheme="minorHAnsi" w:hAnsiTheme="minorHAnsi" w:cstheme="minorHAnsi"/>
          <w:sz w:val="16"/>
        </w:rPr>
        <w:t xml:space="preserve">, he points out, </w:t>
      </w:r>
      <w:r w:rsidRPr="00470DD5">
        <w:rPr>
          <w:rStyle w:val="StyleUnderline"/>
          <w:rFonts w:asciiTheme="minorHAnsi" w:hAnsiTheme="minorHAnsi" w:cstheme="minorHAnsi"/>
          <w:highlight w:val="cyan"/>
        </w:rPr>
        <w:t>is</w:t>
      </w:r>
      <w:r w:rsidRPr="00470DD5">
        <w:rPr>
          <w:rStyle w:val="StyleUnderline"/>
          <w:rFonts w:asciiTheme="minorHAnsi" w:hAnsiTheme="minorHAnsi" w:cstheme="minorHAnsi"/>
        </w:rPr>
        <w:t xml:space="preserve"> that </w:t>
      </w:r>
      <w:r w:rsidRPr="00470DD5">
        <w:rPr>
          <w:rStyle w:val="StyleUnderline"/>
          <w:rFonts w:asciiTheme="minorHAnsi" w:hAnsiTheme="minorHAnsi" w:cstheme="minorHAnsi"/>
          <w:highlight w:val="cyan"/>
        </w:rPr>
        <w:t xml:space="preserve">it </w:t>
      </w:r>
      <w:r w:rsidRPr="00470DD5">
        <w:rPr>
          <w:rStyle w:val="Emphasis"/>
          <w:rFonts w:asciiTheme="minorHAnsi" w:hAnsiTheme="minorHAnsi" w:cstheme="minorHAnsi"/>
          <w:highlight w:val="cyan"/>
        </w:rPr>
        <w:t>hasn't</w:t>
      </w:r>
      <w:r w:rsidRPr="00470DD5">
        <w:rPr>
          <w:rStyle w:val="Emphasis"/>
          <w:rFonts w:asciiTheme="minorHAnsi" w:hAnsiTheme="minorHAnsi" w:cstheme="minorHAnsi"/>
        </w:rPr>
        <w:t xml:space="preserve"> been allowed to </w:t>
      </w:r>
      <w:r w:rsidRPr="00470DD5">
        <w:rPr>
          <w:rStyle w:val="Emphasis"/>
          <w:rFonts w:asciiTheme="minorHAnsi" w:hAnsiTheme="minorHAnsi" w:cstheme="minorHAnsi"/>
          <w:highlight w:val="cyan"/>
        </w:rPr>
        <w:t>spread widely</w:t>
      </w:r>
      <w:r w:rsidRPr="00470DD5">
        <w:rPr>
          <w:rFonts w:asciiTheme="minorHAnsi" w:hAnsiTheme="minorHAnsi" w:cstheme="minorHAnsi"/>
          <w:sz w:val="16"/>
        </w:rPr>
        <w:t>. As he puts it, "</w:t>
      </w:r>
      <w:r w:rsidRPr="00470DD5">
        <w:rPr>
          <w:rStyle w:val="StyleUnderline"/>
          <w:rFonts w:asciiTheme="minorHAnsi" w:hAnsiTheme="minorHAnsi" w:cstheme="minorHAnsi"/>
        </w:rPr>
        <w:t xml:space="preserve">The </w:t>
      </w:r>
      <w:r w:rsidRPr="00470DD5">
        <w:rPr>
          <w:rStyle w:val="StyleUnderline"/>
          <w:rFonts w:asciiTheme="minorHAnsi" w:hAnsiTheme="minorHAnsi" w:cstheme="minorHAnsi"/>
          <w:highlight w:val="cyan"/>
        </w:rPr>
        <w:t>capitalist reorganization</w:t>
      </w:r>
      <w:r w:rsidRPr="00470DD5">
        <w:rPr>
          <w:rStyle w:val="StyleUnderline"/>
          <w:rFonts w:asciiTheme="minorHAnsi" w:hAnsiTheme="minorHAnsi" w:cstheme="minorHAnsi"/>
        </w:rPr>
        <w:t xml:space="preserve"> of production </w:t>
      </w:r>
      <w:r w:rsidRPr="00470DD5">
        <w:rPr>
          <w:rStyle w:val="Emphasis"/>
          <w:rFonts w:asciiTheme="minorHAnsi" w:hAnsiTheme="minorHAnsi" w:cstheme="minorHAnsi"/>
          <w:highlight w:val="cyan"/>
        </w:rPr>
        <w:t>petered out</w:t>
      </w:r>
      <w:r w:rsidRPr="00470DD5">
        <w:rPr>
          <w:rStyle w:val="StyleUnderline"/>
          <w:rFonts w:asciiTheme="minorHAnsi" w:hAnsiTheme="minorHAnsi" w:cstheme="minorHAnsi"/>
          <w:highlight w:val="cyan"/>
        </w:rPr>
        <w:t xml:space="preserve"> in</w:t>
      </w:r>
      <w:r w:rsidRPr="00470DD5">
        <w:rPr>
          <w:rStyle w:val="StyleUnderline"/>
          <w:rFonts w:asciiTheme="minorHAnsi" w:hAnsiTheme="minorHAnsi" w:cstheme="minorHAnsi"/>
        </w:rPr>
        <w:t xml:space="preserve"> the </w:t>
      </w:r>
      <w:r w:rsidRPr="00470DD5">
        <w:rPr>
          <w:rStyle w:val="StyleUnderline"/>
          <w:rFonts w:asciiTheme="minorHAnsi" w:hAnsiTheme="minorHAnsi" w:cstheme="minorHAnsi"/>
          <w:highlight w:val="cyan"/>
        </w:rPr>
        <w:t>developing world</w:t>
      </w:r>
      <w:r w:rsidRPr="00470DD5">
        <w:rPr>
          <w:rStyle w:val="StyleUnderline"/>
          <w:rFonts w:asciiTheme="minorHAnsi" w:hAnsiTheme="minorHAnsi" w:cstheme="minorHAnsi"/>
        </w:rPr>
        <w:t xml:space="preserve">, </w:t>
      </w:r>
      <w:r w:rsidRPr="00470DD5">
        <w:rPr>
          <w:rStyle w:val="StyleUnderline"/>
          <w:rFonts w:asciiTheme="minorHAnsi" w:hAnsiTheme="minorHAnsi" w:cstheme="minorHAnsi"/>
          <w:highlight w:val="cyan"/>
        </w:rPr>
        <w:t>leaving</w:t>
      </w:r>
      <w:r w:rsidRPr="00470DD5">
        <w:rPr>
          <w:rStyle w:val="StyleUnderline"/>
          <w:rFonts w:asciiTheme="minorHAnsi" w:hAnsiTheme="minorHAnsi" w:cstheme="minorHAnsi"/>
        </w:rPr>
        <w:t xml:space="preserve"> the </w:t>
      </w:r>
      <w:r w:rsidRPr="00470DD5">
        <w:rPr>
          <w:rStyle w:val="Emphasis"/>
          <w:rFonts w:asciiTheme="minorHAnsi" w:hAnsiTheme="minorHAnsi" w:cstheme="minorHAnsi"/>
        </w:rPr>
        <w:t xml:space="preserve">vast </w:t>
      </w:r>
      <w:r w:rsidRPr="00470DD5">
        <w:rPr>
          <w:rStyle w:val="Emphasis"/>
          <w:rFonts w:asciiTheme="minorHAnsi" w:hAnsiTheme="minorHAnsi" w:cstheme="minorHAnsi"/>
          <w:highlight w:val="cyan"/>
        </w:rPr>
        <w:t>majority</w:t>
      </w:r>
      <w:r w:rsidRPr="00470DD5">
        <w:rPr>
          <w:rStyle w:val="StyleUnderline"/>
          <w:rFonts w:asciiTheme="minorHAnsi" w:hAnsiTheme="minorHAnsi" w:cstheme="minorHAnsi"/>
        </w:rPr>
        <w:t xml:space="preserve"> of the labor force </w:t>
      </w:r>
      <w:r w:rsidRPr="00470DD5">
        <w:rPr>
          <w:rStyle w:val="Emphasis"/>
          <w:rFonts w:asciiTheme="minorHAnsi" w:hAnsiTheme="minorHAnsi" w:cstheme="minorHAnsi"/>
          <w:highlight w:val="cyan"/>
        </w:rPr>
        <w:t>outside</w:t>
      </w:r>
      <w:r w:rsidRPr="00470DD5">
        <w:rPr>
          <w:rStyle w:val="Emphasis"/>
          <w:rFonts w:asciiTheme="minorHAnsi" w:hAnsiTheme="minorHAnsi" w:cstheme="minorHAnsi"/>
        </w:rPr>
        <w:t xml:space="preserve"> its control</w:t>
      </w:r>
      <w:r w:rsidRPr="00470DD5">
        <w:rPr>
          <w:rFonts w:asciiTheme="minorHAnsi" w:hAnsiTheme="minorHAnsi" w:cstheme="minorHAnsi"/>
          <w:sz w:val="16"/>
        </w:rPr>
        <w:t xml:space="preserve">. The numbers are astounding. While only one in nine people in the United States are self-employed, the proportion in India is nineteen out of twenty. Fewer than one-fifth of workers in Peru are employed [in] private businesses... In Mexico, about one in three are." In the rich world self-employed people are often freelancers or consultants, interacting professionally with companies when they choose to. </w:t>
      </w:r>
      <w:r w:rsidRPr="00470DD5">
        <w:rPr>
          <w:rStyle w:val="StyleUnderline"/>
          <w:rFonts w:asciiTheme="minorHAnsi" w:hAnsiTheme="minorHAnsi" w:cstheme="minorHAnsi"/>
        </w:rPr>
        <w:t xml:space="preserve">In the </w:t>
      </w:r>
      <w:r w:rsidRPr="00470DD5">
        <w:rPr>
          <w:rStyle w:val="Emphasis"/>
          <w:rFonts w:asciiTheme="minorHAnsi" w:hAnsiTheme="minorHAnsi" w:cstheme="minorHAnsi"/>
        </w:rPr>
        <w:t>developing world</w:t>
      </w:r>
      <w:r w:rsidRPr="00470DD5">
        <w:rPr>
          <w:rFonts w:asciiTheme="minorHAnsi" w:hAnsiTheme="minorHAnsi" w:cstheme="minorHAnsi"/>
          <w:sz w:val="16"/>
        </w:rPr>
        <w:t xml:space="preserve">, however, </w:t>
      </w:r>
      <w:r w:rsidRPr="00470DD5">
        <w:rPr>
          <w:rStyle w:val="StyleUnderline"/>
          <w:rFonts w:asciiTheme="minorHAnsi" w:hAnsiTheme="minorHAnsi" w:cstheme="minorHAnsi"/>
        </w:rPr>
        <w:t xml:space="preserve">the </w:t>
      </w:r>
      <w:r w:rsidRPr="00470DD5">
        <w:rPr>
          <w:rStyle w:val="Emphasis"/>
          <w:rFonts w:asciiTheme="minorHAnsi" w:hAnsiTheme="minorHAnsi" w:cstheme="minorHAnsi"/>
          <w:highlight w:val="cyan"/>
        </w:rPr>
        <w:t>great majority</w:t>
      </w:r>
      <w:r w:rsidRPr="00470DD5">
        <w:rPr>
          <w:rStyle w:val="StyleUnderline"/>
          <w:rFonts w:asciiTheme="minorHAnsi" w:hAnsiTheme="minorHAnsi" w:cstheme="minorHAnsi"/>
          <w:highlight w:val="cyan"/>
        </w:rPr>
        <w:t xml:space="preserve"> of the self-employed</w:t>
      </w:r>
      <w:r w:rsidRPr="00470DD5">
        <w:rPr>
          <w:rStyle w:val="StyleUnderline"/>
          <w:rFonts w:asciiTheme="minorHAnsi" w:hAnsiTheme="minorHAnsi" w:cstheme="minorHAnsi"/>
        </w:rPr>
        <w:t xml:space="preserve"> </w:t>
      </w:r>
      <w:r w:rsidRPr="00470DD5">
        <w:rPr>
          <w:rStyle w:val="StyleUnderline"/>
          <w:rFonts w:asciiTheme="minorHAnsi" w:hAnsiTheme="minorHAnsi" w:cstheme="minorHAnsi"/>
          <w:highlight w:val="cyan"/>
        </w:rPr>
        <w:t>would</w:t>
      </w:r>
      <w:r w:rsidRPr="00470DD5">
        <w:rPr>
          <w:rStyle w:val="StyleUnderline"/>
          <w:rFonts w:asciiTheme="minorHAnsi" w:hAnsiTheme="minorHAnsi" w:cstheme="minorHAnsi"/>
        </w:rPr>
        <w:t xml:space="preserve"> </w:t>
      </w:r>
      <w:r w:rsidRPr="00470DD5">
        <w:rPr>
          <w:rStyle w:val="Emphasis"/>
          <w:rFonts w:asciiTheme="minorHAnsi" w:hAnsiTheme="minorHAnsi" w:cstheme="minorHAnsi"/>
          <w:highlight w:val="cyan"/>
        </w:rPr>
        <w:t xml:space="preserve">love </w:t>
      </w:r>
      <w:r w:rsidRPr="00470DD5">
        <w:rPr>
          <w:rStyle w:val="Emphasis"/>
          <w:rFonts w:asciiTheme="minorHAnsi" w:hAnsiTheme="minorHAnsi" w:cstheme="minorHAnsi"/>
        </w:rPr>
        <w:t xml:space="preserve">to have </w:t>
      </w:r>
      <w:r w:rsidRPr="00470DD5">
        <w:rPr>
          <w:rStyle w:val="Emphasis"/>
          <w:rFonts w:asciiTheme="minorHAnsi" w:hAnsiTheme="minorHAnsi" w:cstheme="minorHAnsi"/>
          <w:highlight w:val="cyan"/>
        </w:rPr>
        <w:t>a job with a company</w:t>
      </w:r>
      <w:r w:rsidRPr="00470DD5">
        <w:rPr>
          <w:rStyle w:val="StyleUnderline"/>
          <w:rFonts w:asciiTheme="minorHAnsi" w:hAnsiTheme="minorHAnsi" w:cstheme="minorHAnsi"/>
        </w:rPr>
        <w:t xml:space="preserve">, but </w:t>
      </w:r>
      <w:r w:rsidRPr="00470DD5">
        <w:rPr>
          <w:rStyle w:val="Emphasis"/>
          <w:rFonts w:asciiTheme="minorHAnsi" w:hAnsiTheme="minorHAnsi" w:cstheme="minorHAnsi"/>
        </w:rPr>
        <w:t>none are available</w:t>
      </w:r>
      <w:r w:rsidRPr="00470DD5">
        <w:rPr>
          <w:rStyle w:val="StyleUnderline"/>
          <w:rFonts w:asciiTheme="minorHAnsi" w:hAnsiTheme="minorHAnsi" w:cstheme="minorHAnsi"/>
        </w:rPr>
        <w:t>. So people have to try to make a living as solo farmers, merchants, or tradespeople</w:t>
      </w:r>
      <w:r w:rsidRPr="00470DD5">
        <w:rPr>
          <w:rFonts w:asciiTheme="minorHAnsi" w:hAnsiTheme="minorHAnsi" w:cstheme="minorHAnsi"/>
          <w:sz w:val="16"/>
        </w:rPr>
        <w:t xml:space="preserve">. </w:t>
      </w:r>
    </w:p>
    <w:p w14:paraId="32D36F75" w14:textId="77777777" w:rsidR="00C41A97" w:rsidRDefault="00C41A97" w:rsidP="00C41A97">
      <w:pPr>
        <w:rPr>
          <w:rStyle w:val="StyleUnderline"/>
          <w:rFonts w:asciiTheme="minorHAnsi" w:hAnsiTheme="minorHAnsi" w:cstheme="minorHAnsi"/>
        </w:rPr>
      </w:pPr>
      <w:r w:rsidRPr="00470DD5">
        <w:rPr>
          <w:rStyle w:val="StyleUnderline"/>
          <w:rFonts w:asciiTheme="minorHAnsi" w:hAnsiTheme="minorHAnsi" w:cstheme="minorHAnsi"/>
        </w:rPr>
        <w:t xml:space="preserve">Hausmann has observed that </w:t>
      </w:r>
      <w:r w:rsidRPr="00470DD5">
        <w:rPr>
          <w:rStyle w:val="Emphasis"/>
          <w:rFonts w:asciiTheme="minorHAnsi" w:hAnsiTheme="minorHAnsi" w:cstheme="minorHAnsi"/>
          <w:highlight w:val="cyan"/>
        </w:rPr>
        <w:t>different regions</w:t>
      </w:r>
      <w:r w:rsidRPr="00470DD5">
        <w:rPr>
          <w:rStyle w:val="StyleUnderline"/>
          <w:rFonts w:asciiTheme="minorHAnsi" w:hAnsiTheme="minorHAnsi" w:cstheme="minorHAnsi"/>
        </w:rPr>
        <w:t xml:space="preserve"> in developing countries </w:t>
      </w:r>
      <w:r w:rsidRPr="00470DD5">
        <w:rPr>
          <w:rStyle w:val="StyleUnderline"/>
          <w:rFonts w:asciiTheme="minorHAnsi" w:hAnsiTheme="minorHAnsi" w:cstheme="minorHAnsi"/>
          <w:highlight w:val="cyan"/>
        </w:rPr>
        <w:t xml:space="preserve">have </w:t>
      </w:r>
      <w:r w:rsidRPr="00470DD5">
        <w:rPr>
          <w:rStyle w:val="Emphasis"/>
          <w:rFonts w:asciiTheme="minorHAnsi" w:hAnsiTheme="minorHAnsi" w:cstheme="minorHAnsi"/>
          <w:highlight w:val="cyan"/>
        </w:rPr>
        <w:t>different economies</w:t>
      </w:r>
      <w:r w:rsidRPr="00470DD5">
        <w:rPr>
          <w:rStyle w:val="StyleUnderline"/>
          <w:rFonts w:asciiTheme="minorHAnsi" w:hAnsiTheme="minorHAnsi" w:cstheme="minorHAnsi"/>
        </w:rPr>
        <w:t xml:space="preserve">, and he notes a </w:t>
      </w:r>
      <w:r w:rsidRPr="00470DD5">
        <w:rPr>
          <w:rStyle w:val="Emphasis"/>
          <w:rFonts w:asciiTheme="minorHAnsi" w:hAnsiTheme="minorHAnsi" w:cstheme="minorHAnsi"/>
        </w:rPr>
        <w:t>fascinating pattern</w:t>
      </w:r>
      <w:r w:rsidRPr="00470DD5">
        <w:rPr>
          <w:rStyle w:val="StyleUnderline"/>
          <w:rFonts w:asciiTheme="minorHAnsi" w:hAnsiTheme="minorHAnsi" w:cstheme="minorHAnsi"/>
        </w:rPr>
        <w:t xml:space="preserve">: </w:t>
      </w:r>
      <w:r w:rsidRPr="00470DD5">
        <w:rPr>
          <w:rStyle w:val="StyleUnderline"/>
          <w:rFonts w:asciiTheme="minorHAnsi" w:hAnsiTheme="minorHAnsi" w:cstheme="minorHAnsi"/>
          <w:highlight w:val="cyan"/>
        </w:rPr>
        <w:t xml:space="preserve">where there is </w:t>
      </w:r>
      <w:r w:rsidRPr="00470DD5">
        <w:rPr>
          <w:rStyle w:val="Emphasis"/>
          <w:rFonts w:asciiTheme="minorHAnsi" w:hAnsiTheme="minorHAnsi" w:cstheme="minorHAnsi"/>
          <w:highlight w:val="cyan"/>
        </w:rPr>
        <w:t>more capitalism</w:t>
      </w:r>
      <w:r w:rsidRPr="00470DD5">
        <w:rPr>
          <w:rStyle w:val="StyleUnderline"/>
          <w:rFonts w:asciiTheme="minorHAnsi" w:hAnsiTheme="minorHAnsi" w:cstheme="minorHAnsi"/>
        </w:rPr>
        <w:t xml:space="preserve">, there is </w:t>
      </w:r>
      <w:r w:rsidRPr="00470DD5">
        <w:rPr>
          <w:rStyle w:val="Emphasis"/>
          <w:rFonts w:asciiTheme="minorHAnsi" w:hAnsiTheme="minorHAnsi" w:cstheme="minorHAnsi"/>
          <w:highlight w:val="cyan"/>
        </w:rPr>
        <w:t>more prosperity</w:t>
      </w:r>
      <w:r w:rsidRPr="00470DD5">
        <w:rPr>
          <w:rFonts w:asciiTheme="minorHAnsi" w:hAnsiTheme="minorHAnsi" w:cstheme="minorHAnsi"/>
          <w:sz w:val="16"/>
        </w:rPr>
        <w:t xml:space="preserve">. </w:t>
      </w:r>
      <w:r w:rsidRPr="00470DD5">
        <w:rPr>
          <w:rStyle w:val="StyleUnderline"/>
          <w:rFonts w:asciiTheme="minorHAnsi" w:hAnsiTheme="minorHAnsi" w:cstheme="minorHAnsi"/>
        </w:rPr>
        <w:t>In</w:t>
      </w:r>
      <w:r w:rsidRPr="00470DD5">
        <w:rPr>
          <w:rFonts w:asciiTheme="minorHAnsi" w:hAnsiTheme="minorHAnsi" w:cstheme="minorHAnsi"/>
          <w:sz w:val="16"/>
        </w:rPr>
        <w:t xml:space="preserve"> the Mexican state of </w:t>
      </w:r>
      <w:r w:rsidRPr="00470DD5">
        <w:rPr>
          <w:rStyle w:val="Emphasis"/>
          <w:rFonts w:asciiTheme="minorHAnsi" w:hAnsiTheme="minorHAnsi" w:cstheme="minorHAnsi"/>
          <w:highlight w:val="cyan"/>
        </w:rPr>
        <w:t>Nuevo León</w:t>
      </w:r>
      <w:r w:rsidRPr="00470DD5">
        <w:rPr>
          <w:rFonts w:asciiTheme="minorHAnsi" w:hAnsiTheme="minorHAnsi" w:cstheme="minorHAnsi"/>
          <w:sz w:val="16"/>
        </w:rPr>
        <w:t xml:space="preserve">, for example, </w:t>
      </w:r>
      <w:r w:rsidRPr="00470DD5">
        <w:rPr>
          <w:rStyle w:val="Emphasis"/>
          <w:rFonts w:asciiTheme="minorHAnsi" w:hAnsiTheme="minorHAnsi" w:cstheme="minorHAnsi"/>
          <w:highlight w:val="cyan"/>
        </w:rPr>
        <w:t>two-thirds</w:t>
      </w:r>
      <w:r w:rsidRPr="00470DD5">
        <w:rPr>
          <w:rStyle w:val="StyleUnderline"/>
          <w:rFonts w:asciiTheme="minorHAnsi" w:hAnsiTheme="minorHAnsi" w:cstheme="minorHAnsi"/>
        </w:rPr>
        <w:t xml:space="preserve"> of the people are </w:t>
      </w:r>
      <w:r w:rsidRPr="00470DD5">
        <w:rPr>
          <w:rStyle w:val="StyleUnderline"/>
          <w:rFonts w:asciiTheme="minorHAnsi" w:hAnsiTheme="minorHAnsi" w:cstheme="minorHAnsi"/>
          <w:highlight w:val="cyan"/>
        </w:rPr>
        <w:t>employed by companies</w:t>
      </w:r>
      <w:r w:rsidRPr="00470DD5">
        <w:rPr>
          <w:rStyle w:val="StyleUnderline"/>
          <w:rFonts w:asciiTheme="minorHAnsi" w:hAnsiTheme="minorHAnsi" w:cstheme="minorHAnsi"/>
        </w:rPr>
        <w:t xml:space="preserve">. In </w:t>
      </w:r>
      <w:r w:rsidRPr="00470DD5">
        <w:rPr>
          <w:rStyle w:val="Emphasis"/>
          <w:rFonts w:asciiTheme="minorHAnsi" w:hAnsiTheme="minorHAnsi" w:cstheme="minorHAnsi"/>
          <w:highlight w:val="cyan"/>
        </w:rPr>
        <w:t>Chiapas</w:t>
      </w:r>
      <w:r w:rsidRPr="00470DD5">
        <w:rPr>
          <w:rFonts w:asciiTheme="minorHAnsi" w:hAnsiTheme="minorHAnsi" w:cstheme="minorHAnsi"/>
          <w:sz w:val="16"/>
        </w:rPr>
        <w:t xml:space="preserve">, meanwhile, </w:t>
      </w:r>
      <w:r w:rsidRPr="00470DD5">
        <w:rPr>
          <w:rStyle w:val="Emphasis"/>
          <w:rFonts w:asciiTheme="minorHAnsi" w:hAnsiTheme="minorHAnsi" w:cstheme="minorHAnsi"/>
          <w:highlight w:val="cyan"/>
        </w:rPr>
        <w:t>fewer than 15 percent</w:t>
      </w:r>
      <w:r w:rsidRPr="00470DD5">
        <w:rPr>
          <w:rStyle w:val="StyleUnderline"/>
          <w:rFonts w:asciiTheme="minorHAnsi" w:hAnsiTheme="minorHAnsi" w:cstheme="minorHAnsi"/>
        </w:rPr>
        <w:t xml:space="preserve"> are. Average </w:t>
      </w:r>
      <w:r w:rsidRPr="00470DD5">
        <w:rPr>
          <w:rStyle w:val="StyleUnderline"/>
          <w:rFonts w:asciiTheme="minorHAnsi" w:hAnsiTheme="minorHAnsi" w:cstheme="minorHAnsi"/>
          <w:highlight w:val="cyan"/>
        </w:rPr>
        <w:t>incomes</w:t>
      </w:r>
      <w:r w:rsidRPr="00470DD5">
        <w:rPr>
          <w:rStyle w:val="StyleUnderline"/>
          <w:rFonts w:asciiTheme="minorHAnsi" w:hAnsiTheme="minorHAnsi" w:cstheme="minorHAnsi"/>
        </w:rPr>
        <w:t xml:space="preserve"> </w:t>
      </w:r>
      <w:r w:rsidRPr="00470DD5">
        <w:rPr>
          <w:rStyle w:val="StyleUnderline"/>
          <w:rFonts w:asciiTheme="minorHAnsi" w:hAnsiTheme="minorHAnsi" w:cstheme="minorHAnsi"/>
          <w:highlight w:val="cyan"/>
        </w:rPr>
        <w:t xml:space="preserve">in Nuevo León are </w:t>
      </w:r>
      <w:r w:rsidRPr="00470DD5">
        <w:rPr>
          <w:rStyle w:val="Emphasis"/>
          <w:rFonts w:asciiTheme="minorHAnsi" w:hAnsiTheme="minorHAnsi" w:cstheme="minorHAnsi"/>
          <w:highlight w:val="cyan"/>
        </w:rPr>
        <w:t>nine times higher</w:t>
      </w:r>
      <w:r w:rsidRPr="00470DD5">
        <w:rPr>
          <w:rFonts w:asciiTheme="minorHAnsi" w:hAnsiTheme="minorHAnsi" w:cstheme="minorHAnsi"/>
          <w:sz w:val="16"/>
        </w:rPr>
        <w:t>. Hausmann doesn't think this is a coincidence: "</w:t>
      </w:r>
      <w:r w:rsidRPr="00470DD5">
        <w:rPr>
          <w:rStyle w:val="StyleUnderline"/>
          <w:rFonts w:asciiTheme="minorHAnsi" w:hAnsiTheme="minorHAnsi" w:cstheme="minorHAnsi"/>
        </w:rPr>
        <w:t xml:space="preserve">The </w:t>
      </w:r>
      <w:r w:rsidRPr="00470DD5">
        <w:rPr>
          <w:rStyle w:val="StyleUnderline"/>
          <w:rFonts w:asciiTheme="minorHAnsi" w:hAnsiTheme="minorHAnsi" w:cstheme="minorHAnsi"/>
          <w:highlight w:val="cyan"/>
        </w:rPr>
        <w:t>developing world</w:t>
      </w:r>
      <w:r w:rsidRPr="00470DD5">
        <w:rPr>
          <w:rStyle w:val="StyleUnderline"/>
          <w:rFonts w:asciiTheme="minorHAnsi" w:hAnsiTheme="minorHAnsi" w:cstheme="minorHAnsi"/>
        </w:rPr>
        <w:t xml:space="preserve">'s </w:t>
      </w:r>
      <w:r w:rsidRPr="00470DD5">
        <w:rPr>
          <w:rStyle w:val="Emphasis"/>
          <w:rFonts w:asciiTheme="minorHAnsi" w:hAnsiTheme="minorHAnsi" w:cstheme="minorHAnsi"/>
        </w:rPr>
        <w:t xml:space="preserve">fundamental </w:t>
      </w:r>
      <w:r w:rsidRPr="00470DD5">
        <w:rPr>
          <w:rStyle w:val="Emphasis"/>
          <w:rFonts w:asciiTheme="minorHAnsi" w:hAnsiTheme="minorHAnsi" w:cstheme="minorHAnsi"/>
          <w:highlight w:val="cyan"/>
        </w:rPr>
        <w:t>problem</w:t>
      </w:r>
      <w:r w:rsidRPr="00470DD5">
        <w:rPr>
          <w:rStyle w:val="StyleUnderline"/>
          <w:rFonts w:asciiTheme="minorHAnsi" w:hAnsiTheme="minorHAnsi" w:cstheme="minorHAnsi"/>
        </w:rPr>
        <w:t xml:space="preserve"> </w:t>
      </w:r>
      <w:r w:rsidRPr="00470DD5">
        <w:rPr>
          <w:rStyle w:val="StyleUnderline"/>
          <w:rFonts w:asciiTheme="minorHAnsi" w:hAnsiTheme="minorHAnsi" w:cstheme="minorHAnsi"/>
          <w:highlight w:val="cyan"/>
        </w:rPr>
        <w:t>is</w:t>
      </w:r>
      <w:r w:rsidRPr="00470DD5">
        <w:rPr>
          <w:rStyle w:val="StyleUnderline"/>
          <w:rFonts w:asciiTheme="minorHAnsi" w:hAnsiTheme="minorHAnsi" w:cstheme="minorHAnsi"/>
        </w:rPr>
        <w:t xml:space="preserve"> that </w:t>
      </w:r>
      <w:r w:rsidRPr="00470DD5">
        <w:rPr>
          <w:rStyle w:val="StyleUnderline"/>
          <w:rFonts w:asciiTheme="minorHAnsi" w:hAnsiTheme="minorHAnsi" w:cstheme="minorHAnsi"/>
          <w:highlight w:val="cyan"/>
        </w:rPr>
        <w:t xml:space="preserve">capitalism </w:t>
      </w:r>
      <w:r w:rsidRPr="00470DD5">
        <w:rPr>
          <w:rStyle w:val="Emphasis"/>
          <w:rFonts w:asciiTheme="minorHAnsi" w:hAnsiTheme="minorHAnsi" w:cstheme="minorHAnsi"/>
          <w:highlight w:val="cyan"/>
        </w:rPr>
        <w:t>has not reorganized</w:t>
      </w:r>
      <w:r w:rsidRPr="00470DD5">
        <w:rPr>
          <w:rStyle w:val="Emphasis"/>
          <w:rFonts w:asciiTheme="minorHAnsi" w:hAnsiTheme="minorHAnsi" w:cstheme="minorHAnsi"/>
        </w:rPr>
        <w:t xml:space="preserve"> production</w:t>
      </w:r>
      <w:r w:rsidRPr="00470DD5">
        <w:rPr>
          <w:rStyle w:val="StyleUnderline"/>
          <w:rFonts w:asciiTheme="minorHAnsi" w:hAnsiTheme="minorHAnsi" w:cstheme="minorHAnsi"/>
        </w:rPr>
        <w:t xml:space="preserve"> and </w:t>
      </w:r>
      <w:r w:rsidRPr="00470DD5">
        <w:rPr>
          <w:rStyle w:val="Emphasis"/>
          <w:rFonts w:asciiTheme="minorHAnsi" w:hAnsiTheme="minorHAnsi" w:cstheme="minorHAnsi"/>
        </w:rPr>
        <w:t>employment</w:t>
      </w:r>
      <w:r w:rsidRPr="00470DD5">
        <w:rPr>
          <w:rStyle w:val="StyleUnderline"/>
          <w:rFonts w:asciiTheme="minorHAnsi" w:hAnsiTheme="minorHAnsi" w:cstheme="minorHAnsi"/>
        </w:rPr>
        <w:t xml:space="preserve"> in the poorest countries and regions, leaving the bulk of the labor force </w:t>
      </w:r>
      <w:r w:rsidRPr="00470DD5">
        <w:rPr>
          <w:rStyle w:val="Emphasis"/>
          <w:rFonts w:asciiTheme="minorHAnsi" w:hAnsiTheme="minorHAnsi" w:cstheme="minorHAnsi"/>
        </w:rPr>
        <w:t>outside its scope</w:t>
      </w:r>
      <w:r w:rsidRPr="00470DD5">
        <w:rPr>
          <w:rStyle w:val="StyleUnderline"/>
          <w:rFonts w:asciiTheme="minorHAnsi" w:hAnsiTheme="minorHAnsi" w:cstheme="minorHAnsi"/>
        </w:rPr>
        <w:t xml:space="preserve"> of operation</w:t>
      </w:r>
    </w:p>
    <w:p w14:paraId="7467B7BD" w14:textId="77777777" w:rsidR="00C41A97" w:rsidRPr="00C03F2D" w:rsidRDefault="00C41A97" w:rsidP="00C41A97">
      <w:pPr>
        <w:pStyle w:val="Heading4"/>
        <w:rPr>
          <w:rFonts w:cs="Arial"/>
        </w:rPr>
      </w:pPr>
      <w:r>
        <w:rPr>
          <w:rFonts w:asciiTheme="minorHAnsi" w:hAnsiTheme="minorHAnsi" w:cstheme="minorHAnsi"/>
        </w:rPr>
        <w:t>6.</w:t>
      </w:r>
      <w:r w:rsidRPr="00F83FE6">
        <w:rPr>
          <w:rFonts w:asciiTheme="minorHAnsi" w:hAnsiTheme="minorHAnsi" w:cstheme="minorHAnsi"/>
        </w:rPr>
        <w:t xml:space="preserve"> </w:t>
      </w:r>
      <w:r w:rsidRPr="00C03F2D">
        <w:rPr>
          <w:rFonts w:cs="Arial"/>
        </w:rPr>
        <w:t xml:space="preserve">Capitalism solves </w:t>
      </w:r>
      <w:r w:rsidRPr="00C03F2D">
        <w:rPr>
          <w:rFonts w:cs="Arial"/>
          <w:u w:val="single"/>
        </w:rPr>
        <w:t>extinction</w:t>
      </w:r>
      <w:r w:rsidRPr="00C03F2D">
        <w:rPr>
          <w:rFonts w:cs="Arial"/>
        </w:rPr>
        <w:t xml:space="preserve"> through environmental collapse – reject evidence that ignores </w:t>
      </w:r>
      <w:r w:rsidRPr="00C03F2D">
        <w:rPr>
          <w:rFonts w:cs="Arial"/>
          <w:u w:val="single"/>
        </w:rPr>
        <w:t>synergistic</w:t>
      </w:r>
      <w:r w:rsidRPr="00C03F2D">
        <w:rPr>
          <w:rFonts w:cs="Arial"/>
        </w:rPr>
        <w:t xml:space="preserve"> deployment of </w:t>
      </w:r>
      <w:r w:rsidRPr="00C03F2D">
        <w:rPr>
          <w:rFonts w:cs="Arial"/>
          <w:u w:val="single"/>
        </w:rPr>
        <w:t>adaptative</w:t>
      </w:r>
      <w:r w:rsidRPr="00C03F2D">
        <w:rPr>
          <w:rFonts w:cs="Arial"/>
        </w:rPr>
        <w:t xml:space="preserve"> tech – the public </w:t>
      </w:r>
      <w:r w:rsidRPr="00C03F2D">
        <w:rPr>
          <w:rFonts w:cs="Arial"/>
          <w:u w:val="single"/>
        </w:rPr>
        <w:t>WILL</w:t>
      </w:r>
      <w:r w:rsidRPr="00C03F2D">
        <w:rPr>
          <w:rFonts w:cs="Arial"/>
        </w:rPr>
        <w:t xml:space="preserve"> channel political energies into </w:t>
      </w:r>
      <w:r w:rsidRPr="00C03F2D">
        <w:rPr>
          <w:rFonts w:cs="Arial"/>
          <w:u w:val="single"/>
        </w:rPr>
        <w:t>innovative solutions</w:t>
      </w:r>
      <w:r w:rsidRPr="00C03F2D">
        <w:rPr>
          <w:rFonts w:cs="Arial"/>
        </w:rPr>
        <w:t xml:space="preserve"> that turn case. </w:t>
      </w:r>
    </w:p>
    <w:p w14:paraId="4A00BE80" w14:textId="77777777" w:rsidR="00C41A97" w:rsidRPr="00C03F2D" w:rsidRDefault="00C41A97" w:rsidP="00C41A97">
      <w:r w:rsidRPr="00C03F2D">
        <w:rPr>
          <w:rStyle w:val="Style13ptBold"/>
        </w:rPr>
        <w:t>Bailey ’18</w:t>
      </w:r>
      <w:r w:rsidRPr="00C03F2D">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8" w:history="1">
        <w:r w:rsidRPr="00C03F2D">
          <w:rPr>
            <w:rStyle w:val="Hyperlink"/>
          </w:rPr>
          <w:t>https://reason.com/2018/03/12/climate-change-problems-will-be-solved-t</w:t>
        </w:r>
      </w:hyperlink>
      <w:r w:rsidRPr="00C03F2D">
        <w:t>; RP]</w:t>
      </w:r>
    </w:p>
    <w:p w14:paraId="343FD980" w14:textId="77777777" w:rsidR="002B25B1" w:rsidRDefault="00C41A97" w:rsidP="00C41A97">
      <w:pPr>
        <w:rPr>
          <w:rStyle w:val="StyleUnderline"/>
          <w:highlight w:val="yellow"/>
        </w:rPr>
      </w:pPr>
      <w:r w:rsidRPr="00C03F2D">
        <w:rPr>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C03F2D">
        <w:rPr>
          <w:rStyle w:val="StyleUnderline"/>
          <w:highlight w:val="yellow"/>
        </w:rPr>
        <w:t>scientists have</w:t>
      </w:r>
      <w:r w:rsidRPr="00C03F2D">
        <w:rPr>
          <w:rStyle w:val="StyleUnderline"/>
        </w:rPr>
        <w:t xml:space="preserve"> an </w:t>
      </w:r>
      <w:r w:rsidRPr="00C03F2D">
        <w:rPr>
          <w:rStyle w:val="Emphasis"/>
        </w:rPr>
        <w:t xml:space="preserve">enormous </w:t>
      </w:r>
      <w:r w:rsidRPr="00C03F2D">
        <w:rPr>
          <w:rStyle w:val="Emphasis"/>
          <w:highlight w:val="yellow"/>
        </w:rPr>
        <w:t>confidence</w:t>
      </w:r>
      <w:r w:rsidRPr="00C03F2D">
        <w:rPr>
          <w:rStyle w:val="StyleUnderline"/>
        </w:rPr>
        <w:t xml:space="preserve"> in the </w:t>
      </w:r>
      <w:r w:rsidRPr="00C03F2D">
        <w:rPr>
          <w:rStyle w:val="Emphasis"/>
        </w:rPr>
        <w:t>ingenuity</w:t>
      </w:r>
      <w:r w:rsidRPr="00C03F2D">
        <w:rPr>
          <w:sz w:val="16"/>
        </w:rPr>
        <w:t xml:space="preserve"> of humans….Now </w:t>
      </w:r>
      <w:r w:rsidRPr="00C03F2D">
        <w:rPr>
          <w:rStyle w:val="StyleUnderline"/>
        </w:rPr>
        <w:t>we've found a way to engineer our own doomsday, and</w:t>
      </w:r>
      <w:r w:rsidRPr="00C03F2D">
        <w:rPr>
          <w:sz w:val="16"/>
        </w:rPr>
        <w:t xml:space="preserve"> surely </w:t>
      </w:r>
      <w:r w:rsidRPr="00C03F2D">
        <w:rPr>
          <w:rStyle w:val="StyleUnderline"/>
          <w:highlight w:val="yellow"/>
        </w:rPr>
        <w:t>we</w:t>
      </w:r>
      <w:r w:rsidRPr="00C03F2D">
        <w:rPr>
          <w:rStyle w:val="StyleUnderline"/>
        </w:rPr>
        <w:t xml:space="preserve"> will find a way to </w:t>
      </w:r>
      <w:r w:rsidRPr="00C03F2D">
        <w:rPr>
          <w:rStyle w:val="Emphasis"/>
          <w:highlight w:val="yellow"/>
        </w:rPr>
        <w:t>engineer</w:t>
      </w:r>
      <w:r w:rsidRPr="00C03F2D">
        <w:rPr>
          <w:rStyle w:val="Emphasis"/>
        </w:rPr>
        <w:t xml:space="preserve"> our way </w:t>
      </w:r>
      <w:r w:rsidRPr="00C03F2D">
        <w:rPr>
          <w:rStyle w:val="Emphasis"/>
          <w:highlight w:val="yellow"/>
        </w:rPr>
        <w:t>out of it</w:t>
      </w:r>
      <w:r w:rsidRPr="00C03F2D">
        <w:rPr>
          <w:sz w:val="16"/>
        </w:rPr>
        <w:t xml:space="preserve">, one way or another." Over at Scientific American, John </w:t>
      </w:r>
      <w:r w:rsidRPr="00C03F2D">
        <w:rPr>
          <w:rStyle w:val="StyleUnderline"/>
        </w:rPr>
        <w:t>Horgan considers</w:t>
      </w:r>
      <w:r w:rsidRPr="00C03F2D">
        <w:rPr>
          <w:sz w:val="16"/>
        </w:rPr>
        <w:t xml:space="preserve"> some eco</w:t>
      </w:r>
      <w:r w:rsidRPr="00C03F2D">
        <w:rPr>
          <w:rStyle w:val="StyleUnderline"/>
        </w:rPr>
        <w:t>-modernist views on how humanity will</w:t>
      </w:r>
      <w:r w:rsidRPr="00C03F2D">
        <w:rPr>
          <w:sz w:val="16"/>
        </w:rPr>
        <w:t xml:space="preserve"> indeed </w:t>
      </w:r>
      <w:r w:rsidRPr="00C03F2D">
        <w:rPr>
          <w:rStyle w:val="StyleUnderline"/>
        </w:rPr>
        <w:t>go about engineering our way out of</w:t>
      </w:r>
      <w:r w:rsidRPr="00C03F2D">
        <w:rPr>
          <w:sz w:val="16"/>
        </w:rPr>
        <w:t xml:space="preserve"> the problems that </w:t>
      </w:r>
      <w:r w:rsidRPr="00C03F2D">
        <w:rPr>
          <w:rStyle w:val="StyleUnderline"/>
        </w:rPr>
        <w:t>climate change</w:t>
      </w:r>
      <w:r w:rsidRPr="00C03F2D">
        <w:rPr>
          <w:sz w:val="16"/>
        </w:rPr>
        <w:t xml:space="preserve"> may pose. In an essay called "Should We Chill Out About Global Warming?," Horgan reports the more dynamic and positive analyses of two eco-modernist thinkers, Harvard psychologist Steven Pinker and science journalist Will Boisvert. In an essay for The Breakthrough Journal, </w:t>
      </w:r>
      <w:r w:rsidRPr="00C03F2D">
        <w:rPr>
          <w:rStyle w:val="StyleUnderline"/>
        </w:rPr>
        <w:t>Pinker notes that</w:t>
      </w:r>
      <w:r w:rsidRPr="00C03F2D">
        <w:rPr>
          <w:sz w:val="16"/>
        </w:rPr>
        <w:t xml:space="preserve"> such </w:t>
      </w:r>
      <w:r w:rsidRPr="00C03F2D">
        <w:rPr>
          <w:rStyle w:val="StyleUnderline"/>
        </w:rPr>
        <w:t xml:space="preserve">optimism "is </w:t>
      </w:r>
      <w:r w:rsidRPr="00C03F2D">
        <w:rPr>
          <w:sz w:val="16"/>
        </w:rPr>
        <w:t xml:space="preserve">commonly </w:t>
      </w:r>
      <w:r w:rsidRPr="00C03F2D">
        <w:rPr>
          <w:rStyle w:val="StyleUnderline"/>
        </w:rPr>
        <w:t xml:space="preserve">dismissed as the 'faith that </w:t>
      </w:r>
      <w:r w:rsidRPr="00C03F2D">
        <w:rPr>
          <w:rStyle w:val="Emphasis"/>
          <w:highlight w:val="yellow"/>
        </w:rPr>
        <w:t>technology</w:t>
      </w:r>
      <w:r w:rsidRPr="00C03F2D">
        <w:rPr>
          <w:rStyle w:val="StyleUnderline"/>
        </w:rPr>
        <w:t xml:space="preserve"> will save us</w:t>
      </w:r>
      <w:r w:rsidRPr="00C03F2D">
        <w:rPr>
          <w:sz w:val="16"/>
        </w:rPr>
        <w:t xml:space="preserve">.' In fact, </w:t>
      </w:r>
      <w:r w:rsidRPr="00C03F2D">
        <w:rPr>
          <w:rStyle w:val="StyleUnderline"/>
        </w:rPr>
        <w:t xml:space="preserve">it </w:t>
      </w:r>
      <w:r w:rsidRPr="00C03F2D">
        <w:rPr>
          <w:rStyle w:val="StyleUnderline"/>
          <w:highlight w:val="yellow"/>
        </w:rPr>
        <w:t xml:space="preserve">is a </w:t>
      </w:r>
      <w:r w:rsidRPr="00C03F2D">
        <w:rPr>
          <w:rStyle w:val="Emphasis"/>
          <w:highlight w:val="yellow"/>
        </w:rPr>
        <w:t>skepticism</w:t>
      </w:r>
      <w:r w:rsidRPr="00C03F2D">
        <w:rPr>
          <w:rStyle w:val="StyleUnderline"/>
        </w:rPr>
        <w:t xml:space="preserve"> that </w:t>
      </w:r>
      <w:r w:rsidRPr="00C03F2D">
        <w:rPr>
          <w:rStyle w:val="StyleUnderline"/>
          <w:highlight w:val="yellow"/>
        </w:rPr>
        <w:t>the s</w:t>
      </w:r>
      <w:r w:rsidRPr="00C03F2D">
        <w:rPr>
          <w:rStyle w:val="StyleUnderline"/>
        </w:rPr>
        <w:t xml:space="preserve">tatus </w:t>
      </w:r>
      <w:r w:rsidRPr="00C03F2D">
        <w:rPr>
          <w:rStyle w:val="StyleUnderline"/>
          <w:highlight w:val="yellow"/>
        </w:rPr>
        <w:t>quo wil</w:t>
      </w:r>
    </w:p>
    <w:p w14:paraId="43E1EB34" w14:textId="77777777" w:rsidR="002B25B1" w:rsidRDefault="002B25B1" w:rsidP="00C41A97">
      <w:pPr>
        <w:rPr>
          <w:rStyle w:val="StyleUnderline"/>
          <w:highlight w:val="yellow"/>
        </w:rPr>
      </w:pPr>
    </w:p>
    <w:p w14:paraId="6FBB3944" w14:textId="77777777" w:rsidR="002B25B1" w:rsidRDefault="002B25B1" w:rsidP="00C41A97">
      <w:pPr>
        <w:rPr>
          <w:rStyle w:val="StyleUnderline"/>
          <w:highlight w:val="yellow"/>
        </w:rPr>
      </w:pPr>
    </w:p>
    <w:p w14:paraId="599517DC" w14:textId="77777777" w:rsidR="002B25B1" w:rsidRDefault="002B25B1" w:rsidP="00C41A97">
      <w:pPr>
        <w:rPr>
          <w:rStyle w:val="StyleUnderline"/>
          <w:highlight w:val="yellow"/>
        </w:rPr>
      </w:pPr>
    </w:p>
    <w:p w14:paraId="6852B8C3" w14:textId="77777777" w:rsidR="00A442F2" w:rsidRPr="00B55AD5" w:rsidRDefault="00A442F2" w:rsidP="00B55AD5"/>
    <w:sectPr w:rsidR="00A442F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4365D2"/>
    <w:multiLevelType w:val="hybridMultilevel"/>
    <w:tmpl w:val="9B22F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8F7EC9"/>
    <w:multiLevelType w:val="hybridMultilevel"/>
    <w:tmpl w:val="96746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47023701632"/>
    <w:docVar w:name="VerbatimVersion" w:val="5.1"/>
  </w:docVars>
  <w:rsids>
    <w:rsidRoot w:val="00FC0359"/>
    <w:rsid w:val="000139A3"/>
    <w:rsid w:val="00100833"/>
    <w:rsid w:val="00104529"/>
    <w:rsid w:val="00105942"/>
    <w:rsid w:val="00107396"/>
    <w:rsid w:val="00144A4C"/>
    <w:rsid w:val="00176AB0"/>
    <w:rsid w:val="00177B7D"/>
    <w:rsid w:val="0018322D"/>
    <w:rsid w:val="001B0CB8"/>
    <w:rsid w:val="001B5776"/>
    <w:rsid w:val="001E527A"/>
    <w:rsid w:val="001F78CE"/>
    <w:rsid w:val="00251FC7"/>
    <w:rsid w:val="002855A7"/>
    <w:rsid w:val="002B146A"/>
    <w:rsid w:val="002B25B1"/>
    <w:rsid w:val="002B5E17"/>
    <w:rsid w:val="002C5201"/>
    <w:rsid w:val="00315690"/>
    <w:rsid w:val="00316B75"/>
    <w:rsid w:val="00325646"/>
    <w:rsid w:val="003460F2"/>
    <w:rsid w:val="0038158C"/>
    <w:rsid w:val="003902BA"/>
    <w:rsid w:val="003A09E2"/>
    <w:rsid w:val="003D4E66"/>
    <w:rsid w:val="00407037"/>
    <w:rsid w:val="004605D6"/>
    <w:rsid w:val="004718D7"/>
    <w:rsid w:val="004C60E8"/>
    <w:rsid w:val="004E3579"/>
    <w:rsid w:val="004E728B"/>
    <w:rsid w:val="004F39E0"/>
    <w:rsid w:val="00537BD5"/>
    <w:rsid w:val="0057268A"/>
    <w:rsid w:val="005D2912"/>
    <w:rsid w:val="006065BD"/>
    <w:rsid w:val="006431AC"/>
    <w:rsid w:val="00645FA9"/>
    <w:rsid w:val="00647866"/>
    <w:rsid w:val="00665003"/>
    <w:rsid w:val="006A2AD0"/>
    <w:rsid w:val="006C2375"/>
    <w:rsid w:val="006D4ECC"/>
    <w:rsid w:val="00722258"/>
    <w:rsid w:val="007243E5"/>
    <w:rsid w:val="00766EA0"/>
    <w:rsid w:val="007913EF"/>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42F2"/>
    <w:rsid w:val="00A93661"/>
    <w:rsid w:val="00A95652"/>
    <w:rsid w:val="00AC0AB8"/>
    <w:rsid w:val="00B33C6D"/>
    <w:rsid w:val="00B4508F"/>
    <w:rsid w:val="00B55AD5"/>
    <w:rsid w:val="00B8057C"/>
    <w:rsid w:val="00BD6238"/>
    <w:rsid w:val="00BF593B"/>
    <w:rsid w:val="00BF773A"/>
    <w:rsid w:val="00BF7E81"/>
    <w:rsid w:val="00C02533"/>
    <w:rsid w:val="00C13773"/>
    <w:rsid w:val="00C17CC8"/>
    <w:rsid w:val="00C41A9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0359"/>
    <w:rsid w:val="00FC466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AD6D1"/>
  <w15:chartTrackingRefBased/>
  <w15:docId w15:val="{75D501BE-B9EA-44A2-BA2E-2458905E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4663"/>
    <w:rPr>
      <w:rFonts w:ascii="Calibri" w:hAnsi="Calibri" w:cs="Calibri"/>
    </w:rPr>
  </w:style>
  <w:style w:type="paragraph" w:styleId="Heading1">
    <w:name w:val="heading 1"/>
    <w:aliases w:val="Pocket"/>
    <w:basedOn w:val="Normal"/>
    <w:next w:val="Normal"/>
    <w:link w:val="Heading1Char"/>
    <w:qFormat/>
    <w:rsid w:val="00FC03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03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C03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FC03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03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0359"/>
  </w:style>
  <w:style w:type="character" w:customStyle="1" w:styleId="Heading1Char">
    <w:name w:val="Heading 1 Char"/>
    <w:aliases w:val="Pocket Char"/>
    <w:basedOn w:val="DefaultParagraphFont"/>
    <w:link w:val="Heading1"/>
    <w:rsid w:val="00FC03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0359"/>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C035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C0359"/>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FC035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C035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FC0359"/>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C"/>
    <w:basedOn w:val="DefaultParagraphFont"/>
    <w:link w:val="NoSpacing"/>
    <w:uiPriority w:val="99"/>
    <w:unhideWhenUsed/>
    <w:rsid w:val="00FC0359"/>
    <w:rPr>
      <w:color w:val="auto"/>
      <w:u w:val="none"/>
    </w:rPr>
  </w:style>
  <w:style w:type="character" w:styleId="FollowedHyperlink">
    <w:name w:val="FollowedHyperlink"/>
    <w:basedOn w:val="DefaultParagraphFont"/>
    <w:uiPriority w:val="99"/>
    <w:semiHidden/>
    <w:unhideWhenUsed/>
    <w:rsid w:val="00FC0359"/>
    <w:rPr>
      <w:color w:val="auto"/>
      <w:u w:val="none"/>
    </w:rPr>
  </w:style>
  <w:style w:type="paragraph" w:customStyle="1" w:styleId="textbold">
    <w:name w:val="text bold"/>
    <w:basedOn w:val="Normal"/>
    <w:link w:val="Emphasis"/>
    <w:uiPriority w:val="7"/>
    <w:qFormat/>
    <w:rsid w:val="00A442F2"/>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A442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A442F2"/>
  </w:style>
  <w:style w:type="character" w:customStyle="1" w:styleId="AnalyticChar">
    <w:name w:val="Analytic Char"/>
    <w:basedOn w:val="DefaultParagraphFont"/>
    <w:link w:val="Analytic"/>
    <w:rsid w:val="00A442F2"/>
    <w:rPr>
      <w:rFonts w:ascii="Calibri" w:eastAsiaTheme="majorEastAsia" w:hAnsi="Calibri" w:cstheme="majorBidi"/>
      <w:b/>
      <w:iCs/>
      <w:sz w:val="26"/>
    </w:rPr>
  </w:style>
  <w:style w:type="paragraph" w:customStyle="1" w:styleId="analytics">
    <w:name w:val="analytics"/>
    <w:basedOn w:val="Normal"/>
    <w:link w:val="analyticsChar"/>
    <w:uiPriority w:val="4"/>
    <w:qFormat/>
    <w:rsid w:val="006431AC"/>
    <w:rPr>
      <w:b/>
      <w:color w:val="C00000"/>
      <w:sz w:val="26"/>
    </w:rPr>
  </w:style>
  <w:style w:type="character" w:customStyle="1" w:styleId="analyticsChar">
    <w:name w:val="analytics Char"/>
    <w:basedOn w:val="DefaultParagraphFont"/>
    <w:link w:val="analytics"/>
    <w:uiPriority w:val="4"/>
    <w:rsid w:val="006431AC"/>
    <w:rPr>
      <w:rFonts w:ascii="Calibri" w:hAnsi="Calibri" w:cs="Calibri"/>
      <w:b/>
      <w:color w:val="C00000"/>
      <w:sz w:val="26"/>
    </w:rPr>
  </w:style>
  <w:style w:type="paragraph" w:customStyle="1" w:styleId="Emphasis1">
    <w:name w:val="Emphasis1"/>
    <w:basedOn w:val="Normal"/>
    <w:uiPriority w:val="7"/>
    <w:qFormat/>
    <w:rsid w:val="00C41A97"/>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com/2018/03/12/climate-change-problems-will-be-solved-t" TargetMode="External"/><Relationship Id="rId3" Type="http://schemas.openxmlformats.org/officeDocument/2006/relationships/styles" Target="styles.xml"/><Relationship Id="rId7" Type="http://schemas.openxmlformats.org/officeDocument/2006/relationships/hyperlink" Target="https://www.legis.la.gov/legis/Glossary.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716C8-CB8F-42DB-A7C3-0C135363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10049</Words>
  <Characters>57281</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Andrew Lu</cp:lastModifiedBy>
  <cp:revision>4</cp:revision>
  <dcterms:created xsi:type="dcterms:W3CDTF">2022-01-29T16:22:00Z</dcterms:created>
  <dcterms:modified xsi:type="dcterms:W3CDTF">2022-01-29T17:24:00Z</dcterms:modified>
</cp:coreProperties>
</file>