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5454" w14:textId="77777777" w:rsidR="00564ACF" w:rsidRPr="00100A2B" w:rsidRDefault="00564ACF" w:rsidP="00564ACF">
      <w:pPr>
        <w:pStyle w:val="Heading3"/>
      </w:pPr>
      <w:r w:rsidRPr="00100A2B">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9"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7F18DFD7" w14:textId="77777777" w:rsidR="000D4DCC" w:rsidRPr="00100A2B" w:rsidRDefault="000D4DCC" w:rsidP="000D4DCC">
      <w:pPr>
        <w:pStyle w:val="Heading3"/>
      </w:pPr>
      <w:r w:rsidRPr="00100A2B">
        <w:t xml:space="preserve">AC – Debris Advantage </w:t>
      </w:r>
    </w:p>
    <w:p w14:paraId="78504319" w14:textId="77777777" w:rsidR="000D4DCC" w:rsidRPr="00100A2B" w:rsidRDefault="000D4DCC" w:rsidP="000D4DCC">
      <w:pPr>
        <w:pStyle w:val="Heading4"/>
        <w:rPr>
          <w:rFonts w:cs="Calibri"/>
        </w:rPr>
      </w:pPr>
      <w:r w:rsidRPr="00100A2B">
        <w:rPr>
          <w:rFonts w:cs="Calibri"/>
        </w:rPr>
        <w:t>Private space mining and ownership allowed now</w:t>
      </w:r>
    </w:p>
    <w:p w14:paraId="3A2B09FF" w14:textId="77777777" w:rsidR="000D4DCC" w:rsidRPr="00100A2B" w:rsidRDefault="000D4DCC" w:rsidP="000D4DCC">
      <w:r w:rsidRPr="00100A2B">
        <w:rPr>
          <w:rStyle w:val="StyleUnderline"/>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202B557A" w14:textId="77777777" w:rsidR="000D4DCC" w:rsidRPr="00100A2B" w:rsidRDefault="000D4DCC" w:rsidP="000D4DCC">
      <w:pPr>
        <w:rPr>
          <w:b/>
          <w:bCs/>
        </w:rPr>
      </w:pPr>
      <w:r w:rsidRPr="00745B2A">
        <w:rPr>
          <w:rStyle w:val="StyleUnderline"/>
        </w:rPr>
        <w:t>Trump signs an executive order allowing mining the moon and asteroids</w:t>
      </w:r>
    </w:p>
    <w:p w14:paraId="397AFAFE" w14:textId="77777777" w:rsidR="000D4DCC" w:rsidRPr="00100A2B" w:rsidRDefault="000D4DCC" w:rsidP="000D4DCC">
      <w:r w:rsidRPr="00100A2B">
        <w:t xml:space="preserve">In 2015, the </w:t>
      </w:r>
      <w:r w:rsidRPr="00745B2A">
        <w:rPr>
          <w:rStyle w:val="StyleUnderline"/>
        </w:rPr>
        <w:t>Obama administration signed the </w:t>
      </w:r>
      <w:hyperlink r:id="rId12"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DFBBBAA" w14:textId="77777777" w:rsidR="000D4DCC" w:rsidRPr="00100A2B" w:rsidRDefault="000D4DCC" w:rsidP="000D4DCC">
      <w:r w:rsidRPr="00100A2B">
        <w:t xml:space="preserve">On April 6th, the </w:t>
      </w:r>
      <w:r w:rsidRPr="00100A2B">
        <w:rPr>
          <w:rStyle w:val="StyleUnderline"/>
        </w:rPr>
        <w:t>Trump administration took things a step further by signing an </w:t>
      </w:r>
      <w:hyperlink r:id="rId13"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4" w:history="1">
        <w:r w:rsidRPr="002E4133">
          <w:rPr>
            <w:rStyle w:val="StyleUnderline"/>
            <w:highlight w:val="cyan"/>
          </w:rPr>
          <w:t>space</w:t>
        </w:r>
      </w:hyperlink>
      <w:r w:rsidRPr="00100A2B">
        <w:t>. This order, titled "</w:t>
      </w:r>
      <w:hyperlink r:id="rId15" w:history="1">
        <w:r w:rsidRPr="00100A2B">
          <w:rPr>
            <w:rStyle w:val="Hyperlink"/>
          </w:rPr>
          <w:t>Encouraging International Support for the Recovery and Use of Space Resources</w:t>
        </w:r>
      </w:hyperlink>
      <w:r w:rsidRPr="00100A2B">
        <w:t>," effectively ends the decades-long debate that began with the signing of </w:t>
      </w:r>
      <w:hyperlink r:id="rId16" w:history="1">
        <w:r w:rsidRPr="00100A2B">
          <w:rPr>
            <w:rStyle w:val="Hyperlink"/>
          </w:rPr>
          <w:t>the Outer Space Treaty</w:t>
        </w:r>
      </w:hyperlink>
      <w:r w:rsidRPr="00100A2B">
        <w:t> in 1967.</w:t>
      </w:r>
    </w:p>
    <w:p w14:paraId="7D5B36FB" w14:textId="77777777" w:rsidR="000D4DCC" w:rsidRPr="00100A2B" w:rsidRDefault="000D4DCC" w:rsidP="000D4DCC"/>
    <w:p w14:paraId="2F592D4D" w14:textId="77777777" w:rsidR="000D4DCC" w:rsidRPr="00100A2B" w:rsidRDefault="000D4DCC" w:rsidP="000D4DCC">
      <w:pPr>
        <w:pStyle w:val="Heading4"/>
      </w:pPr>
      <w:r w:rsidRPr="00100A2B">
        <w:t xml:space="preserve">New investments coming and companies are launching – economic incentives make it </w:t>
      </w:r>
      <w:proofErr w:type="gramStart"/>
      <w:r w:rsidRPr="00100A2B">
        <w:t>alluring</w:t>
      </w:r>
      <w:proofErr w:type="gramEnd"/>
    </w:p>
    <w:p w14:paraId="0B2BAF07" w14:textId="77777777" w:rsidR="000D4DCC" w:rsidRPr="00100A2B" w:rsidRDefault="000D4DCC" w:rsidP="000D4DCC">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7" w:history="1">
        <w:r w:rsidRPr="00100A2B">
          <w:rPr>
            <w:rStyle w:val="Hyperlink"/>
          </w:rPr>
          <w:t>https://www.bbvaopenmind.com/en/science/physics/asteroid-mining-a-new-space-race/</w:t>
        </w:r>
      </w:hyperlink>
      <w:r w:rsidRPr="00100A2B">
        <w:t>] TDI</w:t>
      </w:r>
    </w:p>
    <w:p w14:paraId="25E66108" w14:textId="77777777" w:rsidR="000D4DCC" w:rsidRPr="00100A2B" w:rsidRDefault="000D4DCC" w:rsidP="000D4DCC">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8"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9" w:tgtFrame="_blank" w:history="1">
        <w:r w:rsidRPr="00100A2B">
          <w:rPr>
            <w:rStyle w:val="StyleUnderline"/>
          </w:rPr>
          <w:t>Asteroid Mining Corporation</w:t>
        </w:r>
      </w:hyperlink>
      <w:r w:rsidRPr="00100A2B">
        <w:rPr>
          <w:rStyle w:val="StyleUnderline"/>
        </w:rPr>
        <w:t> or </w:t>
      </w:r>
      <w:hyperlink r:id="rId20"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225404F" w14:textId="77777777" w:rsidR="000D4DCC" w:rsidRPr="00100A2B" w:rsidRDefault="000D4DCC" w:rsidP="000D4DCC">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A20C65B" w14:textId="77777777" w:rsidR="000D4DCC" w:rsidRPr="00100A2B" w:rsidRDefault="000D4DCC" w:rsidP="000D4DCC">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1" w:tgtFrame="_blank" w:history="1">
        <w:r w:rsidRPr="00100A2B">
          <w:rPr>
            <w:rStyle w:val="StyleUnderline"/>
          </w:rPr>
          <w:t>the planet’s first trillionaire will undoubtedly be a space miner.</w:t>
        </w:r>
      </w:hyperlink>
    </w:p>
    <w:p w14:paraId="1666589E" w14:textId="77777777" w:rsidR="000D4DCC" w:rsidRPr="00100A2B" w:rsidRDefault="000D4DCC" w:rsidP="000D4DCC"/>
    <w:p w14:paraId="6F626AC8" w14:textId="77777777" w:rsidR="000D4DCC" w:rsidRPr="00100A2B" w:rsidRDefault="000D4DCC" w:rsidP="000D4DCC">
      <w:pPr>
        <w:pStyle w:val="Heading4"/>
        <w:rPr>
          <w:rFonts w:cs="Calibri"/>
        </w:rPr>
      </w:pPr>
      <w:r w:rsidRPr="00100A2B">
        <w:rPr>
          <w:rFonts w:cs="Calibri"/>
        </w:rPr>
        <w:t>Asteroid mining spikes the risk of satellite-dust collisions</w:t>
      </w:r>
    </w:p>
    <w:p w14:paraId="2DA75C24" w14:textId="77777777" w:rsidR="000D4DCC" w:rsidRPr="00100A2B" w:rsidRDefault="000D4DCC" w:rsidP="000D4DCC">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8690B2" w14:textId="77777777" w:rsidR="000D4DCC" w:rsidRPr="00100A2B" w:rsidRDefault="000D4DCC" w:rsidP="000D4DCC">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2D69B84F" w14:textId="77777777" w:rsidR="000D4DCC" w:rsidRPr="00100A2B" w:rsidRDefault="000D4DCC" w:rsidP="000D4DCC">
      <w:r w:rsidRPr="00100A2B">
        <w:t>NASA chose the second option for its </w:t>
      </w:r>
      <w:hyperlink r:id="rId24" w:history="1">
        <w:r w:rsidRPr="00100A2B">
          <w:rPr>
            <w:rStyle w:val="Hyperlink"/>
          </w:rPr>
          <w:t>Asteroid Redirect Mission</w:t>
        </w:r>
      </w:hyperlink>
      <w:r w:rsidRPr="00100A2B">
        <w:t>, which aims to </w:t>
      </w:r>
      <w:hyperlink r:id="rId25"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4BD078A7" w14:textId="77777777" w:rsidR="000D4DCC" w:rsidRPr="00100A2B" w:rsidRDefault="000D4DCC" w:rsidP="000D4DCC">
      <w:r w:rsidRPr="00100A2B">
        <w:t>According to </w:t>
      </w:r>
      <w:hyperlink r:id="rId26"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17B18339" w14:textId="77777777" w:rsidR="000D4DCC" w:rsidRPr="00100A2B" w:rsidRDefault="000D4DCC" w:rsidP="000D4DCC">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7" w:history="1">
        <w:r w:rsidRPr="00F52F5D">
          <w:rPr>
            <w:rStyle w:val="Hyperlink"/>
          </w:rPr>
          <w:t>arxiv.org/abs/1505.03800</w:t>
        </w:r>
      </w:hyperlink>
      <w:r w:rsidRPr="00F52F5D">
        <w:t>).</w:t>
      </w:r>
    </w:p>
    <w:p w14:paraId="1003F268" w14:textId="77777777" w:rsidR="000D4DCC" w:rsidRPr="00100A2B" w:rsidRDefault="000D4DCC" w:rsidP="000D4DCC"/>
    <w:p w14:paraId="02774B50" w14:textId="77777777" w:rsidR="000D4DCC" w:rsidRPr="00100A2B" w:rsidRDefault="000D4DCC" w:rsidP="000D4DCC">
      <w:pPr>
        <w:pStyle w:val="Heading4"/>
        <w:rPr>
          <w:rFonts w:cs="Calibri"/>
        </w:rPr>
      </w:pPr>
      <w:r w:rsidRPr="00100A2B">
        <w:rPr>
          <w:rFonts w:cs="Calibri"/>
        </w:rPr>
        <w:t>Space dust wrecks satellites and debris exponentially spirals</w:t>
      </w:r>
    </w:p>
    <w:p w14:paraId="3590F323" w14:textId="77777777" w:rsidR="000D4DCC" w:rsidRPr="00100A2B" w:rsidRDefault="000D4DCC" w:rsidP="000D4DCC">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14CC4C9A" w14:textId="77777777" w:rsidR="000D4DCC" w:rsidRPr="00100A2B" w:rsidRDefault="000D4DCC" w:rsidP="000D4DCC">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7CA373FA" w14:textId="77777777" w:rsidR="000D4DCC" w:rsidRPr="00100A2B" w:rsidRDefault="000D4DCC" w:rsidP="000D4DC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9" w:history="1">
        <w:r w:rsidRPr="00100A2B">
          <w:rPr>
            <w:rStyle w:val="Hyperlink"/>
          </w:rPr>
          <w:t>baseball-sized chunks</w:t>
        </w:r>
      </w:hyperlink>
      <w:r w:rsidRPr="00100A2B">
        <w:t> of debris, </w:t>
      </w:r>
      <w:hyperlink r:id="rId3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25A53B54" w14:textId="77777777" w:rsidR="000D4DCC" w:rsidRPr="00100A2B" w:rsidRDefault="000D4DCC" w:rsidP="000D4DCC">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4EE1C295" w14:textId="77777777" w:rsidR="000D4DCC" w:rsidRPr="00100A2B" w:rsidRDefault="000D4DCC" w:rsidP="000D4DCC">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45F2A964" w14:textId="77777777" w:rsidR="000D4DCC" w:rsidRPr="00100A2B" w:rsidRDefault="000D4DCC" w:rsidP="000D4DCC">
      <w:r w:rsidRPr="00100A2B">
        <w:t>"We also think this phenomenon can be attributed to some of the failures and anomalies we see on orbit, that right now are basically tagged as 'unknown cause.'"</w:t>
      </w:r>
    </w:p>
    <w:p w14:paraId="09594450" w14:textId="77777777" w:rsidR="000D4DCC" w:rsidRPr="00100A2B" w:rsidRDefault="000D4DCC" w:rsidP="000D4DCC">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409E6284" w14:textId="77777777" w:rsidR="000D4DCC" w:rsidRPr="00100A2B" w:rsidRDefault="000D4DCC" w:rsidP="000D4DCC">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1" w:history="1">
        <w:r w:rsidRPr="00100A2B">
          <w:rPr>
            <w:rStyle w:val="Hyperlink"/>
          </w:rPr>
          <w:t>Particle-in-cell simulations of an RF emission mechanism associated with hypervelocity impact plasmas</w:t>
        </w:r>
      </w:hyperlink>
      <w:r w:rsidRPr="00100A2B">
        <w:t>]</w:t>
      </w:r>
    </w:p>
    <w:p w14:paraId="1736374D" w14:textId="77777777" w:rsidR="000D4DCC" w:rsidRDefault="000D4DCC" w:rsidP="000D4DCC">
      <w:pPr>
        <w:pStyle w:val="Heading4"/>
        <w:rPr>
          <w:rFonts w:cs="Calibri"/>
        </w:rPr>
      </w:pPr>
      <w:r w:rsidRPr="00100A2B">
        <w:rPr>
          <w:rFonts w:cs="Calibri"/>
        </w:rPr>
        <w:t>Scenario 1 is Climate</w:t>
      </w:r>
    </w:p>
    <w:p w14:paraId="15F4342E" w14:textId="77777777" w:rsidR="000D4DCC" w:rsidRPr="00604381" w:rsidRDefault="000D4DCC" w:rsidP="000D4DCC"/>
    <w:p w14:paraId="54828CD2" w14:textId="77777777" w:rsidR="000D4DCC" w:rsidRDefault="000D4DCC" w:rsidP="000D4DCC">
      <w:pPr>
        <w:pStyle w:val="Heading4"/>
        <w:rPr>
          <w:rFonts w:cs="Calibri"/>
        </w:rPr>
      </w:pPr>
      <w:r w:rsidRPr="00100A2B">
        <w:rPr>
          <w:rFonts w:cs="Calibri"/>
        </w:rPr>
        <w:t>Earth observation satellites key to warming adaptation</w:t>
      </w:r>
    </w:p>
    <w:p w14:paraId="2F613266" w14:textId="77777777" w:rsidR="000D4DCC" w:rsidRDefault="000D4DCC" w:rsidP="000D4DCC">
      <w:pPr>
        <w:pStyle w:val="ListParagraph"/>
        <w:numPr>
          <w:ilvl w:val="0"/>
          <w:numId w:val="12"/>
        </w:numPr>
      </w:pPr>
      <w:r>
        <w:t>Monitoring deforestation/ice caps</w:t>
      </w:r>
    </w:p>
    <w:p w14:paraId="3ED7524A" w14:textId="77777777" w:rsidR="000D4DCC" w:rsidRPr="007C66C6" w:rsidRDefault="000D4DCC" w:rsidP="000D4DCC">
      <w:pPr>
        <w:pStyle w:val="ListParagraph"/>
        <w:numPr>
          <w:ilvl w:val="0"/>
          <w:numId w:val="12"/>
        </w:numPr>
      </w:pPr>
      <w:r>
        <w:t>ECV essential climate variables</w:t>
      </w:r>
    </w:p>
    <w:p w14:paraId="657CB58D" w14:textId="77777777" w:rsidR="000D4DCC" w:rsidRPr="00100A2B" w:rsidRDefault="000D4DCC" w:rsidP="000D4DCC">
      <w:r w:rsidRPr="003D2BB2">
        <w:rPr>
          <w:rStyle w:val="StyleUnderline"/>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2" w:history="1">
        <w:r w:rsidRPr="00100A2B">
          <w:rPr>
            <w:rStyle w:val="Hyperlink"/>
          </w:rPr>
          <w:t>https://www.acclimatise.uk.com/2018/05/02/earth-observation-of-increasing-importance-for-climate-change-adaptation/</w:t>
        </w:r>
      </w:hyperlink>
      <w:r w:rsidRPr="00100A2B">
        <w:t>] TDI</w:t>
      </w:r>
    </w:p>
    <w:p w14:paraId="7C4DC5CD" w14:textId="77777777" w:rsidR="000D4DCC" w:rsidRPr="00100A2B" w:rsidRDefault="000D4DCC" w:rsidP="000D4DCC">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2D8B961D" w14:textId="5F0AA210" w:rsidR="00BD1880" w:rsidRPr="00100A2B" w:rsidRDefault="000D4DCC" w:rsidP="000D4DCC">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7266CB38" w14:textId="77777777" w:rsidR="000D4DCC" w:rsidRPr="00100A2B" w:rsidRDefault="000D4DCC" w:rsidP="000D4DCC">
      <w:r w:rsidRPr="00100A2B">
        <w:t>Providing information in data-sparse regions</w:t>
      </w:r>
    </w:p>
    <w:p w14:paraId="6C8F2245" w14:textId="77777777" w:rsidR="000D4DCC" w:rsidRPr="00100A2B" w:rsidRDefault="000D4DCC" w:rsidP="000D4DCC">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A22A5E1" w14:textId="77777777" w:rsidR="000D4DCC" w:rsidRPr="00100A2B" w:rsidRDefault="000D4DCC" w:rsidP="000D4DCC">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2E428979" w14:textId="77777777" w:rsidR="000D4DCC" w:rsidRPr="00100A2B" w:rsidRDefault="000D4DCC" w:rsidP="000D4DCC">
      <w:r w:rsidRPr="00100A2B">
        <w:t>International efforts for systematic observation</w:t>
      </w:r>
    </w:p>
    <w:p w14:paraId="49A0AD8A" w14:textId="77777777" w:rsidR="000D4DCC" w:rsidRPr="00100A2B" w:rsidRDefault="000D4DCC" w:rsidP="000D4DCC">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42E6505" w14:textId="77777777" w:rsidR="000D4DCC" w:rsidRPr="00100A2B" w:rsidRDefault="000D4DCC" w:rsidP="000D4DCC">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72E63B24" w14:textId="77777777" w:rsidR="000D4DCC" w:rsidRPr="00100A2B" w:rsidRDefault="000D4DCC" w:rsidP="000D4DCC">
      <w:r w:rsidRPr="00100A2B">
        <w:t>The 50 Essential Climate Variables as defined by GCOS.</w:t>
      </w:r>
    </w:p>
    <w:p w14:paraId="0577DB7A" w14:textId="77777777" w:rsidR="000D4DCC" w:rsidRPr="00100A2B" w:rsidRDefault="000D4DCC" w:rsidP="000D4DCC">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622B937C" w14:textId="77777777" w:rsidR="000D4DCC" w:rsidRPr="00100A2B" w:rsidRDefault="000D4DCC" w:rsidP="000D4DCC">
      <w:r w:rsidRPr="00100A2B">
        <w:t>Robust evidence supporting climate risk management</w:t>
      </w:r>
    </w:p>
    <w:p w14:paraId="3CC5F6C8" w14:textId="77777777" w:rsidR="000D4DCC" w:rsidRPr="00100A2B" w:rsidRDefault="000D4DCC" w:rsidP="000D4DCC">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991E5E" w14:textId="77777777" w:rsidR="000D4DCC" w:rsidRPr="00100A2B" w:rsidRDefault="000D4DCC" w:rsidP="000D4DCC">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A2EA91B" w14:textId="77777777" w:rsidR="000D4DCC" w:rsidRPr="00100A2B" w:rsidRDefault="000D4DCC" w:rsidP="000D4DCC">
      <w:pPr>
        <w:pStyle w:val="Heading4"/>
      </w:pPr>
      <w:r w:rsidRPr="00100A2B">
        <w:t>Warming causes extinction</w:t>
      </w:r>
    </w:p>
    <w:p w14:paraId="2B1A4A0D" w14:textId="77777777" w:rsidR="000D4DCC" w:rsidRPr="00100A2B" w:rsidRDefault="000D4DCC" w:rsidP="000D4DC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A979503" w14:textId="4FFB85DA" w:rsidR="000D4DCC" w:rsidRDefault="000D4DCC" w:rsidP="000D4DCC">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7F4AD8CE" w14:textId="77777777" w:rsidR="00F94CA8" w:rsidRPr="00100A2B" w:rsidRDefault="00F94CA8" w:rsidP="000D4DCC"/>
    <w:p w14:paraId="143C6816" w14:textId="029E3DC8" w:rsidR="000D4DCC" w:rsidRPr="00100A2B" w:rsidRDefault="00F94CA8" w:rsidP="00F94CA8">
      <w:pPr>
        <w:pStyle w:val="Heading4"/>
      </w:pPr>
      <w:r>
        <w:t>Scenario 2 is Nuke War</w:t>
      </w:r>
    </w:p>
    <w:p w14:paraId="6C71DF38" w14:textId="77777777" w:rsidR="000D4DCC" w:rsidRPr="00100A2B" w:rsidRDefault="000D4DCC" w:rsidP="000D4DCC">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78D4F44" w14:textId="77777777" w:rsidR="000D4DCC" w:rsidRPr="00100A2B" w:rsidRDefault="000D4DCC" w:rsidP="000D4DC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3" w:history="1">
        <w:r w:rsidRPr="00100A2B">
          <w:rPr>
            <w:rStyle w:val="Hyperlink"/>
          </w:rPr>
          <w:t>https://www.businessinsider.com/russia-says-space-junk-could-spark-war-2016-1</w:t>
        </w:r>
      </w:hyperlink>
      <w:r w:rsidRPr="00100A2B">
        <w:t>] TDI</w:t>
      </w:r>
    </w:p>
    <w:p w14:paraId="3326E182" w14:textId="77777777" w:rsidR="000D4DCC" w:rsidRPr="00100A2B" w:rsidRDefault="000D4DCC" w:rsidP="000D4DC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5A61117" w14:textId="77777777" w:rsidR="000D4DCC" w:rsidRPr="00100A2B" w:rsidRDefault="000D4DCC" w:rsidP="000D4DCC">
      <w:r w:rsidRPr="00100A2B">
        <w:t>Scientists estimate that anywhere from 500,000 to 600,000 pieces of human-made space debris between 0.4 and 4 inches in size are currently orbiting the Earth and traveling at speeds over 17,000 miles per hour.</w:t>
      </w:r>
    </w:p>
    <w:p w14:paraId="7EEA8986" w14:textId="77777777" w:rsidR="000D4DCC" w:rsidRPr="00100A2B" w:rsidRDefault="000D4DCC" w:rsidP="000D4DCC">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6AAE8B9" w14:textId="77777777" w:rsidR="000D4DCC" w:rsidRPr="00100A2B" w:rsidRDefault="000D4DCC" w:rsidP="000D4DC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65AEAB3D" w14:textId="77777777" w:rsidR="000D4DCC" w:rsidRPr="00100A2B" w:rsidRDefault="000D4DCC" w:rsidP="000D4DCC">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78EC3F8A" w14:textId="77777777" w:rsidR="000D4DCC" w:rsidRPr="00100A2B" w:rsidRDefault="000D4DCC" w:rsidP="000D4DCC">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1A4E7F0E" w14:textId="77777777" w:rsidR="000D4DCC" w:rsidRPr="00100A2B" w:rsidRDefault="000D4DCC" w:rsidP="000D4DCC">
      <w:r w:rsidRPr="00100A2B">
        <w:t>A politically dangerous dilemma</w:t>
      </w:r>
    </w:p>
    <w:p w14:paraId="506D018B" w14:textId="77777777" w:rsidR="000D4DCC" w:rsidRPr="00100A2B" w:rsidRDefault="000D4DCC" w:rsidP="000D4DCC">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0E119F3" w14:textId="77777777" w:rsidR="000D4DCC" w:rsidRPr="00100A2B" w:rsidRDefault="000D4DCC" w:rsidP="000D4DCC">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6AD3AB2" w14:textId="77777777" w:rsidR="000D4DCC" w:rsidRPr="00100A2B" w:rsidRDefault="000D4DCC" w:rsidP="000D4DCC">
      <w:r w:rsidRPr="00100A2B">
        <w:t>"</w:t>
      </w:r>
      <w:r w:rsidRPr="00100A2B">
        <w:rPr>
          <w:rStyle w:val="StyleUnderline"/>
        </w:rPr>
        <w:t>This is a politically dangerous dilemma</w:t>
      </w:r>
      <w:r w:rsidRPr="00100A2B">
        <w:t xml:space="preserve">," he added. </w:t>
      </w:r>
    </w:p>
    <w:p w14:paraId="4EB19A14" w14:textId="77777777" w:rsidR="000D4DCC" w:rsidRPr="00100A2B" w:rsidRDefault="000D4DCC" w:rsidP="000D4DCC">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0E70C749" w14:textId="77777777" w:rsidR="000D4DCC" w:rsidRPr="00100A2B" w:rsidRDefault="000D4DCC" w:rsidP="000D4DCC">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179A0314" w14:textId="77777777" w:rsidR="000D4DCC" w:rsidRPr="00100A2B" w:rsidRDefault="000D4DCC" w:rsidP="000D4DCC">
      <w:pPr>
        <w:rPr>
          <w:rStyle w:val="StyleUnderline"/>
        </w:rPr>
      </w:pPr>
      <w:r w:rsidRPr="00100A2B">
        <w:rPr>
          <w:rStyle w:val="StyleUnderline"/>
        </w:rPr>
        <w:t>The Kessler Syndrome</w:t>
      </w:r>
    </w:p>
    <w:p w14:paraId="0A74DBA7" w14:textId="77777777" w:rsidR="000D4DCC" w:rsidRPr="00100A2B" w:rsidRDefault="000D4DCC" w:rsidP="000D4DCC">
      <w:r w:rsidRPr="00100A2B">
        <w:t xml:space="preserve">In 1978, American astrophysicist Donald Kessler predicted that the amount of space debris around Earth would begin to grow exponentially after the turn of the millennium. </w:t>
      </w:r>
    </w:p>
    <w:p w14:paraId="401B50C9" w14:textId="77777777" w:rsidR="000D4DCC" w:rsidRPr="00100A2B" w:rsidRDefault="000D4DCC" w:rsidP="000D4DCC">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2F714EB" w14:textId="77777777" w:rsidR="000D4DCC" w:rsidRPr="00100A2B" w:rsidRDefault="000D4DCC" w:rsidP="000D4DCC">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0BEA7CC7" w14:textId="77777777" w:rsidR="000D4DCC" w:rsidRPr="00100A2B" w:rsidRDefault="000D4DCC" w:rsidP="000D4DCC">
      <w:r w:rsidRPr="00100A2B">
        <w:t xml:space="preserve">For Kessler, this is a problem because it would "create small debris faster than it can be removed," Kessler said last year. And this cloud of junk could eventually make missions to space too dangerous. </w:t>
      </w:r>
    </w:p>
    <w:p w14:paraId="3DC18615" w14:textId="77777777" w:rsidR="000D4DCC" w:rsidRPr="00100A2B" w:rsidRDefault="000D4DCC" w:rsidP="000D4DCC">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441986A" w14:textId="77777777" w:rsidR="000D4DCC" w:rsidRPr="00100A2B" w:rsidRDefault="000D4DCC" w:rsidP="000D4DCC">
      <w:r w:rsidRPr="00100A2B">
        <w:t xml:space="preserve">The future </w:t>
      </w:r>
    </w:p>
    <w:p w14:paraId="2380EA9C" w14:textId="77777777" w:rsidR="000D4DCC" w:rsidRPr="00100A2B" w:rsidRDefault="000D4DCC" w:rsidP="000D4DCC">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3B51CD1" w14:textId="77777777" w:rsidR="000D4DCC" w:rsidRPr="00100A2B" w:rsidRDefault="000D4DCC" w:rsidP="000D4DCC">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761F55F7" w14:textId="77777777" w:rsidR="000D4DCC" w:rsidRPr="00100A2B" w:rsidRDefault="000D4DCC" w:rsidP="000D4DCC">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B31CEFB" w14:textId="77777777" w:rsidR="000D4DCC" w:rsidRPr="00100A2B" w:rsidRDefault="000D4DCC" w:rsidP="000D4DCC">
      <w:r w:rsidRPr="00100A2B">
        <w:t xml:space="preserve">1.5 times more fragments greater than 8 inches across </w:t>
      </w:r>
    </w:p>
    <w:p w14:paraId="30DE3C8A" w14:textId="77777777" w:rsidR="000D4DCC" w:rsidRPr="00100A2B" w:rsidRDefault="000D4DCC" w:rsidP="000D4DCC">
      <w:r w:rsidRPr="00100A2B">
        <w:t xml:space="preserve">3.2 times more fragments between 4 and 8 inches across </w:t>
      </w:r>
    </w:p>
    <w:p w14:paraId="58C54D4D" w14:textId="77777777" w:rsidR="000D4DCC" w:rsidRPr="00100A2B" w:rsidRDefault="000D4DCC" w:rsidP="000D4DCC">
      <w:r w:rsidRPr="00100A2B">
        <w:t xml:space="preserve">13-20 times </w:t>
      </w:r>
      <w:proofErr w:type="gramStart"/>
      <w:r w:rsidRPr="00100A2B">
        <w:t>more smaller</w:t>
      </w:r>
      <w:proofErr w:type="gramEnd"/>
      <w:r w:rsidRPr="00100A2B">
        <w:t>-sized fragments less than 4 inches across</w:t>
      </w:r>
    </w:p>
    <w:p w14:paraId="243374A4" w14:textId="77777777" w:rsidR="000D4DCC" w:rsidRPr="00100A2B" w:rsidRDefault="000D4DCC" w:rsidP="000D4DCC">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2AA03665" w14:textId="77777777" w:rsidR="00743F03" w:rsidRPr="009C412A" w:rsidRDefault="00743F03" w:rsidP="00743F03">
      <w:pPr>
        <w:pStyle w:val="Heading4"/>
      </w:pPr>
      <w:r>
        <w:t xml:space="preserve">That triggers </w:t>
      </w:r>
      <w:r>
        <w:rPr>
          <w:u w:val="single"/>
        </w:rPr>
        <w:t>missile radars</w:t>
      </w:r>
      <w:r>
        <w:t xml:space="preserve">. </w:t>
      </w:r>
    </w:p>
    <w:p w14:paraId="5F5395CF" w14:textId="77777777" w:rsidR="00743F03" w:rsidRPr="001A09D0" w:rsidRDefault="00743F03" w:rsidP="00743F03">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4" w:history="1">
        <w:r w:rsidRPr="001A09D0">
          <w:rPr>
            <w:rStyle w:val="Hyperlink"/>
          </w:rPr>
          <w:t>https://aerospace.org/sites/default/files/2019-04/Crosslink%20Fall%202015%20V16N1%20.pdf</w:t>
        </w:r>
      </w:hyperlink>
      <w:r w:rsidRPr="001A09D0">
        <w:t>; RP]</w:t>
      </w:r>
    </w:p>
    <w:p w14:paraId="7650BD14" w14:textId="12728F4C" w:rsidR="007B75EE" w:rsidRPr="00561197" w:rsidRDefault="00743F03" w:rsidP="002740CA">
      <w:proofErr w:type="gramStart"/>
      <w:r w:rsidRPr="00561197">
        <w:t>The launch of Sputnik on October 4, 1957,</w:t>
      </w:r>
      <w:proofErr w:type="gramEnd"/>
      <w:r w:rsidRPr="00561197">
        <w:t xml:space="preserve">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t>The</w:t>
      </w:r>
      <w:proofErr w:type="gramEnd"/>
      <w:r w:rsidRPr="00561197">
        <w:t xml:space="preserve"> Space Catalog is maintained by the Joint Space Operations Center (</w:t>
      </w:r>
      <w:proofErr w:type="spellStart"/>
      <w:r w:rsidRPr="00561197">
        <w:t>JSpOC</w:t>
      </w:r>
      <w:proofErr w:type="spellEnd"/>
      <w:r w:rsidRPr="00561197">
        <w:t xml:space="preserve">) at Vandenberg Air Force Base, part of U.S. Strategic Command. One of </w:t>
      </w:r>
      <w:r w:rsidRPr="00561197">
        <w:rPr>
          <w:rStyle w:val="StyleUnderline"/>
        </w:rPr>
        <w:t>the missions</w:t>
      </w:r>
      <w:r w:rsidRPr="00561197">
        <w:t xml:space="preserve"> of </w:t>
      </w:r>
      <w:proofErr w:type="spellStart"/>
      <w:r w:rsidRPr="00561197">
        <w:t>JSpOC</w:t>
      </w:r>
      <w:proofErr w:type="spellEnd"/>
      <w:r w:rsidRPr="00561197">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t>JSpOC</w:t>
      </w:r>
      <w:proofErr w:type="spellEnd"/>
      <w:r w:rsidRPr="00561197">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w:t>
      </w:r>
      <w:proofErr w:type="gramStart"/>
      <w:r w:rsidRPr="00561197">
        <w:t>as long as</w:t>
      </w:r>
      <w:proofErr w:type="gramEnd"/>
      <w:r w:rsidRPr="00561197">
        <w:t xml:space="preserve"> the satellite remains in orbit. Ideally, the process is automatic, with manual inter </w:t>
      </w:r>
      <w:proofErr w:type="spellStart"/>
      <w:r w:rsidRPr="00561197">
        <w:t>vention</w:t>
      </w:r>
      <w:proofErr w:type="spellEnd"/>
      <w:r w:rsidRPr="00561197">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t>JSpOC</w:t>
      </w:r>
      <w:proofErr w:type="spellEnd"/>
      <w:r w:rsidRPr="00561197">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D884930" w14:textId="77777777" w:rsidR="002740CA" w:rsidRDefault="002740CA" w:rsidP="002740CA">
      <w:pPr>
        <w:pStyle w:val="Heading4"/>
      </w:pPr>
      <w:r>
        <w:t xml:space="preserve">Nuclear war. </w:t>
      </w:r>
    </w:p>
    <w:p w14:paraId="606C7646" w14:textId="77777777" w:rsidR="002740CA" w:rsidRDefault="002740CA" w:rsidP="002740CA">
      <w:proofErr w:type="spellStart"/>
      <w:r>
        <w:rPr>
          <w:rStyle w:val="Style13ptBold"/>
        </w:rPr>
        <w:t>Rogoway</w:t>
      </w:r>
      <w:proofErr w:type="spellEnd"/>
      <w:r>
        <w:rPr>
          <w:rStyle w:val="Style13ptBold"/>
        </w:rPr>
        <w:t xml:space="preserve"> ’15 </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35" w:history="1">
        <w:r w:rsidRPr="00D92BE6">
          <w:rPr>
            <w:rStyle w:val="Hyperlink"/>
          </w:rPr>
          <w:t>https://foxtrotalpha.jalopnik.com/these-are-the-doomsday-satellites-that-detected-the-exp-1737434876</w:t>
        </w:r>
      </w:hyperlink>
      <w:r w:rsidRPr="00D92BE6">
        <w:t>; RP]</w:t>
      </w:r>
    </w:p>
    <w:p w14:paraId="3C025257" w14:textId="77777777" w:rsidR="002740CA" w:rsidRPr="00561197" w:rsidRDefault="002740CA" w:rsidP="002740CA">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w:t>
      </w:r>
      <w:proofErr w:type="spellStart"/>
      <w:r w:rsidRPr="00561197">
        <w:t>Metrojet</w:t>
      </w:r>
      <w:proofErr w:type="spellEnd"/>
      <w:r w:rsidRPr="00561197">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w:t>
      </w:r>
      <w:proofErr w:type="spellStart"/>
      <w:r w:rsidRPr="00561197">
        <w:t>MiDAS</w:t>
      </w:r>
      <w:proofErr w:type="spellEnd"/>
      <w:r w:rsidRPr="00561197">
        <w:t xml:space="preserve">)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w:t>
      </w:r>
      <w:proofErr w:type="gramStart"/>
      <w:r w:rsidRPr="00561197">
        <w:t>fairly crude</w:t>
      </w:r>
      <w:proofErr w:type="gramEnd"/>
      <w:r w:rsidRPr="00561197">
        <w:t xml:space="preserv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w:t>
      </w:r>
      <w:proofErr w:type="gramStart"/>
      <w:r w:rsidRPr="00561197">
        <w:t xml:space="preserve">an </w:t>
      </w:r>
      <w:r w:rsidRPr="00561197">
        <w:rPr>
          <w:rStyle w:val="StyleUnderline"/>
        </w:rPr>
        <w:t>the</w:t>
      </w:r>
      <w:proofErr w:type="gramEnd"/>
      <w:r w:rsidRPr="00561197">
        <w:rPr>
          <w:rStyle w:val="StyleUnderline"/>
        </w:rPr>
        <w:t xml:space="preserv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w:t>
      </w:r>
      <w:proofErr w:type="gramStart"/>
      <w:r w:rsidRPr="00561197">
        <w:t>really reliable</w:t>
      </w:r>
      <w:proofErr w:type="gramEnd"/>
      <w:r w:rsidRPr="00561197">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t>MiDAS</w:t>
      </w:r>
      <w:proofErr w:type="spellEnd"/>
      <w:r w:rsidRPr="00561197">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401DB78F" w14:textId="77777777" w:rsidR="002740CA" w:rsidRPr="00F601E6" w:rsidRDefault="002740CA" w:rsidP="002740CA"/>
    <w:p w14:paraId="24A70D3A" w14:textId="4F17CEA0" w:rsidR="00743F03" w:rsidRPr="00561197" w:rsidRDefault="00743F03" w:rsidP="00743F03"/>
    <w:p w14:paraId="7855856A" w14:textId="77777777" w:rsidR="000D4DCC" w:rsidRPr="00100A2B" w:rsidRDefault="000D4DCC" w:rsidP="000D4DCC">
      <w:pPr>
        <w:pStyle w:val="Heading4"/>
        <w:rPr>
          <w:rFonts w:cs="Calibri"/>
        </w:rPr>
      </w:pPr>
      <w:r w:rsidRPr="00100A2B">
        <w:rPr>
          <w:rFonts w:cs="Calibri"/>
        </w:rPr>
        <w:t>Nuke war causes extinction – it won’t stay limited</w:t>
      </w:r>
    </w:p>
    <w:p w14:paraId="03EC2C25" w14:textId="77777777" w:rsidR="000D4DCC" w:rsidRPr="00100A2B" w:rsidRDefault="000D4DCC" w:rsidP="000D4DCC">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6664C01" w14:textId="77777777" w:rsidR="000D4DCC" w:rsidRPr="00100A2B" w:rsidRDefault="000D4DCC" w:rsidP="000D4DCC">
      <w:pPr>
        <w:rPr>
          <w:szCs w:val="26"/>
        </w:rPr>
      </w:pPr>
      <w:r w:rsidRPr="00100A2B">
        <w:rPr>
          <w:rStyle w:val="StyleUnderline"/>
        </w:rPr>
        <w:t>We are not talking enough about the climatic effects of nuclear war</w:t>
      </w:r>
      <w:r w:rsidRPr="00100A2B">
        <w:rPr>
          <w:szCs w:val="26"/>
        </w:rPr>
        <w:t xml:space="preserve">. </w:t>
      </w:r>
    </w:p>
    <w:p w14:paraId="6D7E7D8E" w14:textId="77777777" w:rsidR="000D4DCC" w:rsidRPr="00100A2B" w:rsidRDefault="000D4DCC" w:rsidP="000D4DCC">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28A39D75" w14:textId="77777777" w:rsidR="000D4DCC" w:rsidRPr="00100A2B" w:rsidRDefault="000D4DCC" w:rsidP="000D4DCC">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27DC687F" w14:textId="77777777" w:rsidR="000D4DCC" w:rsidRPr="00100A2B" w:rsidRDefault="000D4DCC" w:rsidP="000D4DCC">
      <w:pPr>
        <w:rPr>
          <w:szCs w:val="26"/>
        </w:rPr>
      </w:pPr>
      <w:r w:rsidRPr="00100A2B">
        <w:rPr>
          <w:szCs w:val="26"/>
        </w:rPr>
        <w:t xml:space="preserve">What about a larger-scale conflict? </w:t>
      </w:r>
    </w:p>
    <w:p w14:paraId="4DA1A58E" w14:textId="77777777" w:rsidR="000D4DCC" w:rsidRPr="00100A2B" w:rsidRDefault="000D4DCC" w:rsidP="000D4DCC">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4D59151F" w14:textId="77777777" w:rsidR="000D4DCC" w:rsidRPr="00100A2B" w:rsidRDefault="000D4DCC" w:rsidP="000D4DCC">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D8C2C9C" w14:textId="77777777" w:rsidR="000D4DCC" w:rsidRPr="00100A2B" w:rsidRDefault="000D4DCC" w:rsidP="000D4DCC">
      <w:pPr>
        <w:rPr>
          <w:szCs w:val="26"/>
        </w:rPr>
      </w:pPr>
      <w:r w:rsidRPr="00100A2B">
        <w:rPr>
          <w:szCs w:val="26"/>
        </w:rPr>
        <w:t xml:space="preserve">Many people are concerned about North Korea’s advancing missile capabilities. Is nuclear war likely in your opinion? </w:t>
      </w:r>
    </w:p>
    <w:p w14:paraId="35986185" w14:textId="77777777" w:rsidR="000D4DCC" w:rsidRPr="00100A2B" w:rsidRDefault="000D4DCC" w:rsidP="000D4DCC">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31E2071B" w14:textId="77777777" w:rsidR="000D4DCC" w:rsidRPr="00100A2B" w:rsidRDefault="000D4DCC" w:rsidP="000D4DCC">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7375DD7" w14:textId="77777777" w:rsidR="000D4DCC" w:rsidRPr="00100A2B" w:rsidRDefault="000D4DCC" w:rsidP="000D4DCC">
      <w:pPr>
        <w:rPr>
          <w:szCs w:val="26"/>
        </w:rPr>
      </w:pPr>
      <w:r w:rsidRPr="00100A2B">
        <w:rPr>
          <w:szCs w:val="26"/>
        </w:rPr>
        <w:t xml:space="preserve">It has been more than 70 years since the last time a nuclear bomb was used in warfare. What would be the effects on the environment and on human health today? </w:t>
      </w:r>
    </w:p>
    <w:p w14:paraId="3217E270" w14:textId="77777777" w:rsidR="000D4DCC" w:rsidRPr="00100A2B" w:rsidRDefault="000D4DCC" w:rsidP="000D4DCC">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5956BAA7" w14:textId="77777777" w:rsidR="000D4DCC" w:rsidRPr="00100A2B" w:rsidRDefault="000D4DCC" w:rsidP="000D4DCC"/>
    <w:p w14:paraId="1ADB6208" w14:textId="77777777" w:rsidR="00AD68B9" w:rsidRPr="00100A2B" w:rsidRDefault="00AD68B9" w:rsidP="00AD68B9"/>
    <w:p w14:paraId="6D4C85D9" w14:textId="77777777" w:rsidR="00AD68B9" w:rsidRPr="00100A2B" w:rsidRDefault="00AD68B9" w:rsidP="00AD68B9">
      <w:pPr>
        <w:pStyle w:val="Heading3"/>
      </w:pPr>
      <w:r w:rsidRPr="00100A2B">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6"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7"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51E799B" w14:textId="77777777" w:rsidR="00AD68B9" w:rsidRPr="00100A2B" w:rsidRDefault="00AD68B9" w:rsidP="00AD68B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C8475D8" w14:textId="77777777" w:rsidR="00743F03" w:rsidRPr="00FF1C12" w:rsidRDefault="00743F03" w:rsidP="00743F03">
      <w:pPr>
        <w:pStyle w:val="Heading4"/>
        <w:rPr>
          <w:rFonts w:cs="Times New Roman"/>
        </w:rPr>
      </w:pPr>
      <w:r>
        <w:rPr>
          <w:rFonts w:cs="Times New Roman"/>
        </w:rPr>
        <w:t>Horn of Africa conflicts</w:t>
      </w:r>
      <w:r w:rsidRPr="00FF1C12">
        <w:rPr>
          <w:rFonts w:cs="Times New Roman"/>
        </w:rPr>
        <w:t xml:space="preserve"> cause great </w:t>
      </w:r>
      <w:r>
        <w:rPr>
          <w:rFonts w:cs="Times New Roman"/>
        </w:rPr>
        <w:t>power war</w:t>
      </w:r>
    </w:p>
    <w:p w14:paraId="10A9C3BA" w14:textId="77777777" w:rsidR="00743F03" w:rsidRPr="00FF1C12" w:rsidRDefault="00743F03" w:rsidP="00743F03">
      <w:pPr>
        <w:rPr>
          <w:rFonts w:cs="Times New Roman"/>
        </w:rPr>
      </w:pPr>
      <w:r w:rsidRPr="007059D7">
        <w:rPr>
          <w:rStyle w:val="Style13ptBold"/>
        </w:rPr>
        <w:t>Glick 7</w:t>
      </w:r>
      <w:r w:rsidRPr="00FF1C12">
        <w:rPr>
          <w:rFonts w:cs="Times New Roman"/>
        </w:rPr>
        <w:t xml:space="preserve"> (Caroline – senior Middle East fellow at the Center for Security Policy, Condi’s African holiday, p. </w:t>
      </w:r>
      <w:r w:rsidRPr="00FF1C12">
        <w:rPr>
          <w:rFonts w:cs="Times New Roman"/>
          <w:sz w:val="18"/>
        </w:rPr>
        <w:t>http://www.centerforsecuritypolicy.org/home.aspx?sid=56&amp;categoryid=56&amp;subcategoryid=90&amp;newsid=11568</w:t>
      </w:r>
      <w:r w:rsidRPr="00FF1C12">
        <w:rPr>
          <w:rFonts w:cs="Times New Roman"/>
        </w:rPr>
        <w:t>)</w:t>
      </w:r>
    </w:p>
    <w:p w14:paraId="5BC66B65" w14:textId="35F81D40" w:rsidR="00743F03" w:rsidRDefault="00743F03" w:rsidP="00743F03">
      <w:pPr>
        <w:widowControl w:val="0"/>
        <w:rPr>
          <w:rFonts w:cs="Times New Roman"/>
          <w:sz w:val="16"/>
        </w:rPr>
      </w:pPr>
      <w:r w:rsidRPr="00FF1C12">
        <w:rPr>
          <w:rFonts w:cs="Times New Roman"/>
          <w:sz w:val="16"/>
        </w:rPr>
        <w:t xml:space="preserve">The </w:t>
      </w:r>
      <w:r w:rsidRPr="00BD4F9E">
        <w:rPr>
          <w:rStyle w:val="StyleUnderline"/>
          <w:highlight w:val="yellow"/>
        </w:rPr>
        <w:t>Horn of Africa</w:t>
      </w:r>
      <w:r w:rsidRPr="00BD4F9E">
        <w:rPr>
          <w:rStyle w:val="StyleUnderline"/>
          <w:rFonts w:eastAsiaTheme="majorEastAsia" w:cs="Times New Roman"/>
          <w:highlight w:val="yellow"/>
        </w:rPr>
        <w:t xml:space="preserve"> i</w:t>
      </w:r>
      <w:r w:rsidRPr="00FF1C12">
        <w:rPr>
          <w:rStyle w:val="StyleUnderline"/>
          <w:rFonts w:eastAsiaTheme="majorEastAsia" w:cs="Times New Roman"/>
          <w:highlight w:val="yellow"/>
        </w:rPr>
        <w:t>s a dangerous and strategically vital place. Small wars</w:t>
      </w:r>
      <w:r w:rsidRPr="00FF1C12">
        <w:rPr>
          <w:rFonts w:cs="Times New Roman"/>
        </w:rPr>
        <w:t xml:space="preserve">, </w:t>
      </w:r>
      <w:r w:rsidRPr="00FF1C12">
        <w:rPr>
          <w:rFonts w:cs="Times New Roman"/>
          <w:sz w:val="16"/>
        </w:rPr>
        <w:t>which rage continuously</w:t>
      </w:r>
      <w:r w:rsidRPr="00FF1C12">
        <w:rPr>
          <w:rFonts w:cs="Times New Roman"/>
        </w:rPr>
        <w:t xml:space="preserve">, </w:t>
      </w:r>
      <w:r w:rsidRPr="00FF1C12">
        <w:rPr>
          <w:rStyle w:val="StyleUnderline"/>
          <w:rFonts w:eastAsiaTheme="majorEastAsia" w:cs="Times New Roman"/>
          <w:highlight w:val="yellow"/>
        </w:rPr>
        <w:t xml:space="preserve">can </w:t>
      </w:r>
      <w:r w:rsidRPr="00FF1C12">
        <w:rPr>
          <w:rStyle w:val="StyleUnderline"/>
          <w:rFonts w:eastAsiaTheme="majorEastAsia" w:cs="Times New Roman"/>
          <w:highlight w:val="yellow"/>
          <w:bdr w:val="single" w:sz="4" w:space="0" w:color="auto"/>
        </w:rPr>
        <w:t>easily escalate</w:t>
      </w:r>
      <w:r w:rsidRPr="00FF1C12">
        <w:rPr>
          <w:rStyle w:val="StyleUnderline"/>
          <w:rFonts w:eastAsiaTheme="majorEastAsia" w:cs="Times New Roman"/>
          <w:highlight w:val="yellow"/>
        </w:rPr>
        <w:t xml:space="preserve"> into </w:t>
      </w:r>
      <w:r w:rsidRPr="007059D7">
        <w:rPr>
          <w:rStyle w:val="Emphasis"/>
          <w:highlight w:val="yellow"/>
        </w:rPr>
        <w:t>big wars</w:t>
      </w:r>
      <w:r w:rsidRPr="00FF1C12">
        <w:rPr>
          <w:rStyle w:val="StyleUnderline"/>
          <w:rFonts w:eastAsiaTheme="majorEastAsia" w:cs="Times New Roman"/>
          <w:highlight w:val="yellow"/>
        </w:rPr>
        <w:t>. Local conflicts have</w:t>
      </w:r>
      <w:r w:rsidRPr="00FF1C12">
        <w:rPr>
          <w:rStyle w:val="StyleUnderline"/>
          <w:rFonts w:eastAsiaTheme="majorEastAsia" w:cs="Times New Roman"/>
        </w:rPr>
        <w:t xml:space="preserve"> regional and </w:t>
      </w:r>
      <w:r w:rsidRPr="00FF1C12">
        <w:rPr>
          <w:rStyle w:val="StyleUnderline"/>
          <w:rFonts w:eastAsiaTheme="majorEastAsia" w:cs="Times New Roman"/>
          <w:highlight w:val="yellow"/>
          <w:bdr w:val="single" w:sz="4" w:space="0" w:color="auto"/>
        </w:rPr>
        <w:t>global aspects</w:t>
      </w:r>
      <w:r w:rsidRPr="00FF1C12">
        <w:rPr>
          <w:rStyle w:val="StyleUnderline"/>
          <w:rFonts w:eastAsiaTheme="majorEastAsia" w:cs="Times New Roman"/>
          <w:highlight w:val="yellow"/>
        </w:rPr>
        <w:t xml:space="preserve">. </w:t>
      </w:r>
      <w:proofErr w:type="gramStart"/>
      <w:r w:rsidRPr="00FF1C12">
        <w:rPr>
          <w:rStyle w:val="StyleUnderline"/>
          <w:rFonts w:eastAsiaTheme="majorEastAsia" w:cs="Times New Roman"/>
          <w:highlight w:val="yellow"/>
        </w:rPr>
        <w:t>All</w:t>
      </w:r>
      <w:r w:rsidRPr="00FF1C12">
        <w:rPr>
          <w:rFonts w:cs="Times New Roman"/>
        </w:rPr>
        <w:t xml:space="preserve"> </w:t>
      </w:r>
      <w:r w:rsidRPr="00FF1C12">
        <w:rPr>
          <w:rFonts w:cs="Times New Roman"/>
          <w:sz w:val="16"/>
        </w:rPr>
        <w:t>of</w:t>
      </w:r>
      <w:proofErr w:type="gramEnd"/>
      <w:r w:rsidRPr="00FF1C12">
        <w:rPr>
          <w:rFonts w:cs="Times New Roman"/>
          <w:sz w:val="16"/>
        </w:rPr>
        <w:t xml:space="preserve"> the </w:t>
      </w:r>
      <w:r w:rsidRPr="00FF1C12">
        <w:rPr>
          <w:rStyle w:val="StyleUnderline"/>
          <w:rFonts w:eastAsiaTheme="majorEastAsia" w:cs="Times New Roman"/>
          <w:highlight w:val="yellow"/>
        </w:rPr>
        <w:t xml:space="preserve">conflicts in this </w:t>
      </w:r>
      <w:r w:rsidRPr="00FF1C12">
        <w:rPr>
          <w:rStyle w:val="StyleUnderline"/>
          <w:rFonts w:eastAsiaTheme="majorEastAsia" w:cs="Times New Roman"/>
          <w:highlight w:val="yellow"/>
          <w:bdr w:val="single" w:sz="4" w:space="0" w:color="auto"/>
        </w:rPr>
        <w:t>tinderbox</w:t>
      </w:r>
      <w:r w:rsidRPr="00FF1C12">
        <w:rPr>
          <w:rStyle w:val="StyleUnderline"/>
          <w:rFonts w:eastAsiaTheme="majorEastAsia" w:cs="Times New Roman"/>
          <w:highlight w:val="yellow"/>
        </w:rPr>
        <w:t>, which</w:t>
      </w:r>
      <w:r w:rsidRPr="00FF1C12">
        <w:rPr>
          <w:rStyle w:val="StyleUnderline"/>
          <w:rFonts w:cs="Times New Roman"/>
          <w:highlight w:val="yellow"/>
        </w:rPr>
        <w:t xml:space="preserve"> </w:t>
      </w:r>
      <w:r w:rsidRPr="00FF1C12">
        <w:rPr>
          <w:rStyle w:val="StyleUnderline"/>
          <w:rFonts w:eastAsiaTheme="majorEastAsia" w:cs="Times New Roman"/>
          <w:highlight w:val="yellow"/>
        </w:rPr>
        <w:t>controls shipping lanes</w:t>
      </w:r>
      <w:r w:rsidRPr="00FF1C12">
        <w:rPr>
          <w:rFonts w:cs="Times New Roman"/>
        </w:rPr>
        <w:t xml:space="preserve"> </w:t>
      </w:r>
      <w:r w:rsidRPr="00FF1C12">
        <w:rPr>
          <w:rFonts w:cs="Times New Roman"/>
          <w:sz w:val="16"/>
        </w:rPr>
        <w:t>from the Indian Ocean into the Red Sea,</w:t>
      </w:r>
      <w:r w:rsidRPr="00FF1C12">
        <w:rPr>
          <w:rFonts w:cs="Times New Roman"/>
        </w:rPr>
        <w:t xml:space="preserve"> </w:t>
      </w:r>
      <w:r w:rsidRPr="00FF1C12">
        <w:rPr>
          <w:rStyle w:val="StyleUnderline"/>
          <w:rFonts w:eastAsiaTheme="majorEastAsia" w:cs="Times New Roman"/>
          <w:highlight w:val="yellow"/>
        </w:rPr>
        <w:t>can</w:t>
      </w:r>
      <w:r w:rsidRPr="00FF1C12">
        <w:rPr>
          <w:rFonts w:cs="Times New Roman"/>
        </w:rPr>
        <w:t xml:space="preserve"> </w:t>
      </w:r>
      <w:r w:rsidRPr="00FF1C12">
        <w:rPr>
          <w:rFonts w:cs="Times New Roman"/>
          <w:sz w:val="16"/>
        </w:rPr>
        <w:t xml:space="preserve">potentially </w:t>
      </w:r>
      <w:r w:rsidRPr="00FF1C12">
        <w:rPr>
          <w:rStyle w:val="StyleUnderline"/>
          <w:rFonts w:eastAsiaTheme="majorEastAsia" w:cs="Times New Roman"/>
          <w:highlight w:val="yellow"/>
        </w:rPr>
        <w:t>give rise to</w:t>
      </w:r>
      <w:r w:rsidRPr="00FF1C12">
        <w:rPr>
          <w:rStyle w:val="StyleUnderline"/>
          <w:rFonts w:eastAsiaTheme="majorEastAsia" w:cs="Times New Roman"/>
        </w:rPr>
        <w:t xml:space="preserve"> regional, and</w:t>
      </w:r>
      <w:r w:rsidRPr="00FF1C12">
        <w:rPr>
          <w:rStyle w:val="StyleUnderline"/>
          <w:rFonts w:cs="Times New Roman"/>
        </w:rPr>
        <w:t xml:space="preserve"> indeed </w:t>
      </w:r>
      <w:r w:rsidRPr="00FF1C12">
        <w:rPr>
          <w:rStyle w:val="StyleUnderline"/>
          <w:rFonts w:eastAsiaTheme="majorEastAsia" w:cs="Times New Roman"/>
          <w:highlight w:val="yellow"/>
          <w:bdr w:val="single" w:sz="4" w:space="0" w:color="auto"/>
        </w:rPr>
        <w:t>global conflagrations</w:t>
      </w:r>
      <w:r w:rsidRPr="00FF1C12">
        <w:rPr>
          <w:rStyle w:val="StyleUnderline"/>
          <w:rFonts w:eastAsiaTheme="majorEastAsia" w:cs="Times New Roman"/>
          <w:highlight w:val="yellow"/>
        </w:rPr>
        <w:t xml:space="preserve"> between competing regional actors and </w:t>
      </w:r>
      <w:r w:rsidRPr="00FF1C12">
        <w:rPr>
          <w:rStyle w:val="StyleUnderline"/>
          <w:rFonts w:eastAsiaTheme="majorEastAsia" w:cs="Times New Roman"/>
          <w:highlight w:val="yellow"/>
          <w:bdr w:val="single" w:sz="4" w:space="0" w:color="auto"/>
        </w:rPr>
        <w:t>global pow</w:t>
      </w:r>
      <w:r w:rsidRPr="00C8665F">
        <w:rPr>
          <w:rStyle w:val="StyleUnderline"/>
          <w:highlight w:val="yellow"/>
        </w:rPr>
        <w:t>ers</w:t>
      </w:r>
      <w:r w:rsidRPr="00C8665F">
        <w:rPr>
          <w:rStyle w:val="StyleUnderline"/>
        </w:rPr>
        <w:t xml:space="preserve">. Located in and around the Horn of </w:t>
      </w:r>
      <w:r w:rsidRPr="00BD4F9E">
        <w:rPr>
          <w:rStyle w:val="StyleUnderline"/>
        </w:rPr>
        <w:t>Africa</w:t>
      </w:r>
      <w:r w:rsidRPr="00FF1C12">
        <w:rPr>
          <w:rFonts w:cs="Times New Roman"/>
          <w:sz w:val="16"/>
        </w:rPr>
        <w:t xml:space="preserve"> </w:t>
      </w:r>
      <w:r w:rsidRPr="00C8665F">
        <w:t xml:space="preserve">are the states of Eritrea, Djibouti, Ethiopia, Somalia, </w:t>
      </w:r>
      <w:proofErr w:type="gramStart"/>
      <w:r w:rsidRPr="00C8665F">
        <w:t>Sudan</w:t>
      </w:r>
      <w:proofErr w:type="gramEnd"/>
      <w:r w:rsidRPr="00C8665F">
        <w:t xml:space="preserve"> and Kenya</w:t>
      </w:r>
      <w:r w:rsidRPr="00FF1C12">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w:t>
      </w:r>
      <w:proofErr w:type="spellStart"/>
      <w:r w:rsidRPr="00FF1C12">
        <w:rPr>
          <w:rFonts w:cs="Times New Roman"/>
          <w:sz w:val="16"/>
        </w:rPr>
        <w:t>Badme</w:t>
      </w:r>
      <w:proofErr w:type="spellEnd"/>
      <w:r w:rsidRPr="00FF1C12">
        <w:rPr>
          <w:rFonts w:cs="Times New Roman"/>
          <w:sz w:val="16"/>
        </w:rPr>
        <w:t xml:space="preserve">. Although a UN mandated body determined in 2002 that the disputed town belonged to Eritrea, Ethiopia has rejected the finding and so the conflict festers. Eritrea also fights a proxy war against Ethiopia in Somalia and in Ethiopia's rebellious </w:t>
      </w:r>
      <w:proofErr w:type="spellStart"/>
      <w:r w:rsidRPr="00FF1C12">
        <w:rPr>
          <w:rFonts w:cs="Times New Roman"/>
          <w:sz w:val="16"/>
        </w:rPr>
        <w:t>Ogaden</w:t>
      </w:r>
      <w:proofErr w:type="spellEnd"/>
      <w:r w:rsidRPr="00FF1C12">
        <w:rPr>
          <w:rFonts w:cs="Times New Roman"/>
          <w:sz w:val="16"/>
        </w:rPr>
        <w:t xml:space="preserve"> region. In Somalia, Eritrea is the primary sponsor of the al-Qaida-linked Islamic Courts Union which took control of Somalia in </w:t>
      </w:r>
      <w:proofErr w:type="gramStart"/>
      <w:r w:rsidRPr="00FF1C12">
        <w:rPr>
          <w:rFonts w:cs="Times New Roman"/>
          <w:sz w:val="16"/>
        </w:rPr>
        <w:t>June,</w:t>
      </w:r>
      <w:proofErr w:type="gramEnd"/>
      <w:r w:rsidRPr="00FF1C12">
        <w:rPr>
          <w:rFonts w:cs="Times New Roman"/>
          <w:sz w:val="16"/>
        </w:rPr>
        <w:t xml:space="preserv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w:t>
      </w:r>
      <w:proofErr w:type="spellStart"/>
      <w:r w:rsidRPr="00FF1C12">
        <w:rPr>
          <w:rFonts w:cs="Times New Roman"/>
          <w:sz w:val="16"/>
        </w:rPr>
        <w:t>Dahir</w:t>
      </w:r>
      <w:proofErr w:type="spellEnd"/>
      <w:r w:rsidRPr="00FF1C12">
        <w:rPr>
          <w:rFonts w:cs="Times New Roman"/>
          <w:sz w:val="16"/>
        </w:rPr>
        <w:t xml:space="preserve"> </w:t>
      </w:r>
      <w:proofErr w:type="spellStart"/>
      <w:r w:rsidRPr="00FF1C12">
        <w:rPr>
          <w:rFonts w:cs="Times New Roman"/>
          <w:sz w:val="16"/>
        </w:rPr>
        <w:t>Aweys</w:t>
      </w:r>
      <w:proofErr w:type="spellEnd"/>
      <w:r w:rsidRPr="00FF1C12">
        <w:rPr>
          <w:rFonts w:cs="Times New Roman"/>
          <w:sz w:val="16"/>
        </w:rPr>
        <w:t xml:space="preserve"> and Sheikh Sharif Ahmed have received </w:t>
      </w:r>
      <w:proofErr w:type="gramStart"/>
      <w:r w:rsidRPr="00FF1C12">
        <w:rPr>
          <w:rFonts w:cs="Times New Roman"/>
          <w:sz w:val="16"/>
        </w:rPr>
        <w:t>safe haven</w:t>
      </w:r>
      <w:proofErr w:type="gramEnd"/>
      <w:r w:rsidRPr="00FF1C12">
        <w:rPr>
          <w:rFonts w:cs="Times New Roman"/>
          <w:sz w:val="16"/>
        </w:rPr>
        <w:t xml:space="preserve">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w:t>
      </w:r>
      <w:proofErr w:type="gramStart"/>
      <w:r w:rsidRPr="00FF1C12">
        <w:rPr>
          <w:rFonts w:cs="Times New Roman"/>
          <w:sz w:val="16"/>
        </w:rPr>
        <w:t>Kenya</w:t>
      </w:r>
      <w:proofErr w:type="gramEnd"/>
      <w:r w:rsidRPr="00FF1C12">
        <w:rPr>
          <w:rFonts w:cs="Times New Roman"/>
          <w:sz w:val="16"/>
        </w:rPr>
        <w:t xml:space="preserve"> and the West. </w:t>
      </w:r>
      <w:proofErr w:type="spellStart"/>
      <w:r w:rsidRPr="00FF1C12">
        <w:rPr>
          <w:rFonts w:cs="Times New Roman"/>
          <w:sz w:val="16"/>
        </w:rPr>
        <w:t>Aweys</w:t>
      </w:r>
      <w:proofErr w:type="spellEnd"/>
      <w:r w:rsidRPr="00FF1C12">
        <w:rPr>
          <w:rFonts w:cs="Times New Roman"/>
          <w:sz w:val="16"/>
        </w:rPr>
        <w:t xml:space="preserve">, for his part, is wanted by the FBI in connection with his role in the bombing of the US embassies in Kenya and Tanzania in 1998. Then there is Eritrea's support for the </w:t>
      </w:r>
      <w:proofErr w:type="spellStart"/>
      <w:r w:rsidRPr="00FF1C12">
        <w:rPr>
          <w:rFonts w:cs="Times New Roman"/>
          <w:sz w:val="16"/>
        </w:rPr>
        <w:t>Ogaden</w:t>
      </w:r>
      <w:proofErr w:type="spellEnd"/>
      <w:r w:rsidRPr="00FF1C12">
        <w:rPr>
          <w:rFonts w:cs="Times New Roman"/>
          <w:sz w:val="16"/>
        </w:rPr>
        <w:t xml:space="preserve"> separatists in Ethiopia. The </w:t>
      </w:r>
      <w:proofErr w:type="spellStart"/>
      <w:r w:rsidRPr="00FF1C12">
        <w:rPr>
          <w:rFonts w:cs="Times New Roman"/>
          <w:sz w:val="16"/>
        </w:rPr>
        <w:t>Ogaden</w:t>
      </w:r>
      <w:proofErr w:type="spellEnd"/>
      <w:r w:rsidRPr="00FF1C12">
        <w:rPr>
          <w:rFonts w:cs="Times New Roman"/>
          <w:sz w:val="16"/>
        </w:rPr>
        <w:t xml:space="preserve"> rebels are Somali ethnics who live in the region bordering Somalia and Kenya. The rebellion is run by the </w:t>
      </w:r>
      <w:proofErr w:type="spellStart"/>
      <w:r w:rsidRPr="00FF1C12">
        <w:rPr>
          <w:rFonts w:cs="Times New Roman"/>
          <w:sz w:val="16"/>
        </w:rPr>
        <w:t>Ogaden</w:t>
      </w:r>
      <w:proofErr w:type="spellEnd"/>
      <w:r w:rsidRPr="00FF1C12">
        <w:rPr>
          <w:rFonts w:cs="Times New Roman"/>
          <w:sz w:val="16"/>
        </w:rPr>
        <w:t xml:space="preserve">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w:t>
      </w:r>
      <w:proofErr w:type="gramStart"/>
      <w:r w:rsidRPr="00FF1C12">
        <w:rPr>
          <w:rFonts w:cs="Times New Roman"/>
          <w:sz w:val="16"/>
        </w:rPr>
        <w:t>counter-insurgency</w:t>
      </w:r>
      <w:proofErr w:type="gramEnd"/>
      <w:r w:rsidRPr="00FF1C12">
        <w:rPr>
          <w:rFonts w:cs="Times New Roman"/>
          <w:sz w:val="16"/>
        </w:rPr>
        <w:t xml:space="preserve"> to restore its control over the region. Human rights organizations have accused Ethiopia of massive human rights abuses of civilians in </w:t>
      </w:r>
      <w:proofErr w:type="spellStart"/>
      <w:r w:rsidRPr="00FF1C12">
        <w:rPr>
          <w:rFonts w:cs="Times New Roman"/>
          <w:sz w:val="16"/>
        </w:rPr>
        <w:t>Ogaden</w:t>
      </w:r>
      <w:proofErr w:type="spellEnd"/>
      <w:r w:rsidRPr="00FF1C12">
        <w:rPr>
          <w:rFonts w:cs="Times New Roman"/>
          <w:sz w:val="16"/>
        </w:rPr>
        <w:t xml:space="preserve">.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w:t>
      </w:r>
      <w:proofErr w:type="spellStart"/>
      <w:r w:rsidRPr="00FF1C12">
        <w:rPr>
          <w:rFonts w:cs="Times New Roman"/>
          <w:sz w:val="16"/>
        </w:rPr>
        <w:t>Guehenno</w:t>
      </w:r>
      <w:proofErr w:type="spellEnd"/>
      <w:r w:rsidRPr="00FF1C12">
        <w:rPr>
          <w:rFonts w:cs="Times New Roman"/>
          <w:sz w:val="16"/>
        </w:rPr>
        <w:t xml:space="preserve">,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F1C12">
        <w:rPr>
          <w:rStyle w:val="StyleUnderline"/>
          <w:rFonts w:eastAsiaTheme="majorEastAsia" w:cs="Times New Roman"/>
        </w:rPr>
        <w:t xml:space="preserve">The </w:t>
      </w:r>
      <w:r w:rsidRPr="00FF1C12">
        <w:rPr>
          <w:rStyle w:val="StyleUnderline"/>
          <w:rFonts w:eastAsiaTheme="majorEastAsia" w:cs="Times New Roman"/>
          <w:highlight w:val="yellow"/>
        </w:rPr>
        <w:t>conflicts in</w:t>
      </w:r>
      <w:r w:rsidRPr="00FF1C12">
        <w:rPr>
          <w:rStyle w:val="StyleUnderline"/>
          <w:rFonts w:eastAsiaTheme="majorEastAsia" w:cs="Times New Roman"/>
        </w:rPr>
        <w:t xml:space="preserve"> the Horn of </w:t>
      </w:r>
      <w:r w:rsidRPr="00FF1C12">
        <w:rPr>
          <w:rStyle w:val="StyleUnderline"/>
          <w:rFonts w:eastAsiaTheme="majorEastAsia" w:cs="Times New Roman"/>
          <w:highlight w:val="yellow"/>
        </w:rPr>
        <w:t xml:space="preserve">Africa have </w:t>
      </w:r>
      <w:r w:rsidRPr="007059D7">
        <w:rPr>
          <w:rStyle w:val="Emphasis"/>
          <w:highlight w:val="yellow"/>
        </w:rPr>
        <w:t xml:space="preserve">regional </w:t>
      </w:r>
      <w:r w:rsidRPr="00FF1C12">
        <w:rPr>
          <w:rStyle w:val="StyleUnderline"/>
          <w:rFonts w:eastAsiaTheme="majorEastAsia" w:cs="Times New Roman"/>
          <w:highlight w:val="yellow"/>
        </w:rPr>
        <w:t xml:space="preserve">and </w:t>
      </w:r>
      <w:r w:rsidRPr="007059D7">
        <w:rPr>
          <w:rStyle w:val="Emphasis"/>
          <w:highlight w:val="yellow"/>
        </w:rPr>
        <w:t>global</w:t>
      </w:r>
      <w:r w:rsidRPr="00FF1C12">
        <w:rPr>
          <w:rStyle w:val="StyleUnderline"/>
          <w:rFonts w:eastAsiaTheme="majorEastAsia" w:cs="Times New Roman"/>
          <w:highlight w:val="yellow"/>
        </w:rPr>
        <w:t xml:space="preserve"> dimensions</w:t>
      </w:r>
      <w:r w:rsidRPr="00FF1C12">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0A86E723" w14:textId="77777777" w:rsidR="00BD1880" w:rsidRPr="00FF1C12" w:rsidRDefault="00BD1880" w:rsidP="00743F03">
      <w:pPr>
        <w:widowControl w:val="0"/>
        <w:rPr>
          <w:rFonts w:cs="Times New Roman"/>
        </w:rPr>
      </w:pP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8"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D3FCD1C" w14:textId="6D40BC38" w:rsidR="00AD68B9" w:rsidRDefault="00AD68B9" w:rsidP="00AD68B9"/>
    <w:p w14:paraId="6C0DB0B1" w14:textId="77777777" w:rsidR="00E5004A" w:rsidRDefault="00E5004A" w:rsidP="00E5004A">
      <w:pPr>
        <w:pStyle w:val="Heading3"/>
      </w:pPr>
      <w:r>
        <w:t>1AC – Framing</w:t>
      </w:r>
    </w:p>
    <w:p w14:paraId="644062DF" w14:textId="77777777" w:rsidR="00E5004A" w:rsidRPr="001A4AFE" w:rsidRDefault="00E5004A" w:rsidP="00E5004A">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151DE67F" w14:textId="77777777" w:rsidR="00E5004A" w:rsidRPr="004E07E9" w:rsidRDefault="00E5004A" w:rsidP="00E5004A">
      <w:r w:rsidRPr="004E07E9">
        <w:rPr>
          <w:b/>
          <w:sz w:val="26"/>
        </w:rPr>
        <w:t>Moen 16</w:t>
      </w:r>
      <w:r w:rsidRPr="004E07E9">
        <w:t xml:space="preserve"> [Ole Martin Moen, Research Fellow in Philosophy at University of Oslo “An Argument for Hedonism” Journal of Value Inquiry (Springer), 50 (2) 2016: 267–281] SJDI</w:t>
      </w:r>
    </w:p>
    <w:p w14:paraId="372055AD" w14:textId="77777777" w:rsidR="00E5004A" w:rsidRPr="004E07E9" w:rsidRDefault="00E5004A" w:rsidP="00E5004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E83A8E2" w14:textId="77777777" w:rsidR="00E5004A" w:rsidRPr="001A4AFE" w:rsidRDefault="00E5004A" w:rsidP="00E5004A"/>
    <w:p w14:paraId="4BF2DA8A" w14:textId="77777777" w:rsidR="00E5004A" w:rsidRDefault="00E5004A" w:rsidP="00E5004A">
      <w:pPr>
        <w:pStyle w:val="Heading4"/>
      </w:pPr>
      <w:r>
        <w:t>Thus, the standard is maximizing expected well-being – prefer:</w:t>
      </w:r>
    </w:p>
    <w:p w14:paraId="3EB6C476" w14:textId="77777777" w:rsidR="00E5004A" w:rsidRPr="00A1601B" w:rsidRDefault="00E5004A" w:rsidP="00E5004A"/>
    <w:p w14:paraId="049BC507" w14:textId="77777777" w:rsidR="00E5004A" w:rsidRDefault="00E5004A" w:rsidP="00E5004A">
      <w:pPr>
        <w:pStyle w:val="Heading4"/>
        <w:rPr>
          <w:rFonts w:cs="Calibri"/>
          <w:color w:val="000000" w:themeColor="text1"/>
        </w:rPr>
      </w:pPr>
      <w:r>
        <w:rPr>
          <w:rFonts w:cs="Calibri"/>
          <w:color w:val="000000" w:themeColor="text1"/>
        </w:rPr>
        <w:t>1] Actor specificity</w:t>
      </w:r>
    </w:p>
    <w:p w14:paraId="66E24F12" w14:textId="77777777" w:rsidR="00E5004A" w:rsidRPr="00A1601B" w:rsidRDefault="00E5004A" w:rsidP="00E5004A"/>
    <w:p w14:paraId="130041DB" w14:textId="77777777" w:rsidR="00E5004A" w:rsidRDefault="00E5004A" w:rsidP="00E5004A">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BEB19A5" w14:textId="77777777" w:rsidR="00E5004A" w:rsidRPr="00A1601B" w:rsidRDefault="00E5004A" w:rsidP="00E5004A"/>
    <w:p w14:paraId="5543936D" w14:textId="77777777" w:rsidR="00E5004A" w:rsidRDefault="00E5004A" w:rsidP="00E5004A">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1C7B9730" w14:textId="77777777" w:rsidR="00E5004A" w:rsidRPr="00A1601B" w:rsidRDefault="00E5004A" w:rsidP="00E5004A"/>
    <w:p w14:paraId="4C63D711" w14:textId="77777777" w:rsidR="00E5004A" w:rsidRPr="00E5004A" w:rsidRDefault="00E5004A" w:rsidP="00E5004A">
      <w:pPr>
        <w:pStyle w:val="Heading4"/>
        <w:rPr>
          <w:rStyle w:val="Style13ptBold"/>
          <w:b/>
          <w:bCs w:val="0"/>
        </w:rPr>
      </w:pPr>
      <w:r w:rsidRPr="00E5004A">
        <w:t>2]</w:t>
      </w:r>
      <w:r w:rsidRPr="00E5004A">
        <w:rPr>
          <w:b w:val="0"/>
          <w:bCs/>
        </w:rPr>
        <w:t xml:space="preserve"> </w:t>
      </w:r>
      <w:r w:rsidRPr="00E5004A">
        <w:rPr>
          <w:rStyle w:val="Style13ptBold"/>
          <w:b/>
          <w:bCs w:val="0"/>
        </w:rPr>
        <w:t xml:space="preserve">No act-omission distinction—governments are responsible for everything in the public </w:t>
      </w:r>
      <w:proofErr w:type="gramStart"/>
      <w:r w:rsidRPr="00E5004A">
        <w:rPr>
          <w:rStyle w:val="Style13ptBold"/>
          <w:b/>
          <w:bCs w:val="0"/>
        </w:rPr>
        <w:t>sphere</w:t>
      </w:r>
      <w:proofErr w:type="gramEnd"/>
      <w:r w:rsidRPr="00E5004A">
        <w:rPr>
          <w:rStyle w:val="Style13ptBold"/>
          <w:b/>
          <w:bCs w:val="0"/>
        </w:rPr>
        <w:t xml:space="preserve"> so inaction is implicit authorization of action: they have to yes/no bills, which means everything collapse to aggregation.</w:t>
      </w:r>
    </w:p>
    <w:p w14:paraId="2D3E7DB8" w14:textId="77777777" w:rsidR="00E5004A" w:rsidRPr="00C3672C" w:rsidRDefault="00E5004A" w:rsidP="00E5004A"/>
    <w:p w14:paraId="5169CDD1" w14:textId="77777777" w:rsidR="00E5004A" w:rsidRDefault="00E5004A" w:rsidP="00E5004A">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630999D3" w14:textId="33024452" w:rsidR="00E5004A" w:rsidRDefault="00E5004A" w:rsidP="00E5004A">
      <w:r w:rsidRPr="008E1E97">
        <w:t xml:space="preserve"> </w:t>
      </w:r>
    </w:p>
    <w:p w14:paraId="228E1782" w14:textId="77777777" w:rsidR="00285A71" w:rsidRPr="004B738F" w:rsidRDefault="00285A71" w:rsidP="00285A71">
      <w:pPr>
        <w:pStyle w:val="Heading4"/>
      </w:pPr>
      <w:r w:rsidRPr="004B738F">
        <w:t xml:space="preserve">Existential risks </w:t>
      </w:r>
      <w:r w:rsidRPr="004B738F">
        <w:rPr>
          <w:u w:val="single"/>
        </w:rPr>
        <w:t>outweigh</w:t>
      </w:r>
      <w:r w:rsidRPr="004B738F">
        <w:t>.</w:t>
      </w:r>
    </w:p>
    <w:p w14:paraId="4028A02E" w14:textId="77777777" w:rsidR="00285A71" w:rsidRPr="004B738F" w:rsidRDefault="00285A71" w:rsidP="00285A71">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9" w:history="1">
        <w:r w:rsidRPr="004B738F">
          <w:rPr>
            <w:rStyle w:val="Hyperlink"/>
          </w:rPr>
          <w:t>https://www.fhi.ox.ac.uk/wp-content/uploads/Existential-Risks-2017-01-23.pdf]//BPS</w:t>
        </w:r>
      </w:hyperlink>
    </w:p>
    <w:p w14:paraId="7195E943" w14:textId="3E6E86B7" w:rsidR="00285A71" w:rsidRDefault="00285A71" w:rsidP="00285A71">
      <w:pPr>
        <w:rPr>
          <w:sz w:val="16"/>
        </w:rPr>
      </w:pPr>
      <w:r w:rsidRPr="004B738F">
        <w:rPr>
          <w:sz w:val="16"/>
        </w:rPr>
        <w:t xml:space="preserve">In this argument, it seems that Parfit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proofErr w:type="gramStart"/>
      <w:r w:rsidRPr="004B738F">
        <w:rPr>
          <w:rStyle w:val="Emphasis"/>
          <w:highlight w:val="cyan"/>
        </w:rPr>
        <w:t>huge</w:t>
      </w:r>
      <w:r w:rsidRPr="004B738F">
        <w:rPr>
          <w:rStyle w:val="Emphasis"/>
        </w:rPr>
        <w:t xml:space="preserve"> expected</w:t>
      </w:r>
      <w:proofErr w:type="gramEnd"/>
      <w:r w:rsidRPr="004B738F">
        <w:rPr>
          <w:rStyle w:val="Emphasis"/>
        </w:rPr>
        <w:t xml:space="preserve">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 xml:space="preserve">the </w:t>
      </w:r>
      <w:proofErr w:type="gramStart"/>
      <w:r w:rsidRPr="004B738F">
        <w:rPr>
          <w:rStyle w:val="Emphasis"/>
        </w:rPr>
        <w:t>huge expected</w:t>
      </w:r>
      <w:proofErr w:type="gramEnd"/>
      <w:r w:rsidRPr="004B738F">
        <w:rPr>
          <w:rStyle w:val="Emphasis"/>
        </w:rPr>
        <w:t xml:space="preserve"> value</w:t>
      </w:r>
      <w:r w:rsidRPr="004B738F">
        <w:rPr>
          <w:rStyle w:val="StyleUnderline"/>
        </w:rPr>
        <w:t xml:space="preserve"> it has for future generations. </w:t>
      </w:r>
      <w:proofErr w:type="gramStart"/>
      <w:r w:rsidRPr="004B738F">
        <w:rPr>
          <w:rStyle w:val="StyleUnderline"/>
        </w:rPr>
        <w:t>In spite of</w:t>
      </w:r>
      <w:proofErr w:type="gramEnd"/>
      <w:r w:rsidRPr="004B738F">
        <w:rPr>
          <w:rStyle w:val="StyleUnderline"/>
        </w:rPr>
        <w:t xml:space="preserve">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w:t>
      </w:r>
      <w:proofErr w:type="gramStart"/>
      <w:r w:rsidRPr="004B738F">
        <w:rPr>
          <w:sz w:val="16"/>
        </w:rPr>
        <w:t>taking action</w:t>
      </w:r>
      <w:proofErr w:type="gramEnd"/>
      <w:r w:rsidRPr="004B738F">
        <w:rPr>
          <w:sz w:val="16"/>
        </w:rPr>
        <w:t xml:space="preserve">. Consequently, </w:t>
      </w:r>
      <w:r w:rsidRPr="004B738F">
        <w:rPr>
          <w:rStyle w:val="StyleUnderline"/>
        </w:rPr>
        <w:t xml:space="preserve">a </w:t>
      </w:r>
      <w:r w:rsidRPr="004B738F">
        <w:rPr>
          <w:rStyle w:val="StyleUnderline"/>
          <w:highlight w:val="cyan"/>
        </w:rPr>
        <w:t xml:space="preserve">country which 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B738F">
        <w:rPr>
          <w:sz w:val="16"/>
        </w:rPr>
        <w:t>with regard to</w:t>
      </w:r>
      <w:proofErr w:type="gramEnd"/>
      <w:r w:rsidRPr="004B738F">
        <w:rPr>
          <w:sz w:val="16"/>
        </w:rPr>
        <w:t xml:space="preserve">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3132FF09" w14:textId="77777777" w:rsidR="00285A71" w:rsidRPr="004B738F" w:rsidRDefault="00285A71" w:rsidP="00285A71">
      <w:pPr>
        <w:rPr>
          <w:sz w:val="16"/>
        </w:rPr>
      </w:pPr>
    </w:p>
    <w:p w14:paraId="5A10D058" w14:textId="77777777" w:rsidR="00285A71" w:rsidRPr="00285A71" w:rsidRDefault="00285A71" w:rsidP="00285A71">
      <w:pPr>
        <w:pStyle w:val="Heading4"/>
      </w:pPr>
      <w:r>
        <w:t>Util is good – existential threats outweigh</w:t>
      </w:r>
    </w:p>
    <w:p w14:paraId="52159C81" w14:textId="77777777" w:rsidR="00285A71" w:rsidRDefault="00285A71" w:rsidP="00285A71">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40" w:tgtFrame="_blank" w:history="1">
        <w:r>
          <w:rPr>
            <w:rStyle w:val="Hyperlink"/>
            <w:rFonts w:eastAsiaTheme="majorEastAsia"/>
            <w:color w:val="196AD4"/>
            <w:szCs w:val="22"/>
          </w:rPr>
          <w:t>https://www.fhi.ox.ac.uk/wp-content/uploads/Existential-Risks-2017-01-23.pdf</w:t>
        </w:r>
      </w:hyperlink>
    </w:p>
    <w:p w14:paraId="2D6FF1BA" w14:textId="6C00C1DF" w:rsidR="00E74F42" w:rsidRPr="008F56B5" w:rsidRDefault="00285A71" w:rsidP="00E74F42">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 xml:space="preserve">The difference between (2) and (3) may thus be the difference between this tiny fraction and </w:t>
      </w:r>
      <w:proofErr w:type="gramStart"/>
      <w:r>
        <w:rPr>
          <w:rStyle w:val="yiv7500437511gmail-styleunderline"/>
          <w:rFonts w:ascii="Calibri" w:hAnsi="Calibri" w:cs="Calibri"/>
          <w:color w:val="1D2228"/>
          <w:szCs w:val="22"/>
        </w:rPr>
        <w:t>all of</w:t>
      </w:r>
      <w:proofErr w:type="gramEnd"/>
      <w:r>
        <w:rPr>
          <w:rStyle w:val="yiv7500437511gmail-styleunderline"/>
          <w:rFonts w:ascii="Calibri" w:hAnsi="Calibri" w:cs="Calibri"/>
          <w:color w:val="1D2228"/>
          <w:szCs w:val="22"/>
        </w:rPr>
        <w:t xml:space="preserve">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xml:space="preserve"> In this argument, it seems that Parfit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 xml:space="preserve">Because the value of preventing existential catastrophe is so vast, even a tiny probability of prevention has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w:t>
      </w:r>
      <w:r>
        <w:rPr>
          <w:rFonts w:ascii="Calibri" w:hAnsi="Calibri" w:cs="Calibri"/>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 xml:space="preserve">reducing existential risk plausibly has a quite low cost for us in comparison with the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 it has for future generations.</w:t>
      </w:r>
      <w:r>
        <w:rPr>
          <w:rFonts w:ascii="Calibri" w:hAnsi="Calibri" w:cs="Calibri"/>
          <w:color w:val="1D2228"/>
          <w:sz w:val="14"/>
          <w:szCs w:val="14"/>
        </w:rPr>
        <w:t> </w:t>
      </w:r>
      <w:proofErr w:type="gramStart"/>
      <w:r>
        <w:rPr>
          <w:rFonts w:ascii="Calibri" w:hAnsi="Calibri" w:cs="Calibri"/>
          <w:color w:val="1D2228"/>
          <w:sz w:val="14"/>
          <w:szCs w:val="14"/>
        </w:rPr>
        <w:t>In spite of</w:t>
      </w:r>
      <w:proofErr w:type="gramEnd"/>
      <w:r>
        <w:rPr>
          <w:rFonts w:ascii="Calibri" w:hAnsi="Calibri" w:cs="Calibri"/>
          <w:color w:val="1D2228"/>
          <w:sz w:val="14"/>
          <w:szCs w:val="14"/>
        </w:rPr>
        <w:t xml:space="preserve">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 xml:space="preserve">around the globe from the countries responsible for </w:t>
      </w:r>
      <w:proofErr w:type="gramStart"/>
      <w:r>
        <w:rPr>
          <w:rStyle w:val="yiv7500437511gmail-styleunderline"/>
          <w:rFonts w:ascii="Calibri" w:hAnsi="Calibri" w:cs="Calibri"/>
          <w:color w:val="1D2228"/>
          <w:szCs w:val="22"/>
        </w:rPr>
        <w:t>taking action</w:t>
      </w:r>
      <w:proofErr w:type="gramEnd"/>
      <w:r>
        <w:rPr>
          <w:rStyle w:val="yiv7500437511gmail-styleunderline"/>
          <w:rFonts w:ascii="Calibri" w:hAnsi="Calibri" w:cs="Calibri"/>
          <w:color w:val="1D2228"/>
          <w:szCs w:val="22"/>
        </w:rPr>
        <w:t>.</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Pr>
          <w:rFonts w:ascii="Calibri" w:hAnsi="Calibri" w:cs="Calibri"/>
          <w:color w:val="1D2228"/>
          <w:sz w:val="14"/>
          <w:szCs w:val="14"/>
        </w:rPr>
        <w:t>with regard to</w:t>
      </w:r>
      <w:proofErr w:type="gramEnd"/>
      <w:r>
        <w:rPr>
          <w:rFonts w:ascii="Calibri" w:hAnsi="Calibri" w:cs="Calibri"/>
          <w:color w:val="1D2228"/>
          <w:sz w:val="14"/>
          <w:szCs w:val="14"/>
        </w:rPr>
        <w:t xml:space="preserve">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00E74F42">
        <w:rPr>
          <w:rStyle w:val="yiv7500437511gmail-styleunderline"/>
          <w:rFonts w:ascii="Calibri" w:hAnsi="Calibri" w:cs="Calibri"/>
          <w:color w:val="1D2228"/>
          <w:szCs w:val="22"/>
          <w:shd w:val="clear" w:color="auto" w:fill="00FFFF"/>
        </w:rPr>
        <w:t>People become numbed</w:t>
      </w:r>
      <w:r w:rsidR="00E74F42">
        <w:rPr>
          <w:rStyle w:val="yiv7500437511gmail-styleunderline"/>
          <w:rFonts w:ascii="Calibri" w:hAnsi="Calibri" w:cs="Calibri"/>
          <w:color w:val="1D2228"/>
          <w:szCs w:val="22"/>
        </w:rPr>
        <w:t> to the effect of saving lives </w:t>
      </w:r>
      <w:r w:rsidR="00E74F42">
        <w:rPr>
          <w:rStyle w:val="yiv7500437511gmail-styleunderline"/>
          <w:rFonts w:ascii="Calibri" w:hAnsi="Calibri" w:cs="Calibri"/>
          <w:color w:val="1D2228"/>
          <w:szCs w:val="22"/>
          <w:shd w:val="clear" w:color="auto" w:fill="00FFFF"/>
        </w:rPr>
        <w:t>when the numbers get too large</w:t>
      </w:r>
      <w:r w:rsidR="00E74F42">
        <w:rPr>
          <w:rStyle w:val="yiv7500437511gmail-styleunderline"/>
          <w:rFonts w:ascii="Calibri" w:hAnsi="Calibri" w:cs="Calibri"/>
          <w:color w:val="1D2228"/>
          <w:szCs w:val="22"/>
        </w:rPr>
        <w:t>.</w:t>
      </w:r>
      <w:r w:rsidR="00E74F42">
        <w:rPr>
          <w:rFonts w:ascii="Calibri" w:hAnsi="Calibri" w:cs="Calibri"/>
          <w:color w:val="1D2228"/>
          <w:sz w:val="14"/>
          <w:szCs w:val="14"/>
        </w:rPr>
        <w:t> 74 </w:t>
      </w:r>
      <w:r w:rsidR="00E74F42">
        <w:rPr>
          <w:rStyle w:val="yiv7500437511gmail-styleunderline"/>
          <w:rFonts w:ascii="Calibri" w:hAnsi="Calibri" w:cs="Calibri"/>
          <w:color w:val="1D2228"/>
          <w:szCs w:val="22"/>
        </w:rPr>
        <w:t>Scope neglect is a particularly acute problem for existential risk because the numbers at stake are so large.</w:t>
      </w:r>
      <w:r w:rsidR="00E74F42">
        <w:rPr>
          <w:rFonts w:ascii="Calibri" w:hAnsi="Calibri" w:cs="Calibri"/>
          <w:color w:val="1D2228"/>
          <w:sz w:val="14"/>
          <w:szCs w:val="14"/>
        </w:rPr>
        <w:t> </w:t>
      </w:r>
      <w:r w:rsidR="00E74F42">
        <w:rPr>
          <w:rStyle w:val="yiv7500437511gmail-styleunderline"/>
          <w:rFonts w:ascii="Calibri" w:hAnsi="Calibri" w:cs="Calibri"/>
          <w:color w:val="1D2228"/>
          <w:szCs w:val="22"/>
        </w:rPr>
        <w:t>Due to scope neglect, </w:t>
      </w:r>
      <w:r w:rsidR="00E74F42">
        <w:rPr>
          <w:rStyle w:val="yiv7500437511gmail-styleunderline"/>
          <w:rFonts w:ascii="Calibri" w:hAnsi="Calibri" w:cs="Calibri"/>
          <w:color w:val="1D2228"/>
          <w:szCs w:val="22"/>
          <w:shd w:val="clear" w:color="auto" w:fill="00FFFF"/>
        </w:rPr>
        <w:t>decision-makers are prone to treat</w:t>
      </w:r>
      <w:r w:rsidR="00E74F42">
        <w:rPr>
          <w:rStyle w:val="yiv7500437511gmail-styleunderline"/>
          <w:rFonts w:ascii="Calibri" w:hAnsi="Calibri" w:cs="Calibri"/>
          <w:color w:val="1D2228"/>
          <w:szCs w:val="22"/>
        </w:rPr>
        <w:t> existential </w:t>
      </w:r>
      <w:r w:rsidR="00E74F42">
        <w:rPr>
          <w:rStyle w:val="yiv7500437511gmail-styleunderline"/>
          <w:rFonts w:ascii="Calibri" w:hAnsi="Calibri" w:cs="Calibri"/>
          <w:color w:val="1D2228"/>
          <w:szCs w:val="22"/>
          <w:shd w:val="clear" w:color="auto" w:fill="00FFFF"/>
        </w:rPr>
        <w:t>risks in a similar way to problems</w:t>
      </w:r>
      <w:r w:rsidR="00E74F42">
        <w:rPr>
          <w:rStyle w:val="yiv7500437511gmail-styleunderline"/>
          <w:rFonts w:ascii="Calibri" w:hAnsi="Calibri" w:cs="Calibri"/>
          <w:color w:val="1D2228"/>
          <w:szCs w:val="22"/>
        </w:rPr>
        <w:t> which </w:t>
      </w:r>
      <w:r w:rsidR="00E74F42">
        <w:rPr>
          <w:rStyle w:val="yiv7500437511gmail-styleunderline"/>
          <w:rFonts w:ascii="Calibri" w:hAnsi="Calibri" w:cs="Calibri"/>
          <w:color w:val="1D2228"/>
          <w:szCs w:val="22"/>
          <w:shd w:val="clear" w:color="auto" w:fill="00FFFF"/>
        </w:rPr>
        <w:t>are less severe by many orders of magnitude</w:t>
      </w:r>
      <w:r w:rsidR="00E74F42">
        <w:rPr>
          <w:rStyle w:val="yiv7500437511gmail-styleunderline"/>
          <w:rFonts w:ascii="Calibri" w:hAnsi="Calibri" w:cs="Calibri"/>
          <w:color w:val="1D2228"/>
          <w:szCs w:val="22"/>
        </w:rPr>
        <w:t>.</w:t>
      </w:r>
      <w:r w:rsidR="00E74F42">
        <w:rPr>
          <w:rFonts w:ascii="Calibri" w:hAnsi="Calibri" w:cs="Calibri"/>
          <w:color w:val="1D2228"/>
          <w:sz w:val="14"/>
          <w:szCs w:val="14"/>
        </w:rPr>
        <w:t> A wide range of other cognitive biases are likely to affect the evaluation of existential risks.75</w:t>
      </w:r>
    </w:p>
    <w:p w14:paraId="43ACA4DB" w14:textId="3A9933E7" w:rsidR="00AD68B9" w:rsidRPr="00100A2B" w:rsidRDefault="00AD68B9" w:rsidP="00E74F42">
      <w:pPr>
        <w:pStyle w:val="yiv7500437511msonormal"/>
        <w:shd w:val="clear" w:color="auto" w:fill="FFFFFF"/>
        <w:spacing w:before="0" w:beforeAutospacing="0" w:after="160" w:afterAutospacing="0" w:line="235" w:lineRule="atLeast"/>
      </w:pPr>
    </w:p>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10594055472"/>
    <w:docVar w:name="VerbatimMac" w:val="True"/>
    <w:docVar w:name="VerbatimVersion" w:val="5.0"/>
  </w:docVars>
  <w:rsids>
    <w:rsidRoot w:val="00AD6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DCC"/>
    <w:rsid w:val="000D6ED8"/>
    <w:rsid w:val="000D717B"/>
    <w:rsid w:val="00100B28"/>
    <w:rsid w:val="00117316"/>
    <w:rsid w:val="001209B4"/>
    <w:rsid w:val="0017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0CA"/>
    <w:rsid w:val="00274EDB"/>
    <w:rsid w:val="0027729E"/>
    <w:rsid w:val="002843B2"/>
    <w:rsid w:val="00284ED6"/>
    <w:rsid w:val="00285A71"/>
    <w:rsid w:val="00290C5A"/>
    <w:rsid w:val="00290C92"/>
    <w:rsid w:val="0029647A"/>
    <w:rsid w:val="00296504"/>
    <w:rsid w:val="002B5511"/>
    <w:rsid w:val="002B7ACF"/>
    <w:rsid w:val="002C48BA"/>
    <w:rsid w:val="002E0643"/>
    <w:rsid w:val="002E392E"/>
    <w:rsid w:val="002E6BBC"/>
    <w:rsid w:val="002F1BA9"/>
    <w:rsid w:val="002F6E74"/>
    <w:rsid w:val="002F70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C2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9E"/>
    <w:rsid w:val="00696A16"/>
    <w:rsid w:val="006A4840"/>
    <w:rsid w:val="006A52A0"/>
    <w:rsid w:val="006A7E1D"/>
    <w:rsid w:val="006C3A56"/>
    <w:rsid w:val="006D13F4"/>
    <w:rsid w:val="006D6AED"/>
    <w:rsid w:val="006E3740"/>
    <w:rsid w:val="006E6D0B"/>
    <w:rsid w:val="006F126E"/>
    <w:rsid w:val="006F32C9"/>
    <w:rsid w:val="006F3834"/>
    <w:rsid w:val="006F5693"/>
    <w:rsid w:val="006F5D4C"/>
    <w:rsid w:val="00717B01"/>
    <w:rsid w:val="007227D9"/>
    <w:rsid w:val="0072491F"/>
    <w:rsid w:val="00725598"/>
    <w:rsid w:val="007374A1"/>
    <w:rsid w:val="00743F03"/>
    <w:rsid w:val="00752712"/>
    <w:rsid w:val="00753A84"/>
    <w:rsid w:val="007611F5"/>
    <w:rsid w:val="007619E4"/>
    <w:rsid w:val="00761E75"/>
    <w:rsid w:val="0076495E"/>
    <w:rsid w:val="00765FC8"/>
    <w:rsid w:val="00775694"/>
    <w:rsid w:val="00793F46"/>
    <w:rsid w:val="007A1325"/>
    <w:rsid w:val="007A1A18"/>
    <w:rsid w:val="007A3BAF"/>
    <w:rsid w:val="007B53D8"/>
    <w:rsid w:val="007B75EE"/>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6B5"/>
    <w:rsid w:val="00901726"/>
    <w:rsid w:val="009104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E77B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C6"/>
    <w:rsid w:val="00B6656B"/>
    <w:rsid w:val="00B71625"/>
    <w:rsid w:val="00B75C54"/>
    <w:rsid w:val="00B8710E"/>
    <w:rsid w:val="00B92A93"/>
    <w:rsid w:val="00BA17A8"/>
    <w:rsid w:val="00BA3C33"/>
    <w:rsid w:val="00BB0878"/>
    <w:rsid w:val="00BB1879"/>
    <w:rsid w:val="00BC0ABE"/>
    <w:rsid w:val="00BC30DB"/>
    <w:rsid w:val="00BC64FF"/>
    <w:rsid w:val="00BC7C37"/>
    <w:rsid w:val="00BD188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4A"/>
    <w:rsid w:val="00E541F9"/>
    <w:rsid w:val="00E57B79"/>
    <w:rsid w:val="00E63419"/>
    <w:rsid w:val="00E64496"/>
    <w:rsid w:val="00E72115"/>
    <w:rsid w:val="00E74F42"/>
    <w:rsid w:val="00E8322E"/>
    <w:rsid w:val="00E903E0"/>
    <w:rsid w:val="00EA1115"/>
    <w:rsid w:val="00EA39EB"/>
    <w:rsid w:val="00EA58CE"/>
    <w:rsid w:val="00EB33FF"/>
    <w:rsid w:val="00EB3D1A"/>
    <w:rsid w:val="00EB480C"/>
    <w:rsid w:val="00EC2759"/>
    <w:rsid w:val="00EC7106"/>
    <w:rsid w:val="00ED0120"/>
    <w:rsid w:val="00ED3BBA"/>
    <w:rsid w:val="00ED4E12"/>
    <w:rsid w:val="00EE051B"/>
    <w:rsid w:val="00EE54B4"/>
    <w:rsid w:val="00EF1AD8"/>
    <w:rsid w:val="00EF2B5C"/>
    <w:rsid w:val="00EF7794"/>
    <w:rsid w:val="00F02046"/>
    <w:rsid w:val="00F053D8"/>
    <w:rsid w:val="00F07888"/>
    <w:rsid w:val="00F12BCC"/>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94CA8"/>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6C22"/>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3B6C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6C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B6C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B6C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6C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C22"/>
  </w:style>
  <w:style w:type="character" w:customStyle="1" w:styleId="Heading1Char">
    <w:name w:val="Heading 1 Char"/>
    <w:aliases w:val="Pocket Char"/>
    <w:basedOn w:val="DefaultParagraphFont"/>
    <w:link w:val="Heading1"/>
    <w:rsid w:val="003B6C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6C2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B6C22"/>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B6C22"/>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6C2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B6C2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B6C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6C2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B6C22"/>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 w:type="paragraph" w:customStyle="1" w:styleId="textbold">
    <w:name w:val="text bold"/>
    <w:basedOn w:val="Normal"/>
    <w:autoRedefine/>
    <w:uiPriority w:val="7"/>
    <w:qFormat/>
    <w:rsid w:val="00285A7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yiv7500437511msonormal">
    <w:name w:val="yiv7500437511msonormal"/>
    <w:basedOn w:val="Normal"/>
    <w:rsid w:val="00285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285A71"/>
  </w:style>
  <w:style w:type="character" w:customStyle="1" w:styleId="yiv7500437511gmail-styleunderline">
    <w:name w:val="yiv7500437511gmail-styleunderline"/>
    <w:basedOn w:val="DefaultParagraphFont"/>
    <w:rsid w:val="00285A71"/>
  </w:style>
  <w:style w:type="paragraph" w:customStyle="1" w:styleId="StyleStyle411pt">
    <w:name w:val="Style Style4 + 11 pt"/>
    <w:basedOn w:val="Normal"/>
    <w:link w:val="StyleStyle411ptChar"/>
    <w:rsid w:val="00743F03"/>
    <w:rPr>
      <w:rFonts w:eastAsia="Times New Roman"/>
      <w:szCs w:val="24"/>
      <w:u w:val="single"/>
    </w:rPr>
  </w:style>
  <w:style w:type="character" w:customStyle="1" w:styleId="StyleStyle411ptChar">
    <w:name w:val="Style Style4 + 11 pt Char"/>
    <w:basedOn w:val="DefaultParagraphFont"/>
    <w:link w:val="StyleStyle411pt"/>
    <w:rsid w:val="00743F03"/>
    <w:rPr>
      <w:rFonts w:ascii="Calibri" w:eastAsia="Times New Roman" w:hAnsi="Calibri" w:cs="Calibri"/>
      <w:sz w:val="22"/>
      <w:u w:val="single"/>
    </w:rPr>
  </w:style>
  <w:style w:type="paragraph" w:customStyle="1" w:styleId="StyleStyle411ptBold">
    <w:name w:val="Style Style4 + 11 pt Bold"/>
    <w:basedOn w:val="Normal"/>
    <w:link w:val="StyleStyle411ptBoldChar"/>
    <w:rsid w:val="00743F03"/>
    <w:rPr>
      <w:rFonts w:eastAsia="Times New Roman"/>
      <w:b/>
      <w:bCs/>
      <w:szCs w:val="24"/>
      <w:u w:val="single"/>
    </w:rPr>
  </w:style>
  <w:style w:type="character" w:customStyle="1" w:styleId="StyleStyle411ptBoldChar">
    <w:name w:val="Style Style4 + 11 pt Bold Char"/>
    <w:basedOn w:val="DefaultParagraphFont"/>
    <w:link w:val="StyleStyle411ptBold"/>
    <w:rsid w:val="00743F03"/>
    <w:rPr>
      <w:rFonts w:ascii="Calibri" w:eastAsia="Times New Roman" w:hAnsi="Calibri" w:cs="Calibri"/>
      <w:b/>
      <w:bCs/>
      <w:sz w:val="22"/>
      <w:u w:val="single"/>
    </w:rPr>
  </w:style>
  <w:style w:type="character" w:customStyle="1" w:styleId="Style11pt">
    <w:name w:val="Style 11 pt"/>
    <w:basedOn w:val="DefaultParagraphFont"/>
    <w:rsid w:val="00743F0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39" Type="http://schemas.openxmlformats.org/officeDocument/2006/relationships/hyperlink" Target="https://www.fhi.ox.ac.uk/wp-content/uploads/Existential-Risks-2017-01-23.pdf%5d//BPS"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aerospace.org/sites/default/files/2019-04/Crosslink%20Fall%202015%20V16N1%20.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acclimatise.uk.com/2018/05/02/earth-observation-of-increasing-importance-for-climate-change-adaptation/" TargetMode="External"/><Relationship Id="rId37" Type="http://schemas.openxmlformats.org/officeDocument/2006/relationships/hyperlink" Target="https://www.researchgate.net/publication/320740608_Experienced_poverty_and_local_conflict_violence" TargetMode="External"/><Relationship Id="rId40"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africanews.space/the-effect-of-asteroid-mining-on-mining-activities-in-africa/"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foxtrotalpha.jalopnik.com/these-are-the-doomsday-satellites-that-detected-the-exp-173743487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www.businessinsider.com/russia-says-space-junk-could-spark-war-2016-1" TargetMode="External"/><Relationship Id="rId38" Type="http://schemas.openxmlformats.org/officeDocument/2006/relationships/hyperlink" Target="https://www.jstor.org/stable/26270538?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12060</Words>
  <Characters>68744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Lu</cp:lastModifiedBy>
  <cp:revision>2</cp:revision>
  <dcterms:created xsi:type="dcterms:W3CDTF">2022-02-05T18:54:00Z</dcterms:created>
  <dcterms:modified xsi:type="dcterms:W3CDTF">2022-02-05T18:54:00Z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