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5454" w14:textId="77777777" w:rsidR="00564ACF" w:rsidRPr="00100A2B" w:rsidRDefault="00564ACF" w:rsidP="00564ACF">
      <w:pPr>
        <w:pStyle w:val="Heading3"/>
      </w:pPr>
      <w:r w:rsidRPr="00100A2B">
        <w:t xml:space="preserve">AC – Plan </w:t>
      </w:r>
    </w:p>
    <w:p w14:paraId="28D0DEA1" w14:textId="77777777" w:rsidR="00564ACF" w:rsidRPr="00100A2B" w:rsidRDefault="00564ACF" w:rsidP="00564ACF">
      <w:pPr>
        <w:pStyle w:val="Heading4"/>
        <w:rPr>
          <w:rFonts w:cs="Calibri"/>
        </w:rPr>
      </w:pPr>
      <w:r w:rsidRPr="00100A2B">
        <w:rPr>
          <w:rFonts w:cs="Calibri"/>
        </w:rPr>
        <w:t>Plan – states ought to ban the appropriation of outer space for mining activities by private entities.</w:t>
      </w:r>
    </w:p>
    <w:p w14:paraId="6FF97E3B" w14:textId="77777777" w:rsidR="00564ACF" w:rsidRPr="00100A2B" w:rsidRDefault="00564ACF" w:rsidP="00564ACF"/>
    <w:p w14:paraId="516CA308" w14:textId="77777777" w:rsidR="00564ACF" w:rsidRPr="00100A2B" w:rsidRDefault="00564ACF" w:rsidP="00564ACF">
      <w:pPr>
        <w:pStyle w:val="Heading4"/>
        <w:rPr>
          <w:rFonts w:cs="Calibri"/>
        </w:rPr>
      </w:pPr>
      <w:r w:rsidRPr="00100A2B">
        <w:rPr>
          <w:rFonts w:cs="Calibri"/>
        </w:rPr>
        <w:t>Normal means is ratification of the Moon Treaty</w:t>
      </w:r>
    </w:p>
    <w:p w14:paraId="7A00C3EA" w14:textId="62191AA5" w:rsidR="00AD68B9" w:rsidRPr="00100A2B" w:rsidRDefault="00564ACF" w:rsidP="00564ACF">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9"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10"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and potentially find compromises where there are disagreements.</w:t>
      </w:r>
      <w:r w:rsidR="00AD68B9" w:rsidRPr="00100A2B">
        <w:t xml:space="preserve"> </w:t>
      </w:r>
    </w:p>
    <w:p w14:paraId="7F18DFD7" w14:textId="77777777" w:rsidR="000D4DCC" w:rsidRPr="00100A2B" w:rsidRDefault="000D4DCC" w:rsidP="000D4DCC">
      <w:pPr>
        <w:pStyle w:val="Heading3"/>
      </w:pPr>
      <w:r w:rsidRPr="00100A2B">
        <w:t xml:space="preserve">AC – Debris Advantage </w:t>
      </w:r>
    </w:p>
    <w:p w14:paraId="78504319" w14:textId="77777777" w:rsidR="000D4DCC" w:rsidRPr="00100A2B" w:rsidRDefault="000D4DCC" w:rsidP="000D4DCC">
      <w:pPr>
        <w:pStyle w:val="Heading4"/>
        <w:rPr>
          <w:rFonts w:cs="Calibri"/>
        </w:rPr>
      </w:pPr>
      <w:r w:rsidRPr="00100A2B">
        <w:rPr>
          <w:rFonts w:cs="Calibri"/>
        </w:rPr>
        <w:t>Private space mining and ownership allowed now</w:t>
      </w:r>
    </w:p>
    <w:p w14:paraId="3A2B09FF" w14:textId="77777777" w:rsidR="000D4DCC" w:rsidRPr="00100A2B" w:rsidRDefault="000D4DCC" w:rsidP="000D4DCC">
      <w:r w:rsidRPr="00100A2B">
        <w:rPr>
          <w:rStyle w:val="StyleUnderline"/>
        </w:rPr>
        <w:t>Williams 20</w:t>
      </w:r>
      <w:r w:rsidRPr="00100A2B">
        <w:t xml:space="preserve"> [(Matt Williams, Reporter) “Trump signs an executive order allowing mining the moon and asteroids,” Phys Org, April 13, 2020, </w:t>
      </w:r>
      <w:hyperlink r:id="rId11" w:history="1">
        <w:r w:rsidRPr="00100A2B">
          <w:rPr>
            <w:rStyle w:val="Hyperlink"/>
          </w:rPr>
          <w:t>https://phys.org/news/2020-04-trump-moon-asteroids.html</w:t>
        </w:r>
      </w:hyperlink>
      <w:r w:rsidRPr="00100A2B">
        <w:t>] TDI</w:t>
      </w:r>
    </w:p>
    <w:p w14:paraId="202B557A" w14:textId="77777777" w:rsidR="000D4DCC" w:rsidRPr="00100A2B" w:rsidRDefault="000D4DCC" w:rsidP="000D4DCC">
      <w:pPr>
        <w:rPr>
          <w:b/>
          <w:bCs/>
        </w:rPr>
      </w:pPr>
      <w:r w:rsidRPr="00745B2A">
        <w:rPr>
          <w:rStyle w:val="StyleUnderline"/>
        </w:rPr>
        <w:t>Trump signs an executive order allowing mining the moon and asteroids</w:t>
      </w:r>
    </w:p>
    <w:p w14:paraId="397AFAFE" w14:textId="77777777" w:rsidR="000D4DCC" w:rsidRPr="00100A2B" w:rsidRDefault="000D4DCC" w:rsidP="000D4DCC">
      <w:r w:rsidRPr="00100A2B">
        <w:t xml:space="preserve">In 2015, the </w:t>
      </w:r>
      <w:r w:rsidRPr="00745B2A">
        <w:rPr>
          <w:rStyle w:val="StyleUnderline"/>
        </w:rPr>
        <w:t>Obama administration signed the </w:t>
      </w:r>
      <w:hyperlink r:id="rId12"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3DFBBBAA" w14:textId="77777777" w:rsidR="000D4DCC" w:rsidRPr="00100A2B" w:rsidRDefault="000D4DCC" w:rsidP="000D4DCC">
      <w:r w:rsidRPr="00100A2B">
        <w:t xml:space="preserve">On April 6th, the </w:t>
      </w:r>
      <w:r w:rsidRPr="00100A2B">
        <w:rPr>
          <w:rStyle w:val="StyleUnderline"/>
        </w:rPr>
        <w:t>Trump administration took things a step further by signing an </w:t>
      </w:r>
      <w:hyperlink r:id="rId13"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4" w:history="1">
        <w:r w:rsidRPr="002E4133">
          <w:rPr>
            <w:rStyle w:val="StyleUnderline"/>
            <w:highlight w:val="cyan"/>
          </w:rPr>
          <w:t>space</w:t>
        </w:r>
      </w:hyperlink>
      <w:r w:rsidRPr="00100A2B">
        <w:t>. This order, titled "</w:t>
      </w:r>
      <w:hyperlink r:id="rId15" w:history="1">
        <w:r w:rsidRPr="00100A2B">
          <w:rPr>
            <w:rStyle w:val="Hyperlink"/>
          </w:rPr>
          <w:t>Encouraging International Support for the Recovery and Use of Space Resources</w:t>
        </w:r>
      </w:hyperlink>
      <w:r w:rsidRPr="00100A2B">
        <w:t>," effectively ends the decades-long debate that began with the signing of </w:t>
      </w:r>
      <w:hyperlink r:id="rId16" w:history="1">
        <w:r w:rsidRPr="00100A2B">
          <w:rPr>
            <w:rStyle w:val="Hyperlink"/>
          </w:rPr>
          <w:t>the Outer Space Treaty</w:t>
        </w:r>
      </w:hyperlink>
      <w:r w:rsidRPr="00100A2B">
        <w:t> in 1967.</w:t>
      </w:r>
    </w:p>
    <w:p w14:paraId="7D5B36FB" w14:textId="77777777" w:rsidR="000D4DCC" w:rsidRPr="00100A2B" w:rsidRDefault="000D4DCC" w:rsidP="000D4DCC"/>
    <w:p w14:paraId="2F592D4D" w14:textId="77777777" w:rsidR="000D4DCC" w:rsidRPr="00100A2B" w:rsidRDefault="000D4DCC" w:rsidP="000D4DCC">
      <w:pPr>
        <w:pStyle w:val="Heading4"/>
      </w:pPr>
      <w:r w:rsidRPr="00100A2B">
        <w:t>New investments coming and companies are launching – economic incentives make it alluring</w:t>
      </w:r>
    </w:p>
    <w:p w14:paraId="0B2BAF07" w14:textId="77777777" w:rsidR="000D4DCC" w:rsidRPr="00100A2B" w:rsidRDefault="000D4DCC" w:rsidP="000D4DCC">
      <w:r w:rsidRPr="00100A2B">
        <w:rPr>
          <w:rStyle w:val="StyleUnderline"/>
          <w:szCs w:val="26"/>
        </w:rPr>
        <w:t>Tosar 20</w:t>
      </w:r>
      <w:r w:rsidRPr="00100A2B">
        <w:t xml:space="preserve"> [(Borja Tosar, reporter) “Asteroid Mining: A New Space Race,” OpenMind BBVA, May 18, 2020, </w:t>
      </w:r>
      <w:hyperlink r:id="rId17" w:history="1">
        <w:r w:rsidRPr="00100A2B">
          <w:rPr>
            <w:rStyle w:val="Hyperlink"/>
          </w:rPr>
          <w:t>https://www.bbvaopenmind.com/en/science/physics/asteroid-mining-a-new-space-race/</w:t>
        </w:r>
      </w:hyperlink>
      <w:r w:rsidRPr="00100A2B">
        <w:t>] TDI</w:t>
      </w:r>
    </w:p>
    <w:p w14:paraId="25E66108" w14:textId="77777777" w:rsidR="000D4DCC" w:rsidRPr="00100A2B" w:rsidRDefault="000D4DCC" w:rsidP="000D4DCC">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8"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9" w:tgtFrame="_blank" w:history="1">
        <w:r w:rsidRPr="00100A2B">
          <w:rPr>
            <w:rStyle w:val="StyleUnderline"/>
          </w:rPr>
          <w:t>Asteroid Mining Corporation</w:t>
        </w:r>
      </w:hyperlink>
      <w:r w:rsidRPr="00100A2B">
        <w:rPr>
          <w:rStyle w:val="StyleUnderline"/>
        </w:rPr>
        <w:t> or </w:t>
      </w:r>
      <w:hyperlink r:id="rId20"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1225404F" w14:textId="77777777" w:rsidR="000D4DCC" w:rsidRPr="00100A2B" w:rsidRDefault="000D4DCC" w:rsidP="000D4DCC">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w:t>
      </w:r>
      <w:r w:rsidRPr="00984EE1">
        <w:rPr>
          <w:rStyle w:val="StyleUnderline"/>
          <w:highlight w:val="cyan"/>
        </w:rPr>
        <w:t>It is no longer a technological problem.</w:t>
      </w:r>
    </w:p>
    <w:p w14:paraId="3A20C65B" w14:textId="77777777" w:rsidR="000D4DCC" w:rsidRPr="00100A2B" w:rsidRDefault="000D4DCC" w:rsidP="000D4DCC">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21" w:tgtFrame="_blank" w:history="1">
        <w:r w:rsidRPr="00100A2B">
          <w:rPr>
            <w:rStyle w:val="StyleUnderline"/>
          </w:rPr>
          <w:t>the planet’s first trillionaire will undoubtedly be a space miner.</w:t>
        </w:r>
      </w:hyperlink>
    </w:p>
    <w:p w14:paraId="1666589E" w14:textId="77777777" w:rsidR="000D4DCC" w:rsidRPr="00100A2B" w:rsidRDefault="000D4DCC" w:rsidP="000D4DCC"/>
    <w:p w14:paraId="6F626AC8" w14:textId="77777777" w:rsidR="000D4DCC" w:rsidRPr="00100A2B" w:rsidRDefault="000D4DCC" w:rsidP="000D4DCC">
      <w:pPr>
        <w:pStyle w:val="Heading4"/>
        <w:rPr>
          <w:rFonts w:cs="Calibri"/>
        </w:rPr>
      </w:pPr>
      <w:r w:rsidRPr="00100A2B">
        <w:rPr>
          <w:rFonts w:cs="Calibri"/>
        </w:rPr>
        <w:t>Asteroid mining spikes the risk of satellite-dust collisions</w:t>
      </w:r>
    </w:p>
    <w:p w14:paraId="2DA75C24" w14:textId="77777777" w:rsidR="000D4DCC" w:rsidRPr="00100A2B" w:rsidRDefault="000D4DCC" w:rsidP="000D4DCC">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2" w:history="1">
        <w:r w:rsidRPr="00100A2B">
          <w:rPr>
            <w:rStyle w:val="Hyperlink"/>
          </w:rPr>
          <w:t>https://www.newscientist.com/article/mg22630235-100-dust-from-asteroid-mining-spells-danger-for-satellites/</w:t>
        </w:r>
      </w:hyperlink>
      <w:r w:rsidRPr="00100A2B">
        <w:t>] TDI</w:t>
      </w:r>
    </w:p>
    <w:p w14:paraId="088690B2" w14:textId="77777777" w:rsidR="000D4DCC" w:rsidRPr="00100A2B" w:rsidRDefault="000D4DCC" w:rsidP="000D4DCC">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3" w:history="1">
        <w:r w:rsidRPr="00100A2B">
          <w:rPr>
            <w:rStyle w:val="Hyperlink"/>
          </w:rPr>
          <w:t>https://arxiv.org/pdf/1505.03800.pdf</w:t>
        </w:r>
      </w:hyperlink>
    </w:p>
    <w:p w14:paraId="2D69B84F" w14:textId="77777777" w:rsidR="000D4DCC" w:rsidRPr="00100A2B" w:rsidRDefault="000D4DCC" w:rsidP="000D4DCC">
      <w:r w:rsidRPr="00100A2B">
        <w:t>NASA chose the second option for its </w:t>
      </w:r>
      <w:hyperlink r:id="rId24" w:history="1">
        <w:r w:rsidRPr="00100A2B">
          <w:rPr>
            <w:rStyle w:val="Hyperlink"/>
          </w:rPr>
          <w:t>Asteroid Redirect Mission</w:t>
        </w:r>
      </w:hyperlink>
      <w:r w:rsidRPr="00100A2B">
        <w:t>, which aims to </w:t>
      </w:r>
      <w:hyperlink r:id="rId25"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defence and communication satellites live</w:t>
      </w:r>
      <w:r w:rsidRPr="00100A2B">
        <w:t xml:space="preserve"> – in geosynchronous orbit.</w:t>
      </w:r>
    </w:p>
    <w:p w14:paraId="4BD078A7" w14:textId="77777777" w:rsidR="000D4DCC" w:rsidRPr="00100A2B" w:rsidRDefault="000D4DCC" w:rsidP="000D4DCC">
      <w:r w:rsidRPr="00100A2B">
        <w:t>According to </w:t>
      </w:r>
      <w:hyperlink r:id="rId26"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17B18339" w14:textId="77777777" w:rsidR="000D4DCC" w:rsidRPr="00100A2B" w:rsidRDefault="000D4DCC" w:rsidP="000D4DCC">
      <w:r w:rsidRPr="00100A2B">
        <w:t xml:space="preserve">The </w:t>
      </w:r>
      <w:r w:rsidRPr="00100A2B">
        <w:rPr>
          <w:rStyle w:val="StyleUnderline"/>
        </w:rPr>
        <w:t>study also looks at the “</w:t>
      </w:r>
      <w:r w:rsidRPr="00F52F5D">
        <w:rPr>
          <w:rStyle w:val="StyleUnderline"/>
          <w:highlight w:val="cyan"/>
        </w:rPr>
        <w:t>catastrophic disruption” of an asteroid 5 metres</w:t>
      </w:r>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7" w:history="1">
        <w:r w:rsidRPr="00F52F5D">
          <w:rPr>
            <w:rStyle w:val="Hyperlink"/>
          </w:rPr>
          <w:t>arxiv.org/abs/1505.03800</w:t>
        </w:r>
      </w:hyperlink>
      <w:r w:rsidRPr="00F52F5D">
        <w:t>).</w:t>
      </w:r>
    </w:p>
    <w:p w14:paraId="1003F268" w14:textId="77777777" w:rsidR="000D4DCC" w:rsidRPr="00100A2B" w:rsidRDefault="000D4DCC" w:rsidP="000D4DCC"/>
    <w:p w14:paraId="02774B50" w14:textId="77777777" w:rsidR="000D4DCC" w:rsidRPr="00100A2B" w:rsidRDefault="000D4DCC" w:rsidP="000D4DCC">
      <w:pPr>
        <w:pStyle w:val="Heading4"/>
        <w:rPr>
          <w:rFonts w:cs="Calibri"/>
        </w:rPr>
      </w:pPr>
      <w:r w:rsidRPr="00100A2B">
        <w:rPr>
          <w:rFonts w:cs="Calibri"/>
        </w:rPr>
        <w:t>Space dust wrecks satellites and debris exponentially spirals</w:t>
      </w:r>
    </w:p>
    <w:p w14:paraId="3590F323" w14:textId="77777777" w:rsidR="000D4DCC" w:rsidRPr="00100A2B" w:rsidRDefault="000D4DCC" w:rsidP="000D4DCC">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8" w:history="1">
        <w:r w:rsidRPr="00100A2B">
          <w:rPr>
            <w:rStyle w:val="Hyperlink"/>
          </w:rPr>
          <w:t>https://www.scientificamerican.com/podcast/episode/the-sneaky-danger-of-space-dust/</w:t>
        </w:r>
      </w:hyperlink>
      <w:r w:rsidRPr="00100A2B">
        <w:t>] TDI</w:t>
      </w:r>
    </w:p>
    <w:p w14:paraId="14CC4C9A" w14:textId="77777777" w:rsidR="000D4DCC" w:rsidRPr="00100A2B" w:rsidRDefault="000D4DCC" w:rsidP="000D4DCC">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Christopher Intagliata reports. </w:t>
      </w:r>
    </w:p>
    <w:p w14:paraId="7CA373FA" w14:textId="77777777" w:rsidR="000D4DCC" w:rsidRPr="00100A2B" w:rsidRDefault="000D4DCC" w:rsidP="000D4DCC">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9" w:history="1">
        <w:r w:rsidRPr="00100A2B">
          <w:rPr>
            <w:rStyle w:val="Hyperlink"/>
          </w:rPr>
          <w:t>baseball-sized chunks</w:t>
        </w:r>
      </w:hyperlink>
      <w:r w:rsidRPr="00100A2B">
        <w:t> of debris, </w:t>
      </w:r>
      <w:hyperlink r:id="rId3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14:paraId="25A53B54" w14:textId="77777777" w:rsidR="000D4DCC" w:rsidRPr="00100A2B" w:rsidRDefault="000D4DCC" w:rsidP="000D4DCC">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4EE1C295" w14:textId="77777777" w:rsidR="000D4DCC" w:rsidRPr="00100A2B" w:rsidRDefault="000D4DCC" w:rsidP="000D4DCC">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45F2A964" w14:textId="77777777" w:rsidR="000D4DCC" w:rsidRPr="00100A2B" w:rsidRDefault="000D4DCC" w:rsidP="000D4DCC">
      <w:r w:rsidRPr="00100A2B">
        <w:t>"We also think this phenomenon can be attributed to some of the failures and anomalies we see on orbit, that right now are basically tagged as 'unknown cause.'"</w:t>
      </w:r>
    </w:p>
    <w:p w14:paraId="09594450" w14:textId="77777777" w:rsidR="000D4DCC" w:rsidRPr="00100A2B" w:rsidRDefault="000D4DCC" w:rsidP="000D4DCC">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409E6284" w14:textId="77777777" w:rsidR="000D4DCC" w:rsidRPr="00100A2B" w:rsidRDefault="000D4DCC" w:rsidP="000D4DCC">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31" w:history="1">
        <w:r w:rsidRPr="00100A2B">
          <w:rPr>
            <w:rStyle w:val="Hyperlink"/>
          </w:rPr>
          <w:t>Particle-in-cell simulations of an RF emission mechanism associated with hypervelocity impact plasmas</w:t>
        </w:r>
      </w:hyperlink>
      <w:r w:rsidRPr="00100A2B">
        <w:t>]</w:t>
      </w:r>
    </w:p>
    <w:p w14:paraId="1736374D" w14:textId="77777777" w:rsidR="000D4DCC" w:rsidRDefault="000D4DCC" w:rsidP="000D4DCC">
      <w:pPr>
        <w:pStyle w:val="Heading4"/>
        <w:rPr>
          <w:rFonts w:cs="Calibri"/>
        </w:rPr>
      </w:pPr>
      <w:r w:rsidRPr="00100A2B">
        <w:rPr>
          <w:rFonts w:cs="Calibri"/>
        </w:rPr>
        <w:t>Scenario 1 is Climate</w:t>
      </w:r>
    </w:p>
    <w:p w14:paraId="15F4342E" w14:textId="77777777" w:rsidR="000D4DCC" w:rsidRPr="00604381" w:rsidRDefault="000D4DCC" w:rsidP="000D4DCC"/>
    <w:p w14:paraId="54828CD2" w14:textId="77777777" w:rsidR="000D4DCC" w:rsidRDefault="000D4DCC" w:rsidP="000D4DCC">
      <w:pPr>
        <w:pStyle w:val="Heading4"/>
        <w:rPr>
          <w:rFonts w:cs="Calibri"/>
        </w:rPr>
      </w:pPr>
      <w:r w:rsidRPr="00100A2B">
        <w:rPr>
          <w:rFonts w:cs="Calibri"/>
        </w:rPr>
        <w:t>Earth observation satellites key to warming adaptation</w:t>
      </w:r>
    </w:p>
    <w:p w14:paraId="2F613266" w14:textId="77777777" w:rsidR="000D4DCC" w:rsidRDefault="000D4DCC" w:rsidP="000D4DCC">
      <w:pPr>
        <w:pStyle w:val="ListParagraph"/>
        <w:numPr>
          <w:ilvl w:val="0"/>
          <w:numId w:val="12"/>
        </w:numPr>
      </w:pPr>
      <w:r>
        <w:t>Monitoring deforestation/ice caps</w:t>
      </w:r>
    </w:p>
    <w:p w14:paraId="3ED7524A" w14:textId="77777777" w:rsidR="000D4DCC" w:rsidRPr="007C66C6" w:rsidRDefault="000D4DCC" w:rsidP="000D4DCC">
      <w:pPr>
        <w:pStyle w:val="ListParagraph"/>
        <w:numPr>
          <w:ilvl w:val="0"/>
          <w:numId w:val="12"/>
        </w:numPr>
      </w:pPr>
      <w:r>
        <w:t>ECV essential climate variables</w:t>
      </w:r>
    </w:p>
    <w:p w14:paraId="657CB58D" w14:textId="77777777" w:rsidR="000D4DCC" w:rsidRPr="00100A2B" w:rsidRDefault="000D4DCC" w:rsidP="000D4DCC">
      <w:r w:rsidRPr="003D2BB2">
        <w:rPr>
          <w:rStyle w:val="StyleUnderline"/>
          <w:bCs/>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2" w:history="1">
        <w:r w:rsidRPr="00100A2B">
          <w:rPr>
            <w:rStyle w:val="Hyperlink"/>
          </w:rPr>
          <w:t>https://www.acclimatise.uk.com/2018/05/02/earth-observation-of-increasing-importance-for-climate-change-adaptation/</w:t>
        </w:r>
      </w:hyperlink>
      <w:r w:rsidRPr="00100A2B">
        <w:t>] TDI</w:t>
      </w:r>
    </w:p>
    <w:p w14:paraId="7C4DC5CD" w14:textId="77777777" w:rsidR="000D4DCC" w:rsidRPr="00100A2B" w:rsidRDefault="000D4DCC" w:rsidP="000D4DCC">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2D8B961D" w14:textId="5F0AA210" w:rsidR="00BD1880" w:rsidRPr="00100A2B" w:rsidRDefault="000D4DCC" w:rsidP="000D4DCC">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7266CB38" w14:textId="77777777" w:rsidR="000D4DCC" w:rsidRPr="00100A2B" w:rsidRDefault="000D4DCC" w:rsidP="000D4DCC">
      <w:r w:rsidRPr="00100A2B">
        <w:t>Providing information in data-sparse regions</w:t>
      </w:r>
    </w:p>
    <w:p w14:paraId="6C8F2245" w14:textId="77777777" w:rsidR="000D4DCC" w:rsidRPr="00100A2B" w:rsidRDefault="000D4DCC" w:rsidP="000D4DCC">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4A22A5E1" w14:textId="77777777" w:rsidR="000D4DCC" w:rsidRPr="00100A2B" w:rsidRDefault="000D4DCC" w:rsidP="000D4DCC">
      <w:pPr>
        <w:rPr>
          <w:rStyle w:val="StyleUnderline"/>
        </w:rPr>
      </w:pPr>
      <w:r w:rsidRPr="007C66C6">
        <w:rPr>
          <w:rStyle w:val="StyleUnderline"/>
          <w:highlight w:val="cyan"/>
        </w:rPr>
        <w:t>EO satellites</w:t>
      </w:r>
      <w:r w:rsidRPr="00100A2B">
        <w:t xml:space="preserve"> and rapidly improving satellite technology, especially data from open access </w:t>
      </w:r>
      <w:r w:rsidRPr="007C66C6">
        <w:t>programmes</w:t>
      </w:r>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2E428979" w14:textId="77777777" w:rsidR="000D4DCC" w:rsidRPr="00100A2B" w:rsidRDefault="000D4DCC" w:rsidP="000D4DCC">
      <w:r w:rsidRPr="00100A2B">
        <w:t>International efforts for systematic observation</w:t>
      </w:r>
    </w:p>
    <w:p w14:paraId="49A0AD8A" w14:textId="77777777" w:rsidR="000D4DCC" w:rsidRPr="00100A2B" w:rsidRDefault="000D4DCC" w:rsidP="000D4DCC">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342E6505" w14:textId="77777777" w:rsidR="000D4DCC" w:rsidRPr="00100A2B" w:rsidRDefault="000D4DCC" w:rsidP="000D4DCC">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72E63B24" w14:textId="77777777" w:rsidR="000D4DCC" w:rsidRPr="00100A2B" w:rsidRDefault="000D4DCC" w:rsidP="000D4DCC">
      <w:r w:rsidRPr="00100A2B">
        <w:t>The 50 Essential Climate Variables as defined by GCOS.</w:t>
      </w:r>
    </w:p>
    <w:p w14:paraId="0577DB7A" w14:textId="77777777" w:rsidR="000D4DCC" w:rsidRPr="00100A2B" w:rsidRDefault="000D4DCC" w:rsidP="000D4DCC">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622B937C" w14:textId="77777777" w:rsidR="000D4DCC" w:rsidRPr="00100A2B" w:rsidRDefault="000D4DCC" w:rsidP="000D4DCC">
      <w:r w:rsidRPr="00100A2B">
        <w:t>Robust evidence supporting climate risk management</w:t>
      </w:r>
    </w:p>
    <w:p w14:paraId="3CC5F6C8" w14:textId="77777777" w:rsidR="000D4DCC" w:rsidRPr="00100A2B" w:rsidRDefault="000D4DCC" w:rsidP="000D4DCC">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1991E5E" w14:textId="77777777" w:rsidR="000D4DCC" w:rsidRPr="00100A2B" w:rsidRDefault="000D4DCC" w:rsidP="000D4DCC">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3A2EA91B" w14:textId="77777777" w:rsidR="000D4DCC" w:rsidRPr="00100A2B" w:rsidRDefault="000D4DCC" w:rsidP="000D4DCC">
      <w:pPr>
        <w:pStyle w:val="Heading4"/>
      </w:pPr>
      <w:r w:rsidRPr="00100A2B">
        <w:t>Warming causes extinction</w:t>
      </w:r>
    </w:p>
    <w:p w14:paraId="2B1A4A0D" w14:textId="77777777" w:rsidR="000D4DCC" w:rsidRPr="00100A2B" w:rsidRDefault="000D4DCC" w:rsidP="000D4DCC">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A979503" w14:textId="4FFB85DA" w:rsidR="000D4DCC" w:rsidRDefault="000D4DCC" w:rsidP="000D4DCC">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7F4AD8CE" w14:textId="77777777" w:rsidR="00F94CA8" w:rsidRPr="00100A2B" w:rsidRDefault="00F94CA8" w:rsidP="000D4DCC"/>
    <w:p w14:paraId="143C6816" w14:textId="029E3DC8" w:rsidR="000D4DCC" w:rsidRPr="00100A2B" w:rsidRDefault="00F94CA8" w:rsidP="00F94CA8">
      <w:pPr>
        <w:pStyle w:val="Heading4"/>
      </w:pPr>
      <w:r>
        <w:t>Scenario 2 is Nuke War</w:t>
      </w:r>
    </w:p>
    <w:p w14:paraId="6C71DF38" w14:textId="77777777" w:rsidR="000D4DCC" w:rsidRPr="00100A2B" w:rsidRDefault="000D4DCC" w:rsidP="000D4DCC">
      <w:pPr>
        <w:pStyle w:val="Heading4"/>
      </w:pPr>
      <w:r w:rsidRPr="00100A2B">
        <w:t>Early warning satellites going dark signals attacks – causes miscalc and goes nuclear</w:t>
      </w:r>
    </w:p>
    <w:p w14:paraId="678D4F44" w14:textId="77777777" w:rsidR="000D4DCC" w:rsidRPr="00100A2B" w:rsidRDefault="000D4DCC" w:rsidP="000D4DCC">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3" w:history="1">
        <w:r w:rsidRPr="00100A2B">
          <w:rPr>
            <w:rStyle w:val="Hyperlink"/>
          </w:rPr>
          <w:t>https://www.businessinsider.com/russia-says-space-junk-could-spark-war-2016-1</w:t>
        </w:r>
      </w:hyperlink>
      <w:r w:rsidRPr="00100A2B">
        <w:t>] TDI</w:t>
      </w:r>
    </w:p>
    <w:p w14:paraId="3326E182" w14:textId="77777777" w:rsidR="000D4DCC" w:rsidRPr="00100A2B" w:rsidRDefault="000D4DCC" w:rsidP="000D4DCC">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5A61117" w14:textId="77777777" w:rsidR="000D4DCC" w:rsidRPr="00100A2B" w:rsidRDefault="000D4DCC" w:rsidP="000D4DCC">
      <w:r w:rsidRPr="00100A2B">
        <w:t>Scientists estimate that anywhere from 500,000 to 600,000 pieces of human-made space debris between 0.4 and 4 inches in size are currently orbiting the Earth and traveling at speeds over 17,000 miles per hour.</w:t>
      </w:r>
    </w:p>
    <w:p w14:paraId="7EEA8986" w14:textId="77777777" w:rsidR="000D4DCC" w:rsidRPr="00100A2B" w:rsidRDefault="000D4DCC" w:rsidP="000D4DCC">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06AAE8B9" w14:textId="77777777" w:rsidR="000D4DCC" w:rsidRPr="00100A2B" w:rsidRDefault="000D4DCC" w:rsidP="000D4DCC">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65AEAB3D" w14:textId="77777777" w:rsidR="000D4DCC" w:rsidRPr="00100A2B" w:rsidRDefault="000D4DCC" w:rsidP="000D4DCC">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78EC3F8A" w14:textId="77777777" w:rsidR="000D4DCC" w:rsidRPr="00100A2B" w:rsidRDefault="000D4DCC" w:rsidP="000D4DCC">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Adushkin and his colleagues. </w:t>
      </w:r>
    </w:p>
    <w:p w14:paraId="1A4E7F0E" w14:textId="77777777" w:rsidR="000D4DCC" w:rsidRPr="00100A2B" w:rsidRDefault="000D4DCC" w:rsidP="000D4DCC">
      <w:r w:rsidRPr="00100A2B">
        <w:t>A politically dangerous dilemma</w:t>
      </w:r>
    </w:p>
    <w:p w14:paraId="506D018B" w14:textId="77777777" w:rsidR="000D4DCC" w:rsidRPr="00100A2B" w:rsidRDefault="000D4DCC" w:rsidP="000D4DCC">
      <w:pPr>
        <w:rPr>
          <w:rStyle w:val="StyleUnderline"/>
        </w:rPr>
      </w:pPr>
      <w:r w:rsidRPr="00100A2B">
        <w:rPr>
          <w:rStyle w:val="StyleUnderline"/>
        </w:rPr>
        <w:t>In the report, the Adushkin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00E119F3" w14:textId="77777777" w:rsidR="000D4DCC" w:rsidRPr="00100A2B" w:rsidRDefault="000D4DCC" w:rsidP="000D4DCC">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6AD3AB2" w14:textId="77777777" w:rsidR="000D4DCC" w:rsidRPr="00100A2B" w:rsidRDefault="000D4DCC" w:rsidP="000D4DCC">
      <w:r w:rsidRPr="00100A2B">
        <w:t>"</w:t>
      </w:r>
      <w:r w:rsidRPr="00100A2B">
        <w:rPr>
          <w:rStyle w:val="StyleUnderline"/>
        </w:rPr>
        <w:t>This is a politically dangerous dilemma</w:t>
      </w:r>
      <w:r w:rsidRPr="00100A2B">
        <w:t xml:space="preserve">," he added. </w:t>
      </w:r>
    </w:p>
    <w:p w14:paraId="4EB19A14" w14:textId="77777777" w:rsidR="000D4DCC" w:rsidRPr="00100A2B" w:rsidRDefault="000D4DCC" w:rsidP="000D4DCC">
      <w:pPr>
        <w:rPr>
          <w:rStyle w:val="StyleUnderline"/>
        </w:rPr>
      </w:pPr>
      <w:r w:rsidRPr="00100A2B">
        <w:rPr>
          <w:rStyle w:val="StyleUnderline"/>
        </w:rPr>
        <w:t xml:space="preserve">But these mysterious failures in the past aren't what concerns Adushkin most. </w:t>
      </w:r>
    </w:p>
    <w:p w14:paraId="0E70C749" w14:textId="77777777" w:rsidR="000D4DCC" w:rsidRPr="00100A2B" w:rsidRDefault="000D4DCC" w:rsidP="000D4DCC">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179A0314" w14:textId="77777777" w:rsidR="000D4DCC" w:rsidRPr="00100A2B" w:rsidRDefault="000D4DCC" w:rsidP="000D4DCC">
      <w:pPr>
        <w:rPr>
          <w:rStyle w:val="StyleUnderline"/>
        </w:rPr>
      </w:pPr>
      <w:r w:rsidRPr="00100A2B">
        <w:rPr>
          <w:rStyle w:val="StyleUnderline"/>
        </w:rPr>
        <w:t>The Kessler Syndrome</w:t>
      </w:r>
    </w:p>
    <w:p w14:paraId="0A74DBA7" w14:textId="77777777" w:rsidR="000D4DCC" w:rsidRPr="00100A2B" w:rsidRDefault="000D4DCC" w:rsidP="000D4DCC">
      <w:r w:rsidRPr="00100A2B">
        <w:t xml:space="preserve">In 1978, American astrophysicist Donald Kessler predicted that the amount of space debris around Earth would begin to grow exponentially after the turn of the millennium. </w:t>
      </w:r>
    </w:p>
    <w:p w14:paraId="401B50C9" w14:textId="77777777" w:rsidR="000D4DCC" w:rsidRPr="00100A2B" w:rsidRDefault="000D4DCC" w:rsidP="000D4DCC">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2F714EB" w14:textId="77777777" w:rsidR="000D4DCC" w:rsidRPr="00100A2B" w:rsidRDefault="000D4DCC" w:rsidP="000D4DCC">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0BEA7CC7" w14:textId="77777777" w:rsidR="000D4DCC" w:rsidRPr="00100A2B" w:rsidRDefault="000D4DCC" w:rsidP="000D4DCC">
      <w:r w:rsidRPr="00100A2B">
        <w:t xml:space="preserve">For Kessler, this is a problem because it would "create small debris faster than it can be removed," Kessler said last year. And this cloud of junk could eventually make missions to space too dangerous. </w:t>
      </w:r>
    </w:p>
    <w:p w14:paraId="3DC18615" w14:textId="77777777" w:rsidR="000D4DCC" w:rsidRPr="00100A2B" w:rsidRDefault="000D4DCC" w:rsidP="000D4DCC">
      <w:pPr>
        <w:rPr>
          <w:rStyle w:val="StyleUnderline"/>
        </w:rPr>
      </w:pPr>
      <w:r w:rsidRPr="00100A2B">
        <w:rPr>
          <w:rStyle w:val="StyleUnderline"/>
        </w:rPr>
        <w:t xml:space="preserve">For Adushkin,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4441986A" w14:textId="77777777" w:rsidR="000D4DCC" w:rsidRPr="00100A2B" w:rsidRDefault="000D4DCC" w:rsidP="000D4DCC">
      <w:r w:rsidRPr="00100A2B">
        <w:t xml:space="preserve">The future </w:t>
      </w:r>
    </w:p>
    <w:p w14:paraId="2380EA9C" w14:textId="77777777" w:rsidR="000D4DCC" w:rsidRPr="00100A2B" w:rsidRDefault="000D4DCC" w:rsidP="000D4DCC">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23B51CD1" w14:textId="77777777" w:rsidR="000D4DCC" w:rsidRPr="00100A2B" w:rsidRDefault="000D4DCC" w:rsidP="000D4DCC">
      <w:r w:rsidRPr="00100A2B">
        <w:t xml:space="preserve">But it's not just the large objects that concern Adushkin, who reported that even small objects (less than 1/3 of an inch) could damage satellites to the point they can't function properly. </w:t>
      </w:r>
    </w:p>
    <w:p w14:paraId="761F55F7" w14:textId="77777777" w:rsidR="000D4DCC" w:rsidRPr="00100A2B" w:rsidRDefault="000D4DCC" w:rsidP="000D4DCC">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2B31CEFB" w14:textId="77777777" w:rsidR="000D4DCC" w:rsidRPr="00100A2B" w:rsidRDefault="000D4DCC" w:rsidP="000D4DCC">
      <w:r w:rsidRPr="00100A2B">
        <w:t xml:space="preserve">1.5 times more fragments greater than 8 inches across </w:t>
      </w:r>
    </w:p>
    <w:p w14:paraId="30DE3C8A" w14:textId="77777777" w:rsidR="000D4DCC" w:rsidRPr="00100A2B" w:rsidRDefault="000D4DCC" w:rsidP="000D4DCC">
      <w:r w:rsidRPr="00100A2B">
        <w:t xml:space="preserve">3.2 times more fragments between 4 and 8 inches across </w:t>
      </w:r>
    </w:p>
    <w:p w14:paraId="58C54D4D" w14:textId="77777777" w:rsidR="000D4DCC" w:rsidRPr="00100A2B" w:rsidRDefault="000D4DCC" w:rsidP="000D4DCC">
      <w:r w:rsidRPr="00100A2B">
        <w:t>13-20 times more smaller-sized fragments less than 4 inches across</w:t>
      </w:r>
    </w:p>
    <w:p w14:paraId="243374A4" w14:textId="77777777" w:rsidR="000D4DCC" w:rsidRPr="00100A2B" w:rsidRDefault="000D4DCC" w:rsidP="000D4DCC">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2AA03665" w14:textId="77777777" w:rsidR="00743F03" w:rsidRPr="009C412A" w:rsidRDefault="00743F03" w:rsidP="00743F03">
      <w:pPr>
        <w:pStyle w:val="Heading4"/>
      </w:pPr>
      <w:r>
        <w:t xml:space="preserve">That triggers </w:t>
      </w:r>
      <w:r>
        <w:rPr>
          <w:u w:val="single"/>
        </w:rPr>
        <w:t>missile radars</w:t>
      </w:r>
      <w:r>
        <w:t xml:space="preserve">. </w:t>
      </w:r>
    </w:p>
    <w:p w14:paraId="5F5395CF" w14:textId="77777777" w:rsidR="00743F03" w:rsidRPr="001A09D0" w:rsidRDefault="00743F03" w:rsidP="00743F03">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4" w:history="1">
        <w:r w:rsidRPr="001A09D0">
          <w:rPr>
            <w:rStyle w:val="Hyperlink"/>
          </w:rPr>
          <w:t>https://aerospace.org/sites/default/files/2019-04/Crosslink%20Fall%202015%20V16N1%20.pdf</w:t>
        </w:r>
      </w:hyperlink>
      <w:r w:rsidRPr="001A09D0">
        <w:t>; RP]</w:t>
      </w:r>
    </w:p>
    <w:p w14:paraId="467C6700" w14:textId="77777777" w:rsidR="002740CA" w:rsidRPr="00561197" w:rsidRDefault="00743F03" w:rsidP="002740CA">
      <w:r w:rsidRPr="00561197">
        <w:t xml:space="preserve">The launch of Sputnik on October 4, 1957, marked the beginning of </w:t>
      </w:r>
      <w:r w:rsidRPr="00561197">
        <w:rPr>
          <w:rStyle w:val="StyleUnderline"/>
        </w:rPr>
        <w:t>the Space Age</w:t>
      </w:r>
      <w:r w:rsidRPr="00561197">
        <w:t xml:space="preserve">. It also </w:t>
      </w:r>
      <w:r w:rsidRPr="00561197">
        <w:rPr>
          <w:rStyle w:val="StyleUnderline"/>
        </w:rPr>
        <w:t>marked the beginning of an intense</w:t>
      </w:r>
      <w:r w:rsidRPr="00561197">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704237">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3850DB">
        <w:rPr>
          <w:rStyle w:val="Emphasis"/>
          <w:highlight w:val="cyan"/>
        </w:rPr>
        <w:t>challenges</w:t>
      </w:r>
      <w:r w:rsidRPr="00561197">
        <w:rPr>
          <w:rStyle w:val="StyleUnderline"/>
        </w:rPr>
        <w:t>, including</w:t>
      </w:r>
      <w:r w:rsidRPr="00561197">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3850DB">
        <w:rPr>
          <w:rStyle w:val="Emphasis"/>
          <w:highlight w:val="cyan"/>
        </w:rPr>
        <w:t>surveillance</w:t>
      </w:r>
      <w:r w:rsidRPr="00561197">
        <w:t xml:space="preserve">. In particular, </w:t>
      </w:r>
      <w:r w:rsidRPr="00561197">
        <w:rPr>
          <w:rStyle w:val="StyleUnderline"/>
        </w:rPr>
        <w:t xml:space="preserve">the Air Force needed a way </w:t>
      </w:r>
      <w:r w:rsidRPr="003850DB">
        <w:rPr>
          <w:rStyle w:val="StyleUnderline"/>
          <w:highlight w:val="cyan"/>
        </w:rPr>
        <w:t xml:space="preserve">to </w:t>
      </w:r>
      <w:r w:rsidRPr="003850DB">
        <w:rPr>
          <w:rStyle w:val="Emphasis"/>
          <w:highlight w:val="cyan"/>
        </w:rPr>
        <w:t>prevent false alarms</w:t>
      </w:r>
      <w:r w:rsidRPr="003850DB">
        <w:rPr>
          <w:rStyle w:val="StyleUnderline"/>
          <w:highlight w:val="cyan"/>
        </w:rPr>
        <w:t xml:space="preserve"> as sat</w:t>
      </w:r>
      <w:r w:rsidRPr="00704237">
        <w:rPr>
          <w:rStyle w:val="StyleUnderline"/>
        </w:rPr>
        <w:t>ellite</w:t>
      </w:r>
      <w:r w:rsidRPr="003850DB">
        <w:rPr>
          <w:rStyle w:val="StyleUnderline"/>
          <w:highlight w:val="cyan"/>
        </w:rPr>
        <w:t>s came</w:t>
      </w:r>
      <w:r w:rsidRPr="00704237">
        <w:rPr>
          <w:rStyle w:val="StyleUnderline"/>
        </w:rPr>
        <w:t xml:space="preserve"> with</w:t>
      </w:r>
      <w:r w:rsidRPr="003850DB">
        <w:rPr>
          <w:rStyle w:val="StyleUnderline"/>
          <w:highlight w:val="cyan"/>
        </w:rPr>
        <w:t>in</w:t>
      </w:r>
      <w:r w:rsidRPr="00561197">
        <w:rPr>
          <w:rStyle w:val="StyleUnderline"/>
        </w:rPr>
        <w:t xml:space="preserve"> view of </w:t>
      </w:r>
      <w:r w:rsidRPr="003850DB">
        <w:rPr>
          <w:rStyle w:val="Emphasis"/>
          <w:highlight w:val="cyan"/>
        </w:rPr>
        <w:t>missile</w:t>
      </w:r>
      <w:r w:rsidRPr="00561197">
        <w:rPr>
          <w:rStyle w:val="Emphasis"/>
        </w:rPr>
        <w:t xml:space="preserve">-warning </w:t>
      </w:r>
      <w:r w:rsidRPr="003850DB">
        <w:rPr>
          <w:rStyle w:val="Emphasis"/>
          <w:highlight w:val="cyan"/>
        </w:rPr>
        <w:t>radars</w:t>
      </w:r>
      <w:r w:rsidRPr="00561197">
        <w:rPr>
          <w:rStyle w:val="StyleUnderline"/>
        </w:rPr>
        <w:t>, while the Navy needed</w:t>
      </w:r>
      <w:r w:rsidRPr="00561197">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t xml:space="preserve"> possible </w:t>
      </w:r>
      <w:r w:rsidRPr="00561197">
        <w:rPr>
          <w:rStyle w:val="StyleUnderline"/>
        </w:rPr>
        <w:t>reconnaissance</w:t>
      </w:r>
      <w:r w:rsidRPr="00561197">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t xml:space="preserve"> Earth-</w:t>
      </w:r>
      <w:r w:rsidRPr="00561197">
        <w:rPr>
          <w:rStyle w:val="StyleUnderline"/>
        </w:rPr>
        <w:t>orbiting objects</w:t>
      </w:r>
      <w:r w:rsidRPr="00561197">
        <w:t>—active payloads, rocket bodies, and debris—</w:t>
      </w:r>
      <w:r w:rsidRPr="00561197">
        <w:rPr>
          <w:rStyle w:val="StyleUnderline"/>
        </w:rPr>
        <w:t>along with</w:t>
      </w:r>
      <w:r w:rsidRPr="00561197">
        <w:t xml:space="preserve"> detailed </w:t>
      </w:r>
      <w:r w:rsidRPr="00561197">
        <w:rPr>
          <w:rStyle w:val="StyleUnderline"/>
        </w:rPr>
        <w:t>information about trajectory and</w:t>
      </w:r>
      <w:r w:rsidRPr="00561197">
        <w:t xml:space="preserve"> point of </w:t>
      </w:r>
      <w:r w:rsidRPr="00561197">
        <w:rPr>
          <w:rStyle w:val="StyleUnderline"/>
        </w:rPr>
        <w:t xml:space="preserve">origin. Such </w:t>
      </w:r>
      <w:r w:rsidRPr="003850DB">
        <w:rPr>
          <w:rStyle w:val="StyleUnderline"/>
          <w:highlight w:val="cyan"/>
        </w:rPr>
        <w:t>a catalog could</w:t>
      </w:r>
      <w:r w:rsidRPr="00561197">
        <w:t xml:space="preserve"> be used </w:t>
      </w:r>
      <w:r w:rsidRPr="00561197">
        <w:rPr>
          <w:rStyle w:val="StyleUnderline"/>
        </w:rPr>
        <w:t xml:space="preserve">to </w:t>
      </w:r>
      <w:r w:rsidRPr="003850DB">
        <w:rPr>
          <w:rStyle w:val="StyleUnderline"/>
          <w:highlight w:val="cyan"/>
        </w:rPr>
        <w:t xml:space="preserve">filter </w:t>
      </w:r>
      <w:r w:rsidRPr="003850DB">
        <w:rPr>
          <w:rStyle w:val="Emphasis"/>
          <w:highlight w:val="cyan"/>
        </w:rPr>
        <w:t>normal</w:t>
      </w:r>
      <w:r w:rsidRPr="00561197">
        <w:rPr>
          <w:rStyle w:val="Emphasis"/>
        </w:rPr>
        <w:t xml:space="preserve"> orbital </w:t>
      </w:r>
      <w:r w:rsidRPr="003850DB">
        <w:rPr>
          <w:rStyle w:val="Emphasis"/>
          <w:highlight w:val="cyan"/>
        </w:rPr>
        <w:t>passages</w:t>
      </w:r>
      <w:r w:rsidRPr="003850DB">
        <w:rPr>
          <w:rStyle w:val="StyleUnderline"/>
          <w:highlight w:val="cyan"/>
        </w:rPr>
        <w:t xml:space="preserve"> from</w:t>
      </w:r>
      <w:r w:rsidRPr="00561197">
        <w:rPr>
          <w:rStyle w:val="StyleUnderline"/>
        </w:rPr>
        <w:t xml:space="preserve"> potential </w:t>
      </w:r>
      <w:r w:rsidRPr="00561197">
        <w:rPr>
          <w:rStyle w:val="Emphasis"/>
        </w:rPr>
        <w:t xml:space="preserve">incoming </w:t>
      </w:r>
      <w:r w:rsidRPr="003850DB">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t xml:space="preserve"> dynamic </w:t>
      </w:r>
      <w:r w:rsidRPr="003850DB">
        <w:rPr>
          <w:rStyle w:val="StyleUnderline"/>
          <w:highlight w:val="cyan"/>
        </w:rPr>
        <w:t>models</w:t>
      </w:r>
      <w:r w:rsidRPr="00561197">
        <w:t xml:space="preserve"> used </w:t>
      </w:r>
      <w:r w:rsidRPr="00561197">
        <w:rPr>
          <w:rStyle w:val="StyleUnderline"/>
        </w:rPr>
        <w:t xml:space="preserve">for predicting satellite motion </w:t>
      </w:r>
      <w:r w:rsidRPr="003850DB">
        <w:rPr>
          <w:rStyle w:val="StyleUnderline"/>
          <w:highlight w:val="cyan"/>
        </w:rPr>
        <w:t xml:space="preserve">are </w:t>
      </w:r>
      <w:r w:rsidRPr="003850DB">
        <w:rPr>
          <w:rStyle w:val="Emphasis"/>
          <w:highlight w:val="cyan"/>
        </w:rPr>
        <w:t>not perfect</w:t>
      </w:r>
      <w:r w:rsidRPr="00561197">
        <w:t xml:space="preserve">; factors such as </w:t>
      </w:r>
      <w:r w:rsidRPr="00561197">
        <w:rPr>
          <w:rStyle w:val="StyleUnderline"/>
        </w:rPr>
        <w:t>atmospheric</w:t>
      </w:r>
      <w:r w:rsidRPr="00561197">
        <w:t xml:space="preserve"> density </w:t>
      </w:r>
      <w:r w:rsidRPr="00561197">
        <w:rPr>
          <w:rStyle w:val="StyleUnderline"/>
        </w:rPr>
        <w:t>variation caused by</w:t>
      </w:r>
      <w:r w:rsidRPr="00561197">
        <w:t xml:space="preserve"> unmodeled </w:t>
      </w:r>
      <w:r w:rsidRPr="00561197">
        <w:rPr>
          <w:rStyle w:val="StyleUnderline"/>
        </w:rPr>
        <w:t>solar activity can cause the predicted position to</w:t>
      </w:r>
      <w:r w:rsidRPr="00561197">
        <w:t xml:space="preserve"> gradually </w:t>
      </w:r>
      <w:r w:rsidRPr="00561197">
        <w:rPr>
          <w:rStyle w:val="StyleUnderline"/>
        </w:rPr>
        <w:t>stray from the true position</w:t>
      </w:r>
      <w:r w:rsidRPr="00561197">
        <w:t xml:space="preserve">. The observations are used to correct the predicted trajectory so the network can continue to track the satellite. </w:t>
      </w:r>
      <w:r w:rsidRPr="00561197">
        <w:rPr>
          <w:rStyle w:val="StyleUnderline"/>
        </w:rPr>
        <w:t>This process of using observations to</w:t>
      </w:r>
      <w:r w:rsidRPr="00561197">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t xml:space="preserve"> called </w:t>
      </w:r>
      <w:r w:rsidRPr="00561197">
        <w:rPr>
          <w:rStyle w:val="StyleUnderline"/>
        </w:rPr>
        <w:t>catalog maintenance</w:t>
      </w:r>
      <w:r w:rsidRPr="00561197">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t xml:space="preserve"> to a partially correlated or uncorrelated track, </w:t>
      </w:r>
      <w:r w:rsidRPr="00561197">
        <w:rPr>
          <w:rStyle w:val="StyleUnderline"/>
        </w:rPr>
        <w:t>the</w:t>
      </w:r>
      <w:r w:rsidRPr="00561197">
        <w:t xml:space="preserve"> satellite </w:t>
      </w:r>
      <w:r w:rsidRPr="00561197">
        <w:rPr>
          <w:rStyle w:val="StyleUnderline"/>
        </w:rPr>
        <w:t>information continues to age. If it reaches 30 days</w:t>
      </w:r>
      <w:r w:rsidRPr="00561197">
        <w:t xml:space="preserve"> without a match, </w:t>
      </w:r>
      <w:r w:rsidRPr="00561197">
        <w:rPr>
          <w:rStyle w:val="StyleUnderline"/>
        </w:rPr>
        <w:t>the satellite is placed on the lost list</w:t>
      </w:r>
      <w:r w:rsidRPr="00561197">
        <w:t xml:space="preserve">. Risk Prediction One </w:t>
      </w:r>
      <w:r w:rsidRPr="00704237">
        <w:t xml:space="preserve">of </w:t>
      </w:r>
      <w:r w:rsidRPr="00704237">
        <w:rPr>
          <w:rStyle w:val="Emphasis"/>
        </w:rPr>
        <w:t xml:space="preserve">the most visible </w:t>
      </w:r>
      <w:r w:rsidRPr="00704237">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3850DB">
        <w:rPr>
          <w:rStyle w:val="StyleUnderline"/>
          <w:highlight w:val="cyan"/>
        </w:rPr>
        <w:t>is</w:t>
      </w:r>
      <w:r w:rsidRPr="00561197">
        <w:rPr>
          <w:rStyle w:val="StyleUnderline"/>
        </w:rPr>
        <w:t xml:space="preserve"> to warn about </w:t>
      </w:r>
      <w:r w:rsidRPr="003850DB">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t xml:space="preserve"> potential </w:t>
      </w:r>
      <w:r w:rsidRPr="00561197">
        <w:rPr>
          <w:rStyle w:val="Emphasis"/>
        </w:rPr>
        <w:t>close approaches</w:t>
      </w:r>
      <w:r w:rsidRPr="00561197">
        <w:t xml:space="preserve"> three to five days </w:t>
      </w:r>
      <w:r w:rsidRPr="00561197">
        <w:rPr>
          <w:rStyle w:val="StyleUnderline"/>
        </w:rPr>
        <w:t>in advance to allow</w:t>
      </w:r>
      <w:r w:rsidRPr="00561197">
        <w:t xml:space="preserve"> time to plan </w:t>
      </w:r>
      <w:r w:rsidRPr="00561197">
        <w:rPr>
          <w:rStyle w:val="StyleUnderline"/>
        </w:rPr>
        <w:t>avoidance maneuvers</w:t>
      </w:r>
      <w:r w:rsidRPr="00561197">
        <w:t>, if necessary</w:t>
      </w:r>
      <w:r w:rsidRPr="00A47C86">
        <w:t xml:space="preserve">. </w:t>
      </w:r>
      <w:r w:rsidRPr="00A47C86">
        <w:rPr>
          <w:rStyle w:val="StyleUnderline"/>
        </w:rPr>
        <w:t>Unplanned maneuvers</w:t>
      </w:r>
      <w:r w:rsidRPr="00A47C86">
        <w:t xml:space="preserve"> may </w:t>
      </w:r>
      <w:r w:rsidRPr="00A47C86">
        <w:rPr>
          <w:rStyle w:val="Emphasis"/>
        </w:rPr>
        <w:t>disturb normal operations</w:t>
      </w:r>
      <w:r w:rsidRPr="00A47C86">
        <w:rPr>
          <w:rStyle w:val="StyleUnderline"/>
        </w:rPr>
        <w:t xml:space="preserve"> and </w:t>
      </w:r>
      <w:r w:rsidRPr="00A47C86">
        <w:rPr>
          <w:rStyle w:val="Emphasis"/>
        </w:rPr>
        <w:t>deplete resources</w:t>
      </w:r>
      <w:r w:rsidRPr="00A47C86">
        <w:rPr>
          <w:rStyle w:val="StyleUnderline"/>
        </w:rPr>
        <w:t xml:space="preserve"> for future maneuvers, so one would like</w:t>
      </w:r>
      <w:r w:rsidRPr="00A47C86">
        <w:t xml:space="preserve"> to have </w:t>
      </w:r>
      <w:r w:rsidRPr="00A47C86">
        <w:rPr>
          <w:rStyle w:val="Emphasis"/>
        </w:rPr>
        <w:t>high confidence</w:t>
      </w:r>
      <w:r w:rsidRPr="00A47C86">
        <w:rPr>
          <w:rStyle w:val="StyleUnderline"/>
        </w:rPr>
        <w:t xml:space="preserve"> in the collision</w:t>
      </w:r>
      <w:r w:rsidRPr="00A47C86">
        <w:t xml:space="preserve">-risk </w:t>
      </w:r>
      <w:r w:rsidRPr="00A47C86">
        <w:rPr>
          <w:rStyle w:val="StyleUnderline"/>
        </w:rPr>
        <w:t xml:space="preserve">predictions. The </w:t>
      </w:r>
      <w:r w:rsidRPr="00A47C86">
        <w:rPr>
          <w:rStyle w:val="Emphasis"/>
        </w:rPr>
        <w:t>reliability</w:t>
      </w:r>
      <w:r w:rsidRPr="00A47C86">
        <w:t xml:space="preserve"> of the predictions </w:t>
      </w:r>
      <w:r w:rsidRPr="00A47C86">
        <w:rPr>
          <w:rStyle w:val="StyleUnderline"/>
        </w:rPr>
        <w:t xml:space="preserve">depends directly on the </w:t>
      </w:r>
      <w:r w:rsidRPr="00A47C86">
        <w:rPr>
          <w:rStyle w:val="Emphasis"/>
        </w:rPr>
        <w:t>accuracy</w:t>
      </w:r>
      <w:r w:rsidRPr="00A47C86">
        <w:t xml:space="preserve"> of the orbit calculation, </w:t>
      </w:r>
      <w:r w:rsidRPr="00A47C86">
        <w:rPr>
          <w:rStyle w:val="StyleUnderline"/>
        </w:rPr>
        <w:t>which</w:t>
      </w:r>
      <w:r w:rsidRPr="00A47C86">
        <w:t xml:space="preserve"> in turn </w:t>
      </w:r>
      <w:r w:rsidRPr="00A47C86">
        <w:rPr>
          <w:rStyle w:val="StyleUnderline"/>
        </w:rPr>
        <w:t xml:space="preserve">depends on the </w:t>
      </w:r>
      <w:r w:rsidRPr="00A47C86">
        <w:rPr>
          <w:rStyle w:val="Emphasis"/>
        </w:rPr>
        <w:t>quality</w:t>
      </w:r>
      <w:r w:rsidRPr="00A47C86">
        <w:rPr>
          <w:rStyle w:val="StyleUnderline"/>
        </w:rPr>
        <w:t xml:space="preserve"> and </w:t>
      </w:r>
      <w:r w:rsidRPr="00A47C86">
        <w:rPr>
          <w:rStyle w:val="Emphasis"/>
        </w:rPr>
        <w:t>quantity</w:t>
      </w:r>
      <w:r w:rsidRPr="00A47C86">
        <w:rPr>
          <w:rStyle w:val="StyleUnderline"/>
        </w:rPr>
        <w:t xml:space="preserve"> of the tracking data</w:t>
      </w:r>
      <w:r w:rsidRPr="00A47C86">
        <w:t>, which is</w:t>
      </w:r>
      <w:r w:rsidRPr="00561197">
        <w:t xml:space="preserve"> limited by the capability of the Space Surveillance Network. Simply put, </w:t>
      </w:r>
      <w:r w:rsidRPr="003850DB">
        <w:rPr>
          <w:rStyle w:val="StyleUnderline"/>
          <w:highlight w:val="cyan"/>
        </w:rPr>
        <w:t>there are not enough</w:t>
      </w:r>
      <w:r w:rsidRPr="00C93FBC">
        <w:rPr>
          <w:rStyle w:val="StyleUnderline"/>
        </w:rPr>
        <w:t xml:space="preserve"> </w:t>
      </w:r>
      <w:r w:rsidRPr="00C93FBC">
        <w:rPr>
          <w:rStyle w:val="Emphasis"/>
        </w:rPr>
        <w:t xml:space="preserve">tracking </w:t>
      </w:r>
      <w:r w:rsidRPr="003850DB">
        <w:rPr>
          <w:rStyle w:val="Emphasis"/>
          <w:highlight w:val="cyan"/>
        </w:rPr>
        <w:t>resources</w:t>
      </w:r>
      <w:r w:rsidRPr="00561197">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t xml:space="preserve"> tracking </w:t>
      </w:r>
      <w:r w:rsidRPr="00561197">
        <w:rPr>
          <w:rStyle w:val="StyleUnderline"/>
        </w:rPr>
        <w:t>is infrequent. Most objects</w:t>
      </w:r>
      <w:r w:rsidRPr="00561197">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t xml:space="preserve"> nor broadcast telemetry. On the other hand, some </w:t>
      </w:r>
      <w:r w:rsidRPr="00561197">
        <w:rPr>
          <w:rStyle w:val="StyleUnderline"/>
        </w:rPr>
        <w:t xml:space="preserve">satellite </w:t>
      </w:r>
      <w:r w:rsidRPr="003850DB">
        <w:rPr>
          <w:rStyle w:val="StyleUnderline"/>
          <w:highlight w:val="cyan"/>
        </w:rPr>
        <w:t xml:space="preserve">operators </w:t>
      </w:r>
      <w:r w:rsidRPr="003850DB">
        <w:rPr>
          <w:rStyle w:val="Emphasis"/>
          <w:highlight w:val="cyan"/>
        </w:rPr>
        <w:t>depend</w:t>
      </w:r>
      <w:r w:rsidRPr="00561197">
        <w:rPr>
          <w:rStyle w:val="Emphasis"/>
        </w:rPr>
        <w:t xml:space="preserve"> exclusively</w:t>
      </w:r>
      <w:r w:rsidRPr="00561197">
        <w:rPr>
          <w:rStyle w:val="StyleUnderline"/>
        </w:rPr>
        <w:t xml:space="preserve"> on the</w:t>
      </w:r>
      <w:r w:rsidRPr="00561197">
        <w:t xml:space="preserve"> satellite </w:t>
      </w:r>
      <w:r w:rsidRPr="00561197">
        <w:rPr>
          <w:rStyle w:val="StyleUnderline"/>
        </w:rPr>
        <w:t xml:space="preserve">catalog </w:t>
      </w:r>
      <w:r w:rsidRPr="003850DB">
        <w:rPr>
          <w:rStyle w:val="StyleUnderline"/>
          <w:highlight w:val="cyan"/>
        </w:rPr>
        <w:t xml:space="preserve">to know </w:t>
      </w:r>
      <w:r w:rsidRPr="003850DB">
        <w:rPr>
          <w:rStyle w:val="Emphasis"/>
          <w:highlight w:val="cyan"/>
        </w:rPr>
        <w:t>where</w:t>
      </w:r>
      <w:r w:rsidRPr="00561197">
        <w:rPr>
          <w:rStyle w:val="Emphasis"/>
        </w:rPr>
        <w:t xml:space="preserve"> their </w:t>
      </w:r>
      <w:r w:rsidRPr="003850DB">
        <w:rPr>
          <w:rStyle w:val="Emphasis"/>
          <w:highlight w:val="cyan"/>
        </w:rPr>
        <w:t>sat</w:t>
      </w:r>
      <w:r w:rsidRPr="00C93FBC">
        <w:rPr>
          <w:rStyle w:val="Emphasis"/>
        </w:rPr>
        <w:t>ellite</w:t>
      </w:r>
      <w:r w:rsidRPr="003850DB">
        <w:rPr>
          <w:rStyle w:val="Emphasis"/>
          <w:highlight w:val="cyan"/>
        </w:rPr>
        <w:t>s are</w:t>
      </w:r>
      <w:r w:rsidRPr="00561197">
        <w:rPr>
          <w:rStyle w:val="StyleUnderline"/>
        </w:rPr>
        <w:t>, and users</w:t>
      </w:r>
      <w:r w:rsidRPr="00561197">
        <w:t xml:space="preserve"> of the satellite orbital data </w:t>
      </w:r>
      <w:r w:rsidRPr="00561197">
        <w:rPr>
          <w:rStyle w:val="StyleUnderline"/>
        </w:rPr>
        <w:t>depend on the catalog to know when</w:t>
      </w:r>
      <w:r w:rsidRPr="00561197">
        <w:t xml:space="preserve"> the </w:t>
      </w:r>
      <w:r w:rsidRPr="00561197">
        <w:rPr>
          <w:rStyle w:val="StyleUnderline"/>
        </w:rPr>
        <w:t xml:space="preserve">satellites will be within view. </w:t>
      </w:r>
      <w:r w:rsidRPr="003850DB">
        <w:rPr>
          <w:rStyle w:val="StyleUnderline"/>
          <w:highlight w:val="cyan"/>
        </w:rPr>
        <w:t>This</w:t>
      </w:r>
      <w:r w:rsidRPr="00561197">
        <w:t xml:space="preserve"> situation </w:t>
      </w:r>
      <w:r w:rsidRPr="003850DB">
        <w:rPr>
          <w:rStyle w:val="StyleUnderline"/>
          <w:highlight w:val="cyan"/>
        </w:rPr>
        <w:t xml:space="preserve">creates a </w:t>
      </w:r>
      <w:r w:rsidRPr="003850DB">
        <w:rPr>
          <w:rStyle w:val="Emphasis"/>
          <w:highlight w:val="cyan"/>
        </w:rPr>
        <w:t>challenging</w:t>
      </w:r>
      <w:r w:rsidRPr="00561197">
        <w:rPr>
          <w:rStyle w:val="Emphasis"/>
        </w:rPr>
        <w:t xml:space="preserve"> problem</w:t>
      </w:r>
      <w:r w:rsidRPr="00561197">
        <w:rPr>
          <w:rStyle w:val="StyleUnderline"/>
        </w:rPr>
        <w:t xml:space="preserve"> in balancing S</w:t>
      </w:r>
      <w:r w:rsidRPr="00561197">
        <w:t xml:space="preserve">pace </w:t>
      </w:r>
      <w:r w:rsidRPr="00561197">
        <w:rPr>
          <w:rStyle w:val="StyleUnderline"/>
        </w:rPr>
        <w:t>S</w:t>
      </w:r>
      <w:r w:rsidRPr="00561197">
        <w:t xml:space="preserve">urveillance </w:t>
      </w:r>
      <w:r w:rsidRPr="00561197">
        <w:rPr>
          <w:rStyle w:val="StyleUnderline"/>
        </w:rPr>
        <w:t>N</w:t>
      </w:r>
      <w:r w:rsidRPr="00561197">
        <w:t xml:space="preserve">etwork resources </w:t>
      </w:r>
      <w:r w:rsidRPr="00561197">
        <w:rPr>
          <w:rStyle w:val="StyleUnderline"/>
        </w:rPr>
        <w:t xml:space="preserve">to support the </w:t>
      </w:r>
      <w:r w:rsidRPr="00561197">
        <w:rPr>
          <w:rStyle w:val="Emphasis"/>
        </w:rPr>
        <w:t>collision-</w:t>
      </w:r>
      <w:r w:rsidRPr="003850DB">
        <w:rPr>
          <w:rStyle w:val="Emphasis"/>
          <w:highlight w:val="cyan"/>
        </w:rPr>
        <w:t>warning</w:t>
      </w:r>
      <w:r w:rsidRPr="00561197">
        <w:rPr>
          <w:rStyle w:val="StyleUnderline"/>
        </w:rPr>
        <w:t xml:space="preserve"> task</w:t>
      </w:r>
      <w:r w:rsidRPr="00561197">
        <w:t xml:space="preserve"> (tracking as many potential hazards as possible) </w:t>
      </w:r>
      <w:r w:rsidRPr="00561197">
        <w:rPr>
          <w:rStyle w:val="StyleUnderline"/>
        </w:rPr>
        <w:t>while</w:t>
      </w:r>
      <w:r w:rsidRPr="00561197">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t xml:space="preserve"> operational </w:t>
      </w:r>
      <w:r w:rsidRPr="00561197">
        <w:rPr>
          <w:rStyle w:val="StyleUnderline"/>
        </w:rPr>
        <w:t>satellites</w:t>
      </w:r>
      <w:r w:rsidRPr="00561197">
        <w:t xml:space="preserve"> (tracking the spacecraft as precisely as possible). </w:t>
      </w:r>
      <w:r w:rsidRPr="00561197">
        <w:rPr>
          <w:rStyle w:val="StyleUnderline"/>
        </w:rPr>
        <w:t>The practical solution is</w:t>
      </w:r>
      <w:r w:rsidRPr="00561197">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t xml:space="preserve"> large </w:t>
      </w:r>
      <w:r w:rsidRPr="00561197">
        <w:rPr>
          <w:rStyle w:val="StyleUnderline"/>
        </w:rPr>
        <w:t>screening radius to ensure no</w:t>
      </w:r>
      <w:r w:rsidRPr="00561197">
        <w:t xml:space="preserve"> close </w:t>
      </w:r>
      <w:r w:rsidRPr="00561197">
        <w:rPr>
          <w:rStyle w:val="StyleUnderline"/>
        </w:rPr>
        <w:t>approaches are missed</w:t>
      </w:r>
      <w:r w:rsidRPr="00561197">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3850DB">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t>. The firs</w:t>
      </w:r>
      <w:r w:rsidRPr="00561197">
        <w:t xml:space="preserve">t satellite breakup occurred on June 29, 1961, when </w:t>
      </w:r>
      <w:r w:rsidRPr="00561197">
        <w:rPr>
          <w:rStyle w:val="StyleUnderline"/>
        </w:rPr>
        <w:t xml:space="preserve">residual </w:t>
      </w:r>
      <w:r w:rsidRPr="003850DB">
        <w:rPr>
          <w:rStyle w:val="StyleUnderline"/>
          <w:highlight w:val="cyan"/>
        </w:rPr>
        <w:t>fuel</w:t>
      </w:r>
      <w:r w:rsidRPr="00561197">
        <w:rPr>
          <w:rStyle w:val="StyleUnderline"/>
        </w:rPr>
        <w:t xml:space="preserve"> in an Ablestar</w:t>
      </w:r>
      <w:r w:rsidRPr="00561197">
        <w:t xml:space="preserve"> rocket </w:t>
      </w:r>
      <w:r w:rsidRPr="00561197">
        <w:rPr>
          <w:rStyle w:val="StyleUnderline"/>
        </w:rPr>
        <w:t xml:space="preserve">body </w:t>
      </w:r>
      <w:r w:rsidRPr="003850DB">
        <w:rPr>
          <w:rStyle w:val="Emphasis"/>
          <w:highlight w:val="cyan"/>
        </w:rPr>
        <w:t>exploded</w:t>
      </w:r>
      <w:r w:rsidRPr="00561197">
        <w:rPr>
          <w:rStyle w:val="StyleUnderline"/>
        </w:rPr>
        <w:t>, creating</w:t>
      </w:r>
      <w:r w:rsidRPr="00561197">
        <w:t xml:space="preserve"> 296 </w:t>
      </w:r>
      <w:r w:rsidRPr="00561197">
        <w:rPr>
          <w:rStyle w:val="StyleUnderline"/>
        </w:rPr>
        <w:t>trackable</w:t>
      </w:r>
      <w:r w:rsidRPr="00561197">
        <w:t xml:space="preserve"> pieces of </w:t>
      </w:r>
      <w:r w:rsidRPr="00561197">
        <w:rPr>
          <w:rStyle w:val="StyleUnderline"/>
        </w:rPr>
        <w:t>debris</w:t>
      </w:r>
      <w:r w:rsidRPr="00561197">
        <w:t xml:space="preserve">. Since that time, </w:t>
      </w:r>
      <w:r w:rsidRPr="00561197">
        <w:rPr>
          <w:rStyle w:val="StyleUnderline"/>
        </w:rPr>
        <w:t xml:space="preserve">there have been </w:t>
      </w:r>
      <w:r w:rsidRPr="003850DB">
        <w:rPr>
          <w:rStyle w:val="Emphasis"/>
          <w:highlight w:val="cyan"/>
        </w:rPr>
        <w:t>more than 200</w:t>
      </w:r>
      <w:r w:rsidRPr="00561197">
        <w:rPr>
          <w:rStyle w:val="StyleUnderline"/>
        </w:rPr>
        <w:t xml:space="preserve"> satellite </w:t>
      </w:r>
      <w:r w:rsidRPr="003850DB">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t xml:space="preserve"> of the Fengyun-1C satellite, </w:t>
      </w:r>
      <w:r w:rsidRPr="00561197">
        <w:rPr>
          <w:rStyle w:val="StyleUnderline"/>
        </w:rPr>
        <w:t>which created</w:t>
      </w:r>
      <w:r w:rsidRPr="00561197">
        <w:t xml:space="preserve"> more than </w:t>
      </w:r>
      <w:r w:rsidRPr="00561197">
        <w:rPr>
          <w:rStyle w:val="StyleUnderline"/>
        </w:rPr>
        <w:t>3300 trackable fragments</w:t>
      </w:r>
      <w:r w:rsidRPr="00561197">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t xml:space="preserve"> the </w:t>
      </w:r>
      <w:r w:rsidRPr="00561197">
        <w:rPr>
          <w:rStyle w:val="StyleUnderline"/>
        </w:rPr>
        <w:t>orbit to the point that the object can be named</w:t>
      </w:r>
      <w:r w:rsidRPr="00561197">
        <w:t xml:space="preserve"> and </w:t>
      </w:r>
      <w:r w:rsidRPr="00561197">
        <w:rPr>
          <w:rStyle w:val="StyleUnderline"/>
        </w:rPr>
        <w:t>numbered and moved into the catalog</w:t>
      </w:r>
      <w:r w:rsidRPr="00561197">
        <w:t xml:space="preserve"> for automatic maintenance.</w:t>
      </w:r>
    </w:p>
    <w:p w14:paraId="2D884930" w14:textId="77777777" w:rsidR="002740CA" w:rsidRDefault="002740CA" w:rsidP="002740CA">
      <w:pPr>
        <w:pStyle w:val="Heading4"/>
      </w:pPr>
      <w:r>
        <w:t xml:space="preserve">Nuclear war. </w:t>
      </w:r>
    </w:p>
    <w:p w14:paraId="606C7646" w14:textId="77777777" w:rsidR="002740CA" w:rsidRDefault="002740CA" w:rsidP="002740CA">
      <w:r>
        <w:rPr>
          <w:rStyle w:val="Style13ptBold"/>
        </w:rPr>
        <w:t xml:space="preserve">Rogoway ’15 </w:t>
      </w:r>
      <w:r w:rsidRPr="00D92BE6">
        <w:t xml:space="preserve">[Tyler; November 12; Defense Journalist and Editor of Time Inc’s The War Zone; Jalopnik, “These Are The Doomsday Satellites That Detected The Explosion Of Metrojet 9268,” </w:t>
      </w:r>
      <w:hyperlink r:id="rId35" w:history="1">
        <w:r w:rsidRPr="00D92BE6">
          <w:rPr>
            <w:rStyle w:val="Hyperlink"/>
          </w:rPr>
          <w:t>https://foxtrotalpha.jalopnik.com/these-are-the-doomsday-satellites-that-detected-the-exp-1737434876</w:t>
        </w:r>
      </w:hyperlink>
      <w:r w:rsidRPr="00D92BE6">
        <w:t>; RP]</w:t>
      </w:r>
    </w:p>
    <w:p w14:paraId="3C025257" w14:textId="77777777" w:rsidR="002740CA" w:rsidRPr="00561197" w:rsidRDefault="002740CA" w:rsidP="002740CA">
      <w:r w:rsidRPr="00561197">
        <w:t xml:space="preserve">For over 50 years </w:t>
      </w:r>
      <w:r w:rsidRPr="00561197">
        <w:rPr>
          <w:rStyle w:val="StyleUnderline"/>
        </w:rPr>
        <w:t>the Pentagon has</w:t>
      </w:r>
      <w:r w:rsidRPr="00561197">
        <w:t xml:space="preserve"> had </w:t>
      </w:r>
      <w:r w:rsidRPr="003850DB">
        <w:rPr>
          <w:rStyle w:val="StyleUnderline"/>
          <w:highlight w:val="cyan"/>
        </w:rPr>
        <w:t xml:space="preserve">early </w:t>
      </w:r>
      <w:r w:rsidRPr="003850DB">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3850DB">
        <w:rPr>
          <w:rStyle w:val="Emphasis"/>
          <w:highlight w:val="cyan"/>
        </w:rPr>
        <w:t>spott</w:t>
      </w:r>
      <w:r w:rsidRPr="00561197">
        <w:rPr>
          <w:rStyle w:val="Emphasis"/>
        </w:rPr>
        <w:t xml:space="preserve">ing </w:t>
      </w:r>
      <w:r w:rsidRPr="003850DB">
        <w:rPr>
          <w:rStyle w:val="Emphasis"/>
          <w:highlight w:val="cyan"/>
        </w:rPr>
        <w:t>launches</w:t>
      </w:r>
      <w:r w:rsidRPr="003850DB">
        <w:rPr>
          <w:rStyle w:val="StyleUnderline"/>
          <w:highlight w:val="cyan"/>
        </w:rPr>
        <w:t xml:space="preserve"> of</w:t>
      </w:r>
      <w:r w:rsidRPr="00561197">
        <w:rPr>
          <w:rStyle w:val="StyleUnderline"/>
        </w:rPr>
        <w:t xml:space="preserve"> ballistic </w:t>
      </w:r>
      <w:r w:rsidRPr="003850DB">
        <w:rPr>
          <w:rStyle w:val="StyleUnderline"/>
          <w:highlight w:val="cyan"/>
        </w:rPr>
        <w:t>missiles</w:t>
      </w:r>
      <w:r w:rsidRPr="00561197">
        <w:rPr>
          <w:rStyle w:val="StyleUnderline"/>
        </w:rPr>
        <w:t>, especially the</w:t>
      </w:r>
      <w:r w:rsidRPr="00561197">
        <w:t xml:space="preserve"> big </w:t>
      </w:r>
      <w:r w:rsidRPr="00561197">
        <w:rPr>
          <w:rStyle w:val="Emphasis"/>
        </w:rPr>
        <w:t>intercontinental kind</w:t>
      </w:r>
      <w:r w:rsidRPr="00561197">
        <w:rPr>
          <w:rStyle w:val="StyleUnderline"/>
        </w:rPr>
        <w:t xml:space="preserve"> </w:t>
      </w:r>
      <w:r w:rsidRPr="003850DB">
        <w:rPr>
          <w:rStyle w:val="StyleUnderline"/>
          <w:highlight w:val="cyan"/>
        </w:rPr>
        <w:t>that</w:t>
      </w:r>
      <w:r w:rsidRPr="00561197">
        <w:rPr>
          <w:rStyle w:val="StyleUnderline"/>
        </w:rPr>
        <w:t xml:space="preserve"> can fly around the globe in less than 30 minutes and </w:t>
      </w:r>
      <w:r w:rsidRPr="003850DB">
        <w:rPr>
          <w:rStyle w:val="StyleUnderline"/>
          <w:highlight w:val="cyan"/>
        </w:rPr>
        <w:t>bring</w:t>
      </w:r>
      <w:r w:rsidRPr="00561197">
        <w:t xml:space="preserve"> about </w:t>
      </w:r>
      <w:r w:rsidRPr="00561197">
        <w:rPr>
          <w:rStyle w:val="Emphasis"/>
        </w:rPr>
        <w:t xml:space="preserve">nuclear </w:t>
      </w:r>
      <w:r w:rsidRPr="003850DB">
        <w:rPr>
          <w:rStyle w:val="Emphasis"/>
          <w:highlight w:val="cyan"/>
        </w:rPr>
        <w:t>Armageddon</w:t>
      </w:r>
      <w:r w:rsidRPr="00561197">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t xml:space="preserve"> and at the dawn of the space age, </w:t>
      </w:r>
      <w:r w:rsidRPr="00561197">
        <w:rPr>
          <w:rStyle w:val="StyleUnderline"/>
        </w:rPr>
        <w:t>the first Missile Defense Alarm System</w:t>
      </w:r>
      <w:r w:rsidRPr="00561197">
        <w:t xml:space="preserve"> (MiDAS) satellite </w:t>
      </w:r>
      <w:r w:rsidRPr="00561197">
        <w:rPr>
          <w:rStyle w:val="StyleUnderline"/>
        </w:rPr>
        <w:t>was launched</w:t>
      </w:r>
      <w:r w:rsidRPr="00561197">
        <w:t xml:space="preserve"> into low earth orbit. </w:t>
      </w:r>
      <w:r w:rsidRPr="00561197">
        <w:rPr>
          <w:rStyle w:val="StyleUnderline"/>
        </w:rPr>
        <w:t xml:space="preserve">Six years later </w:t>
      </w:r>
      <w:r w:rsidRPr="003850DB">
        <w:rPr>
          <w:rStyle w:val="StyleUnderline"/>
          <w:highlight w:val="cyan"/>
        </w:rPr>
        <w:t>there was a constellation</w:t>
      </w:r>
      <w:r w:rsidRPr="00561197">
        <w:t xml:space="preserve"> of nine of these satellites roaming the heavens, each </w:t>
      </w:r>
      <w:r w:rsidRPr="003850DB">
        <w:rPr>
          <w:rStyle w:val="StyleUnderline"/>
          <w:highlight w:val="cyan"/>
        </w:rPr>
        <w:t>scanning</w:t>
      </w:r>
      <w:r w:rsidRPr="00561197">
        <w:rPr>
          <w:rStyle w:val="StyleUnderline"/>
        </w:rPr>
        <w:t xml:space="preserve"> the Soviet Union </w:t>
      </w:r>
      <w:r w:rsidRPr="003850DB">
        <w:rPr>
          <w:rStyle w:val="StyleUnderline"/>
          <w:highlight w:val="cyan"/>
        </w:rPr>
        <w:t>for</w:t>
      </w:r>
      <w:r w:rsidRPr="00561197">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3850DB">
        <w:rPr>
          <w:rStyle w:val="Emphasis"/>
          <w:highlight w:val="cyan"/>
        </w:rPr>
        <w:t>launch</w:t>
      </w:r>
      <w:r w:rsidRPr="00561197">
        <w:rPr>
          <w:rStyle w:val="StyleUnderline"/>
        </w:rPr>
        <w:t>. These</w:t>
      </w:r>
      <w:r w:rsidRPr="00561197">
        <w:t xml:space="preserve"> fairly crude, low-earth orbit </w:t>
      </w:r>
      <w:r w:rsidRPr="00561197">
        <w:rPr>
          <w:rStyle w:val="StyleUnderline"/>
        </w:rPr>
        <w:t>satellites</w:t>
      </w:r>
      <w:r w:rsidRPr="00561197">
        <w:t xml:space="preserve">, along with the radar-based Ballistic Missile Early Warning System, </w:t>
      </w:r>
      <w:r w:rsidRPr="00561197">
        <w:rPr>
          <w:rStyle w:val="StyleUnderline"/>
        </w:rPr>
        <w:t>would be the basis for a</w:t>
      </w:r>
      <w:r w:rsidRPr="00561197">
        <w:t xml:space="preserve"> Cold War ballistic </w:t>
      </w:r>
      <w:r w:rsidRPr="00561197">
        <w:rPr>
          <w:rStyle w:val="StyleUnderline"/>
        </w:rPr>
        <w:t>missile surveillance system that would become</w:t>
      </w:r>
      <w:r w:rsidRPr="00561197">
        <w:t xml:space="preserve"> ever </w:t>
      </w:r>
      <w:r w:rsidRPr="00561197">
        <w:rPr>
          <w:rStyle w:val="StyleUnderline"/>
        </w:rPr>
        <w:t xml:space="preserve">more complex and capable as the years went by. </w:t>
      </w:r>
      <w:r w:rsidRPr="003850DB">
        <w:rPr>
          <w:rStyle w:val="StyleUnderline"/>
          <w:highlight w:val="cyan"/>
        </w:rPr>
        <w:t>If</w:t>
      </w:r>
      <w:r w:rsidRPr="00561197">
        <w:t xml:space="preserve"> ballistic </w:t>
      </w:r>
      <w:r w:rsidRPr="00561197">
        <w:rPr>
          <w:rStyle w:val="StyleUnderline"/>
        </w:rPr>
        <w:t xml:space="preserve">missile </w:t>
      </w:r>
      <w:r w:rsidRPr="003850DB">
        <w:rPr>
          <w:rStyle w:val="Emphasis"/>
          <w:highlight w:val="cyan"/>
        </w:rPr>
        <w:t>launches were detected</w:t>
      </w:r>
      <w:r w:rsidRPr="00561197">
        <w:rPr>
          <w:rStyle w:val="StyleUnderline"/>
        </w:rPr>
        <w:t xml:space="preserve"> and</w:t>
      </w:r>
      <w:r w:rsidRPr="00561197">
        <w:t xml:space="preserve"> deemed </w:t>
      </w:r>
      <w:r w:rsidRPr="00561197">
        <w:rPr>
          <w:rStyle w:val="StyleUnderline"/>
        </w:rPr>
        <w:t xml:space="preserve">a threat, </w:t>
      </w:r>
      <w:r w:rsidRPr="003850DB">
        <w:rPr>
          <w:rStyle w:val="StyleUnderline"/>
          <w:highlight w:val="cyan"/>
        </w:rPr>
        <w:t xml:space="preserve">the </w:t>
      </w:r>
      <w:r w:rsidRPr="003850DB">
        <w:rPr>
          <w:rStyle w:val="Emphasis"/>
          <w:highlight w:val="cyan"/>
        </w:rPr>
        <w:t>decision to retaliate</w:t>
      </w:r>
      <w:r w:rsidRPr="003850DB">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3850DB">
        <w:rPr>
          <w:rStyle w:val="StyleUnderline"/>
          <w:highlight w:val="cyan"/>
        </w:rPr>
        <w:t>call</w:t>
      </w:r>
      <w:r w:rsidRPr="00561197">
        <w:rPr>
          <w:rStyle w:val="StyleUnderline"/>
        </w:rPr>
        <w:t xml:space="preserve"> to do so </w:t>
      </w:r>
      <w:r w:rsidRPr="0010289E">
        <w:rPr>
          <w:rStyle w:val="Emphasis"/>
        </w:rPr>
        <w:t>with</w:t>
      </w:r>
      <w:r w:rsidRPr="003850DB">
        <w:rPr>
          <w:rStyle w:val="Emphasis"/>
          <w:highlight w:val="cyan"/>
        </w:rPr>
        <w:t>in half an hour</w:t>
      </w:r>
      <w:r w:rsidRPr="00561197">
        <w:rPr>
          <w:rStyle w:val="StyleUnderline"/>
        </w:rPr>
        <w:t xml:space="preserve">, an act </w:t>
      </w:r>
      <w:r w:rsidRPr="003850DB">
        <w:rPr>
          <w:rStyle w:val="StyleUnderline"/>
          <w:highlight w:val="cyan"/>
        </w:rPr>
        <w:t>that could</w:t>
      </w:r>
      <w:r w:rsidRPr="00561197">
        <w:rPr>
          <w:rStyle w:val="StyleUnderline"/>
        </w:rPr>
        <w:t xml:space="preserve"> bring</w:t>
      </w:r>
      <w:r w:rsidRPr="00561197">
        <w:t xml:space="preserve"> an </w:t>
      </w:r>
      <w:r w:rsidRPr="00561197">
        <w:rPr>
          <w:rStyle w:val="StyleUnderline"/>
        </w:rPr>
        <w:t xml:space="preserve">the </w:t>
      </w:r>
      <w:r w:rsidRPr="003850DB">
        <w:rPr>
          <w:rStyle w:val="Emphasis"/>
          <w:highlight w:val="cyan"/>
        </w:rPr>
        <w:t>end</w:t>
      </w:r>
      <w:r w:rsidRPr="00561197">
        <w:rPr>
          <w:rStyle w:val="Emphasis"/>
        </w:rPr>
        <w:t xml:space="preserve"> of </w:t>
      </w:r>
      <w:r w:rsidRPr="003850DB">
        <w:rPr>
          <w:rStyle w:val="Emphasis"/>
          <w:highlight w:val="cyan"/>
        </w:rPr>
        <w:t>humanity</w:t>
      </w:r>
      <w:r w:rsidRPr="00561197">
        <w:rPr>
          <w:rStyle w:val="Emphasis"/>
        </w:rPr>
        <w:t xml:space="preserve">’s </w:t>
      </w:r>
      <w:r w:rsidRPr="00561197">
        <w:rPr>
          <w:rStyle w:val="StyleUnderline"/>
        </w:rPr>
        <w:t>reign on Earth</w:t>
      </w:r>
      <w:r w:rsidRPr="00561197">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t xml:space="preserve">, the </w:t>
      </w:r>
      <w:r w:rsidRPr="003850DB">
        <w:rPr>
          <w:rStyle w:val="StyleUnderline"/>
          <w:highlight w:val="cyan"/>
        </w:rPr>
        <w:t>info</w:t>
      </w:r>
      <w:r w:rsidRPr="00561197">
        <w:rPr>
          <w:rStyle w:val="StyleUnderline"/>
        </w:rPr>
        <w:t xml:space="preserve">rmation </w:t>
      </w:r>
      <w:r w:rsidRPr="003850DB">
        <w:rPr>
          <w:rStyle w:val="StyleUnderline"/>
          <w:highlight w:val="cyan"/>
        </w:rPr>
        <w:t xml:space="preserve">would </w:t>
      </w:r>
      <w:r w:rsidRPr="003850DB">
        <w:rPr>
          <w:rStyle w:val="Emphasis"/>
          <w:highlight w:val="cyan"/>
        </w:rPr>
        <w:t>immediately</w:t>
      </w:r>
      <w:r w:rsidRPr="003850DB">
        <w:rPr>
          <w:rStyle w:val="StyleUnderline"/>
          <w:highlight w:val="cyan"/>
        </w:rPr>
        <w:t xml:space="preserve"> be </w:t>
      </w:r>
      <w:r w:rsidRPr="003850DB">
        <w:rPr>
          <w:rStyle w:val="Emphasis"/>
          <w:highlight w:val="cyan"/>
        </w:rPr>
        <w:t>data-</w:t>
      </w:r>
      <w:r w:rsidRPr="0010289E">
        <w:rPr>
          <w:rStyle w:val="Emphasis"/>
          <w:highlight w:val="cyan"/>
        </w:rPr>
        <w:t>linked</w:t>
      </w:r>
      <w:r w:rsidRPr="0010289E">
        <w:rPr>
          <w:rStyle w:val="StyleUnderline"/>
          <w:highlight w:val="cyan"/>
        </w:rPr>
        <w:t xml:space="preserve"> to</w:t>
      </w:r>
      <w:r w:rsidRPr="00561197">
        <w:rPr>
          <w:rStyle w:val="StyleUnderline"/>
        </w:rPr>
        <w:t xml:space="preserve"> controllers on </w:t>
      </w:r>
      <w:r w:rsidRPr="0010289E">
        <w:rPr>
          <w:rStyle w:val="StyleUnderline"/>
          <w:highlight w:val="cyan"/>
        </w:rPr>
        <w:t>the ground</w:t>
      </w:r>
      <w:r w:rsidRPr="00561197">
        <w:t xml:space="preserve"> at the 460th Space Wing located at Buckley AFB in in Colorado. A total of </w:t>
      </w:r>
      <w:r w:rsidRPr="00561197">
        <w:rPr>
          <w:rStyle w:val="StyleUnderline"/>
        </w:rPr>
        <w:t>23</w:t>
      </w:r>
      <w:r w:rsidRPr="00561197">
        <w:t xml:space="preserve"> of these </w:t>
      </w:r>
      <w:r w:rsidRPr="00561197">
        <w:rPr>
          <w:rStyle w:val="StyleUnderline"/>
        </w:rPr>
        <w:t>satellites have been launched</w:t>
      </w:r>
      <w:r w:rsidRPr="00561197">
        <w:t xml:space="preserve"> over the program’s life, </w:t>
      </w:r>
      <w:r w:rsidRPr="00561197">
        <w:rPr>
          <w:rStyle w:val="StyleUnderline"/>
        </w:rPr>
        <w:t>with constant upgrades</w:t>
      </w:r>
      <w:r w:rsidRPr="00561197">
        <w:t xml:space="preserve"> made </w:t>
      </w:r>
      <w:r w:rsidRPr="00561197">
        <w:rPr>
          <w:rStyle w:val="StyleUnderline"/>
        </w:rPr>
        <w:t>along the way</w:t>
      </w:r>
      <w:r w:rsidRPr="00561197">
        <w:t xml:space="preserve">. A DSP satellite was launched by the Space Shuttle on STS-44 in 1991, and the last one was launched by a Delta IV Heavy in 2007. Most </w:t>
      </w:r>
      <w:r w:rsidRPr="00561197">
        <w:rPr>
          <w:rStyle w:val="StyleUnderline"/>
        </w:rPr>
        <w:t>famously, the</w:t>
      </w:r>
      <w:r w:rsidRPr="00561197">
        <w:t xml:space="preserve"> Defense Support Program </w:t>
      </w:r>
      <w:r w:rsidRPr="00561197">
        <w:rPr>
          <w:rStyle w:val="StyleUnderline"/>
        </w:rPr>
        <w:t>constellation</w:t>
      </w:r>
      <w:r w:rsidRPr="00561197">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t xml:space="preserve"> Operation </w:t>
      </w:r>
      <w:r w:rsidRPr="00561197">
        <w:rPr>
          <w:rStyle w:val="StyleUnderline"/>
        </w:rPr>
        <w:t>Desert Storm</w:t>
      </w:r>
      <w:r w:rsidRPr="00561197">
        <w:t>.</w:t>
      </w:r>
    </w:p>
    <w:p w14:paraId="401DB78F" w14:textId="77777777" w:rsidR="002740CA" w:rsidRPr="00F601E6" w:rsidRDefault="002740CA" w:rsidP="002740CA"/>
    <w:p w14:paraId="24A70D3A" w14:textId="4F17CEA0" w:rsidR="00743F03" w:rsidRPr="00561197" w:rsidRDefault="00743F03" w:rsidP="00743F03"/>
    <w:p w14:paraId="7855856A" w14:textId="77777777" w:rsidR="000D4DCC" w:rsidRPr="00100A2B" w:rsidRDefault="000D4DCC" w:rsidP="000D4DCC">
      <w:pPr>
        <w:pStyle w:val="Heading4"/>
        <w:rPr>
          <w:rFonts w:cs="Calibri"/>
        </w:rPr>
      </w:pPr>
      <w:r w:rsidRPr="00100A2B">
        <w:rPr>
          <w:rFonts w:cs="Calibri"/>
        </w:rPr>
        <w:t>Nuke war causes extinction – it won’t stay limited</w:t>
      </w:r>
    </w:p>
    <w:p w14:paraId="03EC2C25" w14:textId="77777777" w:rsidR="000D4DCC" w:rsidRPr="00100A2B" w:rsidRDefault="000D4DCC" w:rsidP="000D4DCC">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16664C01" w14:textId="77777777" w:rsidR="000D4DCC" w:rsidRPr="00100A2B" w:rsidRDefault="000D4DCC" w:rsidP="000D4DCC">
      <w:pPr>
        <w:rPr>
          <w:szCs w:val="26"/>
        </w:rPr>
      </w:pPr>
      <w:r w:rsidRPr="00100A2B">
        <w:rPr>
          <w:rStyle w:val="StyleUnderline"/>
        </w:rPr>
        <w:t>We are not talking enough about the climatic effects of nuclear war</w:t>
      </w:r>
      <w:r w:rsidRPr="00100A2B">
        <w:rPr>
          <w:szCs w:val="26"/>
        </w:rPr>
        <w:t xml:space="preserve">. </w:t>
      </w:r>
    </w:p>
    <w:p w14:paraId="6D7E7D8E" w14:textId="77777777" w:rsidR="000D4DCC" w:rsidRPr="00100A2B" w:rsidRDefault="000D4DCC" w:rsidP="000D4DCC">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28A39D75" w14:textId="77777777" w:rsidR="000D4DCC" w:rsidRPr="00100A2B" w:rsidRDefault="000D4DCC" w:rsidP="000D4DCC">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27DC687F" w14:textId="77777777" w:rsidR="000D4DCC" w:rsidRPr="00100A2B" w:rsidRDefault="000D4DCC" w:rsidP="000D4DCC">
      <w:pPr>
        <w:rPr>
          <w:szCs w:val="26"/>
        </w:rPr>
      </w:pPr>
      <w:r w:rsidRPr="00100A2B">
        <w:rPr>
          <w:szCs w:val="26"/>
        </w:rPr>
        <w:t xml:space="preserve">What about a larger-scale conflict? </w:t>
      </w:r>
    </w:p>
    <w:p w14:paraId="4DA1A58E" w14:textId="77777777" w:rsidR="000D4DCC" w:rsidRPr="00100A2B" w:rsidRDefault="000D4DCC" w:rsidP="000D4DCC">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4D59151F" w14:textId="77777777" w:rsidR="000D4DCC" w:rsidRPr="00100A2B" w:rsidRDefault="000D4DCC" w:rsidP="000D4DCC">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6D8C2C9C" w14:textId="77777777" w:rsidR="000D4DCC" w:rsidRPr="00100A2B" w:rsidRDefault="000D4DCC" w:rsidP="000D4DCC">
      <w:pPr>
        <w:rPr>
          <w:szCs w:val="26"/>
        </w:rPr>
      </w:pPr>
      <w:r w:rsidRPr="00100A2B">
        <w:rPr>
          <w:szCs w:val="26"/>
        </w:rPr>
        <w:t xml:space="preserve">Many people are concerned about North Korea’s advancing missile capabilities. Is nuclear war likely in your opinion? </w:t>
      </w:r>
    </w:p>
    <w:p w14:paraId="35986185" w14:textId="77777777" w:rsidR="000D4DCC" w:rsidRPr="00100A2B" w:rsidRDefault="000D4DCC" w:rsidP="000D4DCC">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31E2071B" w14:textId="77777777" w:rsidR="000D4DCC" w:rsidRPr="00100A2B" w:rsidRDefault="000D4DCC" w:rsidP="000D4DCC">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47375DD7" w14:textId="77777777" w:rsidR="000D4DCC" w:rsidRPr="00100A2B" w:rsidRDefault="000D4DCC" w:rsidP="000D4DCC">
      <w:pPr>
        <w:rPr>
          <w:szCs w:val="26"/>
        </w:rPr>
      </w:pPr>
      <w:r w:rsidRPr="00100A2B">
        <w:rPr>
          <w:szCs w:val="26"/>
        </w:rPr>
        <w:t xml:space="preserve">It has been more than 70 years since the last time a nuclear bomb was used in warfare. What would be the effects on the environment and on human health today? </w:t>
      </w:r>
    </w:p>
    <w:p w14:paraId="3217E270" w14:textId="77777777" w:rsidR="000D4DCC" w:rsidRPr="00100A2B" w:rsidRDefault="000D4DCC" w:rsidP="000D4DCC">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5956BAA7" w14:textId="77777777" w:rsidR="000D4DCC" w:rsidRPr="00100A2B" w:rsidRDefault="000D4DCC" w:rsidP="000D4DCC"/>
    <w:p w14:paraId="1ADB6208" w14:textId="77777777" w:rsidR="00AD68B9" w:rsidRPr="00100A2B" w:rsidRDefault="00AD68B9" w:rsidP="00AD68B9"/>
    <w:p w14:paraId="6D4C85D9" w14:textId="77777777" w:rsidR="00AD68B9" w:rsidRPr="00100A2B" w:rsidRDefault="00AD68B9" w:rsidP="00AD68B9">
      <w:pPr>
        <w:pStyle w:val="Heading3"/>
      </w:pPr>
      <w:r w:rsidRPr="00100A2B">
        <w:t xml:space="preserve">AC – Africa Mining Advantage </w:t>
      </w:r>
    </w:p>
    <w:p w14:paraId="2BB7D7D6" w14:textId="77777777" w:rsidR="00AD68B9" w:rsidRPr="00100A2B" w:rsidRDefault="00AD68B9" w:rsidP="00AD68B9">
      <w:pPr>
        <w:pStyle w:val="Heading4"/>
      </w:pPr>
      <w:r w:rsidRPr="00100A2B">
        <w:t xml:space="preserve">Space mining destroys the African economy </w:t>
      </w:r>
    </w:p>
    <w:p w14:paraId="46DFE5EA" w14:textId="77777777" w:rsidR="00AD68B9" w:rsidRPr="00100A2B" w:rsidRDefault="00AD68B9" w:rsidP="00AD68B9">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6" w:history="1">
        <w:r w:rsidRPr="00100A2B">
          <w:rPr>
            <w:rStyle w:val="Hyperlink"/>
          </w:rPr>
          <w:t>https://africanews.space/the-effect-of-asteroid-mining-on-mining-activities-in-africa/</w:t>
        </w:r>
      </w:hyperlink>
      <w:r w:rsidRPr="00100A2B">
        <w:t xml:space="preserve">] </w:t>
      </w:r>
    </w:p>
    <w:p w14:paraId="16840C31" w14:textId="77777777" w:rsidR="00AD68B9" w:rsidRPr="00100A2B" w:rsidRDefault="00AD68B9" w:rsidP="00AD68B9">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materialises,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2D46088" w14:textId="77777777" w:rsidR="00AD68B9" w:rsidRPr="00100A2B" w:rsidRDefault="00AD68B9" w:rsidP="00AD68B9"/>
    <w:p w14:paraId="08882C1C" w14:textId="77777777" w:rsidR="00AD68B9" w:rsidRPr="00100A2B" w:rsidRDefault="00AD68B9" w:rsidP="00AD68B9">
      <w:pPr>
        <w:pStyle w:val="Heading4"/>
      </w:pPr>
      <w:r w:rsidRPr="00100A2B">
        <w:t>Economic decline causes Africa war</w:t>
      </w:r>
    </w:p>
    <w:p w14:paraId="6B10D475" w14:textId="77777777" w:rsidR="00AD68B9" w:rsidRPr="00100A2B" w:rsidRDefault="00AD68B9" w:rsidP="00AD68B9">
      <w:pPr>
        <w:rPr>
          <w:rStyle w:val="StyleUnderline"/>
          <w:sz w:val="16"/>
          <w:u w:val="none"/>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7" w:history="1">
        <w:r w:rsidRPr="00100A2B">
          <w:rPr>
            <w:rStyle w:val="Hyperlink"/>
          </w:rPr>
          <w:t>https://www.researchgate.net/publication/320740608_Experienced_poverty_and_local_conflict_violence</w:t>
        </w:r>
      </w:hyperlink>
      <w:r w:rsidRPr="00100A2B">
        <w:rPr>
          <w:rStyle w:val="StyleUnderline"/>
          <w:sz w:val="16"/>
          <w:u w:val="none"/>
        </w:rPr>
        <w:t xml:space="preserve">] </w:t>
      </w:r>
    </w:p>
    <w:p w14:paraId="7FB385BC" w14:textId="77777777" w:rsidR="00AD68B9" w:rsidRPr="00100A2B" w:rsidRDefault="00AD68B9" w:rsidP="00AD68B9">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(Hegre and Sambanis,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251E799B" w14:textId="77777777" w:rsidR="00AD68B9" w:rsidRPr="00100A2B" w:rsidRDefault="00AD68B9" w:rsidP="00AD68B9">
      <w:pPr>
        <w:rPr>
          <w:rStyle w:val="StyleUnderline"/>
        </w:rPr>
      </w:pPr>
      <w:r w:rsidRPr="00100A2B">
        <w:rPr>
          <w:rStyle w:val="StyleUnderline"/>
        </w:rPr>
        <w:t>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1D2BEFF9" w14:textId="77777777" w:rsidR="00AD68B9" w:rsidRPr="00100A2B" w:rsidRDefault="00AD68B9" w:rsidP="00AD68B9">
      <w:pPr>
        <w:rPr>
          <w:rStyle w:val="StyleUnderline"/>
        </w:rPr>
      </w:pPr>
      <w:r w:rsidRPr="00100A2B">
        <w:rPr>
          <w:rStyle w:val="StyleUnderline"/>
        </w:rPr>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39A1F3EE" w14:textId="77777777" w:rsidR="00AD68B9" w:rsidRPr="00100A2B" w:rsidRDefault="00AD68B9" w:rsidP="00AD68B9">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1517CE73" w14:textId="77777777" w:rsidR="00AD68B9" w:rsidRPr="00100A2B" w:rsidRDefault="00AD68B9" w:rsidP="00AD68B9">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D57D536" w14:textId="77777777" w:rsidR="00AD68B9" w:rsidRPr="00100A2B" w:rsidRDefault="00AD68B9" w:rsidP="00AD68B9">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3D9B64BD" w14:textId="77777777" w:rsidR="00AD68B9" w:rsidRPr="00100A2B" w:rsidRDefault="00AD68B9" w:rsidP="00AD68B9">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0D7484A0" w14:textId="77777777" w:rsidR="00AD68B9" w:rsidRPr="00100A2B" w:rsidRDefault="00AD68B9" w:rsidP="00AD68B9">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4A10990F" w14:textId="77777777" w:rsidR="00AD68B9" w:rsidRPr="00100A2B" w:rsidRDefault="00AD68B9" w:rsidP="00AD68B9">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9CCB15B" w14:textId="77777777" w:rsidR="00AD68B9" w:rsidRPr="00100A2B" w:rsidRDefault="00AD68B9" w:rsidP="00AD68B9">
      <w:pPr>
        <w:rPr>
          <w:rStyle w:val="StyleUnderline"/>
        </w:rPr>
      </w:pPr>
      <w:r w:rsidRPr="00100A2B">
        <w:rPr>
          <w:rStyle w:val="StyleUnderline"/>
        </w:rPr>
        <w:t>Poverty and conflict</w:t>
      </w:r>
    </w:p>
    <w:p w14:paraId="3CBCF941" w14:textId="77777777" w:rsidR="00AD68B9" w:rsidRPr="00100A2B" w:rsidRDefault="00AD68B9" w:rsidP="00AD68B9">
      <w:pPr>
        <w:rPr>
          <w:rStyle w:val="StyleUnderline"/>
        </w:rPr>
      </w:pPr>
      <w:r w:rsidRPr="00100A2B">
        <w:rPr>
          <w:rStyle w:val="StyleUnderline"/>
        </w:rPr>
        <w:t>A direct link</w:t>
      </w:r>
    </w:p>
    <w:p w14:paraId="38B2FC91" w14:textId="77777777" w:rsidR="00AD68B9" w:rsidRPr="00100A2B" w:rsidRDefault="00AD68B9" w:rsidP="00AD68B9">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Tollefsen and Buhaug (2015) identified a similar scenario at the local level.</w:t>
      </w:r>
    </w:p>
    <w:p w14:paraId="4C8475D8" w14:textId="77777777" w:rsidR="00743F03" w:rsidRPr="00FF1C12" w:rsidRDefault="00743F03" w:rsidP="00743F03">
      <w:pPr>
        <w:pStyle w:val="Heading4"/>
        <w:rPr>
          <w:rFonts w:cs="Times New Roman"/>
        </w:rPr>
      </w:pPr>
      <w:r>
        <w:rPr>
          <w:rFonts w:cs="Times New Roman"/>
        </w:rPr>
        <w:t>Horn of Africa conflicts</w:t>
      </w:r>
      <w:r w:rsidRPr="00FF1C12">
        <w:rPr>
          <w:rFonts w:cs="Times New Roman"/>
        </w:rPr>
        <w:t xml:space="preserve"> cause great </w:t>
      </w:r>
      <w:r>
        <w:rPr>
          <w:rFonts w:cs="Times New Roman"/>
        </w:rPr>
        <w:t>power war</w:t>
      </w:r>
    </w:p>
    <w:p w14:paraId="10A9C3BA" w14:textId="77777777" w:rsidR="00743F03" w:rsidRPr="00FF1C12" w:rsidRDefault="00743F03" w:rsidP="00743F03">
      <w:pPr>
        <w:rPr>
          <w:rFonts w:cs="Times New Roman"/>
        </w:rPr>
      </w:pPr>
      <w:r w:rsidRPr="007059D7">
        <w:rPr>
          <w:rStyle w:val="Style13ptBold"/>
        </w:rPr>
        <w:t>Glick 7</w:t>
      </w:r>
      <w:r w:rsidRPr="00FF1C12">
        <w:rPr>
          <w:rFonts w:cs="Times New Roman"/>
        </w:rPr>
        <w:t xml:space="preserve"> (Caroline – senior Middle East fellow at the Center for Security Policy, Condi’s African holiday, p. </w:t>
      </w:r>
      <w:r w:rsidRPr="00FF1C12">
        <w:rPr>
          <w:rFonts w:cs="Times New Roman"/>
          <w:sz w:val="18"/>
        </w:rPr>
        <w:t>http://www.centerforsecuritypolicy.org/home.aspx?sid=56&amp;categoryid=56&amp;subcategoryid=90&amp;newsid=11568</w:t>
      </w:r>
      <w:r w:rsidRPr="00FF1C12">
        <w:rPr>
          <w:rFonts w:cs="Times New Roman"/>
        </w:rPr>
        <w:t>)</w:t>
      </w:r>
    </w:p>
    <w:p w14:paraId="5BC66B65" w14:textId="35F81D40" w:rsidR="00743F03" w:rsidRDefault="00743F03" w:rsidP="00743F03">
      <w:pPr>
        <w:widowControl w:val="0"/>
        <w:rPr>
          <w:rFonts w:cs="Times New Roman"/>
          <w:sz w:val="16"/>
        </w:rPr>
      </w:pPr>
      <w:r w:rsidRPr="00FF1C12">
        <w:rPr>
          <w:rFonts w:cs="Times New Roman"/>
          <w:sz w:val="16"/>
        </w:rPr>
        <w:t xml:space="preserve">The </w:t>
      </w:r>
      <w:r w:rsidRPr="00BD4F9E">
        <w:rPr>
          <w:rStyle w:val="StyleUnderline"/>
          <w:highlight w:val="yellow"/>
        </w:rPr>
        <w:t>Horn of Africa</w:t>
      </w:r>
      <w:r w:rsidRPr="00BD4F9E">
        <w:rPr>
          <w:rStyle w:val="StyleUnderline"/>
          <w:rFonts w:eastAsiaTheme="majorEastAsia" w:cs="Times New Roman"/>
          <w:highlight w:val="yellow"/>
        </w:rPr>
        <w:t xml:space="preserve"> i</w:t>
      </w:r>
      <w:r w:rsidRPr="00FF1C12">
        <w:rPr>
          <w:rStyle w:val="StyleUnderline"/>
          <w:rFonts w:eastAsiaTheme="majorEastAsia" w:cs="Times New Roman"/>
          <w:highlight w:val="yellow"/>
        </w:rPr>
        <w:t>s a dangerous and strategically vital place. Small wars</w:t>
      </w:r>
      <w:r w:rsidRPr="00FF1C12">
        <w:rPr>
          <w:rFonts w:cs="Times New Roman"/>
        </w:rPr>
        <w:t xml:space="preserve">, </w:t>
      </w:r>
      <w:r w:rsidRPr="00FF1C12">
        <w:rPr>
          <w:rFonts w:cs="Times New Roman"/>
          <w:sz w:val="16"/>
        </w:rPr>
        <w:t>which rage continuously</w:t>
      </w:r>
      <w:r w:rsidRPr="00FF1C12">
        <w:rPr>
          <w:rFonts w:cs="Times New Roman"/>
        </w:rPr>
        <w:t xml:space="preserve">, </w:t>
      </w:r>
      <w:r w:rsidRPr="00FF1C12">
        <w:rPr>
          <w:rStyle w:val="StyleUnderline"/>
          <w:rFonts w:eastAsiaTheme="majorEastAsia" w:cs="Times New Roman"/>
          <w:highlight w:val="yellow"/>
        </w:rPr>
        <w:t xml:space="preserve">can </w:t>
      </w:r>
      <w:r w:rsidRPr="00FF1C12">
        <w:rPr>
          <w:rStyle w:val="StyleUnderline"/>
          <w:rFonts w:eastAsiaTheme="majorEastAsia" w:cs="Times New Roman"/>
          <w:highlight w:val="yellow"/>
          <w:bdr w:val="single" w:sz="4" w:space="0" w:color="auto"/>
        </w:rPr>
        <w:t>easily escalate</w:t>
      </w:r>
      <w:r w:rsidRPr="00FF1C12">
        <w:rPr>
          <w:rStyle w:val="StyleUnderline"/>
          <w:rFonts w:eastAsiaTheme="majorEastAsia" w:cs="Times New Roman"/>
          <w:highlight w:val="yellow"/>
        </w:rPr>
        <w:t xml:space="preserve"> into </w:t>
      </w:r>
      <w:r w:rsidRPr="007059D7">
        <w:rPr>
          <w:rStyle w:val="Emphasis"/>
          <w:highlight w:val="yellow"/>
        </w:rPr>
        <w:t>big wars</w:t>
      </w:r>
      <w:r w:rsidRPr="00FF1C12">
        <w:rPr>
          <w:rStyle w:val="StyleUnderline"/>
          <w:rFonts w:eastAsiaTheme="majorEastAsia" w:cs="Times New Roman"/>
          <w:highlight w:val="yellow"/>
        </w:rPr>
        <w:t>. Local conflicts have</w:t>
      </w:r>
      <w:r w:rsidRPr="00FF1C12">
        <w:rPr>
          <w:rStyle w:val="StyleUnderline"/>
          <w:rFonts w:eastAsiaTheme="majorEastAsia" w:cs="Times New Roman"/>
        </w:rPr>
        <w:t xml:space="preserve"> regional and </w:t>
      </w:r>
      <w:r w:rsidRPr="00FF1C12">
        <w:rPr>
          <w:rStyle w:val="StyleUnderline"/>
          <w:rFonts w:eastAsiaTheme="majorEastAsia" w:cs="Times New Roman"/>
          <w:highlight w:val="yellow"/>
          <w:bdr w:val="single" w:sz="4" w:space="0" w:color="auto"/>
        </w:rPr>
        <w:t>global aspects</w:t>
      </w:r>
      <w:r w:rsidRPr="00FF1C12">
        <w:rPr>
          <w:rStyle w:val="StyleUnderline"/>
          <w:rFonts w:eastAsiaTheme="majorEastAsia" w:cs="Times New Roman"/>
          <w:highlight w:val="yellow"/>
        </w:rPr>
        <w:t>. All</w:t>
      </w:r>
      <w:r w:rsidRPr="00FF1C12">
        <w:rPr>
          <w:rFonts w:cs="Times New Roman"/>
        </w:rPr>
        <w:t xml:space="preserve"> </w:t>
      </w:r>
      <w:r w:rsidRPr="00FF1C12">
        <w:rPr>
          <w:rFonts w:cs="Times New Roman"/>
          <w:sz w:val="16"/>
        </w:rPr>
        <w:t xml:space="preserve">of the </w:t>
      </w:r>
      <w:r w:rsidRPr="00FF1C12">
        <w:rPr>
          <w:rStyle w:val="StyleUnderline"/>
          <w:rFonts w:eastAsiaTheme="majorEastAsia" w:cs="Times New Roman"/>
          <w:highlight w:val="yellow"/>
        </w:rPr>
        <w:t xml:space="preserve">conflicts in this </w:t>
      </w:r>
      <w:r w:rsidRPr="00FF1C12">
        <w:rPr>
          <w:rStyle w:val="StyleUnderline"/>
          <w:rFonts w:eastAsiaTheme="majorEastAsia" w:cs="Times New Roman"/>
          <w:highlight w:val="yellow"/>
          <w:bdr w:val="single" w:sz="4" w:space="0" w:color="auto"/>
        </w:rPr>
        <w:t>tinderbox</w:t>
      </w:r>
      <w:r w:rsidRPr="00FF1C12">
        <w:rPr>
          <w:rStyle w:val="StyleUnderline"/>
          <w:rFonts w:eastAsiaTheme="majorEastAsia" w:cs="Times New Roman"/>
          <w:highlight w:val="yellow"/>
        </w:rPr>
        <w:t>, which</w:t>
      </w:r>
      <w:r w:rsidRPr="00FF1C12">
        <w:rPr>
          <w:rStyle w:val="StyleUnderline"/>
          <w:rFonts w:cs="Times New Roman"/>
          <w:highlight w:val="yellow"/>
        </w:rPr>
        <w:t xml:space="preserve"> </w:t>
      </w:r>
      <w:r w:rsidRPr="00FF1C12">
        <w:rPr>
          <w:rStyle w:val="StyleUnderline"/>
          <w:rFonts w:eastAsiaTheme="majorEastAsia" w:cs="Times New Roman"/>
          <w:highlight w:val="yellow"/>
        </w:rPr>
        <w:t>controls shipping lanes</w:t>
      </w:r>
      <w:r w:rsidRPr="00FF1C12">
        <w:rPr>
          <w:rFonts w:cs="Times New Roman"/>
        </w:rPr>
        <w:t xml:space="preserve"> </w:t>
      </w:r>
      <w:r w:rsidRPr="00FF1C12">
        <w:rPr>
          <w:rFonts w:cs="Times New Roman"/>
          <w:sz w:val="16"/>
        </w:rPr>
        <w:t>from the Indian Ocean into the Red Sea,</w:t>
      </w:r>
      <w:r w:rsidRPr="00FF1C12">
        <w:rPr>
          <w:rFonts w:cs="Times New Roman"/>
        </w:rPr>
        <w:t xml:space="preserve"> </w:t>
      </w:r>
      <w:r w:rsidRPr="00FF1C12">
        <w:rPr>
          <w:rStyle w:val="StyleUnderline"/>
          <w:rFonts w:eastAsiaTheme="majorEastAsia" w:cs="Times New Roman"/>
          <w:highlight w:val="yellow"/>
        </w:rPr>
        <w:t>can</w:t>
      </w:r>
      <w:r w:rsidRPr="00FF1C12">
        <w:rPr>
          <w:rFonts w:cs="Times New Roman"/>
        </w:rPr>
        <w:t xml:space="preserve"> </w:t>
      </w:r>
      <w:r w:rsidRPr="00FF1C12">
        <w:rPr>
          <w:rFonts w:cs="Times New Roman"/>
          <w:sz w:val="16"/>
        </w:rPr>
        <w:t xml:space="preserve">potentially </w:t>
      </w:r>
      <w:r w:rsidRPr="00FF1C12">
        <w:rPr>
          <w:rStyle w:val="StyleUnderline"/>
          <w:rFonts w:eastAsiaTheme="majorEastAsia" w:cs="Times New Roman"/>
          <w:highlight w:val="yellow"/>
        </w:rPr>
        <w:t>give rise to</w:t>
      </w:r>
      <w:r w:rsidRPr="00FF1C12">
        <w:rPr>
          <w:rStyle w:val="StyleUnderline"/>
          <w:rFonts w:eastAsiaTheme="majorEastAsia" w:cs="Times New Roman"/>
        </w:rPr>
        <w:t xml:space="preserve"> regional, and</w:t>
      </w:r>
      <w:r w:rsidRPr="00FF1C12">
        <w:rPr>
          <w:rStyle w:val="StyleUnderline"/>
          <w:rFonts w:cs="Times New Roman"/>
        </w:rPr>
        <w:t xml:space="preserve"> indeed </w:t>
      </w:r>
      <w:r w:rsidRPr="00FF1C12">
        <w:rPr>
          <w:rStyle w:val="StyleUnderline"/>
          <w:rFonts w:eastAsiaTheme="majorEastAsia" w:cs="Times New Roman"/>
          <w:highlight w:val="yellow"/>
          <w:bdr w:val="single" w:sz="4" w:space="0" w:color="auto"/>
        </w:rPr>
        <w:t>global conflagrations</w:t>
      </w:r>
      <w:r w:rsidRPr="00FF1C12">
        <w:rPr>
          <w:rStyle w:val="StyleUnderline"/>
          <w:rFonts w:eastAsiaTheme="majorEastAsia" w:cs="Times New Roman"/>
          <w:highlight w:val="yellow"/>
        </w:rPr>
        <w:t xml:space="preserve"> between competing regional actors and </w:t>
      </w:r>
      <w:r w:rsidRPr="00FF1C12">
        <w:rPr>
          <w:rStyle w:val="StyleUnderline"/>
          <w:rFonts w:eastAsiaTheme="majorEastAsia" w:cs="Times New Roman"/>
          <w:highlight w:val="yellow"/>
          <w:bdr w:val="single" w:sz="4" w:space="0" w:color="auto"/>
        </w:rPr>
        <w:t>global pow</w:t>
      </w:r>
      <w:r w:rsidRPr="00C8665F">
        <w:rPr>
          <w:rStyle w:val="StyleUnderline"/>
          <w:highlight w:val="yellow"/>
        </w:rPr>
        <w:t>ers</w:t>
      </w:r>
      <w:r w:rsidRPr="00C8665F">
        <w:rPr>
          <w:rStyle w:val="StyleUnderline"/>
        </w:rPr>
        <w:t xml:space="preserve">. Located in and around the Horn of </w:t>
      </w:r>
      <w:r w:rsidRPr="00BD4F9E">
        <w:rPr>
          <w:rStyle w:val="StyleUnderline"/>
        </w:rPr>
        <w:t>Africa</w:t>
      </w:r>
      <w:r w:rsidRPr="00FF1C12">
        <w:rPr>
          <w:rFonts w:cs="Times New Roman"/>
          <w:sz w:val="16"/>
        </w:rPr>
        <w:t xml:space="preserve"> </w:t>
      </w:r>
      <w:r w:rsidRPr="00C8665F">
        <w:t>are the states of Eritrea, Djibouti, Ethiopia, Somalia, Sudan and Kenya</w:t>
      </w:r>
      <w:r w:rsidRPr="00FF1C12">
        <w:rPr>
          <w:rFonts w:cs="Times New Roman"/>
          <w:sz w:val="16"/>
        </w:rPr>
        <w:t xml:space="preserve">.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Badme. Although a UN mandated body determined in 2002 that the disputed town belonged to Eritrea, Ethiopia has rejected the finding and so the conflict festers. Eritrea also fights a proxy war against Ethiopia in Somalia and in Ethiopia's rebellious Ogaden region. In Somalia, Eritrea is the primary sponsor of the al-Qaida-linked Islamic Courts Union which took control of Somalia in June,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Dahir Aweys and Sheikh Sharif Ahmed have received safe haven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Kenya and the West. Aweys, for his part, is wanted by the FBI in connection with his role in the bombing of the US embassies in Kenya and Tanzania in 1998. Then there is Eritrea's support for the Ogaden separatists in Ethiopia. The Ogaden rebels are Somali ethnics who live in the region bordering Somalia and Kenya. The rebellion is run by the Ogaden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counter-insurgency to restore its control over the region. Human rights organizations have accused Ethiopia of massive human rights abuses of civilians in Ogaden.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Guehenno,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FF1C12">
        <w:rPr>
          <w:rStyle w:val="StyleUnderline"/>
          <w:rFonts w:eastAsiaTheme="majorEastAsia" w:cs="Times New Roman"/>
        </w:rPr>
        <w:t xml:space="preserve">The </w:t>
      </w:r>
      <w:r w:rsidRPr="00FF1C12">
        <w:rPr>
          <w:rStyle w:val="StyleUnderline"/>
          <w:rFonts w:eastAsiaTheme="majorEastAsia" w:cs="Times New Roman"/>
          <w:highlight w:val="yellow"/>
        </w:rPr>
        <w:t>conflicts in</w:t>
      </w:r>
      <w:r w:rsidRPr="00FF1C12">
        <w:rPr>
          <w:rStyle w:val="StyleUnderline"/>
          <w:rFonts w:eastAsiaTheme="majorEastAsia" w:cs="Times New Roman"/>
        </w:rPr>
        <w:t xml:space="preserve"> the Horn of </w:t>
      </w:r>
      <w:r w:rsidRPr="00FF1C12">
        <w:rPr>
          <w:rStyle w:val="StyleUnderline"/>
          <w:rFonts w:eastAsiaTheme="majorEastAsia" w:cs="Times New Roman"/>
          <w:highlight w:val="yellow"/>
        </w:rPr>
        <w:t xml:space="preserve">Africa have </w:t>
      </w:r>
      <w:r w:rsidRPr="007059D7">
        <w:rPr>
          <w:rStyle w:val="Emphasis"/>
          <w:highlight w:val="yellow"/>
        </w:rPr>
        <w:t xml:space="preserve">regional </w:t>
      </w:r>
      <w:r w:rsidRPr="00FF1C12">
        <w:rPr>
          <w:rStyle w:val="StyleUnderline"/>
          <w:rFonts w:eastAsiaTheme="majorEastAsia" w:cs="Times New Roman"/>
          <w:highlight w:val="yellow"/>
        </w:rPr>
        <w:t xml:space="preserve">and </w:t>
      </w:r>
      <w:r w:rsidRPr="007059D7">
        <w:rPr>
          <w:rStyle w:val="Emphasis"/>
          <w:highlight w:val="yellow"/>
        </w:rPr>
        <w:t>global</w:t>
      </w:r>
      <w:r w:rsidRPr="00FF1C12">
        <w:rPr>
          <w:rStyle w:val="StyleUnderline"/>
          <w:rFonts w:eastAsiaTheme="majorEastAsia" w:cs="Times New Roman"/>
          <w:highlight w:val="yellow"/>
        </w:rPr>
        <w:t xml:space="preserve"> dimensions</w:t>
      </w:r>
      <w:r w:rsidRPr="00FF1C12">
        <w:rPr>
          <w:rFonts w:cs="Times New Roman"/>
          <w:sz w:val="16"/>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0A86E723" w14:textId="77777777" w:rsidR="00BD1880" w:rsidRPr="00FF1C12" w:rsidRDefault="00BD1880" w:rsidP="00743F03">
      <w:pPr>
        <w:widowControl w:val="0"/>
        <w:rPr>
          <w:rFonts w:cs="Times New Roman"/>
        </w:rPr>
      </w:pPr>
    </w:p>
    <w:p w14:paraId="45902B3B" w14:textId="77777777" w:rsidR="00AD68B9" w:rsidRPr="00100A2B" w:rsidRDefault="00AD68B9" w:rsidP="00AD68B9">
      <w:pPr>
        <w:pStyle w:val="Heading4"/>
      </w:pPr>
      <w:r w:rsidRPr="00100A2B">
        <w:t>Great power war</w:t>
      </w:r>
    </w:p>
    <w:p w14:paraId="46D74722" w14:textId="77777777" w:rsidR="00AD68B9" w:rsidRPr="00100A2B" w:rsidRDefault="00AD68B9" w:rsidP="00AD68B9">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8" w:anchor="metadata_info_tab_contents" w:history="1">
        <w:r w:rsidRPr="00100A2B">
          <w:rPr>
            <w:rStyle w:val="Hyperlink"/>
          </w:rPr>
          <w:t>https://www.jstor.org/stable/26270538?seq=1#metadata_info_tab_contents</w:t>
        </w:r>
      </w:hyperlink>
      <w:r w:rsidRPr="00100A2B">
        <w:t>] TDI</w:t>
      </w:r>
    </w:p>
    <w:p w14:paraId="4BD0AEE1" w14:textId="77777777" w:rsidR="00AD68B9" w:rsidRPr="00100A2B" w:rsidRDefault="00AD68B9" w:rsidP="00AD68B9">
      <w:pPr>
        <w:rPr>
          <w:rStyle w:val="Emphasis"/>
        </w:rPr>
      </w:pPr>
      <w:r w:rsidRPr="00100A2B">
        <w:rPr>
          <w:rStyle w:val="Emphasis"/>
        </w:rPr>
        <w:t xml:space="preserve">Bipolarity, Nuclear Weapons, and </w:t>
      </w:r>
      <w:r w:rsidRPr="00861B70">
        <w:rPr>
          <w:rStyle w:val="Emphasis"/>
        </w:rPr>
        <w:t>Sino-US Proxy Conflict in Africa</w:t>
      </w:r>
    </w:p>
    <w:p w14:paraId="1FD1CB2D" w14:textId="77777777" w:rsidR="00AD68B9" w:rsidRPr="00100A2B" w:rsidRDefault="00AD68B9" w:rsidP="00AD68B9">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4E6C443B" w14:textId="77777777" w:rsidR="00AD68B9" w:rsidRPr="00100A2B" w:rsidRDefault="00AD68B9" w:rsidP="00AD68B9">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2A825ED5" w14:textId="77777777" w:rsidR="00AD68B9" w:rsidRPr="00100A2B" w:rsidRDefault="00AD68B9" w:rsidP="00AD68B9">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667CCB39" w14:textId="77777777" w:rsidR="00AD68B9" w:rsidRPr="00100A2B" w:rsidRDefault="00AD68B9" w:rsidP="00AD68B9">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C8D2C3C" w14:textId="77777777" w:rsidR="00AD68B9" w:rsidRPr="00100A2B" w:rsidRDefault="00AD68B9" w:rsidP="00AD68B9">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2EE6F488" w14:textId="77777777" w:rsidR="00AD68B9" w:rsidRPr="00100A2B" w:rsidRDefault="00AD68B9" w:rsidP="00AD68B9">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6D3FCD1C" w14:textId="6D40BC38" w:rsidR="00AD68B9" w:rsidRDefault="00AD68B9" w:rsidP="00AD68B9"/>
    <w:p w14:paraId="6C0DB0B1" w14:textId="77777777" w:rsidR="00E5004A" w:rsidRDefault="00E5004A" w:rsidP="00E5004A">
      <w:pPr>
        <w:pStyle w:val="Heading3"/>
      </w:pPr>
      <w:r>
        <w:t>1AC – Framing</w:t>
      </w:r>
    </w:p>
    <w:p w14:paraId="644062DF" w14:textId="77777777" w:rsidR="00E5004A" w:rsidRPr="001A4AFE" w:rsidRDefault="00E5004A" w:rsidP="00E5004A">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151DE67F" w14:textId="77777777" w:rsidR="00E5004A" w:rsidRPr="004E07E9" w:rsidRDefault="00E5004A" w:rsidP="00E5004A">
      <w:r w:rsidRPr="004E07E9">
        <w:rPr>
          <w:b/>
          <w:sz w:val="26"/>
        </w:rPr>
        <w:t>Moen 16</w:t>
      </w:r>
      <w:r w:rsidRPr="004E07E9">
        <w:t xml:space="preserve"> [Ole Martin Moen, Research Fellow in Philosophy at University of Oslo “An Argument for Hedonism” Journal of Value Inquiry (Springer), 50 (2) 2016: 267–281] SJDI</w:t>
      </w:r>
    </w:p>
    <w:p w14:paraId="372055AD" w14:textId="77777777" w:rsidR="00E5004A" w:rsidRPr="004E07E9" w:rsidRDefault="00E5004A" w:rsidP="00E5004A">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6E83A8E2" w14:textId="77777777" w:rsidR="00E5004A" w:rsidRPr="001A4AFE" w:rsidRDefault="00E5004A" w:rsidP="00E5004A"/>
    <w:p w14:paraId="4BF2DA8A" w14:textId="77777777" w:rsidR="00E5004A" w:rsidRDefault="00E5004A" w:rsidP="00E5004A">
      <w:pPr>
        <w:pStyle w:val="Heading4"/>
      </w:pPr>
      <w:r>
        <w:t>Thus, the standard is maximizing expected well-being – prefer:</w:t>
      </w:r>
    </w:p>
    <w:p w14:paraId="3EB6C476" w14:textId="77777777" w:rsidR="00E5004A" w:rsidRPr="00A1601B" w:rsidRDefault="00E5004A" w:rsidP="00E5004A"/>
    <w:p w14:paraId="049BC507" w14:textId="77777777" w:rsidR="00E5004A" w:rsidRDefault="00E5004A" w:rsidP="00E5004A">
      <w:pPr>
        <w:pStyle w:val="Heading4"/>
        <w:rPr>
          <w:rFonts w:cs="Calibri"/>
          <w:color w:val="000000" w:themeColor="text1"/>
        </w:rPr>
      </w:pPr>
      <w:r>
        <w:rPr>
          <w:rFonts w:cs="Calibri"/>
          <w:color w:val="000000" w:themeColor="text1"/>
        </w:rPr>
        <w:t>1] Actor specificity</w:t>
      </w:r>
    </w:p>
    <w:p w14:paraId="66E24F12" w14:textId="77777777" w:rsidR="00E5004A" w:rsidRPr="00A1601B" w:rsidRDefault="00E5004A" w:rsidP="00E5004A"/>
    <w:p w14:paraId="130041DB" w14:textId="77777777" w:rsidR="00E5004A" w:rsidRDefault="00E5004A" w:rsidP="00E5004A">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0BEB19A5" w14:textId="77777777" w:rsidR="00E5004A" w:rsidRPr="00A1601B" w:rsidRDefault="00E5004A" w:rsidP="00E5004A"/>
    <w:p w14:paraId="5543936D" w14:textId="77777777" w:rsidR="00E5004A" w:rsidRDefault="00E5004A" w:rsidP="00E5004A">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1C7B9730" w14:textId="77777777" w:rsidR="00E5004A" w:rsidRPr="00A1601B" w:rsidRDefault="00E5004A" w:rsidP="00E5004A"/>
    <w:p w14:paraId="4C63D711" w14:textId="77777777" w:rsidR="00E5004A" w:rsidRPr="00E5004A" w:rsidRDefault="00E5004A" w:rsidP="00E5004A">
      <w:pPr>
        <w:pStyle w:val="Heading4"/>
        <w:rPr>
          <w:rStyle w:val="Style13ptBold"/>
          <w:b/>
          <w:bCs w:val="0"/>
        </w:rPr>
      </w:pPr>
      <w:r w:rsidRPr="00E5004A">
        <w:t>2]</w:t>
      </w:r>
      <w:r w:rsidRPr="00E5004A">
        <w:rPr>
          <w:b w:val="0"/>
          <w:bCs/>
        </w:rPr>
        <w:t xml:space="preserve"> </w:t>
      </w:r>
      <w:r w:rsidRPr="00E5004A">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2D3E7DB8" w14:textId="77777777" w:rsidR="00E5004A" w:rsidRPr="00C3672C" w:rsidRDefault="00E5004A" w:rsidP="00E5004A"/>
    <w:p w14:paraId="5169CDD1" w14:textId="77777777" w:rsidR="00E5004A" w:rsidRDefault="00E5004A" w:rsidP="00E5004A">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630999D3" w14:textId="33024452" w:rsidR="00E5004A" w:rsidRDefault="00E5004A" w:rsidP="00E5004A">
      <w:r w:rsidRPr="008E1E97">
        <w:t xml:space="preserve"> </w:t>
      </w:r>
    </w:p>
    <w:p w14:paraId="228E1782" w14:textId="77777777" w:rsidR="00285A71" w:rsidRPr="004B738F" w:rsidRDefault="00285A71" w:rsidP="00285A71">
      <w:pPr>
        <w:pStyle w:val="Heading4"/>
      </w:pPr>
      <w:r w:rsidRPr="004B738F">
        <w:t xml:space="preserve">Existential risks </w:t>
      </w:r>
      <w:r w:rsidRPr="004B738F">
        <w:rPr>
          <w:u w:val="single"/>
        </w:rPr>
        <w:t>outweigh</w:t>
      </w:r>
      <w:r w:rsidRPr="004B738F">
        <w:t>.</w:t>
      </w:r>
    </w:p>
    <w:p w14:paraId="4028A02E" w14:textId="77777777" w:rsidR="00285A71" w:rsidRPr="004B738F" w:rsidRDefault="00285A71" w:rsidP="00285A71">
      <w:r w:rsidRPr="004B738F">
        <w:rPr>
          <w:rStyle w:val="Style13ptBold"/>
        </w:rPr>
        <w:t>Farquhar et al. 17</w:t>
      </w:r>
      <w:r w:rsidRPr="004B738F">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9" w:history="1">
        <w:r w:rsidRPr="004B738F">
          <w:rPr>
            <w:rStyle w:val="Hyperlink"/>
          </w:rPr>
          <w:t>https://www.fhi.ox.ac.uk/wp-content/uploads/Existential-Risks-2017-01-23.pdf]//BPS</w:t>
        </w:r>
      </w:hyperlink>
    </w:p>
    <w:p w14:paraId="7195E943" w14:textId="3E6E86B7" w:rsidR="00285A71" w:rsidRDefault="00285A71" w:rsidP="00285A71">
      <w:pPr>
        <w:rPr>
          <w:sz w:val="16"/>
        </w:rPr>
      </w:pPr>
      <w:r w:rsidRPr="004B738F">
        <w:rPr>
          <w:sz w:val="16"/>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Bostrom, puts it.66 </w:t>
      </w:r>
      <w:r w:rsidRPr="004B738F">
        <w:rPr>
          <w:rStyle w:val="StyleUnderline"/>
        </w:rPr>
        <w:t>This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r w:rsidRPr="004B738F">
        <w:rPr>
          <w:rStyle w:val="Emphasis"/>
          <w:highlight w:val="cyan"/>
        </w:rPr>
        <w:t>huge</w:t>
      </w:r>
      <w:r w:rsidRPr="004B738F">
        <w:rPr>
          <w:rStyle w:val="Emphasis"/>
        </w:rPr>
        <w:t xml:space="preserve"> expected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the huge expected value</w:t>
      </w:r>
      <w:r w:rsidRPr="004B738F">
        <w:rPr>
          <w:rStyle w:val="StyleUnderline"/>
        </w:rPr>
        <w:t xml:space="preserve"> it has for future generations. In spite of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taking action. Consequently, </w:t>
      </w:r>
      <w:r w:rsidRPr="004B738F">
        <w:rPr>
          <w:rStyle w:val="StyleUnderline"/>
        </w:rPr>
        <w:t xml:space="preserve">a </w:t>
      </w:r>
      <w:r w:rsidRPr="004B738F">
        <w:rPr>
          <w:rStyle w:val="StyleUnderline"/>
          <w:highlight w:val="cyan"/>
        </w:rPr>
        <w:t xml:space="preserve">country which 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case,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14:paraId="3132FF09" w14:textId="77777777" w:rsidR="00285A71" w:rsidRPr="004B738F" w:rsidRDefault="00285A71" w:rsidP="00285A71">
      <w:pPr>
        <w:rPr>
          <w:sz w:val="16"/>
        </w:rPr>
      </w:pPr>
    </w:p>
    <w:p w14:paraId="5A10D058" w14:textId="77777777" w:rsidR="00285A71" w:rsidRPr="00285A71" w:rsidRDefault="00285A71" w:rsidP="00285A71">
      <w:pPr>
        <w:pStyle w:val="Heading4"/>
      </w:pPr>
      <w:r>
        <w:t>Util is good – existential threats outweigh</w:t>
      </w:r>
    </w:p>
    <w:p w14:paraId="52159C81" w14:textId="77777777" w:rsidR="00285A71" w:rsidRDefault="00285A71" w:rsidP="00285A71">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40" w:tgtFrame="_blank" w:history="1">
        <w:r>
          <w:rPr>
            <w:rStyle w:val="Hyperlink"/>
            <w:rFonts w:eastAsiaTheme="majorEastAsia"/>
            <w:color w:val="196AD4"/>
            <w:szCs w:val="22"/>
          </w:rPr>
          <w:t>https://www.fhi.ox.ac.uk/wp-content/uploads/Existential-Risks-2017-01-23.pdf</w:t>
        </w:r>
      </w:hyperlink>
    </w:p>
    <w:p w14:paraId="2D6FF1BA" w14:textId="6C00C1DF" w:rsidR="00E74F42" w:rsidRPr="008F56B5" w:rsidRDefault="00285A71" w:rsidP="00E74F42">
      <w:pPr>
        <w:pStyle w:val="yiv7500437511msonormal"/>
        <w:shd w:val="clear" w:color="auto" w:fill="FFFFFF"/>
        <w:spacing w:before="0" w:beforeAutospacing="0" w:after="160" w:afterAutospacing="0" w:line="235" w:lineRule="atLeast"/>
        <w:rPr>
          <w:rFonts w:ascii="Calibri" w:hAnsi="Calibri" w:cs="Calibri"/>
          <w:color w:val="1D2228"/>
          <w:szCs w:val="22"/>
          <w:shd w:val="clear" w:color="auto" w:fill="00FFFF"/>
        </w:rPr>
      </w:pPr>
      <w:r>
        <w:rPr>
          <w:rFonts w:ascii="Calibri" w:hAnsi="Calibri" w:cs="Calibri"/>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(2) would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The difference between (2) and (3) may thus be the difference between this tiny fraction and all of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r>
        <w:rPr>
          <w:rStyle w:val="yiv7500437511gmail-styleunderline"/>
          <w:rFonts w:ascii="Calibri" w:hAnsi="Calibri" w:cs="Calibri"/>
          <w:color w:val="1D2228"/>
          <w:szCs w:val="22"/>
        </w:rPr>
        <w:t>Bostrom, puts it.</w:t>
      </w:r>
      <w:r>
        <w:rPr>
          <w:rFonts w:ascii="Calibri" w:hAnsi="Calibri" w:cs="Calibri"/>
          <w:color w:val="1D2228"/>
          <w:sz w:val="14"/>
          <w:szCs w:val="14"/>
        </w:rPr>
        <w:t>66 </w:t>
      </w:r>
      <w:r>
        <w:rPr>
          <w:rStyle w:val="yiv7500437511gmail-styleunderline"/>
          <w:rFonts w:ascii="Calibri" w:hAnsi="Calibri" w:cs="Calibri"/>
          <w:color w:val="1D2228"/>
          <w:szCs w:val="22"/>
        </w:rPr>
        <w:t>This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Because the value of preventing existential catastrophe is so vast, even a tiny probability of prevention has huge expected value.</w:t>
      </w:r>
      <w:r>
        <w:rPr>
          <w:rFonts w:ascii="Calibri" w:hAnsi="Calibri" w:cs="Calibri"/>
          <w:color w:val="1D2228"/>
          <w:sz w:val="14"/>
          <w:szCs w:val="14"/>
        </w:rPr>
        <w:t>67 Of course, there is persisting reasonable disagreement about ethics and there are a number of ways one might resist this conclusion.68 Therefore, it would be unjustified to be overconfident in Parfit and Bostrom’s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reducing existential risk plausibly has a quite low cost for us in comparison with the huge expected value it has for future generations.</w:t>
      </w:r>
      <w:r>
        <w:rPr>
          <w:rFonts w:ascii="Calibri" w:hAnsi="Calibri" w:cs="Calibri"/>
          <w:color w:val="1D2228"/>
          <w:sz w:val="14"/>
          <w:szCs w:val="14"/>
        </w:rPr>
        <w:t> In spite of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r>
        <w:rPr>
          <w:rStyle w:val="yiv7500437511gmail-styleunderline"/>
          <w:rFonts w:ascii="Calibri" w:hAnsi="Calibri" w:cs="Calibri"/>
          <w:color w:val="1D2228"/>
          <w:szCs w:val="22"/>
        </w:rPr>
        <w:t>There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around the globe from the countries responsible for taking action.</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Pr>
          <w:rFonts w:ascii="Calibri" w:hAnsi="Calibri" w:cs="Calibri"/>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00E74F42">
        <w:rPr>
          <w:rStyle w:val="yiv7500437511gmail-styleunderline"/>
          <w:rFonts w:ascii="Calibri" w:hAnsi="Calibri" w:cs="Calibri"/>
          <w:color w:val="1D2228"/>
          <w:szCs w:val="22"/>
          <w:shd w:val="clear" w:color="auto" w:fill="00FFFF"/>
        </w:rPr>
        <w:t>People become numbed</w:t>
      </w:r>
      <w:r w:rsidR="00E74F42">
        <w:rPr>
          <w:rStyle w:val="yiv7500437511gmail-styleunderline"/>
          <w:rFonts w:ascii="Calibri" w:hAnsi="Calibri" w:cs="Calibri"/>
          <w:color w:val="1D2228"/>
          <w:szCs w:val="22"/>
        </w:rPr>
        <w:t> to the effect of saving lives </w:t>
      </w:r>
      <w:r w:rsidR="00E74F42">
        <w:rPr>
          <w:rStyle w:val="yiv7500437511gmail-styleunderline"/>
          <w:rFonts w:ascii="Calibri" w:hAnsi="Calibri" w:cs="Calibri"/>
          <w:color w:val="1D2228"/>
          <w:szCs w:val="22"/>
          <w:shd w:val="clear" w:color="auto" w:fill="00FFFF"/>
        </w:rPr>
        <w:t>when the numbers get too large</w:t>
      </w:r>
      <w:r w:rsidR="00E74F42">
        <w:rPr>
          <w:rStyle w:val="yiv7500437511gmail-styleunderline"/>
          <w:rFonts w:ascii="Calibri" w:hAnsi="Calibri" w:cs="Calibri"/>
          <w:color w:val="1D2228"/>
          <w:szCs w:val="22"/>
        </w:rPr>
        <w:t>.</w:t>
      </w:r>
      <w:r w:rsidR="00E74F42">
        <w:rPr>
          <w:rFonts w:ascii="Calibri" w:hAnsi="Calibri" w:cs="Calibri"/>
          <w:color w:val="1D2228"/>
          <w:sz w:val="14"/>
          <w:szCs w:val="14"/>
        </w:rPr>
        <w:t> 74 </w:t>
      </w:r>
      <w:r w:rsidR="00E74F42">
        <w:rPr>
          <w:rStyle w:val="yiv7500437511gmail-styleunderline"/>
          <w:rFonts w:ascii="Calibri" w:hAnsi="Calibri" w:cs="Calibri"/>
          <w:color w:val="1D2228"/>
          <w:szCs w:val="22"/>
        </w:rPr>
        <w:t>Scope neglect is a particularly acute problem for existential risk because the numbers at stake are so large.</w:t>
      </w:r>
      <w:r w:rsidR="00E74F42">
        <w:rPr>
          <w:rFonts w:ascii="Calibri" w:hAnsi="Calibri" w:cs="Calibri"/>
          <w:color w:val="1D2228"/>
          <w:sz w:val="14"/>
          <w:szCs w:val="14"/>
        </w:rPr>
        <w:t> </w:t>
      </w:r>
      <w:r w:rsidR="00E74F42">
        <w:rPr>
          <w:rStyle w:val="yiv7500437511gmail-styleunderline"/>
          <w:rFonts w:ascii="Calibri" w:hAnsi="Calibri" w:cs="Calibri"/>
          <w:color w:val="1D2228"/>
          <w:szCs w:val="22"/>
        </w:rPr>
        <w:t>Due to scope neglect, </w:t>
      </w:r>
      <w:r w:rsidR="00E74F42">
        <w:rPr>
          <w:rStyle w:val="yiv7500437511gmail-styleunderline"/>
          <w:rFonts w:ascii="Calibri" w:hAnsi="Calibri" w:cs="Calibri"/>
          <w:color w:val="1D2228"/>
          <w:szCs w:val="22"/>
          <w:shd w:val="clear" w:color="auto" w:fill="00FFFF"/>
        </w:rPr>
        <w:t>decision-makers are prone to treat</w:t>
      </w:r>
      <w:r w:rsidR="00E74F42">
        <w:rPr>
          <w:rStyle w:val="yiv7500437511gmail-styleunderline"/>
          <w:rFonts w:ascii="Calibri" w:hAnsi="Calibri" w:cs="Calibri"/>
          <w:color w:val="1D2228"/>
          <w:szCs w:val="22"/>
        </w:rPr>
        <w:t> existential </w:t>
      </w:r>
      <w:r w:rsidR="00E74F42">
        <w:rPr>
          <w:rStyle w:val="yiv7500437511gmail-styleunderline"/>
          <w:rFonts w:ascii="Calibri" w:hAnsi="Calibri" w:cs="Calibri"/>
          <w:color w:val="1D2228"/>
          <w:szCs w:val="22"/>
          <w:shd w:val="clear" w:color="auto" w:fill="00FFFF"/>
        </w:rPr>
        <w:t>risks in a similar way to problems</w:t>
      </w:r>
      <w:r w:rsidR="00E74F42">
        <w:rPr>
          <w:rStyle w:val="yiv7500437511gmail-styleunderline"/>
          <w:rFonts w:ascii="Calibri" w:hAnsi="Calibri" w:cs="Calibri"/>
          <w:color w:val="1D2228"/>
          <w:szCs w:val="22"/>
        </w:rPr>
        <w:t> which </w:t>
      </w:r>
      <w:r w:rsidR="00E74F42">
        <w:rPr>
          <w:rStyle w:val="yiv7500437511gmail-styleunderline"/>
          <w:rFonts w:ascii="Calibri" w:hAnsi="Calibri" w:cs="Calibri"/>
          <w:color w:val="1D2228"/>
          <w:szCs w:val="22"/>
          <w:shd w:val="clear" w:color="auto" w:fill="00FFFF"/>
        </w:rPr>
        <w:t>are less severe by many orders of magnitude</w:t>
      </w:r>
      <w:r w:rsidR="00E74F42">
        <w:rPr>
          <w:rStyle w:val="yiv7500437511gmail-styleunderline"/>
          <w:rFonts w:ascii="Calibri" w:hAnsi="Calibri" w:cs="Calibri"/>
          <w:color w:val="1D2228"/>
          <w:szCs w:val="22"/>
        </w:rPr>
        <w:t>.</w:t>
      </w:r>
      <w:r w:rsidR="00E74F42">
        <w:rPr>
          <w:rFonts w:ascii="Calibri" w:hAnsi="Calibri" w:cs="Calibri"/>
          <w:color w:val="1D2228"/>
          <w:sz w:val="14"/>
          <w:szCs w:val="14"/>
        </w:rPr>
        <w:t> A wide range of other cognitive biases are likely to affect the evaluation of existential risks.75</w:t>
      </w:r>
    </w:p>
    <w:p w14:paraId="43ACA4DB" w14:textId="3A9933E7" w:rsidR="00AD68B9" w:rsidRPr="00100A2B" w:rsidRDefault="00AD68B9" w:rsidP="00E74F42">
      <w:pPr>
        <w:pStyle w:val="yiv7500437511msonormal"/>
        <w:shd w:val="clear" w:color="auto" w:fill="FFFFFF"/>
        <w:spacing w:before="0" w:beforeAutospacing="0" w:after="160" w:afterAutospacing="0" w:line="235" w:lineRule="atLeast"/>
      </w:pPr>
    </w:p>
    <w:sectPr w:rsidR="00AD68B9" w:rsidRPr="00100A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329753050416"/>
    <w:docVar w:name="VerbatimMac" w:val="True"/>
    <w:docVar w:name="VerbatimVersion" w:val="5.0"/>
  </w:docVars>
  <w:rsids>
    <w:rsidRoot w:val="00AD68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DCC"/>
    <w:rsid w:val="000D6ED8"/>
    <w:rsid w:val="000D717B"/>
    <w:rsid w:val="00100B28"/>
    <w:rsid w:val="00117316"/>
    <w:rsid w:val="001209B4"/>
    <w:rsid w:val="001717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0CA"/>
    <w:rsid w:val="00274EDB"/>
    <w:rsid w:val="0027729E"/>
    <w:rsid w:val="002843B2"/>
    <w:rsid w:val="00284ED6"/>
    <w:rsid w:val="00285A71"/>
    <w:rsid w:val="00290C5A"/>
    <w:rsid w:val="00290C92"/>
    <w:rsid w:val="0029647A"/>
    <w:rsid w:val="00296504"/>
    <w:rsid w:val="002B5511"/>
    <w:rsid w:val="002B7ACF"/>
    <w:rsid w:val="002C48BA"/>
    <w:rsid w:val="002E0643"/>
    <w:rsid w:val="002E392E"/>
    <w:rsid w:val="002E6BBC"/>
    <w:rsid w:val="002F1BA9"/>
    <w:rsid w:val="002F6E74"/>
    <w:rsid w:val="002F702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ACF"/>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9E"/>
    <w:rsid w:val="00696A16"/>
    <w:rsid w:val="006A4840"/>
    <w:rsid w:val="006A52A0"/>
    <w:rsid w:val="006A7E1D"/>
    <w:rsid w:val="006C3A56"/>
    <w:rsid w:val="006D13F4"/>
    <w:rsid w:val="006D6AED"/>
    <w:rsid w:val="006E3740"/>
    <w:rsid w:val="006E6D0B"/>
    <w:rsid w:val="006F126E"/>
    <w:rsid w:val="006F32C9"/>
    <w:rsid w:val="006F3834"/>
    <w:rsid w:val="006F5693"/>
    <w:rsid w:val="006F5D4C"/>
    <w:rsid w:val="00717B01"/>
    <w:rsid w:val="007227D9"/>
    <w:rsid w:val="0072491F"/>
    <w:rsid w:val="00725598"/>
    <w:rsid w:val="007374A1"/>
    <w:rsid w:val="00743F0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6B5"/>
    <w:rsid w:val="00901726"/>
    <w:rsid w:val="009104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1F"/>
    <w:rsid w:val="00AA6F6E"/>
    <w:rsid w:val="00AB122B"/>
    <w:rsid w:val="00AB21B0"/>
    <w:rsid w:val="00AB48D3"/>
    <w:rsid w:val="00AD68B9"/>
    <w:rsid w:val="00AE0243"/>
    <w:rsid w:val="00AE1BAD"/>
    <w:rsid w:val="00AE2124"/>
    <w:rsid w:val="00AE24BC"/>
    <w:rsid w:val="00AE3E3F"/>
    <w:rsid w:val="00AE77B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4C6"/>
    <w:rsid w:val="00B6656B"/>
    <w:rsid w:val="00B71625"/>
    <w:rsid w:val="00B75C54"/>
    <w:rsid w:val="00B8710E"/>
    <w:rsid w:val="00B92A93"/>
    <w:rsid w:val="00BA17A8"/>
    <w:rsid w:val="00BA3C33"/>
    <w:rsid w:val="00BB0878"/>
    <w:rsid w:val="00BB1879"/>
    <w:rsid w:val="00BC0ABE"/>
    <w:rsid w:val="00BC30DB"/>
    <w:rsid w:val="00BC64FF"/>
    <w:rsid w:val="00BC7C37"/>
    <w:rsid w:val="00BD188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04A"/>
    <w:rsid w:val="00E541F9"/>
    <w:rsid w:val="00E57B79"/>
    <w:rsid w:val="00E63419"/>
    <w:rsid w:val="00E64496"/>
    <w:rsid w:val="00E72115"/>
    <w:rsid w:val="00E74F42"/>
    <w:rsid w:val="00E8322E"/>
    <w:rsid w:val="00E903E0"/>
    <w:rsid w:val="00EA1115"/>
    <w:rsid w:val="00EA39EB"/>
    <w:rsid w:val="00EA58CE"/>
    <w:rsid w:val="00EB33FF"/>
    <w:rsid w:val="00EB3D1A"/>
    <w:rsid w:val="00EB480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94CA8"/>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0BFA"/>
  <w14:defaultImageDpi w14:val="300"/>
  <w15:docId w15:val="{07CEFDF6-D435-2840-8F03-F9DCA615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56B5"/>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8F56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56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8F56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8F56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5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56B5"/>
  </w:style>
  <w:style w:type="character" w:customStyle="1" w:styleId="Heading1Char">
    <w:name w:val="Heading 1 Char"/>
    <w:aliases w:val="Pocket Char"/>
    <w:basedOn w:val="DefaultParagraphFont"/>
    <w:link w:val="Heading1"/>
    <w:rsid w:val="008F56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56B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F56B5"/>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8F56B5"/>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F56B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F56B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F56B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F56B5"/>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8F56B5"/>
    <w:rPr>
      <w:color w:val="auto"/>
      <w:u w:val="none"/>
    </w:rPr>
  </w:style>
  <w:style w:type="paragraph" w:styleId="DocumentMap">
    <w:name w:val="Document Map"/>
    <w:basedOn w:val="Normal"/>
    <w:link w:val="DocumentMapChar"/>
    <w:uiPriority w:val="99"/>
    <w:semiHidden/>
    <w:unhideWhenUsed/>
    <w:rsid w:val="00AD68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8B9"/>
    <w:rPr>
      <w:rFonts w:ascii="Lucida Grande" w:hAnsi="Lucida Grande" w:cs="Lucida Grande"/>
    </w:rPr>
  </w:style>
  <w:style w:type="paragraph" w:customStyle="1" w:styleId="Emphasis1">
    <w:name w:val="Emphasis1"/>
    <w:basedOn w:val="Normal"/>
    <w:link w:val="Emphasis"/>
    <w:autoRedefine/>
    <w:uiPriority w:val="7"/>
    <w:qFormat/>
    <w:rsid w:val="00AD68B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D68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34"/>
    <w:unhideWhenUsed/>
    <w:qFormat/>
    <w:rsid w:val="00AD68B9"/>
    <w:pPr>
      <w:ind w:left="720"/>
      <w:contextualSpacing/>
    </w:pPr>
  </w:style>
  <w:style w:type="paragraph" w:customStyle="1" w:styleId="textbold">
    <w:name w:val="text bold"/>
    <w:basedOn w:val="Normal"/>
    <w:autoRedefine/>
    <w:uiPriority w:val="7"/>
    <w:qFormat/>
    <w:rsid w:val="00285A71"/>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yiv7500437511msonormal">
    <w:name w:val="yiv7500437511msonormal"/>
    <w:basedOn w:val="Normal"/>
    <w:rsid w:val="00285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285A71"/>
  </w:style>
  <w:style w:type="character" w:customStyle="1" w:styleId="yiv7500437511gmail-styleunderline">
    <w:name w:val="yiv7500437511gmail-styleunderline"/>
    <w:basedOn w:val="DefaultParagraphFont"/>
    <w:rsid w:val="00285A71"/>
  </w:style>
  <w:style w:type="paragraph" w:customStyle="1" w:styleId="StyleStyle411pt">
    <w:name w:val="Style Style4 + 11 pt"/>
    <w:basedOn w:val="Normal"/>
    <w:link w:val="StyleStyle411ptChar"/>
    <w:rsid w:val="00743F03"/>
    <w:rPr>
      <w:rFonts w:eastAsia="Times New Roman"/>
      <w:szCs w:val="24"/>
      <w:u w:val="single"/>
    </w:rPr>
  </w:style>
  <w:style w:type="character" w:customStyle="1" w:styleId="StyleStyle411ptChar">
    <w:name w:val="Style Style4 + 11 pt Char"/>
    <w:basedOn w:val="DefaultParagraphFont"/>
    <w:link w:val="StyleStyle411pt"/>
    <w:rsid w:val="00743F03"/>
    <w:rPr>
      <w:rFonts w:ascii="Calibri" w:eastAsia="Times New Roman" w:hAnsi="Calibri" w:cs="Calibri"/>
      <w:sz w:val="22"/>
      <w:u w:val="single"/>
    </w:rPr>
  </w:style>
  <w:style w:type="paragraph" w:customStyle="1" w:styleId="StyleStyle411ptBold">
    <w:name w:val="Style Style4 + 11 pt Bold"/>
    <w:basedOn w:val="Normal"/>
    <w:link w:val="StyleStyle411ptBoldChar"/>
    <w:rsid w:val="00743F03"/>
    <w:rPr>
      <w:rFonts w:eastAsia="Times New Roman"/>
      <w:b/>
      <w:bCs/>
      <w:szCs w:val="24"/>
      <w:u w:val="single"/>
    </w:rPr>
  </w:style>
  <w:style w:type="character" w:customStyle="1" w:styleId="StyleStyle411ptBoldChar">
    <w:name w:val="Style Style4 + 11 pt Bold Char"/>
    <w:basedOn w:val="DefaultParagraphFont"/>
    <w:link w:val="StyleStyle411ptBold"/>
    <w:rsid w:val="00743F03"/>
    <w:rPr>
      <w:rFonts w:ascii="Calibri" w:eastAsia="Times New Roman" w:hAnsi="Calibri" w:cs="Calibri"/>
      <w:b/>
      <w:bCs/>
      <w:sz w:val="22"/>
      <w:u w:val="single"/>
    </w:rPr>
  </w:style>
  <w:style w:type="character" w:customStyle="1" w:styleId="Style11pt">
    <w:name w:val="Style 11 pt"/>
    <w:basedOn w:val="DefaultParagraphFont"/>
    <w:rsid w:val="00743F03"/>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trump-moon-mining-space-resources-executive-order.html" TargetMode="External"/><Relationship Id="rId18" Type="http://schemas.openxmlformats.org/officeDocument/2006/relationships/hyperlink" Target="https://www.consensys.space/pr" TargetMode="External"/><Relationship Id="rId26" Type="http://schemas.openxmlformats.org/officeDocument/2006/relationships/hyperlink" Target="http://www.caseyhandmer.com/" TargetMode="External"/><Relationship Id="rId39" Type="http://schemas.openxmlformats.org/officeDocument/2006/relationships/hyperlink" Target="https://www.fhi.ox.ac.uk/wp-content/uploads/Existential-Risks-2017-01-23.pdf%5d//BPS" TargetMode="External"/><Relationship Id="rId21" Type="http://schemas.openxmlformats.org/officeDocument/2006/relationships/hyperlink" Target="https://www.cnbc.com/2015/05/01/build-the-economy-here-on-earth-by-exploring-space-tyson.html" TargetMode="External"/><Relationship Id="rId34" Type="http://schemas.openxmlformats.org/officeDocument/2006/relationships/hyperlink" Target="https://aerospace.org/sites/default/files/2019-04/Crosslink%20Fall%202015%20V16N1%20.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iversetoday.com/20590/moon-for-sale/" TargetMode="External"/><Relationship Id="rId20" Type="http://schemas.openxmlformats.org/officeDocument/2006/relationships/hyperlink" Target="https://www.transastracorp.com/" TargetMode="External"/><Relationship Id="rId29" Type="http://schemas.openxmlformats.org/officeDocument/2006/relationships/hyperlink" Target="https://www.scientificamerican.com/article/orbital-debris-space-fenc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org/news/2020-04-trump-moon-asteroids.html" TargetMode="External"/><Relationship Id="rId24" Type="http://schemas.openxmlformats.org/officeDocument/2006/relationships/hyperlink" Target="http://www.nasa.gov/content/what-is-nasa-s-asteroid-redirect-mission/" TargetMode="External"/><Relationship Id="rId32" Type="http://schemas.openxmlformats.org/officeDocument/2006/relationships/hyperlink" Target="https://www.acclimatise.uk.com/2018/05/02/earth-observation-of-increasing-importance-for-climate-change-adaptation/" TargetMode="External"/><Relationship Id="rId37" Type="http://schemas.openxmlformats.org/officeDocument/2006/relationships/hyperlink" Target="https://www.researchgate.net/publication/320740608_Experienced_poverty_and_local_conflict_violence" TargetMode="External"/><Relationship Id="rId40"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s://www.whitehouse.gov/presidential-actions/executive-order-encouraging-international-support-recovery-use-space-resources/" TargetMode="External"/><Relationship Id="rId23" Type="http://schemas.openxmlformats.org/officeDocument/2006/relationships/hyperlink" Target="https://arxiv.org/pdf/1505.03800.pdf" TargetMode="External"/><Relationship Id="rId28" Type="http://schemas.openxmlformats.org/officeDocument/2006/relationships/hyperlink" Target="https://www.scientificamerican.com/podcast/episode/the-sneaky-danger-of-space-dust/" TargetMode="External"/><Relationship Id="rId36" Type="http://schemas.openxmlformats.org/officeDocument/2006/relationships/hyperlink" Target="https://africanews.space/the-effect-of-asteroid-mining-on-mining-activities-in-africa/"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asteroidminingcorporation.co.uk/" TargetMode="External"/><Relationship Id="rId31"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phys.org/tags/space/"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hyperlink" Target="https://www.orbitaldebris.jsc.nasa.gov/faq.html" TargetMode="External"/><Relationship Id="rId35" Type="http://schemas.openxmlformats.org/officeDocument/2006/relationships/hyperlink" Target="https://foxtrotalpha.jalopnik.com/these-are-the-doomsday-satellites-that-detected-the-exp-1737434876"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ngress.gov/bill/114th-congress/house-bill/2262/text" TargetMode="External"/><Relationship Id="rId17" Type="http://schemas.openxmlformats.org/officeDocument/2006/relationships/hyperlink" Target="https://www.bbvaopenmind.com/en/science/physics/asteroid-mining-a-new-space-race/" TargetMode="External"/><Relationship Id="rId25" Type="http://schemas.openxmlformats.org/officeDocument/2006/relationships/hyperlink" Target="https://www.newscientist.com/article/dn27243-rock-grab-from-asteroid-will-aid-human-mission-to-mars" TargetMode="External"/><Relationship Id="rId33" Type="http://schemas.openxmlformats.org/officeDocument/2006/relationships/hyperlink" Target="https://www.businessinsider.com/russia-says-space-junk-could-spark-war-2016-1" TargetMode="External"/><Relationship Id="rId38" Type="http://schemas.openxmlformats.org/officeDocument/2006/relationships/hyperlink" Target="https://www.jstor.org/stable/26270538?seq=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12060</Words>
  <Characters>68744</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Andrew Lu</cp:lastModifiedBy>
  <cp:revision>5</cp:revision>
  <dcterms:created xsi:type="dcterms:W3CDTF">2022-01-15T21:53:00Z</dcterms:created>
  <dcterms:modified xsi:type="dcterms:W3CDTF">2022-01-15T23:05:00Z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