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664" w:rsidRDefault="003D6664" w:rsidP="003D6664">
      <w:pPr>
        <w:pStyle w:val="Heading3"/>
      </w:pPr>
      <w:r>
        <w:t xml:space="preserve">1nc – stocks da </w:t>
      </w:r>
    </w:p>
    <w:p w:rsidR="003D6664" w:rsidRDefault="003D6664" w:rsidP="003D6664">
      <w:pPr>
        <w:pStyle w:val="Heading4"/>
      </w:pPr>
      <w:r>
        <w:t>The global stock market is high now, but liquidity can end soon</w:t>
      </w:r>
    </w:p>
    <w:p w:rsidR="003D6664" w:rsidRPr="00BC094B" w:rsidRDefault="003D6664" w:rsidP="003D6664">
      <w:r>
        <w:rPr>
          <w:rStyle w:val="Style13ptBold"/>
        </w:rPr>
        <w:t xml:space="preserve">Economic Times 10/21 </w:t>
      </w:r>
      <w:r w:rsidRPr="00BC094B">
        <w:t xml:space="preserve">[The Economic Times, October 21, 2021. “What is keeping the stock market high despite the growing pessimism?” </w:t>
      </w:r>
      <w:hyperlink r:id="rId7" w:history="1">
        <w:r w:rsidRPr="00BC094B">
          <w:t>https://economictimes.indiatimes.com/watch-crypto-challenge-by-coinswitch-kuber-ep-3/articleshow/87311600.cms Accessed 10/27</w:t>
        </w:r>
      </w:hyperlink>
      <w:r w:rsidRPr="00BC094B">
        <w:t xml:space="preserve"> //gord0]</w:t>
      </w:r>
    </w:p>
    <w:p w:rsidR="003D6664" w:rsidRPr="0021433A" w:rsidRDefault="003D6664" w:rsidP="003D6664">
      <w:r w:rsidRPr="00D86780">
        <w:rPr>
          <w:highlight w:val="green"/>
          <w:u w:val="single"/>
        </w:rPr>
        <w:t>Stock market</w:t>
      </w:r>
      <w:r w:rsidRPr="00BA337B">
        <w:rPr>
          <w:u w:val="single"/>
        </w:rPr>
        <w:t xml:space="preserve"> is </w:t>
      </w:r>
      <w:r w:rsidRPr="00D86780">
        <w:rPr>
          <w:highlight w:val="green"/>
          <w:u w:val="single"/>
        </w:rPr>
        <w:t>making new highs every</w:t>
      </w:r>
      <w:r w:rsidRPr="00BA337B">
        <w:rPr>
          <w:u w:val="single"/>
        </w:rPr>
        <w:t xml:space="preserve"> passing </w:t>
      </w:r>
      <w:r w:rsidRPr="00D86780">
        <w:rPr>
          <w:highlight w:val="green"/>
          <w:u w:val="single"/>
        </w:rPr>
        <w:t>day</w:t>
      </w:r>
      <w:r w:rsidRPr="0021433A">
        <w:t>. With every move, there is a rising nervousness about stretched valuations.</w:t>
      </w:r>
      <w:r>
        <w:t xml:space="preserve"> </w:t>
      </w:r>
      <w:r w:rsidRPr="0021433A">
        <w:t xml:space="preserve">As the world attempted to recover its economy, </w:t>
      </w:r>
      <w:r w:rsidRPr="00D86780">
        <w:rPr>
          <w:highlight w:val="green"/>
          <w:u w:val="single"/>
        </w:rPr>
        <w:t>central banks opened</w:t>
      </w:r>
      <w:r w:rsidRPr="00BA337B">
        <w:rPr>
          <w:u w:val="single"/>
        </w:rPr>
        <w:t xml:space="preserve"> the </w:t>
      </w:r>
      <w:r w:rsidRPr="00D86780">
        <w:rPr>
          <w:highlight w:val="green"/>
          <w:u w:val="single"/>
        </w:rPr>
        <w:t>floodgates of liquidity</w:t>
      </w:r>
      <w:r w:rsidRPr="00BA337B">
        <w:rPr>
          <w:u w:val="single"/>
        </w:rPr>
        <w:t xml:space="preserve"> which </w:t>
      </w:r>
      <w:r w:rsidRPr="00D86780">
        <w:rPr>
          <w:highlight w:val="green"/>
          <w:u w:val="single"/>
        </w:rPr>
        <w:t>led to</w:t>
      </w:r>
      <w:r w:rsidRPr="00BA337B">
        <w:rPr>
          <w:u w:val="single"/>
        </w:rPr>
        <w:t xml:space="preserve"> the </w:t>
      </w:r>
      <w:r w:rsidRPr="00EC6327">
        <w:rPr>
          <w:u w:val="single"/>
        </w:rPr>
        <w:t>relentless</w:t>
      </w:r>
      <w:r w:rsidRPr="00BA337B">
        <w:rPr>
          <w:u w:val="single"/>
        </w:rPr>
        <w:t xml:space="preserve"> </w:t>
      </w:r>
      <w:r w:rsidRPr="00D86780">
        <w:rPr>
          <w:highlight w:val="green"/>
          <w:u w:val="single"/>
        </w:rPr>
        <w:t>rally into</w:t>
      </w:r>
      <w:r w:rsidRPr="00BA337B">
        <w:rPr>
          <w:u w:val="single"/>
        </w:rPr>
        <w:t xml:space="preserve"> the </w:t>
      </w:r>
      <w:r w:rsidRPr="00D86780">
        <w:rPr>
          <w:sz w:val="28"/>
          <w:szCs w:val="28"/>
          <w:highlight w:val="green"/>
          <w:u w:val="single"/>
        </w:rPr>
        <w:t xml:space="preserve">global </w:t>
      </w:r>
      <w:r w:rsidRPr="00D86780">
        <w:rPr>
          <w:highlight w:val="green"/>
          <w:u w:val="single"/>
        </w:rPr>
        <w:t>stock markets</w:t>
      </w:r>
      <w:r w:rsidRPr="00BA337B">
        <w:rPr>
          <w:u w:val="single"/>
        </w:rPr>
        <w:t>.</w:t>
      </w:r>
      <w:r w:rsidRPr="0021433A">
        <w:t xml:space="preserve"> And India has been a prime beneficiary of it.</w:t>
      </w:r>
    </w:p>
    <w:p w:rsidR="003D6664" w:rsidRPr="0021433A" w:rsidRDefault="003D6664" w:rsidP="003D6664">
      <w:r w:rsidRPr="00BA337B">
        <w:rPr>
          <w:u w:val="single"/>
        </w:rPr>
        <w:t xml:space="preserve">However, it is </w:t>
      </w:r>
      <w:r w:rsidRPr="00D86780">
        <w:rPr>
          <w:highlight w:val="green"/>
          <w:u w:val="single"/>
        </w:rPr>
        <w:t>only a matter of time</w:t>
      </w:r>
      <w:r w:rsidRPr="00BA337B">
        <w:rPr>
          <w:u w:val="single"/>
        </w:rPr>
        <w:t xml:space="preserve"> now </w:t>
      </w:r>
      <w:r w:rsidRPr="00D86780">
        <w:rPr>
          <w:highlight w:val="green"/>
          <w:u w:val="single"/>
        </w:rPr>
        <w:t>before</w:t>
      </w:r>
      <w:r w:rsidRPr="00BA337B">
        <w:rPr>
          <w:u w:val="single"/>
        </w:rPr>
        <w:t xml:space="preserve"> the dose of </w:t>
      </w:r>
      <w:r w:rsidRPr="00D86780">
        <w:rPr>
          <w:highlight w:val="green"/>
          <w:u w:val="single"/>
        </w:rPr>
        <w:t>liquidity ends</w:t>
      </w:r>
      <w:r w:rsidRPr="00BA337B">
        <w:rPr>
          <w:u w:val="single"/>
        </w:rPr>
        <w:t>.</w:t>
      </w:r>
      <w:r>
        <w:t xml:space="preserve"> </w:t>
      </w:r>
      <w:r w:rsidRPr="0021433A">
        <w:t>The Federal Reserve has already announced its tapering program. Back home, RBI has also mirrored similar sentiments, taking first steps towards impending liquidity squeeze in its October MPC meeting.</w:t>
      </w:r>
    </w:p>
    <w:p w:rsidR="003D6664" w:rsidRPr="00AD6369" w:rsidRDefault="003D6664" w:rsidP="003D6664">
      <w:pPr>
        <w:rPr>
          <w:u w:val="single"/>
        </w:rPr>
      </w:pPr>
      <w:r w:rsidRPr="0021433A">
        <w:t xml:space="preserve">Apart from liquidity squeeze, </w:t>
      </w:r>
      <w:r w:rsidRPr="00AD6369">
        <w:rPr>
          <w:u w:val="single"/>
        </w:rPr>
        <w:t xml:space="preserve">persistent </w:t>
      </w:r>
      <w:r w:rsidRPr="00D86780">
        <w:rPr>
          <w:highlight w:val="green"/>
          <w:u w:val="single"/>
        </w:rPr>
        <w:t>commodity inflation</w:t>
      </w:r>
      <w:r w:rsidRPr="00AD6369">
        <w:rPr>
          <w:u w:val="single"/>
        </w:rPr>
        <w:t xml:space="preserve">, </w:t>
      </w:r>
      <w:r w:rsidRPr="00D86780">
        <w:rPr>
          <w:highlight w:val="green"/>
          <w:u w:val="single"/>
        </w:rPr>
        <w:t>slowdown</w:t>
      </w:r>
      <w:r w:rsidRPr="00AD6369">
        <w:rPr>
          <w:u w:val="single"/>
        </w:rPr>
        <w:t xml:space="preserve"> in China, global </w:t>
      </w:r>
      <w:r w:rsidRPr="00D86780">
        <w:rPr>
          <w:highlight w:val="green"/>
          <w:u w:val="single"/>
        </w:rPr>
        <w:t>energy crisis, and</w:t>
      </w:r>
      <w:r w:rsidRPr="00AD6369">
        <w:rPr>
          <w:u w:val="single"/>
        </w:rPr>
        <w:t xml:space="preserve"> India's very own issue of </w:t>
      </w:r>
      <w:r w:rsidRPr="00D86780">
        <w:rPr>
          <w:highlight w:val="green"/>
          <w:u w:val="single"/>
        </w:rPr>
        <w:t>coal shortage, has kept the investors on the hook.</w:t>
      </w:r>
    </w:p>
    <w:p w:rsidR="003D6664" w:rsidRPr="00AD6369" w:rsidRDefault="003D6664" w:rsidP="003D6664">
      <w:pPr>
        <w:rPr>
          <w:u w:val="single"/>
        </w:rPr>
      </w:pPr>
      <w:r w:rsidRPr="0021433A">
        <w:t>Clearly, with every new high that the market is scaling, the risk-reward ratio is turning unfavourable for investors.</w:t>
      </w:r>
      <w:r>
        <w:t xml:space="preserve"> </w:t>
      </w:r>
      <w:r w:rsidRPr="0021433A">
        <w:t>There is a growing pessimism among investors.</w:t>
      </w:r>
      <w:r>
        <w:t xml:space="preserve"> </w:t>
      </w:r>
      <w:r w:rsidRPr="0021433A">
        <w:t xml:space="preserve">However, </w:t>
      </w:r>
      <w:r w:rsidRPr="00AD6369">
        <w:rPr>
          <w:u w:val="single"/>
        </w:rPr>
        <w:t xml:space="preserve">the </w:t>
      </w:r>
      <w:r w:rsidRPr="00D86780">
        <w:rPr>
          <w:highlight w:val="green"/>
          <w:u w:val="single"/>
        </w:rPr>
        <w:t>stock market has refused to budge</w:t>
      </w:r>
      <w:r w:rsidRPr="00AD6369">
        <w:rPr>
          <w:u w:val="single"/>
        </w:rPr>
        <w:t xml:space="preserve"> from its current elevated levels.</w:t>
      </w:r>
    </w:p>
    <w:p w:rsidR="003D6664" w:rsidRPr="0021433A" w:rsidRDefault="003D6664" w:rsidP="003D6664">
      <w:r w:rsidRPr="0021433A">
        <w:t xml:space="preserve">It has left investors wondering- </w:t>
      </w:r>
      <w:r w:rsidRPr="00AD6369">
        <w:rPr>
          <w:u w:val="single"/>
        </w:rPr>
        <w:t>what is keeping the stock market high</w:t>
      </w:r>
      <w:r w:rsidRPr="0021433A">
        <w:t xml:space="preserve"> despite the growing pessimism?</w:t>
      </w:r>
    </w:p>
    <w:p w:rsidR="003D6664" w:rsidRPr="00AD6369" w:rsidRDefault="003D6664" w:rsidP="003D6664">
      <w:pPr>
        <w:rPr>
          <w:u w:val="single"/>
        </w:rPr>
      </w:pPr>
      <w:r w:rsidRPr="00D86780">
        <w:rPr>
          <w:b/>
          <w:bCs/>
          <w:highlight w:val="green"/>
          <w:u w:val="single"/>
        </w:rPr>
        <w:t>Growing Pace of Recovery</w:t>
      </w:r>
    </w:p>
    <w:p w:rsidR="003D6664" w:rsidRPr="00BC094B" w:rsidRDefault="003D6664" w:rsidP="003D6664">
      <w:pPr>
        <w:rPr>
          <w:sz w:val="18"/>
          <w:szCs w:val="18"/>
        </w:rPr>
      </w:pPr>
      <w:r w:rsidRPr="0021433A">
        <w:t xml:space="preserve">Several indicators are pointing at a </w:t>
      </w:r>
      <w:r w:rsidRPr="00D86780">
        <w:rPr>
          <w:highlight w:val="green"/>
          <w:u w:val="single"/>
        </w:rPr>
        <w:t>strong trend of recovery in</w:t>
      </w:r>
      <w:r w:rsidRPr="00DC099B">
        <w:rPr>
          <w:u w:val="single"/>
        </w:rPr>
        <w:t xml:space="preserve"> the </w:t>
      </w:r>
      <w:r w:rsidRPr="00D86780">
        <w:rPr>
          <w:highlight w:val="green"/>
          <w:u w:val="single"/>
        </w:rPr>
        <w:t>Indian economy post</w:t>
      </w:r>
      <w:r w:rsidRPr="00DC099B">
        <w:rPr>
          <w:u w:val="single"/>
        </w:rPr>
        <w:t xml:space="preserve"> the </w:t>
      </w:r>
      <w:r w:rsidRPr="00D86780">
        <w:rPr>
          <w:highlight w:val="green"/>
          <w:u w:val="single"/>
        </w:rPr>
        <w:t>second</w:t>
      </w:r>
      <w:r w:rsidRPr="00DC099B">
        <w:rPr>
          <w:u w:val="single"/>
        </w:rPr>
        <w:t xml:space="preserve"> Covid-19 </w:t>
      </w:r>
      <w:r w:rsidRPr="00D86780">
        <w:rPr>
          <w:highlight w:val="green"/>
          <w:u w:val="single"/>
        </w:rPr>
        <w:t>wave</w:t>
      </w:r>
      <w:r w:rsidRPr="0021433A">
        <w:t>.</w:t>
      </w:r>
      <w:r>
        <w:t xml:space="preserve"> </w:t>
      </w:r>
      <w:r w:rsidRPr="00BC094B">
        <w:rPr>
          <w:sz w:val="18"/>
          <w:szCs w:val="18"/>
        </w:rPr>
        <w:t>With that, international investors are showing confidence in the India story.</w:t>
      </w:r>
    </w:p>
    <w:p w:rsidR="003D6664" w:rsidRPr="00BC094B" w:rsidRDefault="003D6664" w:rsidP="003D6664">
      <w:pPr>
        <w:rPr>
          <w:sz w:val="18"/>
          <w:szCs w:val="18"/>
        </w:rPr>
      </w:pPr>
      <w:r w:rsidRPr="00BC094B">
        <w:rPr>
          <w:sz w:val="18"/>
          <w:szCs w:val="18"/>
        </w:rPr>
        <w:t>The IMF has backed India to reclaim its tag of the fastest growing economy in the world.IMF expects India to clock a growth rate of 9.5% in FY22 and 8.5% in FY23 in its latest report.</w:t>
      </w:r>
    </w:p>
    <w:p w:rsidR="003D6664" w:rsidRPr="00BC094B" w:rsidRDefault="003D6664" w:rsidP="003D6664">
      <w:pPr>
        <w:rPr>
          <w:sz w:val="18"/>
          <w:szCs w:val="18"/>
        </w:rPr>
      </w:pPr>
      <w:r w:rsidRPr="00BC094B">
        <w:rPr>
          <w:sz w:val="18"/>
          <w:szCs w:val="18"/>
        </w:rPr>
        <w:t>Global rating agency Moody's has also recently upgraded India's sovereign credit rating outlook to stable from negative. Moody's has lowered its assessment about the declining downside risks in the financial system as the banks have come out of the pandemic relatively unscathed.</w:t>
      </w:r>
    </w:p>
    <w:p w:rsidR="003D6664" w:rsidRPr="00DC099B" w:rsidRDefault="003D6664" w:rsidP="003D6664">
      <w:pPr>
        <w:rPr>
          <w:u w:val="single"/>
        </w:rPr>
      </w:pPr>
      <w:r w:rsidRPr="00D86780">
        <w:rPr>
          <w:b/>
          <w:bCs/>
          <w:highlight w:val="green"/>
          <w:u w:val="single"/>
        </w:rPr>
        <w:t>Expectation of</w:t>
      </w:r>
      <w:r w:rsidRPr="00DC099B">
        <w:rPr>
          <w:b/>
          <w:bCs/>
          <w:u w:val="single"/>
        </w:rPr>
        <w:t xml:space="preserve"> Strong </w:t>
      </w:r>
      <w:r w:rsidRPr="00D86780">
        <w:rPr>
          <w:b/>
          <w:bCs/>
          <w:highlight w:val="green"/>
          <w:u w:val="single"/>
        </w:rPr>
        <w:t>Earnings</w:t>
      </w:r>
    </w:p>
    <w:p w:rsidR="003D6664" w:rsidRPr="00DC099B" w:rsidRDefault="003D6664" w:rsidP="003D6664">
      <w:pPr>
        <w:rPr>
          <w:u w:val="single"/>
        </w:rPr>
      </w:pPr>
      <w:r w:rsidRPr="0021433A">
        <w:t xml:space="preserve">The </w:t>
      </w:r>
      <w:r w:rsidRPr="00D86780">
        <w:rPr>
          <w:highlight w:val="green"/>
          <w:u w:val="single"/>
        </w:rPr>
        <w:t>pandemic</w:t>
      </w:r>
      <w:r w:rsidRPr="00DC099B">
        <w:rPr>
          <w:u w:val="single"/>
        </w:rPr>
        <w:t xml:space="preserve"> has </w:t>
      </w:r>
      <w:r w:rsidRPr="00D86780">
        <w:rPr>
          <w:highlight w:val="green"/>
          <w:u w:val="single"/>
        </w:rPr>
        <w:t>fastened</w:t>
      </w:r>
      <w:r w:rsidRPr="00DC099B">
        <w:rPr>
          <w:u w:val="single"/>
        </w:rPr>
        <w:t xml:space="preserve"> the </w:t>
      </w:r>
      <w:r w:rsidRPr="00D86780">
        <w:rPr>
          <w:highlight w:val="green"/>
          <w:u w:val="single"/>
        </w:rPr>
        <w:t>trend of consolidation</w:t>
      </w:r>
      <w:r w:rsidRPr="00DC099B">
        <w:rPr>
          <w:u w:val="single"/>
        </w:rPr>
        <w:t xml:space="preserve"> in favour of organised sector.</w:t>
      </w:r>
      <w:r>
        <w:rPr>
          <w:u w:val="single"/>
        </w:rPr>
        <w:t xml:space="preserve"> </w:t>
      </w:r>
      <w:r w:rsidRPr="00DC099B">
        <w:rPr>
          <w:u w:val="single"/>
        </w:rPr>
        <w:t xml:space="preserve">They have </w:t>
      </w:r>
      <w:r w:rsidRPr="00D86780">
        <w:rPr>
          <w:highlight w:val="green"/>
          <w:u w:val="single"/>
        </w:rPr>
        <w:t>managed to gain market share at the expense of</w:t>
      </w:r>
      <w:r w:rsidRPr="00DC099B">
        <w:rPr>
          <w:u w:val="single"/>
        </w:rPr>
        <w:t xml:space="preserve"> MSMEs and </w:t>
      </w:r>
      <w:r w:rsidRPr="00D86780">
        <w:rPr>
          <w:highlight w:val="green"/>
          <w:u w:val="single"/>
        </w:rPr>
        <w:t>unorganized sectors</w:t>
      </w:r>
      <w:r w:rsidRPr="00DC099B">
        <w:rPr>
          <w:u w:val="single"/>
        </w:rPr>
        <w:t>.</w:t>
      </w:r>
    </w:p>
    <w:p w:rsidR="003D6664" w:rsidRPr="00BC094B" w:rsidRDefault="003D6664" w:rsidP="003D6664">
      <w:pPr>
        <w:rPr>
          <w:sz w:val="16"/>
          <w:szCs w:val="16"/>
        </w:rPr>
      </w:pPr>
      <w:r w:rsidRPr="00BC094B">
        <w:rPr>
          <w:sz w:val="16"/>
          <w:szCs w:val="16"/>
        </w:rPr>
        <w:t>Majority of Nifty50 companies are expected to deliver strong earnings despite the inflationary pressure. The expectation of a strong festival season is also keeping the optimism of strong earnings intact.</w:t>
      </w:r>
    </w:p>
    <w:p w:rsidR="003D6664" w:rsidRPr="00BC094B" w:rsidRDefault="003D6664" w:rsidP="003D6664">
      <w:pPr>
        <w:rPr>
          <w:sz w:val="16"/>
          <w:szCs w:val="16"/>
        </w:rPr>
      </w:pPr>
      <w:r w:rsidRPr="00BC094B">
        <w:rPr>
          <w:b/>
          <w:bCs/>
          <w:sz w:val="16"/>
          <w:szCs w:val="16"/>
        </w:rPr>
        <w:t>Push for Privatisation</w:t>
      </w:r>
    </w:p>
    <w:p w:rsidR="003D6664" w:rsidRPr="00BC094B" w:rsidRDefault="003D6664" w:rsidP="003D6664">
      <w:pPr>
        <w:rPr>
          <w:sz w:val="16"/>
          <w:szCs w:val="16"/>
        </w:rPr>
      </w:pPr>
      <w:r w:rsidRPr="00BC094B">
        <w:rPr>
          <w:sz w:val="16"/>
          <w:szCs w:val="16"/>
        </w:rPr>
        <w:t>Air India's privatization has been a watershed moment for India’s disinvestment drive.It has built a positive narrative around the strong pro-business mind set of the government.</w:t>
      </w:r>
    </w:p>
    <w:p w:rsidR="003D6664" w:rsidRPr="00BC094B" w:rsidRDefault="003D6664" w:rsidP="003D6664">
      <w:pPr>
        <w:rPr>
          <w:sz w:val="16"/>
          <w:szCs w:val="16"/>
        </w:rPr>
      </w:pPr>
      <w:r w:rsidRPr="00BC094B">
        <w:rPr>
          <w:sz w:val="16"/>
          <w:szCs w:val="16"/>
        </w:rPr>
        <w:t>With Air India's privatization</w:t>
      </w:r>
      <w:proofErr w:type="gramStart"/>
      <w:r w:rsidRPr="00BC094B">
        <w:rPr>
          <w:sz w:val="16"/>
          <w:szCs w:val="16"/>
        </w:rPr>
        <w:t>,the</w:t>
      </w:r>
      <w:proofErr w:type="gramEnd"/>
      <w:r w:rsidRPr="00BC094B">
        <w:rPr>
          <w:sz w:val="16"/>
          <w:szCs w:val="16"/>
        </w:rPr>
        <w:t xml:space="preserve"> market is expecting quicker resolution of impending proposals as well.In a recent interview,Tuhin Kanta Pandey, secretary, DIPAM (department of investment and public asset management) expressed confidence that privatisation of Neelachal Ispat and Central Electronics could be completed during the December quarter.He also expects the sale of BPCL and BEML along with the LIC IPO to be concluded by March'22.</w:t>
      </w:r>
    </w:p>
    <w:p w:rsidR="003D6664" w:rsidRPr="00DC099B" w:rsidRDefault="003D6664" w:rsidP="003D6664">
      <w:pPr>
        <w:rPr>
          <w:u w:val="single"/>
        </w:rPr>
      </w:pPr>
      <w:r w:rsidRPr="00D86780">
        <w:rPr>
          <w:b/>
          <w:bCs/>
          <w:highlight w:val="green"/>
          <w:u w:val="single"/>
        </w:rPr>
        <w:lastRenderedPageBreak/>
        <w:t>Buoyant Manufacturing</w:t>
      </w:r>
      <w:r w:rsidRPr="00DC099B">
        <w:rPr>
          <w:b/>
          <w:bCs/>
          <w:u w:val="single"/>
        </w:rPr>
        <w:t>, Growing Exports</w:t>
      </w:r>
    </w:p>
    <w:p w:rsidR="003D6664" w:rsidRPr="00DC099B" w:rsidRDefault="003D6664" w:rsidP="003D6664">
      <w:pPr>
        <w:rPr>
          <w:sz w:val="16"/>
          <w:szCs w:val="16"/>
        </w:rPr>
      </w:pPr>
      <w:r w:rsidRPr="0021433A">
        <w:t xml:space="preserve">A part of </w:t>
      </w:r>
      <w:r w:rsidRPr="00D86780">
        <w:rPr>
          <w:highlight w:val="green"/>
          <w:u w:val="single"/>
        </w:rPr>
        <w:t>market buoyancy</w:t>
      </w:r>
      <w:r w:rsidRPr="00DC099B">
        <w:rPr>
          <w:u w:val="single"/>
        </w:rPr>
        <w:t xml:space="preserve"> is also </w:t>
      </w:r>
      <w:r w:rsidRPr="00D86780">
        <w:rPr>
          <w:highlight w:val="green"/>
          <w:u w:val="single"/>
        </w:rPr>
        <w:t>a reflection of stellar performance of the manufacturing sector</w:t>
      </w:r>
      <w:r w:rsidRPr="0021433A">
        <w:t xml:space="preserve">. </w:t>
      </w:r>
      <w:r w:rsidRPr="00DC099B">
        <w:rPr>
          <w:sz w:val="16"/>
          <w:szCs w:val="16"/>
        </w:rPr>
        <w:t>India's industrial production has been impressive since the receding of the second Covid-19 wave. India's IIP has grown in double digit at 13.6%, 11.5% and 11.9% respectively for June</w:t>
      </w:r>
      <w:proofErr w:type="gramStart"/>
      <w:r w:rsidRPr="00DC099B">
        <w:rPr>
          <w:sz w:val="16"/>
          <w:szCs w:val="16"/>
        </w:rPr>
        <w:t>,July</w:t>
      </w:r>
      <w:proofErr w:type="gramEnd"/>
      <w:r w:rsidRPr="00DC099B">
        <w:rPr>
          <w:sz w:val="16"/>
          <w:szCs w:val="16"/>
        </w:rPr>
        <w:t xml:space="preserve"> and August 2021.</w:t>
      </w:r>
    </w:p>
    <w:p w:rsidR="003D6664" w:rsidRPr="00DC099B" w:rsidRDefault="003D6664" w:rsidP="003D6664">
      <w:pPr>
        <w:rPr>
          <w:sz w:val="16"/>
          <w:szCs w:val="16"/>
        </w:rPr>
      </w:pPr>
      <w:r w:rsidRPr="00DC099B">
        <w:rPr>
          <w:sz w:val="16"/>
          <w:szCs w:val="16"/>
        </w:rPr>
        <w:t>India’s exports are clocking the highest ever growth rates due to the rise in global demand. Exports for the period April-September 2021 grew at 57.50% at $197.89 billion as against $125.62 billion a year ago.</w:t>
      </w:r>
    </w:p>
    <w:p w:rsidR="003D6664" w:rsidRPr="00DC099B" w:rsidRDefault="003D6664" w:rsidP="003D6664">
      <w:pPr>
        <w:rPr>
          <w:sz w:val="16"/>
          <w:szCs w:val="16"/>
        </w:rPr>
      </w:pPr>
      <w:r w:rsidRPr="00DC099B">
        <w:rPr>
          <w:b/>
          <w:bCs/>
          <w:sz w:val="16"/>
          <w:szCs w:val="16"/>
        </w:rPr>
        <w:t>New Listings, Unicorns</w:t>
      </w:r>
      <w:proofErr w:type="gramStart"/>
      <w:r w:rsidRPr="00DC099B">
        <w:rPr>
          <w:b/>
          <w:bCs/>
          <w:sz w:val="16"/>
          <w:szCs w:val="16"/>
        </w:rPr>
        <w:t>:A</w:t>
      </w:r>
      <w:proofErr w:type="gramEnd"/>
      <w:r w:rsidRPr="00DC099B">
        <w:rPr>
          <w:b/>
          <w:bCs/>
          <w:sz w:val="16"/>
          <w:szCs w:val="16"/>
        </w:rPr>
        <w:t xml:space="preserve"> Move Toward New Economy</w:t>
      </w:r>
    </w:p>
    <w:p w:rsidR="003D6664" w:rsidRPr="00DC099B" w:rsidRDefault="003D6664" w:rsidP="003D6664">
      <w:pPr>
        <w:rPr>
          <w:sz w:val="16"/>
          <w:szCs w:val="16"/>
        </w:rPr>
      </w:pPr>
      <w:r w:rsidRPr="00DC099B">
        <w:rPr>
          <w:sz w:val="16"/>
          <w:szCs w:val="16"/>
        </w:rPr>
        <w:t xml:space="preserve">India has witnessed a flurry of IPOs from fintech and consumer tech space. </w:t>
      </w:r>
      <w:proofErr w:type="gramStart"/>
      <w:r w:rsidRPr="00DC099B">
        <w:rPr>
          <w:sz w:val="16"/>
          <w:szCs w:val="16"/>
        </w:rPr>
        <w:t>These new age</w:t>
      </w:r>
      <w:proofErr w:type="gramEnd"/>
      <w:r w:rsidRPr="00DC099B">
        <w:rPr>
          <w:sz w:val="16"/>
          <w:szCs w:val="16"/>
        </w:rPr>
        <w:t xml:space="preserve"> tech-based IPOs are expected to help India's market capitalisation to raise exponentially as India is fast moving towards a new economy.</w:t>
      </w:r>
    </w:p>
    <w:p w:rsidR="003D6664" w:rsidRPr="00DC099B" w:rsidRDefault="003D6664" w:rsidP="003D6664">
      <w:pPr>
        <w:rPr>
          <w:sz w:val="16"/>
          <w:szCs w:val="16"/>
        </w:rPr>
      </w:pPr>
      <w:r w:rsidRPr="00DC099B">
        <w:rPr>
          <w:sz w:val="16"/>
          <w:szCs w:val="16"/>
        </w:rPr>
        <w:t>Rising number of unicorns have also given a major boost to India's rising credentials among the foreign investors. As many as 33 start-ups have attained a unicorn status as of October 2021- the highest ever in a calendar year.</w:t>
      </w:r>
    </w:p>
    <w:p w:rsidR="003D6664" w:rsidRPr="00DC099B" w:rsidRDefault="003D6664" w:rsidP="003D6664">
      <w:pPr>
        <w:rPr>
          <w:sz w:val="16"/>
          <w:szCs w:val="16"/>
        </w:rPr>
      </w:pPr>
      <w:r w:rsidRPr="00DC099B">
        <w:rPr>
          <w:b/>
          <w:bCs/>
          <w:sz w:val="16"/>
          <w:szCs w:val="16"/>
        </w:rPr>
        <w:t>Closing Comments</w:t>
      </w:r>
    </w:p>
    <w:p w:rsidR="003D6664" w:rsidRPr="00DC099B" w:rsidRDefault="003D6664" w:rsidP="003D6664">
      <w:pPr>
        <w:rPr>
          <w:u w:val="single"/>
        </w:rPr>
      </w:pPr>
      <w:r w:rsidRPr="00DC099B">
        <w:rPr>
          <w:sz w:val="16"/>
          <w:szCs w:val="16"/>
        </w:rPr>
        <w:t xml:space="preserve">The government has shown a strong intent towards economic recovery with several initiatives like privatisation, formation of a bad bank, launching of PLI scheme reforms in telecom sector and farm laws. </w:t>
      </w:r>
      <w:r w:rsidRPr="00DC099B">
        <w:rPr>
          <w:u w:val="single"/>
        </w:rPr>
        <w:t xml:space="preserve">The </w:t>
      </w:r>
      <w:r w:rsidRPr="00D86780">
        <w:rPr>
          <w:highlight w:val="green"/>
          <w:u w:val="single"/>
        </w:rPr>
        <w:t>market</w:t>
      </w:r>
      <w:r w:rsidRPr="00DC099B">
        <w:rPr>
          <w:u w:val="single"/>
        </w:rPr>
        <w:t xml:space="preserve"> is </w:t>
      </w:r>
      <w:r w:rsidRPr="00D86780">
        <w:rPr>
          <w:highlight w:val="green"/>
          <w:u w:val="single"/>
        </w:rPr>
        <w:t>expecting the pace of reforms to continue</w:t>
      </w:r>
      <w:r w:rsidRPr="00DC099B">
        <w:rPr>
          <w:u w:val="single"/>
        </w:rPr>
        <w:t xml:space="preserve"> till 2024 </w:t>
      </w:r>
      <w:r w:rsidRPr="00D86780">
        <w:rPr>
          <w:highlight w:val="green"/>
          <w:u w:val="single"/>
        </w:rPr>
        <w:t>which has kept the market resilient despite</w:t>
      </w:r>
      <w:r w:rsidRPr="00DC099B">
        <w:rPr>
          <w:u w:val="single"/>
        </w:rPr>
        <w:t xml:space="preserve"> the stretched </w:t>
      </w:r>
      <w:r w:rsidRPr="00D86780">
        <w:rPr>
          <w:highlight w:val="green"/>
          <w:u w:val="single"/>
        </w:rPr>
        <w:t>valuations and</w:t>
      </w:r>
      <w:r w:rsidRPr="00DC099B">
        <w:rPr>
          <w:u w:val="single"/>
        </w:rPr>
        <w:t xml:space="preserve"> rising risk of </w:t>
      </w:r>
      <w:r w:rsidRPr="00D86780">
        <w:rPr>
          <w:highlight w:val="green"/>
          <w:u w:val="single"/>
        </w:rPr>
        <w:t>correction</w:t>
      </w:r>
      <w:r w:rsidRPr="00DC099B">
        <w:rPr>
          <w:u w:val="single"/>
        </w:rPr>
        <w:t>.</w:t>
      </w:r>
    </w:p>
    <w:p w:rsidR="003D6664" w:rsidRPr="00B042AB" w:rsidRDefault="003D6664" w:rsidP="003D6664"/>
    <w:p w:rsidR="003D6664" w:rsidRDefault="003D6664" w:rsidP="003D6664">
      <w:pPr>
        <w:pStyle w:val="Heading4"/>
      </w:pPr>
      <w:r>
        <w:t xml:space="preserve">Best data proves union strike victories </w:t>
      </w:r>
      <w:r w:rsidRPr="003F1A0E">
        <w:rPr>
          <w:u w:val="single"/>
        </w:rPr>
        <w:t>statistically cause stock market crash</w:t>
      </w:r>
      <w:r>
        <w:t>.</w:t>
      </w:r>
    </w:p>
    <w:p w:rsidR="003D6664" w:rsidRPr="003F1A0E" w:rsidRDefault="003D6664" w:rsidP="003D6664">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w:t>
      </w:r>
      <w:proofErr w:type="gramStart"/>
      <w:r>
        <w:t>Of</w:t>
      </w:r>
      <w:proofErr w:type="gramEnd"/>
      <w:r>
        <w:t xml:space="preserve"> Economics; February 2012; </w:t>
      </w:r>
      <w:hyperlink r:id="rId8" w:history="1">
        <w:r w:rsidRPr="00540FF3">
          <w:rPr>
            <w:rStyle w:val="Hyperlink"/>
          </w:rPr>
          <w:t>https://academic.oup.com/qje/article-abstract/127/1/333/1834007?redirectedFrom=fulltext</w:t>
        </w:r>
      </w:hyperlink>
      <w:r>
        <w:t>] Justin</w:t>
      </w:r>
    </w:p>
    <w:p w:rsidR="003D6664" w:rsidRPr="009B1F9A" w:rsidRDefault="003D6664" w:rsidP="003D6664">
      <w:pPr>
        <w:rPr>
          <w:sz w:val="16"/>
        </w:rPr>
      </w:pPr>
      <w:r w:rsidRPr="009B1F9A">
        <w:rPr>
          <w:sz w:val="16"/>
        </w:rPr>
        <w:t xml:space="preserve">We begin </w:t>
      </w:r>
      <w:r w:rsidRPr="009F3290">
        <w:rPr>
          <w:u w:val="single"/>
        </w:rPr>
        <w:t xml:space="preserve">analyzing the </w:t>
      </w:r>
      <w:r w:rsidRPr="00D86780">
        <w:rPr>
          <w:rStyle w:val="Emphasis"/>
          <w:highlight w:val="green"/>
        </w:rPr>
        <w:t>stock</w:t>
      </w:r>
      <w:r w:rsidRPr="00D86780">
        <w:rPr>
          <w:highlight w:val="green"/>
          <w:u w:val="single"/>
        </w:rPr>
        <w:t xml:space="preserve"> </w:t>
      </w:r>
      <w:r w:rsidRPr="00D86780">
        <w:rPr>
          <w:rStyle w:val="Emphasis"/>
          <w:highlight w:val="green"/>
        </w:rPr>
        <w:t>market</w:t>
      </w:r>
      <w:r w:rsidRPr="00D86780">
        <w:rPr>
          <w:highlight w:val="green"/>
          <w:u w:val="single"/>
        </w:rPr>
        <w:t xml:space="preserve"> reaction</w:t>
      </w:r>
      <w:r w:rsidRPr="009F3290">
        <w:rPr>
          <w:u w:val="single"/>
        </w:rPr>
        <w:t xml:space="preserve"> to </w:t>
      </w:r>
      <w:r w:rsidRPr="00D86780">
        <w:rPr>
          <w:rStyle w:val="Emphasis"/>
          <w:highlight w:val="green"/>
        </w:rPr>
        <w:t>union</w:t>
      </w:r>
      <w:r w:rsidRPr="00D86780">
        <w:rPr>
          <w:highlight w:val="green"/>
          <w:u w:val="single"/>
        </w:rPr>
        <w:t xml:space="preserve"> </w:t>
      </w:r>
      <w:r w:rsidRPr="00D8678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postevent period. The long panel also allows us to examine returns several months beyond the event, so as to capture the long-run expected effects of new unions, without having to rely heavily on the assumption that the stock price immediately and instantaneously adjusts to capture the expected presence of the unions.9</w:t>
      </w:r>
    </w:p>
    <w:p w:rsidR="003D6664" w:rsidRPr="009B1F9A" w:rsidRDefault="003D6664" w:rsidP="003D6664">
      <w:pPr>
        <w:rPr>
          <w:sz w:val="16"/>
        </w:rPr>
      </w:pPr>
      <w:r w:rsidRPr="009B1F9A">
        <w:rPr>
          <w:sz w:val="16"/>
        </w:rPr>
        <w:t xml:space="preserve">Our </w:t>
      </w:r>
      <w:r w:rsidRPr="009F3290">
        <w:rPr>
          <w:u w:val="single"/>
        </w:rPr>
        <w:t xml:space="preserve">event-study </w:t>
      </w:r>
      <w:r w:rsidRPr="00D86780">
        <w:rPr>
          <w:highlight w:val="green"/>
          <w:u w:val="single"/>
        </w:rPr>
        <w:t xml:space="preserve">analysis reveals </w:t>
      </w:r>
      <w:r w:rsidRPr="00D86780">
        <w:rPr>
          <w:rStyle w:val="Emphasis"/>
          <w:highlight w:val="green"/>
        </w:rPr>
        <w:t>substantial</w:t>
      </w:r>
      <w:r w:rsidRPr="00D86780">
        <w:rPr>
          <w:highlight w:val="green"/>
          <w:u w:val="single"/>
        </w:rPr>
        <w:t xml:space="preserve"> </w:t>
      </w:r>
      <w:r w:rsidRPr="00D86780">
        <w:rPr>
          <w:rStyle w:val="Emphasis"/>
          <w:highlight w:val="green"/>
        </w:rPr>
        <w:t>losses</w:t>
      </w:r>
      <w:r w:rsidRPr="00D86780">
        <w:rPr>
          <w:highlight w:val="green"/>
          <w:u w:val="single"/>
        </w:rPr>
        <w:t xml:space="preserve"> in market value following</w:t>
      </w:r>
      <w:r w:rsidRPr="009F3290">
        <w:rPr>
          <w:u w:val="single"/>
        </w:rPr>
        <w:t xml:space="preserve"> a </w:t>
      </w:r>
      <w:r w:rsidRPr="00D86780">
        <w:rPr>
          <w:rStyle w:val="Emphasis"/>
          <w:highlight w:val="green"/>
        </w:rPr>
        <w:t>union</w:t>
      </w:r>
      <w:r w:rsidRPr="009B1F9A">
        <w:rPr>
          <w:sz w:val="16"/>
        </w:rPr>
        <w:t xml:space="preserve"> election </w:t>
      </w:r>
      <w:r w:rsidRPr="00D86780">
        <w:rPr>
          <w:rStyle w:val="Emphasis"/>
          <w:highlight w:val="green"/>
        </w:rPr>
        <w:t>victory</w:t>
      </w:r>
      <w:r w:rsidRPr="009F3290">
        <w:rPr>
          <w:u w:val="single"/>
        </w:rPr>
        <w:t xml:space="preserve">—about </w:t>
      </w:r>
      <w:r w:rsidRPr="00286B00">
        <w:rPr>
          <w:rStyle w:val="Emphasis"/>
        </w:rPr>
        <w:t xml:space="preserve">a </w:t>
      </w:r>
      <w:r w:rsidRPr="00D86780">
        <w:rPr>
          <w:rStyle w:val="Emphasis"/>
          <w:highlight w:val="green"/>
        </w:rPr>
        <w:t>10% decline</w:t>
      </w:r>
      <w:r w:rsidRPr="00D8678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D86780">
        <w:rPr>
          <w:rStyle w:val="Emphasis"/>
          <w:highlight w:val="green"/>
        </w:rPr>
        <w:t>$40,500 per unionized worke</w:t>
      </w:r>
      <w:r w:rsidRPr="00D8678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D8678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D86780">
        <w:rPr>
          <w:highlight w:val="green"/>
          <w:u w:val="single"/>
        </w:rPr>
        <w:t>transfers to workers and</w:t>
      </w:r>
      <w:r w:rsidRPr="009F3290">
        <w:rPr>
          <w:u w:val="single"/>
        </w:rPr>
        <w:t xml:space="preserve"> any other </w:t>
      </w:r>
      <w:r w:rsidRPr="00D86780">
        <w:rPr>
          <w:rStyle w:val="Emphasis"/>
          <w:highlight w:val="green"/>
        </w:rPr>
        <w:t>productivity</w:t>
      </w:r>
      <w:r w:rsidRPr="00D86780">
        <w:rPr>
          <w:highlight w:val="green"/>
          <w:u w:val="single"/>
        </w:rPr>
        <w:t xml:space="preserve"> </w:t>
      </w:r>
      <w:r w:rsidRPr="00D86780">
        <w:rPr>
          <w:rStyle w:val="Emphasis"/>
          <w:highlight w:val="green"/>
        </w:rPr>
        <w:t>impacts</w:t>
      </w:r>
      <w:r w:rsidRPr="00D86780">
        <w:rPr>
          <w:highlight w:val="green"/>
          <w:u w:val="single"/>
        </w:rPr>
        <w:t xml:space="preserve"> of </w:t>
      </w:r>
      <w:r w:rsidRPr="00D8678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D86780">
        <w:rPr>
          <w:rStyle w:val="Emphasis"/>
          <w:highlight w:val="green"/>
        </w:rPr>
        <w:t>event</w:t>
      </w:r>
      <w:r w:rsidRPr="00D86780">
        <w:rPr>
          <w:highlight w:val="green"/>
          <w:u w:val="single"/>
        </w:rPr>
        <w:t>-</w:t>
      </w:r>
      <w:r w:rsidRPr="00D86780">
        <w:rPr>
          <w:rStyle w:val="Emphasis"/>
          <w:highlight w:val="green"/>
        </w:rPr>
        <w:t>study</w:t>
      </w:r>
      <w:r w:rsidRPr="00D86780">
        <w:rPr>
          <w:highlight w:val="green"/>
          <w:u w:val="single"/>
        </w:rPr>
        <w:t xml:space="preserve"> estimates is </w:t>
      </w:r>
      <w:r w:rsidRPr="00D86780">
        <w:rPr>
          <w:rStyle w:val="Emphasis"/>
          <w:highlight w:val="green"/>
        </w:rPr>
        <w:t>compelling</w:t>
      </w:r>
      <w:r w:rsidRPr="009B1F9A">
        <w:rPr>
          <w:sz w:val="16"/>
        </w:rPr>
        <w:t xml:space="preserve">: we find that these </w:t>
      </w:r>
      <w:r w:rsidRPr="00D8678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D8678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The results for these firms are robust to a number of different specifications. In the sample of firms where we know that the union is a small fraction of the workforce, we donot find a similar divergence of returns from the benchmark.</w:t>
      </w:r>
    </w:p>
    <w:p w:rsidR="003D6664" w:rsidRPr="009B1F9A" w:rsidRDefault="003D6664" w:rsidP="003D6664">
      <w:pPr>
        <w:rPr>
          <w:sz w:val="16"/>
        </w:rPr>
      </w:pPr>
      <w:r w:rsidRPr="009B1F9A">
        <w:rPr>
          <w:sz w:val="16"/>
        </w:rPr>
        <w:t xml:space="preserve">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w:t>
      </w:r>
      <w:r w:rsidRPr="009B1F9A">
        <w:rPr>
          <w:sz w:val="16"/>
        </w:rPr>
        <w:lastRenderedPageBreak/>
        <w:t>suggests that attempts to exploit the short-lived mispricing would lead to a portfolio that would be dominated by simple buy-and hold strategies</w:t>
      </w:r>
    </w:p>
    <w:p w:rsidR="003D6664" w:rsidRPr="009B1F9A" w:rsidRDefault="003D6664" w:rsidP="003D6664">
      <w:pPr>
        <w:rPr>
          <w:sz w:val="16"/>
        </w:rPr>
      </w:pP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D86780">
        <w:rPr>
          <w:highlight w:val="green"/>
          <w:u w:val="single"/>
        </w:rPr>
        <w:t>estimates</w:t>
      </w:r>
      <w:r w:rsidRPr="009B1F9A">
        <w:rPr>
          <w:u w:val="single"/>
        </w:rPr>
        <w:t xml:space="preserve"> show a </w:t>
      </w:r>
      <w:r w:rsidRPr="00D86780">
        <w:rPr>
          <w:rStyle w:val="Emphasis"/>
          <w:highlight w:val="green"/>
        </w:rPr>
        <w:t>4% positive</w:t>
      </w:r>
      <w:r w:rsidRPr="009B1F9A">
        <w:rPr>
          <w:sz w:val="16"/>
        </w:rPr>
        <w:t xml:space="preserve"> (though statistically insignificant) </w:t>
      </w:r>
      <w:r w:rsidRPr="00D86780">
        <w:rPr>
          <w:rStyle w:val="Emphasis"/>
          <w:highlight w:val="green"/>
        </w:rPr>
        <w:t>effect</w:t>
      </w:r>
      <w:r w:rsidRPr="00D86780">
        <w:rPr>
          <w:highlight w:val="green"/>
          <w:u w:val="single"/>
        </w:rPr>
        <w:t xml:space="preserve"> of </w:t>
      </w:r>
      <w:r w:rsidRPr="00D86780">
        <w:rPr>
          <w:rStyle w:val="Emphasis"/>
          <w:highlight w:val="green"/>
        </w:rPr>
        <w:t>union</w:t>
      </w:r>
      <w:r w:rsidRPr="009B1F9A">
        <w:rPr>
          <w:sz w:val="16"/>
        </w:rPr>
        <w:t xml:space="preserve"> certification (vis-`a-vis union </w:t>
      </w:r>
      <w:r w:rsidRPr="00D8678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rsidR="003D6664" w:rsidRDefault="003D6664" w:rsidP="003D6664"/>
    <w:p w:rsidR="003D6664" w:rsidRDefault="003D6664" w:rsidP="003D6664">
      <w:pPr>
        <w:pStyle w:val="Heading4"/>
      </w:pPr>
      <w:r>
        <w:t>Crashes lead to a great depression.</w:t>
      </w:r>
    </w:p>
    <w:p w:rsidR="003D6664" w:rsidRPr="006D757B" w:rsidRDefault="003D6664" w:rsidP="003D6664">
      <w:r w:rsidRPr="006D757B">
        <w:rPr>
          <w:rStyle w:val="Style13ptBold"/>
        </w:rPr>
        <w:t>Rusoff 21</w:t>
      </w:r>
      <w:r>
        <w:t xml:space="preserve"> [</w:t>
      </w:r>
      <w:r w:rsidRPr="006D757B">
        <w:t>Jane</w:t>
      </w:r>
      <w:r>
        <w:t xml:space="preserve">; </w:t>
      </w:r>
      <w:r w:rsidRPr="006D757B">
        <w:t>ThinkAdvisor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ThinkAdvisor; 3/10/21; </w:t>
      </w:r>
      <w:hyperlink r:id="rId9" w:history="1">
        <w:r w:rsidRPr="00AF436A">
          <w:rPr>
            <w:rStyle w:val="Hyperlink"/>
          </w:rPr>
          <w:t>https://www.thinkadvisor.com/2021/03/10/harry-dent-biggest-crash-ever-likely-by-end-of-june/</w:t>
        </w:r>
      </w:hyperlink>
      <w:r>
        <w:t>] Justin</w:t>
      </w:r>
    </w:p>
    <w:p w:rsidR="003D6664" w:rsidRPr="006D757B" w:rsidRDefault="003D6664" w:rsidP="003D6664">
      <w:pPr>
        <w:rPr>
          <w:sz w:val="16"/>
        </w:rPr>
      </w:pPr>
      <w:r w:rsidRPr="006D757B">
        <w:rPr>
          <w:sz w:val="16"/>
        </w:rPr>
        <w:t>Why will the downturn that you see be so harsh?</w:t>
      </w:r>
    </w:p>
    <w:p w:rsidR="003D6664" w:rsidRPr="006D757B" w:rsidRDefault="003D6664" w:rsidP="003D6664">
      <w:pPr>
        <w:rPr>
          <w:u w:val="single"/>
        </w:rPr>
      </w:pPr>
      <w:r w:rsidRPr="006D757B">
        <w:rPr>
          <w:u w:val="single"/>
        </w:rPr>
        <w:t xml:space="preserve">The </w:t>
      </w:r>
      <w:r w:rsidRPr="00D86780">
        <w:rPr>
          <w:highlight w:val="green"/>
          <w:u w:val="single"/>
        </w:rPr>
        <w:t>only reason</w:t>
      </w:r>
      <w:r w:rsidRPr="006D757B">
        <w:rPr>
          <w:u w:val="single"/>
        </w:rPr>
        <w:t xml:space="preserve"> the 20</w:t>
      </w:r>
      <w:r w:rsidRPr="00D86780">
        <w:rPr>
          <w:highlight w:val="green"/>
          <w:u w:val="single"/>
        </w:rPr>
        <w:t>08</w:t>
      </w:r>
      <w:r w:rsidRPr="006D757B">
        <w:rPr>
          <w:u w:val="single"/>
        </w:rPr>
        <w:t xml:space="preserve"> downturn </w:t>
      </w:r>
      <w:r w:rsidRPr="00D86780">
        <w:rPr>
          <w:highlight w:val="green"/>
          <w:u w:val="single"/>
        </w:rPr>
        <w:t>didn’t turn into a depression was</w:t>
      </w:r>
      <w:r w:rsidRPr="006D757B">
        <w:rPr>
          <w:u w:val="single"/>
        </w:rPr>
        <w:t xml:space="preserve"> that </w:t>
      </w:r>
      <w:r w:rsidRPr="00D86780">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D86780">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D86780">
        <w:rPr>
          <w:highlight w:val="green"/>
          <w:u w:val="single"/>
        </w:rPr>
        <w:t xml:space="preserve">we’ve got a </w:t>
      </w:r>
      <w:r w:rsidRPr="00D86780">
        <w:rPr>
          <w:rStyle w:val="Emphasis"/>
          <w:highlight w:val="green"/>
        </w:rPr>
        <w:t>bigger bubble</w:t>
      </w:r>
      <w:r w:rsidRPr="006D757B">
        <w:rPr>
          <w:u w:val="single"/>
        </w:rPr>
        <w:t xml:space="preserve">. This </w:t>
      </w:r>
      <w:r w:rsidRPr="00D86780">
        <w:rPr>
          <w:highlight w:val="green"/>
          <w:u w:val="single"/>
        </w:rPr>
        <w:t xml:space="preserve">downturn is going to be the </w:t>
      </w:r>
      <w:r w:rsidRPr="00D86780">
        <w:rPr>
          <w:rStyle w:val="Emphasis"/>
          <w:highlight w:val="green"/>
        </w:rPr>
        <w:t>Great Depression</w:t>
      </w:r>
      <w:r w:rsidRPr="006D757B">
        <w:rPr>
          <w:u w:val="single"/>
        </w:rPr>
        <w:t xml:space="preserve"> that the deep recession of 2008 was [falling into].</w:t>
      </w:r>
    </w:p>
    <w:p w:rsidR="003D6664" w:rsidRPr="006D757B" w:rsidRDefault="003D6664" w:rsidP="003D6664">
      <w:pPr>
        <w:rPr>
          <w:sz w:val="16"/>
        </w:rPr>
      </w:pPr>
      <w:r w:rsidRPr="006D757B">
        <w:rPr>
          <w:sz w:val="16"/>
        </w:rPr>
        <w:t>How long do you think the depression will last?</w:t>
      </w:r>
    </w:p>
    <w:p w:rsidR="003D6664" w:rsidRPr="006D757B" w:rsidRDefault="003D6664" w:rsidP="003D6664">
      <w:pPr>
        <w:rPr>
          <w:sz w:val="16"/>
        </w:rPr>
      </w:pP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D86780">
        <w:rPr>
          <w:rStyle w:val="Emphasis"/>
          <w:highlight w:val="green"/>
        </w:rPr>
        <w:t>decade-long</w:t>
      </w:r>
      <w:r w:rsidRPr="006D757B">
        <w:rPr>
          <w:rStyle w:val="Emphasis"/>
        </w:rPr>
        <w:t>-plus depression</w:t>
      </w:r>
      <w:r w:rsidRPr="006D757B">
        <w:rPr>
          <w:u w:val="single"/>
        </w:rPr>
        <w:t>, like the 1930s</w:t>
      </w:r>
      <w:r w:rsidRPr="006D757B">
        <w:rPr>
          <w:sz w:val="16"/>
        </w:rPr>
        <w:t xml:space="preserve">.” But I’ll say, “Nope, this thing will be hell: It’s going to do its work very fast. By 2024, it will be over.” By 2023 or 2024, we’re going to be coming out of it into what I call the next Spring Boom. </w:t>
      </w:r>
    </w:p>
    <w:p w:rsidR="003D6664" w:rsidRPr="006D757B" w:rsidRDefault="003D6664" w:rsidP="003D6664">
      <w:pPr>
        <w:rPr>
          <w:sz w:val="16"/>
        </w:rPr>
      </w:pPr>
      <w:r w:rsidRPr="006D757B">
        <w:rPr>
          <w:sz w:val="16"/>
        </w:rPr>
        <w:t>Right now, you favor investing in Treasury bonds. What’s your strategy?</w:t>
      </w:r>
    </w:p>
    <w:p w:rsidR="003D6664" w:rsidRPr="006D757B" w:rsidRDefault="003D6664" w:rsidP="003D6664">
      <w:pPr>
        <w:rPr>
          <w:sz w:val="16"/>
        </w:rPr>
      </w:pPr>
      <w:r w:rsidRPr="006D757B">
        <w:rPr>
          <w:sz w:val="16"/>
        </w:rPr>
        <w:t xml:space="preserve">Man, what’s better than sleeping with 30-year Treasury bonds — the safest investment in the reserve currency of a country that’s in big trouble — but not as much as Europe and Japan are in and nowhere near as much as China is in. We’re in the best house in a bad neighborhood. </w:t>
      </w:r>
    </w:p>
    <w:p w:rsidR="003D6664" w:rsidRPr="006D757B" w:rsidRDefault="003D6664" w:rsidP="003D6664">
      <w:pPr>
        <w:rPr>
          <w:u w:val="single"/>
        </w:rPr>
      </w:pP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p>
    <w:p w:rsidR="003D6664" w:rsidRPr="006D757B" w:rsidRDefault="003D6664" w:rsidP="003D6664">
      <w:pPr>
        <w:rPr>
          <w:u w:val="single"/>
        </w:rPr>
      </w:pP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D86780">
        <w:rPr>
          <w:highlight w:val="green"/>
          <w:u w:val="single"/>
        </w:rPr>
        <w:t xml:space="preserve">stocks are </w:t>
      </w:r>
      <w:r w:rsidRPr="00D86780">
        <w:rPr>
          <w:rStyle w:val="Emphasis"/>
          <w:highlight w:val="green"/>
        </w:rPr>
        <w:t>crashing</w:t>
      </w:r>
      <w:r w:rsidRPr="006D757B">
        <w:rPr>
          <w:u w:val="single"/>
        </w:rPr>
        <w:t xml:space="preserve"> 70%, 80%, 90%. Real estate will go down 30%, 40%, 50%. </w:t>
      </w:r>
      <w:r w:rsidRPr="00D86780">
        <w:rPr>
          <w:highlight w:val="green"/>
          <w:u w:val="single"/>
        </w:rPr>
        <w:t>Commodities are</w:t>
      </w:r>
      <w:r w:rsidRPr="006D757B">
        <w:rPr>
          <w:u w:val="single"/>
        </w:rPr>
        <w:t xml:space="preserve"> </w:t>
      </w:r>
      <w:r w:rsidRPr="006D757B">
        <w:rPr>
          <w:rStyle w:val="Emphasis"/>
        </w:rPr>
        <w:t xml:space="preserve">already </w:t>
      </w:r>
      <w:r w:rsidRPr="00D86780">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p>
    <w:p w:rsidR="003D6664" w:rsidRPr="006D757B" w:rsidRDefault="003D6664" w:rsidP="003D6664">
      <w:pPr>
        <w:rPr>
          <w:sz w:val="16"/>
        </w:rPr>
      </w:pPr>
      <w:r w:rsidRPr="006D757B">
        <w:rPr>
          <w:sz w:val="16"/>
        </w:rPr>
        <w:t>So, do you think 50% of an investment portfolio should be in Treasurys?</w:t>
      </w:r>
    </w:p>
    <w:p w:rsidR="003D6664" w:rsidRPr="006D757B" w:rsidRDefault="003D6664" w:rsidP="003D6664">
      <w:pPr>
        <w:rPr>
          <w:sz w:val="16"/>
        </w:rPr>
      </w:pP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p>
    <w:p w:rsidR="003D6664" w:rsidRPr="006D757B" w:rsidRDefault="003D6664" w:rsidP="003D6664">
      <w:pPr>
        <w:rPr>
          <w:sz w:val="16"/>
        </w:rPr>
      </w:pPr>
      <w:r w:rsidRPr="006D757B">
        <w:rPr>
          <w:sz w:val="16"/>
        </w:rPr>
        <w:t xml:space="preserve">Stocks are very volatile on the way down. You can also be in REITs that are in very solid areas, like multi-family housing in affordable cities and medical facilities because those will hold up the best. </w:t>
      </w:r>
    </w:p>
    <w:p w:rsidR="003D6664" w:rsidRPr="006D757B" w:rsidRDefault="003D6664" w:rsidP="003D6664">
      <w:pPr>
        <w:rPr>
          <w:sz w:val="16"/>
        </w:rPr>
      </w:pPr>
      <w:r w:rsidRPr="006D757B">
        <w:rPr>
          <w:sz w:val="16"/>
        </w:rPr>
        <w:t>There’s a discernable euphoria now among investors. But John Templeton, the renowned investor and fund manager, famously said that “bull markets die on euphoria.” Do you agree with that?</w:t>
      </w:r>
    </w:p>
    <w:p w:rsidR="003D6664" w:rsidRPr="006D757B" w:rsidRDefault="003D6664" w:rsidP="003D6664">
      <w:pPr>
        <w:rPr>
          <w:sz w:val="16"/>
        </w:rPr>
      </w:pPr>
      <w:r w:rsidRPr="006D757B">
        <w:rPr>
          <w:sz w:val="16"/>
        </w:rPr>
        <w:lastRenderedPageBreak/>
        <w:t>Yes. And Jeremy Grantham [GMO co-founder] said [on Jan. 5] this level of euphoria means you’re within months — not years — of a major bubble peak. You’re at the end.</w:t>
      </w:r>
    </w:p>
    <w:p w:rsidR="003D6664" w:rsidRPr="006D757B" w:rsidRDefault="003D6664" w:rsidP="003D6664">
      <w:pPr>
        <w:rPr>
          <w:sz w:val="16"/>
        </w:rPr>
      </w:pPr>
      <w:r w:rsidRPr="006D757B">
        <w:rPr>
          <w:sz w:val="16"/>
        </w:rPr>
        <w:t>Wil cryptocurrency be part of that huge crash?</w:t>
      </w:r>
    </w:p>
    <w:p w:rsidR="003D6664" w:rsidRPr="006D757B" w:rsidRDefault="003D6664" w:rsidP="003D6664">
      <w:pPr>
        <w:rPr>
          <w:sz w:val="16"/>
        </w:rPr>
      </w:pPr>
      <w:r w:rsidRPr="006D757B">
        <w:rPr>
          <w:sz w:val="16"/>
        </w:rPr>
        <w:t>Yes. I think Bitcoin is the big thing long term and that crypto and blockchain is a big trend. It’s like the internet of finance — money and assets — instead of information. So it’s a big deal — but in its early stages.</w:t>
      </w:r>
    </w:p>
    <w:p w:rsidR="003D6664" w:rsidRPr="006D757B" w:rsidRDefault="003D6664" w:rsidP="003D6664">
      <w:pPr>
        <w:rPr>
          <w:sz w:val="16"/>
        </w:rPr>
      </w:pPr>
      <w:r w:rsidRPr="006D757B">
        <w:rPr>
          <w:sz w:val="16"/>
        </w:rPr>
        <w:t>Bitcoin is going to go to 58 [thousand], 60, 80 — and then end up back at 3,000 to 4,000. I would buy it long term, a couple of years from now. I wouldn’t touch it between now and then.</w:t>
      </w:r>
    </w:p>
    <w:p w:rsidR="003D6664" w:rsidRPr="006D757B" w:rsidRDefault="003D6664" w:rsidP="003D6664">
      <w:pPr>
        <w:rPr>
          <w:sz w:val="16"/>
        </w:rPr>
      </w:pPr>
      <w:r w:rsidRPr="006D757B">
        <w:rPr>
          <w:sz w:val="16"/>
        </w:rPr>
        <w:t xml:space="preserve">What are your expectations for the economy once the pandemic substantially fades?  </w:t>
      </w:r>
    </w:p>
    <w:p w:rsidR="003D6664" w:rsidRPr="006D757B" w:rsidRDefault="003D6664" w:rsidP="003D6664">
      <w:pPr>
        <w:rPr>
          <w:sz w:val="16"/>
        </w:rPr>
      </w:pPr>
      <w:r w:rsidRPr="006D757B">
        <w:rPr>
          <w:u w:val="single"/>
        </w:rPr>
        <w:t xml:space="preserve">Some </w:t>
      </w:r>
      <w:r w:rsidRPr="003E3B70">
        <w:rPr>
          <w:u w:val="single"/>
        </w:rPr>
        <w:t xml:space="preserve">industries are </w:t>
      </w:r>
      <w:r w:rsidRPr="003E3B70">
        <w:rPr>
          <w:rStyle w:val="Emphasis"/>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p>
    <w:p w:rsidR="003D6664" w:rsidRPr="006D757B" w:rsidRDefault="003D6664" w:rsidP="003D6664">
      <w:pPr>
        <w:rPr>
          <w:u w:val="single"/>
        </w:rPr>
      </w:pPr>
      <w:r w:rsidRPr="006D757B">
        <w:rPr>
          <w:u w:val="single"/>
        </w:rPr>
        <w:t xml:space="preserve">The </w:t>
      </w:r>
      <w:r w:rsidRPr="00D86780">
        <w:rPr>
          <w:highlight w:val="green"/>
          <w:u w:val="single"/>
        </w:rPr>
        <w:t>only reason people are spending is</w:t>
      </w:r>
      <w:r w:rsidRPr="006D757B">
        <w:rPr>
          <w:u w:val="single"/>
        </w:rPr>
        <w:t xml:space="preserve"> because the </w:t>
      </w:r>
      <w:r w:rsidRPr="00D86780">
        <w:rPr>
          <w:rStyle w:val="Emphasis"/>
          <w:highlight w:val="green"/>
        </w:rPr>
        <w:t>government handed</w:t>
      </w:r>
      <w:r w:rsidRPr="006D757B">
        <w:rPr>
          <w:rStyle w:val="Emphasis"/>
        </w:rPr>
        <w:t xml:space="preserve"> businesses and consumers tons of </w:t>
      </w:r>
      <w:r w:rsidRPr="00D86780">
        <w:rPr>
          <w:rStyle w:val="Emphasis"/>
          <w:highlight w:val="green"/>
        </w:rPr>
        <w:t>money</w:t>
      </w:r>
      <w:r w:rsidRPr="006D757B">
        <w:rPr>
          <w:rStyle w:val="Emphasis"/>
        </w:rPr>
        <w:t>.</w:t>
      </w:r>
      <w:r w:rsidRPr="006D757B">
        <w:rPr>
          <w:sz w:val="16"/>
        </w:rPr>
        <w:t xml:space="preserve"> But </w:t>
      </w:r>
      <w:r w:rsidRPr="00D86780">
        <w:rPr>
          <w:highlight w:val="green"/>
          <w:u w:val="single"/>
        </w:rPr>
        <w:t xml:space="preserve">it will get to a point where </w:t>
      </w:r>
      <w:r w:rsidRPr="00D86780">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D86780">
        <w:rPr>
          <w:highlight w:val="green"/>
          <w:u w:val="single"/>
        </w:rPr>
        <w:t>A huge collapse</w:t>
      </w:r>
      <w:r w:rsidRPr="006D757B">
        <w:rPr>
          <w:u w:val="single"/>
        </w:rPr>
        <w:t xml:space="preserve"> is </w:t>
      </w:r>
      <w:r w:rsidRPr="006D757B">
        <w:rPr>
          <w:rStyle w:val="Emphasis"/>
        </w:rPr>
        <w:t>coming</w:t>
      </w:r>
      <w:r w:rsidRPr="006D757B">
        <w:rPr>
          <w:u w:val="single"/>
        </w:rPr>
        <w:t>.</w:t>
      </w:r>
    </w:p>
    <w:p w:rsidR="003D6664" w:rsidRPr="006D757B" w:rsidRDefault="003D6664" w:rsidP="003D6664">
      <w:pPr>
        <w:rPr>
          <w:sz w:val="16"/>
        </w:rPr>
      </w:pPr>
      <w:r w:rsidRPr="006D757B">
        <w:rPr>
          <w:sz w:val="16"/>
        </w:rPr>
        <w:t>What specifically will cause it?</w:t>
      </w:r>
    </w:p>
    <w:p w:rsidR="003D6664" w:rsidRPr="006D757B" w:rsidRDefault="003D6664" w:rsidP="003D6664">
      <w:pPr>
        <w:rPr>
          <w:sz w:val="16"/>
        </w:rPr>
      </w:pPr>
      <w:r w:rsidRPr="006D757B">
        <w:rPr>
          <w:sz w:val="16"/>
        </w:rPr>
        <w:t>There’s is no way you can [keep] having fake earnings, fake GDP, fake interest rates and super-high valuations. Financial assets have to come down to reality.</w:t>
      </w:r>
    </w:p>
    <w:p w:rsidR="003D6664" w:rsidRPr="006D757B" w:rsidRDefault="003D6664" w:rsidP="003D6664">
      <w:pPr>
        <w:rPr>
          <w:sz w:val="16"/>
        </w:rPr>
      </w:pPr>
      <w:r w:rsidRPr="006D757B">
        <w:rPr>
          <w:sz w:val="16"/>
        </w:rPr>
        <w:t>What are the implications?</w:t>
      </w:r>
    </w:p>
    <w:p w:rsidR="003D6664" w:rsidRPr="006D757B" w:rsidRDefault="003D6664" w:rsidP="003D6664">
      <w:pPr>
        <w:rPr>
          <w:u w:val="single"/>
        </w:rPr>
      </w:pPr>
      <w:r w:rsidRPr="00D86780">
        <w:rPr>
          <w:highlight w:val="green"/>
          <w:u w:val="single"/>
        </w:rPr>
        <w:t xml:space="preserve">Loans will </w:t>
      </w:r>
      <w:r w:rsidRPr="00D86780">
        <w:rPr>
          <w:rStyle w:val="Emphasis"/>
          <w:highlight w:val="green"/>
        </w:rPr>
        <w:t>fail</w:t>
      </w:r>
      <w:r w:rsidRPr="006D757B">
        <w:rPr>
          <w:u w:val="single"/>
        </w:rPr>
        <w:t xml:space="preserve"> by the boatload</w:t>
      </w:r>
      <w:r w:rsidRPr="006D757B">
        <w:rPr>
          <w:sz w:val="16"/>
        </w:rPr>
        <w:t xml:space="preserve">. Then </w:t>
      </w:r>
      <w:r w:rsidRPr="00D86780">
        <w:rPr>
          <w:highlight w:val="green"/>
          <w:u w:val="single"/>
        </w:rPr>
        <w:t xml:space="preserve">money </w:t>
      </w:r>
      <w:r w:rsidRPr="00D86780">
        <w:rPr>
          <w:rStyle w:val="Emphasis"/>
          <w:highlight w:val="green"/>
        </w:rPr>
        <w:t>disappears</w:t>
      </w:r>
      <w:r w:rsidRPr="006D757B">
        <w:rPr>
          <w:sz w:val="16"/>
        </w:rPr>
        <w:t xml:space="preserve">. That </w:t>
      </w:r>
      <w:r w:rsidRPr="00D86780">
        <w:rPr>
          <w:highlight w:val="green"/>
          <w:u w:val="single"/>
        </w:rPr>
        <w:t xml:space="preserve">causes </w:t>
      </w:r>
      <w:r w:rsidRPr="00D86780">
        <w:rPr>
          <w:rStyle w:val="Emphasis"/>
          <w:highlight w:val="green"/>
        </w:rPr>
        <w:t>bank</w:t>
      </w:r>
      <w:r w:rsidRPr="00D86780">
        <w:rPr>
          <w:highlight w:val="green"/>
          <w:u w:val="single"/>
        </w:rPr>
        <w:t xml:space="preserve"> and </w:t>
      </w:r>
      <w:r w:rsidRPr="00D86780">
        <w:rPr>
          <w:rStyle w:val="Emphasis"/>
          <w:highlight w:val="green"/>
        </w:rPr>
        <w:t>business</w:t>
      </w:r>
      <w:r w:rsidRPr="00D86780">
        <w:rPr>
          <w:highlight w:val="green"/>
          <w:u w:val="single"/>
        </w:rPr>
        <w:t xml:space="preserve"> </w:t>
      </w:r>
      <w:r w:rsidRPr="00D86780">
        <w:rPr>
          <w:rStyle w:val="Emphasis"/>
          <w:highlight w:val="green"/>
        </w:rPr>
        <w:t>failures</w:t>
      </w:r>
      <w:r w:rsidRPr="006D757B">
        <w:rPr>
          <w:u w:val="single"/>
        </w:rPr>
        <w:t xml:space="preserve">. We have to get all the </w:t>
      </w:r>
      <w:r w:rsidRPr="00D86780">
        <w:rPr>
          <w:rStyle w:val="Emphasis"/>
          <w:highlight w:val="green"/>
        </w:rPr>
        <w:t>financial</w:t>
      </w:r>
      <w:r w:rsidRPr="00D86780">
        <w:rPr>
          <w:highlight w:val="green"/>
          <w:u w:val="single"/>
        </w:rPr>
        <w:t xml:space="preserve"> </w:t>
      </w:r>
      <w:r w:rsidRPr="00D86780">
        <w:rPr>
          <w:rStyle w:val="Emphasis"/>
          <w:highlight w:val="green"/>
        </w:rPr>
        <w:t>leverage</w:t>
      </w:r>
      <w:r w:rsidRPr="006D757B">
        <w:rPr>
          <w:u w:val="single"/>
        </w:rPr>
        <w:t xml:space="preserve">, </w:t>
      </w:r>
      <w:r w:rsidRPr="00D86780">
        <w:rPr>
          <w:rStyle w:val="Emphasis"/>
          <w:highlight w:val="green"/>
        </w:rPr>
        <w:t>financial</w:t>
      </w:r>
      <w:r w:rsidRPr="00D86780">
        <w:rPr>
          <w:highlight w:val="green"/>
          <w:u w:val="single"/>
        </w:rPr>
        <w:t xml:space="preserve"> </w:t>
      </w:r>
      <w:r w:rsidRPr="00D86780">
        <w:rPr>
          <w:rStyle w:val="Emphasis"/>
          <w:highlight w:val="green"/>
        </w:rPr>
        <w:t>assets</w:t>
      </w:r>
      <w:r w:rsidRPr="00D86780">
        <w:rPr>
          <w:highlight w:val="green"/>
          <w:u w:val="single"/>
        </w:rPr>
        <w:t xml:space="preserve"> and </w:t>
      </w:r>
      <w:r w:rsidRPr="00D86780">
        <w:rPr>
          <w:rStyle w:val="Emphasis"/>
          <w:highlight w:val="green"/>
        </w:rPr>
        <w:t>debt</w:t>
      </w:r>
      <w:r w:rsidRPr="00D86780">
        <w:rPr>
          <w:highlight w:val="green"/>
          <w:u w:val="single"/>
        </w:rPr>
        <w:t xml:space="preserve"> out of our economy.</w:t>
      </w:r>
    </w:p>
    <w:p w:rsidR="003D6664" w:rsidRDefault="003D6664" w:rsidP="003D6664">
      <w:pPr>
        <w:rPr>
          <w:u w:val="single"/>
        </w:rPr>
      </w:pPr>
      <w:r w:rsidRPr="006D757B">
        <w:rPr>
          <w:u w:val="single"/>
        </w:rPr>
        <w:t xml:space="preserve">Twenty percent of </w:t>
      </w:r>
      <w:r w:rsidRPr="00D86780">
        <w:rPr>
          <w:highlight w:val="green"/>
          <w:u w:val="single"/>
        </w:rPr>
        <w:t xml:space="preserve">public companies are </w:t>
      </w:r>
      <w:r w:rsidRPr="00D86780">
        <w:rPr>
          <w:rStyle w:val="Emphasis"/>
          <w:highlight w:val="green"/>
        </w:rPr>
        <w:t>zombies</w:t>
      </w:r>
      <w:r w:rsidRPr="006D757B">
        <w:rPr>
          <w:u w:val="single"/>
        </w:rPr>
        <w:t xml:space="preserve">. They </w:t>
      </w:r>
      <w:r w:rsidRPr="00D86780">
        <w:rPr>
          <w:highlight w:val="green"/>
          <w:u w:val="single"/>
        </w:rPr>
        <w:t>can’t</w:t>
      </w:r>
      <w:r w:rsidRPr="006D757B">
        <w:rPr>
          <w:u w:val="single"/>
        </w:rPr>
        <w:t xml:space="preserve"> even </w:t>
      </w:r>
      <w:r w:rsidRPr="00D86780">
        <w:rPr>
          <w:highlight w:val="green"/>
          <w:u w:val="single"/>
        </w:rPr>
        <w:t xml:space="preserve">pay their </w:t>
      </w:r>
      <w:r w:rsidRPr="00D86780">
        <w:rPr>
          <w:rStyle w:val="Emphasis"/>
          <w:highlight w:val="green"/>
        </w:rPr>
        <w:t>debt</w:t>
      </w:r>
      <w:r w:rsidRPr="00D86780">
        <w:rPr>
          <w:highlight w:val="green"/>
          <w:u w:val="single"/>
        </w:rPr>
        <w:t xml:space="preserve"> </w:t>
      </w:r>
      <w:r w:rsidRPr="00D86780">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rsidR="003D6664" w:rsidRDefault="003D6664" w:rsidP="003D6664">
      <w:pPr>
        <w:rPr>
          <w:u w:val="single"/>
        </w:rPr>
      </w:pPr>
    </w:p>
    <w:p w:rsidR="003D6664" w:rsidRDefault="003D6664" w:rsidP="003D6664">
      <w:pPr>
        <w:pStyle w:val="Heading4"/>
      </w:pPr>
      <w:proofErr w:type="gramStart"/>
      <w:r>
        <w:rPr>
          <w:u w:val="single"/>
        </w:rPr>
        <w:t>Extinction</w:t>
      </w:r>
      <w:r>
        <w:t>.</w:t>
      </w:r>
      <w:proofErr w:type="gramEnd"/>
    </w:p>
    <w:p w:rsidR="003D6664" w:rsidRDefault="003D6664" w:rsidP="003D6664">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0" w:history="1">
        <w:r w:rsidRPr="003E7CF1">
          <w:rPr>
            <w:rStyle w:val="Hyperlink"/>
          </w:rPr>
          <w:t>https://www.weforum.org/agenda/2018/11/the-next-economic-crisis-could-cause-a-global-conflict-heres-why/</w:t>
        </w:r>
      </w:hyperlink>
      <w:r>
        <w:t>] Justin</w:t>
      </w:r>
    </w:p>
    <w:p w:rsidR="003D6664" w:rsidRDefault="003D6664" w:rsidP="003D6664">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D86780">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D86780">
        <w:rPr>
          <w:rStyle w:val="StyleUnderline"/>
          <w:highlight w:val="green"/>
        </w:rPr>
        <w:t>could</w:t>
      </w:r>
      <w:r w:rsidRPr="00A010E6">
        <w:rPr>
          <w:sz w:val="16"/>
        </w:rPr>
        <w:t xml:space="preserve"> well </w:t>
      </w:r>
      <w:r w:rsidRPr="00D86780">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D86780">
        <w:rPr>
          <w:rStyle w:val="Emphasis"/>
          <w:highlight w:val="green"/>
        </w:rPr>
        <w:t>08</w:t>
      </w:r>
      <w:r w:rsidRPr="00A010E6">
        <w:rPr>
          <w:sz w:val="16"/>
        </w:rPr>
        <w:t xml:space="preserve">-09 global financial </w:t>
      </w:r>
      <w:proofErr w:type="gramStart"/>
      <w:r w:rsidRPr="00A010E6">
        <w:rPr>
          <w:sz w:val="16"/>
        </w:rPr>
        <w:t>crisis</w:t>
      </w:r>
      <w:proofErr w:type="gramEnd"/>
      <w:r w:rsidRPr="00A010E6">
        <w:rPr>
          <w:sz w:val="16"/>
        </w:rPr>
        <w:t xml:space="preserve"> </w:t>
      </w:r>
      <w:r w:rsidRPr="00D86780">
        <w:rPr>
          <w:rStyle w:val="StyleUnderline"/>
          <w:highlight w:val="green"/>
        </w:rPr>
        <w:t>almost</w:t>
      </w:r>
      <w:r w:rsidRPr="00A010E6">
        <w:rPr>
          <w:sz w:val="16"/>
        </w:rPr>
        <w:t xml:space="preserve"> bankrupted governments and </w:t>
      </w:r>
      <w:r w:rsidRPr="00D86780">
        <w:rPr>
          <w:rStyle w:val="StyleUnderline"/>
          <w:highlight w:val="green"/>
        </w:rPr>
        <w:t xml:space="preserve">caused </w:t>
      </w:r>
      <w:r w:rsidRPr="0038167F">
        <w:rPr>
          <w:rStyle w:val="Emphasis"/>
        </w:rPr>
        <w:t xml:space="preserve">systemic </w:t>
      </w:r>
      <w:r w:rsidRPr="00D86780">
        <w:rPr>
          <w:rStyle w:val="Emphasis"/>
          <w:highlight w:val="green"/>
        </w:rPr>
        <w:t>collapse</w:t>
      </w:r>
      <w:r w:rsidRPr="00D86780">
        <w:rPr>
          <w:rStyle w:val="StyleUnderline"/>
          <w:highlight w:val="green"/>
        </w:rPr>
        <w:t xml:space="preserve">. Policymakers </w:t>
      </w:r>
      <w:r w:rsidRPr="00063A61">
        <w:rPr>
          <w:rStyle w:val="StyleUnderline"/>
        </w:rPr>
        <w:t xml:space="preserve">managed to </w:t>
      </w:r>
      <w:r w:rsidRPr="00D86780">
        <w:rPr>
          <w:rStyle w:val="StyleUnderline"/>
          <w:highlight w:val="green"/>
        </w:rPr>
        <w:t>pull</w:t>
      </w:r>
      <w:r w:rsidRPr="00A010E6">
        <w:rPr>
          <w:rStyle w:val="StyleUnderline"/>
        </w:rPr>
        <w:t xml:space="preserve"> the global economy back </w:t>
      </w:r>
      <w:r w:rsidRPr="00D86780">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D86780">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D86780">
        <w:rPr>
          <w:rStyle w:val="StyleUnderline"/>
          <w:highlight w:val="green"/>
        </w:rPr>
        <w:t>lack of structural reform</w:t>
      </w:r>
      <w:r w:rsidRPr="00A010E6">
        <w:rPr>
          <w:rStyle w:val="StyleUnderline"/>
        </w:rPr>
        <w:t xml:space="preserve"> has </w:t>
      </w:r>
      <w:r w:rsidRPr="00D86780">
        <w:rPr>
          <w:rStyle w:val="StyleUnderline"/>
          <w:highlight w:val="green"/>
        </w:rPr>
        <w:t>meant</w:t>
      </w:r>
      <w:r w:rsidRPr="00A010E6">
        <w:rPr>
          <w:sz w:val="16"/>
        </w:rPr>
        <w:t xml:space="preserve"> that the </w:t>
      </w:r>
      <w:r w:rsidRPr="00A010E6">
        <w:rPr>
          <w:rStyle w:val="StyleUnderline"/>
        </w:rPr>
        <w:t xml:space="preserve">unprecedented </w:t>
      </w:r>
      <w:r w:rsidRPr="00D86780">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w:t>
      </w:r>
      <w:r w:rsidRPr="00A010E6">
        <w:rPr>
          <w:rStyle w:val="StyleUnderline"/>
        </w:rPr>
        <w:lastRenderedPageBreak/>
        <w:t xml:space="preserve">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D86780">
        <w:rPr>
          <w:rStyle w:val="StyleUnderline"/>
          <w:highlight w:val="green"/>
        </w:rPr>
        <w:t>another</w:t>
      </w:r>
      <w:r w:rsidRPr="00A010E6">
        <w:rPr>
          <w:rStyle w:val="StyleUnderline"/>
        </w:rPr>
        <w:t xml:space="preserve"> economic </w:t>
      </w:r>
      <w:r w:rsidRPr="00D86780">
        <w:rPr>
          <w:rStyle w:val="StyleUnderline"/>
          <w:highlight w:val="green"/>
        </w:rPr>
        <w:t>crisis</w:t>
      </w:r>
      <w:r w:rsidRPr="00A010E6">
        <w:rPr>
          <w:sz w:val="16"/>
        </w:rPr>
        <w:t xml:space="preserve"> – one that </w:t>
      </w:r>
      <w:r w:rsidRPr="00D86780">
        <w:rPr>
          <w:rStyle w:val="StyleUnderline"/>
          <w:highlight w:val="green"/>
        </w:rPr>
        <w:t xml:space="preserve">could be </w:t>
      </w:r>
      <w:r w:rsidRPr="00063A61">
        <w:rPr>
          <w:rStyle w:val="Emphasis"/>
        </w:rPr>
        <w:t xml:space="preserve">even more </w:t>
      </w:r>
      <w:r w:rsidRPr="00D86780">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D86780">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D86780">
        <w:rPr>
          <w:rStyle w:val="StyleUnderline"/>
          <w:highlight w:val="green"/>
        </w:rPr>
        <w:t>policies</w:t>
      </w:r>
      <w:r w:rsidRPr="00A010E6">
        <w:rPr>
          <w:rStyle w:val="StyleUnderline"/>
        </w:rPr>
        <w:t xml:space="preserve">, has </w:t>
      </w:r>
      <w:r w:rsidRPr="00A010E6">
        <w:rPr>
          <w:rStyle w:val="Emphasis"/>
        </w:rPr>
        <w:t xml:space="preserve">severely </w:t>
      </w:r>
      <w:r w:rsidRPr="00D86780">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D86780">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D86780">
        <w:rPr>
          <w:rStyle w:val="StyleUnderline"/>
          <w:highlight w:val="green"/>
        </w:rPr>
        <w:t>can</w:t>
      </w:r>
      <w:r w:rsidRPr="00A010E6">
        <w:rPr>
          <w:sz w:val="16"/>
        </w:rPr>
        <w:t xml:space="preserve"> help to </w:t>
      </w:r>
      <w:r w:rsidRPr="00A010E6">
        <w:rPr>
          <w:rStyle w:val="StyleUnderline"/>
        </w:rPr>
        <w:t xml:space="preserve">fuel </w:t>
      </w:r>
      <w:r w:rsidRPr="00D86780">
        <w:rPr>
          <w:rStyle w:val="Emphasis"/>
          <w:highlight w:val="green"/>
        </w:rPr>
        <w:t>unrest</w:t>
      </w:r>
      <w:r w:rsidRPr="00A010E6">
        <w:rPr>
          <w:rStyle w:val="StyleUnderline"/>
        </w:rPr>
        <w:t xml:space="preserve">, </w:t>
      </w:r>
      <w:r w:rsidRPr="00D86780">
        <w:rPr>
          <w:rStyle w:val="Emphasis"/>
          <w:highlight w:val="green"/>
        </w:rPr>
        <w:t>terrorism</w:t>
      </w:r>
      <w:r w:rsidRPr="00A010E6">
        <w:rPr>
          <w:rStyle w:val="StyleUnderline"/>
        </w:rPr>
        <w:t xml:space="preserve">, or even </w:t>
      </w:r>
      <w:r w:rsidRPr="00D86780">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D86780">
        <w:rPr>
          <w:rStyle w:val="Emphasis"/>
          <w:highlight w:val="green"/>
        </w:rPr>
        <w:t xml:space="preserve">correlation </w:t>
      </w:r>
      <w:r w:rsidRPr="0038167F">
        <w:rPr>
          <w:rStyle w:val="Emphasis"/>
        </w:rPr>
        <w:t xml:space="preserve">should </w:t>
      </w:r>
      <w:r w:rsidRPr="00D86780">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r w:rsidRPr="00D86780">
        <w:rPr>
          <w:rStyle w:val="StyleUnderline"/>
          <w:highlight w:val="green"/>
        </w:rPr>
        <w:t xml:space="preserve">all </w:t>
      </w:r>
      <w:r w:rsidRPr="00063A61">
        <w:rPr>
          <w:rStyle w:val="StyleUnderline"/>
        </w:rPr>
        <w:t>the more</w:t>
      </w:r>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D86780">
        <w:rPr>
          <w:rStyle w:val="StyleUnderline"/>
          <w:highlight w:val="green"/>
        </w:rPr>
        <w:t>stoking</w:t>
      </w:r>
      <w:r w:rsidRPr="00A010E6">
        <w:rPr>
          <w:rStyle w:val="StyleUnderline"/>
        </w:rPr>
        <w:t xml:space="preserve"> social unrest and </w:t>
      </w:r>
      <w:r w:rsidRPr="0038167F">
        <w:rPr>
          <w:rStyle w:val="Emphasis"/>
        </w:rPr>
        <w:t xml:space="preserve">diplomatic </w:t>
      </w:r>
      <w:r w:rsidRPr="00D86780">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proofErr w:type="gramStart"/>
      <w:r w:rsidRPr="00A010E6">
        <w:rPr>
          <w:rStyle w:val="StyleUnderline"/>
        </w:rPr>
        <w:t>anxiety</w:t>
      </w:r>
      <w:proofErr w:type="gramEnd"/>
      <w:r w:rsidRPr="00A010E6">
        <w:rPr>
          <w:rStyle w:val="StyleUnderline"/>
        </w:rPr>
        <w:t xml:space="preserve">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D86780">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rsidR="003D6664" w:rsidRDefault="003D6664" w:rsidP="003D6664">
      <w:pPr>
        <w:pStyle w:val="Heading4"/>
      </w:pPr>
      <w:r>
        <w:t>1nc – Heg</w:t>
      </w:r>
    </w:p>
    <w:p w:rsidR="003D6664" w:rsidRDefault="003D6664" w:rsidP="003D6664">
      <w:pPr>
        <w:pStyle w:val="Heading4"/>
      </w:pPr>
      <w:r>
        <w:t>Econ decline destroys US hegemony</w:t>
      </w:r>
    </w:p>
    <w:p w:rsidR="003D6664" w:rsidRDefault="003D6664" w:rsidP="003D6664">
      <w:r>
        <w:rPr>
          <w:b/>
          <w:sz w:val="26"/>
          <w:szCs w:val="26"/>
        </w:rPr>
        <w:t xml:space="preserve">Baird ’20 </w:t>
      </w:r>
      <w:r>
        <w:t>[Zoe; October 2020; C.E.O. and President of the Markle Foundation, Member of the Aspen Strategy Group and former Trustee at the Council on Foreign Relations, J.D. and A.B. from the University of California at Berkeley; Domestic and International (Dis)order: A Strategic Response, “Equitable Economic Recovery is a National Security Imperative,” Ch. 13]</w:t>
      </w:r>
    </w:p>
    <w:p w:rsidR="003D6664" w:rsidRDefault="003D6664" w:rsidP="003D6664">
      <w:pPr>
        <w:rPr>
          <w:sz w:val="16"/>
          <w:szCs w:val="16"/>
        </w:rPr>
      </w:pPr>
      <w:r>
        <w:rPr>
          <w:u w:val="single"/>
        </w:rPr>
        <w:t xml:space="preserve">A </w:t>
      </w:r>
      <w:r>
        <w:rPr>
          <w:highlight w:val="cyan"/>
          <w:u w:val="single"/>
        </w:rPr>
        <w:t>strong</w:t>
      </w:r>
      <w:r>
        <w:rPr>
          <w:sz w:val="16"/>
          <w:szCs w:val="16"/>
        </w:rPr>
        <w:t xml:space="preserve"> and inclusive </w:t>
      </w:r>
      <w:r>
        <w:rPr>
          <w:highlight w:val="cyan"/>
          <w:u w:val="single"/>
        </w:rPr>
        <w:t xml:space="preserve">economy is </w:t>
      </w:r>
      <w:r>
        <w:rPr>
          <w:b/>
          <w:highlight w:val="cyan"/>
          <w:u w:val="single"/>
        </w:rPr>
        <w:t>essential</w:t>
      </w:r>
      <w:r>
        <w:rPr>
          <w:highlight w:val="cyan"/>
          <w:u w:val="single"/>
        </w:rPr>
        <w:t xml:space="preserve"> for</w:t>
      </w:r>
      <w:r>
        <w:rPr>
          <w:u w:val="single"/>
        </w:rPr>
        <w:t xml:space="preserve"> American </w:t>
      </w:r>
      <w:r>
        <w:rPr>
          <w:b/>
          <w:u w:val="single"/>
        </w:rPr>
        <w:t>national security</w:t>
      </w:r>
      <w:r>
        <w:rPr>
          <w:u w:val="single"/>
        </w:rPr>
        <w:t xml:space="preserve"> and </w:t>
      </w:r>
      <w:r>
        <w:rPr>
          <w:b/>
          <w:u w:val="single"/>
        </w:rPr>
        <w:t xml:space="preserve">global </w:t>
      </w:r>
      <w:r>
        <w:rPr>
          <w:b/>
          <w:highlight w:val="cyan"/>
          <w:u w:val="single"/>
        </w:rPr>
        <w:t>leadership</w:t>
      </w:r>
      <w:r>
        <w:rPr>
          <w:u w:val="single"/>
        </w:rPr>
        <w:t>. As the nation seeks to return from</w:t>
      </w:r>
      <w:r>
        <w:rPr>
          <w:sz w:val="16"/>
          <w:szCs w:val="16"/>
        </w:rPr>
        <w:t xml:space="preserve"> a </w:t>
      </w:r>
      <w:r>
        <w:rPr>
          <w:u w:val="single"/>
        </w:rPr>
        <w:t>historic economic crisis, the</w:t>
      </w:r>
      <w:r>
        <w:rPr>
          <w:sz w:val="16"/>
          <w:szCs w:val="16"/>
        </w:rPr>
        <w:t xml:space="preserve"> national </w:t>
      </w:r>
      <w:r>
        <w:rPr>
          <w:u w:val="single"/>
        </w:rPr>
        <w:t>security community should support</w:t>
      </w:r>
      <w:r>
        <w:rPr>
          <w:sz w:val="16"/>
          <w:szCs w:val="16"/>
        </w:rPr>
        <w:t xml:space="preserve"> an equitable </w:t>
      </w:r>
      <w:r>
        <w:rPr>
          <w:u w:val="single"/>
        </w:rPr>
        <w:t>recovery that helps</w:t>
      </w:r>
      <w:r>
        <w:rPr>
          <w:sz w:val="16"/>
          <w:szCs w:val="16"/>
        </w:rPr>
        <w:t xml:space="preserve"> every worker </w:t>
      </w:r>
      <w:r>
        <w:rPr>
          <w:u w:val="single"/>
        </w:rPr>
        <w:t xml:space="preserve">adapt to the </w:t>
      </w:r>
      <w:r>
        <w:rPr>
          <w:b/>
          <w:u w:val="single"/>
        </w:rPr>
        <w:t>seismic shifts</w:t>
      </w:r>
      <w:r>
        <w:rPr>
          <w:sz w:val="16"/>
          <w:szCs w:val="16"/>
        </w:rPr>
        <w:t xml:space="preserve"> underway </w:t>
      </w:r>
      <w:r>
        <w:rPr>
          <w:u w:val="single"/>
        </w:rPr>
        <w:t>in our economy</w:t>
      </w:r>
      <w:r>
        <w:rPr>
          <w:sz w:val="16"/>
          <w:szCs w:val="16"/>
        </w:rPr>
        <w:t>.</w:t>
      </w:r>
    </w:p>
    <w:p w:rsidR="003D6664" w:rsidRDefault="003D6664" w:rsidP="003D6664">
      <w:pPr>
        <w:rPr>
          <w:sz w:val="16"/>
          <w:szCs w:val="16"/>
        </w:rPr>
      </w:pPr>
      <w:r>
        <w:rPr>
          <w:u w:val="single"/>
        </w:rPr>
        <w:t xml:space="preserve">Broadly shared economic prosperity is </w:t>
      </w:r>
      <w:proofErr w:type="gramStart"/>
      <w:r>
        <w:rPr>
          <w:highlight w:val="cyan"/>
          <w:u w:val="single"/>
        </w:rPr>
        <w:t xml:space="preserve">a </w:t>
      </w:r>
      <w:r>
        <w:rPr>
          <w:b/>
          <w:highlight w:val="cyan"/>
          <w:u w:val="single"/>
        </w:rPr>
        <w:t>bedrock</w:t>
      </w:r>
      <w:proofErr w:type="gramEnd"/>
      <w:r>
        <w:rPr>
          <w:highlight w:val="cyan"/>
          <w:u w:val="single"/>
        </w:rPr>
        <w:t xml:space="preserve"> of America’s</w:t>
      </w:r>
      <w:r>
        <w:rPr>
          <w:sz w:val="56"/>
          <w:szCs w:val="56"/>
        </w:rPr>
        <w:t xml:space="preserve"> </w:t>
      </w:r>
      <w:r>
        <w:rPr>
          <w:b/>
          <w:u w:val="single"/>
        </w:rPr>
        <w:t>economic</w:t>
      </w:r>
      <w:r>
        <w:rPr>
          <w:sz w:val="56"/>
          <w:szCs w:val="56"/>
        </w:rPr>
        <w:t xml:space="preserve"> </w:t>
      </w:r>
      <w:r>
        <w:rPr>
          <w:u w:val="single"/>
        </w:rPr>
        <w:t>and</w:t>
      </w:r>
      <w:r>
        <w:rPr>
          <w:sz w:val="56"/>
          <w:szCs w:val="56"/>
        </w:rPr>
        <w:t xml:space="preserve"> </w:t>
      </w:r>
      <w:r>
        <w:rPr>
          <w:b/>
          <w:u w:val="single"/>
        </w:rPr>
        <w:t xml:space="preserve">political </w:t>
      </w:r>
      <w:r>
        <w:rPr>
          <w:b/>
          <w:highlight w:val="cyan"/>
          <w:u w:val="single"/>
        </w:rPr>
        <w:t>strength</w:t>
      </w:r>
      <w:r>
        <w:rPr>
          <w:u w:val="single"/>
        </w:rPr>
        <w:t xml:space="preserve">—both </w:t>
      </w:r>
      <w:r>
        <w:rPr>
          <w:b/>
          <w:u w:val="single"/>
        </w:rPr>
        <w:t>domestically</w:t>
      </w:r>
      <w:r>
        <w:rPr>
          <w:u w:val="single"/>
        </w:rPr>
        <w:t xml:space="preserve"> and in the </w:t>
      </w:r>
      <w:r>
        <w:rPr>
          <w:b/>
          <w:u w:val="single"/>
        </w:rPr>
        <w:t>international</w:t>
      </w:r>
      <w:r>
        <w:rPr>
          <w:u w:val="single"/>
        </w:rPr>
        <w:t xml:space="preserve"> arena. A </w:t>
      </w:r>
      <w:r>
        <w:rPr>
          <w:b/>
          <w:u w:val="single"/>
        </w:rPr>
        <w:t>strong</w:t>
      </w:r>
      <w:r>
        <w:rPr>
          <w:u w:val="single"/>
        </w:rPr>
        <w:t xml:space="preserve"> and </w:t>
      </w:r>
      <w:r>
        <w:rPr>
          <w:b/>
          <w:highlight w:val="cyan"/>
          <w:u w:val="single"/>
        </w:rPr>
        <w:t>equitable</w:t>
      </w:r>
      <w:r>
        <w:rPr>
          <w:highlight w:val="cyan"/>
          <w:u w:val="single"/>
        </w:rPr>
        <w:t xml:space="preserve"> recovery</w:t>
      </w:r>
      <w:r>
        <w:rPr>
          <w:u w:val="single"/>
        </w:rPr>
        <w:t xml:space="preserve"> from the economic crisis created by COVID-19 </w:t>
      </w:r>
      <w:r>
        <w:rPr>
          <w:highlight w:val="cyan"/>
          <w:u w:val="single"/>
        </w:rPr>
        <w:t>would be</w:t>
      </w:r>
      <w:r>
        <w:rPr>
          <w:u w:val="single"/>
        </w:rPr>
        <w:t xml:space="preserve"> a </w:t>
      </w:r>
      <w:r>
        <w:rPr>
          <w:b/>
          <w:highlight w:val="cyan"/>
          <w:u w:val="single"/>
        </w:rPr>
        <w:t>powerful</w:t>
      </w:r>
      <w:r>
        <w:rPr>
          <w:b/>
          <w:u w:val="single"/>
        </w:rPr>
        <w:t xml:space="preserve"> testament</w:t>
      </w:r>
      <w:r>
        <w:rPr>
          <w:u w:val="single"/>
        </w:rPr>
        <w:t xml:space="preserve"> to the</w:t>
      </w:r>
      <w:r>
        <w:rPr>
          <w:sz w:val="56"/>
          <w:szCs w:val="56"/>
        </w:rPr>
        <w:t xml:space="preserve"> </w:t>
      </w:r>
      <w:r>
        <w:rPr>
          <w:b/>
          <w:u w:val="single"/>
        </w:rPr>
        <w:t>resilience</w:t>
      </w:r>
      <w:r>
        <w:rPr>
          <w:u w:val="single"/>
        </w:rPr>
        <w:t xml:space="preserve"> of the American system and its</w:t>
      </w:r>
      <w:r>
        <w:rPr>
          <w:sz w:val="56"/>
          <w:szCs w:val="56"/>
        </w:rPr>
        <w:t xml:space="preserve"> </w:t>
      </w:r>
      <w:r>
        <w:rPr>
          <w:b/>
          <w:u w:val="single"/>
        </w:rPr>
        <w:t>ability to create prosperity</w:t>
      </w:r>
      <w:r>
        <w:rPr>
          <w:u w:val="single"/>
        </w:rPr>
        <w:t xml:space="preserve"> at a time of </w:t>
      </w:r>
      <w:r>
        <w:rPr>
          <w:b/>
          <w:u w:val="single"/>
        </w:rPr>
        <w:t>seismic change</w:t>
      </w:r>
      <w:r>
        <w:rPr>
          <w:u w:val="single"/>
        </w:rPr>
        <w:t xml:space="preserve"> and persistent </w:t>
      </w:r>
      <w:r>
        <w:rPr>
          <w:b/>
          <w:u w:val="single"/>
        </w:rPr>
        <w:t>global crisis</w:t>
      </w:r>
      <w:r>
        <w:rPr>
          <w:sz w:val="16"/>
          <w:szCs w:val="16"/>
        </w:rPr>
        <w:t xml:space="preserve">. Such a recovery could attack the profound economic inequities that have developed over the past several decades. </w:t>
      </w:r>
      <w:r>
        <w:rPr>
          <w:u w:val="single"/>
        </w:rPr>
        <w:t>Without</w:t>
      </w:r>
      <w:r>
        <w:rPr>
          <w:sz w:val="56"/>
          <w:szCs w:val="56"/>
        </w:rPr>
        <w:t xml:space="preserve"> </w:t>
      </w:r>
      <w:r>
        <w:rPr>
          <w:b/>
          <w:u w:val="single"/>
        </w:rPr>
        <w:t>bold action</w:t>
      </w:r>
      <w:r>
        <w:rPr>
          <w:sz w:val="16"/>
          <w:szCs w:val="16"/>
        </w:rPr>
        <w:t xml:space="preserve"> to help all workers access good jobs as the economy returns, </w:t>
      </w:r>
      <w:r>
        <w:rPr>
          <w:u w:val="single"/>
        </w:rPr>
        <w:t>the</w:t>
      </w:r>
      <w:r>
        <w:rPr>
          <w:sz w:val="56"/>
          <w:szCs w:val="56"/>
        </w:rPr>
        <w:t xml:space="preserve"> </w:t>
      </w:r>
      <w:r>
        <w:rPr>
          <w:b/>
          <w:highlight w:val="cyan"/>
          <w:u w:val="single"/>
        </w:rPr>
        <w:t>U</w:t>
      </w:r>
      <w:r>
        <w:rPr>
          <w:sz w:val="16"/>
          <w:szCs w:val="16"/>
        </w:rPr>
        <w:t xml:space="preserve">nited </w:t>
      </w:r>
      <w:r>
        <w:rPr>
          <w:b/>
          <w:highlight w:val="cyan"/>
          <w:u w:val="single"/>
        </w:rPr>
        <w:t>S</w:t>
      </w:r>
      <w:r>
        <w:rPr>
          <w:sz w:val="16"/>
          <w:szCs w:val="16"/>
        </w:rPr>
        <w:t xml:space="preserve">tates </w:t>
      </w:r>
      <w:r>
        <w:rPr>
          <w:highlight w:val="cyan"/>
          <w:u w:val="single"/>
        </w:rPr>
        <w:t>risks</w:t>
      </w:r>
      <w:r>
        <w:rPr>
          <w:sz w:val="56"/>
          <w:szCs w:val="56"/>
          <w:highlight w:val="cyan"/>
        </w:rPr>
        <w:t xml:space="preserve"> </w:t>
      </w:r>
      <w:r>
        <w:rPr>
          <w:b/>
          <w:highlight w:val="cyan"/>
          <w:u w:val="single"/>
        </w:rPr>
        <w:t>undermining</w:t>
      </w:r>
      <w:r>
        <w:rPr>
          <w:u w:val="single"/>
        </w:rPr>
        <w:t xml:space="preserve"> the</w:t>
      </w:r>
      <w:r>
        <w:rPr>
          <w:sz w:val="56"/>
          <w:szCs w:val="56"/>
        </w:rPr>
        <w:t xml:space="preserve"> </w:t>
      </w:r>
      <w:r>
        <w:rPr>
          <w:b/>
          <w:highlight w:val="cyan"/>
          <w:u w:val="single"/>
        </w:rPr>
        <w:t>legitimacy</w:t>
      </w:r>
      <w:r>
        <w:rPr>
          <w:b/>
          <w:u w:val="single"/>
        </w:rPr>
        <w:t xml:space="preserve"> of its institutions</w:t>
      </w:r>
      <w:r>
        <w:rPr>
          <w:u w:val="single"/>
        </w:rPr>
        <w:t xml:space="preserve"> </w:t>
      </w:r>
      <w:r>
        <w:rPr>
          <w:highlight w:val="cyan"/>
          <w:u w:val="single"/>
        </w:rPr>
        <w:t>and</w:t>
      </w:r>
      <w:r>
        <w:rPr>
          <w:u w:val="single"/>
        </w:rPr>
        <w:t xml:space="preserve"> its </w:t>
      </w:r>
      <w:r>
        <w:rPr>
          <w:b/>
          <w:highlight w:val="cyan"/>
          <w:u w:val="single"/>
        </w:rPr>
        <w:lastRenderedPageBreak/>
        <w:t>international standing</w:t>
      </w:r>
      <w:r>
        <w:rPr>
          <w:u w:val="single"/>
        </w:rPr>
        <w:t>. The</w:t>
      </w:r>
      <w:r>
        <w:rPr>
          <w:sz w:val="56"/>
          <w:szCs w:val="56"/>
        </w:rPr>
        <w:t xml:space="preserve"> </w:t>
      </w:r>
      <w:r>
        <w:rPr>
          <w:b/>
          <w:u w:val="single"/>
        </w:rPr>
        <w:t>outcome</w:t>
      </w:r>
      <w:r>
        <w:rPr>
          <w:u w:val="single"/>
        </w:rPr>
        <w:t xml:space="preserve"> will be a </w:t>
      </w:r>
      <w:r>
        <w:rPr>
          <w:b/>
          <w:u w:val="single"/>
        </w:rPr>
        <w:t>key determinant</w:t>
      </w:r>
      <w:r>
        <w:rPr>
          <w:u w:val="single"/>
        </w:rPr>
        <w:t xml:space="preserve"> of America’s </w:t>
      </w:r>
      <w:r>
        <w:rPr>
          <w:b/>
          <w:u w:val="single"/>
        </w:rPr>
        <w:t>national security</w:t>
      </w:r>
      <w:r>
        <w:rPr>
          <w:sz w:val="56"/>
          <w:szCs w:val="56"/>
        </w:rPr>
        <w:t xml:space="preserve"> </w:t>
      </w:r>
      <w:r>
        <w:rPr>
          <w:u w:val="single"/>
        </w:rPr>
        <w:t>for years to come</w:t>
      </w:r>
      <w:r>
        <w:rPr>
          <w:sz w:val="16"/>
          <w:szCs w:val="16"/>
        </w:rPr>
        <w:t>.</w:t>
      </w:r>
    </w:p>
    <w:p w:rsidR="003D6664" w:rsidRDefault="003D6664" w:rsidP="003D6664">
      <w:pPr>
        <w:rPr>
          <w:sz w:val="16"/>
          <w:szCs w:val="16"/>
        </w:rPr>
      </w:pPr>
      <w:r>
        <w:rPr>
          <w:sz w:val="16"/>
          <w:szCs w:val="16"/>
        </w:rPr>
        <w:t>An equitable recovery requires a national commitment to help all workers obtain good jobs—particularly the two-thirds of adults without a bachelor’s degree and people of color who have been most affected by the crisis and were denied opportunity before it. As the nation engages in a historic debate about how to accelerate economic recovery, ambitious public investment is necessary to put Americans back to work with dignity and opportunity. We need an intentional effort to make sure that the jobs that come back are good jobs with decent wages, benefits, and mobility and to empower workers to access these opportunities in a profoundly changed labor market.</w:t>
      </w:r>
    </w:p>
    <w:p w:rsidR="003D6664" w:rsidRDefault="003D6664" w:rsidP="003D6664">
      <w:pPr>
        <w:rPr>
          <w:sz w:val="16"/>
          <w:szCs w:val="16"/>
        </w:rPr>
      </w:pPr>
      <w:r>
        <w:rPr>
          <w:u w:val="single"/>
        </w:rPr>
        <w:t xml:space="preserve">To achieve these goals, </w:t>
      </w:r>
      <w:r>
        <w:rPr>
          <w:b/>
          <w:highlight w:val="cyan"/>
          <w:u w:val="single"/>
        </w:rPr>
        <w:t>America</w:t>
      </w:r>
      <w:r>
        <w:rPr>
          <w:u w:val="single"/>
        </w:rPr>
        <w:t xml:space="preserve">n policy makers </w:t>
      </w:r>
      <w:r>
        <w:rPr>
          <w:highlight w:val="cyan"/>
          <w:u w:val="single"/>
        </w:rPr>
        <w:t>need</w:t>
      </w:r>
      <w:r>
        <w:rPr>
          <w:u w:val="single"/>
        </w:rPr>
        <w:t xml:space="preserve"> to establish</w:t>
      </w:r>
      <w:r>
        <w:rPr>
          <w:sz w:val="56"/>
          <w:szCs w:val="56"/>
        </w:rPr>
        <w:t xml:space="preserve"> </w:t>
      </w:r>
      <w:r>
        <w:rPr>
          <w:b/>
          <w:u w:val="single"/>
        </w:rPr>
        <w:t xml:space="preserve">job </w:t>
      </w:r>
      <w:r>
        <w:rPr>
          <w:b/>
          <w:highlight w:val="cyan"/>
          <w:u w:val="single"/>
        </w:rPr>
        <w:t>growth strategies</w:t>
      </w:r>
      <w:r>
        <w:rPr>
          <w:u w:val="single"/>
        </w:rPr>
        <w:t xml:space="preserve"> that address </w:t>
      </w:r>
      <w:r>
        <w:rPr>
          <w:b/>
          <w:u w:val="single"/>
        </w:rPr>
        <w:t>urgent public needs</w:t>
      </w:r>
      <w:r>
        <w:rPr>
          <w:sz w:val="56"/>
          <w:szCs w:val="56"/>
        </w:rPr>
        <w:t xml:space="preserve"> </w:t>
      </w:r>
      <w:r>
        <w:rPr>
          <w:u w:val="single"/>
        </w:rPr>
        <w:t>through</w:t>
      </w:r>
      <w:r>
        <w:rPr>
          <w:sz w:val="56"/>
          <w:szCs w:val="56"/>
        </w:rPr>
        <w:t xml:space="preserve"> </w:t>
      </w:r>
      <w:r>
        <w:rPr>
          <w:b/>
          <w:u w:val="single"/>
        </w:rPr>
        <w:t>major programs</w:t>
      </w:r>
      <w:r>
        <w:rPr>
          <w:sz w:val="56"/>
          <w:szCs w:val="56"/>
        </w:rPr>
        <w:t xml:space="preserve"> </w:t>
      </w:r>
      <w:r>
        <w:rPr>
          <w:u w:val="single"/>
        </w:rPr>
        <w:t>in green energy, infrastructure, and health</w:t>
      </w:r>
      <w:r>
        <w:rPr>
          <w:sz w:val="16"/>
          <w:szCs w:val="16"/>
        </w:rPr>
        <w:t>. Alongside these job growth strategies, we need to recognize and develop the talents of workers by creating an adult learning system that meets workers’ needs and develops skills for the digital economy. The national security community must lend its support to this cause. And as it does so, it can bring home the lessons from the advances made in these areas in other countries, particularly our European allies, and consider this a realm of international cooperation and international engagement.</w:t>
      </w:r>
    </w:p>
    <w:p w:rsidR="003D6664" w:rsidRDefault="003D6664" w:rsidP="003D6664">
      <w:pPr>
        <w:rPr>
          <w:sz w:val="16"/>
          <w:szCs w:val="16"/>
        </w:rPr>
      </w:pPr>
      <w:r>
        <w:rPr>
          <w:sz w:val="16"/>
          <w:szCs w:val="16"/>
        </w:rPr>
        <w:t>Shared Economic Prosperity Is a National Security Asset</w:t>
      </w:r>
    </w:p>
    <w:p w:rsidR="003D6664" w:rsidRDefault="003D6664" w:rsidP="003D6664">
      <w:pPr>
        <w:rPr>
          <w:sz w:val="16"/>
          <w:szCs w:val="16"/>
        </w:rPr>
      </w:pPr>
      <w:r>
        <w:rPr>
          <w:u w:val="single"/>
        </w:rPr>
        <w:t xml:space="preserve">A </w:t>
      </w:r>
      <w:r>
        <w:rPr>
          <w:b/>
          <w:u w:val="single"/>
        </w:rPr>
        <w:t>strong economy</w:t>
      </w:r>
      <w:r>
        <w:rPr>
          <w:u w:val="single"/>
        </w:rPr>
        <w:t xml:space="preserve"> is</w:t>
      </w:r>
      <w:r>
        <w:rPr>
          <w:sz w:val="56"/>
          <w:szCs w:val="56"/>
        </w:rPr>
        <w:t xml:space="preserve"> </w:t>
      </w:r>
      <w:r>
        <w:rPr>
          <w:b/>
          <w:u w:val="single"/>
        </w:rPr>
        <w:t>essential</w:t>
      </w:r>
      <w:r>
        <w:rPr>
          <w:u w:val="single"/>
        </w:rPr>
        <w:t xml:space="preserve"> to America’s</w:t>
      </w:r>
      <w:r>
        <w:rPr>
          <w:sz w:val="56"/>
          <w:szCs w:val="56"/>
        </w:rPr>
        <w:t xml:space="preserve"> </w:t>
      </w:r>
      <w:r>
        <w:rPr>
          <w:b/>
          <w:u w:val="single"/>
        </w:rPr>
        <w:t>security and diplomatic strategy</w:t>
      </w:r>
      <w:r>
        <w:rPr>
          <w:u w:val="single"/>
        </w:rPr>
        <w:t xml:space="preserve">. Economic </w:t>
      </w:r>
      <w:r>
        <w:rPr>
          <w:highlight w:val="cyan"/>
          <w:u w:val="single"/>
        </w:rPr>
        <w:t>strength increases</w:t>
      </w:r>
      <w:r>
        <w:rPr>
          <w:u w:val="single"/>
        </w:rPr>
        <w:t xml:space="preserve"> our </w:t>
      </w:r>
      <w:r>
        <w:rPr>
          <w:b/>
          <w:highlight w:val="cyan"/>
          <w:u w:val="single"/>
        </w:rPr>
        <w:t>influence</w:t>
      </w:r>
      <w:r>
        <w:rPr>
          <w:u w:val="single"/>
        </w:rPr>
        <w:t xml:space="preserve"> on the global stage,</w:t>
      </w:r>
      <w:r>
        <w:rPr>
          <w:sz w:val="56"/>
          <w:szCs w:val="56"/>
        </w:rPr>
        <w:t xml:space="preserve"> </w:t>
      </w:r>
      <w:r>
        <w:rPr>
          <w:b/>
          <w:u w:val="single"/>
        </w:rPr>
        <w:t>expands markets</w:t>
      </w:r>
      <w:r>
        <w:rPr>
          <w:u w:val="single"/>
        </w:rPr>
        <w:t xml:space="preserve">, </w:t>
      </w:r>
      <w:r>
        <w:rPr>
          <w:highlight w:val="cyan"/>
          <w:u w:val="single"/>
        </w:rPr>
        <w:t>and</w:t>
      </w:r>
      <w:r>
        <w:rPr>
          <w:sz w:val="56"/>
          <w:szCs w:val="56"/>
          <w:highlight w:val="cyan"/>
        </w:rPr>
        <w:t xml:space="preserve"> </w:t>
      </w:r>
      <w:r>
        <w:rPr>
          <w:b/>
          <w:highlight w:val="cyan"/>
          <w:u w:val="single"/>
        </w:rPr>
        <w:t>funds</w:t>
      </w:r>
      <w:r>
        <w:rPr>
          <w:highlight w:val="cyan"/>
          <w:u w:val="single"/>
        </w:rPr>
        <w:t xml:space="preserve"> a</w:t>
      </w:r>
      <w:r>
        <w:rPr>
          <w:sz w:val="56"/>
          <w:szCs w:val="56"/>
          <w:highlight w:val="cyan"/>
        </w:rPr>
        <w:t xml:space="preserve"> </w:t>
      </w:r>
      <w:r>
        <w:rPr>
          <w:b/>
          <w:highlight w:val="cyan"/>
          <w:u w:val="single"/>
        </w:rPr>
        <w:t>strong</w:t>
      </w:r>
      <w:r>
        <w:rPr>
          <w:b/>
          <w:u w:val="single"/>
        </w:rPr>
        <w:t xml:space="preserve"> and agile </w:t>
      </w:r>
      <w:r>
        <w:rPr>
          <w:b/>
          <w:highlight w:val="cyan"/>
          <w:u w:val="single"/>
        </w:rPr>
        <w:t>military</w:t>
      </w:r>
      <w:r>
        <w:rPr>
          <w:u w:val="single"/>
        </w:rPr>
        <w:t xml:space="preserve"> and</w:t>
      </w:r>
      <w:r>
        <w:rPr>
          <w:sz w:val="56"/>
          <w:szCs w:val="56"/>
        </w:rPr>
        <w:t xml:space="preserve"> </w:t>
      </w:r>
      <w:r>
        <w:rPr>
          <w:b/>
          <w:u w:val="single"/>
        </w:rPr>
        <w:t>national defense</w:t>
      </w:r>
      <w:r>
        <w:rPr>
          <w:sz w:val="16"/>
          <w:szCs w:val="16"/>
        </w:rPr>
        <w:t xml:space="preserve">. Yet it is not enough for America’s economy to be strong for some—prosperity must be broadly shared. </w:t>
      </w:r>
      <w:r>
        <w:rPr>
          <w:b/>
          <w:u w:val="single"/>
        </w:rPr>
        <w:t xml:space="preserve">Widespread </w:t>
      </w:r>
      <w:r>
        <w:rPr>
          <w:b/>
          <w:highlight w:val="cyan"/>
          <w:u w:val="single"/>
        </w:rPr>
        <w:t>belief</w:t>
      </w:r>
      <w:r>
        <w:rPr>
          <w:highlight w:val="cyan"/>
          <w:u w:val="single"/>
        </w:rPr>
        <w:t xml:space="preserve"> in the</w:t>
      </w:r>
      <w:r>
        <w:rPr>
          <w:u w:val="single"/>
        </w:rPr>
        <w:t xml:space="preserve"> ability of the American </w:t>
      </w:r>
      <w:r>
        <w:rPr>
          <w:b/>
          <w:u w:val="single"/>
        </w:rPr>
        <w:t xml:space="preserve">economic </w:t>
      </w:r>
      <w:r>
        <w:rPr>
          <w:b/>
          <w:highlight w:val="cyan"/>
          <w:u w:val="single"/>
        </w:rPr>
        <w:t>system</w:t>
      </w:r>
      <w:r>
        <w:rPr>
          <w:u w:val="single"/>
        </w:rPr>
        <w:t xml:space="preserve"> to create economic security and mobility for all</w:t>
      </w:r>
      <w:r>
        <w:rPr>
          <w:sz w:val="16"/>
          <w:szCs w:val="16"/>
        </w:rPr>
        <w:t xml:space="preserve">—the American Dream— </w:t>
      </w:r>
      <w:r>
        <w:rPr>
          <w:highlight w:val="cyan"/>
          <w:u w:val="single"/>
        </w:rPr>
        <w:t xml:space="preserve">creates </w:t>
      </w:r>
      <w:r>
        <w:rPr>
          <w:b/>
          <w:highlight w:val="cyan"/>
          <w:u w:val="single"/>
        </w:rPr>
        <w:t>credibility</w:t>
      </w:r>
      <w:r>
        <w:rPr>
          <w:u w:val="single"/>
        </w:rPr>
        <w:t xml:space="preserve"> and</w:t>
      </w:r>
      <w:r>
        <w:rPr>
          <w:sz w:val="56"/>
          <w:szCs w:val="56"/>
        </w:rPr>
        <w:t xml:space="preserve"> </w:t>
      </w:r>
      <w:r>
        <w:rPr>
          <w:b/>
          <w:u w:val="single"/>
        </w:rPr>
        <w:t>legitimacy</w:t>
      </w:r>
      <w:r>
        <w:rPr>
          <w:u w:val="single"/>
        </w:rPr>
        <w:t xml:space="preserve"> </w:t>
      </w:r>
      <w:r>
        <w:rPr>
          <w:highlight w:val="cyan"/>
          <w:u w:val="single"/>
        </w:rPr>
        <w:t>for</w:t>
      </w:r>
      <w:r>
        <w:rPr>
          <w:u w:val="single"/>
        </w:rPr>
        <w:t xml:space="preserve"> America’s</w:t>
      </w:r>
      <w:r>
        <w:rPr>
          <w:sz w:val="56"/>
          <w:szCs w:val="56"/>
        </w:rPr>
        <w:t xml:space="preserve"> </w:t>
      </w:r>
      <w:r>
        <w:rPr>
          <w:b/>
          <w:highlight w:val="cyan"/>
          <w:u w:val="single"/>
        </w:rPr>
        <w:t>values</w:t>
      </w:r>
      <w:r>
        <w:rPr>
          <w:sz w:val="56"/>
          <w:szCs w:val="56"/>
        </w:rPr>
        <w:t xml:space="preserve">, </w:t>
      </w:r>
      <w:r>
        <w:rPr>
          <w:b/>
          <w:u w:val="single"/>
        </w:rPr>
        <w:t>governance</w:t>
      </w:r>
      <w:r>
        <w:rPr>
          <w:u w:val="single"/>
        </w:rPr>
        <w:t xml:space="preserve">, </w:t>
      </w:r>
      <w:r>
        <w:rPr>
          <w:highlight w:val="cyan"/>
          <w:u w:val="single"/>
        </w:rPr>
        <w:t>and</w:t>
      </w:r>
      <w:r>
        <w:rPr>
          <w:sz w:val="56"/>
          <w:szCs w:val="56"/>
          <w:highlight w:val="cyan"/>
        </w:rPr>
        <w:t xml:space="preserve"> </w:t>
      </w:r>
      <w:r>
        <w:rPr>
          <w:b/>
          <w:highlight w:val="cyan"/>
          <w:u w:val="single"/>
        </w:rPr>
        <w:t>alliances</w:t>
      </w:r>
      <w:r>
        <w:rPr>
          <w:u w:val="single"/>
        </w:rPr>
        <w:t xml:space="preserve"> around the world</w:t>
      </w:r>
      <w:r>
        <w:rPr>
          <w:sz w:val="16"/>
          <w:szCs w:val="16"/>
        </w:rPr>
        <w:t>.</w:t>
      </w:r>
    </w:p>
    <w:p w:rsidR="003D6664" w:rsidRDefault="003D6664" w:rsidP="003D6664">
      <w:pPr>
        <w:rPr>
          <w:sz w:val="16"/>
          <w:szCs w:val="16"/>
        </w:rPr>
      </w:pPr>
      <w:r>
        <w:rPr>
          <w:u w:val="single"/>
        </w:rPr>
        <w:t xml:space="preserve">After World War II, the </w:t>
      </w:r>
      <w:r>
        <w:rPr>
          <w:b/>
          <w:u w:val="single"/>
        </w:rPr>
        <w:t>U</w:t>
      </w:r>
      <w:r>
        <w:rPr>
          <w:sz w:val="16"/>
          <w:szCs w:val="16"/>
        </w:rPr>
        <w:t xml:space="preserve">nited </w:t>
      </w:r>
      <w:r>
        <w:rPr>
          <w:b/>
          <w:u w:val="single"/>
        </w:rPr>
        <w:t>S</w:t>
      </w:r>
      <w:r>
        <w:rPr>
          <w:sz w:val="16"/>
          <w:szCs w:val="16"/>
        </w:rPr>
        <w:t xml:space="preserve">tates </w:t>
      </w:r>
      <w:r>
        <w:rPr>
          <w:u w:val="single"/>
        </w:rPr>
        <w:t xml:space="preserve">grew the middle class to historic size and strength. This achievement made America </w:t>
      </w:r>
      <w:r>
        <w:rPr>
          <w:highlight w:val="cyan"/>
          <w:u w:val="single"/>
        </w:rPr>
        <w:t>the</w:t>
      </w:r>
      <w:r>
        <w:rPr>
          <w:sz w:val="56"/>
          <w:szCs w:val="56"/>
          <w:highlight w:val="cyan"/>
        </w:rPr>
        <w:t xml:space="preserve"> </w:t>
      </w:r>
      <w:r>
        <w:rPr>
          <w:b/>
          <w:highlight w:val="cyan"/>
          <w:u w:val="single"/>
        </w:rPr>
        <w:t>model</w:t>
      </w:r>
      <w:r>
        <w:rPr>
          <w:u w:val="single"/>
        </w:rPr>
        <w:t xml:space="preserve"> of the free world—</w:t>
      </w:r>
      <w:r>
        <w:rPr>
          <w:b/>
          <w:highlight w:val="cyan"/>
          <w:u w:val="single"/>
        </w:rPr>
        <w:t>set</w:t>
      </w:r>
      <w:r>
        <w:rPr>
          <w:b/>
          <w:u w:val="single"/>
        </w:rPr>
        <w:t xml:space="preserve">ting </w:t>
      </w:r>
      <w:r>
        <w:rPr>
          <w:b/>
          <w:highlight w:val="cyan"/>
          <w:u w:val="single"/>
        </w:rPr>
        <w:t>the stage</w:t>
      </w:r>
      <w:r>
        <w:rPr>
          <w:highlight w:val="cyan"/>
          <w:u w:val="single"/>
        </w:rPr>
        <w:t xml:space="preserve"> for</w:t>
      </w:r>
      <w:r>
        <w:rPr>
          <w:u w:val="single"/>
        </w:rPr>
        <w:t xml:space="preserve"> decades of American political and economic </w:t>
      </w:r>
      <w:r>
        <w:rPr>
          <w:b/>
          <w:highlight w:val="cyan"/>
          <w:u w:val="single"/>
        </w:rPr>
        <w:t>leadership</w:t>
      </w:r>
      <w:r>
        <w:rPr>
          <w:u w:val="single"/>
        </w:rPr>
        <w:t>. Domestically, broad participation in the economy is</w:t>
      </w:r>
      <w:r>
        <w:rPr>
          <w:sz w:val="56"/>
          <w:szCs w:val="56"/>
        </w:rPr>
        <w:t xml:space="preserve"> </w:t>
      </w:r>
      <w:r>
        <w:rPr>
          <w:b/>
          <w:u w:val="single"/>
        </w:rPr>
        <w:t>core</w:t>
      </w:r>
      <w:r>
        <w:rPr>
          <w:u w:val="single"/>
        </w:rPr>
        <w:t xml:space="preserve"> to the </w:t>
      </w:r>
      <w:r>
        <w:rPr>
          <w:b/>
          <w:u w:val="single"/>
        </w:rPr>
        <w:t>legitimacy</w:t>
      </w:r>
      <w:r>
        <w:rPr>
          <w:u w:val="single"/>
        </w:rPr>
        <w:t xml:space="preserve"> of</w:t>
      </w:r>
      <w:r>
        <w:rPr>
          <w:sz w:val="16"/>
          <w:szCs w:val="16"/>
        </w:rPr>
        <w:t xml:space="preserve"> our </w:t>
      </w:r>
      <w:r>
        <w:rPr>
          <w:u w:val="single"/>
        </w:rPr>
        <w:t>democracy and the strength of</w:t>
      </w:r>
      <w:r>
        <w:rPr>
          <w:sz w:val="16"/>
          <w:szCs w:val="16"/>
        </w:rPr>
        <w:t xml:space="preserve"> our </w:t>
      </w:r>
      <w:r>
        <w:rPr>
          <w:u w:val="single"/>
        </w:rPr>
        <w:t>political institutions</w:t>
      </w:r>
      <w:r>
        <w:rPr>
          <w:sz w:val="16"/>
          <w:szCs w:val="16"/>
        </w:rPr>
        <w:t>. A belief that the economic system works for millions is an important part of creating trust in a democratic government’s ability to meet the needs of the people.</w:t>
      </w:r>
    </w:p>
    <w:p w:rsidR="003D6664" w:rsidRDefault="003D6664" w:rsidP="003D6664">
      <w:pPr>
        <w:rPr>
          <w:sz w:val="16"/>
          <w:szCs w:val="16"/>
        </w:rPr>
      </w:pPr>
      <w:r>
        <w:rPr>
          <w:sz w:val="16"/>
          <w:szCs w:val="16"/>
        </w:rPr>
        <w:t>The COVID-19 Crisis Puts Millions of American Workers at Risk</w:t>
      </w:r>
    </w:p>
    <w:p w:rsidR="003D6664" w:rsidRDefault="003D6664" w:rsidP="003D6664">
      <w:pPr>
        <w:rPr>
          <w:sz w:val="16"/>
          <w:szCs w:val="16"/>
        </w:rPr>
      </w:pPr>
      <w:r>
        <w:rPr>
          <w:sz w:val="16"/>
          <w:szCs w:val="16"/>
        </w:rPr>
        <w:t>For the last several decades, the American Dream has been on the wane. Opportunity has been increasingly concentrated in the hands of a small share of workers able to access the knowledge economy. Too many Americans, particularly those without four-year degrees, experienced stagnant wages, less stability, and fewer opportunities for advancement.</w:t>
      </w:r>
    </w:p>
    <w:p w:rsidR="003D6664" w:rsidRDefault="003D6664" w:rsidP="003D6664">
      <w:pPr>
        <w:rPr>
          <w:sz w:val="16"/>
          <w:szCs w:val="16"/>
        </w:rPr>
      </w:pPr>
      <w:r>
        <w:rPr>
          <w:sz w:val="16"/>
          <w:szCs w:val="16"/>
        </w:rPr>
        <w:t>Since COVID-19 hit, millions have lost their jobs or income and are struggling to meet their basic needs—including food, housing, and medical care.1 The crisis has impacted sectors like hospitality, leisure, and retail, which employ a large share of America’s most economically vulnerable workers, resulting in alarming disparities in unemployment rates along education and racial lines. In August, the unemployment rate for those with a high school degree or less was more than double the rate for those with a bachelor’s degree.2 Black and Hispanic Americans are experiencing disproportionately high unemployment, with the gulf widening as the crisis continues.3</w:t>
      </w:r>
    </w:p>
    <w:p w:rsidR="003D6664" w:rsidRDefault="003D6664" w:rsidP="003D6664">
      <w:pPr>
        <w:rPr>
          <w:sz w:val="16"/>
          <w:szCs w:val="16"/>
        </w:rPr>
      </w:pPr>
      <w:r>
        <w:rPr>
          <w:sz w:val="16"/>
          <w:szCs w:val="16"/>
        </w:rPr>
        <w:t>The experience of the Great Recession shows that without intentional effort to drive an inclusive recovery, inequality may get worse: while workers with a high school education or less experienced the majority of job losses, nearly all new jobs went to workers with postsecondary education. Inequalities across racial lines also increased as workers of color worked in the hardest-hit sectors and were slower to recover earnings and income than White workers.4</w:t>
      </w:r>
    </w:p>
    <w:p w:rsidR="003D6664" w:rsidRDefault="003D6664" w:rsidP="003D6664">
      <w:pPr>
        <w:rPr>
          <w:sz w:val="16"/>
          <w:szCs w:val="16"/>
        </w:rPr>
      </w:pPr>
      <w:r>
        <w:rPr>
          <w:sz w:val="16"/>
          <w:szCs w:val="16"/>
        </w:rPr>
        <w:t>The Case for an Inclusive Recovery</w:t>
      </w:r>
    </w:p>
    <w:p w:rsidR="003D6664" w:rsidRDefault="003D6664" w:rsidP="003D6664">
      <w:pPr>
        <w:rPr>
          <w:sz w:val="16"/>
          <w:szCs w:val="16"/>
        </w:rPr>
      </w:pPr>
      <w:r>
        <w:rPr>
          <w:u w:val="single"/>
        </w:rPr>
        <w:t xml:space="preserve">A </w:t>
      </w:r>
      <w:r>
        <w:rPr>
          <w:highlight w:val="cyan"/>
          <w:u w:val="single"/>
        </w:rPr>
        <w:t>recovery</w:t>
      </w:r>
      <w:r>
        <w:rPr>
          <w:u w:val="single"/>
        </w:rPr>
        <w:t xml:space="preserve"> that promotes broad economic participation, renewed opportunity, and equity will strengthen American moral and political authority</w:t>
      </w:r>
      <w:r>
        <w:rPr>
          <w:sz w:val="56"/>
          <w:szCs w:val="56"/>
        </w:rPr>
        <w:t xml:space="preserve"> </w:t>
      </w:r>
      <w:r>
        <w:rPr>
          <w:b/>
          <w:u w:val="single"/>
        </w:rPr>
        <w:t>around the world</w:t>
      </w:r>
      <w:r>
        <w:rPr>
          <w:u w:val="single"/>
        </w:rPr>
        <w:t xml:space="preserve">. It </w:t>
      </w:r>
      <w:r>
        <w:rPr>
          <w:highlight w:val="cyan"/>
          <w:u w:val="single"/>
        </w:rPr>
        <w:t>will</w:t>
      </w:r>
      <w:r>
        <w:rPr>
          <w:sz w:val="56"/>
          <w:szCs w:val="56"/>
          <w:highlight w:val="cyan"/>
        </w:rPr>
        <w:t xml:space="preserve"> </w:t>
      </w:r>
      <w:r>
        <w:rPr>
          <w:b/>
          <w:highlight w:val="cyan"/>
          <w:u w:val="single"/>
        </w:rPr>
        <w:t>send a</w:t>
      </w:r>
      <w:r>
        <w:rPr>
          <w:b/>
          <w:u w:val="single"/>
        </w:rPr>
        <w:t xml:space="preserve"> strong </w:t>
      </w:r>
      <w:r>
        <w:rPr>
          <w:b/>
          <w:highlight w:val="cyan"/>
          <w:u w:val="single"/>
        </w:rPr>
        <w:t>message</w:t>
      </w:r>
      <w:r>
        <w:rPr>
          <w:highlight w:val="cyan"/>
          <w:u w:val="single"/>
        </w:rPr>
        <w:t xml:space="preserve"> about</w:t>
      </w:r>
      <w:r>
        <w:rPr>
          <w:u w:val="single"/>
        </w:rPr>
        <w:t xml:space="preserve"> the strength and </w:t>
      </w:r>
      <w:r>
        <w:rPr>
          <w:b/>
          <w:highlight w:val="cyan"/>
          <w:u w:val="single"/>
        </w:rPr>
        <w:t>resilience</w:t>
      </w:r>
      <w:r>
        <w:rPr>
          <w:highlight w:val="cyan"/>
          <w:u w:val="single"/>
        </w:rPr>
        <w:t xml:space="preserve"> of </w:t>
      </w:r>
      <w:r>
        <w:rPr>
          <w:b/>
          <w:highlight w:val="cyan"/>
          <w:u w:val="single"/>
        </w:rPr>
        <w:t>democratic government</w:t>
      </w:r>
      <w:r>
        <w:rPr>
          <w:u w:val="single"/>
        </w:rPr>
        <w:t xml:space="preserve"> and the American people’s</w:t>
      </w:r>
      <w:r>
        <w:rPr>
          <w:sz w:val="56"/>
          <w:szCs w:val="56"/>
        </w:rPr>
        <w:t xml:space="preserve"> </w:t>
      </w:r>
      <w:r>
        <w:rPr>
          <w:b/>
          <w:u w:val="single"/>
        </w:rPr>
        <w:t>ability to adapt</w:t>
      </w:r>
      <w:r>
        <w:rPr>
          <w:u w:val="single"/>
        </w:rPr>
        <w:t xml:space="preserve"> to a changing global economic landscape</w:t>
      </w:r>
      <w:r>
        <w:rPr>
          <w:sz w:val="16"/>
          <w:szCs w:val="16"/>
        </w:rPr>
        <w:t xml:space="preserve">. An inclusive recovery will reaffirm American leadership as core to the success of our most critical international alliances, which are rooted in the notion of shared destiny and interdependence. For example, NATO, which </w:t>
      </w:r>
      <w:r>
        <w:rPr>
          <w:sz w:val="16"/>
          <w:szCs w:val="16"/>
        </w:rPr>
        <w:lastRenderedPageBreak/>
        <w:t xml:space="preserve">has been a cornerstone of U.S. foreign policy and a force of global stability for decades, has suffered from American disengagement in recent years. </w:t>
      </w:r>
      <w:r>
        <w:rPr>
          <w:highlight w:val="cyan"/>
          <w:u w:val="single"/>
        </w:rPr>
        <w:t>A strong</w:t>
      </w:r>
      <w:r>
        <w:rPr>
          <w:u w:val="single"/>
        </w:rPr>
        <w:t xml:space="preserve"> American </w:t>
      </w:r>
      <w:r>
        <w:rPr>
          <w:highlight w:val="cyan"/>
          <w:u w:val="single"/>
        </w:rPr>
        <w:t>recovery</w:t>
      </w:r>
      <w:r>
        <w:rPr>
          <w:sz w:val="16"/>
          <w:szCs w:val="16"/>
        </w:rPr>
        <w:t>—coupled with a renewed openness to international collaboration—</w:t>
      </w:r>
      <w:r>
        <w:rPr>
          <w:highlight w:val="cyan"/>
          <w:u w:val="single"/>
        </w:rPr>
        <w:t>is core to</w:t>
      </w:r>
      <w:r>
        <w:rPr>
          <w:u w:val="single"/>
        </w:rPr>
        <w:t xml:space="preserve"> </w:t>
      </w:r>
      <w:r>
        <w:rPr>
          <w:b/>
          <w:u w:val="single"/>
        </w:rPr>
        <w:t xml:space="preserve">NATO’s </w:t>
      </w:r>
      <w:r>
        <w:rPr>
          <w:b/>
          <w:highlight w:val="cyan"/>
          <w:u w:val="single"/>
        </w:rPr>
        <w:t>ability</w:t>
      </w:r>
      <w:r>
        <w:rPr>
          <w:highlight w:val="cyan"/>
          <w:u w:val="single"/>
        </w:rPr>
        <w:t xml:space="preserve"> to solve</w:t>
      </w:r>
      <w:r>
        <w:rPr>
          <w:sz w:val="56"/>
          <w:szCs w:val="56"/>
          <w:highlight w:val="cyan"/>
        </w:rPr>
        <w:t xml:space="preserve"> </w:t>
      </w:r>
      <w:r>
        <w:rPr>
          <w:b/>
          <w:highlight w:val="cyan"/>
          <w:u w:val="single"/>
        </w:rPr>
        <w:t>shared geopolitical</w:t>
      </w:r>
      <w:r>
        <w:rPr>
          <w:b/>
          <w:u w:val="single"/>
        </w:rPr>
        <w:t xml:space="preserve"> and security </w:t>
      </w:r>
      <w:r>
        <w:rPr>
          <w:b/>
          <w:highlight w:val="cyan"/>
          <w:u w:val="single"/>
        </w:rPr>
        <w:t>challenges</w:t>
      </w:r>
      <w:r>
        <w:rPr>
          <w:u w:val="single"/>
        </w:rPr>
        <w:t>. A renewed partnership</w:t>
      </w:r>
      <w:r>
        <w:rPr>
          <w:sz w:val="16"/>
          <w:szCs w:val="16"/>
        </w:rPr>
        <w:t xml:space="preserve"> with our European allies </w:t>
      </w:r>
      <w:r>
        <w:rPr>
          <w:u w:val="single"/>
        </w:rPr>
        <w:t xml:space="preserve">from </w:t>
      </w:r>
      <w:r>
        <w:rPr>
          <w:highlight w:val="cyan"/>
          <w:u w:val="single"/>
        </w:rPr>
        <w:t>a</w:t>
      </w:r>
      <w:r>
        <w:rPr>
          <w:sz w:val="56"/>
          <w:szCs w:val="56"/>
          <w:highlight w:val="cyan"/>
        </w:rPr>
        <w:t xml:space="preserve"> </w:t>
      </w:r>
      <w:r>
        <w:rPr>
          <w:b/>
          <w:highlight w:val="cyan"/>
          <w:u w:val="single"/>
        </w:rPr>
        <w:t>position of</w:t>
      </w:r>
      <w:r>
        <w:rPr>
          <w:b/>
          <w:u w:val="single"/>
        </w:rPr>
        <w:t xml:space="preserve"> economic </w:t>
      </w:r>
      <w:r>
        <w:rPr>
          <w:b/>
          <w:highlight w:val="cyan"/>
          <w:u w:val="single"/>
        </w:rPr>
        <w:t>strength</w:t>
      </w:r>
      <w:r>
        <w:rPr>
          <w:u w:val="single"/>
        </w:rPr>
        <w:t xml:space="preserve"> will </w:t>
      </w:r>
      <w:r>
        <w:rPr>
          <w:highlight w:val="cyan"/>
          <w:u w:val="single"/>
        </w:rPr>
        <w:t>enable us to address</w:t>
      </w:r>
      <w:r>
        <w:rPr>
          <w:sz w:val="56"/>
          <w:szCs w:val="56"/>
          <w:highlight w:val="cyan"/>
        </w:rPr>
        <w:t xml:space="preserve"> </w:t>
      </w:r>
      <w:r>
        <w:rPr>
          <w:b/>
          <w:highlight w:val="cyan"/>
          <w:u w:val="single"/>
        </w:rPr>
        <w:t>global crises</w:t>
      </w:r>
      <w:r>
        <w:rPr>
          <w:highlight w:val="cyan"/>
          <w:u w:val="single"/>
        </w:rPr>
        <w:t xml:space="preserve"> such as </w:t>
      </w:r>
      <w:r>
        <w:rPr>
          <w:b/>
          <w:highlight w:val="cyan"/>
          <w:u w:val="single"/>
        </w:rPr>
        <w:t>climate</w:t>
      </w:r>
      <w:r>
        <w:rPr>
          <w:b/>
          <w:u w:val="single"/>
        </w:rPr>
        <w:t xml:space="preserve"> change</w:t>
      </w:r>
      <w:r>
        <w:rPr>
          <w:sz w:val="56"/>
          <w:szCs w:val="56"/>
        </w:rPr>
        <w:t xml:space="preserve">, </w:t>
      </w:r>
      <w:r>
        <w:rPr>
          <w:b/>
          <w:u w:val="single"/>
        </w:rPr>
        <w:t xml:space="preserve">global </w:t>
      </w:r>
      <w:r>
        <w:rPr>
          <w:b/>
          <w:highlight w:val="cyan"/>
          <w:u w:val="single"/>
        </w:rPr>
        <w:t>pandemics</w:t>
      </w:r>
      <w:r>
        <w:rPr>
          <w:highlight w:val="cyan"/>
          <w:u w:val="single"/>
        </w:rPr>
        <w:t>, and</w:t>
      </w:r>
      <w:r>
        <w:rPr>
          <w:sz w:val="56"/>
          <w:szCs w:val="56"/>
          <w:highlight w:val="cyan"/>
        </w:rPr>
        <w:t xml:space="preserve"> </w:t>
      </w:r>
      <w:r>
        <w:rPr>
          <w:b/>
          <w:highlight w:val="cyan"/>
          <w:u w:val="single"/>
        </w:rPr>
        <w:t>refugees</w:t>
      </w:r>
      <w:r>
        <w:rPr>
          <w:sz w:val="16"/>
          <w:szCs w:val="16"/>
        </w:rPr>
        <w:t>. Together, the United States and Europe can pursue a commitment to investing in workers for shared economic competitiveness, innovation, and long-term prosperity.</w:t>
      </w:r>
    </w:p>
    <w:p w:rsidR="003D6664" w:rsidRPr="008B3622" w:rsidRDefault="003D6664" w:rsidP="003D6664">
      <w:pPr>
        <w:rPr>
          <w:sz w:val="16"/>
          <w:szCs w:val="16"/>
        </w:rPr>
      </w:pPr>
      <w:r>
        <w:rPr>
          <w:u w:val="single"/>
        </w:rPr>
        <w:t xml:space="preserve">The </w:t>
      </w:r>
      <w:r>
        <w:rPr>
          <w:highlight w:val="cyan"/>
          <w:u w:val="single"/>
        </w:rPr>
        <w:t>U.S. has</w:t>
      </w:r>
      <w:r>
        <w:rPr>
          <w:sz w:val="56"/>
          <w:szCs w:val="56"/>
          <w:highlight w:val="cyan"/>
        </w:rPr>
        <w:t xml:space="preserve"> </w:t>
      </w:r>
      <w:r>
        <w:rPr>
          <w:b/>
          <w:highlight w:val="cyan"/>
          <w:u w:val="single"/>
        </w:rPr>
        <w:t>unique</w:t>
      </w:r>
      <w:r>
        <w:rPr>
          <w:b/>
          <w:u w:val="single"/>
        </w:rPr>
        <w:t xml:space="preserve"> advantages</w:t>
      </w:r>
      <w:r>
        <w:rPr>
          <w:u w:val="single"/>
        </w:rPr>
        <w:t xml:space="preserve"> that give it the </w:t>
      </w:r>
      <w:r>
        <w:rPr>
          <w:b/>
          <w:highlight w:val="cyan"/>
          <w:u w:val="single"/>
        </w:rPr>
        <w:t>tools</w:t>
      </w:r>
      <w:r>
        <w:rPr>
          <w:u w:val="single"/>
        </w:rPr>
        <w:t xml:space="preserve"> to emerge from the crisis with</w:t>
      </w:r>
      <w:r>
        <w:rPr>
          <w:sz w:val="56"/>
          <w:szCs w:val="56"/>
        </w:rPr>
        <w:t xml:space="preserve"> </w:t>
      </w:r>
      <w:r>
        <w:rPr>
          <w:b/>
          <w:u w:val="single"/>
        </w:rPr>
        <w:t>tremendous economic strength</w:t>
      </w:r>
      <w:r>
        <w:rPr>
          <w:sz w:val="16"/>
          <w:szCs w:val="16"/>
        </w:rPr>
        <w:t>— including an entrepreneurial spirit and the technological and scientific infrastructure to lead global efforts in developing industries like green energy and biosciences that will shape the international economy for decades to come.</w:t>
      </w:r>
    </w:p>
    <w:p w:rsidR="003D6664" w:rsidRPr="00326709" w:rsidRDefault="003D6664" w:rsidP="003D6664">
      <w:pPr>
        <w:pStyle w:val="Heading4"/>
        <w:rPr>
          <w:rFonts w:cs="Arial"/>
        </w:rPr>
      </w:pPr>
      <w:r w:rsidRPr="00326709">
        <w:rPr>
          <w:rFonts w:cs="Arial"/>
        </w:rPr>
        <w:t xml:space="preserve">US goes down fighting </w:t>
      </w:r>
      <w:r>
        <w:rPr>
          <w:rFonts w:cs="Arial"/>
        </w:rPr>
        <w:t>– perception of decline causes inevitable engagement</w:t>
      </w:r>
    </w:p>
    <w:p w:rsidR="003D6664" w:rsidRPr="00326709" w:rsidRDefault="003D6664" w:rsidP="003D6664">
      <w:r w:rsidRPr="00326709">
        <w:t xml:space="preserve">Michael </w:t>
      </w:r>
      <w:r w:rsidRPr="00326709">
        <w:rPr>
          <w:rStyle w:val="Style13ptBold"/>
        </w:rPr>
        <w:t>Beckley 12</w:t>
      </w:r>
      <w:r w:rsidRPr="00326709">
        <w:t xml:space="preserve">. </w:t>
      </w:r>
      <w:proofErr w:type="gramStart"/>
      <w:r w:rsidRPr="00326709">
        <w:t>Assistant professor of political science at Tufts.</w:t>
      </w:r>
      <w:proofErr w:type="gramEnd"/>
      <w:r w:rsidRPr="00326709">
        <w:t xml:space="preserve"> </w:t>
      </w:r>
      <w:proofErr w:type="gramStart"/>
      <w:r w:rsidRPr="00326709">
        <w:t>“China’s Century?</w:t>
      </w:r>
      <w:proofErr w:type="gramEnd"/>
      <w:r w:rsidRPr="00326709">
        <w:t xml:space="preserve"> Why America’s Edge Will </w:t>
      </w:r>
      <w:proofErr w:type="gramStart"/>
      <w:r w:rsidRPr="00326709">
        <w:t>Endure</w:t>
      </w:r>
      <w:proofErr w:type="gramEnd"/>
      <w:r w:rsidRPr="00326709">
        <w:t xml:space="preserve">.” </w:t>
      </w:r>
      <w:r w:rsidRPr="00326709">
        <w:rPr>
          <w:iCs/>
        </w:rPr>
        <w:t>International Security</w:t>
      </w:r>
      <w:r w:rsidRPr="00326709">
        <w:t xml:space="preserve"> 36(3): 41-78.</w:t>
      </w:r>
    </w:p>
    <w:p w:rsidR="003D6664" w:rsidRPr="00326709" w:rsidRDefault="003D6664" w:rsidP="003D6664">
      <w:pPr>
        <w:rPr>
          <w:sz w:val="16"/>
        </w:rPr>
      </w:pPr>
      <w:r w:rsidRPr="00326709">
        <w:rPr>
          <w:sz w:val="16"/>
        </w:rPr>
        <w:t xml:space="preserve">One danger is that </w:t>
      </w:r>
      <w:r w:rsidRPr="00620974">
        <w:rPr>
          <w:rStyle w:val="Emphasis"/>
          <w:highlight w:val="cyan"/>
        </w:rPr>
        <w:t>declinism</w:t>
      </w:r>
      <w:r w:rsidRPr="00326709">
        <w:rPr>
          <w:sz w:val="16"/>
        </w:rPr>
        <w:t xml:space="preserve"> </w:t>
      </w:r>
      <w:r w:rsidRPr="00326709">
        <w:rPr>
          <w:rStyle w:val="StyleUnderline"/>
        </w:rPr>
        <w:t xml:space="preserve">could </w:t>
      </w:r>
      <w:r w:rsidRPr="00620974">
        <w:rPr>
          <w:rStyle w:val="StyleUnderline"/>
          <w:highlight w:val="cyan"/>
        </w:rPr>
        <w:t xml:space="preserve">prompt </w:t>
      </w:r>
      <w:r w:rsidRPr="00D421C6">
        <w:rPr>
          <w:rStyle w:val="Emphasis"/>
        </w:rPr>
        <w:t>trade conflicts</w:t>
      </w:r>
      <w:r w:rsidRPr="00D421C6">
        <w:rPr>
          <w:sz w:val="16"/>
        </w:rPr>
        <w:t xml:space="preserve"> </w:t>
      </w:r>
      <w:r w:rsidRPr="00D421C6">
        <w:rPr>
          <w:rStyle w:val="StyleUnderline"/>
        </w:rPr>
        <w:t xml:space="preserve">and </w:t>
      </w:r>
      <w:r w:rsidRPr="00D421C6">
        <w:rPr>
          <w:rStyle w:val="Emphasis"/>
        </w:rPr>
        <w:t>immigration restrictions</w:t>
      </w:r>
      <w:r w:rsidRPr="00D421C6">
        <w:rPr>
          <w:sz w:val="16"/>
        </w:rPr>
        <w:t xml:space="preserve">. The results of this study suggest that </w:t>
      </w:r>
      <w:r w:rsidRPr="00D421C6">
        <w:rPr>
          <w:rStyle w:val="StyleUnderline"/>
        </w:rPr>
        <w:t>the</w:t>
      </w:r>
      <w:r w:rsidRPr="00D421C6">
        <w:rPr>
          <w:sz w:val="16"/>
        </w:rPr>
        <w:t xml:space="preserve"> </w:t>
      </w:r>
      <w:r w:rsidRPr="00D421C6">
        <w:rPr>
          <w:rStyle w:val="Emphasis"/>
        </w:rPr>
        <w:t>U</w:t>
      </w:r>
      <w:r w:rsidRPr="00D421C6">
        <w:rPr>
          <w:sz w:val="16"/>
        </w:rPr>
        <w:t xml:space="preserve">nited </w:t>
      </w:r>
      <w:r w:rsidRPr="00D421C6">
        <w:rPr>
          <w:rStyle w:val="Emphasis"/>
        </w:rPr>
        <w:t>S</w:t>
      </w:r>
      <w:r w:rsidRPr="00D421C6">
        <w:rPr>
          <w:sz w:val="16"/>
        </w:rPr>
        <w:t xml:space="preserve">tates </w:t>
      </w:r>
      <w:r w:rsidRPr="00D421C6">
        <w:rPr>
          <w:rStyle w:val="StyleUnderline"/>
        </w:rPr>
        <w:t>benefits immensely from</w:t>
      </w:r>
      <w:r w:rsidRPr="00D421C6">
        <w:rPr>
          <w:sz w:val="16"/>
        </w:rPr>
        <w:t xml:space="preserve"> the </w:t>
      </w:r>
      <w:r w:rsidRPr="00D421C6">
        <w:rPr>
          <w:rStyle w:val="StyleUnderline"/>
        </w:rPr>
        <w:t>free flow of goods, services, and people</w:t>
      </w:r>
      <w:r w:rsidRPr="00D421C6">
        <w:rPr>
          <w:sz w:val="16"/>
        </w:rPr>
        <w:t xml:space="preserve"> around the globe</w:t>
      </w:r>
      <w:r w:rsidRPr="00326709">
        <w:rPr>
          <w:sz w:val="16"/>
        </w:rPr>
        <w:t xml:space="preserve">; this is what allows American corporations to specialize in high-value activities, exploit innovations created elsewhere, and lure the brightest minds to the United States, all while reducing the price of goods for U.S. consumers. Characterizing China’s export expansion as a loss for the United States is not just bad economics; </w:t>
      </w:r>
      <w:r w:rsidRPr="00326709">
        <w:rPr>
          <w:rStyle w:val="StyleUnderline"/>
        </w:rPr>
        <w:t xml:space="preserve">it blazes a trail for </w:t>
      </w:r>
      <w:r w:rsidRPr="00D421C6">
        <w:rPr>
          <w:rStyle w:val="Emphasis"/>
          <w:highlight w:val="cyan"/>
        </w:rPr>
        <w:t>jingoistic</w:t>
      </w:r>
      <w:r w:rsidRPr="00D421C6">
        <w:rPr>
          <w:sz w:val="16"/>
          <w:highlight w:val="cyan"/>
        </w:rPr>
        <w:t xml:space="preserve"> </w:t>
      </w:r>
      <w:r w:rsidRPr="00D421C6">
        <w:rPr>
          <w:rStyle w:val="StyleUnderline"/>
        </w:rPr>
        <w:t xml:space="preserve">and </w:t>
      </w:r>
      <w:r w:rsidRPr="00D421C6">
        <w:rPr>
          <w:rStyle w:val="Emphasis"/>
        </w:rPr>
        <w:t xml:space="preserve">protectionist </w:t>
      </w:r>
      <w:r w:rsidRPr="00620974">
        <w:rPr>
          <w:rStyle w:val="Emphasis"/>
          <w:highlight w:val="cyan"/>
        </w:rPr>
        <w:t>policies</w:t>
      </w:r>
      <w:r w:rsidRPr="00326709">
        <w:rPr>
          <w:sz w:val="16"/>
        </w:rPr>
        <w:t xml:space="preserve">. It would be tragically ironic </w:t>
      </w:r>
      <w:r w:rsidRPr="00326709">
        <w:rPr>
          <w:rStyle w:val="StyleUnderline"/>
        </w:rPr>
        <w:t xml:space="preserve">if Americans reacted to </w:t>
      </w:r>
      <w:r w:rsidRPr="00326709">
        <w:rPr>
          <w:rStyle w:val="Emphasis"/>
        </w:rPr>
        <w:t>false prophecies</w:t>
      </w:r>
      <w:r w:rsidRPr="00326709">
        <w:rPr>
          <w:rStyle w:val="StyleUnderline"/>
        </w:rPr>
        <w:t xml:space="preserve"> of decline by cutting themselves off from a</w:t>
      </w:r>
      <w:r w:rsidRPr="00326709">
        <w:rPr>
          <w:sz w:val="16"/>
        </w:rPr>
        <w:t xml:space="preserve"> potentially </w:t>
      </w:r>
      <w:r w:rsidRPr="00326709">
        <w:rPr>
          <w:rStyle w:val="StyleUnderline"/>
        </w:rPr>
        <w:t>vital source of American power</w:t>
      </w:r>
      <w:r w:rsidRPr="00326709">
        <w:rPr>
          <w:sz w:val="16"/>
        </w:rPr>
        <w:t>.</w:t>
      </w:r>
    </w:p>
    <w:p w:rsidR="003D6664" w:rsidRPr="00326709" w:rsidRDefault="003D6664" w:rsidP="003D6664">
      <w:pPr>
        <w:rPr>
          <w:sz w:val="16"/>
        </w:rPr>
      </w:pPr>
      <w:r w:rsidRPr="00326709">
        <w:rPr>
          <w:sz w:val="16"/>
        </w:rPr>
        <w:t xml:space="preserve">Another danger is that </w:t>
      </w:r>
      <w:r w:rsidRPr="00326709">
        <w:rPr>
          <w:rStyle w:val="StyleUnderline"/>
        </w:rPr>
        <w:t>declinism</w:t>
      </w:r>
      <w:r w:rsidRPr="00326709">
        <w:rPr>
          <w:sz w:val="16"/>
        </w:rPr>
        <w:t xml:space="preserve"> may </w:t>
      </w:r>
      <w:r w:rsidRPr="00326709">
        <w:rPr>
          <w:rStyle w:val="StyleUnderline"/>
        </w:rPr>
        <w:t>impair foreign policy de</w:t>
      </w:r>
      <w:r w:rsidRPr="00D421C6">
        <w:rPr>
          <w:rStyle w:val="StyleUnderline"/>
        </w:rPr>
        <w:t>cisi</w:t>
      </w:r>
      <w:r w:rsidRPr="00326709">
        <w:rPr>
          <w:rStyle w:val="StyleUnderline"/>
        </w:rPr>
        <w:t>onmaking</w:t>
      </w:r>
      <w:r w:rsidRPr="00326709">
        <w:rPr>
          <w:sz w:val="16"/>
        </w:rPr>
        <w:t xml:space="preserve">. </w:t>
      </w:r>
      <w:r w:rsidRPr="00D421C6">
        <w:rPr>
          <w:rStyle w:val="StyleUnderline"/>
        </w:rPr>
        <w:t>If top government</w:t>
      </w:r>
      <w:r w:rsidRPr="00326709">
        <w:rPr>
          <w:rStyle w:val="StyleUnderline"/>
        </w:rPr>
        <w:t xml:space="preserve"> </w:t>
      </w:r>
      <w:r w:rsidRPr="00620974">
        <w:rPr>
          <w:rStyle w:val="StyleUnderline"/>
          <w:highlight w:val="cyan"/>
        </w:rPr>
        <w:t>officials</w:t>
      </w:r>
      <w:r w:rsidRPr="00326709">
        <w:rPr>
          <w:rStyle w:val="StyleUnderline"/>
        </w:rPr>
        <w:t xml:space="preserve"> come to </w:t>
      </w:r>
      <w:r w:rsidRPr="00620974">
        <w:rPr>
          <w:rStyle w:val="StyleUnderline"/>
          <w:highlight w:val="cyan"/>
        </w:rPr>
        <w:t>believe</w:t>
      </w:r>
      <w:r w:rsidRPr="00326709">
        <w:rPr>
          <w:rStyle w:val="StyleUnderline"/>
        </w:rPr>
        <w:t xml:space="preserve"> that </w:t>
      </w:r>
      <w:r w:rsidRPr="00620974">
        <w:rPr>
          <w:rStyle w:val="StyleUnderline"/>
          <w:highlight w:val="cyan"/>
        </w:rPr>
        <w:t xml:space="preserve">China is overtaking </w:t>
      </w:r>
      <w:r w:rsidRPr="00D421C6">
        <w:rPr>
          <w:rStyle w:val="StyleUnderline"/>
        </w:rPr>
        <w:t>the</w:t>
      </w:r>
      <w:r w:rsidRPr="00D421C6">
        <w:rPr>
          <w:sz w:val="16"/>
        </w:rPr>
        <w:t xml:space="preserve"> </w:t>
      </w:r>
      <w:r w:rsidRPr="00D421C6">
        <w:rPr>
          <w:rStyle w:val="Emphasis"/>
        </w:rPr>
        <w:t>U</w:t>
      </w:r>
      <w:r w:rsidRPr="00D421C6">
        <w:rPr>
          <w:sz w:val="16"/>
        </w:rPr>
        <w:t xml:space="preserve">nited </w:t>
      </w:r>
      <w:r w:rsidRPr="00D421C6">
        <w:rPr>
          <w:rStyle w:val="Emphasis"/>
        </w:rPr>
        <w:t>S</w:t>
      </w:r>
      <w:r w:rsidRPr="00D421C6">
        <w:rPr>
          <w:sz w:val="16"/>
        </w:rPr>
        <w:t>tates</w:t>
      </w:r>
      <w:r w:rsidRPr="00326709">
        <w:rPr>
          <w:sz w:val="16"/>
        </w:rPr>
        <w:t xml:space="preserve">, </w:t>
      </w:r>
      <w:r w:rsidRPr="00D421C6">
        <w:rPr>
          <w:rStyle w:val="StyleUnderline"/>
        </w:rPr>
        <w:t xml:space="preserve">they are </w:t>
      </w:r>
      <w:r w:rsidRPr="00D421C6">
        <w:rPr>
          <w:rStyle w:val="Emphasis"/>
        </w:rPr>
        <w:t>likely to react</w:t>
      </w:r>
      <w:r w:rsidRPr="00D421C6">
        <w:rPr>
          <w:rStyle w:val="StyleUnderline"/>
        </w:rPr>
        <w:t xml:space="preserve"> in</w:t>
      </w:r>
      <w:r w:rsidRPr="00D421C6">
        <w:rPr>
          <w:sz w:val="16"/>
        </w:rPr>
        <w:t xml:space="preserve"> one of two </w:t>
      </w:r>
      <w:r w:rsidRPr="00D421C6">
        <w:rPr>
          <w:rStyle w:val="StyleUnderline"/>
        </w:rPr>
        <w:t>ways</w:t>
      </w:r>
      <w:r w:rsidRPr="00D421C6">
        <w:rPr>
          <w:sz w:val="16"/>
        </w:rPr>
        <w:t xml:space="preserve">, both of </w:t>
      </w:r>
      <w:r w:rsidRPr="00D421C6">
        <w:rPr>
          <w:rStyle w:val="StyleUnderline"/>
        </w:rPr>
        <w:t>which are</w:t>
      </w:r>
      <w:r w:rsidRPr="00D421C6">
        <w:rPr>
          <w:sz w:val="16"/>
        </w:rPr>
        <w:t xml:space="preserve"> potentially </w:t>
      </w:r>
      <w:r w:rsidRPr="00D421C6">
        <w:rPr>
          <w:rStyle w:val="Emphasis"/>
        </w:rPr>
        <w:t>disastrous</w:t>
      </w:r>
      <w:r w:rsidRPr="00D421C6">
        <w:rPr>
          <w:sz w:val="16"/>
        </w:rPr>
        <w:t>.</w:t>
      </w:r>
    </w:p>
    <w:p w:rsidR="003D6664" w:rsidRPr="00326709" w:rsidRDefault="003D6664" w:rsidP="003D6664">
      <w:pPr>
        <w:rPr>
          <w:sz w:val="16"/>
        </w:rPr>
      </w:pPr>
      <w:r w:rsidRPr="00326709">
        <w:rPr>
          <w:sz w:val="16"/>
        </w:rPr>
        <w:t xml:space="preserve">The first is that </w:t>
      </w:r>
      <w:r w:rsidRPr="00620974">
        <w:rPr>
          <w:rStyle w:val="StyleUnderline"/>
          <w:highlight w:val="cyan"/>
        </w:rPr>
        <w:t>policymakers</w:t>
      </w:r>
      <w:r w:rsidRPr="00326709">
        <w:rPr>
          <w:sz w:val="16"/>
        </w:rPr>
        <w:t xml:space="preserve"> may </w:t>
      </w:r>
      <w:r w:rsidRPr="00620974">
        <w:rPr>
          <w:rStyle w:val="StyleUnderline"/>
          <w:highlight w:val="cyan"/>
        </w:rPr>
        <w:t>imagine</w:t>
      </w:r>
      <w:r w:rsidRPr="00326709">
        <w:rPr>
          <w:rStyle w:val="StyleUnderline"/>
        </w:rPr>
        <w:t xml:space="preserve"> the</w:t>
      </w:r>
      <w:r w:rsidRPr="00326709">
        <w:rPr>
          <w:sz w:val="16"/>
        </w:rPr>
        <w:t xml:space="preserve"> </w:t>
      </w:r>
      <w:r w:rsidRPr="00326709">
        <w:rPr>
          <w:rStyle w:val="Emphasis"/>
        </w:rPr>
        <w:t>U</w:t>
      </w:r>
      <w:r w:rsidRPr="00326709">
        <w:rPr>
          <w:sz w:val="16"/>
        </w:rPr>
        <w:t xml:space="preserve">nited </w:t>
      </w:r>
      <w:r w:rsidRPr="00326709">
        <w:rPr>
          <w:rStyle w:val="Emphasis"/>
        </w:rPr>
        <w:t>S</w:t>
      </w:r>
      <w:r w:rsidRPr="00326709">
        <w:rPr>
          <w:sz w:val="16"/>
        </w:rPr>
        <w:t xml:space="preserve">tates </w:t>
      </w:r>
      <w:r w:rsidRPr="00326709">
        <w:rPr>
          <w:rStyle w:val="StyleUnderline"/>
        </w:rPr>
        <w:t xml:space="preserve">faces </w:t>
      </w:r>
      <w:r w:rsidRPr="00D421C6">
        <w:rPr>
          <w:rStyle w:val="StyleUnderline"/>
        </w:rPr>
        <w:t xml:space="preserve">a </w:t>
      </w:r>
      <w:r w:rsidRPr="00620974">
        <w:rPr>
          <w:rStyle w:val="Emphasis"/>
          <w:highlight w:val="cyan"/>
        </w:rPr>
        <w:t>closing “window of opportunity”</w:t>
      </w:r>
      <w:r w:rsidRPr="00326709">
        <w:rPr>
          <w:sz w:val="16"/>
        </w:rPr>
        <w:t xml:space="preserve"> </w:t>
      </w:r>
      <w:r w:rsidRPr="00620974">
        <w:rPr>
          <w:rStyle w:val="StyleUnderline"/>
          <w:highlight w:val="cyan"/>
        </w:rPr>
        <w:t>and</w:t>
      </w:r>
      <w:r w:rsidRPr="00326709">
        <w:rPr>
          <w:rStyle w:val="StyleUnderline"/>
        </w:rPr>
        <w:t xml:space="preserve"> should </w:t>
      </w:r>
      <w:r w:rsidRPr="00620974">
        <w:rPr>
          <w:rStyle w:val="Emphasis"/>
          <w:highlight w:val="cyan"/>
        </w:rPr>
        <w:t>take action</w:t>
      </w:r>
      <w:r w:rsidRPr="00326709">
        <w:rPr>
          <w:rStyle w:val="StyleUnderline"/>
        </w:rPr>
        <w:t xml:space="preserve"> “while it still enjoys preponderance and not wait until the diffusion of power has already made international politics more competitive and unpredictable.”</w:t>
      </w:r>
      <w:r w:rsidRPr="00326709">
        <w:rPr>
          <w:sz w:val="16"/>
        </w:rPr>
        <w:t xml:space="preserve">158 </w:t>
      </w:r>
      <w:r w:rsidRPr="00D421C6">
        <w:rPr>
          <w:rStyle w:val="StyleUnderline"/>
        </w:rPr>
        <w:t xml:space="preserve">This </w:t>
      </w:r>
      <w:r w:rsidRPr="00620974">
        <w:rPr>
          <w:rStyle w:val="StyleUnderline"/>
          <w:highlight w:val="cyan"/>
        </w:rPr>
        <w:t>belief</w:t>
      </w:r>
      <w:r w:rsidRPr="00326709">
        <w:rPr>
          <w:sz w:val="16"/>
        </w:rPr>
        <w:t xml:space="preserve"> may spur positive action, but it also </w:t>
      </w:r>
      <w:r w:rsidRPr="00620974">
        <w:rPr>
          <w:rStyle w:val="StyleUnderline"/>
          <w:highlight w:val="cyan"/>
        </w:rPr>
        <w:t>invites</w:t>
      </w:r>
      <w:r w:rsidRPr="00326709">
        <w:rPr>
          <w:rStyle w:val="StyleUnderline"/>
        </w:rPr>
        <w:t xml:space="preserve"> </w:t>
      </w:r>
      <w:r w:rsidRPr="00326709">
        <w:rPr>
          <w:rStyle w:val="Emphasis"/>
        </w:rPr>
        <w:t>parochial thinking</w:t>
      </w:r>
      <w:r w:rsidRPr="00326709">
        <w:rPr>
          <w:sz w:val="16"/>
        </w:rPr>
        <w:t xml:space="preserve">, </w:t>
      </w:r>
      <w:r w:rsidRPr="00620974">
        <w:rPr>
          <w:rStyle w:val="Emphasis"/>
          <w:highlight w:val="cyan"/>
        </w:rPr>
        <w:t>reckless behavior</w:t>
      </w:r>
      <w:r w:rsidRPr="00326709">
        <w:rPr>
          <w:sz w:val="16"/>
        </w:rPr>
        <w:t xml:space="preserve">, </w:t>
      </w:r>
      <w:r w:rsidRPr="00620974">
        <w:rPr>
          <w:rStyle w:val="StyleUnderline"/>
          <w:highlight w:val="cyan"/>
        </w:rPr>
        <w:t>and</w:t>
      </w:r>
      <w:r w:rsidRPr="00326709">
        <w:rPr>
          <w:rStyle w:val="StyleUnderline"/>
        </w:rPr>
        <w:t xml:space="preserve"> </w:t>
      </w:r>
      <w:r w:rsidRPr="00620974">
        <w:rPr>
          <w:rStyle w:val="Emphasis"/>
          <w:highlight w:val="cyan"/>
        </w:rPr>
        <w:t>preventive war</w:t>
      </w:r>
      <w:r w:rsidRPr="00326709">
        <w:rPr>
          <w:sz w:val="16"/>
        </w:rPr>
        <w:t xml:space="preserve">.159 </w:t>
      </w:r>
      <w:r w:rsidRPr="00326709">
        <w:rPr>
          <w:rStyle w:val="StyleUnderline"/>
        </w:rPr>
        <w:t>As</w:t>
      </w:r>
      <w:r w:rsidRPr="00326709">
        <w:rPr>
          <w:sz w:val="16"/>
        </w:rPr>
        <w:t xml:space="preserve"> Robert </w:t>
      </w:r>
      <w:r w:rsidRPr="00326709">
        <w:rPr>
          <w:rStyle w:val="StyleUnderline"/>
        </w:rPr>
        <w:t xml:space="preserve">Gilpin and others have shown, </w:t>
      </w:r>
      <w:r w:rsidRPr="00D421C6">
        <w:rPr>
          <w:rStyle w:val="StyleUnderline"/>
        </w:rPr>
        <w:t>“</w:t>
      </w:r>
      <w:r w:rsidRPr="00D421C6">
        <w:rPr>
          <w:rStyle w:val="Emphasis"/>
        </w:rPr>
        <w:t xml:space="preserve">[H]egemonic </w:t>
      </w:r>
      <w:r w:rsidRPr="00620974">
        <w:rPr>
          <w:rStyle w:val="Emphasis"/>
          <w:highlight w:val="cyan"/>
        </w:rPr>
        <w:t>struggles</w:t>
      </w:r>
      <w:r w:rsidRPr="00620974">
        <w:rPr>
          <w:rStyle w:val="StyleUnderline"/>
          <w:highlight w:val="cyan"/>
        </w:rPr>
        <w:t xml:space="preserve"> </w:t>
      </w:r>
      <w:r w:rsidRPr="00D421C6">
        <w:rPr>
          <w:rStyle w:val="StyleUnderline"/>
        </w:rPr>
        <w:t xml:space="preserve">have </w:t>
      </w:r>
      <w:r w:rsidRPr="00D421C6">
        <w:rPr>
          <w:rStyle w:val="Emphasis"/>
        </w:rPr>
        <w:t>most frequently</w:t>
      </w:r>
      <w:r w:rsidRPr="00D421C6">
        <w:rPr>
          <w:rStyle w:val="StyleUnderline"/>
        </w:rPr>
        <w:t xml:space="preserve"> been </w:t>
      </w:r>
      <w:r w:rsidRPr="00620974">
        <w:rPr>
          <w:rStyle w:val="StyleUnderline"/>
          <w:highlight w:val="cyan"/>
        </w:rPr>
        <w:t xml:space="preserve">triggered by </w:t>
      </w:r>
      <w:r w:rsidRPr="00620974">
        <w:rPr>
          <w:rStyle w:val="Emphasis"/>
          <w:highlight w:val="cyan"/>
        </w:rPr>
        <w:t>fears of</w:t>
      </w:r>
      <w:r w:rsidRPr="00326709">
        <w:rPr>
          <w:rStyle w:val="Emphasis"/>
        </w:rPr>
        <w:t xml:space="preserve"> ultimate </w:t>
      </w:r>
      <w:r w:rsidRPr="00620974">
        <w:rPr>
          <w:rStyle w:val="Emphasis"/>
          <w:highlight w:val="cyan"/>
        </w:rPr>
        <w:t>decline</w:t>
      </w:r>
      <w:r w:rsidRPr="00326709">
        <w:rPr>
          <w:sz w:val="16"/>
        </w:rPr>
        <w:t xml:space="preserve"> </w:t>
      </w:r>
      <w:r w:rsidRPr="00326709">
        <w:rPr>
          <w:rStyle w:val="StyleUnderline"/>
        </w:rPr>
        <w:t xml:space="preserve">and the </w:t>
      </w:r>
      <w:r w:rsidRPr="00326709">
        <w:rPr>
          <w:rStyle w:val="Emphasis"/>
        </w:rPr>
        <w:t>perceived erosion of power</w:t>
      </w:r>
      <w:r w:rsidRPr="00D421C6">
        <w:rPr>
          <w:sz w:val="16"/>
        </w:rPr>
        <w:t xml:space="preserve">.”160 </w:t>
      </w:r>
      <w:r w:rsidRPr="00D421C6">
        <w:rPr>
          <w:rStyle w:val="StyleUnderline"/>
        </w:rPr>
        <w:t xml:space="preserve">By </w:t>
      </w:r>
      <w:r w:rsidRPr="00D421C6">
        <w:rPr>
          <w:rStyle w:val="Emphasis"/>
        </w:rPr>
        <w:t>fanning such fears</w:t>
      </w:r>
      <w:r w:rsidRPr="00D421C6">
        <w:rPr>
          <w:sz w:val="16"/>
        </w:rPr>
        <w:t>,</w:t>
      </w:r>
      <w:r w:rsidRPr="00326709">
        <w:rPr>
          <w:sz w:val="16"/>
        </w:rPr>
        <w:t xml:space="preserve"> </w:t>
      </w:r>
      <w:r w:rsidRPr="00620974">
        <w:rPr>
          <w:rStyle w:val="StyleUnderline"/>
          <w:highlight w:val="cyan"/>
        </w:rPr>
        <w:t>declinists</w:t>
      </w:r>
      <w:r w:rsidRPr="00326709">
        <w:rPr>
          <w:sz w:val="16"/>
        </w:rPr>
        <w:t xml:space="preserve"> may </w:t>
      </w:r>
      <w:r w:rsidRPr="00D421C6">
        <w:rPr>
          <w:rStyle w:val="Emphasis"/>
        </w:rPr>
        <w:t xml:space="preserve">inadvertently </w:t>
      </w:r>
      <w:r w:rsidRPr="00620974">
        <w:rPr>
          <w:rStyle w:val="Emphasis"/>
          <w:highlight w:val="cyan"/>
        </w:rPr>
        <w:t>promote</w:t>
      </w:r>
      <w:r w:rsidRPr="00326709">
        <w:rPr>
          <w:sz w:val="16"/>
        </w:rPr>
        <w:t xml:space="preserve"> </w:t>
      </w:r>
      <w:r w:rsidRPr="00D421C6">
        <w:rPr>
          <w:rStyle w:val="StyleUnderline"/>
        </w:rPr>
        <w:t>the</w:t>
      </w:r>
      <w:r w:rsidRPr="00326709">
        <w:rPr>
          <w:rStyle w:val="StyleUnderline"/>
        </w:rPr>
        <w:t xml:space="preserve"> type of </w:t>
      </w:r>
      <w:r w:rsidRPr="00620974">
        <w:rPr>
          <w:rStyle w:val="Emphasis"/>
          <w:highlight w:val="cyan"/>
        </w:rPr>
        <w:t>violent overreaction</w:t>
      </w:r>
      <w:r w:rsidRPr="00326709">
        <w:rPr>
          <w:sz w:val="16"/>
        </w:rPr>
        <w:t xml:space="preserve"> </w:t>
      </w:r>
      <w:r w:rsidRPr="00D421C6">
        <w:rPr>
          <w:rStyle w:val="StyleUnderline"/>
        </w:rPr>
        <w:t xml:space="preserve">that they seek to </w:t>
      </w:r>
      <w:r w:rsidRPr="00620974">
        <w:rPr>
          <w:rStyle w:val="StyleUnderline"/>
          <w:highlight w:val="cyan"/>
        </w:rPr>
        <w:t>prevent</w:t>
      </w:r>
      <w:r w:rsidRPr="00326709">
        <w:rPr>
          <w:sz w:val="16"/>
        </w:rPr>
        <w:t>.</w:t>
      </w:r>
    </w:p>
    <w:p w:rsidR="003D6664" w:rsidRPr="00326709" w:rsidRDefault="003D6664" w:rsidP="003D6664">
      <w:pPr>
        <w:rPr>
          <w:sz w:val="16"/>
        </w:rPr>
      </w:pPr>
      <w:r w:rsidRPr="00326709">
        <w:rPr>
          <w:sz w:val="16"/>
        </w:rPr>
        <w:t xml:space="preserve">The other potential reaction is retrenchment—the divestment of all foreign policy obligations save those linked to vital interests, defined in a narrow and national manner. </w:t>
      </w:r>
      <w:r w:rsidRPr="00D421C6">
        <w:rPr>
          <w:rStyle w:val="StyleUnderline"/>
        </w:rPr>
        <w:t xml:space="preserve">Advocates of retrenchment </w:t>
      </w:r>
      <w:r w:rsidRPr="00620974">
        <w:rPr>
          <w:rStyle w:val="Emphasis"/>
          <w:highlight w:val="cyan"/>
        </w:rPr>
        <w:t>assume</w:t>
      </w:r>
      <w:r w:rsidRPr="00326709">
        <w:rPr>
          <w:rStyle w:val="StyleUnderline"/>
        </w:rPr>
        <w:t>, or</w:t>
      </w:r>
      <w:r w:rsidRPr="00326709">
        <w:rPr>
          <w:sz w:val="16"/>
        </w:rPr>
        <w:t xml:space="preserve"> </w:t>
      </w:r>
      <w:r w:rsidRPr="00326709">
        <w:rPr>
          <w:rStyle w:val="Emphasis"/>
        </w:rPr>
        <w:t>hope</w:t>
      </w:r>
      <w:r w:rsidRPr="00326709">
        <w:rPr>
          <w:sz w:val="16"/>
        </w:rPr>
        <w:t xml:space="preserve">, </w:t>
      </w:r>
      <w:r w:rsidRPr="00326709">
        <w:rPr>
          <w:rStyle w:val="StyleUnderline"/>
        </w:rPr>
        <w:t xml:space="preserve">that </w:t>
      </w:r>
      <w:r w:rsidRPr="00620974">
        <w:rPr>
          <w:rStyle w:val="StyleUnderline"/>
          <w:highlight w:val="cyan"/>
        </w:rPr>
        <w:t>the world will sort itself out</w:t>
      </w:r>
      <w:r w:rsidRPr="00326709">
        <w:rPr>
          <w:rStyle w:val="StyleUnderline"/>
        </w:rPr>
        <w:t xml:space="preserve"> on its own</w:t>
      </w:r>
      <w:r w:rsidRPr="00326709">
        <w:rPr>
          <w:sz w:val="16"/>
        </w:rPr>
        <w:t xml:space="preserve">; that whatever replaces American hegemony, whether it </w:t>
      </w:r>
      <w:proofErr w:type="gramStart"/>
      <w:r w:rsidRPr="00326709">
        <w:rPr>
          <w:sz w:val="16"/>
        </w:rPr>
        <w:t>be</w:t>
      </w:r>
      <w:proofErr w:type="gramEnd"/>
      <w:r w:rsidRPr="00326709">
        <w:rPr>
          <w:sz w:val="16"/>
        </w:rPr>
        <w:t xml:space="preserve"> a return to balance of power politics or a transition to a postpower paradise, will naturally maintain international order and prosperity.</w:t>
      </w:r>
    </w:p>
    <w:p w:rsidR="003D6664" w:rsidRPr="00326709" w:rsidRDefault="003D6664" w:rsidP="003D6664">
      <w:pPr>
        <w:rPr>
          <w:sz w:val="16"/>
        </w:rPr>
      </w:pPr>
      <w:r w:rsidRPr="00620974">
        <w:rPr>
          <w:rStyle w:val="Emphasis"/>
          <w:highlight w:val="cyan"/>
        </w:rPr>
        <w:t>Order</w:t>
      </w:r>
      <w:r w:rsidRPr="00620974">
        <w:rPr>
          <w:rStyle w:val="StyleUnderline"/>
          <w:highlight w:val="cyan"/>
        </w:rPr>
        <w:t xml:space="preserve"> and </w:t>
      </w:r>
      <w:r w:rsidRPr="00620974">
        <w:rPr>
          <w:rStyle w:val="Emphasis"/>
          <w:highlight w:val="cyan"/>
        </w:rPr>
        <w:t>prosperity</w:t>
      </w:r>
      <w:r w:rsidRPr="00326709">
        <w:rPr>
          <w:sz w:val="16"/>
        </w:rPr>
        <w:t xml:space="preserve">, however, </w:t>
      </w:r>
      <w:r w:rsidRPr="00D421C6">
        <w:rPr>
          <w:rStyle w:val="StyleUnderline"/>
        </w:rPr>
        <w:t xml:space="preserve">are </w:t>
      </w:r>
      <w:r w:rsidRPr="00D421C6">
        <w:rPr>
          <w:rStyle w:val="Emphasis"/>
        </w:rPr>
        <w:t>unnatural</w:t>
      </w:r>
      <w:r w:rsidRPr="00D421C6">
        <w:rPr>
          <w:sz w:val="16"/>
        </w:rPr>
        <w:t xml:space="preserve">. </w:t>
      </w:r>
      <w:r w:rsidRPr="00D421C6">
        <w:rPr>
          <w:rStyle w:val="StyleUnderline"/>
        </w:rPr>
        <w:t xml:space="preserve">They can </w:t>
      </w:r>
      <w:r w:rsidRPr="00D421C6">
        <w:rPr>
          <w:rStyle w:val="Emphasis"/>
        </w:rPr>
        <w:t>never be presumed</w:t>
      </w:r>
      <w:r w:rsidRPr="00D421C6">
        <w:rPr>
          <w:sz w:val="16"/>
        </w:rPr>
        <w:t xml:space="preserve">. </w:t>
      </w:r>
      <w:r w:rsidRPr="00D421C6">
        <w:rPr>
          <w:rStyle w:val="StyleUnderline"/>
        </w:rPr>
        <w:t xml:space="preserve">When achieved, they are the </w:t>
      </w:r>
      <w:r w:rsidRPr="00620974">
        <w:rPr>
          <w:rStyle w:val="Emphasis"/>
          <w:highlight w:val="cyan"/>
        </w:rPr>
        <w:t>result</w:t>
      </w:r>
      <w:r w:rsidRPr="00620974">
        <w:rPr>
          <w:rStyle w:val="StyleUnderline"/>
          <w:highlight w:val="cyan"/>
        </w:rPr>
        <w:t xml:space="preserve"> of determined action by</w:t>
      </w:r>
      <w:r w:rsidRPr="00326709">
        <w:rPr>
          <w:rStyle w:val="StyleUnderline"/>
        </w:rPr>
        <w:t xml:space="preserve"> </w:t>
      </w:r>
      <w:r w:rsidRPr="00326709">
        <w:rPr>
          <w:rStyle w:val="Emphasis"/>
        </w:rPr>
        <w:t>powerful actors</w:t>
      </w:r>
      <w:r w:rsidRPr="00326709">
        <w:rPr>
          <w:sz w:val="16"/>
        </w:rPr>
        <w:t xml:space="preserve"> </w:t>
      </w:r>
      <w:r w:rsidRPr="00326709">
        <w:rPr>
          <w:rStyle w:val="StyleUnderline"/>
        </w:rPr>
        <w:t>and</w:t>
      </w:r>
      <w:r w:rsidRPr="00326709">
        <w:rPr>
          <w:sz w:val="16"/>
        </w:rPr>
        <w:t>, in particular</w:t>
      </w:r>
      <w:r w:rsidRPr="00D421C6">
        <w:rPr>
          <w:sz w:val="16"/>
        </w:rPr>
        <w:t xml:space="preserve">, by </w:t>
      </w:r>
      <w:r w:rsidRPr="00D421C6">
        <w:rPr>
          <w:rStyle w:val="StyleUnderline"/>
        </w:rPr>
        <w:t>the most powerful actor</w:t>
      </w:r>
      <w:r w:rsidRPr="00D421C6">
        <w:rPr>
          <w:sz w:val="16"/>
        </w:rPr>
        <w:t xml:space="preserve">, which is, and </w:t>
      </w:r>
      <w:r w:rsidRPr="00D421C6">
        <w:rPr>
          <w:rStyle w:val="StyleUnderline"/>
        </w:rPr>
        <w:t>will be</w:t>
      </w:r>
      <w:r w:rsidRPr="00D421C6">
        <w:rPr>
          <w:sz w:val="16"/>
        </w:rPr>
        <w:t xml:space="preserve"> for some time, </w:t>
      </w:r>
      <w:r w:rsidRPr="00D421C6">
        <w:rPr>
          <w:rStyle w:val="StyleUnderline"/>
        </w:rPr>
        <w:t>the</w:t>
      </w:r>
      <w:r w:rsidRPr="00D421C6">
        <w:rPr>
          <w:sz w:val="16"/>
        </w:rPr>
        <w:t xml:space="preserve"> </w:t>
      </w:r>
      <w:r w:rsidRPr="00D421C6">
        <w:rPr>
          <w:rStyle w:val="Emphasis"/>
        </w:rPr>
        <w:t>U</w:t>
      </w:r>
      <w:r w:rsidRPr="00D421C6">
        <w:rPr>
          <w:sz w:val="16"/>
        </w:rPr>
        <w:t xml:space="preserve">nited </w:t>
      </w:r>
      <w:r w:rsidRPr="00D421C6">
        <w:rPr>
          <w:rStyle w:val="Emphasis"/>
        </w:rPr>
        <w:t>S</w:t>
      </w:r>
      <w:r w:rsidRPr="00D421C6">
        <w:rPr>
          <w:sz w:val="16"/>
        </w:rPr>
        <w:t>tate</w:t>
      </w:r>
      <w:r w:rsidRPr="00326709">
        <w:rPr>
          <w:sz w:val="16"/>
        </w:rPr>
        <w:t xml:space="preserve">s. </w:t>
      </w:r>
      <w:r w:rsidRPr="00620974">
        <w:rPr>
          <w:rStyle w:val="Emphasis"/>
          <w:highlight w:val="cyan"/>
        </w:rPr>
        <w:t>Arms buildups</w:t>
      </w:r>
      <w:r w:rsidRPr="00326709">
        <w:rPr>
          <w:rStyle w:val="StyleUnderline"/>
        </w:rPr>
        <w:t xml:space="preserve">, </w:t>
      </w:r>
      <w:r w:rsidRPr="00620974">
        <w:rPr>
          <w:rStyle w:val="Emphasis"/>
          <w:highlight w:val="cyan"/>
        </w:rPr>
        <w:t>insecure sea-lanes</w:t>
      </w:r>
      <w:r w:rsidRPr="00620974">
        <w:rPr>
          <w:rStyle w:val="StyleUnderline"/>
          <w:highlight w:val="cyan"/>
        </w:rPr>
        <w:t xml:space="preserve">, and </w:t>
      </w:r>
      <w:r w:rsidRPr="00620974">
        <w:rPr>
          <w:rStyle w:val="Emphasis"/>
          <w:highlight w:val="cyan"/>
        </w:rPr>
        <w:t>closed markets</w:t>
      </w:r>
      <w:r w:rsidRPr="00326709">
        <w:rPr>
          <w:rStyle w:val="StyleUnderline"/>
        </w:rPr>
        <w:t xml:space="preserve"> </w:t>
      </w:r>
      <w:r w:rsidRPr="00620974">
        <w:rPr>
          <w:rStyle w:val="StyleUnderline"/>
          <w:highlight w:val="cyan"/>
        </w:rPr>
        <w:t>are</w:t>
      </w:r>
      <w:r w:rsidRPr="00326709">
        <w:rPr>
          <w:rStyle w:val="StyleUnderline"/>
        </w:rPr>
        <w:t xml:space="preserve"> only the most </w:t>
      </w:r>
      <w:r w:rsidRPr="00620974">
        <w:rPr>
          <w:rStyle w:val="Emphasis"/>
          <w:highlight w:val="cyan"/>
        </w:rPr>
        <w:t>obvious risks</w:t>
      </w:r>
      <w:r w:rsidRPr="00326709">
        <w:rPr>
          <w:rStyle w:val="StyleUnderline"/>
        </w:rPr>
        <w:t xml:space="preserve"> of U.S. retrenchment</w:t>
      </w:r>
      <w:r w:rsidRPr="00326709">
        <w:rPr>
          <w:sz w:val="16"/>
        </w:rPr>
        <w:t xml:space="preserve">. </w:t>
      </w:r>
      <w:r w:rsidRPr="00326709">
        <w:rPr>
          <w:rStyle w:val="StyleUnderline"/>
        </w:rPr>
        <w:t xml:space="preserve">Less obvious are </w:t>
      </w:r>
      <w:r w:rsidRPr="00D421C6">
        <w:rPr>
          <w:rStyle w:val="Emphasis"/>
        </w:rPr>
        <w:t>transnational problems</w:t>
      </w:r>
      <w:r w:rsidRPr="00D421C6">
        <w:rPr>
          <w:rStyle w:val="StyleUnderline"/>
        </w:rPr>
        <w:t>, such as</w:t>
      </w:r>
      <w:r w:rsidRPr="00D421C6">
        <w:rPr>
          <w:sz w:val="16"/>
        </w:rPr>
        <w:t xml:space="preserve"> </w:t>
      </w:r>
      <w:r w:rsidRPr="00D421C6">
        <w:rPr>
          <w:rStyle w:val="Emphasis"/>
        </w:rPr>
        <w:t>global warming</w:t>
      </w:r>
      <w:r w:rsidRPr="00D421C6">
        <w:rPr>
          <w:sz w:val="16"/>
        </w:rPr>
        <w:t xml:space="preserve">, </w:t>
      </w:r>
      <w:r w:rsidRPr="00D421C6">
        <w:rPr>
          <w:rStyle w:val="Emphasis"/>
        </w:rPr>
        <w:t>water scarcity</w:t>
      </w:r>
      <w:r w:rsidRPr="00D421C6">
        <w:rPr>
          <w:sz w:val="16"/>
        </w:rPr>
        <w:t xml:space="preserve">, </w:t>
      </w:r>
      <w:r w:rsidRPr="00D421C6">
        <w:rPr>
          <w:rStyle w:val="StyleUnderline"/>
        </w:rPr>
        <w:t xml:space="preserve">and </w:t>
      </w:r>
      <w:r w:rsidRPr="00D421C6">
        <w:rPr>
          <w:rStyle w:val="Emphasis"/>
        </w:rPr>
        <w:t>disease</w:t>
      </w:r>
      <w:r w:rsidRPr="00D421C6">
        <w:rPr>
          <w:sz w:val="16"/>
        </w:rPr>
        <w:t xml:space="preserve">, </w:t>
      </w:r>
      <w:r w:rsidRPr="00D421C6">
        <w:rPr>
          <w:rStyle w:val="StyleUnderline"/>
        </w:rPr>
        <w:t>which</w:t>
      </w:r>
      <w:r w:rsidRPr="00D421C6">
        <w:rPr>
          <w:sz w:val="16"/>
        </w:rPr>
        <w:t xml:space="preserve"> may </w:t>
      </w:r>
      <w:r w:rsidRPr="00D421C6">
        <w:rPr>
          <w:rStyle w:val="Emphasis"/>
        </w:rPr>
        <w:t>fester without a leader to rally collective action</w:t>
      </w:r>
      <w:r w:rsidRPr="00D421C6">
        <w:rPr>
          <w:sz w:val="16"/>
        </w:rPr>
        <w:t>.</w:t>
      </w:r>
    </w:p>
    <w:p w:rsidR="003D6664" w:rsidRPr="00D421C6" w:rsidRDefault="003D6664" w:rsidP="003D6664">
      <w:pPr>
        <w:rPr>
          <w:sz w:val="16"/>
        </w:rPr>
      </w:pPr>
      <w:r w:rsidRPr="00326709">
        <w:rPr>
          <w:sz w:val="16"/>
        </w:rPr>
        <w:t xml:space="preserve">Hegemony, of course, carries its own risks and costs. In particular, America’s global </w:t>
      </w:r>
      <w:r w:rsidRPr="00D421C6">
        <w:rPr>
          <w:rStyle w:val="StyleUnderline"/>
        </w:rPr>
        <w:t xml:space="preserve">military presence </w:t>
      </w:r>
      <w:r w:rsidRPr="00D421C6">
        <w:rPr>
          <w:rStyle w:val="Emphasis"/>
        </w:rPr>
        <w:t>might</w:t>
      </w:r>
      <w:r w:rsidRPr="00D421C6">
        <w:rPr>
          <w:rStyle w:val="StyleUnderline"/>
        </w:rPr>
        <w:t xml:space="preserve"> tempt policymakers to use force</w:t>
      </w:r>
      <w:r w:rsidRPr="00326709">
        <w:rPr>
          <w:rStyle w:val="StyleUnderline"/>
        </w:rPr>
        <w:t xml:space="preserve"> when they should choose diplomacy or inaction</w:t>
      </w:r>
      <w:r w:rsidRPr="00D421C6">
        <w:rPr>
          <w:sz w:val="16"/>
        </w:rPr>
        <w:t xml:space="preserve">. </w:t>
      </w:r>
      <w:r w:rsidRPr="00D421C6">
        <w:rPr>
          <w:rStyle w:val="StyleUnderline"/>
        </w:rPr>
        <w:t>If the</w:t>
      </w:r>
      <w:r w:rsidRPr="00326709">
        <w:rPr>
          <w:sz w:val="16"/>
        </w:rPr>
        <w:t xml:space="preserve"> </w:t>
      </w:r>
      <w:r w:rsidRPr="00620974">
        <w:rPr>
          <w:rStyle w:val="Emphasis"/>
          <w:highlight w:val="cyan"/>
        </w:rPr>
        <w:t>U</w:t>
      </w:r>
      <w:r w:rsidRPr="00326709">
        <w:rPr>
          <w:sz w:val="16"/>
        </w:rPr>
        <w:t xml:space="preserve">nited </w:t>
      </w:r>
      <w:r w:rsidRPr="00620974">
        <w:rPr>
          <w:rStyle w:val="Emphasis"/>
          <w:highlight w:val="cyan"/>
        </w:rPr>
        <w:t>S</w:t>
      </w:r>
      <w:r w:rsidRPr="00326709">
        <w:rPr>
          <w:sz w:val="16"/>
        </w:rPr>
        <w:t xml:space="preserve">tates </w:t>
      </w:r>
      <w:r w:rsidRPr="00620974">
        <w:rPr>
          <w:rStyle w:val="StyleUnderline"/>
          <w:highlight w:val="cyan"/>
        </w:rPr>
        <w:t>abuses</w:t>
      </w:r>
      <w:r w:rsidRPr="00326709">
        <w:rPr>
          <w:rStyle w:val="StyleUnderline"/>
        </w:rPr>
        <w:t xml:space="preserve"> its </w:t>
      </w:r>
      <w:r w:rsidRPr="00620974">
        <w:rPr>
          <w:rStyle w:val="StyleUnderline"/>
          <w:highlight w:val="cyan"/>
        </w:rPr>
        <w:lastRenderedPageBreak/>
        <w:t>power</w:t>
      </w:r>
      <w:r w:rsidRPr="00326709">
        <w:rPr>
          <w:rStyle w:val="StyleUnderline"/>
        </w:rPr>
        <w:t xml:space="preserve">, </w:t>
      </w:r>
      <w:r w:rsidRPr="00326709">
        <w:rPr>
          <w:rStyle w:val="Emphasis"/>
        </w:rPr>
        <w:t>however</w:t>
      </w:r>
      <w:r w:rsidRPr="00326709">
        <w:rPr>
          <w:sz w:val="16"/>
        </w:rPr>
        <w:t xml:space="preserve">, </w:t>
      </w:r>
      <w:r w:rsidRPr="00D421C6">
        <w:rPr>
          <w:rStyle w:val="StyleUnderline"/>
        </w:rPr>
        <w:t xml:space="preserve">it is </w:t>
      </w:r>
      <w:r w:rsidRPr="00620974">
        <w:rPr>
          <w:rStyle w:val="Emphasis"/>
          <w:highlight w:val="cyan"/>
        </w:rPr>
        <w:t xml:space="preserve">not because </w:t>
      </w:r>
      <w:r w:rsidRPr="00D421C6">
        <w:rPr>
          <w:rStyle w:val="Emphasis"/>
        </w:rPr>
        <w:t xml:space="preserve">it is </w:t>
      </w:r>
      <w:r w:rsidRPr="00620974">
        <w:rPr>
          <w:rStyle w:val="Emphasis"/>
          <w:highlight w:val="cyan"/>
        </w:rPr>
        <w:t>too engaged</w:t>
      </w:r>
      <w:r w:rsidRPr="00326709">
        <w:rPr>
          <w:sz w:val="16"/>
        </w:rPr>
        <w:t xml:space="preserve"> </w:t>
      </w:r>
      <w:r w:rsidRPr="00326709">
        <w:rPr>
          <w:rStyle w:val="StyleUnderline"/>
        </w:rPr>
        <w:t xml:space="preserve">with the world, </w:t>
      </w:r>
      <w:r w:rsidRPr="00D421C6">
        <w:rPr>
          <w:rStyle w:val="StyleUnderline"/>
        </w:rPr>
        <w:t xml:space="preserve">but </w:t>
      </w:r>
      <w:r w:rsidRPr="00620974">
        <w:rPr>
          <w:rStyle w:val="StyleUnderline"/>
          <w:highlight w:val="cyan"/>
        </w:rPr>
        <w:t>because</w:t>
      </w:r>
      <w:r w:rsidRPr="00326709">
        <w:rPr>
          <w:rStyle w:val="StyleUnderline"/>
        </w:rPr>
        <w:t xml:space="preserve"> its </w:t>
      </w:r>
      <w:r w:rsidRPr="00620974">
        <w:rPr>
          <w:rStyle w:val="StyleUnderline"/>
          <w:highlight w:val="cyan"/>
        </w:rPr>
        <w:t>engagement lacks</w:t>
      </w:r>
      <w:r w:rsidRPr="00326709">
        <w:rPr>
          <w:rStyle w:val="StyleUnderline"/>
        </w:rPr>
        <w:t xml:space="preserve"> strategic </w:t>
      </w:r>
      <w:r w:rsidRPr="00620974">
        <w:rPr>
          <w:rStyle w:val="StyleUnderline"/>
          <w:highlight w:val="cyan"/>
        </w:rPr>
        <w:t>vision</w:t>
      </w:r>
      <w:r w:rsidRPr="00326709">
        <w:rPr>
          <w:sz w:val="16"/>
        </w:rPr>
        <w:t xml:space="preserve">. </w:t>
      </w:r>
      <w:r w:rsidRPr="00D421C6">
        <w:rPr>
          <w:rStyle w:val="StyleUnderline"/>
        </w:rPr>
        <w:t xml:space="preserve">The solution is </w:t>
      </w:r>
      <w:r w:rsidRPr="00D421C6">
        <w:rPr>
          <w:rStyle w:val="Emphasis"/>
        </w:rPr>
        <w:t>better strategy</w:t>
      </w:r>
      <w:r w:rsidRPr="00D421C6">
        <w:rPr>
          <w:rStyle w:val="StyleUnderline"/>
        </w:rPr>
        <w:t xml:space="preserve">, </w:t>
      </w:r>
      <w:r w:rsidRPr="00D421C6">
        <w:rPr>
          <w:rStyle w:val="Emphasis"/>
        </w:rPr>
        <w:t>not retrenchment</w:t>
      </w:r>
      <w:r w:rsidRPr="00D421C6">
        <w:rPr>
          <w:sz w:val="16"/>
        </w:rPr>
        <w:t>.</w:t>
      </w:r>
    </w:p>
    <w:p w:rsidR="003D6664" w:rsidRDefault="003D6664" w:rsidP="003D6664">
      <w:pPr>
        <w:rPr>
          <w:sz w:val="16"/>
        </w:rPr>
      </w:pPr>
      <w:r w:rsidRPr="00D421C6">
        <w:rPr>
          <w:rStyle w:val="StyleUnderline"/>
        </w:rPr>
        <w:t xml:space="preserve">The </w:t>
      </w:r>
      <w:r w:rsidRPr="00D421C6">
        <w:rPr>
          <w:rStyle w:val="Emphasis"/>
        </w:rPr>
        <w:t>first step</w:t>
      </w:r>
      <w:r w:rsidRPr="00D421C6">
        <w:rPr>
          <w:sz w:val="16"/>
        </w:rPr>
        <w:t xml:space="preserve"> toward sound strategy </w:t>
      </w:r>
      <w:r w:rsidRPr="00D421C6">
        <w:rPr>
          <w:rStyle w:val="StyleUnderline"/>
        </w:rPr>
        <w:t>is to recognize that the status quo</w:t>
      </w:r>
      <w:r w:rsidRPr="00D421C6">
        <w:rPr>
          <w:sz w:val="16"/>
        </w:rPr>
        <w:t xml:space="preserve"> for the United States </w:t>
      </w:r>
      <w:r w:rsidRPr="00D421C6">
        <w:rPr>
          <w:rStyle w:val="StyleUnderline"/>
        </w:rPr>
        <w:t>is pretty good</w:t>
      </w:r>
      <w:r w:rsidRPr="00D421C6">
        <w:rPr>
          <w:sz w:val="16"/>
        </w:rPr>
        <w:t xml:space="preserve">: it does not face a hegemonic rival, and the trends favor continued U.S. dominance. </w:t>
      </w:r>
      <w:r w:rsidRPr="00D421C6">
        <w:rPr>
          <w:rStyle w:val="StyleUnderline"/>
        </w:rPr>
        <w:t xml:space="preserve">The </w:t>
      </w:r>
      <w:r w:rsidRPr="00D421C6">
        <w:rPr>
          <w:rStyle w:val="Emphasis"/>
        </w:rPr>
        <w:t>overarching goal</w:t>
      </w:r>
      <w:r w:rsidRPr="00D421C6">
        <w:rPr>
          <w:sz w:val="16"/>
        </w:rPr>
        <w:t xml:space="preserve"> </w:t>
      </w:r>
      <w:r w:rsidRPr="00D421C6">
        <w:rPr>
          <w:rStyle w:val="StyleUnderline"/>
        </w:rPr>
        <w:t xml:space="preserve">of American foreign policy should be to </w:t>
      </w:r>
      <w:r w:rsidRPr="00D421C6">
        <w:rPr>
          <w:rStyle w:val="Emphasis"/>
        </w:rPr>
        <w:t>preserve this state of affairs</w:t>
      </w:r>
      <w:r w:rsidRPr="00D421C6">
        <w:rPr>
          <w:sz w:val="16"/>
        </w:rPr>
        <w:t xml:space="preserve">. </w:t>
      </w:r>
      <w:r w:rsidRPr="00D421C6">
        <w:rPr>
          <w:rStyle w:val="Emphasis"/>
        </w:rPr>
        <w:t>Declinists</w:t>
      </w:r>
      <w:r w:rsidRPr="00D421C6">
        <w:rPr>
          <w:sz w:val="16"/>
        </w:rPr>
        <w:t xml:space="preserve"> </w:t>
      </w:r>
      <w:r w:rsidRPr="00D421C6">
        <w:rPr>
          <w:rStyle w:val="StyleUnderline"/>
        </w:rPr>
        <w:t xml:space="preserve">claim the </w:t>
      </w:r>
      <w:r w:rsidRPr="00D421C6">
        <w:rPr>
          <w:rStyle w:val="Emphasis"/>
        </w:rPr>
        <w:t>U</w:t>
      </w:r>
      <w:r w:rsidRPr="00D421C6">
        <w:rPr>
          <w:sz w:val="16"/>
        </w:rPr>
        <w:t xml:space="preserve">nited </w:t>
      </w:r>
      <w:r w:rsidRPr="00D421C6">
        <w:rPr>
          <w:rStyle w:val="Emphasis"/>
        </w:rPr>
        <w:t>S</w:t>
      </w:r>
      <w:r w:rsidRPr="00D421C6">
        <w:rPr>
          <w:sz w:val="16"/>
        </w:rPr>
        <w:t xml:space="preserve">tates </w:t>
      </w:r>
      <w:r w:rsidRPr="00D421C6">
        <w:rPr>
          <w:rStyle w:val="StyleUnderline"/>
        </w:rPr>
        <w:t>should</w:t>
      </w:r>
      <w:r w:rsidRPr="00D421C6">
        <w:rPr>
          <w:sz w:val="16"/>
        </w:rPr>
        <w:t xml:space="preserve"> “adopt a neomercantilist international economic policy” and “</w:t>
      </w:r>
      <w:r w:rsidRPr="00D421C6">
        <w:rPr>
          <w:rStyle w:val="Emphasis"/>
        </w:rPr>
        <w:t>disengage</w:t>
      </w:r>
      <w:r w:rsidRPr="00D421C6">
        <w:rPr>
          <w:sz w:val="16"/>
        </w:rPr>
        <w:t xml:space="preserve"> from</w:t>
      </w:r>
      <w:r w:rsidRPr="00326709">
        <w:rPr>
          <w:sz w:val="16"/>
        </w:rPr>
        <w:t xml:space="preserve"> current alliance commitments in East Asia and Europe.”161 </w:t>
      </w:r>
      <w:r w:rsidRPr="00326709">
        <w:rPr>
          <w:rStyle w:val="StyleUnderline"/>
        </w:rPr>
        <w:t>But the fact that the</w:t>
      </w:r>
      <w:r w:rsidRPr="00326709">
        <w:rPr>
          <w:sz w:val="16"/>
        </w:rPr>
        <w:t xml:space="preserve"> </w:t>
      </w:r>
      <w:r w:rsidRPr="00326709">
        <w:rPr>
          <w:rStyle w:val="Emphasis"/>
        </w:rPr>
        <w:t>U</w:t>
      </w:r>
      <w:r w:rsidRPr="00326709">
        <w:rPr>
          <w:sz w:val="16"/>
        </w:rPr>
        <w:t xml:space="preserve">nited </w:t>
      </w:r>
      <w:r w:rsidRPr="00326709">
        <w:rPr>
          <w:rStyle w:val="Emphasis"/>
        </w:rPr>
        <w:t>S</w:t>
      </w:r>
      <w:r w:rsidRPr="00326709">
        <w:rPr>
          <w:sz w:val="16"/>
        </w:rPr>
        <w:t xml:space="preserve">tates </w:t>
      </w:r>
      <w:r w:rsidRPr="00326709">
        <w:rPr>
          <w:rStyle w:val="StyleUnderline"/>
        </w:rPr>
        <w:t>rose relative to China while propping up the world economy and maintaining a hegemonic presence abroad casts doubt on the wisdom of such calls for radical policy change</w:t>
      </w:r>
      <w:r w:rsidRPr="00326709">
        <w:rPr>
          <w:sz w:val="16"/>
        </w:rPr>
        <w:t>.</w:t>
      </w:r>
    </w:p>
    <w:p w:rsidR="003D6664" w:rsidRPr="00511DF7" w:rsidRDefault="003D6664" w:rsidP="003D6664">
      <w:pPr>
        <w:pStyle w:val="Heading4"/>
      </w:pPr>
      <w:r w:rsidRPr="00511DF7">
        <w:rPr>
          <w:rStyle w:val="normaltextrun"/>
        </w:rPr>
        <w:t>Conventional US-China war escalates to nuclear war </w:t>
      </w:r>
      <w:r w:rsidRPr="00511DF7">
        <w:rPr>
          <w:rStyle w:val="eop"/>
        </w:rPr>
        <w:t> </w:t>
      </w:r>
    </w:p>
    <w:p w:rsidR="003D6664" w:rsidRDefault="003D6664" w:rsidP="003D666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6"/>
          <w:szCs w:val="26"/>
        </w:rPr>
        <w:t>Talmadge 17</w:t>
      </w:r>
      <w:r>
        <w:rPr>
          <w:rStyle w:val="normaltextrun"/>
          <w:rFonts w:eastAsiaTheme="majorEastAsia" w:cs="Calibri"/>
          <w:sz w:val="22"/>
          <w:szCs w:val="22"/>
        </w:rPr>
        <w:t>—Caitlin Talmadge, Associate Professor of Security Studies at Georgetown University, Ph.D. in Political Science from MIT (“Would China Go Nuclear? Assessing the Risk of Chinese Nuclear Escalation in a Conventional War with the United States,” </w:t>
      </w:r>
      <w:r>
        <w:rPr>
          <w:rStyle w:val="normaltextrun"/>
          <w:rFonts w:eastAsiaTheme="majorEastAsia" w:cs="Calibri"/>
          <w:i/>
          <w:iCs/>
          <w:sz w:val="22"/>
          <w:szCs w:val="22"/>
        </w:rPr>
        <w:t>International Security</w:t>
      </w:r>
      <w:r>
        <w:rPr>
          <w:rStyle w:val="normaltextrun"/>
          <w:rFonts w:eastAsiaTheme="majorEastAsia" w:cs="Calibri"/>
          <w:sz w:val="22"/>
          <w:szCs w:val="22"/>
        </w:rPr>
        <w:t>, Vol. 41, No. 4, April 25</w:t>
      </w:r>
      <w:r>
        <w:rPr>
          <w:rStyle w:val="normaltextrun"/>
          <w:rFonts w:eastAsiaTheme="majorEastAsia" w:cs="Calibri"/>
          <w:sz w:val="17"/>
          <w:szCs w:val="17"/>
          <w:vertAlign w:val="superscript"/>
        </w:rPr>
        <w:t>th</w:t>
      </w:r>
      <w:r>
        <w:rPr>
          <w:rStyle w:val="normaltextrun"/>
          <w:rFonts w:eastAsiaTheme="majorEastAsia" w:cs="Calibri"/>
          <w:sz w:val="22"/>
          <w:szCs w:val="22"/>
        </w:rPr>
        <w:t>, Available Online)</w:t>
      </w:r>
      <w:r>
        <w:rPr>
          <w:rStyle w:val="eop"/>
          <w:rFonts w:eastAsiaTheme="majorEastAsia" w:cs="Calibri"/>
          <w:sz w:val="22"/>
        </w:rPr>
        <w:t> </w:t>
      </w:r>
    </w:p>
    <w:p w:rsidR="003D6664" w:rsidRPr="008B3622" w:rsidRDefault="003D6664" w:rsidP="003D6664">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s="Calibri"/>
          <w:b/>
          <w:bCs/>
          <w:sz w:val="22"/>
          <w:szCs w:val="22"/>
          <w:shd w:val="clear" w:color="auto" w:fill="00FF00"/>
        </w:rPr>
        <w:t>Chinese nuclear escalation</w:t>
      </w:r>
      <w:r>
        <w:rPr>
          <w:rStyle w:val="normaltextrun"/>
          <w:rFonts w:eastAsiaTheme="majorEastAsia" w:cs="Calibri"/>
          <w:sz w:val="16"/>
          <w:szCs w:val="16"/>
        </w:rPr>
        <w:t> </w:t>
      </w:r>
      <w:r>
        <w:rPr>
          <w:rStyle w:val="normaltextrun"/>
          <w:rFonts w:eastAsiaTheme="majorEastAsia" w:cs="Calibri"/>
          <w:sz w:val="22"/>
          <w:szCs w:val="22"/>
          <w:shd w:val="clear" w:color="auto" w:fill="00FF00"/>
        </w:rPr>
        <w:t>in the event of</w:t>
      </w:r>
      <w:r>
        <w:rPr>
          <w:rStyle w:val="normaltextrun"/>
          <w:rFonts w:eastAsiaTheme="majorEastAsia" w:cs="Calibri"/>
          <w:sz w:val="22"/>
          <w:szCs w:val="22"/>
        </w:rPr>
        <w:t> a </w:t>
      </w:r>
      <w:r>
        <w:rPr>
          <w:rStyle w:val="normaltextrun"/>
          <w:rFonts w:eastAsiaTheme="majorEastAsia" w:cs="Calibri"/>
          <w:b/>
          <w:bCs/>
          <w:sz w:val="22"/>
          <w:szCs w:val="22"/>
          <w:shd w:val="clear" w:color="auto" w:fill="00FF00"/>
        </w:rPr>
        <w:t>conventional war</w:t>
      </w:r>
      <w:r>
        <w:rPr>
          <w:rStyle w:val="normaltextrun"/>
          <w:rFonts w:eastAsiaTheme="majorEastAsia" w:cs="Calibri"/>
          <w:b/>
          <w:bCs/>
          <w:sz w:val="22"/>
          <w:szCs w:val="22"/>
        </w:rPr>
        <w:t> with the United States</w:t>
      </w:r>
      <w:r>
        <w:rPr>
          <w:rStyle w:val="normaltextrun"/>
          <w:rFonts w:eastAsiaTheme="majorEastAsia" w:cs="Calibri"/>
          <w:sz w:val="16"/>
          <w:szCs w:val="16"/>
        </w:rPr>
        <w:t> </w:t>
      </w:r>
      <w:r>
        <w:rPr>
          <w:rStyle w:val="normaltextrun"/>
          <w:rFonts w:eastAsiaTheme="majorEastAsia" w:cs="Calibri"/>
          <w:sz w:val="22"/>
          <w:szCs w:val="22"/>
          <w:shd w:val="clear" w:color="auto" w:fill="00FF00"/>
        </w:rPr>
        <w:t>is a</w:t>
      </w:r>
      <w:r>
        <w:rPr>
          <w:rStyle w:val="normaltextrun"/>
          <w:rFonts w:eastAsiaTheme="majorEastAsia" w:cs="Calibri"/>
          <w:sz w:val="16"/>
          <w:szCs w:val="16"/>
          <w:shd w:val="clear" w:color="auto" w:fill="00FF00"/>
        </w:rPr>
        <w:t> </w:t>
      </w:r>
      <w:r>
        <w:rPr>
          <w:rStyle w:val="normaltextrun"/>
          <w:rFonts w:eastAsiaTheme="majorEastAsia" w:cs="Calibri"/>
          <w:b/>
          <w:bCs/>
          <w:sz w:val="22"/>
          <w:szCs w:val="22"/>
          <w:shd w:val="clear" w:color="auto" w:fill="00FF00"/>
        </w:rPr>
        <w:t>significant risk</w:t>
      </w:r>
      <w:r>
        <w:rPr>
          <w:rStyle w:val="normaltextrun"/>
          <w:rFonts w:eastAsiaTheme="majorEastAsia" w:cs="Calibri"/>
          <w:sz w:val="16"/>
          <w:szCs w:val="16"/>
        </w:rPr>
        <w:t>, although for reasons not fully surfaced in the existing debate. </w:t>
      </w:r>
      <w:r>
        <w:rPr>
          <w:rStyle w:val="normaltextrun"/>
          <w:rFonts w:eastAsiaTheme="majorEastAsia" w:cs="Calibri"/>
          <w:sz w:val="22"/>
          <w:szCs w:val="22"/>
        </w:rPr>
        <w:t>A </w:t>
      </w:r>
      <w:r>
        <w:rPr>
          <w:rStyle w:val="normaltextrun"/>
          <w:rFonts w:eastAsiaTheme="majorEastAsia" w:cs="Calibri"/>
          <w:sz w:val="22"/>
          <w:szCs w:val="22"/>
          <w:shd w:val="clear" w:color="auto" w:fill="00FF00"/>
        </w:rPr>
        <w:t>U.S. conventional campaign would</w:t>
      </w:r>
      <w:r>
        <w:rPr>
          <w:rStyle w:val="normaltextrun"/>
          <w:rFonts w:eastAsiaTheme="majorEastAsia" w:cs="Calibri"/>
          <w:sz w:val="16"/>
          <w:szCs w:val="16"/>
        </w:rPr>
        <w:t> indeed </w:t>
      </w:r>
      <w:r>
        <w:rPr>
          <w:rStyle w:val="normaltextrun"/>
          <w:rFonts w:eastAsiaTheme="majorEastAsia" w:cs="Calibri"/>
          <w:sz w:val="22"/>
          <w:szCs w:val="22"/>
          <w:shd w:val="clear" w:color="auto" w:fill="00FF00"/>
        </w:rPr>
        <w:t>pose a</w:t>
      </w:r>
      <w:r>
        <w:rPr>
          <w:rStyle w:val="normaltextrun"/>
          <w:rFonts w:eastAsiaTheme="majorEastAsia" w:cs="Calibri"/>
          <w:sz w:val="22"/>
          <w:szCs w:val="22"/>
        </w:rPr>
        <w:t> </w:t>
      </w:r>
      <w:r>
        <w:rPr>
          <w:rStyle w:val="normaltextrun"/>
          <w:rFonts w:eastAsiaTheme="majorEastAsia" w:cs="Calibri"/>
          <w:b/>
          <w:bCs/>
          <w:sz w:val="22"/>
          <w:szCs w:val="22"/>
        </w:rPr>
        <w:t>large</w:t>
      </w:r>
      <w:r>
        <w:rPr>
          <w:rStyle w:val="normaltextrun"/>
          <w:rFonts w:eastAsiaTheme="majorEastAsia" w:cs="Calibri"/>
          <w:sz w:val="16"/>
          <w:szCs w:val="16"/>
        </w:rPr>
        <w:t>, though not total, </w:t>
      </w:r>
      <w:r>
        <w:rPr>
          <w:rStyle w:val="normaltextrun"/>
          <w:rFonts w:eastAsiaTheme="majorEastAsia" w:cs="Calibri"/>
          <w:b/>
          <w:bCs/>
          <w:sz w:val="22"/>
          <w:szCs w:val="22"/>
          <w:shd w:val="clear" w:color="auto" w:fill="00FF00"/>
        </w:rPr>
        <w:t>threat to China's nuclear arsenal</w:t>
      </w:r>
      <w:r>
        <w:rPr>
          <w:rStyle w:val="normaltextrun"/>
          <w:rFonts w:eastAsiaTheme="majorEastAsia" w:cs="Calibri"/>
          <w:sz w:val="16"/>
          <w:szCs w:val="16"/>
        </w:rPr>
        <w:t>. </w:t>
      </w:r>
      <w:r>
        <w:rPr>
          <w:rStyle w:val="normaltextrun"/>
          <w:rFonts w:eastAsiaTheme="majorEastAsia" w:cs="Calibri"/>
          <w:sz w:val="22"/>
          <w:szCs w:val="22"/>
          <w:shd w:val="clear" w:color="auto" w:fill="00FF00"/>
        </w:rPr>
        <w:t>More important</w:t>
      </w:r>
      <w:r>
        <w:rPr>
          <w:rStyle w:val="normaltextrun"/>
          <w:rFonts w:eastAsiaTheme="majorEastAsia" w:cs="Calibri"/>
          <w:sz w:val="22"/>
          <w:szCs w:val="22"/>
        </w:rPr>
        <w:t> than the</w:t>
      </w:r>
      <w:r>
        <w:rPr>
          <w:rStyle w:val="normaltextrun"/>
          <w:rFonts w:eastAsiaTheme="majorEastAsia" w:cs="Calibri"/>
          <w:sz w:val="16"/>
          <w:szCs w:val="16"/>
        </w:rPr>
        <w:t> purely </w:t>
      </w:r>
      <w:r>
        <w:rPr>
          <w:rStyle w:val="normaltextrun"/>
          <w:rFonts w:eastAsiaTheme="majorEastAsia" w:cs="Calibri"/>
          <w:sz w:val="22"/>
          <w:szCs w:val="22"/>
        </w:rPr>
        <w:t>military-technical implications of the U.S. campaign</w:t>
      </w:r>
      <w:r>
        <w:rPr>
          <w:rStyle w:val="normaltextrun"/>
          <w:rFonts w:eastAsiaTheme="majorEastAsia" w:cs="Calibri"/>
          <w:sz w:val="16"/>
          <w:szCs w:val="16"/>
        </w:rPr>
        <w:t>, however, </w:t>
      </w:r>
      <w:r>
        <w:rPr>
          <w:rStyle w:val="normaltextrun"/>
          <w:rFonts w:eastAsiaTheme="majorEastAsia" w:cs="Calibri"/>
          <w:sz w:val="22"/>
          <w:szCs w:val="22"/>
          <w:shd w:val="clear" w:color="auto" w:fill="00FF00"/>
        </w:rPr>
        <w:t>is what China is likely to believe</w:t>
      </w:r>
      <w:r>
        <w:rPr>
          <w:rStyle w:val="normaltextrun"/>
          <w:rFonts w:eastAsiaTheme="majorEastAsia" w:cs="Calibri"/>
          <w:sz w:val="22"/>
          <w:szCs w:val="22"/>
        </w:rPr>
        <w:t> the campaign signals about U.S. intentions </w:t>
      </w:r>
      <w:r>
        <w:rPr>
          <w:rStyle w:val="normaltextrun"/>
          <w:rFonts w:eastAsiaTheme="majorEastAsia" w:cs="Calibri"/>
          <w:sz w:val="22"/>
          <w:szCs w:val="22"/>
          <w:shd w:val="clear" w:color="auto" w:fill="00FF00"/>
        </w:rPr>
        <w:t>in a world where</w:t>
      </w:r>
      <w:r>
        <w:rPr>
          <w:rStyle w:val="normaltextrun"/>
          <w:rFonts w:eastAsiaTheme="majorEastAsia" w:cs="Calibri"/>
          <w:sz w:val="16"/>
          <w:szCs w:val="16"/>
          <w:shd w:val="clear" w:color="auto" w:fill="00FF00"/>
        </w:rPr>
        <w:t> </w:t>
      </w:r>
      <w:r>
        <w:rPr>
          <w:rStyle w:val="normaltextrun"/>
          <w:rFonts w:eastAsiaTheme="majorEastAsia" w:cs="Calibri"/>
          <w:b/>
          <w:bCs/>
          <w:sz w:val="22"/>
          <w:szCs w:val="22"/>
          <w:shd w:val="clear" w:color="auto" w:fill="00FF00"/>
        </w:rPr>
        <w:t>conventional deterrence</w:t>
      </w:r>
      <w:r>
        <w:rPr>
          <w:rStyle w:val="normaltextrun"/>
          <w:rFonts w:eastAsiaTheme="majorEastAsia" w:cs="Calibri"/>
          <w:b/>
          <w:bCs/>
          <w:sz w:val="22"/>
          <w:szCs w:val="22"/>
        </w:rPr>
        <w:t> has just </w:t>
      </w:r>
      <w:r>
        <w:rPr>
          <w:rStyle w:val="normaltextrun"/>
          <w:rFonts w:eastAsiaTheme="majorEastAsia" w:cs="Calibri"/>
          <w:b/>
          <w:bCs/>
          <w:sz w:val="22"/>
          <w:szCs w:val="22"/>
          <w:shd w:val="clear" w:color="auto" w:fill="00FF00"/>
        </w:rPr>
        <w:t>failed</w:t>
      </w:r>
      <w:r>
        <w:rPr>
          <w:rStyle w:val="normaltextrun"/>
          <w:rFonts w:eastAsiaTheme="majorEastAsia" w:cs="Calibri"/>
          <w:sz w:val="16"/>
          <w:szCs w:val="16"/>
        </w:rPr>
        <w:t>. </w:t>
      </w:r>
      <w:r>
        <w:rPr>
          <w:rStyle w:val="normaltextrun"/>
          <w:rFonts w:eastAsiaTheme="majorEastAsia" w:cs="Calibri"/>
          <w:sz w:val="22"/>
          <w:szCs w:val="22"/>
          <w:shd w:val="clear" w:color="auto" w:fill="00FF00"/>
        </w:rPr>
        <w:t>Reasonable Chinese fears that the United States might be attempting</w:t>
      </w:r>
      <w:r>
        <w:rPr>
          <w:rStyle w:val="normaltextrun"/>
          <w:rFonts w:eastAsiaTheme="majorEastAsia" w:cs="Calibri"/>
          <w:sz w:val="16"/>
          <w:szCs w:val="16"/>
          <w:shd w:val="clear" w:color="auto" w:fill="00FF00"/>
        </w:rPr>
        <w:t> </w:t>
      </w:r>
      <w:r>
        <w:rPr>
          <w:rStyle w:val="normaltextrun"/>
          <w:rFonts w:eastAsiaTheme="majorEastAsia" w:cs="Calibri"/>
          <w:b/>
          <w:bCs/>
          <w:sz w:val="22"/>
          <w:szCs w:val="22"/>
          <w:shd w:val="clear" w:color="auto" w:fill="00FF00"/>
        </w:rPr>
        <w:t>conventional counterforce</w:t>
      </w:r>
      <w:r>
        <w:rPr>
          <w:rStyle w:val="normaltextrun"/>
          <w:rFonts w:eastAsiaTheme="majorEastAsia" w:cs="Calibri"/>
          <w:sz w:val="16"/>
          <w:szCs w:val="16"/>
        </w:rPr>
        <w:t>, or considering or preparing for nuclear counterforce, </w:t>
      </w:r>
      <w:r>
        <w:rPr>
          <w:rStyle w:val="normaltextrun"/>
          <w:rFonts w:eastAsiaTheme="majorEastAsia" w:cs="Calibri"/>
          <w:sz w:val="22"/>
          <w:szCs w:val="22"/>
          <w:shd w:val="clear" w:color="auto" w:fill="00FF00"/>
        </w:rPr>
        <w:t>could lead</w:t>
      </w:r>
      <w:r>
        <w:rPr>
          <w:rStyle w:val="normaltextrun"/>
          <w:rFonts w:eastAsiaTheme="majorEastAsia" w:cs="Calibri"/>
          <w:sz w:val="22"/>
          <w:szCs w:val="22"/>
        </w:rPr>
        <w:t> China </w:t>
      </w:r>
      <w:r>
        <w:rPr>
          <w:rStyle w:val="normaltextrun"/>
          <w:rFonts w:eastAsiaTheme="majorEastAsia" w:cs="Calibri"/>
          <w:sz w:val="22"/>
          <w:szCs w:val="22"/>
          <w:shd w:val="clear" w:color="auto" w:fill="00FF00"/>
        </w:rPr>
        <w:t>to</w:t>
      </w:r>
      <w:r>
        <w:rPr>
          <w:rStyle w:val="normaltextrun"/>
          <w:rFonts w:eastAsiaTheme="majorEastAsia" w:cs="Calibri"/>
          <w:sz w:val="22"/>
          <w:szCs w:val="22"/>
        </w:rPr>
        <w:t> engage in </w:t>
      </w:r>
      <w:r>
        <w:rPr>
          <w:rStyle w:val="normaltextrun"/>
          <w:rFonts w:eastAsiaTheme="majorEastAsia" w:cs="Calibri"/>
          <w:b/>
          <w:bCs/>
          <w:sz w:val="22"/>
          <w:szCs w:val="22"/>
        </w:rPr>
        <w:t>limited </w:t>
      </w:r>
      <w:r>
        <w:rPr>
          <w:rStyle w:val="normaltextrun"/>
          <w:rFonts w:eastAsiaTheme="majorEastAsia" w:cs="Calibri"/>
          <w:b/>
          <w:bCs/>
          <w:sz w:val="22"/>
          <w:szCs w:val="22"/>
          <w:shd w:val="clear" w:color="auto" w:fill="00FF00"/>
        </w:rPr>
        <w:t>nuclear escalation</w:t>
      </w:r>
      <w:r>
        <w:rPr>
          <w:rStyle w:val="normaltextrun"/>
          <w:rFonts w:eastAsiaTheme="majorEastAsia" w:cs="Calibri"/>
          <w:sz w:val="16"/>
          <w:szCs w:val="16"/>
        </w:rPr>
        <w:t> to gain military advantage or coercive leverage—</w:t>
      </w:r>
      <w:r>
        <w:rPr>
          <w:rStyle w:val="normaltextrun"/>
          <w:rFonts w:eastAsiaTheme="majorEastAsia" w:cs="Calibri"/>
          <w:b/>
          <w:bCs/>
          <w:sz w:val="22"/>
          <w:szCs w:val="22"/>
          <w:shd w:val="clear" w:color="auto" w:fill="00FF00"/>
        </w:rPr>
        <w:t>despite China's</w:t>
      </w:r>
      <w:r>
        <w:rPr>
          <w:rStyle w:val="normaltextrun"/>
          <w:rFonts w:eastAsiaTheme="majorEastAsia" w:cs="Calibri"/>
          <w:sz w:val="22"/>
          <w:szCs w:val="22"/>
        </w:rPr>
        <w:t> </w:t>
      </w:r>
      <w:r>
        <w:rPr>
          <w:rStyle w:val="normaltextrun"/>
          <w:rFonts w:eastAsiaTheme="majorEastAsia" w:cs="Calibri"/>
          <w:b/>
          <w:bCs/>
          <w:sz w:val="22"/>
          <w:szCs w:val="22"/>
          <w:shd w:val="clear" w:color="auto" w:fill="00FF00"/>
        </w:rPr>
        <w:t>n</w:t>
      </w:r>
      <w:r>
        <w:rPr>
          <w:rStyle w:val="normaltextrun"/>
          <w:rFonts w:eastAsiaTheme="majorEastAsia" w:cs="Calibri"/>
          <w:b/>
          <w:bCs/>
          <w:sz w:val="22"/>
          <w:szCs w:val="22"/>
        </w:rPr>
        <w:t>o-</w:t>
      </w:r>
      <w:r>
        <w:rPr>
          <w:rStyle w:val="normaltextrun"/>
          <w:rFonts w:eastAsiaTheme="majorEastAsia" w:cs="Calibri"/>
          <w:b/>
          <w:bCs/>
          <w:sz w:val="22"/>
          <w:szCs w:val="22"/>
          <w:shd w:val="clear" w:color="auto" w:fill="00FF00"/>
        </w:rPr>
        <w:t>f</w:t>
      </w:r>
      <w:r>
        <w:rPr>
          <w:rStyle w:val="normaltextrun"/>
          <w:rFonts w:eastAsiaTheme="majorEastAsia" w:cs="Calibri"/>
          <w:b/>
          <w:bCs/>
          <w:sz w:val="22"/>
          <w:szCs w:val="22"/>
        </w:rPr>
        <w:t>irst-</w:t>
      </w:r>
      <w:r>
        <w:rPr>
          <w:rStyle w:val="normaltextrun"/>
          <w:rFonts w:eastAsiaTheme="majorEastAsia" w:cs="Calibri"/>
          <w:b/>
          <w:bCs/>
          <w:sz w:val="22"/>
          <w:szCs w:val="22"/>
          <w:shd w:val="clear" w:color="auto" w:fill="00FF00"/>
        </w:rPr>
        <w:t>u</w:t>
      </w:r>
      <w:r>
        <w:rPr>
          <w:rStyle w:val="normaltextrun"/>
          <w:rFonts w:eastAsiaTheme="majorEastAsia" w:cs="Calibri"/>
          <w:b/>
          <w:bCs/>
          <w:sz w:val="22"/>
          <w:szCs w:val="22"/>
        </w:rPr>
        <w:t>se policy</w:t>
      </w:r>
      <w:r>
        <w:rPr>
          <w:rStyle w:val="normaltextrun"/>
          <w:rFonts w:eastAsiaTheme="majorEastAsia" w:cs="Calibri"/>
          <w:sz w:val="16"/>
          <w:szCs w:val="16"/>
        </w:rPr>
        <w:t>. This conclusion, derived from the article's general framework, raises a host of questions for further research. One of the most important is whether </w:t>
      </w:r>
      <w:r>
        <w:rPr>
          <w:rStyle w:val="normaltextrun"/>
          <w:rFonts w:eastAsiaTheme="majorEastAsia" w:cs="Calibri"/>
          <w:sz w:val="22"/>
          <w:szCs w:val="22"/>
          <w:shd w:val="clear" w:color="auto" w:fill="00FF00"/>
        </w:rPr>
        <w:t>China's efforts to alert</w:t>
      </w:r>
      <w:r>
        <w:rPr>
          <w:rStyle w:val="normaltextrun"/>
          <w:rFonts w:eastAsiaTheme="majorEastAsia" w:cs="Calibri"/>
          <w:sz w:val="22"/>
          <w:szCs w:val="22"/>
        </w:rPr>
        <w:t> its </w:t>
      </w:r>
      <w:r>
        <w:rPr>
          <w:rStyle w:val="normaltextrun"/>
          <w:rFonts w:eastAsiaTheme="majorEastAsia" w:cs="Calibri"/>
          <w:sz w:val="22"/>
          <w:szCs w:val="22"/>
          <w:shd w:val="clear" w:color="auto" w:fill="00FF00"/>
        </w:rPr>
        <w:t>nuclear forces</w:t>
      </w:r>
      <w:r>
        <w:rPr>
          <w:rStyle w:val="normaltextrun"/>
          <w:rFonts w:eastAsiaTheme="majorEastAsia" w:cs="Calibri"/>
          <w:sz w:val="22"/>
          <w:szCs w:val="22"/>
        </w:rPr>
        <w:t> during a crisis in order to improve survivability </w:t>
      </w:r>
      <w:r>
        <w:rPr>
          <w:rStyle w:val="normaltextrun"/>
          <w:rFonts w:eastAsiaTheme="majorEastAsia" w:cs="Calibri"/>
          <w:sz w:val="22"/>
          <w:szCs w:val="22"/>
          <w:shd w:val="clear" w:color="auto" w:fill="00FF00"/>
        </w:rPr>
        <w:t>could </w:t>
      </w:r>
      <w:r>
        <w:rPr>
          <w:rStyle w:val="normaltextrun"/>
          <w:rFonts w:eastAsiaTheme="majorEastAsia" w:cs="Calibri"/>
          <w:b/>
          <w:bCs/>
          <w:sz w:val="22"/>
          <w:szCs w:val="22"/>
          <w:shd w:val="clear" w:color="auto" w:fill="00FF00"/>
        </w:rPr>
        <w:t>look</w:t>
      </w:r>
      <w:r>
        <w:rPr>
          <w:rStyle w:val="normaltextrun"/>
          <w:rFonts w:eastAsiaTheme="majorEastAsia" w:cs="Calibri"/>
          <w:b/>
          <w:bCs/>
          <w:sz w:val="22"/>
          <w:szCs w:val="22"/>
        </w:rPr>
        <w:t> to the United States </w:t>
      </w:r>
      <w:r>
        <w:rPr>
          <w:rStyle w:val="normaltextrun"/>
          <w:rFonts w:eastAsiaTheme="majorEastAsia" w:cs="Calibri"/>
          <w:b/>
          <w:bCs/>
          <w:sz w:val="22"/>
          <w:szCs w:val="22"/>
          <w:shd w:val="clear" w:color="auto" w:fill="00FF00"/>
        </w:rPr>
        <w:t>like preparation for escalation</w:t>
      </w:r>
      <w:r>
        <w:rPr>
          <w:rStyle w:val="normaltextrun"/>
          <w:rFonts w:eastAsiaTheme="majorEastAsia" w:cs="Calibri"/>
          <w:sz w:val="16"/>
          <w:szCs w:val="16"/>
        </w:rPr>
        <w:t>, </w:t>
      </w:r>
      <w:r>
        <w:rPr>
          <w:rStyle w:val="normaltextrun"/>
          <w:rFonts w:eastAsiaTheme="majorEastAsia" w:cs="Calibri"/>
          <w:sz w:val="22"/>
          <w:szCs w:val="22"/>
        </w:rPr>
        <w:t>leading the United States to launch</w:t>
      </w:r>
      <w:r>
        <w:rPr>
          <w:rStyle w:val="normaltextrun"/>
          <w:rFonts w:eastAsiaTheme="majorEastAsia" w:cs="Calibri"/>
          <w:sz w:val="16"/>
          <w:szCs w:val="16"/>
        </w:rPr>
        <w:t> what it saw as </w:t>
      </w:r>
      <w:r>
        <w:rPr>
          <w:rStyle w:val="normaltextrun"/>
          <w:rFonts w:eastAsiaTheme="majorEastAsia" w:cs="Calibri"/>
          <w:sz w:val="22"/>
          <w:szCs w:val="22"/>
        </w:rPr>
        <w:t>a</w:t>
      </w:r>
      <w:r>
        <w:rPr>
          <w:rStyle w:val="normaltextrun"/>
          <w:rFonts w:eastAsiaTheme="majorEastAsia" w:cs="Calibri"/>
          <w:sz w:val="16"/>
          <w:szCs w:val="16"/>
        </w:rPr>
        <w:t> </w:t>
      </w:r>
      <w:r>
        <w:rPr>
          <w:rStyle w:val="normaltextrun"/>
          <w:rFonts w:eastAsiaTheme="majorEastAsia" w:cs="Calibri"/>
          <w:b/>
          <w:bCs/>
          <w:sz w:val="22"/>
          <w:szCs w:val="22"/>
        </w:rPr>
        <w:t>damage-limitation strike</w:t>
      </w:r>
      <w:r>
        <w:rPr>
          <w:rStyle w:val="normaltextrun"/>
          <w:rFonts w:eastAsiaTheme="majorEastAsia" w:cs="Calibri"/>
          <w:sz w:val="16"/>
          <w:szCs w:val="16"/>
        </w:rPr>
        <w:t> even if it had originally not intended to engage in counterforce at all.133 </w:t>
      </w:r>
      <w:r>
        <w:rPr>
          <w:rStyle w:val="normaltextrun"/>
          <w:rFonts w:eastAsiaTheme="majorEastAsia" w:cs="Calibri"/>
          <w:sz w:val="22"/>
          <w:szCs w:val="22"/>
          <w:shd w:val="clear" w:color="auto" w:fill="00FF00"/>
        </w:rPr>
        <w:t>This</w:t>
      </w:r>
      <w:r>
        <w:rPr>
          <w:rStyle w:val="normaltextrun"/>
          <w:rFonts w:eastAsiaTheme="majorEastAsia" w:cs="Calibri"/>
          <w:sz w:val="22"/>
          <w:szCs w:val="22"/>
        </w:rPr>
        <w:t> possibility </w:t>
      </w:r>
      <w:r>
        <w:rPr>
          <w:rStyle w:val="normaltextrun"/>
          <w:rFonts w:eastAsiaTheme="majorEastAsia" w:cs="Calibri"/>
          <w:sz w:val="22"/>
          <w:szCs w:val="22"/>
          <w:shd w:val="clear" w:color="auto" w:fill="00FF00"/>
        </w:rPr>
        <w:t>points to </w:t>
      </w:r>
      <w:r>
        <w:rPr>
          <w:rStyle w:val="normaltextrun"/>
          <w:rFonts w:eastAsiaTheme="majorEastAsia" w:cs="Calibri"/>
          <w:b/>
          <w:bCs/>
          <w:sz w:val="22"/>
          <w:szCs w:val="22"/>
          <w:shd w:val="clear" w:color="auto" w:fill="00FF00"/>
        </w:rPr>
        <w:t>additional escalatory dynamics</w:t>
      </w:r>
      <w:r>
        <w:rPr>
          <w:rStyle w:val="normaltextrun"/>
          <w:rFonts w:eastAsiaTheme="majorEastAsia" w:cs="Calibri"/>
          <w:sz w:val="16"/>
          <w:szCs w:val="16"/>
        </w:rPr>
        <w:t> that might emerge in a future U.S.-China conflict, arising from U.S. interpretations of Chinese actions, </w:t>
      </w:r>
      <w:r>
        <w:rPr>
          <w:rStyle w:val="normaltextrun"/>
          <w:rFonts w:eastAsiaTheme="majorEastAsia" w:cs="Calibri"/>
          <w:sz w:val="22"/>
          <w:szCs w:val="22"/>
          <w:shd w:val="clear" w:color="auto" w:fill="00FF00"/>
        </w:rPr>
        <w:t>especially as Chinese nuclear capabilities expand</w:t>
      </w:r>
      <w:r>
        <w:rPr>
          <w:rStyle w:val="normaltextrun"/>
          <w:rFonts w:eastAsiaTheme="majorEastAsia" w:cs="Calibri"/>
          <w:sz w:val="16"/>
          <w:szCs w:val="16"/>
        </w:rPr>
        <w:t>. Some expansion could be stabilizing, however. If China eventually develops a larger and more survivable nuclear arsenal, the threshold at which U.S. conventional operations could start to seriously erode that arsenal would increase, reassuring Chinese leaders in wartime. Whether such a development would be a net positive for the United States would depend among other things on how China's nuclear expansion affected other aspects of China's behavior, but on the escalation question, it could be beneficial. More broadly, </w:t>
      </w:r>
      <w:r>
        <w:rPr>
          <w:rStyle w:val="normaltextrun"/>
          <w:rFonts w:eastAsiaTheme="majorEastAsia" w:cs="Calibri"/>
          <w:sz w:val="22"/>
          <w:szCs w:val="22"/>
        </w:rPr>
        <w:t>analysis of the China case raises the question of why the United States might adopt conventional military strategies that could increase risks of</w:t>
      </w:r>
      <w:r>
        <w:rPr>
          <w:rStyle w:val="normaltextrun"/>
          <w:rFonts w:eastAsiaTheme="majorEastAsia" w:cs="Calibri"/>
          <w:sz w:val="16"/>
          <w:szCs w:val="16"/>
        </w:rPr>
        <w:t> </w:t>
      </w:r>
      <w:r>
        <w:rPr>
          <w:rStyle w:val="normaltextrun"/>
          <w:rFonts w:eastAsiaTheme="majorEastAsia" w:cs="Calibri"/>
          <w:b/>
          <w:bCs/>
          <w:sz w:val="22"/>
          <w:szCs w:val="22"/>
        </w:rPr>
        <w:t>opponent nuclear escalation</w:t>
      </w:r>
      <w:r>
        <w:rPr>
          <w:rStyle w:val="normaltextrun"/>
          <w:rFonts w:eastAsiaTheme="majorEastAsia" w:cs="Calibri"/>
          <w:sz w:val="16"/>
          <w:szCs w:val="16"/>
        </w:rPr>
        <w:t> in the first place. Optimists often simply do not address the underlying drivers of such policies, whereas pessimists tend to characterize them as the inadvertent product of U.S. military planning run amok of civilian guidance.134 It seems more likely that such policies are not inadvertent, at least not in the sense that senior civilian policymakers are blindly unaware of the escalatory risks these policies entail. Rather, my interviews and conversations with senior policymakers, both military and civilian, suggest that they have long been generally cognizant of the fact that </w:t>
      </w:r>
      <w:r>
        <w:rPr>
          <w:rStyle w:val="normaltextrun"/>
          <w:rFonts w:eastAsiaTheme="majorEastAsia" w:cs="Calibri"/>
          <w:sz w:val="22"/>
          <w:szCs w:val="22"/>
          <w:shd w:val="clear" w:color="auto" w:fill="00FF00"/>
        </w:rPr>
        <w:t>U.S. conventional</w:t>
      </w:r>
      <w:r>
        <w:rPr>
          <w:rStyle w:val="normaltextrun"/>
          <w:rFonts w:eastAsiaTheme="majorEastAsia" w:cs="Calibri"/>
          <w:sz w:val="22"/>
          <w:szCs w:val="22"/>
        </w:rPr>
        <w:t> military </w:t>
      </w:r>
      <w:r>
        <w:rPr>
          <w:rStyle w:val="normaltextrun"/>
          <w:rFonts w:eastAsiaTheme="majorEastAsia" w:cs="Calibri"/>
          <w:sz w:val="22"/>
          <w:szCs w:val="22"/>
          <w:shd w:val="clear" w:color="auto" w:fill="00FF00"/>
        </w:rPr>
        <w:t>operations</w:t>
      </w:r>
      <w:r>
        <w:rPr>
          <w:rStyle w:val="normaltextrun"/>
          <w:rFonts w:eastAsiaTheme="majorEastAsia" w:cs="Calibri"/>
          <w:sz w:val="22"/>
          <w:szCs w:val="22"/>
        </w:rPr>
        <w:t> have the potential to </w:t>
      </w:r>
      <w:r>
        <w:rPr>
          <w:rStyle w:val="normaltextrun"/>
          <w:rFonts w:eastAsiaTheme="majorEastAsia" w:cs="Calibri"/>
          <w:b/>
          <w:bCs/>
          <w:sz w:val="22"/>
          <w:szCs w:val="22"/>
          <w:shd w:val="clear" w:color="auto" w:fill="00FF00"/>
        </w:rPr>
        <w:t>create nuclear pressures</w:t>
      </w:r>
      <w:r>
        <w:rPr>
          <w:rStyle w:val="normaltextrun"/>
          <w:rFonts w:eastAsiaTheme="majorEastAsia" w:cs="Calibri"/>
          <w:sz w:val="22"/>
          <w:szCs w:val="22"/>
        </w:rPr>
        <w:t> on opponents</w:t>
      </w:r>
      <w:r>
        <w:rPr>
          <w:rStyle w:val="normaltextrun"/>
          <w:rFonts w:eastAsiaTheme="majorEastAsia" w:cs="Calibri"/>
          <w:sz w:val="16"/>
          <w:szCs w:val="16"/>
        </w:rPr>
        <w:t>.135</w:t>
      </w:r>
      <w:r>
        <w:rPr>
          <w:rStyle w:val="eop"/>
          <w:rFonts w:eastAsiaTheme="majorEastAsia" w:cs="Calibri"/>
          <w:sz w:val="16"/>
          <w:szCs w:val="16"/>
        </w:rPr>
        <w:t> </w:t>
      </w:r>
    </w:p>
    <w:p w:rsidR="00212F6C" w:rsidRPr="006A022C" w:rsidRDefault="00212F6C" w:rsidP="00212F6C">
      <w:pPr>
        <w:pStyle w:val="Heading3"/>
      </w:pPr>
      <w:r>
        <w:lastRenderedPageBreak/>
        <w:t xml:space="preserve">1nc – innovation da </w:t>
      </w:r>
    </w:p>
    <w:p w:rsidR="00212F6C" w:rsidRPr="004C551F" w:rsidRDefault="00212F6C" w:rsidP="00212F6C">
      <w:pPr>
        <w:keepNext/>
        <w:keepLines/>
        <w:spacing w:before="40" w:after="0"/>
        <w:outlineLvl w:val="3"/>
        <w:rPr>
          <w:rFonts w:eastAsia="MS Gothic" w:cs="Times New Roman"/>
          <w:b/>
          <w:iCs/>
          <w:sz w:val="26"/>
        </w:rPr>
      </w:pPr>
      <w:proofErr w:type="gramStart"/>
      <w:r w:rsidRPr="004C551F">
        <w:rPr>
          <w:rFonts w:eastAsia="MS Gothic" w:cs="Times New Roman"/>
          <w:b/>
          <w:iCs/>
          <w:sz w:val="26"/>
          <w:u w:val="single"/>
        </w:rPr>
        <w:t>Global tech innovation</w:t>
      </w:r>
      <w:r w:rsidRPr="004C551F">
        <w:rPr>
          <w:rFonts w:eastAsia="MS Gothic" w:cs="Times New Roman"/>
          <w:b/>
          <w:iCs/>
          <w:sz w:val="26"/>
        </w:rPr>
        <w:t xml:space="preserve"> high now.</w:t>
      </w:r>
      <w:proofErr w:type="gramEnd"/>
    </w:p>
    <w:p w:rsidR="00212F6C" w:rsidRPr="004C551F" w:rsidRDefault="00212F6C" w:rsidP="00212F6C">
      <w:pPr>
        <w:rPr>
          <w:rFonts w:eastAsia="Cambria"/>
          <w:b/>
          <w:bCs/>
          <w:sz w:val="26"/>
        </w:rPr>
      </w:pPr>
      <w:r w:rsidRPr="004C551F">
        <w:rPr>
          <w:rFonts w:eastAsia="Cambria"/>
          <w:b/>
          <w:bCs/>
          <w:sz w:val="26"/>
        </w:rPr>
        <w:t xml:space="preserve">Mercury News et al 6/4 </w:t>
      </w:r>
      <w:r w:rsidRPr="004C551F">
        <w:rPr>
          <w:rFonts w:eastAsia="Cambria"/>
        </w:rPr>
        <w:t xml:space="preserve">[Mercury News and East Bay Times Editorial Boards, June 4, 2021, “Editorial: How America can Win the Global Tech War” </w:t>
      </w:r>
      <w:hyperlink r:id="rId11" w:history="1">
        <w:r w:rsidRPr="004C551F">
          <w:rPr>
            <w:rFonts w:eastAsia="Cambria"/>
          </w:rPr>
          <w:t>https://www.mercurynews.com/2021/06/04/editorial-why-silicon-valley-needs-endless-frontier-bill/</w:t>
        </w:r>
      </w:hyperlink>
      <w:r w:rsidRPr="004C551F">
        <w:rPr>
          <w:rFonts w:eastAsia="Cambria"/>
        </w:rPr>
        <w:t xml:space="preserve"> //gord0]</w:t>
      </w:r>
    </w:p>
    <w:p w:rsidR="00212F6C" w:rsidRDefault="00212F6C" w:rsidP="00212F6C">
      <w:pPr>
        <w:spacing w:before="100" w:beforeAutospacing="1" w:after="100" w:afterAutospacing="1"/>
        <w:rPr>
          <w:rFonts w:eastAsia="Cambria"/>
        </w:rPr>
      </w:pPr>
      <w:r w:rsidRPr="00D86780">
        <w:rPr>
          <w:rFonts w:eastAsia="Cambria"/>
          <w:highlight w:val="green"/>
          <w:u w:val="single"/>
        </w:rPr>
        <w:t xml:space="preserve">The nation that wins the global tech race will dominate </w:t>
      </w:r>
      <w:r w:rsidRPr="004C551F">
        <w:rPr>
          <w:rFonts w:eastAsia="Cambria"/>
          <w:u w:val="single"/>
        </w:rPr>
        <w:t>the 21st century</w:t>
      </w:r>
      <w:r w:rsidRPr="004C551F">
        <w:rPr>
          <w:rFonts w:eastAsia="Cambria"/>
        </w:rPr>
        <w:t>.</w:t>
      </w:r>
      <w:r w:rsidRPr="004C551F">
        <w:rPr>
          <w:rFonts w:ascii="Times New Roman" w:eastAsia="Cambria" w:hAnsi="Times New Roman" w:cs="Times New Roman"/>
        </w:rPr>
        <w:t xml:space="preserve"> </w:t>
      </w:r>
      <w:r w:rsidRPr="004C551F">
        <w:rPr>
          <w:rFonts w:eastAsia="Cambria"/>
        </w:rPr>
        <w:t xml:space="preserve">This has been true since the 1800s.  Given the rapid pace of innovation and tech’s impact on our economy and defense capabilities in the last decade, there is ample evidence to suggest that </w:t>
      </w:r>
      <w:r w:rsidRPr="004C551F">
        <w:rPr>
          <w:rFonts w:eastAsia="Cambria"/>
          <w:u w:val="single"/>
        </w:rPr>
        <w:t xml:space="preserve">the need for </w:t>
      </w:r>
      <w:r w:rsidRPr="00D86780">
        <w:rPr>
          <w:rFonts w:eastAsia="Cambria"/>
          <w:highlight w:val="green"/>
          <w:u w:val="single"/>
        </w:rPr>
        <w:t>investment in tech r</w:t>
      </w:r>
      <w:r w:rsidRPr="004C551F">
        <w:rPr>
          <w:rFonts w:eastAsia="Cambria"/>
          <w:u w:val="single"/>
        </w:rPr>
        <w:t xml:space="preserve">esearch </w:t>
      </w:r>
      <w:r w:rsidRPr="00D86780">
        <w:rPr>
          <w:rFonts w:eastAsia="Cambria"/>
          <w:highlight w:val="green"/>
          <w:u w:val="single"/>
        </w:rPr>
        <w:t>and d</w:t>
      </w:r>
      <w:r w:rsidRPr="004C551F">
        <w:rPr>
          <w:rFonts w:eastAsia="Cambria"/>
          <w:u w:val="single"/>
        </w:rPr>
        <w:t xml:space="preserve">evelopment </w:t>
      </w:r>
      <w:r w:rsidRPr="00D86780">
        <w:rPr>
          <w:rFonts w:eastAsia="Cambria"/>
          <w:highlight w:val="green"/>
          <w:u w:val="single"/>
        </w:rPr>
        <w:t>has never been greater.</w:t>
      </w:r>
      <w:r w:rsidRPr="00D86780">
        <w:rPr>
          <w:rFonts w:eastAsia="Cambria"/>
          <w:highlight w:val="green"/>
        </w:rPr>
        <w:t xml:space="preserve"> </w:t>
      </w:r>
      <w:r w:rsidRPr="00D86780">
        <w:rPr>
          <w:rFonts w:eastAsia="Cambria"/>
          <w:highlight w:val="green"/>
          <w:u w:val="single"/>
        </w:rPr>
        <w:t>China</w:t>
      </w:r>
      <w:r w:rsidRPr="004C551F">
        <w:rPr>
          <w:rFonts w:eastAsia="Cambria"/>
          <w:u w:val="single"/>
        </w:rPr>
        <w:t xml:space="preserve"> has been </w:t>
      </w:r>
      <w:r w:rsidRPr="00D86780">
        <w:rPr>
          <w:rFonts w:eastAsia="Cambria"/>
          <w:highlight w:val="green"/>
          <w:u w:val="single"/>
        </w:rPr>
        <w:t>closing the tech gap</w:t>
      </w:r>
      <w:r w:rsidRPr="004C551F">
        <w:rPr>
          <w:rFonts w:eastAsia="Cambria"/>
          <w:u w:val="single"/>
        </w:rPr>
        <w:t xml:space="preserve"> in recent years by making bold investments in tech with the intent of overtaking the United States</w:t>
      </w:r>
      <w:r w:rsidRPr="004C551F">
        <w:rPr>
          <w:rFonts w:eastAsia="Cambria"/>
        </w:rPr>
        <w:t xml:space="preserve">. This is a tech war we cannot afford to lose. It’s imperative that Congress pass the Endless Frontier Act and authorize the biggest R&amp;D tech investment in the United States since the Apollo years. </w:t>
      </w:r>
      <w:r w:rsidRPr="00D86780">
        <w:rPr>
          <w:rFonts w:eastAsia="Cambria"/>
          <w:highlight w:val="green"/>
          <w:u w:val="single"/>
        </w:rPr>
        <w:t>Rep</w:t>
      </w:r>
      <w:r w:rsidRPr="004C551F">
        <w:rPr>
          <w:rFonts w:eastAsia="Cambria"/>
          <w:u w:val="single"/>
        </w:rPr>
        <w:t xml:space="preserve">. Ro </w:t>
      </w:r>
      <w:r w:rsidRPr="00D86780">
        <w:rPr>
          <w:rFonts w:eastAsia="Cambria"/>
          <w:highlight w:val="green"/>
          <w:u w:val="single"/>
        </w:rPr>
        <w:t>Khanna</w:t>
      </w:r>
      <w:r w:rsidRPr="004C551F">
        <w:rPr>
          <w:rFonts w:eastAsia="Cambria"/>
          <w:u w:val="single"/>
        </w:rPr>
        <w:t xml:space="preserve">, D-Santa Clara, </w:t>
      </w:r>
      <w:r w:rsidRPr="00D86780">
        <w:rPr>
          <w:rFonts w:eastAsia="Cambria"/>
          <w:highlight w:val="green"/>
          <w:u w:val="single"/>
        </w:rPr>
        <w:t>made</w:t>
      </w:r>
      <w:r w:rsidRPr="004C551F">
        <w:rPr>
          <w:rFonts w:eastAsia="Cambria"/>
          <w:u w:val="single"/>
        </w:rPr>
        <w:t xml:space="preserve"> a </w:t>
      </w:r>
      <w:r w:rsidRPr="00D86780">
        <w:rPr>
          <w:rFonts w:eastAsia="Cambria"/>
          <w:highlight w:val="green"/>
          <w:u w:val="single"/>
        </w:rPr>
        <w:t>massive increase in science and technology</w:t>
      </w:r>
      <w:r w:rsidRPr="004C551F">
        <w:rPr>
          <w:rFonts w:eastAsia="Cambria"/>
          <w:u w:val="single"/>
        </w:rPr>
        <w:t xml:space="preserve"> investment a major part of his platform while campaigning for a seat in Congress in 2016</w:t>
      </w:r>
      <w:r w:rsidRPr="004C551F">
        <w:rPr>
          <w:rFonts w:eastAsia="Cambria"/>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4C551F">
        <w:rPr>
          <w:rFonts w:eastAsia="Cambria"/>
          <w:u w:val="single"/>
        </w:rPr>
        <w:t xml:space="preserve">Khanna would like </w:t>
      </w:r>
      <w:r w:rsidRPr="00D86780">
        <w:rPr>
          <w:rFonts w:eastAsia="Cambria"/>
          <w:highlight w:val="green"/>
          <w:u w:val="single"/>
        </w:rPr>
        <w:t>Congress to authorize $100 billion</w:t>
      </w:r>
      <w:r w:rsidRPr="004C551F">
        <w:rPr>
          <w:rFonts w:eastAsia="Cambria"/>
          <w:u w:val="single"/>
        </w:rPr>
        <w:t xml:space="preserve"> over a five-year period </w:t>
      </w:r>
      <w:r w:rsidRPr="00D86780">
        <w:rPr>
          <w:rFonts w:eastAsia="Cambria"/>
          <w:highlight w:val="green"/>
          <w:u w:val="single"/>
        </w:rPr>
        <w:t>for</w:t>
      </w:r>
      <w:r w:rsidRPr="004C551F">
        <w:rPr>
          <w:rFonts w:eastAsia="Cambria"/>
          <w:u w:val="single"/>
        </w:rPr>
        <w:t xml:space="preserve"> critical </w:t>
      </w:r>
      <w:r w:rsidRPr="00D86780">
        <w:rPr>
          <w:rFonts w:eastAsia="Cambria"/>
          <w:highlight w:val="green"/>
          <w:u w:val="single"/>
        </w:rPr>
        <w:t>advancements in a</w:t>
      </w:r>
      <w:r w:rsidRPr="004C551F">
        <w:rPr>
          <w:rFonts w:eastAsia="Cambria"/>
          <w:u w:val="single"/>
        </w:rPr>
        <w:t xml:space="preserve">rtificial </w:t>
      </w:r>
      <w:r w:rsidRPr="00D86780">
        <w:rPr>
          <w:rFonts w:eastAsia="Cambria"/>
          <w:highlight w:val="green"/>
          <w:u w:val="single"/>
        </w:rPr>
        <w:t>i</w:t>
      </w:r>
      <w:r w:rsidRPr="004C551F">
        <w:rPr>
          <w:rFonts w:eastAsia="Cambria"/>
          <w:u w:val="single"/>
        </w:rPr>
        <w:t xml:space="preserve">ntelligence, </w:t>
      </w:r>
      <w:r w:rsidRPr="00D86780">
        <w:rPr>
          <w:rFonts w:eastAsia="Cambria"/>
          <w:highlight w:val="green"/>
          <w:u w:val="single"/>
        </w:rPr>
        <w:t>biotech</w:t>
      </w:r>
      <w:r w:rsidRPr="004C551F">
        <w:rPr>
          <w:rFonts w:eastAsia="Cambria"/>
          <w:u w:val="single"/>
        </w:rPr>
        <w:t xml:space="preserve">nology, </w:t>
      </w:r>
      <w:r w:rsidRPr="00D86780">
        <w:rPr>
          <w:rFonts w:eastAsia="Cambria"/>
          <w:highlight w:val="green"/>
          <w:u w:val="single"/>
        </w:rPr>
        <w:t>cybersecurity</w:t>
      </w:r>
      <w:r w:rsidRPr="004C551F">
        <w:rPr>
          <w:rFonts w:eastAsia="Cambria"/>
          <w:u w:val="single"/>
        </w:rPr>
        <w:t xml:space="preserve">, semiconductors </w:t>
      </w:r>
      <w:r w:rsidRPr="00D86780">
        <w:rPr>
          <w:rFonts w:eastAsia="Cambria"/>
          <w:highlight w:val="green"/>
          <w:u w:val="single"/>
        </w:rPr>
        <w:t>and other</w:t>
      </w:r>
      <w:r w:rsidRPr="004C551F">
        <w:rPr>
          <w:rFonts w:eastAsia="Cambria"/>
          <w:u w:val="single"/>
        </w:rPr>
        <w:t xml:space="preserve"> cutting-edge </w:t>
      </w:r>
      <w:r w:rsidRPr="00D86780">
        <w:rPr>
          <w:rFonts w:eastAsia="Cambria"/>
          <w:highlight w:val="green"/>
          <w:u w:val="single"/>
        </w:rPr>
        <w:t>tech</w:t>
      </w:r>
      <w:r w:rsidRPr="004C551F">
        <w:rPr>
          <w:rFonts w:eastAsia="Cambria"/>
          <w:u w:val="single"/>
        </w:rPr>
        <w:t>nologies.</w:t>
      </w:r>
      <w:r w:rsidRPr="004C551F">
        <w:rPr>
          <w:rFonts w:eastAsia="Cambria"/>
        </w:rPr>
        <w:t xml:space="preserve"> The Senate is talking of knocking that number down to $50 billion or $75 billion. </w:t>
      </w:r>
      <w:r w:rsidRPr="004C551F">
        <w:rPr>
          <w:rFonts w:eastAsia="Cambria"/>
          <w:u w:val="single"/>
        </w:rPr>
        <w:t xml:space="preserve">They should be reminded of China Premier Li Keqiang’s March announcement that </w:t>
      </w:r>
      <w:r w:rsidRPr="00D86780">
        <w:rPr>
          <w:rFonts w:eastAsia="Cambria"/>
          <w:highlight w:val="green"/>
          <w:u w:val="single"/>
        </w:rPr>
        <w:t>China</w:t>
      </w:r>
      <w:r w:rsidRPr="004C551F">
        <w:rPr>
          <w:rFonts w:eastAsia="Cambria"/>
          <w:u w:val="single"/>
        </w:rPr>
        <w:t xml:space="preserve"> would </w:t>
      </w:r>
      <w:r w:rsidRPr="00D86780">
        <w:rPr>
          <w:rFonts w:eastAsia="Cambria"/>
          <w:highlight w:val="green"/>
          <w:u w:val="single"/>
        </w:rPr>
        <w:t>increase its research and development</w:t>
      </w:r>
      <w:r w:rsidRPr="004C551F">
        <w:rPr>
          <w:rFonts w:eastAsia="Cambria"/>
          <w:u w:val="single"/>
        </w:rPr>
        <w:t xml:space="preserve"> spending </w:t>
      </w:r>
      <w:r w:rsidRPr="00D86780">
        <w:rPr>
          <w:rFonts w:eastAsia="Cambria"/>
          <w:highlight w:val="green"/>
          <w:u w:val="single"/>
        </w:rPr>
        <w:t>by</w:t>
      </w:r>
      <w:r w:rsidRPr="004C551F">
        <w:rPr>
          <w:rFonts w:eastAsia="Cambria"/>
          <w:u w:val="single"/>
        </w:rPr>
        <w:t xml:space="preserve"> an additional </w:t>
      </w:r>
      <w:r w:rsidRPr="00D86780">
        <w:rPr>
          <w:rFonts w:eastAsia="Cambria"/>
          <w:highlight w:val="green"/>
          <w:u w:val="single"/>
        </w:rPr>
        <w:t xml:space="preserve">7% per year </w:t>
      </w:r>
      <w:r w:rsidRPr="00F270E4">
        <w:rPr>
          <w:rFonts w:eastAsia="Cambria"/>
          <w:u w:val="single"/>
        </w:rPr>
        <w:t>between 2021 and 2025.</w:t>
      </w:r>
      <w:r w:rsidRPr="004C551F">
        <w:rPr>
          <w:rFonts w:eastAsia="Cambria"/>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4C551F">
        <w:rPr>
          <w:rFonts w:eastAsia="Cambria"/>
          <w:u w:val="single"/>
        </w:rPr>
        <w:t xml:space="preserve">Building </w:t>
      </w:r>
      <w:r w:rsidRPr="00D86780">
        <w:rPr>
          <w:rFonts w:eastAsia="Cambria"/>
          <w:highlight w:val="green"/>
          <w:u w:val="single"/>
        </w:rPr>
        <w:t>tech centers</w:t>
      </w:r>
      <w:r w:rsidRPr="004C551F">
        <w:rPr>
          <w:rFonts w:eastAsia="Cambria"/>
          <w:u w:val="single"/>
        </w:rPr>
        <w:t xml:space="preserve"> throughout the United States should also </w:t>
      </w:r>
      <w:r w:rsidRPr="00D86780">
        <w:rPr>
          <w:rFonts w:eastAsia="Cambria"/>
          <w:highlight w:val="green"/>
          <w:u w:val="single"/>
        </w:rPr>
        <w:t>create more support for the industry</w:t>
      </w:r>
      <w:r w:rsidRPr="004C551F">
        <w:rPr>
          <w:rFonts w:eastAsia="Cambria"/>
          <w:u w:val="single"/>
        </w:rPr>
        <w:t xml:space="preserve"> across the country</w:t>
      </w:r>
      <w:r w:rsidRPr="004C551F">
        <w:rPr>
          <w:rFonts w:eastAsia="Cambria"/>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rsidR="00212F6C" w:rsidRPr="004C551F" w:rsidRDefault="00212F6C" w:rsidP="00212F6C">
      <w:pPr>
        <w:spacing w:before="100" w:beforeAutospacing="1" w:after="100" w:afterAutospacing="1"/>
        <w:rPr>
          <w:rFonts w:eastAsia="Cambria"/>
        </w:rPr>
      </w:pPr>
    </w:p>
    <w:p w:rsidR="00212F6C" w:rsidRPr="004C551F" w:rsidRDefault="00212F6C" w:rsidP="00212F6C">
      <w:pPr>
        <w:keepNext/>
        <w:keepLines/>
        <w:spacing w:before="40" w:after="0"/>
        <w:outlineLvl w:val="3"/>
        <w:rPr>
          <w:rFonts w:eastAsia="MS Gothic" w:cs="Times New Roman"/>
          <w:b/>
          <w:iCs/>
          <w:sz w:val="26"/>
        </w:rPr>
      </w:pPr>
      <w:r w:rsidRPr="004C551F">
        <w:rPr>
          <w:rFonts w:eastAsia="MS Gothic" w:cs="Times New Roman"/>
          <w:b/>
          <w:iCs/>
          <w:sz w:val="26"/>
        </w:rPr>
        <w:lastRenderedPageBreak/>
        <w:t xml:space="preserve">Violent strike efforts are </w:t>
      </w:r>
      <w:r w:rsidRPr="004C551F">
        <w:rPr>
          <w:rFonts w:eastAsia="MS Gothic" w:cs="Times New Roman"/>
          <w:b/>
          <w:iCs/>
          <w:sz w:val="26"/>
          <w:u w:val="single"/>
        </w:rPr>
        <w:t>increasing</w:t>
      </w:r>
      <w:r w:rsidRPr="004C551F">
        <w:rPr>
          <w:rFonts w:eastAsia="MS Gothic" w:cs="Times New Roman"/>
          <w:b/>
          <w:iCs/>
          <w:sz w:val="26"/>
        </w:rPr>
        <w:t xml:space="preserve"> – they </w:t>
      </w:r>
      <w:r w:rsidRPr="004C551F">
        <w:rPr>
          <w:rFonts w:eastAsia="MS Gothic" w:cs="Times New Roman"/>
          <w:b/>
          <w:iCs/>
          <w:sz w:val="26"/>
          <w:u w:val="single"/>
        </w:rPr>
        <w:t>slow</w:t>
      </w:r>
      <w:r w:rsidRPr="004C551F">
        <w:rPr>
          <w:rFonts w:eastAsia="MS Gothic" w:cs="Times New Roman"/>
          <w:b/>
          <w:iCs/>
          <w:sz w:val="26"/>
        </w:rPr>
        <w:t xml:space="preserve"> innovation, </w:t>
      </w:r>
      <w:r w:rsidRPr="004C551F">
        <w:rPr>
          <w:rFonts w:eastAsia="MS Gothic" w:cs="Times New Roman"/>
          <w:b/>
          <w:iCs/>
          <w:sz w:val="26"/>
          <w:u w:val="single"/>
        </w:rPr>
        <w:t>specifically</w:t>
      </w:r>
      <w:r w:rsidRPr="004C551F">
        <w:rPr>
          <w:rFonts w:eastAsia="MS Gothic" w:cs="Times New Roman"/>
          <w:b/>
          <w:iCs/>
          <w:sz w:val="26"/>
        </w:rPr>
        <w:t xml:space="preserve"> in the tech sector.</w:t>
      </w:r>
    </w:p>
    <w:p w:rsidR="00212F6C" w:rsidRPr="004C551F" w:rsidRDefault="00212F6C" w:rsidP="00212F6C">
      <w:pPr>
        <w:rPr>
          <w:rFonts w:eastAsia="Cambria"/>
        </w:rPr>
      </w:pPr>
      <w:r w:rsidRPr="004C551F">
        <w:rPr>
          <w:rFonts w:eastAsia="Cambria"/>
          <w:b/>
          <w:bCs/>
          <w:sz w:val="26"/>
        </w:rPr>
        <w:t>Hanasoge 16</w:t>
      </w:r>
      <w:r w:rsidRPr="004C551F">
        <w:rPr>
          <w:rFonts w:eastAsia="Cambria"/>
        </w:rPr>
        <w:t xml:space="preserve"> [Chaithra; Senior Research Analyst, Market Researcher, Consumer Insights, Strategy Consulting; “The Union Strikes: The Good, the Bad and the Ugly,” Supply Wisdom; April/June 2016 (Doesn’t specifically say but this is the most recent event is cites); https://www.supplywisdom.com/resources/the-union-strikes-the-good-the-bad-and-the-ugly/]//SJWen</w:t>
      </w:r>
    </w:p>
    <w:p w:rsidR="00212F6C" w:rsidRPr="004C551F" w:rsidRDefault="00212F6C" w:rsidP="00212F6C">
      <w:pPr>
        <w:rPr>
          <w:rFonts w:eastAsia="Cambria"/>
        </w:rPr>
      </w:pPr>
      <w:r w:rsidRPr="004C551F">
        <w:rPr>
          <w:rFonts w:eastAsia="Cambria"/>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rsidR="00212F6C" w:rsidRPr="004C551F" w:rsidRDefault="00212F6C" w:rsidP="00212F6C">
      <w:pPr>
        <w:rPr>
          <w:rFonts w:eastAsia="Cambria"/>
          <w:u w:val="single"/>
        </w:rPr>
      </w:pPr>
      <w:r w:rsidRPr="004C551F">
        <w:rPr>
          <w:rFonts w:eastAsia="Cambria"/>
        </w:rPr>
        <w:t>The repercussion: </w:t>
      </w:r>
      <w:r w:rsidRPr="004C551F">
        <w:rPr>
          <w:rFonts w:eastAsia="Cambria"/>
          <w:u w:val="single"/>
        </w:rPr>
        <w:t xml:space="preserve">The </w:t>
      </w:r>
      <w:r w:rsidRPr="00D86780">
        <w:rPr>
          <w:rFonts w:eastAsia="Cambria"/>
          <w:highlight w:val="green"/>
          <w:u w:val="single"/>
        </w:rPr>
        <w:t xml:space="preserve">strike witnessed </w:t>
      </w:r>
      <w:r w:rsidRPr="004C551F">
        <w:rPr>
          <w:rFonts w:eastAsia="Cambria"/>
          <w:b/>
          <w:iCs/>
          <w:u w:val="single"/>
        </w:rPr>
        <w:t>several instances</w:t>
      </w:r>
      <w:r w:rsidRPr="004C551F">
        <w:rPr>
          <w:rFonts w:eastAsia="Cambria"/>
          <w:u w:val="single"/>
        </w:rPr>
        <w:t xml:space="preserve"> of </w:t>
      </w:r>
      <w:r w:rsidRPr="004C551F">
        <w:rPr>
          <w:rFonts w:eastAsia="Cambria"/>
          <w:b/>
          <w:iCs/>
          <w:u w:val="single"/>
        </w:rPr>
        <w:t xml:space="preserve">social </w:t>
      </w:r>
      <w:r w:rsidRPr="00D86780">
        <w:rPr>
          <w:rFonts w:eastAsia="Cambria"/>
          <w:b/>
          <w:iCs/>
          <w:highlight w:val="green"/>
          <w:u w:val="single"/>
        </w:rPr>
        <w:t>disorder</w:t>
      </w:r>
      <w:r w:rsidRPr="00D86780">
        <w:rPr>
          <w:rFonts w:eastAsia="Cambria"/>
          <w:highlight w:val="green"/>
          <w:u w:val="single"/>
        </w:rPr>
        <w:t xml:space="preserve">, </w:t>
      </w:r>
      <w:r w:rsidRPr="00D86780">
        <w:rPr>
          <w:rFonts w:eastAsia="Cambria"/>
          <w:b/>
          <w:iCs/>
          <w:highlight w:val="green"/>
          <w:u w:val="single"/>
        </w:rPr>
        <w:t>violence</w:t>
      </w:r>
      <w:r w:rsidRPr="004C551F">
        <w:rPr>
          <w:rFonts w:eastAsia="Cambria"/>
          <w:u w:val="single"/>
        </w:rPr>
        <w:t xml:space="preserve"> and </w:t>
      </w:r>
      <w:r w:rsidRPr="00D86780">
        <w:rPr>
          <w:rFonts w:eastAsia="Cambria"/>
          <w:b/>
          <w:iCs/>
          <w:highlight w:val="green"/>
          <w:u w:val="single"/>
        </w:rPr>
        <w:t>clashes</w:t>
      </w:r>
      <w:r w:rsidRPr="004C551F">
        <w:rPr>
          <w:rFonts w:eastAsia="Cambria"/>
        </w:rPr>
        <w:t xml:space="preserve">, ultimately calling for third party intervention (Secretary of Labor – Thomas Perez) to initiate negotiations between the parties. Also, </w:t>
      </w:r>
      <w:r w:rsidRPr="004C551F">
        <w:rPr>
          <w:rFonts w:eastAsia="Cambria"/>
          <w:u w:val="single"/>
        </w:rPr>
        <w:t xml:space="preserve">as a result of the strike, </w:t>
      </w:r>
      <w:r w:rsidRPr="00D86780">
        <w:rPr>
          <w:rFonts w:eastAsia="Cambria"/>
          <w:highlight w:val="green"/>
          <w:u w:val="single"/>
        </w:rPr>
        <w:t xml:space="preserve">Verizon reported </w:t>
      </w:r>
      <w:r w:rsidRPr="00D86780">
        <w:rPr>
          <w:rFonts w:eastAsia="Cambria"/>
          <w:b/>
          <w:iCs/>
          <w:highlight w:val="green"/>
          <w:u w:val="single"/>
        </w:rPr>
        <w:t>lower</w:t>
      </w:r>
      <w:r w:rsidRPr="004C551F">
        <w:rPr>
          <w:rFonts w:eastAsia="Cambria"/>
          <w:u w:val="single"/>
        </w:rPr>
        <w:t xml:space="preserve"> than </w:t>
      </w:r>
      <w:r w:rsidRPr="004C551F">
        <w:rPr>
          <w:rFonts w:eastAsia="Cambria"/>
          <w:b/>
          <w:iCs/>
          <w:u w:val="single"/>
        </w:rPr>
        <w:t xml:space="preserve">expected </w:t>
      </w:r>
      <w:r w:rsidRPr="00D86780">
        <w:rPr>
          <w:rFonts w:eastAsia="Cambria"/>
          <w:b/>
          <w:iCs/>
          <w:highlight w:val="green"/>
          <w:u w:val="single"/>
        </w:rPr>
        <w:t>revenues</w:t>
      </w:r>
      <w:r w:rsidRPr="004C551F">
        <w:rPr>
          <w:rFonts w:eastAsia="Cambria"/>
          <w:u w:val="single"/>
        </w:rPr>
        <w:t xml:space="preserve"> in the </w:t>
      </w:r>
      <w:r w:rsidRPr="004C551F">
        <w:rPr>
          <w:rFonts w:eastAsia="Cambria"/>
          <w:b/>
          <w:iCs/>
          <w:u w:val="single"/>
        </w:rPr>
        <w:t>second quarter of 2016</w:t>
      </w:r>
      <w:r w:rsidRPr="004C551F">
        <w:rPr>
          <w:rFonts w:eastAsia="Cambria"/>
          <w:u w:val="single"/>
        </w:rPr>
        <w:t>.</w:t>
      </w:r>
    </w:p>
    <w:p w:rsidR="00212F6C" w:rsidRPr="004C551F" w:rsidRDefault="00212F6C" w:rsidP="00212F6C">
      <w:pPr>
        <w:rPr>
          <w:rFonts w:eastAsia="Cambria"/>
        </w:rPr>
      </w:pPr>
      <w:r w:rsidRPr="004C551F">
        <w:rPr>
          <w:rFonts w:eastAsia="Cambria"/>
        </w:rPr>
        <w:t xml:space="preserve">Trade unions/ labor unions aren’t just this millennia’s product and has been in vogue since times immemorial. </w:t>
      </w:r>
      <w:r w:rsidRPr="00D86780">
        <w:rPr>
          <w:rFonts w:eastAsia="Cambria"/>
          <w:b/>
          <w:iCs/>
          <w:highlight w:val="green"/>
          <w:u w:val="single"/>
        </w:rPr>
        <w:t>Unions</w:t>
      </w:r>
      <w:r w:rsidRPr="004C551F">
        <w:rPr>
          <w:rFonts w:eastAsia="Cambria"/>
          <w:u w:val="single"/>
        </w:rPr>
        <w:t xml:space="preserve">, to </w:t>
      </w:r>
      <w:r w:rsidRPr="004C551F">
        <w:rPr>
          <w:rFonts w:eastAsia="Cambria"/>
          <w:b/>
          <w:iCs/>
          <w:u w:val="single"/>
        </w:rPr>
        <w:t>ensure fairness</w:t>
      </w:r>
      <w:r w:rsidRPr="004C551F">
        <w:rPr>
          <w:rFonts w:eastAsia="Cambria"/>
          <w:u w:val="single"/>
        </w:rPr>
        <w:t xml:space="preserve"> to the working class, have </w:t>
      </w:r>
      <w:r w:rsidRPr="00D86780">
        <w:rPr>
          <w:rFonts w:eastAsia="Cambria"/>
          <w:b/>
          <w:iCs/>
          <w:highlight w:val="green"/>
          <w:u w:val="single"/>
        </w:rPr>
        <w:t>gone on strike</w:t>
      </w:r>
      <w:r w:rsidRPr="004C551F">
        <w:rPr>
          <w:rFonts w:eastAsia="Cambria"/>
          <w:b/>
          <w:iCs/>
          <w:u w:val="single"/>
        </w:rPr>
        <w:t xml:space="preserve"> for better working conditions</w:t>
      </w:r>
      <w:r w:rsidRPr="004C551F">
        <w:rPr>
          <w:rFonts w:eastAsia="Cambria"/>
          <w:u w:val="single"/>
        </w:rPr>
        <w:t xml:space="preserve"> and employee benefits </w:t>
      </w:r>
      <w:r w:rsidRPr="00D86780">
        <w:rPr>
          <w:rFonts w:eastAsia="Cambria"/>
          <w:highlight w:val="green"/>
          <w:u w:val="single"/>
        </w:rPr>
        <w:t>since</w:t>
      </w:r>
      <w:r w:rsidRPr="004C551F">
        <w:rPr>
          <w:rFonts w:eastAsia="Cambria"/>
          <w:u w:val="single"/>
        </w:rPr>
        <w:t xml:space="preserve"> the </w:t>
      </w:r>
      <w:r w:rsidRPr="004C551F">
        <w:rPr>
          <w:rFonts w:eastAsia="Cambria"/>
          <w:b/>
          <w:iCs/>
          <w:u w:val="single"/>
        </w:rPr>
        <w:t>industrial revolution</w:t>
      </w:r>
      <w:r w:rsidRPr="004C551F">
        <w:rPr>
          <w:rFonts w:eastAsia="Cambria"/>
          <w:u w:val="single"/>
        </w:rPr>
        <w:t xml:space="preserve"> and are as strong today as they were last century. With the </w:t>
      </w:r>
      <w:r w:rsidRPr="004C551F">
        <w:rPr>
          <w:rFonts w:eastAsia="Cambria"/>
          <w:b/>
          <w:iCs/>
          <w:u w:val="single"/>
        </w:rPr>
        <w:t xml:space="preserve">advent of technology and </w:t>
      </w:r>
      <w:r w:rsidRPr="00D86780">
        <w:rPr>
          <w:rFonts w:eastAsia="Cambria"/>
          <w:b/>
          <w:iCs/>
          <w:highlight w:val="green"/>
          <w:u w:val="single"/>
        </w:rPr>
        <w:t>advancement in a</w:t>
      </w:r>
      <w:r w:rsidRPr="004C551F">
        <w:rPr>
          <w:rFonts w:eastAsia="Cambria"/>
          <w:b/>
          <w:iCs/>
          <w:u w:val="single"/>
        </w:rPr>
        <w:t xml:space="preserve">rtificial </w:t>
      </w:r>
      <w:r w:rsidRPr="00D86780">
        <w:rPr>
          <w:rFonts w:eastAsia="Cambria"/>
          <w:b/>
          <w:iCs/>
          <w:highlight w:val="green"/>
          <w:u w:val="single"/>
        </w:rPr>
        <w:t>i</w:t>
      </w:r>
      <w:r w:rsidRPr="004C551F">
        <w:rPr>
          <w:rFonts w:eastAsia="Cambria"/>
          <w:b/>
          <w:iCs/>
          <w:u w:val="single"/>
        </w:rPr>
        <w:t>ntelligence</w:t>
      </w:r>
      <w:r w:rsidRPr="004C551F">
        <w:rPr>
          <w:rFonts w:eastAsia="Cambria"/>
        </w:rPr>
        <w:t>, machines are grabbing the jobs which were once the bastion of the humans. So, questions that arise here are, what relevance do unions have in today’s work scenario? And, are the strikes organized by them avoidable?</w:t>
      </w:r>
    </w:p>
    <w:p w:rsidR="00212F6C" w:rsidRPr="004C551F" w:rsidRDefault="00212F6C" w:rsidP="00212F6C">
      <w:pPr>
        <w:rPr>
          <w:rFonts w:eastAsia="Cambria"/>
          <w:u w:val="single"/>
        </w:rPr>
      </w:pPr>
      <w:r w:rsidRPr="004C551F">
        <w:rPr>
          <w:rFonts w:eastAsia="Cambria"/>
        </w:rPr>
        <w:t xml:space="preserve">As long as the concept of labor exists and employees feel that they are not receiving their fair share of dues, unions will exist and thrive. Union protests in most cases cause work stoppages, and in certain cases, disruption of law and order. Like in March 2016, public servants at </w:t>
      </w:r>
      <w:r w:rsidRPr="004C551F">
        <w:rPr>
          <w:rFonts w:eastAsia="Cambria"/>
          <w:u w:val="single"/>
        </w:rPr>
        <w:t xml:space="preserve">Federal Government </w:t>
      </w:r>
      <w:r w:rsidRPr="004C551F">
        <w:rPr>
          <w:rFonts w:eastAsia="Cambria"/>
          <w:b/>
          <w:iCs/>
          <w:u w:val="single"/>
        </w:rPr>
        <w:t>departments across Australia</w:t>
      </w:r>
      <w:r w:rsidRPr="004C551F">
        <w:rPr>
          <w:rFonts w:eastAsia="Cambria"/>
          <w:u w:val="single"/>
        </w:rPr>
        <w:t xml:space="preserve"> went on a series of </w:t>
      </w:r>
      <w:r w:rsidRPr="00D86780">
        <w:rPr>
          <w:rFonts w:eastAsia="Cambria"/>
          <w:b/>
          <w:iCs/>
          <w:highlight w:val="green"/>
          <w:u w:val="single"/>
        </w:rPr>
        <w:t>strikes</w:t>
      </w:r>
      <w:r w:rsidRPr="004C551F">
        <w:rPr>
          <w:rFonts w:eastAsia="Cambria"/>
          <w:u w:val="single"/>
        </w:rPr>
        <w:t xml:space="preserve"> over failed pay negotiations</w:t>
      </w:r>
      <w:r w:rsidRPr="004C551F">
        <w:rPr>
          <w:rFonts w:eastAsia="Cambria"/>
        </w:rPr>
        <w:t xml:space="preserve">, </w:t>
      </w:r>
      <w:r w:rsidRPr="00D86780">
        <w:rPr>
          <w:rFonts w:eastAsia="Cambria"/>
          <w:b/>
          <w:iCs/>
          <w:highlight w:val="green"/>
          <w:u w:val="single"/>
        </w:rPr>
        <w:t>disrupt</w:t>
      </w:r>
      <w:r w:rsidRPr="004C551F">
        <w:rPr>
          <w:rFonts w:eastAsia="Cambria"/>
          <w:b/>
          <w:iCs/>
          <w:u w:val="single"/>
        </w:rPr>
        <w:t xml:space="preserve">ing </w:t>
      </w:r>
      <w:r w:rsidRPr="00D86780">
        <w:rPr>
          <w:rFonts w:eastAsia="Cambria"/>
          <w:b/>
          <w:iCs/>
          <w:highlight w:val="green"/>
          <w:u w:val="single"/>
        </w:rPr>
        <w:t>operations</w:t>
      </w:r>
      <w:r w:rsidRPr="00D86780">
        <w:rPr>
          <w:rFonts w:eastAsia="Cambria"/>
          <w:highlight w:val="green"/>
          <w:u w:val="single"/>
        </w:rPr>
        <w:t xml:space="preserve"> </w:t>
      </w:r>
      <w:r w:rsidRPr="004C551F">
        <w:rPr>
          <w:rFonts w:eastAsia="Cambria"/>
          <w:u w:val="single"/>
        </w:rPr>
        <w:t xml:space="preserve">of many </w:t>
      </w:r>
      <w:r w:rsidRPr="004C551F">
        <w:rPr>
          <w:rFonts w:eastAsia="Cambria"/>
          <w:b/>
          <w:iCs/>
          <w:u w:val="single"/>
        </w:rPr>
        <w:t>government departments</w:t>
      </w:r>
      <w:r w:rsidRPr="004C551F">
        <w:rPr>
          <w:rFonts w:eastAsia="Cambria"/>
        </w:rPr>
        <w:t xml:space="preserve"> for a few days.  </w:t>
      </w:r>
      <w:r w:rsidRPr="004C551F">
        <w:rPr>
          <w:rFonts w:eastAsia="Cambria"/>
          <w:u w:val="single"/>
        </w:rPr>
        <w:t>Besides such direct effects</w:t>
      </w:r>
      <w:r w:rsidRPr="004C551F">
        <w:rPr>
          <w:rFonts w:eastAsia="Cambria"/>
        </w:rPr>
        <w:t xml:space="preserve">, </w:t>
      </w:r>
      <w:r w:rsidRPr="004C551F">
        <w:rPr>
          <w:rFonts w:eastAsia="Cambria"/>
          <w:u w:val="single"/>
        </w:rPr>
        <w:t xml:space="preserve">there are many </w:t>
      </w:r>
      <w:r w:rsidRPr="004C551F">
        <w:rPr>
          <w:rFonts w:eastAsia="Cambria"/>
          <w:b/>
          <w:iCs/>
          <w:u w:val="single"/>
        </w:rPr>
        <w:t xml:space="preserve">indirect </w:t>
      </w:r>
      <w:r w:rsidRPr="00D86780">
        <w:rPr>
          <w:rFonts w:eastAsia="Cambria"/>
          <w:b/>
          <w:iCs/>
          <w:highlight w:val="green"/>
          <w:u w:val="single"/>
        </w:rPr>
        <w:t>effects</w:t>
      </w:r>
      <w:r w:rsidRPr="00D86780">
        <w:rPr>
          <w:rFonts w:eastAsia="Cambria"/>
          <w:highlight w:val="green"/>
          <w:u w:val="single"/>
        </w:rPr>
        <w:t xml:space="preserve"> as well</w:t>
      </w:r>
      <w:r w:rsidRPr="004C551F">
        <w:rPr>
          <w:rFonts w:eastAsia="Cambria"/>
          <w:u w:val="single"/>
        </w:rPr>
        <w:t xml:space="preserve"> such </w:t>
      </w:r>
      <w:r w:rsidRPr="00D86780">
        <w:rPr>
          <w:rFonts w:eastAsia="Cambria"/>
          <w:highlight w:val="green"/>
          <w:u w:val="single"/>
        </w:rPr>
        <w:t xml:space="preserve">as </w:t>
      </w:r>
      <w:r w:rsidRPr="00D86780">
        <w:rPr>
          <w:rFonts w:eastAsia="Cambria"/>
          <w:b/>
          <w:iCs/>
          <w:highlight w:val="green"/>
          <w:u w:val="single"/>
        </w:rPr>
        <w:t>strained</w:t>
      </w:r>
      <w:r w:rsidRPr="004C551F">
        <w:rPr>
          <w:rFonts w:eastAsia="Cambria"/>
          <w:b/>
          <w:iCs/>
          <w:u w:val="single"/>
        </w:rPr>
        <w:t xml:space="preserve"> employee </w:t>
      </w:r>
      <w:r w:rsidRPr="00D86780">
        <w:rPr>
          <w:rFonts w:eastAsia="Cambria"/>
          <w:b/>
          <w:iCs/>
          <w:highlight w:val="green"/>
          <w:u w:val="single"/>
        </w:rPr>
        <w:t>relations</w:t>
      </w:r>
      <w:r w:rsidRPr="00D86780">
        <w:rPr>
          <w:rFonts w:eastAsia="Cambria"/>
          <w:highlight w:val="green"/>
          <w:u w:val="single"/>
        </w:rPr>
        <w:t xml:space="preserve">, </w:t>
      </w:r>
      <w:r w:rsidRPr="00D86780">
        <w:rPr>
          <w:rFonts w:eastAsia="Cambria"/>
          <w:b/>
          <w:iCs/>
          <w:highlight w:val="green"/>
          <w:u w:val="single"/>
        </w:rPr>
        <w:t>slower</w:t>
      </w:r>
      <w:r w:rsidRPr="004C551F">
        <w:rPr>
          <w:rFonts w:eastAsia="Cambria"/>
          <w:b/>
          <w:iCs/>
          <w:u w:val="single"/>
        </w:rPr>
        <w:t xml:space="preserve"> work </w:t>
      </w:r>
      <w:r w:rsidRPr="00D86780">
        <w:rPr>
          <w:rFonts w:eastAsia="Cambria"/>
          <w:b/>
          <w:iCs/>
          <w:highlight w:val="green"/>
          <w:u w:val="single"/>
        </w:rPr>
        <w:t>processes</w:t>
      </w:r>
      <w:r w:rsidRPr="00D86780">
        <w:rPr>
          <w:rFonts w:eastAsia="Cambria"/>
          <w:highlight w:val="green"/>
          <w:u w:val="single"/>
        </w:rPr>
        <w:t xml:space="preserve">, </w:t>
      </w:r>
      <w:r w:rsidRPr="00D86780">
        <w:rPr>
          <w:rFonts w:eastAsia="Cambria"/>
          <w:b/>
          <w:iCs/>
          <w:highlight w:val="green"/>
          <w:u w:val="single"/>
        </w:rPr>
        <w:t>lesser productivity</w:t>
      </w:r>
      <w:r w:rsidRPr="00D86780">
        <w:rPr>
          <w:rFonts w:eastAsia="Cambria"/>
          <w:highlight w:val="green"/>
          <w:u w:val="single"/>
        </w:rPr>
        <w:t xml:space="preserve"> and </w:t>
      </w:r>
      <w:r w:rsidRPr="004C551F">
        <w:rPr>
          <w:rFonts w:eastAsia="Cambria"/>
          <w:b/>
          <w:iCs/>
          <w:u w:val="single"/>
        </w:rPr>
        <w:t xml:space="preserve">unnecessary legal </w:t>
      </w:r>
      <w:r w:rsidRPr="00D86780">
        <w:rPr>
          <w:rFonts w:eastAsia="Cambria"/>
          <w:b/>
          <w:iCs/>
          <w:highlight w:val="green"/>
          <w:u w:val="single"/>
        </w:rPr>
        <w:t>hassles</w:t>
      </w:r>
      <w:r w:rsidRPr="004C551F">
        <w:rPr>
          <w:rFonts w:eastAsia="Cambria"/>
          <w:u w:val="single"/>
        </w:rPr>
        <w:t>.</w:t>
      </w:r>
    </w:p>
    <w:p w:rsidR="00212F6C" w:rsidRPr="004C551F" w:rsidRDefault="00212F6C" w:rsidP="00212F6C">
      <w:pPr>
        <w:rPr>
          <w:rFonts w:eastAsia="Cambria"/>
        </w:rPr>
      </w:pPr>
      <w:r w:rsidRPr="004C551F">
        <w:rPr>
          <w:rFonts w:eastAsia="Cambria"/>
        </w:rPr>
        <w:t xml:space="preserve">Also, </w:t>
      </w:r>
      <w:r w:rsidRPr="004C551F">
        <w:rPr>
          <w:rFonts w:eastAsia="Cambria"/>
          <w:u w:val="single"/>
        </w:rPr>
        <w:t xml:space="preserve">union strikes can </w:t>
      </w:r>
      <w:r w:rsidRPr="004C551F">
        <w:rPr>
          <w:rFonts w:eastAsia="Cambria"/>
          <w:b/>
          <w:iCs/>
          <w:u w:val="single"/>
        </w:rPr>
        <w:t>never be taken too lightly</w:t>
      </w:r>
      <w:r w:rsidRPr="004C551F">
        <w:rPr>
          <w:rFonts w:eastAsia="Cambria"/>
        </w:rPr>
        <w:t xml:space="preserve"> as they have prompted major overturn of decisions, on a few occasions. Besides </w:t>
      </w:r>
      <w:r w:rsidRPr="004C551F">
        <w:rPr>
          <w:rFonts w:eastAsia="Cambria"/>
          <w:u w:val="single"/>
        </w:rPr>
        <w:t xml:space="preserve">the </w:t>
      </w:r>
      <w:r w:rsidRPr="00D86780">
        <w:rPr>
          <w:rFonts w:eastAsia="Cambria"/>
          <w:b/>
          <w:iCs/>
          <w:highlight w:val="green"/>
          <w:u w:val="single"/>
        </w:rPr>
        <w:t>Verizon</w:t>
      </w:r>
      <w:r w:rsidRPr="004C551F">
        <w:rPr>
          <w:rFonts w:eastAsia="Cambria"/>
          <w:b/>
          <w:iCs/>
          <w:u w:val="single"/>
        </w:rPr>
        <w:t xml:space="preserve"> incident</w:t>
      </w:r>
      <w:r w:rsidRPr="004C551F">
        <w:rPr>
          <w:rFonts w:eastAsia="Cambria"/>
          <w:u w:val="single"/>
        </w:rPr>
        <w:t xml:space="preserve"> that </w:t>
      </w:r>
      <w:r w:rsidRPr="00D86780">
        <w:rPr>
          <w:rFonts w:eastAsia="Cambria"/>
          <w:highlight w:val="green"/>
          <w:u w:val="single"/>
        </w:rPr>
        <w:t xml:space="preserve">was a </w:t>
      </w:r>
      <w:r w:rsidRPr="00D86780">
        <w:rPr>
          <w:rFonts w:eastAsia="Cambria"/>
          <w:b/>
          <w:iCs/>
          <w:highlight w:val="green"/>
          <w:u w:val="single"/>
        </w:rPr>
        <w:t>crucial example</w:t>
      </w:r>
      <w:r w:rsidRPr="004C551F">
        <w:rPr>
          <w:rFonts w:eastAsia="Cambria"/>
          <w:u w:val="single"/>
        </w:rPr>
        <w:t xml:space="preserve"> of this</w:t>
      </w:r>
      <w:r w:rsidRPr="004C551F">
        <w:rPr>
          <w:rFonts w:eastAsia="Cambria"/>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rsidR="00212F6C" w:rsidRPr="004C551F" w:rsidRDefault="00212F6C" w:rsidP="00212F6C">
      <w:pPr>
        <w:rPr>
          <w:rFonts w:eastAsia="Cambria"/>
        </w:rPr>
      </w:pPr>
      <w:r w:rsidRPr="004C551F">
        <w:rPr>
          <w:rFonts w:eastAsia="Cambria"/>
        </w:rPr>
        <w:t xml:space="preserve">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w:t>
      </w:r>
      <w:r w:rsidRPr="004C551F">
        <w:rPr>
          <w:rFonts w:eastAsia="Cambria"/>
        </w:rPr>
        <w:lastRenderedPageBreak/>
        <w:t>compared to 1,300 incidents in 2014. Most of them have stemmed out of failure by the government to respect the basic rights of employees and address labor concerns.</w:t>
      </w:r>
    </w:p>
    <w:p w:rsidR="00212F6C" w:rsidRDefault="00212F6C" w:rsidP="00212F6C">
      <w:pPr>
        <w:rPr>
          <w:rFonts w:eastAsia="Cambria"/>
        </w:rPr>
      </w:pPr>
      <w:r w:rsidRPr="004C551F">
        <w:rPr>
          <w:rFonts w:eastAsia="Cambria"/>
        </w:rPr>
        <w:t xml:space="preserve">Interestingly, </w:t>
      </w:r>
      <w:r w:rsidRPr="00D86780">
        <w:rPr>
          <w:rFonts w:eastAsia="Cambria"/>
          <w:highlight w:val="green"/>
          <w:u w:val="single"/>
        </w:rPr>
        <w:t xml:space="preserve">unions have </w:t>
      </w:r>
      <w:r w:rsidRPr="00D86780">
        <w:rPr>
          <w:rFonts w:eastAsia="Cambria"/>
          <w:b/>
          <w:iCs/>
          <w:highlight w:val="green"/>
          <w:u w:val="single"/>
        </w:rPr>
        <w:t xml:space="preserve">not </w:t>
      </w:r>
      <w:r w:rsidRPr="004C551F">
        <w:rPr>
          <w:rFonts w:eastAsia="Cambria"/>
          <w:b/>
          <w:iCs/>
          <w:u w:val="single"/>
        </w:rPr>
        <w:t xml:space="preserve">been able to </w:t>
      </w:r>
      <w:r w:rsidRPr="00D86780">
        <w:rPr>
          <w:rFonts w:eastAsia="Cambria"/>
          <w:b/>
          <w:iCs/>
          <w:highlight w:val="green"/>
          <w:u w:val="single"/>
        </w:rPr>
        <w:t xml:space="preserve">gain a </w:t>
      </w:r>
      <w:r w:rsidRPr="004C551F">
        <w:rPr>
          <w:rFonts w:eastAsia="Cambria"/>
          <w:b/>
          <w:iCs/>
          <w:u w:val="single"/>
        </w:rPr>
        <w:t xml:space="preserve">strong </w:t>
      </w:r>
      <w:r w:rsidRPr="00D86780">
        <w:rPr>
          <w:rFonts w:eastAsia="Cambria"/>
          <w:b/>
          <w:iCs/>
          <w:highlight w:val="green"/>
          <w:u w:val="single"/>
        </w:rPr>
        <w:t>foothold</w:t>
      </w:r>
      <w:r w:rsidRPr="00D86780">
        <w:rPr>
          <w:rFonts w:eastAsia="Cambria"/>
          <w:highlight w:val="green"/>
          <w:u w:val="single"/>
        </w:rPr>
        <w:t xml:space="preserve"> in the </w:t>
      </w:r>
      <w:r w:rsidRPr="00D86780">
        <w:rPr>
          <w:rFonts w:eastAsia="Cambria"/>
          <w:b/>
          <w:iCs/>
          <w:highlight w:val="green"/>
          <w:u w:val="single"/>
        </w:rPr>
        <w:t>IT</w:t>
      </w:r>
      <w:r w:rsidRPr="004C551F">
        <w:rPr>
          <w:rFonts w:eastAsia="Cambria"/>
          <w:b/>
          <w:iCs/>
          <w:u w:val="single"/>
        </w:rPr>
        <w:t xml:space="preserve">-BPO </w:t>
      </w:r>
      <w:r w:rsidRPr="00D86780">
        <w:rPr>
          <w:rFonts w:eastAsia="Cambria"/>
          <w:b/>
          <w:iCs/>
          <w:highlight w:val="green"/>
          <w:u w:val="single"/>
        </w:rPr>
        <w:t>industry</w:t>
      </w:r>
      <w:r w:rsidRPr="004C551F">
        <w:rPr>
          <w:rFonts w:eastAsia="Cambria"/>
          <w:u w:val="single"/>
        </w:rPr>
        <w:t>.</w:t>
      </w:r>
      <w:r w:rsidRPr="004C551F">
        <w:rPr>
          <w:rFonts w:eastAsia="Cambria"/>
        </w:rPr>
        <w:t xml:space="preserve"> While many countries do have a separate union to represent workers from the sector, </w:t>
      </w:r>
      <w:r w:rsidRPr="004C551F">
        <w:rPr>
          <w:rFonts w:eastAsia="Cambria"/>
          <w:u w:val="single"/>
        </w:rPr>
        <w:t xml:space="preserve">incidents of </w:t>
      </w:r>
      <w:r w:rsidRPr="00D86780">
        <w:rPr>
          <w:rFonts w:eastAsia="Cambria"/>
          <w:highlight w:val="green"/>
          <w:u w:val="single"/>
        </w:rPr>
        <w:t>strikes</w:t>
      </w:r>
      <w:r w:rsidRPr="004C551F">
        <w:rPr>
          <w:rFonts w:eastAsia="Cambria"/>
          <w:u w:val="single"/>
        </w:rPr>
        <w:t xml:space="preserve"> like Verizon </w:t>
      </w:r>
      <w:r w:rsidRPr="00D86780">
        <w:rPr>
          <w:rFonts w:eastAsia="Cambria"/>
          <w:b/>
          <w:iCs/>
          <w:highlight w:val="green"/>
          <w:u w:val="single"/>
        </w:rPr>
        <w:t>have been</w:t>
      </w:r>
      <w:r w:rsidRPr="004C551F">
        <w:rPr>
          <w:rFonts w:eastAsia="Cambria"/>
          <w:b/>
          <w:iCs/>
          <w:u w:val="single"/>
        </w:rPr>
        <w:t xml:space="preserve"> relatively </w:t>
      </w:r>
      <w:r w:rsidRPr="00D86780">
        <w:rPr>
          <w:rFonts w:eastAsia="Cambria"/>
          <w:b/>
          <w:iCs/>
          <w:highlight w:val="green"/>
          <w:u w:val="single"/>
        </w:rPr>
        <w:t>lo</w:t>
      </w:r>
      <w:r w:rsidRPr="00D86780">
        <w:rPr>
          <w:rFonts w:eastAsia="Cambria"/>
          <w:highlight w:val="green"/>
          <w:u w:val="single"/>
        </w:rPr>
        <w:t>w</w:t>
      </w:r>
      <w:r w:rsidRPr="004C551F">
        <w:rPr>
          <w:rFonts w:eastAsia="Cambria"/>
        </w:rPr>
        <w:t xml:space="preserve">.  However, workplace regulations, in addition to other factors mentioned could be a trigger for such incidents, even if on a smaller scale. </w:t>
      </w:r>
      <w:r w:rsidRPr="004C551F">
        <w:rPr>
          <w:rFonts w:eastAsia="Cambria"/>
          <w:u w:val="single"/>
        </w:rPr>
        <w:t xml:space="preserve">For example, a recent survey that </w:t>
      </w:r>
      <w:r w:rsidRPr="004C551F">
        <w:rPr>
          <w:rFonts w:eastAsia="Cambria"/>
          <w:b/>
          <w:iCs/>
          <w:u w:val="single"/>
        </w:rPr>
        <w:t>interviewed several BPO employees</w:t>
      </w:r>
      <w:r w:rsidRPr="004C551F">
        <w:rPr>
          <w:rFonts w:eastAsia="Cambria"/>
          <w:u w:val="single"/>
        </w:rPr>
        <w:t xml:space="preserve"> in India revealed that</w:t>
      </w:r>
      <w:r w:rsidRPr="004C551F">
        <w:rPr>
          <w:rFonts w:eastAsia="Cambria"/>
        </w:rPr>
        <w:t xml:space="preserve"> while </w:t>
      </w:r>
      <w:r w:rsidRPr="004C551F">
        <w:rPr>
          <w:rFonts w:eastAsia="Cambria"/>
          <w:b/>
          <w:iCs/>
          <w:u w:val="single"/>
        </w:rPr>
        <w:t>forming a union</w:t>
      </w:r>
      <w:r w:rsidRPr="004C551F">
        <w:rPr>
          <w:rFonts w:eastAsia="Cambria"/>
          <w:u w:val="single"/>
        </w:rPr>
        <w:t xml:space="preserve"> in the BPO sector was </w:t>
      </w:r>
      <w:r w:rsidRPr="004C551F">
        <w:rPr>
          <w:rFonts w:eastAsia="Cambria"/>
          <w:b/>
          <w:iCs/>
          <w:u w:val="single"/>
        </w:rPr>
        <w:t>difficult</w:t>
      </w:r>
      <w:r w:rsidRPr="004C551F">
        <w:rPr>
          <w:rFonts w:eastAsia="Cambria"/>
        </w:rPr>
        <w:t>, irksome workplace regulations such as constant surveillance, irregular timings and incentives have prompted employees to express their resentment in smaller ways such as corruption of internal servers and so on.  Such risks are further enhanced in a city like Kolkata, which carries a strong trade union culture.</w:t>
      </w:r>
    </w:p>
    <w:p w:rsidR="00212F6C" w:rsidRPr="004C551F" w:rsidRDefault="00212F6C" w:rsidP="00212F6C">
      <w:pPr>
        <w:rPr>
          <w:rFonts w:eastAsia="Cambria"/>
        </w:rPr>
      </w:pPr>
    </w:p>
    <w:p w:rsidR="00212F6C" w:rsidRPr="004C551F" w:rsidRDefault="00212F6C" w:rsidP="00212F6C">
      <w:pPr>
        <w:keepNext/>
        <w:keepLines/>
        <w:spacing w:before="40" w:after="0"/>
        <w:outlineLvl w:val="3"/>
        <w:rPr>
          <w:rFonts w:eastAsia="MS Gothic" w:cs="Times New Roman"/>
          <w:b/>
          <w:iCs/>
          <w:sz w:val="26"/>
        </w:rPr>
      </w:pPr>
      <w:proofErr w:type="gramStart"/>
      <w:r w:rsidRPr="004C551F">
        <w:rPr>
          <w:rFonts w:eastAsia="MS Gothic" w:cs="Times New Roman"/>
          <w:b/>
          <w:iCs/>
          <w:sz w:val="26"/>
        </w:rPr>
        <w:t xml:space="preserve">Victories like the aff </w:t>
      </w:r>
      <w:r w:rsidRPr="004C551F">
        <w:rPr>
          <w:rFonts w:eastAsia="MS Gothic" w:cs="Times New Roman"/>
          <w:b/>
          <w:iCs/>
          <w:sz w:val="26"/>
          <w:u w:val="single"/>
        </w:rPr>
        <w:t>mobilizes</w:t>
      </w:r>
      <w:proofErr w:type="gramEnd"/>
      <w:r w:rsidRPr="004C551F">
        <w:rPr>
          <w:rFonts w:eastAsia="MS Gothic" w:cs="Times New Roman"/>
          <w:b/>
          <w:iCs/>
          <w:sz w:val="26"/>
          <w:u w:val="single"/>
        </w:rPr>
        <w:t xml:space="preserve"> unions</w:t>
      </w:r>
      <w:r w:rsidRPr="004C551F">
        <w:rPr>
          <w:rFonts w:eastAsia="MS Gothic" w:cs="Times New Roman"/>
          <w:b/>
          <w:iCs/>
          <w:sz w:val="26"/>
        </w:rPr>
        <w:t xml:space="preserve"> in the </w:t>
      </w:r>
      <w:r w:rsidRPr="004C551F">
        <w:rPr>
          <w:rFonts w:eastAsia="MS Gothic" w:cs="Times New Roman"/>
          <w:b/>
          <w:iCs/>
          <w:sz w:val="26"/>
          <w:u w:val="single"/>
        </w:rPr>
        <w:t>IT sector</w:t>
      </w:r>
      <w:r w:rsidRPr="004C551F">
        <w:rPr>
          <w:rFonts w:eastAsia="MS Gothic" w:cs="Times New Roman"/>
          <w:b/>
          <w:iCs/>
          <w:sz w:val="26"/>
        </w:rPr>
        <w:t>.</w:t>
      </w:r>
    </w:p>
    <w:p w:rsidR="00212F6C" w:rsidRPr="004C551F" w:rsidRDefault="00212F6C" w:rsidP="00212F6C">
      <w:pPr>
        <w:rPr>
          <w:rFonts w:eastAsia="Cambria"/>
        </w:rPr>
      </w:pPr>
      <w:proofErr w:type="gramStart"/>
      <w:r w:rsidRPr="004C551F">
        <w:rPr>
          <w:rFonts w:eastAsia="Cambria"/>
          <w:b/>
          <w:bCs/>
          <w:sz w:val="26"/>
        </w:rPr>
        <w:t>Vynck et al 21</w:t>
      </w:r>
      <w:r w:rsidRPr="004C551F">
        <w:rPr>
          <w:rFonts w:eastAsia="Cambria"/>
        </w:rPr>
        <w:t xml:space="preserve"> [Gerrit De; Carleton University, BA in Journalism and Global Politics, tech reporter for The Washington Post.</w:t>
      </w:r>
      <w:proofErr w:type="gramEnd"/>
      <w:r w:rsidRPr="004C551F">
        <w:rPr>
          <w:rFonts w:eastAsia="Cambria"/>
        </w:rPr>
        <w:t xml:space="preserve"> He writes about Google and the algorithms that increasingly shape society. He previously covered tech for seven years at Bloomberg News; Nitashu Tiku; Columbia University, BA in English, New York University, MA in Journalism, Washington Post's tech culture reporter based in San Francisco; Macalester College, BA in English, Columbia University, MS in Journalism, reporter for The Washington Post who is focused on technology coverage in the Pacific Northwest; “Six things to know about the latest efforts to bring unions to Big Tech,” The Washington Post; https://www.washingtonpost.com/technology/2021/01/26/tech-unions-explainer/]//SJWen</w:t>
      </w:r>
    </w:p>
    <w:p w:rsidR="00212F6C" w:rsidRDefault="00212F6C" w:rsidP="00212F6C">
      <w:pPr>
        <w:rPr>
          <w:rFonts w:eastAsia="Cambria"/>
          <w:u w:val="single"/>
        </w:rPr>
      </w:pPr>
      <w:r w:rsidRPr="004C551F">
        <w:rPr>
          <w:rFonts w:eastAsia="Cambria"/>
          <w:u w:val="single"/>
        </w:rPr>
        <w:t xml:space="preserve">In response to </w:t>
      </w:r>
      <w:r w:rsidRPr="004C551F">
        <w:rPr>
          <w:rFonts w:eastAsia="Cambria"/>
          <w:b/>
          <w:iCs/>
          <w:u w:val="single"/>
        </w:rPr>
        <w:t>tech</w:t>
      </w:r>
      <w:r w:rsidRPr="004C551F">
        <w:rPr>
          <w:rFonts w:eastAsia="Cambria"/>
          <w:u w:val="single"/>
        </w:rPr>
        <w:t xml:space="preserve"> company crackdowns and lobbying, </w:t>
      </w:r>
      <w:r w:rsidRPr="00D86780">
        <w:rPr>
          <w:rFonts w:eastAsia="Cambria"/>
          <w:highlight w:val="green"/>
          <w:u w:val="single"/>
        </w:rPr>
        <w:t xml:space="preserve">gig workers have </w:t>
      </w:r>
      <w:r w:rsidRPr="00D86780">
        <w:rPr>
          <w:rFonts w:eastAsia="Cambria"/>
          <w:b/>
          <w:iCs/>
          <w:highlight w:val="green"/>
          <w:u w:val="single"/>
        </w:rPr>
        <w:t>shifted their strategy</w:t>
      </w:r>
      <w:r w:rsidRPr="00D86780">
        <w:rPr>
          <w:rFonts w:eastAsia="Cambria"/>
          <w:highlight w:val="green"/>
          <w:u w:val="single"/>
        </w:rPr>
        <w:t xml:space="preserve"> to emphasize</w:t>
      </w:r>
      <w:r w:rsidRPr="004C551F">
        <w:rPr>
          <w:rFonts w:eastAsia="Cambria"/>
          <w:u w:val="single"/>
        </w:rPr>
        <w:t xml:space="preserve"> building </w:t>
      </w:r>
      <w:r w:rsidRPr="004C551F">
        <w:rPr>
          <w:rFonts w:eastAsia="Cambria"/>
          <w:b/>
          <w:iCs/>
          <w:u w:val="single"/>
        </w:rPr>
        <w:t xml:space="preserve">worker-led </w:t>
      </w:r>
      <w:r w:rsidRPr="00D86780">
        <w:rPr>
          <w:rFonts w:eastAsia="Cambria"/>
          <w:b/>
          <w:iCs/>
          <w:highlight w:val="green"/>
          <w:u w:val="single"/>
        </w:rPr>
        <w:t>movements</w:t>
      </w:r>
      <w:r w:rsidRPr="004C551F">
        <w:rPr>
          <w:rFonts w:eastAsia="Cambria"/>
        </w:rPr>
        <w:t xml:space="preserve"> and increasing their ranks, rather than focusing on employment status as the primary goal, says Veena Dubal, a law professor at the University </w:t>
      </w:r>
      <w:proofErr w:type="gramStart"/>
      <w:r w:rsidRPr="004C551F">
        <w:rPr>
          <w:rFonts w:eastAsia="Cambria"/>
        </w:rPr>
        <w:t>of</w:t>
      </w:r>
      <w:proofErr w:type="gramEnd"/>
      <w:r w:rsidRPr="004C551F">
        <w:rPr>
          <w:rFonts w:eastAsia="Cambria"/>
        </w:rPr>
        <w:t xml:space="preserve"> California Hastings College of the Law in San Francisco. </w:t>
      </w:r>
      <w:r w:rsidRPr="00D86780">
        <w:rPr>
          <w:rFonts w:eastAsia="Cambria"/>
          <w:highlight w:val="green"/>
          <w:u w:val="single"/>
        </w:rPr>
        <w:t xml:space="preserve">The </w:t>
      </w:r>
      <w:r w:rsidRPr="00D86780">
        <w:rPr>
          <w:rFonts w:eastAsia="Cambria"/>
          <w:b/>
          <w:iCs/>
          <w:highlight w:val="green"/>
          <w:u w:val="single"/>
        </w:rPr>
        <w:t>hope</w:t>
      </w:r>
      <w:r w:rsidRPr="00D86780">
        <w:rPr>
          <w:rFonts w:eastAsia="Cambria"/>
          <w:highlight w:val="green"/>
          <w:u w:val="single"/>
        </w:rPr>
        <w:t xml:space="preserve"> is</w:t>
      </w:r>
      <w:r w:rsidRPr="004C551F">
        <w:rPr>
          <w:rFonts w:eastAsia="Cambria"/>
          <w:u w:val="single"/>
        </w:rPr>
        <w:t xml:space="preserve"> that with </w:t>
      </w:r>
      <w:r w:rsidRPr="004C551F">
        <w:rPr>
          <w:rFonts w:eastAsia="Cambria"/>
          <w:b/>
          <w:iCs/>
          <w:u w:val="single"/>
        </w:rPr>
        <w:t xml:space="preserve">President Biden in the White House and an even split in the </w:t>
      </w:r>
      <w:proofErr w:type="gramStart"/>
      <w:r w:rsidRPr="004C551F">
        <w:rPr>
          <w:rFonts w:eastAsia="Cambria"/>
          <w:b/>
          <w:iCs/>
          <w:u w:val="single"/>
        </w:rPr>
        <w:t>Senate</w:t>
      </w:r>
      <w:r w:rsidRPr="004C551F">
        <w:rPr>
          <w:rFonts w:eastAsia="Cambria"/>
          <w:u w:val="single"/>
        </w:rPr>
        <w:t>,</w:t>
      </w:r>
      <w:proofErr w:type="gramEnd"/>
      <w:r w:rsidRPr="004C551F">
        <w:rPr>
          <w:rFonts w:eastAsia="Cambria"/>
          <w:u w:val="single"/>
        </w:rPr>
        <w:t xml:space="preserve"> </w:t>
      </w:r>
      <w:r w:rsidRPr="00D86780">
        <w:rPr>
          <w:rFonts w:eastAsia="Cambria"/>
          <w:highlight w:val="green"/>
          <w:u w:val="single"/>
        </w:rPr>
        <w:t xml:space="preserve">legislators will </w:t>
      </w:r>
      <w:r w:rsidRPr="00D86780">
        <w:rPr>
          <w:rFonts w:eastAsia="MS Gothic" w:cs="Times New Roman"/>
          <w:b/>
          <w:sz w:val="32"/>
          <w:highlight w:val="green"/>
          <w:u w:val="single"/>
        </w:rPr>
        <w:t>mobilize</w:t>
      </w:r>
      <w:r w:rsidRPr="004C551F">
        <w:rPr>
          <w:rFonts w:eastAsia="Cambria"/>
          <w:u w:val="single"/>
        </w:rPr>
        <w:t xml:space="preserve"> at the federal level, </w:t>
      </w:r>
      <w:r w:rsidRPr="00D86780">
        <w:rPr>
          <w:rFonts w:eastAsia="Cambria"/>
          <w:highlight w:val="green"/>
          <w:u w:val="single"/>
        </w:rPr>
        <w:t xml:space="preserve">through the </w:t>
      </w:r>
      <w:r w:rsidRPr="00D86780">
        <w:rPr>
          <w:rFonts w:eastAsia="MS Gothic" w:cs="Times New Roman"/>
          <w:b/>
          <w:sz w:val="32"/>
          <w:highlight w:val="green"/>
          <w:u w:val="single"/>
        </w:rPr>
        <w:t>NLRA or bills such as</w:t>
      </w:r>
      <w:r w:rsidRPr="004C551F">
        <w:rPr>
          <w:rFonts w:eastAsia="MS Gothic" w:cs="Times New Roman"/>
          <w:b/>
          <w:sz w:val="32"/>
          <w:u w:val="single"/>
        </w:rPr>
        <w:t xml:space="preserve"> the </w:t>
      </w:r>
      <w:r w:rsidRPr="00D86780">
        <w:rPr>
          <w:rFonts w:eastAsia="MS Gothic" w:cs="Times New Roman"/>
          <w:b/>
          <w:sz w:val="32"/>
          <w:highlight w:val="green"/>
          <w:u w:val="single"/>
        </w:rPr>
        <w:t>PRO Act</w:t>
      </w:r>
      <w:r w:rsidRPr="00D86780">
        <w:rPr>
          <w:rFonts w:eastAsia="Cambria"/>
          <w:highlight w:val="green"/>
          <w:u w:val="single"/>
        </w:rPr>
        <w:t xml:space="preserve">, to </w:t>
      </w:r>
      <w:r w:rsidRPr="00D86780">
        <w:rPr>
          <w:rFonts w:eastAsia="Cambria"/>
          <w:b/>
          <w:iCs/>
          <w:highlight w:val="green"/>
          <w:u w:val="single"/>
        </w:rPr>
        <w:t>recognize gig worker</w:t>
      </w:r>
      <w:r w:rsidRPr="004C551F">
        <w:rPr>
          <w:rFonts w:eastAsia="Cambria"/>
          <w:b/>
          <w:iCs/>
          <w:u w:val="single"/>
        </w:rPr>
        <w:t xml:space="preserve"> collectives as real </w:t>
      </w:r>
      <w:r w:rsidRPr="00D86780">
        <w:rPr>
          <w:rFonts w:eastAsia="Cambria"/>
          <w:b/>
          <w:iCs/>
          <w:highlight w:val="green"/>
          <w:u w:val="single"/>
        </w:rPr>
        <w:t>unions</w:t>
      </w:r>
      <w:r w:rsidRPr="004C551F">
        <w:rPr>
          <w:rFonts w:eastAsia="Cambria"/>
          <w:u w:val="single"/>
        </w:rPr>
        <w:t>.</w:t>
      </w:r>
    </w:p>
    <w:p w:rsidR="00212F6C" w:rsidRPr="004C551F" w:rsidRDefault="00212F6C" w:rsidP="00212F6C">
      <w:pPr>
        <w:rPr>
          <w:rFonts w:eastAsia="Cambria"/>
          <w:u w:val="single"/>
        </w:rPr>
      </w:pPr>
    </w:p>
    <w:p w:rsidR="00212F6C" w:rsidRPr="004C551F" w:rsidRDefault="00212F6C" w:rsidP="00212F6C">
      <w:pPr>
        <w:keepNext/>
        <w:keepLines/>
        <w:spacing w:before="40" w:after="0"/>
        <w:outlineLvl w:val="3"/>
        <w:rPr>
          <w:rFonts w:eastAsia="MS Gothic" w:cs="Times New Roman"/>
          <w:b/>
          <w:iCs/>
          <w:sz w:val="26"/>
        </w:rPr>
      </w:pPr>
      <w:r w:rsidRPr="004C551F">
        <w:rPr>
          <w:rFonts w:eastAsia="MS Gothic" w:cs="Times New Roman"/>
          <w:b/>
          <w:iCs/>
          <w:sz w:val="26"/>
        </w:rPr>
        <w:t xml:space="preserve">Technological innovation solves </w:t>
      </w:r>
      <w:r w:rsidRPr="004C551F">
        <w:rPr>
          <w:rFonts w:eastAsia="MS Gothic" w:cs="Times New Roman"/>
          <w:b/>
          <w:iCs/>
          <w:sz w:val="26"/>
          <w:u w:val="single"/>
        </w:rPr>
        <w:t>every existential threat</w:t>
      </w:r>
      <w:r w:rsidRPr="004C551F">
        <w:rPr>
          <w:rFonts w:eastAsia="MS Gothic" w:cs="Times New Roman"/>
          <w:b/>
          <w:iCs/>
          <w:sz w:val="26"/>
        </w:rPr>
        <w:t xml:space="preserve"> – which </w:t>
      </w:r>
      <w:r w:rsidRPr="004C551F">
        <w:rPr>
          <w:rFonts w:eastAsia="MS Gothic" w:cs="Times New Roman"/>
          <w:b/>
          <w:iCs/>
          <w:sz w:val="26"/>
          <w:u w:val="single"/>
        </w:rPr>
        <w:t>outweighs</w:t>
      </w:r>
      <w:r w:rsidRPr="004C551F">
        <w:rPr>
          <w:rFonts w:eastAsia="MS Gothic" w:cs="Times New Roman"/>
          <w:b/>
          <w:iCs/>
          <w:sz w:val="26"/>
        </w:rPr>
        <w:t>.</w:t>
      </w:r>
    </w:p>
    <w:p w:rsidR="00212F6C" w:rsidRPr="004C551F" w:rsidRDefault="00212F6C" w:rsidP="00212F6C">
      <w:pPr>
        <w:rPr>
          <w:rFonts w:eastAsia="Cambria"/>
        </w:rPr>
      </w:pPr>
      <w:proofErr w:type="gramStart"/>
      <w:r w:rsidRPr="004C551F">
        <w:rPr>
          <w:rFonts w:eastAsia="Cambria"/>
          <w:b/>
          <w:bCs/>
          <w:sz w:val="26"/>
        </w:rPr>
        <w:t>Matthews 18</w:t>
      </w:r>
      <w:r w:rsidRPr="004C551F">
        <w:rPr>
          <w:rFonts w:eastAsia="Cambria"/>
        </w:rPr>
        <w:t xml:space="preserve"> Dylan.</w:t>
      </w:r>
      <w:proofErr w:type="gramEnd"/>
      <w:r w:rsidRPr="004C551F">
        <w:rPr>
          <w:rFonts w:eastAsia="Cambria"/>
        </w:rPr>
        <w:t xml:space="preserve"> Co-founder of Vox, citing Nick Beckstead @ Rutgers University. </w:t>
      </w:r>
      <w:proofErr w:type="gramStart"/>
      <w:r w:rsidRPr="004C551F">
        <w:rPr>
          <w:rFonts w:eastAsia="Cambria"/>
        </w:rPr>
        <w:t>10-26-2018. "How to help people millions of years from now."</w:t>
      </w:r>
      <w:proofErr w:type="gramEnd"/>
      <w:r w:rsidRPr="004C551F">
        <w:rPr>
          <w:rFonts w:eastAsia="Cambria"/>
        </w:rPr>
        <w:t xml:space="preserve"> </w:t>
      </w:r>
      <w:proofErr w:type="gramStart"/>
      <w:r w:rsidRPr="004C551F">
        <w:rPr>
          <w:rFonts w:eastAsia="Cambria"/>
        </w:rPr>
        <w:t>Vox.</w:t>
      </w:r>
      <w:proofErr w:type="gramEnd"/>
      <w:r w:rsidRPr="004C551F">
        <w:rPr>
          <w:rFonts w:eastAsia="Cambria"/>
        </w:rPr>
        <w:t xml:space="preserve"> https://www.vox.com/future-perfect/2018/10/26/18023366/far-future-effective-altruism-existential-risk-doing-good</w:t>
      </w:r>
    </w:p>
    <w:p w:rsidR="00212F6C" w:rsidRDefault="00212F6C" w:rsidP="00212F6C">
      <w:pPr>
        <w:rPr>
          <w:rFonts w:eastAsia="Cambria"/>
          <w:u w:val="single"/>
        </w:rPr>
      </w:pPr>
      <w:r w:rsidRPr="004C551F">
        <w:rPr>
          <w:rFonts w:eastAsia="Cambria"/>
        </w:rPr>
        <w:t xml:space="preserve">If you care about improving human lives, you should overwhelmingly care about those quadrillions of lives rather than the comparatively small number of people alive today. </w:t>
      </w:r>
      <w:proofErr w:type="gramStart"/>
      <w:r w:rsidRPr="004C551F">
        <w:rPr>
          <w:rFonts w:eastAsia="Cambria"/>
          <w:u w:val="single"/>
        </w:rPr>
        <w:t xml:space="preserve">The </w:t>
      </w:r>
      <w:r w:rsidRPr="00D86780">
        <w:rPr>
          <w:rFonts w:eastAsia="Cambria"/>
          <w:highlight w:val="green"/>
          <w:u w:val="single"/>
        </w:rPr>
        <w:t>7.6 billion</w:t>
      </w:r>
      <w:r w:rsidRPr="004C551F">
        <w:rPr>
          <w:rFonts w:eastAsia="Cambria"/>
          <w:u w:val="single"/>
        </w:rPr>
        <w:t xml:space="preserve"> people now living</w:t>
      </w:r>
      <w:r w:rsidRPr="004C551F">
        <w:rPr>
          <w:rFonts w:eastAsia="Cambria"/>
        </w:rPr>
        <w:t xml:space="preserve">, after all, </w:t>
      </w:r>
      <w:r w:rsidRPr="004C551F">
        <w:rPr>
          <w:rFonts w:eastAsia="Cambria"/>
          <w:u w:val="single"/>
        </w:rPr>
        <w:t xml:space="preserve">amount to less than 0.003 percent of the population that will live in the </w:t>
      </w:r>
      <w:r w:rsidRPr="004C551F">
        <w:rPr>
          <w:rFonts w:eastAsia="Cambria"/>
          <w:b/>
          <w:iCs/>
          <w:u w:val="single"/>
        </w:rPr>
        <w:t>future</w:t>
      </w:r>
      <w:r w:rsidRPr="004C551F">
        <w:rPr>
          <w:rFonts w:eastAsia="Cambria"/>
        </w:rPr>
        <w:t>.</w:t>
      </w:r>
      <w:proofErr w:type="gramEnd"/>
      <w:r w:rsidRPr="004C551F">
        <w:rPr>
          <w:rFonts w:eastAsia="Cambria"/>
        </w:rPr>
        <w:t xml:space="preserve"> It’s reasonable to suggest that those </w:t>
      </w:r>
      <w:r w:rsidRPr="004C551F">
        <w:rPr>
          <w:rFonts w:eastAsia="Cambria"/>
          <w:b/>
          <w:iCs/>
          <w:u w:val="single"/>
        </w:rPr>
        <w:t>quadrillions</w:t>
      </w:r>
      <w:r w:rsidRPr="004C551F">
        <w:rPr>
          <w:rFonts w:eastAsia="Cambria"/>
        </w:rPr>
        <w:t xml:space="preserve"> </w:t>
      </w:r>
      <w:r w:rsidRPr="004C551F">
        <w:rPr>
          <w:rFonts w:eastAsia="Cambria"/>
          <w:u w:val="single"/>
        </w:rPr>
        <w:t xml:space="preserve">of </w:t>
      </w:r>
      <w:r w:rsidRPr="00D86780">
        <w:rPr>
          <w:rFonts w:eastAsia="Cambria"/>
          <w:highlight w:val="green"/>
          <w:u w:val="single"/>
        </w:rPr>
        <w:t>future people have</w:t>
      </w:r>
      <w:r w:rsidRPr="004C551F">
        <w:rPr>
          <w:rFonts w:eastAsia="Cambria"/>
        </w:rPr>
        <w:t xml:space="preserve">, accordingly, </w:t>
      </w:r>
      <w:r w:rsidRPr="00D86780">
        <w:rPr>
          <w:rFonts w:eastAsia="Cambria"/>
          <w:b/>
          <w:iCs/>
          <w:highlight w:val="green"/>
          <w:u w:val="single"/>
        </w:rPr>
        <w:t>hundreds of thousands of times</w:t>
      </w:r>
      <w:r w:rsidRPr="00D86780">
        <w:rPr>
          <w:rFonts w:eastAsia="Cambria"/>
          <w:highlight w:val="green"/>
        </w:rPr>
        <w:t xml:space="preserve"> </w:t>
      </w:r>
      <w:r w:rsidRPr="00D86780">
        <w:rPr>
          <w:rFonts w:eastAsia="Cambria"/>
          <w:highlight w:val="green"/>
          <w:u w:val="single"/>
        </w:rPr>
        <w:t>more moral weight</w:t>
      </w:r>
      <w:r w:rsidRPr="004C551F">
        <w:rPr>
          <w:rFonts w:eastAsia="Cambria"/>
          <w:u w:val="single"/>
        </w:rPr>
        <w:t xml:space="preserve"> than those of us living here </w:t>
      </w:r>
      <w:r w:rsidRPr="004C551F">
        <w:rPr>
          <w:rFonts w:eastAsia="Cambria"/>
          <w:b/>
          <w:iCs/>
          <w:u w:val="single"/>
        </w:rPr>
        <w:t>today</w:t>
      </w:r>
      <w:r w:rsidRPr="004C551F">
        <w:rPr>
          <w:rFonts w:eastAsia="Cambria"/>
          <w:u w:val="single"/>
        </w:rPr>
        <w:t xml:space="preserve"> do</w:t>
      </w:r>
      <w:r w:rsidRPr="004C551F">
        <w:rPr>
          <w:rFonts w:eastAsia="Cambria"/>
        </w:rPr>
        <w:t xml:space="preserve">. That’s the basic argument behind Nick Beckstead’s 2013 Rutgers philosophy dissertation, “On the overwhelming importance of shaping the far future.” It’s a glorious mindfuck of a thesis, not least because Beckstead shows very </w:t>
      </w:r>
      <w:r w:rsidRPr="004C551F">
        <w:rPr>
          <w:rFonts w:eastAsia="Cambria"/>
        </w:rPr>
        <w:lastRenderedPageBreak/>
        <w:t xml:space="preserve">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4C551F">
        <w:rPr>
          <w:rFonts w:eastAsia="Cambria"/>
          <w:u w:val="single"/>
        </w:rPr>
        <w:t xml:space="preserve">The most </w:t>
      </w:r>
      <w:r w:rsidRPr="004C551F">
        <w:rPr>
          <w:rFonts w:eastAsia="Cambria"/>
          <w:b/>
          <w:iCs/>
          <w:u w:val="single"/>
        </w:rPr>
        <w:t>literal</w:t>
      </w:r>
      <w:r w:rsidRPr="004C551F">
        <w:rPr>
          <w:rFonts w:eastAsia="Cambria"/>
        </w:rPr>
        <w:t xml:space="preserve"> </w:t>
      </w:r>
      <w:r w:rsidRPr="004C551F">
        <w:rPr>
          <w:rFonts w:eastAsia="Cambria"/>
          <w:u w:val="single"/>
        </w:rPr>
        <w:t xml:space="preserve">thing it could mean is preventing human </w:t>
      </w:r>
      <w:r w:rsidRPr="004C551F">
        <w:rPr>
          <w:rFonts w:eastAsia="Cambria"/>
          <w:b/>
          <w:iCs/>
          <w:u w:val="single"/>
        </w:rPr>
        <w:t>extinction</w:t>
      </w:r>
      <w:r w:rsidRPr="004C551F">
        <w:rPr>
          <w:rFonts w:eastAsia="Cambria"/>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4C551F">
        <w:rPr>
          <w:rFonts w:eastAsia="Cambria"/>
          <w:u w:val="single"/>
        </w:rPr>
        <w:t>But</w:t>
      </w:r>
      <w:r w:rsidRPr="004C551F">
        <w:rPr>
          <w:rFonts w:eastAsia="Cambria"/>
        </w:rPr>
        <w:t xml:space="preserve"> in a set of slides he made in 2013, Beckstead makes a compelling case that </w:t>
      </w:r>
      <w:r w:rsidRPr="004C551F">
        <w:rPr>
          <w:rFonts w:eastAsia="Cambria"/>
          <w:u w:val="single"/>
        </w:rPr>
        <w:t xml:space="preserve">while that’s certainly </w:t>
      </w:r>
      <w:r w:rsidRPr="004C551F">
        <w:rPr>
          <w:rFonts w:eastAsia="Cambria"/>
          <w:b/>
          <w:iCs/>
          <w:u w:val="single"/>
        </w:rPr>
        <w:t>part</w:t>
      </w:r>
      <w:r w:rsidRPr="004C551F">
        <w:rPr>
          <w:rFonts w:eastAsia="Cambria"/>
        </w:rPr>
        <w:t xml:space="preserve"> </w:t>
      </w:r>
      <w:r w:rsidRPr="004C551F">
        <w:rPr>
          <w:rFonts w:eastAsia="Cambria"/>
          <w:u w:val="single"/>
        </w:rPr>
        <w:t xml:space="preserve">of what caring about the far future entails, approaches that address </w:t>
      </w:r>
      <w:r w:rsidRPr="004C551F">
        <w:rPr>
          <w:rFonts w:eastAsia="Cambria"/>
          <w:b/>
          <w:iCs/>
          <w:u w:val="single"/>
        </w:rPr>
        <w:t>specific threats</w:t>
      </w:r>
      <w:r w:rsidRPr="004C551F">
        <w:rPr>
          <w:rFonts w:eastAsia="Cambria"/>
        </w:rPr>
        <w:t xml:space="preserve"> </w:t>
      </w:r>
      <w:r w:rsidRPr="004C551F">
        <w:rPr>
          <w:rFonts w:eastAsia="Cambria"/>
          <w:u w:val="single"/>
        </w:rPr>
        <w:t>to humanity</w:t>
      </w:r>
      <w:r w:rsidRPr="004C551F">
        <w:rPr>
          <w:rFonts w:eastAsia="Cambria"/>
        </w:rPr>
        <w:t xml:space="preserve"> (which he calls “</w:t>
      </w:r>
      <w:r w:rsidRPr="004C551F">
        <w:rPr>
          <w:rFonts w:eastAsia="Cambria"/>
          <w:b/>
          <w:iCs/>
          <w:u w:val="single"/>
        </w:rPr>
        <w:t>targeted</w:t>
      </w:r>
      <w:r w:rsidRPr="004C551F">
        <w:rPr>
          <w:rFonts w:eastAsia="Cambria"/>
        </w:rPr>
        <w:t xml:space="preserve">” </w:t>
      </w:r>
      <w:r w:rsidRPr="004C551F">
        <w:rPr>
          <w:rFonts w:eastAsia="Cambria"/>
          <w:u w:val="single"/>
        </w:rPr>
        <w:t>approaches</w:t>
      </w:r>
      <w:r w:rsidRPr="004C551F">
        <w:rPr>
          <w:rFonts w:eastAsia="Cambria"/>
        </w:rPr>
        <w:t xml:space="preserve"> to the far future) </w:t>
      </w:r>
      <w:r w:rsidRPr="004C551F">
        <w:rPr>
          <w:rFonts w:eastAsia="Cambria"/>
          <w:u w:val="single"/>
        </w:rPr>
        <w:t xml:space="preserve">have to </w:t>
      </w:r>
      <w:r w:rsidRPr="004C551F">
        <w:rPr>
          <w:rFonts w:eastAsia="Cambria"/>
          <w:b/>
          <w:iCs/>
          <w:u w:val="single"/>
        </w:rPr>
        <w:t>complement</w:t>
      </w:r>
      <w:r w:rsidRPr="004C551F">
        <w:rPr>
          <w:rFonts w:eastAsia="Cambria"/>
        </w:rPr>
        <w:t xml:space="preserve"> “</w:t>
      </w:r>
      <w:r w:rsidRPr="004C551F">
        <w:rPr>
          <w:rFonts w:eastAsia="Cambria"/>
          <w:b/>
          <w:iCs/>
          <w:u w:val="single"/>
        </w:rPr>
        <w:t>broad</w:t>
      </w:r>
      <w:r w:rsidRPr="004C551F">
        <w:rPr>
          <w:rFonts w:eastAsia="Cambria"/>
        </w:rPr>
        <w:t xml:space="preserve">” </w:t>
      </w:r>
      <w:r w:rsidRPr="004C551F">
        <w:rPr>
          <w:rFonts w:eastAsia="Cambria"/>
          <w:u w:val="single"/>
        </w:rPr>
        <w:t xml:space="preserve">approaches, where instead of trying to </w:t>
      </w:r>
      <w:r w:rsidRPr="004C551F">
        <w:rPr>
          <w:rFonts w:eastAsia="Cambria"/>
          <w:b/>
          <w:iCs/>
          <w:u w:val="single"/>
        </w:rPr>
        <w:t>predict</w:t>
      </w:r>
      <w:r w:rsidRPr="004C551F">
        <w:rPr>
          <w:rFonts w:eastAsia="Cambria"/>
          <w:u w:val="single"/>
        </w:rPr>
        <w:t xml:space="preserve"> what’s going to kill us all, </w:t>
      </w:r>
      <w:r w:rsidRPr="00D86780">
        <w:rPr>
          <w:rFonts w:eastAsia="Cambria"/>
          <w:highlight w:val="green"/>
          <w:u w:val="single"/>
        </w:rPr>
        <w:t>you</w:t>
      </w:r>
      <w:r w:rsidRPr="004C551F">
        <w:rPr>
          <w:rFonts w:eastAsia="Cambria"/>
          <w:u w:val="single"/>
        </w:rPr>
        <w:t xml:space="preserve"> just </w:t>
      </w:r>
      <w:r w:rsidRPr="004C551F">
        <w:rPr>
          <w:rFonts w:eastAsia="Cambria"/>
          <w:b/>
          <w:iCs/>
          <w:u w:val="single"/>
        </w:rPr>
        <w:t xml:space="preserve">generally </w:t>
      </w:r>
      <w:r w:rsidRPr="00D86780">
        <w:rPr>
          <w:rFonts w:eastAsia="Cambria"/>
          <w:b/>
          <w:iCs/>
          <w:highlight w:val="green"/>
          <w:u w:val="single"/>
        </w:rPr>
        <w:t xml:space="preserve">try to keep </w:t>
      </w:r>
      <w:r w:rsidRPr="004C551F">
        <w:rPr>
          <w:rFonts w:eastAsia="Cambria"/>
          <w:b/>
          <w:iCs/>
          <w:u w:val="single"/>
        </w:rPr>
        <w:t>civilization running as best it can</w:t>
      </w:r>
      <w:r w:rsidRPr="004C551F">
        <w:rPr>
          <w:rFonts w:eastAsia="Cambria"/>
          <w:u w:val="single"/>
        </w:rPr>
        <w:t xml:space="preserve">, so that it is, as a whole, </w:t>
      </w:r>
      <w:r w:rsidRPr="00D86780">
        <w:rPr>
          <w:rFonts w:eastAsia="Cambria"/>
          <w:highlight w:val="green"/>
          <w:u w:val="single"/>
        </w:rPr>
        <w:t xml:space="preserve">well-equipped to deal with </w:t>
      </w:r>
      <w:r w:rsidRPr="004C551F">
        <w:rPr>
          <w:rFonts w:eastAsia="Cambria"/>
          <w:b/>
          <w:iCs/>
          <w:u w:val="single"/>
        </w:rPr>
        <w:t>potential</w:t>
      </w:r>
      <w:r w:rsidRPr="004C551F">
        <w:rPr>
          <w:rFonts w:eastAsia="Cambria"/>
          <w:u w:val="single"/>
        </w:rPr>
        <w:t xml:space="preserve"> </w:t>
      </w:r>
      <w:r w:rsidRPr="00D86780">
        <w:rPr>
          <w:rFonts w:eastAsia="Cambria"/>
          <w:highlight w:val="green"/>
          <w:u w:val="single"/>
        </w:rPr>
        <w:t xml:space="preserve">extinction events </w:t>
      </w:r>
      <w:r w:rsidRPr="004C551F">
        <w:rPr>
          <w:rFonts w:eastAsia="Cambria"/>
          <w:u w:val="single"/>
        </w:rPr>
        <w:t xml:space="preserve">in the </w:t>
      </w:r>
      <w:r w:rsidRPr="004C551F">
        <w:rPr>
          <w:rFonts w:eastAsia="Cambria"/>
          <w:b/>
          <w:iCs/>
          <w:u w:val="single"/>
        </w:rPr>
        <w:t>future</w:t>
      </w:r>
      <w:r w:rsidRPr="004C551F">
        <w:rPr>
          <w:rFonts w:eastAsia="Cambria"/>
        </w:rPr>
        <w:t xml:space="preserve">, not just in 2030 or 2040 but in 3500 or 95000 or even 37 million. </w:t>
      </w:r>
      <w:r w:rsidRPr="004C551F">
        <w:rPr>
          <w:rFonts w:eastAsia="Cambria"/>
          <w:u w:val="single"/>
        </w:rPr>
        <w:t xml:space="preserve">In other words, caring about the far future </w:t>
      </w:r>
      <w:r w:rsidRPr="004C551F">
        <w:rPr>
          <w:rFonts w:eastAsia="Cambria"/>
          <w:b/>
          <w:iCs/>
          <w:u w:val="single"/>
        </w:rPr>
        <w:t>doesn’t mean just paying attention to low-probability risks of total annihilation</w:t>
      </w:r>
      <w:r w:rsidRPr="004C551F">
        <w:rPr>
          <w:rFonts w:eastAsia="Cambria"/>
          <w:u w:val="single"/>
        </w:rPr>
        <w:t xml:space="preserve">; </w:t>
      </w:r>
      <w:r w:rsidRPr="00D86780">
        <w:rPr>
          <w:rFonts w:eastAsia="Cambria"/>
          <w:highlight w:val="green"/>
          <w:u w:val="single"/>
        </w:rPr>
        <w:t>it</w:t>
      </w:r>
      <w:r w:rsidRPr="004C551F">
        <w:rPr>
          <w:rFonts w:eastAsia="Cambria"/>
          <w:u w:val="single"/>
        </w:rPr>
        <w:t xml:space="preserve"> also </w:t>
      </w:r>
      <w:r w:rsidRPr="00D86780">
        <w:rPr>
          <w:rFonts w:eastAsia="Cambria"/>
          <w:highlight w:val="green"/>
          <w:u w:val="single"/>
        </w:rPr>
        <w:t xml:space="preserve">means </w:t>
      </w:r>
      <w:r w:rsidRPr="00D86780">
        <w:rPr>
          <w:rFonts w:eastAsia="Cambria"/>
          <w:b/>
          <w:iCs/>
          <w:highlight w:val="green"/>
          <w:u w:val="single"/>
        </w:rPr>
        <w:t xml:space="preserve">acting on pressing needs </w:t>
      </w:r>
      <w:r w:rsidRPr="004C551F">
        <w:rPr>
          <w:rFonts w:eastAsia="Cambria"/>
          <w:b/>
          <w:iCs/>
          <w:u w:val="single"/>
        </w:rPr>
        <w:t>now</w:t>
      </w:r>
      <w:r w:rsidRPr="004C551F">
        <w:rPr>
          <w:rFonts w:eastAsia="Cambria"/>
        </w:rPr>
        <w:t xml:space="preserve">. For example: </w:t>
      </w:r>
      <w:r w:rsidRPr="004C551F">
        <w:rPr>
          <w:rFonts w:eastAsia="Cambria"/>
          <w:u w:val="single"/>
        </w:rPr>
        <w:t xml:space="preserve">We’re </w:t>
      </w:r>
      <w:r w:rsidRPr="00D86780">
        <w:rPr>
          <w:rFonts w:eastAsia="Cambria"/>
          <w:highlight w:val="green"/>
          <w:u w:val="single"/>
        </w:rPr>
        <w:t>going to</w:t>
      </w:r>
      <w:r w:rsidRPr="004C551F">
        <w:rPr>
          <w:rFonts w:eastAsia="Cambria"/>
          <w:u w:val="single"/>
        </w:rPr>
        <w:t xml:space="preserve"> be </w:t>
      </w:r>
      <w:r w:rsidRPr="004C551F">
        <w:rPr>
          <w:rFonts w:eastAsia="Cambria"/>
          <w:b/>
          <w:iCs/>
          <w:u w:val="single"/>
        </w:rPr>
        <w:t>better prepared</w:t>
      </w:r>
      <w:r w:rsidRPr="004C551F">
        <w:rPr>
          <w:rFonts w:eastAsia="Cambria"/>
          <w:u w:val="single"/>
        </w:rPr>
        <w:t xml:space="preserve"> to </w:t>
      </w:r>
      <w:r w:rsidRPr="00D86780">
        <w:rPr>
          <w:rFonts w:eastAsia="Cambria"/>
          <w:highlight w:val="green"/>
          <w:u w:val="single"/>
        </w:rPr>
        <w:t xml:space="preserve">prevent extinction from </w:t>
      </w:r>
      <w:r w:rsidRPr="00D86780">
        <w:rPr>
          <w:rFonts w:eastAsia="Cambria"/>
          <w:b/>
          <w:iCs/>
          <w:highlight w:val="green"/>
          <w:u w:val="single"/>
        </w:rPr>
        <w:t>AI</w:t>
      </w:r>
      <w:r w:rsidRPr="004C551F">
        <w:rPr>
          <w:rFonts w:eastAsia="Cambria"/>
          <w:u w:val="single"/>
        </w:rPr>
        <w:t xml:space="preserve"> or a </w:t>
      </w:r>
      <w:r w:rsidRPr="00D86780">
        <w:rPr>
          <w:rFonts w:eastAsia="Cambria"/>
          <w:b/>
          <w:iCs/>
          <w:highlight w:val="green"/>
          <w:u w:val="single"/>
        </w:rPr>
        <w:t>supervirus</w:t>
      </w:r>
      <w:r w:rsidRPr="00D86780">
        <w:rPr>
          <w:rFonts w:eastAsia="Cambria"/>
          <w:highlight w:val="green"/>
          <w:u w:val="single"/>
        </w:rPr>
        <w:t xml:space="preserve"> or</w:t>
      </w:r>
      <w:r w:rsidRPr="004C551F">
        <w:rPr>
          <w:rFonts w:eastAsia="Cambria"/>
          <w:u w:val="single"/>
        </w:rPr>
        <w:t xml:space="preserve"> </w:t>
      </w:r>
      <w:r w:rsidRPr="004C551F">
        <w:rPr>
          <w:rFonts w:eastAsia="Cambria"/>
          <w:b/>
          <w:iCs/>
          <w:u w:val="single"/>
        </w:rPr>
        <w:t xml:space="preserve">global </w:t>
      </w:r>
      <w:r w:rsidRPr="00D86780">
        <w:rPr>
          <w:rFonts w:eastAsia="Cambria"/>
          <w:b/>
          <w:iCs/>
          <w:highlight w:val="green"/>
          <w:u w:val="single"/>
        </w:rPr>
        <w:t>warming</w:t>
      </w:r>
      <w:r w:rsidRPr="00D86780">
        <w:rPr>
          <w:rFonts w:eastAsia="Cambria"/>
          <w:highlight w:val="green"/>
          <w:u w:val="single"/>
        </w:rPr>
        <w:t xml:space="preserve"> if society</w:t>
      </w:r>
      <w:r w:rsidRPr="004C551F">
        <w:rPr>
          <w:rFonts w:eastAsia="Cambria"/>
          <w:u w:val="single"/>
        </w:rPr>
        <w:t xml:space="preserve"> as a whole </w:t>
      </w:r>
      <w:r w:rsidRPr="00D86780">
        <w:rPr>
          <w:rFonts w:eastAsia="Cambria"/>
          <w:highlight w:val="green"/>
          <w:u w:val="single"/>
        </w:rPr>
        <w:t>makes</w:t>
      </w:r>
      <w:r w:rsidRPr="004C551F">
        <w:rPr>
          <w:rFonts w:eastAsia="Cambria"/>
          <w:u w:val="single"/>
        </w:rPr>
        <w:t xml:space="preserve"> </w:t>
      </w:r>
      <w:r w:rsidRPr="004C551F">
        <w:rPr>
          <w:rFonts w:eastAsia="Cambria"/>
          <w:b/>
          <w:iCs/>
          <w:u w:val="single"/>
        </w:rPr>
        <w:t xml:space="preserve">a lot of </w:t>
      </w:r>
      <w:r w:rsidRPr="00D86780">
        <w:rPr>
          <w:rFonts w:eastAsia="Cambria"/>
          <w:b/>
          <w:iCs/>
          <w:highlight w:val="green"/>
          <w:u w:val="single"/>
        </w:rPr>
        <w:t>scientific progress</w:t>
      </w:r>
      <w:r w:rsidRPr="004C551F">
        <w:rPr>
          <w:rFonts w:eastAsia="Cambria"/>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4C551F">
        <w:rPr>
          <w:rFonts w:eastAsia="Cambria"/>
          <w:u w:val="single"/>
        </w:rPr>
        <w:t xml:space="preserve">So maybe one of </w:t>
      </w:r>
      <w:r w:rsidRPr="00D86780">
        <w:rPr>
          <w:rFonts w:eastAsia="Cambria"/>
          <w:highlight w:val="green"/>
          <w:u w:val="single"/>
        </w:rPr>
        <w:t xml:space="preserve">the </w:t>
      </w:r>
      <w:r w:rsidRPr="00D86780">
        <w:rPr>
          <w:rFonts w:eastAsia="Cambria"/>
          <w:b/>
          <w:iCs/>
          <w:highlight w:val="green"/>
          <w:u w:val="single"/>
        </w:rPr>
        <w:t>best thing</w:t>
      </w:r>
      <w:r w:rsidRPr="004C551F">
        <w:rPr>
          <w:rFonts w:eastAsia="Cambria"/>
          <w:u w:val="single"/>
        </w:rPr>
        <w:t>s we can do for the</w:t>
      </w:r>
      <w:r w:rsidRPr="004C551F">
        <w:rPr>
          <w:rFonts w:eastAsia="Cambria"/>
        </w:rPr>
        <w:t xml:space="preserve"> </w:t>
      </w:r>
      <w:r w:rsidRPr="004C551F">
        <w:rPr>
          <w:rFonts w:eastAsia="Cambria"/>
          <w:b/>
          <w:iCs/>
          <w:u w:val="single"/>
        </w:rPr>
        <w:t>far future</w:t>
      </w:r>
      <w:r w:rsidRPr="004C551F">
        <w:rPr>
          <w:rFonts w:eastAsia="Cambria"/>
        </w:rPr>
        <w:t xml:space="preserve"> </w:t>
      </w:r>
      <w:r w:rsidRPr="00D86780">
        <w:rPr>
          <w:rFonts w:eastAsia="Cambria"/>
          <w:highlight w:val="green"/>
          <w:u w:val="single"/>
        </w:rPr>
        <w:t>is to</w:t>
      </w:r>
      <w:r w:rsidRPr="004C551F">
        <w:rPr>
          <w:rFonts w:eastAsia="Cambria"/>
        </w:rPr>
        <w:t xml:space="preserve"> improve school systems — here and now — to </w:t>
      </w:r>
      <w:r w:rsidRPr="00D86780">
        <w:rPr>
          <w:rFonts w:eastAsia="Cambria"/>
          <w:highlight w:val="green"/>
          <w:u w:val="single"/>
        </w:rPr>
        <w:t>harness</w:t>
      </w:r>
      <w:r w:rsidRPr="004C551F">
        <w:rPr>
          <w:rFonts w:eastAsia="Cambria"/>
        </w:rPr>
        <w:t xml:space="preserve"> the group economist Raj Chetty calls “lost Einsteins” (</w:t>
      </w:r>
      <w:r w:rsidRPr="004C551F">
        <w:rPr>
          <w:rFonts w:eastAsia="Cambria"/>
          <w:b/>
          <w:iCs/>
          <w:u w:val="single"/>
        </w:rPr>
        <w:t xml:space="preserve">potential </w:t>
      </w:r>
      <w:r w:rsidRPr="00D86780">
        <w:rPr>
          <w:rFonts w:eastAsia="Cambria"/>
          <w:b/>
          <w:iCs/>
          <w:highlight w:val="green"/>
          <w:u w:val="single"/>
        </w:rPr>
        <w:t>innovators</w:t>
      </w:r>
      <w:r w:rsidRPr="004C551F">
        <w:rPr>
          <w:rFonts w:eastAsia="Cambria"/>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86780">
        <w:rPr>
          <w:rFonts w:eastAsia="Cambria"/>
          <w:highlight w:val="green"/>
          <w:u w:val="single"/>
        </w:rPr>
        <w:t>improve</w:t>
      </w:r>
      <w:r w:rsidRPr="00D86780">
        <w:rPr>
          <w:rFonts w:eastAsia="Cambria"/>
          <w:highlight w:val="green"/>
        </w:rPr>
        <w:t xml:space="preserve"> </w:t>
      </w:r>
      <w:r w:rsidRPr="004C551F">
        <w:rPr>
          <w:rFonts w:eastAsia="Cambria"/>
          <w:b/>
          <w:iCs/>
          <w:u w:val="single"/>
        </w:rPr>
        <w:t>incentives</w:t>
      </w:r>
      <w:r w:rsidRPr="004C551F">
        <w:rPr>
          <w:rFonts w:eastAsia="Cambria"/>
        </w:rPr>
        <w:t xml:space="preserve"> </w:t>
      </w:r>
      <w:r w:rsidRPr="004C551F">
        <w:rPr>
          <w:rFonts w:eastAsia="Cambria"/>
          <w:u w:val="single"/>
        </w:rPr>
        <w:t>and</w:t>
      </w:r>
      <w:r w:rsidRPr="004C551F">
        <w:rPr>
          <w:rFonts w:eastAsia="Cambria"/>
        </w:rPr>
        <w:t xml:space="preserve"> </w:t>
      </w:r>
      <w:r w:rsidRPr="00D86780">
        <w:rPr>
          <w:rFonts w:eastAsia="Cambria"/>
          <w:b/>
          <w:iCs/>
          <w:highlight w:val="green"/>
          <w:u w:val="single"/>
        </w:rPr>
        <w:t>norms</w:t>
      </w:r>
      <w:r w:rsidRPr="004C551F">
        <w:rPr>
          <w:rFonts w:eastAsia="Cambria"/>
        </w:rPr>
        <w:t xml:space="preserve"> </w:t>
      </w:r>
      <w:r w:rsidRPr="004C551F">
        <w:rPr>
          <w:rFonts w:eastAsia="Cambria"/>
          <w:u w:val="single"/>
        </w:rPr>
        <w:t>in</w:t>
      </w:r>
      <w:r w:rsidRPr="004C551F">
        <w:rPr>
          <w:rFonts w:eastAsia="Cambria"/>
        </w:rPr>
        <w:t xml:space="preserve"> </w:t>
      </w:r>
      <w:r w:rsidRPr="004C551F">
        <w:rPr>
          <w:rFonts w:eastAsia="Cambria"/>
          <w:b/>
          <w:iCs/>
          <w:u w:val="single"/>
        </w:rPr>
        <w:t>academic work</w:t>
      </w:r>
      <w:r w:rsidRPr="004C551F">
        <w:rPr>
          <w:rFonts w:eastAsia="Cambria"/>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4C551F">
        <w:rPr>
          <w:rFonts w:eastAsia="Cambria"/>
          <w:u w:val="single"/>
        </w:rPr>
        <w:t xml:space="preserve">If the far future is what matters, and generally </w:t>
      </w:r>
      <w:r w:rsidRPr="004C551F">
        <w:rPr>
          <w:rFonts w:eastAsia="Cambria"/>
          <w:u w:val="single"/>
        </w:rPr>
        <w:lastRenderedPageBreak/>
        <w:t>trying to make the world work better is among the best ways to help the far future, then effective altruism just becomes plain ol’ do-goodery.</w:t>
      </w:r>
    </w:p>
    <w:p w:rsidR="00343911" w:rsidRDefault="00343911" w:rsidP="00343911">
      <w:pPr>
        <w:pStyle w:val="Heading3"/>
      </w:pPr>
      <w:r>
        <w:lastRenderedPageBreak/>
        <w:t>F</w:t>
      </w:r>
      <w:r>
        <w:lastRenderedPageBreak/>
        <w:t>raming</w:t>
      </w:r>
    </w:p>
    <w:p w:rsidR="00343911" w:rsidRPr="008F5337" w:rsidRDefault="00343911" w:rsidP="00343911">
      <w:pPr>
        <w:pStyle w:val="Heading4"/>
      </w:pPr>
      <w:r w:rsidRPr="008F5337">
        <w:t xml:space="preserve">Moreover, </w:t>
      </w:r>
      <w:r w:rsidRPr="008F5337">
        <w:rPr>
          <w:i/>
        </w:rPr>
        <w:t>only</w:t>
      </w:r>
      <w:r w:rsidRPr="008F5337">
        <w:t xml:space="preserve"> pleasure and pain are intrinsically valuable. All other values can be explained with reference to pleasure; Occam’s razor requires us to treat these as instrumentally valuable. </w:t>
      </w:r>
    </w:p>
    <w:p w:rsidR="00343911" w:rsidRPr="008F5337" w:rsidRDefault="00343911" w:rsidP="00343911">
      <w:r w:rsidRPr="008F5337">
        <w:rPr>
          <w:rStyle w:val="StyleUnderline"/>
        </w:rPr>
        <w:t>Moen 16</w:t>
      </w:r>
      <w:r w:rsidRPr="008F5337">
        <w:t xml:space="preserve"> [(Ole Martin Moen, Research Fellow in Philosophy at University of Oslo) “An Argument for Hedonism,” Journal of Value Inquiry (Springer), 50 (2) 2016: 267–281, </w:t>
      </w:r>
      <w:hyperlink r:id="rId12" w:history="1">
        <w:r w:rsidRPr="008F5337">
          <w:rPr>
            <w:rStyle w:val="Hyperlink"/>
          </w:rPr>
          <w:t>https://link.springer.com/article/10</w:t>
        </w:r>
        <w:bookmarkStart w:id="0" w:name="_GoBack"/>
        <w:bookmarkEnd w:id="0"/>
        <w:r w:rsidRPr="008F5337">
          <w:rPr>
            <w:rStyle w:val="Hyperlink"/>
          </w:rPr>
          <w:t>.1007/s10790-015-9506-9</w:t>
        </w:r>
      </w:hyperlink>
      <w:r w:rsidRPr="008F5337">
        <w:t>] TDI</w:t>
      </w:r>
    </w:p>
    <w:p w:rsidR="00343911" w:rsidRDefault="00343911" w:rsidP="00343911">
      <w:r w:rsidRPr="008F5337">
        <w:t xml:space="preserve">I think several things should be said in response to Moore’s challenge to hedonists. First, </w:t>
      </w:r>
      <w:r w:rsidRPr="008F5337">
        <w:rPr>
          <w:b/>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F5337">
        <w:t xml:space="preserve"> Possibly, this could be done through thought experiments analogous to those employed in the previous section. Second, </w:t>
      </w:r>
      <w:r w:rsidRPr="008F5337">
        <w:rPr>
          <w:b/>
          <w:u w:val="single"/>
        </w:rPr>
        <w:t>there is something peculiar about the list of additional intrinsic values</w:t>
      </w:r>
      <w:r w:rsidRPr="008F5337">
        <w:t xml:space="preserve"> that counts in hedonism’s favor</w:t>
      </w:r>
      <w:r w:rsidRPr="008F5337">
        <w:rPr>
          <w:b/>
          <w:u w:val="single"/>
        </w:rPr>
        <w:t xml:space="preserve">: the </w:t>
      </w:r>
      <w:r w:rsidRPr="005E36A6">
        <w:rPr>
          <w:b/>
          <w:highlight w:val="cyan"/>
          <w:u w:val="single"/>
        </w:rPr>
        <w:t>listed values</w:t>
      </w:r>
      <w:r w:rsidRPr="008F5337">
        <w:rPr>
          <w:b/>
          <w:u w:val="single"/>
        </w:rPr>
        <w:t xml:space="preserve"> have a </w:t>
      </w:r>
      <w:r w:rsidRPr="005E36A6">
        <w:rPr>
          <w:b/>
          <w:highlight w:val="cyan"/>
          <w:u w:val="single"/>
        </w:rPr>
        <w:t>strong tendency to be well explained as things that help promote pleasure and avert pain</w:t>
      </w:r>
      <w:r w:rsidRPr="008F5337">
        <w:rPr>
          <w:b/>
          <w:u w:val="single"/>
        </w:rPr>
        <w:t>.</w:t>
      </w:r>
      <w:r w:rsidRPr="008F5337">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5E36A6">
        <w:rPr>
          <w:b/>
          <w:highlight w:val="cyan"/>
          <w:u w:val="single"/>
        </w:rPr>
        <w:t>wisdom, freedom, peace, and security</w:t>
      </w:r>
      <w:r w:rsidRPr="008F5337">
        <w:rPr>
          <w:b/>
          <w:u w:val="single"/>
        </w:rPr>
        <w:t xml:space="preserve">, although they are perhaps not themselves pleasurable, are </w:t>
      </w:r>
      <w:r w:rsidRPr="005E36A6">
        <w:rPr>
          <w:b/>
          <w:highlight w:val="cyan"/>
          <w:u w:val="single"/>
        </w:rPr>
        <w:t>important means to achieve a happy life</w:t>
      </w:r>
      <w:r w:rsidRPr="008F5337">
        <w:rPr>
          <w:b/>
          <w:u w:val="single"/>
        </w:rPr>
        <w:t xml:space="preserve">, and as such, they are </w:t>
      </w:r>
      <w:r w:rsidRPr="005E36A6">
        <w:rPr>
          <w:b/>
          <w:highlight w:val="cyan"/>
          <w:u w:val="single"/>
        </w:rPr>
        <w:t>things that hedonists</w:t>
      </w:r>
      <w:r w:rsidRPr="008F5337">
        <w:rPr>
          <w:b/>
          <w:u w:val="single"/>
        </w:rPr>
        <w:t xml:space="preserve"> </w:t>
      </w:r>
      <w:r w:rsidRPr="005E36A6">
        <w:rPr>
          <w:b/>
          <w:highlight w:val="cyan"/>
          <w:u w:val="single"/>
        </w:rPr>
        <w:t>would value highly</w:t>
      </w:r>
      <w:r w:rsidRPr="008F5337">
        <w:rPr>
          <w:b/>
          <w:u w:val="single"/>
        </w:rPr>
        <w:t>.</w:t>
      </w:r>
      <w:r w:rsidRPr="008F5337">
        <w:t xml:space="preserve"> </w:t>
      </w:r>
      <w:r w:rsidRPr="005E36A6">
        <w:rPr>
          <w:b/>
          <w:highlight w:val="cyan"/>
          <w:u w:val="single"/>
        </w:rPr>
        <w:t>Morally good dispositions</w:t>
      </w:r>
      <w:r w:rsidRPr="008F5337">
        <w:rPr>
          <w:b/>
          <w:u w:val="single"/>
        </w:rPr>
        <w:t xml:space="preserve"> and virtues, cooperation, and just distribution of goods and evils, moreover, </w:t>
      </w:r>
      <w:r w:rsidRPr="005E36A6">
        <w:rPr>
          <w:b/>
          <w:highlight w:val="cyan"/>
          <w:u w:val="single"/>
        </w:rPr>
        <w:t>are things that</w:t>
      </w:r>
      <w:r w:rsidRPr="008F5337">
        <w:rPr>
          <w:b/>
          <w:u w:val="single"/>
        </w:rPr>
        <w:t xml:space="preserve">, on a collective level, </w:t>
      </w:r>
      <w:r w:rsidRPr="005E36A6">
        <w:rPr>
          <w:b/>
          <w:highlight w:val="cyan"/>
          <w:u w:val="single"/>
        </w:rPr>
        <w:t>contribute a happy society</w:t>
      </w:r>
      <w:r w:rsidRPr="008F5337">
        <w:rPr>
          <w:b/>
          <w:u w:val="single"/>
        </w:rPr>
        <w:t>, and thus the traits that would be promoted and cultivated if this were something sought after.</w:t>
      </w:r>
      <w:r w:rsidRPr="008F5337">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F5337">
        <w:rPr>
          <w:b/>
          <w:u w:val="single"/>
        </w:rPr>
        <w:t xml:space="preserve">the </w:t>
      </w:r>
      <w:r w:rsidRPr="005E36A6">
        <w:rPr>
          <w:b/>
          <w:highlight w:val="cyan"/>
          <w:u w:val="single"/>
        </w:rPr>
        <w:t xml:space="preserve">suggested non-hedonic intrinsic values are </w:t>
      </w:r>
      <w:r w:rsidRPr="005E36A6">
        <w:rPr>
          <w:b/>
          <w:u w:val="single"/>
        </w:rPr>
        <w:t>potentially</w:t>
      </w:r>
      <w:r w:rsidRPr="008F5337">
        <w:rPr>
          <w:b/>
          <w:u w:val="single"/>
        </w:rPr>
        <w:t xml:space="preserve"> </w:t>
      </w:r>
      <w:r w:rsidRPr="005E36A6">
        <w:rPr>
          <w:b/>
          <w:highlight w:val="cyan"/>
          <w:u w:val="single"/>
        </w:rPr>
        <w:t>explainable by appeal to just pleasure and pain</w:t>
      </w:r>
      <w:r w:rsidRPr="008F5337">
        <w:t xml:space="preserve"> (which, following my argument in the previous chapter, we should accept as intrinsically valuable and disvaluable), </w:t>
      </w:r>
      <w:r w:rsidRPr="008F5337">
        <w:rPr>
          <w:b/>
          <w:u w:val="single"/>
        </w:rPr>
        <w:t xml:space="preserve">then—by </w:t>
      </w:r>
      <w:r w:rsidRPr="005E36A6">
        <w:rPr>
          <w:b/>
          <w:highlight w:val="cyan"/>
          <w:u w:val="single"/>
        </w:rPr>
        <w:t>appeal to Occam’s razor</w:t>
      </w:r>
      <w:r w:rsidRPr="008F5337">
        <w:rPr>
          <w:b/>
          <w:u w:val="single"/>
        </w:rPr>
        <w:t xml:space="preserve">—we have at least a </w:t>
      </w:r>
      <w:r w:rsidRPr="005E36A6">
        <w:rPr>
          <w:b/>
          <w:highlight w:val="cyan"/>
          <w:u w:val="single"/>
        </w:rPr>
        <w:t>pro tanto reason to resist</w:t>
      </w:r>
      <w:r w:rsidRPr="008F5337">
        <w:rPr>
          <w:b/>
          <w:u w:val="single"/>
        </w:rPr>
        <w:t xml:space="preserve"> the </w:t>
      </w:r>
      <w:r w:rsidRPr="005E36A6">
        <w:rPr>
          <w:b/>
          <w:highlight w:val="cyan"/>
          <w:u w:val="single"/>
        </w:rPr>
        <w:t>introduction of any further intrinsic values and disvalues.</w:t>
      </w:r>
      <w:r w:rsidRPr="008F5337">
        <w:rPr>
          <w:b/>
          <w:u w:val="single"/>
        </w:rPr>
        <w:t xml:space="preserve"> It is ontologically more costly to posit a plurality of intrinsic values and disvalues, so in case all values admit of explanation by reference to a single intrinsic value and a single intrinsic disvalue, we have reason to reject more complicated accounts.</w:t>
      </w:r>
      <w:r w:rsidRPr="008F5337">
        <w:t xml:space="preserve"> </w:t>
      </w:r>
      <w:r w:rsidRPr="008F5337">
        <w:rPr>
          <w:b/>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F5337">
        <w:t xml:space="preserve"> The challenge can be phrased as the following question: </w:t>
      </w:r>
      <w:r w:rsidRPr="008F5337">
        <w:rPr>
          <w:b/>
          <w:u w:val="single"/>
        </w:rPr>
        <w:t xml:space="preserve">If the non-hedonic values suggested by pluralists are truly intrinsic values in their own right, then why do </w:t>
      </w:r>
      <w:r w:rsidRPr="005E36A6">
        <w:rPr>
          <w:b/>
          <w:highlight w:val="cyan"/>
          <w:u w:val="single"/>
        </w:rPr>
        <w:t>they tend to point toward pleasure and away from pain</w:t>
      </w:r>
      <w:r w:rsidRPr="008F5337">
        <w:rPr>
          <w:b/>
          <w:u w:val="single"/>
        </w:rPr>
        <w:t>?</w:t>
      </w:r>
      <w:r w:rsidRPr="008F5337">
        <w:t>27</w:t>
      </w:r>
    </w:p>
    <w:p w:rsidR="00343911" w:rsidRPr="00BA1714" w:rsidRDefault="00343911" w:rsidP="00343911">
      <w:pPr>
        <w:pStyle w:val="Heading4"/>
        <w:rPr>
          <w:rFonts w:cs="Calibri"/>
          <w:color w:val="000000" w:themeColor="text1"/>
        </w:rPr>
      </w:pPr>
      <w:r w:rsidRPr="00BA1714">
        <w:rPr>
          <w:rFonts w:cs="Calibri"/>
          <w:color w:val="000000" w:themeColor="text1"/>
        </w:rPr>
        <w:t xml:space="preserve">Moral uncertainty means preventing extinction should be our highest priority. </w:t>
      </w:r>
    </w:p>
    <w:p w:rsidR="00343911" w:rsidRPr="00B55AD5" w:rsidRDefault="00343911" w:rsidP="00343911">
      <w:r w:rsidRPr="00BA1714">
        <w:rPr>
          <w:rStyle w:val="Style13ptBold"/>
          <w:color w:val="000000" w:themeColor="text1"/>
        </w:rPr>
        <w:t>Bostrom 13</w:t>
      </w:r>
      <w:r w:rsidRPr="00BA1714">
        <w:rPr>
          <w:color w:val="000000" w:themeColor="text1"/>
          <w:sz w:val="16"/>
        </w:rPr>
        <w:t xml:space="preserve"> [Nick Bostrom, Professor in the Faculty of Philosophy @ University of Oxford, “Existential Risk Prevention as Global Priority,” Global Policy Vol. 4 Issue 1, February 2013]</w:t>
      </w:r>
      <w:r w:rsidRPr="00BA1714">
        <w:rPr>
          <w:color w:val="000000" w:themeColor="text1"/>
          <w:sz w:val="16"/>
        </w:rPr>
        <w:br/>
        <w:t>These reflections on</w:t>
      </w:r>
      <w:r w:rsidRPr="00BA1714">
        <w:rPr>
          <w:b/>
          <w:color w:val="000000" w:themeColor="text1"/>
          <w:u w:val="single"/>
        </w:rPr>
        <w:t xml:space="preserve"> </w:t>
      </w:r>
      <w:r w:rsidRPr="00BA1714">
        <w:rPr>
          <w:b/>
          <w:color w:val="000000" w:themeColor="text1"/>
          <w:highlight w:val="cyan"/>
          <w:u w:val="single"/>
        </w:rPr>
        <w:t>moral uncertainty suggest</w:t>
      </w:r>
      <w:r w:rsidRPr="00BA1714">
        <w:rPr>
          <w:b/>
          <w:color w:val="000000" w:themeColor="text1"/>
          <w:u w:val="single"/>
        </w:rPr>
        <w:t xml:space="preserve"> </w:t>
      </w:r>
      <w:r w:rsidRPr="00BA1714">
        <w:rPr>
          <w:color w:val="000000" w:themeColor="text1"/>
          <w:sz w:val="16"/>
        </w:rPr>
        <w:t>an alternative, complementary way of looking at existential risk; they also suggest a new way of thinking about the ideal of sustainability. Let me elaborate.¶</w:t>
      </w:r>
      <w:r w:rsidRPr="00BA1714">
        <w:rPr>
          <w:b/>
          <w:color w:val="000000" w:themeColor="text1"/>
          <w:u w:val="single"/>
        </w:rPr>
        <w:t xml:space="preserve"> </w:t>
      </w:r>
      <w:proofErr w:type="gramStart"/>
      <w:r w:rsidRPr="00BA1714">
        <w:rPr>
          <w:b/>
          <w:color w:val="000000" w:themeColor="text1"/>
          <w:u w:val="single"/>
        </w:rPr>
        <w:t>Our</w:t>
      </w:r>
      <w:proofErr w:type="gramEnd"/>
      <w:r w:rsidRPr="00BA1714">
        <w:rPr>
          <w:b/>
          <w:color w:val="000000" w:themeColor="text1"/>
          <w:u w:val="single"/>
        </w:rPr>
        <w:t xml:space="preserve"> </w:t>
      </w:r>
      <w:r w:rsidRPr="00BA1714">
        <w:rPr>
          <w:b/>
          <w:color w:val="000000" w:themeColor="text1"/>
          <w:highlight w:val="cyan"/>
          <w:u w:val="single"/>
        </w:rPr>
        <w:t>present understanding</w:t>
      </w:r>
      <w:r w:rsidRPr="00BA1714">
        <w:rPr>
          <w:b/>
          <w:color w:val="000000" w:themeColor="text1"/>
          <w:u w:val="single"/>
        </w:rPr>
        <w:t xml:space="preserve"> of axiology </w:t>
      </w:r>
      <w:r w:rsidRPr="00BA1714">
        <w:rPr>
          <w:b/>
          <w:color w:val="000000" w:themeColor="text1"/>
          <w:highlight w:val="cyan"/>
          <w:u w:val="single"/>
        </w:rPr>
        <w:t>might</w:t>
      </w:r>
      <w:r w:rsidRPr="00BA1714">
        <w:rPr>
          <w:b/>
          <w:color w:val="000000" w:themeColor="text1"/>
          <w:u w:val="single"/>
        </w:rPr>
        <w:t xml:space="preserve"> </w:t>
      </w:r>
      <w:r w:rsidRPr="00BA1714">
        <w:rPr>
          <w:color w:val="000000" w:themeColor="text1"/>
          <w:sz w:val="16"/>
        </w:rPr>
        <w:t>well</w:t>
      </w:r>
      <w:r w:rsidRPr="00BA1714">
        <w:rPr>
          <w:b/>
          <w:color w:val="000000" w:themeColor="text1"/>
          <w:u w:val="single"/>
        </w:rPr>
        <w:t xml:space="preserve"> </w:t>
      </w:r>
      <w:r w:rsidRPr="00BA1714">
        <w:rPr>
          <w:b/>
          <w:color w:val="000000" w:themeColor="text1"/>
          <w:highlight w:val="cyan"/>
          <w:u w:val="single"/>
        </w:rPr>
        <w:t>be confused</w:t>
      </w:r>
      <w:r w:rsidRPr="00BA1714">
        <w:rPr>
          <w:b/>
          <w:color w:val="000000" w:themeColor="text1"/>
          <w:u w:val="single"/>
        </w:rPr>
        <w:t xml:space="preserve">. We may not </w:t>
      </w:r>
      <w:r w:rsidRPr="00BA1714">
        <w:rPr>
          <w:color w:val="000000" w:themeColor="text1"/>
          <w:sz w:val="16"/>
        </w:rPr>
        <w:t>now</w:t>
      </w:r>
      <w:r w:rsidRPr="00BA1714">
        <w:rPr>
          <w:b/>
          <w:color w:val="000000" w:themeColor="text1"/>
          <w:u w:val="single"/>
        </w:rPr>
        <w:t xml:space="preserve"> </w:t>
      </w:r>
      <w:r w:rsidRPr="00BA1714">
        <w:rPr>
          <w:color w:val="000000" w:themeColor="text1"/>
          <w:sz w:val="16"/>
        </w:rPr>
        <w:t>know — at least not in concrete detail — what outcomes would count as a big win for humanity; we might not even yet</w:t>
      </w:r>
      <w:r w:rsidRPr="00BA1714">
        <w:rPr>
          <w:b/>
          <w:color w:val="000000" w:themeColor="text1"/>
          <w:u w:val="single"/>
        </w:rPr>
        <w:t xml:space="preserve"> be able to imagine the best ends </w:t>
      </w:r>
      <w:r w:rsidRPr="00BA1714">
        <w:rPr>
          <w:color w:val="000000" w:themeColor="text1"/>
          <w:sz w:val="16"/>
        </w:rPr>
        <w:t>of our journey.</w:t>
      </w:r>
      <w:r w:rsidRPr="00BA1714">
        <w:rPr>
          <w:b/>
          <w:color w:val="000000" w:themeColor="text1"/>
          <w:u w:val="single"/>
        </w:rPr>
        <w:t xml:space="preserve"> </w:t>
      </w:r>
      <w:r w:rsidRPr="00BA1714">
        <w:rPr>
          <w:b/>
          <w:color w:val="000000" w:themeColor="text1"/>
          <w:highlight w:val="cyan"/>
          <w:u w:val="single"/>
        </w:rPr>
        <w:t>If we are</w:t>
      </w:r>
      <w:r w:rsidRPr="00BA1714">
        <w:rPr>
          <w:b/>
          <w:color w:val="000000" w:themeColor="text1"/>
          <w:u w:val="single"/>
        </w:rPr>
        <w:t xml:space="preserve"> </w:t>
      </w:r>
      <w:r w:rsidRPr="00BA1714">
        <w:rPr>
          <w:color w:val="000000" w:themeColor="text1"/>
          <w:sz w:val="16"/>
        </w:rPr>
        <w:t>indeed</w:t>
      </w:r>
      <w:r w:rsidRPr="00BA1714">
        <w:rPr>
          <w:b/>
          <w:color w:val="000000" w:themeColor="text1"/>
          <w:u w:val="single"/>
        </w:rPr>
        <w:t xml:space="preserve"> </w:t>
      </w:r>
      <w:r w:rsidRPr="00BA1714">
        <w:rPr>
          <w:color w:val="000000" w:themeColor="text1"/>
          <w:sz w:val="16"/>
        </w:rPr>
        <w:t>profoundly</w:t>
      </w:r>
      <w:r w:rsidRPr="00BA1714">
        <w:rPr>
          <w:b/>
          <w:color w:val="000000" w:themeColor="text1"/>
          <w:u w:val="single"/>
        </w:rPr>
        <w:t xml:space="preserve"> </w:t>
      </w:r>
      <w:r w:rsidRPr="00BA1714">
        <w:rPr>
          <w:b/>
          <w:color w:val="000000" w:themeColor="text1"/>
          <w:highlight w:val="cyan"/>
          <w:u w:val="single"/>
        </w:rPr>
        <w:t>uncertain</w:t>
      </w:r>
      <w:r w:rsidRPr="00BA1714">
        <w:rPr>
          <w:b/>
          <w:color w:val="000000" w:themeColor="text1"/>
          <w:u w:val="single"/>
        </w:rPr>
        <w:t xml:space="preserve"> </w:t>
      </w:r>
      <w:r w:rsidRPr="00BA1714">
        <w:rPr>
          <w:color w:val="000000" w:themeColor="text1"/>
          <w:sz w:val="16"/>
        </w:rPr>
        <w:t>about our ultimate aims,</w:t>
      </w:r>
      <w:r w:rsidRPr="00BA1714">
        <w:rPr>
          <w:b/>
          <w:color w:val="000000" w:themeColor="text1"/>
          <w:u w:val="single"/>
        </w:rPr>
        <w:t xml:space="preserve"> </w:t>
      </w:r>
      <w:r w:rsidRPr="00BA1714">
        <w:rPr>
          <w:color w:val="000000" w:themeColor="text1"/>
          <w:sz w:val="16"/>
        </w:rPr>
        <w:t>then we should recognize that</w:t>
      </w:r>
      <w:r w:rsidRPr="00BA1714">
        <w:rPr>
          <w:b/>
          <w:color w:val="000000" w:themeColor="text1"/>
          <w:u w:val="single"/>
        </w:rPr>
        <w:t xml:space="preserve"> </w:t>
      </w:r>
      <w:r w:rsidRPr="00BA1714">
        <w:rPr>
          <w:b/>
          <w:color w:val="000000" w:themeColor="text1"/>
          <w:highlight w:val="cyan"/>
          <w:u w:val="single"/>
        </w:rPr>
        <w:t>there is a great</w:t>
      </w:r>
      <w:r w:rsidRPr="00BA1714">
        <w:rPr>
          <w:b/>
          <w:color w:val="000000" w:themeColor="text1"/>
          <w:u w:val="single"/>
        </w:rPr>
        <w:t xml:space="preserve"> </w:t>
      </w:r>
      <w:r w:rsidRPr="00BA1714">
        <w:rPr>
          <w:color w:val="000000" w:themeColor="text1"/>
          <w:sz w:val="16"/>
        </w:rPr>
        <w:t>option</w:t>
      </w:r>
      <w:r w:rsidRPr="00BA1714">
        <w:rPr>
          <w:b/>
          <w:color w:val="000000" w:themeColor="text1"/>
          <w:u w:val="single"/>
        </w:rPr>
        <w:t xml:space="preserve"> </w:t>
      </w:r>
      <w:r w:rsidRPr="00BA1714">
        <w:rPr>
          <w:b/>
          <w:color w:val="000000" w:themeColor="text1"/>
          <w:highlight w:val="cyan"/>
          <w:u w:val="single"/>
        </w:rPr>
        <w:t>value in preserving</w:t>
      </w:r>
      <w:r w:rsidRPr="00BA1714">
        <w:rPr>
          <w:b/>
          <w:color w:val="000000" w:themeColor="text1"/>
          <w:u w:val="single"/>
        </w:rPr>
        <w:t xml:space="preserve"> </w:t>
      </w:r>
      <w:r w:rsidRPr="00BA1714">
        <w:rPr>
          <w:color w:val="000000" w:themeColor="text1"/>
          <w:sz w:val="16"/>
        </w:rPr>
        <w:t>— and ideally improving —</w:t>
      </w:r>
      <w:r w:rsidRPr="00BA1714">
        <w:rPr>
          <w:b/>
          <w:color w:val="000000" w:themeColor="text1"/>
          <w:u w:val="single"/>
        </w:rPr>
        <w:t xml:space="preserve"> </w:t>
      </w:r>
      <w:r w:rsidRPr="00BA1714">
        <w:rPr>
          <w:b/>
          <w:color w:val="000000" w:themeColor="text1"/>
          <w:highlight w:val="cyan"/>
          <w:u w:val="single"/>
        </w:rPr>
        <w:t xml:space="preserve">our ability to recognize value </w:t>
      </w:r>
      <w:r w:rsidRPr="00BA1714">
        <w:rPr>
          <w:b/>
          <w:color w:val="000000" w:themeColor="text1"/>
          <w:u w:val="single"/>
        </w:rPr>
        <w:t>and</w:t>
      </w:r>
      <w:r w:rsidRPr="00BA1714">
        <w:rPr>
          <w:color w:val="000000" w:themeColor="text1"/>
          <w:sz w:val="16"/>
        </w:rPr>
        <w:t xml:space="preserve"> to </w:t>
      </w:r>
      <w:r w:rsidRPr="00BA1714">
        <w:rPr>
          <w:b/>
          <w:color w:val="000000" w:themeColor="text1"/>
          <w:u w:val="single"/>
        </w:rPr>
        <w:t xml:space="preserve">steer the future accordingly. </w:t>
      </w:r>
      <w:r w:rsidRPr="00BA1714">
        <w:rPr>
          <w:b/>
          <w:color w:val="000000" w:themeColor="text1"/>
          <w:highlight w:val="cyan"/>
          <w:u w:val="single"/>
        </w:rPr>
        <w:t>Ensuring</w:t>
      </w:r>
      <w:r w:rsidRPr="00BA1714">
        <w:rPr>
          <w:b/>
          <w:color w:val="000000" w:themeColor="text1"/>
          <w:u w:val="single"/>
        </w:rPr>
        <w:t xml:space="preserve"> </w:t>
      </w:r>
      <w:r w:rsidRPr="00BA1714">
        <w:rPr>
          <w:color w:val="000000" w:themeColor="text1"/>
          <w:sz w:val="16"/>
        </w:rPr>
        <w:t>that</w:t>
      </w:r>
      <w:r w:rsidRPr="00BA1714">
        <w:rPr>
          <w:b/>
          <w:color w:val="000000" w:themeColor="text1"/>
          <w:u w:val="single"/>
        </w:rPr>
        <w:t xml:space="preserve"> </w:t>
      </w:r>
      <w:r w:rsidRPr="00BA1714">
        <w:rPr>
          <w:b/>
          <w:color w:val="000000" w:themeColor="text1"/>
          <w:highlight w:val="cyan"/>
          <w:u w:val="single"/>
        </w:rPr>
        <w:t>there will be a future</w:t>
      </w:r>
      <w:r w:rsidRPr="00BA1714">
        <w:rPr>
          <w:b/>
          <w:color w:val="000000" w:themeColor="text1"/>
          <w:u w:val="single"/>
        </w:rPr>
        <w:t xml:space="preserve"> </w:t>
      </w:r>
      <w:r w:rsidRPr="00BA1714">
        <w:rPr>
          <w:color w:val="000000" w:themeColor="text1"/>
          <w:sz w:val="16"/>
        </w:rPr>
        <w:t>version of</w:t>
      </w:r>
      <w:r w:rsidRPr="00BA1714">
        <w:rPr>
          <w:b/>
          <w:color w:val="000000" w:themeColor="text1"/>
          <w:u w:val="single"/>
        </w:rPr>
        <w:t xml:space="preserve"> humanity </w:t>
      </w:r>
      <w:r w:rsidRPr="00BA1714">
        <w:rPr>
          <w:color w:val="000000" w:themeColor="text1"/>
          <w:sz w:val="16"/>
        </w:rPr>
        <w:t>with great powers and a propensity to use them wisely</w:t>
      </w:r>
      <w:r w:rsidRPr="00BA1714">
        <w:rPr>
          <w:b/>
          <w:color w:val="000000" w:themeColor="text1"/>
          <w:u w:val="single"/>
        </w:rPr>
        <w:t xml:space="preserve"> </w:t>
      </w:r>
      <w:r w:rsidRPr="00BA1714">
        <w:rPr>
          <w:b/>
          <w:color w:val="000000" w:themeColor="text1"/>
          <w:highlight w:val="cyan"/>
          <w:u w:val="single"/>
        </w:rPr>
        <w:t>is</w:t>
      </w:r>
      <w:r w:rsidRPr="00BA1714">
        <w:rPr>
          <w:b/>
          <w:color w:val="000000" w:themeColor="text1"/>
          <w:u w:val="single"/>
        </w:rPr>
        <w:t xml:space="preserve"> </w:t>
      </w:r>
      <w:r w:rsidRPr="00BA1714">
        <w:rPr>
          <w:color w:val="000000" w:themeColor="text1"/>
          <w:sz w:val="16"/>
        </w:rPr>
        <w:t>plausibly</w:t>
      </w:r>
      <w:r w:rsidRPr="00BA1714">
        <w:rPr>
          <w:b/>
          <w:color w:val="000000" w:themeColor="text1"/>
          <w:u w:val="single"/>
        </w:rPr>
        <w:t xml:space="preserve"> </w:t>
      </w:r>
      <w:r w:rsidRPr="00BA1714">
        <w:rPr>
          <w:b/>
          <w:color w:val="000000" w:themeColor="text1"/>
          <w:highlight w:val="cyan"/>
          <w:u w:val="single"/>
        </w:rPr>
        <w:t>the best way</w:t>
      </w:r>
      <w:r w:rsidRPr="00BA1714">
        <w:rPr>
          <w:b/>
          <w:color w:val="000000" w:themeColor="text1"/>
          <w:u w:val="single"/>
        </w:rPr>
        <w:t xml:space="preserve"> </w:t>
      </w:r>
      <w:r w:rsidRPr="00BA1714">
        <w:rPr>
          <w:color w:val="000000" w:themeColor="text1"/>
          <w:sz w:val="16"/>
        </w:rPr>
        <w:t>available to us</w:t>
      </w:r>
      <w:r w:rsidRPr="00BA1714">
        <w:rPr>
          <w:b/>
          <w:color w:val="000000" w:themeColor="text1"/>
          <w:u w:val="single"/>
        </w:rPr>
        <w:t xml:space="preserve"> </w:t>
      </w:r>
      <w:r w:rsidRPr="00BA1714">
        <w:rPr>
          <w:b/>
          <w:color w:val="000000" w:themeColor="text1"/>
          <w:highlight w:val="cyan"/>
          <w:u w:val="single"/>
        </w:rPr>
        <w:t>to increase</w:t>
      </w:r>
      <w:r w:rsidRPr="00BA1714">
        <w:rPr>
          <w:b/>
          <w:color w:val="000000" w:themeColor="text1"/>
          <w:u w:val="single"/>
        </w:rPr>
        <w:t xml:space="preserve"> the </w:t>
      </w:r>
      <w:r w:rsidRPr="00BA1714">
        <w:rPr>
          <w:b/>
          <w:color w:val="000000" w:themeColor="text1"/>
          <w:highlight w:val="cyan"/>
          <w:u w:val="single"/>
        </w:rPr>
        <w:t>probability that the future will contain</w:t>
      </w:r>
      <w:r w:rsidRPr="00BA1714">
        <w:rPr>
          <w:b/>
          <w:color w:val="000000" w:themeColor="text1"/>
          <w:u w:val="single"/>
        </w:rPr>
        <w:t xml:space="preserve"> </w:t>
      </w:r>
      <w:r w:rsidRPr="00BA1714">
        <w:rPr>
          <w:color w:val="000000" w:themeColor="text1"/>
          <w:sz w:val="16"/>
        </w:rPr>
        <w:t>a lot of</w:t>
      </w:r>
      <w:r w:rsidRPr="00BA1714">
        <w:rPr>
          <w:b/>
          <w:color w:val="000000" w:themeColor="text1"/>
          <w:u w:val="single"/>
        </w:rPr>
        <w:t xml:space="preserve"> </w:t>
      </w:r>
      <w:r w:rsidRPr="00BA1714">
        <w:rPr>
          <w:b/>
          <w:color w:val="000000" w:themeColor="text1"/>
          <w:highlight w:val="cyan"/>
          <w:u w:val="single"/>
        </w:rPr>
        <w:t>value</w:t>
      </w:r>
      <w:r w:rsidRPr="00BA1714">
        <w:rPr>
          <w:b/>
          <w:color w:val="000000" w:themeColor="text1"/>
          <w:u w:val="single"/>
        </w:rPr>
        <w:t xml:space="preserve">. </w:t>
      </w:r>
      <w:r w:rsidRPr="00BA1714">
        <w:rPr>
          <w:color w:val="000000" w:themeColor="text1"/>
          <w:sz w:val="16"/>
        </w:rPr>
        <w:t>To do this, we must prevent any existential catastrophe.</w:t>
      </w:r>
    </w:p>
    <w:p w:rsidR="003D6664" w:rsidRDefault="003D6664" w:rsidP="003D6664">
      <w:pPr>
        <w:pStyle w:val="Heading3"/>
      </w:pPr>
      <w:r>
        <w:t>Case</w:t>
      </w:r>
    </w:p>
    <w:p w:rsidR="003D6664" w:rsidRPr="00600C4D" w:rsidRDefault="003D6664" w:rsidP="003D6664">
      <w:pPr>
        <w:pStyle w:val="Heading4"/>
      </w:pPr>
      <w:r>
        <w:t xml:space="preserve">Unions are </w:t>
      </w:r>
      <w:r>
        <w:rPr>
          <w:u w:val="single"/>
        </w:rPr>
        <w:t>endemically</w:t>
      </w:r>
      <w:r>
        <w:t xml:space="preserve"> corrupt and tied to organized crime – that includes </w:t>
      </w:r>
      <w:r>
        <w:rPr>
          <w:u w:val="single"/>
        </w:rPr>
        <w:t>extortionate strikes</w:t>
      </w:r>
      <w:r>
        <w:t xml:space="preserve">. </w:t>
      </w:r>
    </w:p>
    <w:p w:rsidR="003D6664" w:rsidRDefault="003D6664" w:rsidP="003D6664">
      <w:r>
        <w:t xml:space="preserve">Erin </w:t>
      </w:r>
      <w:r w:rsidRPr="007716DC">
        <w:rPr>
          <w:rStyle w:val="Style13ptBold"/>
        </w:rPr>
        <w:t>Shannon 18</w:t>
      </w:r>
      <w:r w:rsidRPr="007716DC">
        <w:t xml:space="preserve"> [Erin Shannon is the Director of the Center for Worker Rights at Washington Policy Center and manages WPC’s Olympia office. She has testified numerous times before legislative committees on small business issues.  Her op-eds regularly appear in newspapers around the state, including The Seattle Times and The Puget Sound Business Journal, and she has been interviewed on numerous radio and TV programs including Fox News, CNN Money, and “Stossel with John Stossel” on Fox Business. Before joining Washington Policy Center, Erin was the Public Relations Director of Washington state's largest pro-small business trade association, and was formerly a Legislative Correspondent for U.S. Congressman Randy Tate in Washington, D.C. Over the past 15 years she has appeared regularly in print, broadcast and radio media. She was a recurring guest on ABC's Bill Maher's "Politically Incorrect," until the show's cancellation in 2002, and participated in a live, on-stage version of “Politically Incorrect” in Seattle with Bill Maher. Erin has served as the spokesperson for several pro-small business initiative campaigns including Referendum 53, repealing increases in unemployment insurance taxes; Initiative 841, repealing the state's ergonomics rule; and Initiative 1082, to end the state's monopoly on workers' compensation. Erin holds a bachelor's degree in political science from the University of Washington.) "Report shows corruption continues to plague labor unions," No Publication, 1-22-2018] SM</w:t>
      </w:r>
    </w:p>
    <w:p w:rsidR="003D6664" w:rsidRPr="007716DC" w:rsidRDefault="003D6664" w:rsidP="003D6664">
      <w:pPr>
        <w:rPr>
          <w:sz w:val="16"/>
        </w:rPr>
      </w:pPr>
      <w:r w:rsidRPr="007716DC">
        <w:rPr>
          <w:sz w:val="16"/>
        </w:rPr>
        <w:t xml:space="preserve">Many in </w:t>
      </w:r>
      <w:r w:rsidRPr="003D6664">
        <w:rPr>
          <w:rStyle w:val="StyleUnderline"/>
          <w:highlight w:val="magenta"/>
        </w:rPr>
        <w:t xml:space="preserve">the public perceive </w:t>
      </w:r>
      <w:r w:rsidRPr="003D6664">
        <w:rPr>
          <w:rStyle w:val="Emphasis"/>
          <w:highlight w:val="magenta"/>
        </w:rPr>
        <w:t>labor unions to be synonymous with corruption</w:t>
      </w:r>
      <w:r w:rsidRPr="007716DC">
        <w:rPr>
          <w:sz w:val="16"/>
        </w:rPr>
        <w:t xml:space="preserve">.  For decades, the labor bosses running </w:t>
      </w:r>
      <w:r w:rsidRPr="003D6664">
        <w:rPr>
          <w:rStyle w:val="StyleUnderline"/>
          <w:highlight w:val="magenta"/>
        </w:rPr>
        <w:t>unions have been caricatured as morally bankrupt, mobster-like thugs</w:t>
      </w:r>
      <w:r w:rsidRPr="007716DC">
        <w:rPr>
          <w:sz w:val="16"/>
        </w:rPr>
        <w:t xml:space="preserve"> who care more about power and money than serving their hard-working, dues-paying members. </w:t>
      </w:r>
    </w:p>
    <w:p w:rsidR="003D6664" w:rsidRPr="007716DC" w:rsidRDefault="003D6664" w:rsidP="003D6664">
      <w:pPr>
        <w:rPr>
          <w:sz w:val="16"/>
        </w:rPr>
      </w:pPr>
      <w:r w:rsidRPr="007716DC">
        <w:rPr>
          <w:sz w:val="16"/>
        </w:rPr>
        <w:t xml:space="preserve">It’s a perception that some union officials like to perpetuate.  One Teamsters official would introduce himself as “Jimmy the Bull” before threatening businesses and non-profits if they didn’t hire his workers for jobs that didn’t even exist (because they weren’t needed).  Ironically, the jobs he strong-armed were for friends and family members, some of whom weren’t even union members.  </w:t>
      </w:r>
    </w:p>
    <w:p w:rsidR="003D6664" w:rsidRPr="007716DC" w:rsidRDefault="003D6664" w:rsidP="003D6664">
      <w:pPr>
        <w:rPr>
          <w:sz w:val="16"/>
        </w:rPr>
      </w:pPr>
      <w:r w:rsidRPr="007716DC">
        <w:rPr>
          <w:sz w:val="16"/>
        </w:rPr>
        <w:t xml:space="preserve">He and his union gang (they referred to themselves as the “Perry Crew”) would </w:t>
      </w:r>
      <w:r w:rsidRPr="00600C4D">
        <w:rPr>
          <w:rStyle w:val="StyleUnderline"/>
        </w:rPr>
        <w:t>shake down employers and pocket the payments that were supposed to go to the union benefit fund</w:t>
      </w:r>
      <w:r w:rsidRPr="007716DC">
        <w:rPr>
          <w:sz w:val="16"/>
        </w:rPr>
        <w:t xml:space="preserve">.  Jimmy the Bull and </w:t>
      </w:r>
      <w:r w:rsidRPr="00600C4D">
        <w:rPr>
          <w:rStyle w:val="StyleUnderline"/>
        </w:rPr>
        <w:t>the Perry Crew also assaulted and intimidated rank and file union members</w:t>
      </w:r>
      <w:r w:rsidRPr="007716DC">
        <w:rPr>
          <w:sz w:val="16"/>
        </w:rPr>
        <w:t xml:space="preserve"> who were critical of union leadership and physically blocked them from the union hall to keep them from voting on a contract proposal with a major employer.</w:t>
      </w:r>
    </w:p>
    <w:p w:rsidR="003D6664" w:rsidRPr="007716DC" w:rsidRDefault="003D6664" w:rsidP="003D6664">
      <w:pPr>
        <w:rPr>
          <w:sz w:val="16"/>
        </w:rPr>
      </w:pPr>
      <w:r w:rsidRPr="007716DC">
        <w:rPr>
          <w:sz w:val="16"/>
        </w:rPr>
        <w:t xml:space="preserve">Jimmy the Bull and the Perry Crew were ultimately found guilty of extortion and racketeering, joining the ranks of </w:t>
      </w:r>
      <w:r w:rsidRPr="00600C4D">
        <w:rPr>
          <w:rStyle w:val="StyleUnderline"/>
        </w:rPr>
        <w:t>hundreds of union leaders</w:t>
      </w:r>
      <w:r w:rsidRPr="007716DC">
        <w:rPr>
          <w:sz w:val="16"/>
        </w:rPr>
        <w:t xml:space="preserve"> who </w:t>
      </w:r>
      <w:r w:rsidRPr="00600C4D">
        <w:rPr>
          <w:rStyle w:val="StyleUnderline"/>
        </w:rPr>
        <w:t>have been found guilty of a myriad of crimes</w:t>
      </w:r>
      <w:r w:rsidRPr="007716DC">
        <w:rPr>
          <w:sz w:val="16"/>
        </w:rPr>
        <w:t xml:space="preserve"> against their union brothers and sisters.</w:t>
      </w:r>
    </w:p>
    <w:p w:rsidR="003D6664" w:rsidRPr="007716DC" w:rsidRDefault="003D6664" w:rsidP="003D6664">
      <w:pPr>
        <w:rPr>
          <w:sz w:val="16"/>
        </w:rPr>
      </w:pPr>
      <w:r w:rsidRPr="007716DC">
        <w:rPr>
          <w:sz w:val="16"/>
        </w:rPr>
        <w:t xml:space="preserve">According to an investigation by the </w:t>
      </w:r>
      <w:r w:rsidRPr="00600C4D">
        <w:rPr>
          <w:rStyle w:val="StyleUnderline"/>
        </w:rPr>
        <w:t>Detroit Free Press</w:t>
      </w:r>
      <w:r w:rsidRPr="007716DC">
        <w:rPr>
          <w:sz w:val="16"/>
        </w:rPr>
        <w:t xml:space="preserve">, federal records reveal </w:t>
      </w:r>
      <w:r w:rsidRPr="003D6664">
        <w:rPr>
          <w:rStyle w:val="Emphasis"/>
          <w:highlight w:val="magenta"/>
        </w:rPr>
        <w:t>embezzling from union offices is “endemic” around the country</w:t>
      </w:r>
      <w:r w:rsidRPr="003D6664">
        <w:rPr>
          <w:sz w:val="16"/>
          <w:highlight w:val="magenta"/>
        </w:rPr>
        <w:t>.</w:t>
      </w:r>
      <w:r w:rsidRPr="007716DC">
        <w:rPr>
          <w:sz w:val="16"/>
        </w:rPr>
        <w:t xml:space="preserve"> </w:t>
      </w:r>
    </w:p>
    <w:p w:rsidR="003D6664" w:rsidRPr="007716DC" w:rsidRDefault="003D6664" w:rsidP="003D6664">
      <w:pPr>
        <w:rPr>
          <w:sz w:val="16"/>
        </w:rPr>
      </w:pPr>
      <w:r w:rsidRPr="007716DC">
        <w:rPr>
          <w:sz w:val="16"/>
        </w:rPr>
        <w:t xml:space="preserve">The Detroit Free Press reports that documents obtained from the </w:t>
      </w:r>
      <w:r w:rsidRPr="00600C4D">
        <w:rPr>
          <w:rStyle w:val="StyleUnderline"/>
        </w:rPr>
        <w:t>U.S. Department of Labor</w:t>
      </w:r>
      <w:r w:rsidRPr="007716DC">
        <w:rPr>
          <w:sz w:val="16"/>
        </w:rPr>
        <w:t xml:space="preserve"> (DOL) show </w:t>
      </w:r>
      <w:r w:rsidRPr="003D6664">
        <w:rPr>
          <w:rStyle w:val="Emphasis"/>
          <w:highlight w:val="magenta"/>
        </w:rPr>
        <w:t>embezzlement took place in hundreds of union offices across the nation over the past ten years</w:t>
      </w:r>
      <w:r w:rsidRPr="007716DC">
        <w:rPr>
          <w:sz w:val="16"/>
        </w:rPr>
        <w:t xml:space="preserve">.  In just the </w:t>
      </w:r>
      <w:r w:rsidRPr="00600C4D">
        <w:rPr>
          <w:rStyle w:val="StyleUnderline"/>
        </w:rPr>
        <w:t>last two years</w:t>
      </w:r>
      <w:r w:rsidRPr="007716DC">
        <w:rPr>
          <w:sz w:val="16"/>
        </w:rPr>
        <w:t xml:space="preserve"> alone, </w:t>
      </w:r>
      <w:r w:rsidRPr="003D6664">
        <w:rPr>
          <w:rStyle w:val="StyleUnderline"/>
          <w:highlight w:val="magenta"/>
        </w:rPr>
        <w:t xml:space="preserve">more than </w:t>
      </w:r>
      <w:r w:rsidRPr="003D6664">
        <w:rPr>
          <w:rStyle w:val="Emphasis"/>
          <w:highlight w:val="magenta"/>
        </w:rPr>
        <w:t>300 union offices</w:t>
      </w:r>
      <w:r w:rsidRPr="003D6664">
        <w:rPr>
          <w:rStyle w:val="StyleUnderline"/>
          <w:highlight w:val="magenta"/>
        </w:rPr>
        <w:t xml:space="preserve"> were found to have a union official or employee </w:t>
      </w:r>
      <w:r w:rsidRPr="003D6664">
        <w:rPr>
          <w:rStyle w:val="Emphasis"/>
          <w:highlight w:val="magenta"/>
        </w:rPr>
        <w:t>stealing</w:t>
      </w:r>
      <w:r w:rsidRPr="007716DC">
        <w:rPr>
          <w:sz w:val="16"/>
        </w:rPr>
        <w:t xml:space="preserve"> from union members. </w:t>
      </w:r>
    </w:p>
    <w:p w:rsidR="003D6664" w:rsidRPr="007716DC" w:rsidRDefault="003D6664" w:rsidP="003D6664">
      <w:pPr>
        <w:rPr>
          <w:sz w:val="16"/>
        </w:rPr>
      </w:pPr>
      <w:r w:rsidRPr="007716DC">
        <w:rPr>
          <w:sz w:val="16"/>
        </w:rPr>
        <w:t>The article highlights some examples, but a more extensive list can be found on the Labor Racket Weekly, a recurring and regularly updated list of the union officials around the country who have been charged, or found guilty, of stealing from the hard-working members who pay dues.  Or you can peruse the Office of Labor-Management Standards (OLMS) Annual Report, which highlights the most significant enforcement actions against union officers and employees each year.</w:t>
      </w:r>
    </w:p>
    <w:p w:rsidR="003D6664" w:rsidRPr="007716DC" w:rsidRDefault="003D6664" w:rsidP="003D6664">
      <w:pPr>
        <w:rPr>
          <w:sz w:val="16"/>
        </w:rPr>
      </w:pPr>
      <w:r w:rsidRPr="007716DC">
        <w:rPr>
          <w:sz w:val="16"/>
        </w:rPr>
        <w:lastRenderedPageBreak/>
        <w:t>The Detroit Free P</w:t>
      </w:r>
      <w:r w:rsidRPr="007716DC">
        <w:rPr>
          <w:sz w:val="16"/>
        </w:rPr>
        <w:lastRenderedPageBreak/>
        <w:t xml:space="preserve">ress report said </w:t>
      </w:r>
      <w:r w:rsidRPr="003D6664">
        <w:rPr>
          <w:rStyle w:val="StyleUnderline"/>
          <w:highlight w:val="magenta"/>
        </w:rPr>
        <w:t>individual cases</w:t>
      </w:r>
      <w:r w:rsidRPr="007716DC">
        <w:rPr>
          <w:sz w:val="16"/>
        </w:rPr>
        <w:t xml:space="preserve"> compiled by the OLMS last year cite theft and fraud </w:t>
      </w:r>
      <w:r w:rsidRPr="003D6664">
        <w:rPr>
          <w:rStyle w:val="StyleUnderline"/>
          <w:highlight w:val="magenta"/>
        </w:rPr>
        <w:t xml:space="preserve">ranging from $1,051 to a staggering </w:t>
      </w:r>
      <w:r w:rsidRPr="003D6664">
        <w:rPr>
          <w:rStyle w:val="Emphasis"/>
          <w:highlight w:val="magenta"/>
        </w:rPr>
        <w:t>$6.5 million</w:t>
      </w:r>
      <w:r w:rsidRPr="003D6664">
        <w:rPr>
          <w:sz w:val="16"/>
          <w:highlight w:val="magenta"/>
        </w:rPr>
        <w:t>.</w:t>
      </w:r>
      <w:r w:rsidRPr="007716DC">
        <w:rPr>
          <w:sz w:val="16"/>
        </w:rPr>
        <w:t xml:space="preserve">  The stolen dues are </w:t>
      </w:r>
      <w:r w:rsidRPr="00600C4D">
        <w:rPr>
          <w:rStyle w:val="StyleUnderline"/>
        </w:rPr>
        <w:t xml:space="preserve">used to buy </w:t>
      </w:r>
      <w:r w:rsidRPr="007716DC">
        <w:rPr>
          <w:sz w:val="16"/>
        </w:rPr>
        <w:t xml:space="preserve">everything from </w:t>
      </w:r>
      <w:r w:rsidRPr="00600C4D">
        <w:rPr>
          <w:rStyle w:val="StyleUnderline"/>
        </w:rPr>
        <w:t>luxury goods and lavish vacations</w:t>
      </w:r>
      <w:r w:rsidRPr="007716DC">
        <w:rPr>
          <w:sz w:val="16"/>
        </w:rPr>
        <w:t xml:space="preserve"> to everyday items like gas and food.</w:t>
      </w:r>
    </w:p>
    <w:p w:rsidR="003D6664" w:rsidRPr="007716DC" w:rsidRDefault="003D6664" w:rsidP="003D6664">
      <w:pPr>
        <w:rPr>
          <w:sz w:val="16"/>
        </w:rPr>
      </w:pPr>
      <w:r w:rsidRPr="007716DC">
        <w:rPr>
          <w:sz w:val="16"/>
        </w:rPr>
        <w:t xml:space="preserve">OLMS has investigated and prosecuted union leaders for embezzling more than $100 million in union dues since 2001. </w:t>
      </w:r>
    </w:p>
    <w:p w:rsidR="003D6664" w:rsidRPr="007716DC" w:rsidRDefault="003D6664" w:rsidP="003D6664">
      <w:pPr>
        <w:rPr>
          <w:sz w:val="16"/>
        </w:rPr>
      </w:pPr>
      <w:r w:rsidRPr="007716DC">
        <w:rPr>
          <w:sz w:val="16"/>
        </w:rPr>
        <w:t xml:space="preserve">Like Jimmy the Bull, the crimes don’t stop with embezzlement.  </w:t>
      </w:r>
      <w:r w:rsidRPr="003D6664">
        <w:rPr>
          <w:rStyle w:val="Emphasis"/>
          <w:highlight w:val="magenta"/>
        </w:rPr>
        <w:t>Hundreds of union officials have been indicted</w:t>
      </w:r>
      <w:r w:rsidRPr="00600C4D">
        <w:rPr>
          <w:rStyle w:val="Emphasis"/>
        </w:rPr>
        <w:t xml:space="preserve"> </w:t>
      </w:r>
      <w:r w:rsidRPr="003D6664">
        <w:rPr>
          <w:rStyle w:val="Emphasis"/>
          <w:highlight w:val="magenta"/>
        </w:rPr>
        <w:t>for</w:t>
      </w:r>
      <w:r w:rsidRPr="007716DC">
        <w:rPr>
          <w:sz w:val="16"/>
        </w:rPr>
        <w:t xml:space="preserve"> other crimes that victimize union members, such as filing </w:t>
      </w:r>
      <w:r w:rsidRPr="00600C4D">
        <w:rPr>
          <w:rStyle w:val="StyleUnderline"/>
        </w:rPr>
        <w:t>false reports</w:t>
      </w:r>
      <w:r w:rsidRPr="007716DC">
        <w:rPr>
          <w:sz w:val="16"/>
        </w:rPr>
        <w:t xml:space="preserve">, keeping false records, </w:t>
      </w:r>
      <w:r w:rsidRPr="003D6664">
        <w:rPr>
          <w:rStyle w:val="StyleUnderline"/>
          <w:highlight w:val="magenta"/>
        </w:rPr>
        <w:t>destruction of records</w:t>
      </w:r>
      <w:r w:rsidRPr="003D6664">
        <w:rPr>
          <w:sz w:val="16"/>
          <w:highlight w:val="magenta"/>
        </w:rPr>
        <w:t xml:space="preserve">, </w:t>
      </w:r>
      <w:r w:rsidRPr="003D6664">
        <w:rPr>
          <w:rStyle w:val="Emphasis"/>
          <w:highlight w:val="magenta"/>
        </w:rPr>
        <w:t>extortionate picketing</w:t>
      </w:r>
      <w:r w:rsidRPr="003D6664">
        <w:rPr>
          <w:sz w:val="16"/>
          <w:highlight w:val="magenta"/>
        </w:rPr>
        <w:t xml:space="preserve"> and </w:t>
      </w:r>
      <w:r w:rsidRPr="003D6664">
        <w:rPr>
          <w:rStyle w:val="Emphasis"/>
          <w:highlight w:val="magenta"/>
        </w:rPr>
        <w:t>deprivation of rights by violence</w:t>
      </w:r>
      <w:r w:rsidRPr="007716DC">
        <w:rPr>
          <w:sz w:val="16"/>
        </w:rPr>
        <w:t>.  The OLMS notes:</w:t>
      </w:r>
    </w:p>
    <w:p w:rsidR="003D6664" w:rsidRPr="007716DC" w:rsidRDefault="003D6664" w:rsidP="003D6664">
      <w:pPr>
        <w:rPr>
          <w:sz w:val="16"/>
        </w:rPr>
      </w:pPr>
      <w:r w:rsidRPr="007716DC">
        <w:rPr>
          <w:sz w:val="16"/>
        </w:rPr>
        <w:t xml:space="preserve">“As part of its effort to protect and safeguard union funds and assets, OLMS investigates possible embezzlement from unions and other violations of criminal laws.  </w:t>
      </w:r>
      <w:r w:rsidRPr="00600C4D">
        <w:rPr>
          <w:rStyle w:val="StyleUnderline"/>
        </w:rPr>
        <w:t>Over the past 10 years</w:t>
      </w:r>
      <w:r w:rsidRPr="007716DC">
        <w:rPr>
          <w:sz w:val="16"/>
        </w:rPr>
        <w:t xml:space="preserve">, restitution of </w:t>
      </w:r>
      <w:r w:rsidRPr="00600C4D">
        <w:rPr>
          <w:rStyle w:val="Emphasis"/>
        </w:rPr>
        <w:t>$102,625,236</w:t>
      </w:r>
      <w:r w:rsidRPr="007716DC">
        <w:rPr>
          <w:sz w:val="16"/>
        </w:rPr>
        <w:t xml:space="preserve"> has been paid or ordered to be paid </w:t>
      </w:r>
      <w:r w:rsidRPr="00600C4D">
        <w:rPr>
          <w:rStyle w:val="StyleUnderline"/>
        </w:rPr>
        <w:t>to defrauded unions</w:t>
      </w:r>
      <w:r w:rsidRPr="007716DC">
        <w:rPr>
          <w:sz w:val="16"/>
        </w:rPr>
        <w:t xml:space="preserve"> and other parties.”</w:t>
      </w:r>
    </w:p>
    <w:p w:rsidR="003D6664" w:rsidRPr="007716DC" w:rsidRDefault="003D6664" w:rsidP="003D6664">
      <w:pPr>
        <w:rPr>
          <w:sz w:val="16"/>
        </w:rPr>
      </w:pPr>
      <w:r w:rsidRPr="007716DC">
        <w:rPr>
          <w:sz w:val="16"/>
        </w:rPr>
        <w:t xml:space="preserve">Just to clarify, that is restitution of </w:t>
      </w:r>
      <w:r w:rsidRPr="00600C4D">
        <w:rPr>
          <w:rStyle w:val="Emphasis"/>
        </w:rPr>
        <w:t>more than $102 million</w:t>
      </w:r>
      <w:r w:rsidRPr="007716DC">
        <w:rPr>
          <w:sz w:val="16"/>
        </w:rPr>
        <w:t>.</w:t>
      </w:r>
    </w:p>
    <w:p w:rsidR="003D6664" w:rsidRPr="007716DC" w:rsidRDefault="003D6664" w:rsidP="003D6664">
      <w:pPr>
        <w:rPr>
          <w:sz w:val="16"/>
        </w:rPr>
      </w:pPr>
      <w:r w:rsidRPr="007716DC">
        <w:rPr>
          <w:sz w:val="16"/>
        </w:rPr>
        <w:t xml:space="preserve">In addition to those crimes, the DOL’s Office of Inspector General (OIG) has investigated </w:t>
      </w:r>
      <w:r w:rsidRPr="00600C4D">
        <w:rPr>
          <w:rStyle w:val="StyleUnderline"/>
        </w:rPr>
        <w:t>numerous cases of labor racketeering and organized crime’s influence within the labor movement</w:t>
      </w:r>
      <w:r w:rsidRPr="007716DC">
        <w:rPr>
          <w:sz w:val="16"/>
        </w:rPr>
        <w:t xml:space="preserve">.  </w:t>
      </w:r>
      <w:r w:rsidRPr="007716DC">
        <w:rPr>
          <w:rStyle w:val="StyleUnderline"/>
        </w:rPr>
        <w:t>Since 2001</w:t>
      </w:r>
      <w:r w:rsidRPr="007716DC">
        <w:rPr>
          <w:sz w:val="16"/>
        </w:rPr>
        <w:t xml:space="preserve">, there have been </w:t>
      </w:r>
      <w:r w:rsidRPr="007716DC">
        <w:rPr>
          <w:rStyle w:val="StyleUnderline"/>
        </w:rPr>
        <w:t>more than 2,000 union racketeering indictments</w:t>
      </w:r>
      <w:r w:rsidRPr="007716DC">
        <w:rPr>
          <w:sz w:val="16"/>
        </w:rPr>
        <w:t xml:space="preserve"> and </w:t>
      </w:r>
      <w:r w:rsidRPr="007716DC">
        <w:rPr>
          <w:rStyle w:val="StyleUnderline"/>
        </w:rPr>
        <w:t>$3 billion levied in fines</w:t>
      </w:r>
      <w:r w:rsidRPr="007716DC">
        <w:rPr>
          <w:sz w:val="16"/>
        </w:rPr>
        <w:t xml:space="preserve"> and restitutions.</w:t>
      </w:r>
    </w:p>
    <w:p w:rsidR="003D6664" w:rsidRPr="007716DC" w:rsidRDefault="003D6664" w:rsidP="003D6664">
      <w:pPr>
        <w:rPr>
          <w:sz w:val="16"/>
        </w:rPr>
      </w:pPr>
      <w:r w:rsidRPr="007716DC">
        <w:rPr>
          <w:sz w:val="16"/>
        </w:rPr>
        <w:t xml:space="preserve">Of course, the shocking </w:t>
      </w:r>
      <w:r w:rsidRPr="007716DC">
        <w:rPr>
          <w:rStyle w:val="StyleUnderline"/>
        </w:rPr>
        <w:t>data</w:t>
      </w:r>
      <w:r w:rsidRPr="007716DC">
        <w:rPr>
          <w:sz w:val="16"/>
        </w:rPr>
        <w:t xml:space="preserve"> from the Department of Labor </w:t>
      </w:r>
      <w:r w:rsidRPr="007716DC">
        <w:rPr>
          <w:rStyle w:val="Emphasis"/>
        </w:rPr>
        <w:t>only includes the cases where the theft, racketeering and other criminal activity were caught</w:t>
      </w:r>
      <w:r w:rsidRPr="007716DC">
        <w:rPr>
          <w:sz w:val="16"/>
        </w:rPr>
        <w:t xml:space="preserve">.  One can’t help but wonder </w:t>
      </w:r>
      <w:r w:rsidRPr="007716DC">
        <w:rPr>
          <w:rStyle w:val="Emphasis"/>
        </w:rPr>
        <w:t>how high the incidence of theft, fraud and other criminal activity by union officials might really be</w:t>
      </w:r>
      <w:r w:rsidRPr="007716DC">
        <w:rPr>
          <w:sz w:val="16"/>
        </w:rPr>
        <w:t>.</w:t>
      </w:r>
    </w:p>
    <w:p w:rsidR="003D6664" w:rsidRDefault="003D6664" w:rsidP="003D6664">
      <w:pPr>
        <w:rPr>
          <w:sz w:val="16"/>
        </w:rPr>
      </w:pPr>
      <w:r w:rsidRPr="007716DC">
        <w:rPr>
          <w:sz w:val="16"/>
        </w:rPr>
        <w:t xml:space="preserve">Regardless, it is clear that </w:t>
      </w:r>
      <w:r w:rsidRPr="007716DC">
        <w:rPr>
          <w:rStyle w:val="Emphasis"/>
        </w:rPr>
        <w:t>union corruption is alive and well across the country</w:t>
      </w:r>
      <w:r w:rsidRPr="007716DC">
        <w:rPr>
          <w:sz w:val="16"/>
        </w:rPr>
        <w:t>.</w:t>
      </w:r>
    </w:p>
    <w:p w:rsidR="003D6664" w:rsidRPr="003D6664" w:rsidRDefault="003D6664" w:rsidP="003D6664">
      <w:pPr>
        <w:pStyle w:val="Heading4"/>
      </w:pPr>
      <w:r>
        <w:t xml:space="preserve">That doesn’t adhere to </w:t>
      </w:r>
      <w:proofErr w:type="gramStart"/>
      <w:r>
        <w:t>jewish</w:t>
      </w:r>
      <w:proofErr w:type="gramEnd"/>
      <w:r>
        <w:t xml:space="preserve"> law</w:t>
      </w:r>
    </w:p>
    <w:sectPr w:rsidR="003D6664" w:rsidRPr="003D6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F96330"/>
    <w:rsid w:val="000139A3"/>
    <w:rsid w:val="00100833"/>
    <w:rsid w:val="00104529"/>
    <w:rsid w:val="00105942"/>
    <w:rsid w:val="00107396"/>
    <w:rsid w:val="00144A4C"/>
    <w:rsid w:val="00176AB0"/>
    <w:rsid w:val="00177B7D"/>
    <w:rsid w:val="0018322D"/>
    <w:rsid w:val="001B5776"/>
    <w:rsid w:val="001E527A"/>
    <w:rsid w:val="001F78CE"/>
    <w:rsid w:val="00212F6C"/>
    <w:rsid w:val="00251FC7"/>
    <w:rsid w:val="002855A7"/>
    <w:rsid w:val="002B146A"/>
    <w:rsid w:val="002B5E17"/>
    <w:rsid w:val="00315690"/>
    <w:rsid w:val="00316B75"/>
    <w:rsid w:val="00325646"/>
    <w:rsid w:val="00343911"/>
    <w:rsid w:val="003460F2"/>
    <w:rsid w:val="0038158C"/>
    <w:rsid w:val="003902BA"/>
    <w:rsid w:val="003A09E2"/>
    <w:rsid w:val="003D666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35DC"/>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9633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3D6664"/>
    <w:rPr>
      <w:rFonts w:ascii="Calibri" w:hAnsi="Calibri"/>
    </w:rPr>
  </w:style>
  <w:style w:type="paragraph" w:styleId="Heading1">
    <w:name w:val="heading 1"/>
    <w:aliases w:val="Pocket"/>
    <w:basedOn w:val="Normal"/>
    <w:next w:val="Normal"/>
    <w:link w:val="Heading1Char"/>
    <w:qFormat/>
    <w:rsid w:val="00F963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63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F963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963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63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330"/>
  </w:style>
  <w:style w:type="character" w:customStyle="1" w:styleId="Heading1Char">
    <w:name w:val="Heading 1 Char"/>
    <w:aliases w:val="Pocket Char"/>
    <w:basedOn w:val="DefaultParagraphFont"/>
    <w:link w:val="Heading1"/>
    <w:rsid w:val="00F963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6330"/>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F9633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96330"/>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B"/>
    <w:basedOn w:val="DefaultParagraphFont"/>
    <w:link w:val="textbold"/>
    <w:uiPriority w:val="7"/>
    <w:qFormat/>
    <w:rsid w:val="00F963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6330"/>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cite,Bo,8"/>
    <w:basedOn w:val="DefaultParagraphFont"/>
    <w:link w:val="Citation"/>
    <w:uiPriority w:val="6"/>
    <w:qFormat/>
    <w:rsid w:val="00F9633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F96330"/>
    <w:rPr>
      <w:color w:val="auto"/>
      <w:u w:val="none"/>
    </w:rPr>
  </w:style>
  <w:style w:type="character" w:styleId="FollowedHyperlink">
    <w:name w:val="FollowedHyperlink"/>
    <w:basedOn w:val="DefaultParagraphFont"/>
    <w:uiPriority w:val="99"/>
    <w:semiHidden/>
    <w:unhideWhenUsed/>
    <w:rsid w:val="00F96330"/>
    <w:rPr>
      <w:color w:val="auto"/>
      <w:u w:val="non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3D666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itation">
    <w:name w:val="Citation"/>
    <w:basedOn w:val="Normal"/>
    <w:link w:val="StyleUnderline"/>
    <w:uiPriority w:val="6"/>
    <w:qFormat/>
    <w:rsid w:val="003D6664"/>
    <w:pPr>
      <w:spacing w:after="0" w:line="240" w:lineRule="auto"/>
    </w:pPr>
    <w:rPr>
      <w:rFonts w:asciiTheme="minorHAnsi" w:hAnsiTheme="minorHAnsi"/>
      <w:u w:val="single"/>
    </w:rPr>
  </w:style>
  <w:style w:type="paragraph" w:customStyle="1" w:styleId="textbold">
    <w:name w:val="text bold"/>
    <w:basedOn w:val="Normal"/>
    <w:link w:val="Emphasis"/>
    <w:uiPriority w:val="7"/>
    <w:qFormat/>
    <w:rsid w:val="003D6664"/>
    <w:pPr>
      <w:ind w:left="720"/>
      <w:jc w:val="both"/>
    </w:pPr>
    <w:rPr>
      <w:b/>
      <w:iCs/>
      <w:u w:val="single"/>
    </w:rPr>
  </w:style>
  <w:style w:type="paragraph" w:customStyle="1" w:styleId="paragraph">
    <w:name w:val="paragraph"/>
    <w:basedOn w:val="Normal"/>
    <w:rsid w:val="003D666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3D6664"/>
  </w:style>
  <w:style w:type="character" w:customStyle="1" w:styleId="eop">
    <w:name w:val="eop"/>
    <w:basedOn w:val="DefaultParagraphFont"/>
    <w:rsid w:val="003D66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3D6664"/>
    <w:rPr>
      <w:rFonts w:ascii="Calibri" w:hAnsi="Calibri"/>
    </w:rPr>
  </w:style>
  <w:style w:type="paragraph" w:styleId="Heading1">
    <w:name w:val="heading 1"/>
    <w:aliases w:val="Pocket"/>
    <w:basedOn w:val="Normal"/>
    <w:next w:val="Normal"/>
    <w:link w:val="Heading1Char"/>
    <w:qFormat/>
    <w:rsid w:val="00F963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63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no"/>
    <w:basedOn w:val="Normal"/>
    <w:next w:val="Normal"/>
    <w:link w:val="Heading3Char"/>
    <w:uiPriority w:val="2"/>
    <w:unhideWhenUsed/>
    <w:qFormat/>
    <w:rsid w:val="00F963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963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63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330"/>
  </w:style>
  <w:style w:type="character" w:customStyle="1" w:styleId="Heading1Char">
    <w:name w:val="Heading 1 Char"/>
    <w:aliases w:val="Pocket Char"/>
    <w:basedOn w:val="DefaultParagraphFont"/>
    <w:link w:val="Heading1"/>
    <w:rsid w:val="00F963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6330"/>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no Char"/>
    <w:basedOn w:val="DefaultParagraphFont"/>
    <w:link w:val="Heading3"/>
    <w:uiPriority w:val="2"/>
    <w:rsid w:val="00F9633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96330"/>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B"/>
    <w:basedOn w:val="DefaultParagraphFont"/>
    <w:link w:val="textbold"/>
    <w:uiPriority w:val="7"/>
    <w:qFormat/>
    <w:rsid w:val="00F9633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6330"/>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cite,Bo,8"/>
    <w:basedOn w:val="DefaultParagraphFont"/>
    <w:link w:val="Citation"/>
    <w:uiPriority w:val="6"/>
    <w:qFormat/>
    <w:rsid w:val="00F96330"/>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No Spacing31 Char"/>
    <w:basedOn w:val="DefaultParagraphFont"/>
    <w:link w:val="NoSpacing"/>
    <w:uiPriority w:val="99"/>
    <w:unhideWhenUsed/>
    <w:rsid w:val="00F96330"/>
    <w:rPr>
      <w:color w:val="auto"/>
      <w:u w:val="none"/>
    </w:rPr>
  </w:style>
  <w:style w:type="character" w:styleId="FollowedHyperlink">
    <w:name w:val="FollowedHyperlink"/>
    <w:basedOn w:val="DefaultParagraphFont"/>
    <w:uiPriority w:val="99"/>
    <w:semiHidden/>
    <w:unhideWhenUsed/>
    <w:rsid w:val="00F96330"/>
    <w:rPr>
      <w:color w:val="auto"/>
      <w:u w:val="none"/>
    </w:rPr>
  </w:style>
  <w:style w:type="paragraph" w:styleId="NoSpacing">
    <w:name w:val="No Spacing"/>
    <w:aliases w:val="Note Level 2,Small Text,Card Format,Note Level 21,ClearFormatting,Clear,DDI Tag,Tag Title,No Spacing51,No Spacing11211,Card,card,Medium Grid 21,No Spacing31,No Spacing22,No Spacing3,tag,Dont use,No Spacing41,No Spacing111112,ca,Tag and Cite"/>
    <w:basedOn w:val="Heading1"/>
    <w:link w:val="Hyperlink"/>
    <w:autoRedefine/>
    <w:uiPriority w:val="99"/>
    <w:qFormat/>
    <w:rsid w:val="003D666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Citation">
    <w:name w:val="Citation"/>
    <w:basedOn w:val="Normal"/>
    <w:link w:val="StyleUnderline"/>
    <w:uiPriority w:val="6"/>
    <w:qFormat/>
    <w:rsid w:val="003D6664"/>
    <w:pPr>
      <w:spacing w:after="0" w:line="240" w:lineRule="auto"/>
    </w:pPr>
    <w:rPr>
      <w:rFonts w:asciiTheme="minorHAnsi" w:hAnsiTheme="minorHAnsi"/>
      <w:u w:val="single"/>
    </w:rPr>
  </w:style>
  <w:style w:type="paragraph" w:customStyle="1" w:styleId="textbold">
    <w:name w:val="text bold"/>
    <w:basedOn w:val="Normal"/>
    <w:link w:val="Emphasis"/>
    <w:uiPriority w:val="7"/>
    <w:qFormat/>
    <w:rsid w:val="003D6664"/>
    <w:pPr>
      <w:ind w:left="720"/>
      <w:jc w:val="both"/>
    </w:pPr>
    <w:rPr>
      <w:b/>
      <w:iCs/>
      <w:u w:val="single"/>
    </w:rPr>
  </w:style>
  <w:style w:type="paragraph" w:customStyle="1" w:styleId="paragraph">
    <w:name w:val="paragraph"/>
    <w:basedOn w:val="Normal"/>
    <w:rsid w:val="003D666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3D6664"/>
  </w:style>
  <w:style w:type="character" w:customStyle="1" w:styleId="eop">
    <w:name w:val="eop"/>
    <w:basedOn w:val="DefaultParagraphFont"/>
    <w:rsid w:val="003D6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qje/article-abstract/127/1/333/1834007?redirectedFrom=fulltex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conomictimes.indiatimes.com/watch-crypto-challenge-by-coinswitch-kuber-ep-3/articleshow/87311600.cms%20Accessed%2010/27" TargetMode="External"/><Relationship Id="rId12" Type="http://schemas.openxmlformats.org/officeDocument/2006/relationships/hyperlink" Target="https://link.springer.com/article/10.1007/s10790-015-950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ercurynews.com/2021/06/04/editorial-why-silicon-valley-needs-endless-frontier-bill/" TargetMode="External"/><Relationship Id="rId5" Type="http://schemas.openxmlformats.org/officeDocument/2006/relationships/settings" Target="settings.xml"/><Relationship Id="rId10" Type="http://schemas.openxmlformats.org/officeDocument/2006/relationships/hyperlink" Target="https://www.weforum.org/agenda/2018/11/the-next-economic-crisis-could-cause-a-global-conflict-heres-why/" TargetMode="External"/><Relationship Id="rId4" Type="http://schemas.microsoft.com/office/2007/relationships/stylesWithEffects" Target="stylesWithEffects.xml"/><Relationship Id="rId9" Type="http://schemas.openxmlformats.org/officeDocument/2006/relationships/hyperlink" Target="https://www.thinkadvisor.com/2021/03/10/harry-dent-biggest-crash-ever-likely-by-end-of-jun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yi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7C1AC-0F92-435A-8211-A1ADD618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8983</Words>
  <Characters>51209</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luyidude3@gmail.com</dc:creator>
  <cp:keywords>5.1.1</cp:keywords>
  <cp:lastModifiedBy>luyidude3@gmail.com</cp:lastModifiedBy>
  <cp:revision>4</cp:revision>
  <dcterms:created xsi:type="dcterms:W3CDTF">2021-11-20T18:45:00Z</dcterms:created>
  <dcterms:modified xsi:type="dcterms:W3CDTF">2021-11-20T18:55:00Z</dcterms:modified>
</cp:coreProperties>
</file>