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197F9" w14:textId="77777777" w:rsidR="00E028B9" w:rsidRDefault="00E028B9" w:rsidP="00E028B9">
      <w:pPr>
        <w:pStyle w:val="Heading1"/>
      </w:pPr>
      <w:r>
        <w:t>AFF – Healthcare</w:t>
      </w:r>
    </w:p>
    <w:p w14:paraId="7E602A4F" w14:textId="77777777" w:rsidR="00E028B9" w:rsidRDefault="00E028B9" w:rsidP="00E028B9">
      <w:pPr>
        <w:pStyle w:val="Heading2"/>
      </w:pPr>
      <w:r>
        <w:t>1AC</w:t>
      </w:r>
    </w:p>
    <w:p w14:paraId="4A440678" w14:textId="77777777" w:rsidR="00E028B9" w:rsidRDefault="00E028B9" w:rsidP="00E028B9">
      <w:pPr>
        <w:pStyle w:val="Heading3"/>
      </w:pPr>
      <w:r>
        <w:t>Adv</w:t>
      </w:r>
    </w:p>
    <w:p w14:paraId="19DBA9D3" w14:textId="21D8B907" w:rsidR="00A72012" w:rsidRDefault="00A72012" w:rsidP="00A72012">
      <w:pPr>
        <w:pStyle w:val="Heading4"/>
      </w:pPr>
      <w:r w:rsidRPr="004B3869">
        <w:rPr>
          <w:u w:val="single"/>
        </w:rPr>
        <w:t>Plan</w:t>
      </w:r>
      <w:r>
        <w:t xml:space="preserve">: A just government ought to recognize an unconditional right of </w:t>
      </w:r>
      <w:r w:rsidRPr="004B3869">
        <w:rPr>
          <w:u w:val="single"/>
        </w:rPr>
        <w:t>healthcare workers</w:t>
      </w:r>
      <w:r>
        <w:t xml:space="preserve"> to strike. </w:t>
      </w:r>
    </w:p>
    <w:p w14:paraId="1B0ECCEF" w14:textId="77777777" w:rsidR="00A72012" w:rsidRDefault="00A72012" w:rsidP="00A72012"/>
    <w:p w14:paraId="2EB9077B" w14:textId="77777777" w:rsidR="00E028B9" w:rsidRDefault="00E028B9" w:rsidP="00E028B9">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0B60C404" w14:textId="77777777" w:rsidR="00E028B9" w:rsidRPr="009D774C" w:rsidRDefault="00E028B9" w:rsidP="00E028B9">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1A4C8820" w14:textId="77777777" w:rsidR="00E028B9" w:rsidRPr="007717F5" w:rsidRDefault="00E028B9" w:rsidP="00E028B9">
      <w:r w:rsidRPr="007717F5">
        <w:t xml:space="preserve">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w:t>
      </w:r>
      <w:proofErr w:type="gramStart"/>
      <w:r w:rsidRPr="007717F5">
        <w:t>violence</w:t>
      </w:r>
      <w:proofErr w:type="gramEnd"/>
      <w:r w:rsidRPr="007717F5">
        <w:t xml:space="preserve"> and threats of violence. The U.S. Supreme Court has ruled that a “</w:t>
      </w:r>
      <w:proofErr w:type="spellStart"/>
      <w:r w:rsidRPr="007717F5">
        <w:t>sitdown</w:t>
      </w:r>
      <w:proofErr w:type="spellEnd"/>
      <w:r w:rsidRPr="007717F5">
        <w:t xml:space="preserve">” strike, when employees simply stay in the plant and refuse to work, thus depriving the owner of property, is not protected by the law. Examples of serious misconduct that could cause the employees involved to lose their right to reinstatement </w:t>
      </w:r>
      <w:proofErr w:type="gramStart"/>
      <w:r w:rsidRPr="007717F5">
        <w:t>are:</w:t>
      </w:r>
      <w:proofErr w:type="gramEnd"/>
      <w:r w:rsidRPr="007717F5">
        <w:t xml:space="preserve"> Strikers physically blocking persons from entering or leaving a struck </w:t>
      </w:r>
      <w:proofErr w:type="spellStart"/>
      <w:r w:rsidRPr="007717F5">
        <w:t>plant.Strikers</w:t>
      </w:r>
      <w:proofErr w:type="spellEnd"/>
      <w:r w:rsidRPr="007717F5">
        <w:t xml:space="preserve"> threatening violence against </w:t>
      </w:r>
      <w:proofErr w:type="spellStart"/>
      <w:r w:rsidRPr="007717F5">
        <w:t>nonstriking</w:t>
      </w:r>
      <w:proofErr w:type="spellEnd"/>
      <w:r w:rsidRPr="007717F5">
        <w:t xml:space="preserve"> employees. Strikers attacking management representatives. </w:t>
      </w:r>
    </w:p>
    <w:p w14:paraId="050EEFB9" w14:textId="77777777" w:rsidR="00E028B9" w:rsidRPr="00903986" w:rsidRDefault="00E028B9" w:rsidP="00E028B9">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290F333F" w14:textId="77777777" w:rsidR="00E028B9" w:rsidRPr="00225B18" w:rsidRDefault="00E028B9" w:rsidP="00E028B9"/>
    <w:p w14:paraId="472DC3B7" w14:textId="77777777" w:rsidR="00E028B9" w:rsidRDefault="00E028B9" w:rsidP="00E028B9">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41BA166D" w14:textId="77777777" w:rsidR="00E028B9" w:rsidRPr="00E62E22" w:rsidRDefault="00E028B9" w:rsidP="00E028B9">
      <w:pPr>
        <w:rPr>
          <w:rStyle w:val="Style13ptBold"/>
          <w:rFonts w:ascii="Times New Roman" w:hAnsi="Times New Roman" w:cs="Times New Roman"/>
          <w:b w:val="0"/>
          <w:bCs w:val="0"/>
          <w:sz w:val="22"/>
        </w:rPr>
      </w:pPr>
      <w:r>
        <w:rPr>
          <w:rStyle w:val="Style13ptBold"/>
        </w:rPr>
        <w:t>Pappas et al 10/23 [</w:t>
      </w:r>
      <w:r>
        <w:t xml:space="preserve">Mike Pappas is an activist and medical doctor working in New York City. Luigi Morris is a freelance photographer, socialist </w:t>
      </w:r>
      <w:proofErr w:type="gramStart"/>
      <w:r>
        <w:t>journalist</w:t>
      </w:r>
      <w:proofErr w:type="gramEnd"/>
      <w:r>
        <w:t xml:space="preserve">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1AFB305D" w14:textId="77777777" w:rsidR="00E028B9" w:rsidRDefault="00A72012" w:rsidP="00E028B9">
      <w:hyperlink r:id="rId8" w:history="1">
        <w:r w:rsidR="00E028B9" w:rsidRPr="00436088">
          <w:rPr>
            <w:rStyle w:val="Hyperlink"/>
          </w:rPr>
          <w:t>https://www.leftvoice.org/buffalo-healthcare-workers-strike-for-better-patient-care-and-fair-wages/</w:t>
        </w:r>
      </w:hyperlink>
    </w:p>
    <w:p w14:paraId="317B0E51" w14:textId="77777777" w:rsidR="00E028B9" w:rsidRPr="00D01BAC" w:rsidRDefault="00E028B9" w:rsidP="00E028B9">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58E10B8C" w14:textId="77777777" w:rsidR="00E028B9" w:rsidRPr="009E4502" w:rsidRDefault="00E028B9" w:rsidP="00E028B9">
      <w:pPr>
        <w:rPr>
          <w:u w:val="single"/>
        </w:rPr>
      </w:pPr>
      <w:r w:rsidRPr="00D01BAC">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D01BAC">
        <w:rPr>
          <w:sz w:val="16"/>
          <w:szCs w:val="16"/>
        </w:rPr>
        <w:t>Sisters</w:t>
      </w:r>
      <w:proofErr w:type="gramEnd"/>
      <w:r w:rsidRPr="00D01BAC">
        <w:rPr>
          <w:sz w:val="16"/>
          <w:szCs w:val="16"/>
        </w:rPr>
        <w:t xml:space="preserve">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4C84D6B2" w14:textId="77777777" w:rsidR="00E028B9" w:rsidRDefault="00E028B9" w:rsidP="00E028B9">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1F2D4687" w14:textId="77777777" w:rsidR="00E028B9" w:rsidRDefault="00E028B9" w:rsidP="00E028B9">
      <w:r>
        <w:t>Management Lies</w:t>
      </w:r>
    </w:p>
    <w:p w14:paraId="26F7770C" w14:textId="77777777" w:rsidR="00E028B9" w:rsidRPr="009E4502" w:rsidRDefault="00E028B9" w:rsidP="00E028B9">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7E9EBE34" w14:textId="77777777" w:rsidR="00E028B9" w:rsidRPr="00DB3EAA" w:rsidRDefault="00E028B9" w:rsidP="00E028B9">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 xml:space="preserve">lives </w:t>
      </w:r>
      <w:proofErr w:type="gramStart"/>
      <w:r w:rsidRPr="00BB3021">
        <w:rPr>
          <w:highlight w:val="green"/>
          <w:u w:val="single"/>
        </w:rPr>
        <w:t>on line</w:t>
      </w:r>
      <w:proofErr w:type="gramEnd"/>
      <w:r w:rsidRPr="00BB3021">
        <w:rPr>
          <w:highlight w:val="green"/>
          <w:u w:val="single"/>
        </w:rPr>
        <w:t xml:space="preserv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2AF3CF99" w14:textId="77777777" w:rsidR="00E028B9" w:rsidRPr="00D01BAC" w:rsidRDefault="00E028B9" w:rsidP="00E028B9">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666FDA0D" w14:textId="77777777" w:rsidR="00E028B9" w:rsidRPr="00D01BAC" w:rsidRDefault="00E028B9" w:rsidP="00E028B9">
      <w:pPr>
        <w:rPr>
          <w:sz w:val="16"/>
          <w:szCs w:val="16"/>
        </w:rPr>
      </w:pPr>
      <w:r w:rsidRPr="00D01BAC">
        <w:rPr>
          <w:sz w:val="16"/>
          <w:szCs w:val="16"/>
        </w:rPr>
        <w:t>The Hospital System’s Response: Scabs and Security Firms</w:t>
      </w:r>
    </w:p>
    <w:p w14:paraId="6C0D0AC6" w14:textId="77777777" w:rsidR="00E028B9" w:rsidRPr="00D01BAC" w:rsidRDefault="00E028B9" w:rsidP="00E028B9">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D01BAC">
        <w:rPr>
          <w:sz w:val="16"/>
          <w:szCs w:val="16"/>
        </w:rPr>
        <w:t>Huffmaster</w:t>
      </w:r>
      <w:proofErr w:type="spellEnd"/>
      <w:r w:rsidRPr="00D01BAC">
        <w:rPr>
          <w:sz w:val="16"/>
          <w:szCs w:val="16"/>
        </w:rPr>
        <w:t xml:space="preserve"> to not just provide scabs, but also provide security. Per their </w:t>
      </w:r>
      <w:hyperlink r:id="rId12" w:history="1">
        <w:r w:rsidRPr="00D01BAC">
          <w:rPr>
            <w:rStyle w:val="Hyperlink"/>
            <w:sz w:val="16"/>
            <w:szCs w:val="16"/>
          </w:rPr>
          <w:t>website</w:t>
        </w:r>
      </w:hyperlink>
      <w:r w:rsidRPr="00D01BAC">
        <w:rPr>
          <w:sz w:val="16"/>
          <w:szCs w:val="16"/>
        </w:rPr>
        <w:t>, “</w:t>
      </w:r>
      <w:proofErr w:type="spellStart"/>
      <w:r w:rsidRPr="00D01BAC">
        <w:rPr>
          <w:sz w:val="16"/>
          <w:szCs w:val="16"/>
        </w:rPr>
        <w:t>Huffmaster</w:t>
      </w:r>
      <w:proofErr w:type="spellEnd"/>
      <w:r w:rsidRPr="00D01BAC">
        <w:rPr>
          <w:sz w:val="16"/>
          <w:szCs w:val="16"/>
        </w:rPr>
        <w:t xml:space="preserve"> is a master staffing agency for healthcare, security, and other industries. Specializing in rapid strike staffing, we keep business in business.” </w:t>
      </w:r>
      <w:proofErr w:type="spellStart"/>
      <w:r w:rsidRPr="00D01BAC">
        <w:rPr>
          <w:sz w:val="16"/>
          <w:szCs w:val="16"/>
        </w:rPr>
        <w:t>Huffmaster</w:t>
      </w:r>
      <w:proofErr w:type="spellEnd"/>
      <w:r w:rsidRPr="00D01BAC">
        <w:rPr>
          <w:sz w:val="16"/>
          <w:szCs w:val="16"/>
        </w:rPr>
        <w:t xml:space="preserve">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xml:space="preserve">, CHS is paying </w:t>
      </w:r>
      <w:proofErr w:type="spellStart"/>
      <w:r w:rsidRPr="00D01BAC">
        <w:rPr>
          <w:sz w:val="16"/>
          <w:szCs w:val="16"/>
        </w:rPr>
        <w:t>Huffmaster</w:t>
      </w:r>
      <w:proofErr w:type="spellEnd"/>
      <w:r w:rsidRPr="00D01BAC">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4B6336E7" w14:textId="77777777" w:rsidR="00E028B9" w:rsidRPr="00D01BAC" w:rsidRDefault="00E028B9" w:rsidP="00E028B9">
      <w:pPr>
        <w:rPr>
          <w:sz w:val="16"/>
          <w:szCs w:val="16"/>
        </w:rPr>
      </w:pPr>
      <w:r w:rsidRPr="00D01BAC">
        <w:rPr>
          <w:sz w:val="16"/>
          <w:szCs w:val="16"/>
        </w:rPr>
        <w:t xml:space="preserve">In their effort to claim the title for one of the worst companies in the world, not only does </w:t>
      </w:r>
      <w:proofErr w:type="spellStart"/>
      <w:r w:rsidRPr="00D01BAC">
        <w:rPr>
          <w:sz w:val="16"/>
          <w:szCs w:val="16"/>
        </w:rPr>
        <w:t>Huffmaster</w:t>
      </w:r>
      <w:proofErr w:type="spellEnd"/>
      <w:r w:rsidRPr="00D01BAC">
        <w:rPr>
          <w:sz w:val="16"/>
          <w:szCs w:val="16"/>
        </w:rPr>
        <w:t xml:space="preserve">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w:t>
      </w:r>
      <w:proofErr w:type="spellStart"/>
      <w:r w:rsidRPr="00D01BAC">
        <w:rPr>
          <w:sz w:val="16"/>
          <w:szCs w:val="16"/>
        </w:rPr>
        <w:t>Huffmaster</w:t>
      </w:r>
      <w:proofErr w:type="spellEnd"/>
      <w:r w:rsidRPr="00D01BAC">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383E2831" w14:textId="77777777" w:rsidR="00E028B9" w:rsidRPr="00D01BAC" w:rsidRDefault="00E028B9" w:rsidP="00E028B9">
      <w:pPr>
        <w:rPr>
          <w:sz w:val="16"/>
          <w:szCs w:val="16"/>
        </w:rPr>
      </w:pPr>
      <w:r w:rsidRPr="00D01BAC">
        <w:rPr>
          <w:sz w:val="16"/>
          <w:szCs w:val="16"/>
        </w:rPr>
        <w:t xml:space="preserve">CHS CEO Trying to Deflect: CEOs </w:t>
      </w:r>
      <w:proofErr w:type="spellStart"/>
      <w:r w:rsidRPr="00D01BAC">
        <w:rPr>
          <w:sz w:val="16"/>
          <w:szCs w:val="16"/>
        </w:rPr>
        <w:t>Gonna</w:t>
      </w:r>
      <w:proofErr w:type="spellEnd"/>
      <w:r w:rsidRPr="00D01BAC">
        <w:rPr>
          <w:sz w:val="16"/>
          <w:szCs w:val="16"/>
        </w:rPr>
        <w:t xml:space="preserve"> CEO</w:t>
      </w:r>
    </w:p>
    <w:p w14:paraId="4398A556" w14:textId="77777777" w:rsidR="00E028B9" w:rsidRDefault="00E028B9" w:rsidP="00E028B9">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520B9D4C" w14:textId="77777777" w:rsidR="00E028B9" w:rsidRDefault="00E028B9" w:rsidP="00E028B9">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w:t>
      </w:r>
      <w:proofErr w:type="gramStart"/>
      <w:r w:rsidRPr="007201AF">
        <w:rPr>
          <w:sz w:val="18"/>
          <w:szCs w:val="18"/>
        </w:rPr>
        <w:t>respects</w:t>
      </w:r>
      <w:proofErr w:type="gramEnd"/>
      <w:r w:rsidRPr="007201AF">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7201AF">
        <w:rPr>
          <w:sz w:val="18"/>
          <w:szCs w:val="18"/>
        </w:rPr>
        <w:t>well being</w:t>
      </w:r>
      <w:proofErr w:type="spellEnd"/>
      <w:r w:rsidRPr="007201AF">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229E4A46" w14:textId="77777777" w:rsidR="00E028B9" w:rsidRDefault="00E028B9" w:rsidP="00E028B9"/>
    <w:p w14:paraId="2D9414DB" w14:textId="77777777" w:rsidR="00E028B9" w:rsidRDefault="00E028B9" w:rsidP="00E028B9">
      <w:pPr>
        <w:pStyle w:val="Heading4"/>
      </w:pPr>
      <w:r>
        <w:t xml:space="preserve">Staff shortages are high, and pay inequality among temporary and permanent staff only </w:t>
      </w:r>
      <w:r w:rsidRPr="004B3869">
        <w:rPr>
          <w:u w:val="single"/>
        </w:rPr>
        <w:t>exacerbates</w:t>
      </w:r>
      <w:r>
        <w:t xml:space="preserve"> the issue</w:t>
      </w:r>
    </w:p>
    <w:p w14:paraId="24F0DC98" w14:textId="77777777" w:rsidR="00E028B9" w:rsidRPr="002929B5" w:rsidRDefault="00E028B9" w:rsidP="00E028B9">
      <w:pPr>
        <w:rPr>
          <w:rFonts w:ascii="Times New Roman" w:hAnsi="Times New Roman" w:cs="Times New Roman"/>
        </w:rPr>
      </w:pPr>
      <w:r>
        <w:rPr>
          <w:rStyle w:val="Style13ptBold"/>
        </w:rPr>
        <w:t>Hwang 10/19 [</w:t>
      </w:r>
      <w:r>
        <w:t xml:space="preserve">Kristen Hwang reports on health care and policy for </w:t>
      </w:r>
      <w:proofErr w:type="spellStart"/>
      <w:r>
        <w:t>CalMatters</w:t>
      </w:r>
      <w:proofErr w:type="spell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474B6E30" w14:textId="77777777" w:rsidR="00E028B9" w:rsidRPr="00A92A62" w:rsidRDefault="00E028B9" w:rsidP="00E028B9">
      <w:r w:rsidRPr="00A92A62">
        <w:t>Labor advocates are calling it “</w:t>
      </w:r>
      <w:proofErr w:type="spellStart"/>
      <w:r w:rsidRPr="00A92A62">
        <w:t>Striketober</w:t>
      </w:r>
      <w:proofErr w:type="spellEnd"/>
      <w:r w:rsidRPr="00A92A62">
        <w:t>.”</w:t>
      </w:r>
    </w:p>
    <w:p w14:paraId="33CEFF68" w14:textId="77777777" w:rsidR="00E028B9" w:rsidRPr="00A92A62" w:rsidRDefault="00E028B9" w:rsidP="00E028B9">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2728F5B3" w14:textId="77777777" w:rsidR="00E028B9" w:rsidRPr="00046B67" w:rsidRDefault="00E028B9" w:rsidP="00E028B9">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6966A15A" w14:textId="77777777" w:rsidR="00E028B9" w:rsidRPr="00046B67" w:rsidRDefault="00E028B9" w:rsidP="00E028B9">
      <w:pPr>
        <w:rPr>
          <w:sz w:val="16"/>
          <w:szCs w:val="16"/>
        </w:rPr>
      </w:pPr>
      <w:r w:rsidRPr="00046B67">
        <w:rPr>
          <w:sz w:val="16"/>
          <w:szCs w:val="16"/>
        </w:rPr>
        <w:t xml:space="preserve">More than two dozen hospitals across the state — including some Kaiser Permanente and Sutter Health facilities and USC Keck Medicine — have experienced strikes by engineers, janitorial staff, respiratory therapists, nurses, midwives, physical </w:t>
      </w:r>
      <w:proofErr w:type="gramStart"/>
      <w:r w:rsidRPr="00046B67">
        <w:rPr>
          <w:sz w:val="16"/>
          <w:szCs w:val="16"/>
        </w:rPr>
        <w:t>therapists</w:t>
      </w:r>
      <w:proofErr w:type="gramEnd"/>
      <w:r w:rsidRPr="00046B67">
        <w:rPr>
          <w:sz w:val="16"/>
          <w:szCs w:val="16"/>
        </w:rPr>
        <w:t xml:space="preserve"> and technicians over the past four months.</w:t>
      </w:r>
    </w:p>
    <w:p w14:paraId="2148E4EB" w14:textId="77777777" w:rsidR="00E028B9" w:rsidRPr="00046B67" w:rsidRDefault="00E028B9" w:rsidP="00E028B9">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0482E271" w14:textId="77777777" w:rsidR="00E028B9" w:rsidRPr="00046B67" w:rsidRDefault="00E028B9" w:rsidP="00E028B9">
      <w:pPr>
        <w:rPr>
          <w:sz w:val="16"/>
          <w:szCs w:val="16"/>
        </w:rPr>
      </w:pPr>
      <w:r w:rsidRPr="00046B67">
        <w:rPr>
          <w:sz w:val="16"/>
          <w:szCs w:val="16"/>
        </w:rPr>
        <w:t>In the Central Valley, the region hit hardest by the Delta surge, National Guard medics have been deployed since September to assist area hospitals.</w:t>
      </w:r>
    </w:p>
    <w:p w14:paraId="2C35BF13" w14:textId="77777777" w:rsidR="00E028B9" w:rsidRPr="007F5890" w:rsidRDefault="00E028B9" w:rsidP="00E028B9">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w:t>
      </w:r>
      <w:proofErr w:type="gramStart"/>
      <w:r w:rsidRPr="007F5890">
        <w:rPr>
          <w:u w:val="single"/>
        </w:rPr>
        <w:t>retirement</w:t>
      </w:r>
      <w:proofErr w:type="gramEnd"/>
      <w:r w:rsidRPr="007F5890">
        <w:rPr>
          <w:u w:val="single"/>
        </w:rPr>
        <w:t xml:space="preserve"> and the seemingly </w:t>
      </w:r>
      <w:r w:rsidRPr="00046B67">
        <w:rPr>
          <w:highlight w:val="green"/>
          <w:u w:val="single"/>
        </w:rPr>
        <w:t>unending stress of the pandemic.</w:t>
      </w:r>
    </w:p>
    <w:p w14:paraId="24F01452" w14:textId="77777777" w:rsidR="00E028B9" w:rsidRPr="00A92A62" w:rsidRDefault="00E028B9" w:rsidP="00E028B9">
      <w:r w:rsidRPr="00A92A62">
        <w:t>SEIU-United Healthcare Workers West estimates that about 10 percent of its members — close to 10,000 people — have retired, left the profession, or taken extended leaves of absence during the pandemic.</w:t>
      </w:r>
    </w:p>
    <w:p w14:paraId="29484E27" w14:textId="77777777" w:rsidR="00E028B9" w:rsidRPr="00A92A62" w:rsidRDefault="00E028B9" w:rsidP="00E028B9">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55EB0921" w14:textId="77777777" w:rsidR="00E028B9" w:rsidRPr="00A92A62" w:rsidRDefault="00E028B9" w:rsidP="00E028B9">
      <w:r w:rsidRPr="00A92A62">
        <w:t>The shortages are an untenable scenario, unions say — one that has persisted for many years brought to a boiling point by the pandemic.</w:t>
      </w:r>
    </w:p>
    <w:p w14:paraId="34CA2476" w14:textId="77777777" w:rsidR="00E028B9" w:rsidRPr="00452C39" w:rsidRDefault="00E028B9" w:rsidP="00E028B9">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49E584CE" w14:textId="77777777" w:rsidR="00E028B9" w:rsidRPr="002362B9" w:rsidRDefault="00E028B9" w:rsidP="00E028B9">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0524A6AF" w14:textId="77777777" w:rsidR="00E028B9" w:rsidRPr="002362B9" w:rsidRDefault="00E028B9" w:rsidP="00E028B9">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6A1B44DD" w14:textId="77777777" w:rsidR="00E028B9" w:rsidRPr="00046B67" w:rsidRDefault="00E028B9" w:rsidP="00E028B9">
      <w:pPr>
        <w:rPr>
          <w:sz w:val="16"/>
          <w:szCs w:val="16"/>
        </w:rPr>
      </w:pPr>
      <w:r w:rsidRPr="00046B67">
        <w:rPr>
          <w:b/>
          <w:bCs/>
          <w:sz w:val="16"/>
          <w:szCs w:val="16"/>
        </w:rPr>
        <w:t>Striking to 'stop the bleeding'</w:t>
      </w:r>
    </w:p>
    <w:p w14:paraId="332DC274" w14:textId="77777777" w:rsidR="00E028B9" w:rsidRPr="00046B67" w:rsidRDefault="00E028B9" w:rsidP="00E028B9">
      <w:pPr>
        <w:rPr>
          <w:sz w:val="16"/>
          <w:szCs w:val="16"/>
        </w:rPr>
      </w:pPr>
      <w:r w:rsidRPr="00046B67">
        <w:rPr>
          <w:sz w:val="16"/>
          <w:szCs w:val="16"/>
        </w:rPr>
        <w:t xml:space="preserve">Early in the pandemic, Gov. Gavin Newsom announced efforts to expand the healthcare workforce through a volunteer health </w:t>
      </w:r>
      <w:proofErr w:type="gramStart"/>
      <w:r w:rsidRPr="00046B67">
        <w:rPr>
          <w:sz w:val="16"/>
          <w:szCs w:val="16"/>
        </w:rPr>
        <w:t>corps.</w:t>
      </w:r>
      <w:proofErr w:type="gramEnd"/>
      <w:r w:rsidRPr="00046B67">
        <w:rPr>
          <w:sz w:val="16"/>
          <w:szCs w:val="16"/>
        </w:rPr>
        <w:t xml:space="preserve"> Although tens of thousands signed up, most people didn’t have the necessary medical skills, and only 14 volunteers worked out.</w:t>
      </w:r>
    </w:p>
    <w:p w14:paraId="7D89B2C1" w14:textId="77777777" w:rsidR="00E028B9" w:rsidRPr="00046B67" w:rsidRDefault="00E028B9" w:rsidP="00E028B9">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269B956B" w14:textId="77777777" w:rsidR="00E028B9" w:rsidRPr="00A92A62" w:rsidRDefault="00E028B9" w:rsidP="00E028B9">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39BFF4BA" w14:textId="77777777" w:rsidR="00E028B9" w:rsidRPr="00046B67" w:rsidRDefault="00E028B9" w:rsidP="00E028B9">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141C48A8" w14:textId="77777777" w:rsidR="00E028B9" w:rsidRPr="00046B67" w:rsidRDefault="00E028B9" w:rsidP="00E028B9">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1C1C1AA4" w14:textId="77777777" w:rsidR="00E028B9" w:rsidRPr="00046B67" w:rsidRDefault="00E028B9" w:rsidP="00E028B9">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7D36D599" w14:textId="77777777" w:rsidR="00E028B9" w:rsidRPr="00046B67" w:rsidRDefault="00E028B9" w:rsidP="00E028B9">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3BAD4E7C" w14:textId="77777777" w:rsidR="00E028B9" w:rsidRPr="00046B67" w:rsidRDefault="00E028B9" w:rsidP="00E028B9">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02A8C74A" w14:textId="77777777" w:rsidR="00E028B9" w:rsidRPr="00046B67" w:rsidRDefault="00E028B9" w:rsidP="00E028B9">
      <w:pPr>
        <w:rPr>
          <w:sz w:val="16"/>
          <w:szCs w:val="16"/>
        </w:rPr>
      </w:pPr>
      <w:r w:rsidRPr="00046B67">
        <w:rPr>
          <w:sz w:val="16"/>
          <w:szCs w:val="16"/>
        </w:rPr>
        <w:t>Now more than 700 hospital engineers employed by Kaiser Permanente facilities in Northern California have been striking for four weeks, demanding higher wages.</w:t>
      </w:r>
    </w:p>
    <w:p w14:paraId="1FF20600" w14:textId="77777777" w:rsidR="00E028B9" w:rsidRPr="00046B67" w:rsidRDefault="00E028B9" w:rsidP="00E028B9">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22DCF69C" w14:textId="77777777" w:rsidR="00E028B9" w:rsidRPr="00046B67" w:rsidRDefault="00E028B9" w:rsidP="00E028B9">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11ED8987" w14:textId="77777777" w:rsidR="00E028B9" w:rsidRPr="00046B67" w:rsidRDefault="00E028B9" w:rsidP="00E028B9">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60C1C520" w14:textId="77777777" w:rsidR="00E028B9" w:rsidRPr="00641076" w:rsidRDefault="00E028B9" w:rsidP="00E028B9">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04B4489A" w14:textId="77777777" w:rsidR="00E028B9" w:rsidRPr="00A92A62" w:rsidRDefault="00E028B9" w:rsidP="00E028B9">
      <w:r w:rsidRPr="00A92A62">
        <w:t xml:space="preserve">The union found 72 percent of its members — which includes nurses, occupational and physical therapists, </w:t>
      </w:r>
      <w:proofErr w:type="gramStart"/>
      <w:r w:rsidRPr="00A92A62">
        <w:t>midwives</w:t>
      </w:r>
      <w:proofErr w:type="gramEnd"/>
      <w:r w:rsidRPr="00A92A62">
        <w:t xml:space="preserve">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1351E59C" w14:textId="77777777" w:rsidR="00E028B9" w:rsidRPr="00486E42" w:rsidRDefault="00E028B9" w:rsidP="00E028B9"/>
    <w:p w14:paraId="47E244D9" w14:textId="77777777" w:rsidR="00E028B9" w:rsidRDefault="00E028B9" w:rsidP="00E028B9">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4E7814FE" w14:textId="77777777" w:rsidR="00E028B9" w:rsidRPr="00652F81" w:rsidRDefault="00E028B9" w:rsidP="00E028B9">
      <w:pPr>
        <w:rPr>
          <w:rFonts w:ascii="Times New Roman" w:hAnsi="Times New Roman" w:cs="Times New Roman"/>
        </w:rPr>
      </w:pPr>
      <w:proofErr w:type="spellStart"/>
      <w:r>
        <w:rPr>
          <w:rStyle w:val="Style13ptBold"/>
        </w:rPr>
        <w:t>Peshimam</w:t>
      </w:r>
      <w:proofErr w:type="spellEnd"/>
      <w:r>
        <w:rPr>
          <w:rStyle w:val="Style13ptBold"/>
        </w:rPr>
        <w:t xml:space="preserve"> 10/26</w:t>
      </w:r>
      <w:r w:rsidRPr="00A7698B">
        <w:t xml:space="preserve"> [</w:t>
      </w:r>
      <w:r>
        <w:t xml:space="preserve">Gibran </w:t>
      </w:r>
      <w:proofErr w:type="spellStart"/>
      <w:r>
        <w:t>Naiyyar</w:t>
      </w:r>
      <w:proofErr w:type="spellEnd"/>
      <w:r>
        <w:t xml:space="preserve"> </w:t>
      </w:r>
      <w:proofErr w:type="spellStart"/>
      <w:r>
        <w:t>Peshimam</w:t>
      </w:r>
      <w:proofErr w:type="spellEnd"/>
      <w:r>
        <w:t xml:space="preserve">,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6FCA3E25" w14:textId="77777777" w:rsidR="00E028B9" w:rsidRPr="0006148A" w:rsidRDefault="00E028B9" w:rsidP="00E028B9">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3CBF0488" w14:textId="77777777" w:rsidR="00E028B9" w:rsidRPr="00310796" w:rsidRDefault="00E028B9" w:rsidP="00E028B9">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071DAF40" w14:textId="77777777" w:rsidR="00E028B9" w:rsidRPr="0006148A" w:rsidRDefault="00E028B9" w:rsidP="00E028B9">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18D8D590" w14:textId="77777777" w:rsidR="00E028B9" w:rsidRPr="00310796" w:rsidRDefault="00E028B9" w:rsidP="00E028B9">
      <w:pPr>
        <w:rPr>
          <w:sz w:val="18"/>
          <w:szCs w:val="18"/>
        </w:rPr>
      </w:pPr>
      <w:r w:rsidRPr="00310796">
        <w:rPr>
          <w:sz w:val="18"/>
          <w:szCs w:val="18"/>
        </w:rPr>
        <w:t xml:space="preserve">"We tell each other that we have do this work, if we don't do it, these problems will become big, it's a loss for ourselves, our society and for our country," said Dr Saifullah </w:t>
      </w:r>
      <w:proofErr w:type="spellStart"/>
      <w:r w:rsidRPr="00310796">
        <w:rPr>
          <w:sz w:val="18"/>
          <w:szCs w:val="18"/>
        </w:rPr>
        <w:t>Abassin</w:t>
      </w:r>
      <w:proofErr w:type="spellEnd"/>
      <w:r w:rsidRPr="00310796">
        <w:rPr>
          <w:sz w:val="18"/>
          <w:szCs w:val="18"/>
        </w:rPr>
        <w:t xml:space="preserve"> as he moved from bed to bed in the crowded intensive care unit.</w:t>
      </w:r>
    </w:p>
    <w:p w14:paraId="5185A857" w14:textId="77777777" w:rsidR="00E028B9" w:rsidRPr="0088338D" w:rsidRDefault="00E028B9" w:rsidP="00E028B9">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0F97DFD5" w14:textId="77777777" w:rsidR="00E028B9" w:rsidRPr="00310796" w:rsidRDefault="00E028B9" w:rsidP="00E028B9">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proofErr w:type="spellStart"/>
      <w:r w:rsidRPr="00310796">
        <w:rPr>
          <w:highlight w:val="green"/>
          <w:u w:val="single"/>
        </w:rPr>
        <w:t>O</w:t>
      </w:r>
      <w:r w:rsidRPr="00310796">
        <w:rPr>
          <w:u w:val="single"/>
        </w:rPr>
        <w:t>rganisation</w:t>
      </w:r>
      <w:proofErr w:type="spellEnd"/>
      <w:r w:rsidRPr="00310796">
        <w:rPr>
          <w:u w:val="single"/>
        </w:rPr>
        <w:t xml:space="preserve">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5072BA21" w14:textId="77777777" w:rsidR="00E028B9" w:rsidRPr="00310796" w:rsidRDefault="00E028B9" w:rsidP="00E028B9">
      <w:pPr>
        <w:rPr>
          <w:u w:val="single"/>
        </w:rPr>
      </w:pPr>
      <w:r>
        <w:t xml:space="preserve">Lack of support for the $600 million </w:t>
      </w:r>
      <w:proofErr w:type="spellStart"/>
      <w:r>
        <w:t>Sehatmandi</w:t>
      </w:r>
      <w:proofErr w:type="spellEnd"/>
      <w:r>
        <w:t xml:space="preserve">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5C5B7654" w14:textId="77777777" w:rsidR="00E028B9" w:rsidRDefault="00E028B9" w:rsidP="00E028B9">
      <w:r>
        <w:t>STAFF NOT PAID IN MONTHS</w:t>
      </w:r>
    </w:p>
    <w:p w14:paraId="3BD75566" w14:textId="77777777" w:rsidR="00E028B9" w:rsidRPr="00310796" w:rsidRDefault="00E028B9" w:rsidP="00E028B9">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4EF3FE93" w14:textId="77777777" w:rsidR="00E028B9" w:rsidRPr="00310796" w:rsidRDefault="00E028B9" w:rsidP="00E028B9">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017A230D" w14:textId="77777777" w:rsidR="00E028B9" w:rsidRPr="00310796" w:rsidRDefault="00E028B9" w:rsidP="00E028B9">
      <w:pPr>
        <w:rPr>
          <w:sz w:val="16"/>
          <w:szCs w:val="16"/>
        </w:rPr>
      </w:pPr>
      <w:r w:rsidRPr="00310796">
        <w:rPr>
          <w:sz w:val="16"/>
          <w:szCs w:val="16"/>
        </w:rPr>
        <w:t xml:space="preserve">Nurses who would normally be taking care of three or four babies for each nurse are now handling 23. "It is a lot of </w:t>
      </w:r>
      <w:proofErr w:type="gramStart"/>
      <w:r w:rsidRPr="00310796">
        <w:rPr>
          <w:sz w:val="16"/>
          <w:szCs w:val="16"/>
        </w:rPr>
        <w:t>load</w:t>
      </w:r>
      <w:proofErr w:type="gramEnd"/>
      <w:r w:rsidRPr="00310796">
        <w:rPr>
          <w:sz w:val="16"/>
          <w:szCs w:val="16"/>
        </w:rPr>
        <w:t xml:space="preserve"> on us," she said.</w:t>
      </w:r>
    </w:p>
    <w:p w14:paraId="459F4E70" w14:textId="77777777" w:rsidR="00E028B9" w:rsidRPr="00310796" w:rsidRDefault="00E028B9" w:rsidP="00E028B9">
      <w:pPr>
        <w:rPr>
          <w:sz w:val="16"/>
          <w:szCs w:val="16"/>
        </w:rPr>
      </w:pPr>
      <w:r w:rsidRPr="00310796">
        <w:rPr>
          <w:sz w:val="16"/>
          <w:szCs w:val="16"/>
        </w:rPr>
        <w:t xml:space="preserve">Mohammad Latif </w:t>
      </w:r>
      <w:proofErr w:type="spellStart"/>
      <w:r w:rsidRPr="00310796">
        <w:rPr>
          <w:sz w:val="16"/>
          <w:szCs w:val="16"/>
        </w:rPr>
        <w:t>Baher</w:t>
      </w:r>
      <w:proofErr w:type="spellEnd"/>
      <w:r w:rsidRPr="00310796">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0B90F8AE" w14:textId="77777777" w:rsidR="00E028B9" w:rsidRPr="00310796" w:rsidRDefault="00E028B9" w:rsidP="00E028B9">
      <w:pPr>
        <w:rPr>
          <w:sz w:val="16"/>
          <w:szCs w:val="16"/>
        </w:rPr>
      </w:pPr>
      <w:r w:rsidRPr="00310796">
        <w:rPr>
          <w:sz w:val="16"/>
          <w:szCs w:val="16"/>
        </w:rPr>
        <w:t xml:space="preserve">"They (international </w:t>
      </w:r>
      <w:proofErr w:type="spellStart"/>
      <w:r w:rsidRPr="00310796">
        <w:rPr>
          <w:sz w:val="16"/>
          <w:szCs w:val="16"/>
        </w:rPr>
        <w:t>organisations</w:t>
      </w:r>
      <w:proofErr w:type="spellEnd"/>
      <w:r w:rsidRPr="00310796">
        <w:rPr>
          <w:sz w:val="16"/>
          <w:szCs w:val="16"/>
        </w:rPr>
        <w:t xml:space="preserve">) have promised more aid. And we hope that they will keep their promises," </w:t>
      </w:r>
      <w:proofErr w:type="spellStart"/>
      <w:r w:rsidRPr="00310796">
        <w:rPr>
          <w:sz w:val="16"/>
          <w:szCs w:val="16"/>
        </w:rPr>
        <w:t>Baher</w:t>
      </w:r>
      <w:proofErr w:type="spellEnd"/>
      <w:r w:rsidRPr="00310796">
        <w:rPr>
          <w:sz w:val="16"/>
          <w:szCs w:val="16"/>
        </w:rPr>
        <w:t xml:space="preserve"> says.</w:t>
      </w:r>
    </w:p>
    <w:p w14:paraId="53A0EFEB" w14:textId="77777777" w:rsidR="00E028B9" w:rsidRPr="00310796" w:rsidRDefault="00E028B9" w:rsidP="00E028B9">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6020F9DD" w14:textId="77777777" w:rsidR="00E028B9" w:rsidRPr="00310796" w:rsidRDefault="00E028B9" w:rsidP="00E028B9">
      <w:pPr>
        <w:rPr>
          <w:sz w:val="16"/>
          <w:szCs w:val="16"/>
        </w:rPr>
      </w:pPr>
      <w:r w:rsidRPr="00310796">
        <w:rPr>
          <w:sz w:val="16"/>
          <w:szCs w:val="16"/>
        </w:rPr>
        <w:t>With a heavy flow of families coming in, the hospital has admitted 450 children and turned others away, he said.</w:t>
      </w:r>
    </w:p>
    <w:p w14:paraId="6C1E77E9" w14:textId="77777777" w:rsidR="00E028B9" w:rsidRPr="00310796" w:rsidRDefault="00E028B9" w:rsidP="00E028B9">
      <w:pPr>
        <w:rPr>
          <w:sz w:val="16"/>
          <w:szCs w:val="16"/>
        </w:rPr>
      </w:pPr>
      <w:proofErr w:type="spellStart"/>
      <w:r w:rsidRPr="00310796">
        <w:rPr>
          <w:sz w:val="16"/>
          <w:szCs w:val="16"/>
        </w:rPr>
        <w:t>Arzoo</w:t>
      </w:r>
      <w:proofErr w:type="spellEnd"/>
      <w:r w:rsidRPr="00310796">
        <w:rPr>
          <w:sz w:val="16"/>
          <w:szCs w:val="16"/>
        </w:rPr>
        <w:t>, who brought her eight-month-old daughter Sofia in for treatment, already lost one of her five children to malnourishment-related illness and is desperate not to lose another.</w:t>
      </w:r>
    </w:p>
    <w:p w14:paraId="67EB23AC" w14:textId="77777777" w:rsidR="00E028B9" w:rsidRPr="00310796" w:rsidRDefault="00E028B9" w:rsidP="00E028B9">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42C46B68" w14:textId="77777777" w:rsidR="00E028B9" w:rsidRPr="00310796" w:rsidRDefault="00E028B9" w:rsidP="00E028B9">
      <w:pPr>
        <w:rPr>
          <w:sz w:val="16"/>
          <w:szCs w:val="16"/>
        </w:rPr>
      </w:pPr>
      <w:r w:rsidRPr="00310796">
        <w:rPr>
          <w:sz w:val="16"/>
          <w:szCs w:val="16"/>
        </w:rPr>
        <w:t>"Their father came in the morning and told me the kids don't have anything. When they (hospital) provide some food, I portion it out and send some home to the kids."</w:t>
      </w:r>
    </w:p>
    <w:p w14:paraId="04593A2B" w14:textId="77777777" w:rsidR="00E028B9" w:rsidRDefault="00E028B9" w:rsidP="00E028B9"/>
    <w:p w14:paraId="6E193EBD" w14:textId="77777777" w:rsidR="00E028B9" w:rsidRDefault="00E028B9" w:rsidP="00E028B9">
      <w:pPr>
        <w:pStyle w:val="Heading4"/>
      </w:pPr>
      <w:r w:rsidRPr="004B3869">
        <w:rPr>
          <w:u w:val="single"/>
        </w:rPr>
        <w:t>South Africa</w:t>
      </w:r>
      <w:r>
        <w:t xml:space="preserve"> too – their new HRH strategy reveals worsening leadership which re-affirms staff shortage concerns</w:t>
      </w:r>
    </w:p>
    <w:p w14:paraId="5988BE90" w14:textId="77777777" w:rsidR="00E028B9" w:rsidRPr="00D023FC" w:rsidRDefault="00E028B9" w:rsidP="00E028B9">
      <w:pPr>
        <w:rPr>
          <w:rFonts w:ascii="Times New Roman" w:hAnsi="Times New Roman" w:cs="Times New Roman"/>
        </w:rPr>
      </w:pPr>
      <w:r>
        <w:rPr>
          <w:rStyle w:val="Style13ptBold"/>
        </w:rPr>
        <w:t xml:space="preserve">Cleary 20 </w:t>
      </w:r>
      <w:r w:rsidRPr="00D023FC">
        <w:t>[</w:t>
      </w:r>
      <w:r w:rsidRPr="00B5753E">
        <w:t xml:space="preserve">Kathryn Cleary is a finalist for the 2020 </w:t>
      </w:r>
      <w:proofErr w:type="spellStart"/>
      <w:r w:rsidRPr="00B5753E">
        <w:t>Isu</w:t>
      </w:r>
      <w:proofErr w:type="spellEnd"/>
      <w:r w:rsidRPr="00B5753E">
        <w:t xml:space="preserve"> </w:t>
      </w:r>
      <w:proofErr w:type="spellStart"/>
      <w:r w:rsidRPr="00B5753E">
        <w:t>Elihle</w:t>
      </w:r>
      <w:proofErr w:type="spellEnd"/>
      <w:r w:rsidRPr="00B5753E">
        <w:t xml:space="preserve"> Awards for child-</w:t>
      </w:r>
      <w:proofErr w:type="spellStart"/>
      <w:r w:rsidRPr="00B5753E">
        <w:t>centred</w:t>
      </w:r>
      <w:proofErr w:type="spellEnd"/>
      <w:r w:rsidRPr="00B5753E">
        <w:t xml:space="preserve"> </w:t>
      </w:r>
      <w:proofErr w:type="gramStart"/>
      <w:r w:rsidRPr="00B5753E">
        <w:t>journalism, and</w:t>
      </w:r>
      <w:proofErr w:type="gramEnd"/>
      <w:r w:rsidRPr="00B5753E">
        <w:t xml:space="preserve">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6E037559" w14:textId="77777777" w:rsidR="00E028B9" w:rsidRPr="000D5E23" w:rsidRDefault="00E028B9" w:rsidP="00E028B9">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15B9CBC6" w14:textId="77777777" w:rsidR="00E028B9" w:rsidRPr="009743D3" w:rsidRDefault="00E028B9" w:rsidP="00E028B9">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13CB28E6" w14:textId="77777777" w:rsidR="00E028B9" w:rsidRPr="00BB0D54" w:rsidRDefault="00E028B9" w:rsidP="00E028B9">
      <w:r w:rsidRPr="00BB0D54">
        <w:t>Need for more support</w:t>
      </w:r>
    </w:p>
    <w:p w14:paraId="73ECBB58" w14:textId="77777777" w:rsidR="00E028B9" w:rsidRPr="009743D3" w:rsidRDefault="00E028B9" w:rsidP="00E028B9">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5BDC1D39" w14:textId="77777777" w:rsidR="00E028B9" w:rsidRPr="009743D3" w:rsidRDefault="00E028B9" w:rsidP="00E028B9">
      <w:r w:rsidRPr="009743D3">
        <w:t xml:space="preserve">“There needs to be a recognition of [systems that support] health workers in dealing with immense challenges in their work; </w:t>
      </w:r>
      <w:proofErr w:type="gramStart"/>
      <w:r w:rsidRPr="009743D3">
        <w:t>so</w:t>
      </w:r>
      <w:proofErr w:type="gramEnd"/>
      <w:r w:rsidRPr="009743D3">
        <w:t xml:space="preserve"> preventing burnout, debriefing, psychological and social support.”</w:t>
      </w:r>
    </w:p>
    <w:p w14:paraId="2659F018" w14:textId="77777777" w:rsidR="00E028B9" w:rsidRPr="009743D3" w:rsidRDefault="00E028B9" w:rsidP="00E028B9">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635CA122" w14:textId="77777777" w:rsidR="00E028B9" w:rsidRPr="009743D3" w:rsidRDefault="00E028B9" w:rsidP="00E028B9">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739E7C13" w14:textId="77777777" w:rsidR="00E028B9" w:rsidRPr="00BB0D54" w:rsidRDefault="00E028B9" w:rsidP="00E028B9">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220AE63B" w14:textId="77777777" w:rsidR="00E028B9" w:rsidRPr="009743D3" w:rsidRDefault="00E028B9" w:rsidP="00E028B9">
      <w:r w:rsidRPr="009743D3">
        <w:t>Adding to this, Schneider says the crisis of access to PPE highlights pre-existing issues with supply chains. “That is just an indicator of a wider set of issues, like chronic shortages of drugs or other kinds of equipment and supplies.”</w:t>
      </w:r>
    </w:p>
    <w:p w14:paraId="172F2CB1" w14:textId="77777777" w:rsidR="00E028B9" w:rsidRDefault="00E028B9" w:rsidP="00E028B9">
      <w:r w:rsidRPr="009743D3">
        <w:t xml:space="preserve">Speaking to </w:t>
      </w:r>
      <w:r w:rsidRPr="009743D3">
        <w:rPr>
          <w:i/>
          <w:iCs/>
        </w:rPr>
        <w:t>Spotlight</w:t>
      </w:r>
      <w:r w:rsidRPr="009743D3">
        <w:t xml:space="preserve">, Simon </w:t>
      </w:r>
      <w:proofErr w:type="spellStart"/>
      <w:r w:rsidRPr="009743D3">
        <w:t>Hlungwani</w:t>
      </w:r>
      <w:proofErr w:type="spellEnd"/>
      <w:r w:rsidRPr="009743D3">
        <w:t xml:space="preserve">, </w:t>
      </w:r>
      <w:r w:rsidRPr="00451C21">
        <w:rPr>
          <w:highlight w:val="green"/>
          <w:u w:val="single"/>
        </w:rPr>
        <w:t xml:space="preserve">president of </w:t>
      </w:r>
      <w:r w:rsidRPr="00451C21">
        <w:rPr>
          <w:u w:val="single"/>
        </w:rPr>
        <w:t>the</w:t>
      </w:r>
      <w:r w:rsidRPr="00BB0D54">
        <w:rPr>
          <w:u w:val="single"/>
        </w:rPr>
        <w:t xml:space="preserve"> Democratic Nursing </w:t>
      </w:r>
      <w:proofErr w:type="spellStart"/>
      <w:r w:rsidRPr="00BB0D54">
        <w:rPr>
          <w:u w:val="single"/>
        </w:rPr>
        <w:t>Organisation</w:t>
      </w:r>
      <w:proofErr w:type="spellEnd"/>
      <w:r w:rsidRPr="00BB0D54">
        <w:rPr>
          <w:u w:val="single"/>
        </w:rPr>
        <w:t xml:space="preserve">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07D2522E" w14:textId="77777777" w:rsidR="00E028B9" w:rsidRPr="00CA42E2" w:rsidRDefault="00E028B9" w:rsidP="00E028B9"/>
    <w:p w14:paraId="2AA753F4" w14:textId="77777777" w:rsidR="00E028B9" w:rsidRDefault="00E028B9" w:rsidP="00E028B9">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704C75AE" w14:textId="77777777" w:rsidR="00E028B9" w:rsidRPr="00606EFA" w:rsidRDefault="00E028B9" w:rsidP="00E028B9">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404B7D56" w14:textId="77777777" w:rsidR="00E028B9" w:rsidRPr="00003872" w:rsidRDefault="00E028B9" w:rsidP="00E028B9">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2B142017" w14:textId="77777777" w:rsidR="00E028B9" w:rsidRPr="00C72D5B" w:rsidRDefault="00E028B9" w:rsidP="00E028B9">
      <w:pPr>
        <w:rPr>
          <w:sz w:val="16"/>
          <w:szCs w:val="16"/>
        </w:rPr>
      </w:pPr>
      <w:r w:rsidRPr="00C72D5B">
        <w:rPr>
          <w:sz w:val="16"/>
          <w:szCs w:val="16"/>
        </w:rPr>
        <w:t>Why Does Understaffing Occur?</w:t>
      </w:r>
    </w:p>
    <w:p w14:paraId="3E1FCFA6" w14:textId="77777777" w:rsidR="00E028B9" w:rsidRPr="00C72D5B" w:rsidRDefault="00E028B9" w:rsidP="00E028B9">
      <w:pPr>
        <w:rPr>
          <w:sz w:val="16"/>
          <w:szCs w:val="16"/>
        </w:rPr>
      </w:pPr>
      <w:r w:rsidRPr="00C72D5B">
        <w:rPr>
          <w:sz w:val="16"/>
          <w:szCs w:val="16"/>
        </w:rPr>
        <w:t>Budget cuts, nurses reaching retirement age and a shortage of nurse faculty to prepare new nurses are just a few reasons for understaffing.</w:t>
      </w:r>
    </w:p>
    <w:p w14:paraId="656DDD1B" w14:textId="77777777" w:rsidR="00E028B9" w:rsidRPr="00C72D5B" w:rsidRDefault="00E028B9" w:rsidP="00E028B9">
      <w:pPr>
        <w:rPr>
          <w:sz w:val="16"/>
          <w:szCs w:val="16"/>
        </w:rPr>
      </w:pPr>
      <w:r w:rsidRPr="00C72D5B">
        <w:rPr>
          <w:sz w:val="16"/>
          <w:szCs w:val="16"/>
        </w:rPr>
        <w:t>Is There a Link Between Understaffing and Negative Patient Outcomes?</w:t>
      </w:r>
    </w:p>
    <w:p w14:paraId="42C851CA" w14:textId="77777777" w:rsidR="00E028B9" w:rsidRDefault="00E028B9" w:rsidP="00E028B9">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19F68B53" w14:textId="77777777" w:rsidR="00E028B9" w:rsidRDefault="00E028B9" w:rsidP="00E028B9">
      <w:r>
        <w:t>How Does Understaffing Affect Nurses?</w:t>
      </w:r>
    </w:p>
    <w:p w14:paraId="224BB9EF" w14:textId="77777777" w:rsidR="00E028B9" w:rsidRPr="00C72D5B" w:rsidRDefault="00E028B9" w:rsidP="00E028B9">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 xml:space="preserve">can cause a breakdown in mental, </w:t>
      </w:r>
      <w:proofErr w:type="gramStart"/>
      <w:r w:rsidRPr="00675064">
        <w:rPr>
          <w:highlight w:val="green"/>
          <w:u w:val="single"/>
        </w:rPr>
        <w:t>emotional</w:t>
      </w:r>
      <w:proofErr w:type="gramEnd"/>
      <w:r w:rsidRPr="00675064">
        <w:rPr>
          <w:highlight w:val="green"/>
          <w:u w:val="single"/>
        </w:rPr>
        <w:t xml:space="preserve">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 xml:space="preserve">In addition, nurses who face constant stress can develop a number of health issues, including anxiety, exhaustion, depression, heart disease, </w:t>
      </w:r>
      <w:proofErr w:type="gramStart"/>
      <w:r w:rsidRPr="00C72D5B">
        <w:rPr>
          <w:sz w:val="16"/>
          <w:szCs w:val="16"/>
        </w:rPr>
        <w:t>hypertension</w:t>
      </w:r>
      <w:proofErr w:type="gramEnd"/>
      <w:r w:rsidRPr="00C72D5B">
        <w:rPr>
          <w:sz w:val="16"/>
          <w:szCs w:val="16"/>
        </w:rPr>
        <w:t xml:space="preserve"> and musculoskeletal disorders.</w:t>
      </w:r>
    </w:p>
    <w:p w14:paraId="4E28C3F0" w14:textId="77777777" w:rsidR="00E028B9" w:rsidRPr="00C72D5B" w:rsidRDefault="00E028B9" w:rsidP="00E028B9">
      <w:pPr>
        <w:rPr>
          <w:sz w:val="16"/>
          <w:szCs w:val="16"/>
        </w:rPr>
      </w:pPr>
      <w:r w:rsidRPr="00C72D5B">
        <w:rPr>
          <w:sz w:val="16"/>
          <w:szCs w:val="16"/>
        </w:rPr>
        <w:t>Does Inadequate Nurse Staffing Affect Patient Satisfaction?</w:t>
      </w:r>
    </w:p>
    <w:p w14:paraId="0CF1BE49" w14:textId="77777777" w:rsidR="00E028B9" w:rsidRPr="00675064" w:rsidRDefault="00E028B9" w:rsidP="00E028B9">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311D9FCE" w14:textId="77777777" w:rsidR="00E028B9" w:rsidRPr="00675064" w:rsidRDefault="00E028B9" w:rsidP="00E028B9">
      <w:pPr>
        <w:rPr>
          <w:sz w:val="16"/>
          <w:szCs w:val="16"/>
        </w:rPr>
      </w:pPr>
      <w:r w:rsidRPr="00675064">
        <w:rPr>
          <w:sz w:val="16"/>
          <w:szCs w:val="16"/>
        </w:rPr>
        <w:t>Why Is Patient Satisfaction Important to the Healthcare Industry?</w:t>
      </w:r>
    </w:p>
    <w:p w14:paraId="58887EE5" w14:textId="77777777" w:rsidR="00E028B9" w:rsidRPr="00675064" w:rsidRDefault="00E028B9" w:rsidP="00E028B9">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077907F6" w14:textId="77777777" w:rsidR="00E028B9" w:rsidRPr="00675064" w:rsidRDefault="00E028B9" w:rsidP="00E028B9">
      <w:pPr>
        <w:rPr>
          <w:sz w:val="16"/>
          <w:szCs w:val="16"/>
        </w:rPr>
      </w:pPr>
      <w:r w:rsidRPr="00675064">
        <w:rPr>
          <w:sz w:val="16"/>
          <w:szCs w:val="16"/>
        </w:rPr>
        <w:t>What Can Healthcare Organizations Do to Improve Nurse Staffing?</w:t>
      </w:r>
    </w:p>
    <w:p w14:paraId="49332A01" w14:textId="77777777" w:rsidR="00E028B9" w:rsidRPr="00675064" w:rsidRDefault="00E028B9" w:rsidP="00E028B9">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4ADF46B3" w14:textId="77777777" w:rsidR="00E028B9" w:rsidRPr="00675064" w:rsidRDefault="00E028B9" w:rsidP="00E028B9">
      <w:pPr>
        <w:rPr>
          <w:sz w:val="16"/>
          <w:szCs w:val="16"/>
        </w:rPr>
      </w:pPr>
      <w:r w:rsidRPr="00675064">
        <w:rPr>
          <w:sz w:val="16"/>
          <w:szCs w:val="16"/>
        </w:rPr>
        <w:t xml:space="preserve">Condition of patients based on complexity, </w:t>
      </w:r>
      <w:proofErr w:type="gramStart"/>
      <w:r w:rsidRPr="00675064">
        <w:rPr>
          <w:sz w:val="16"/>
          <w:szCs w:val="16"/>
        </w:rPr>
        <w:t>acuity</w:t>
      </w:r>
      <w:proofErr w:type="gramEnd"/>
      <w:r w:rsidRPr="00675064">
        <w:rPr>
          <w:sz w:val="16"/>
          <w:szCs w:val="16"/>
        </w:rPr>
        <w:t xml:space="preserve"> or stability</w:t>
      </w:r>
    </w:p>
    <w:p w14:paraId="72A80ECD" w14:textId="77777777" w:rsidR="00E028B9" w:rsidRPr="00675064" w:rsidRDefault="00E028B9" w:rsidP="00E028B9">
      <w:pPr>
        <w:rPr>
          <w:sz w:val="16"/>
          <w:szCs w:val="16"/>
        </w:rPr>
      </w:pPr>
      <w:r w:rsidRPr="00675064">
        <w:rPr>
          <w:sz w:val="16"/>
          <w:szCs w:val="16"/>
        </w:rPr>
        <w:t xml:space="preserve">Number of discharges, </w:t>
      </w:r>
      <w:proofErr w:type="gramStart"/>
      <w:r w:rsidRPr="00675064">
        <w:rPr>
          <w:sz w:val="16"/>
          <w:szCs w:val="16"/>
        </w:rPr>
        <w:t>admissions</w:t>
      </w:r>
      <w:proofErr w:type="gramEnd"/>
      <w:r w:rsidRPr="00675064">
        <w:rPr>
          <w:sz w:val="16"/>
          <w:szCs w:val="16"/>
        </w:rPr>
        <w:t xml:space="preserve"> or transfers to the unit</w:t>
      </w:r>
    </w:p>
    <w:p w14:paraId="344CBD25" w14:textId="77777777" w:rsidR="00E028B9" w:rsidRPr="00675064" w:rsidRDefault="00E028B9" w:rsidP="00E028B9">
      <w:pPr>
        <w:rPr>
          <w:sz w:val="16"/>
          <w:szCs w:val="16"/>
        </w:rPr>
      </w:pPr>
      <w:r w:rsidRPr="00675064">
        <w:rPr>
          <w:sz w:val="16"/>
          <w:szCs w:val="16"/>
        </w:rPr>
        <w:t xml:space="preserve">The staff's level of nursing preparation, </w:t>
      </w:r>
      <w:proofErr w:type="gramStart"/>
      <w:r w:rsidRPr="00675064">
        <w:rPr>
          <w:sz w:val="16"/>
          <w:szCs w:val="16"/>
        </w:rPr>
        <w:t>expertise</w:t>
      </w:r>
      <w:proofErr w:type="gramEnd"/>
      <w:r w:rsidRPr="00675064">
        <w:rPr>
          <w:sz w:val="16"/>
          <w:szCs w:val="16"/>
        </w:rPr>
        <w:t xml:space="preserve"> and skills</w:t>
      </w:r>
    </w:p>
    <w:p w14:paraId="7F00F2DA" w14:textId="77777777" w:rsidR="00E028B9" w:rsidRPr="00675064" w:rsidRDefault="00E028B9" w:rsidP="00E028B9">
      <w:pPr>
        <w:rPr>
          <w:sz w:val="16"/>
          <w:szCs w:val="16"/>
        </w:rPr>
      </w:pPr>
      <w:r w:rsidRPr="00675064">
        <w:rPr>
          <w:sz w:val="16"/>
          <w:szCs w:val="16"/>
        </w:rPr>
        <w:t>Size of the nursing unit</w:t>
      </w:r>
    </w:p>
    <w:p w14:paraId="6271A129" w14:textId="77777777" w:rsidR="00E028B9" w:rsidRPr="00675064" w:rsidRDefault="00E028B9" w:rsidP="00E028B9">
      <w:pPr>
        <w:rPr>
          <w:sz w:val="16"/>
          <w:szCs w:val="16"/>
        </w:rPr>
      </w:pPr>
      <w:r w:rsidRPr="00675064">
        <w:rPr>
          <w:sz w:val="16"/>
          <w:szCs w:val="16"/>
        </w:rPr>
        <w:t>Technical support and additional resources</w:t>
      </w:r>
    </w:p>
    <w:p w14:paraId="3C40876C" w14:textId="77777777" w:rsidR="00E028B9" w:rsidRDefault="00E028B9" w:rsidP="00E028B9">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 xml:space="preserve">Nurses who not only have proper nursing preparation but are also empathetic, </w:t>
      </w:r>
      <w:proofErr w:type="gramStart"/>
      <w:r w:rsidRPr="00675064">
        <w:rPr>
          <w:sz w:val="16"/>
          <w:szCs w:val="16"/>
        </w:rPr>
        <w:t>dedicated</w:t>
      </w:r>
      <w:proofErr w:type="gramEnd"/>
      <w:r w:rsidRPr="00675064">
        <w:rPr>
          <w:sz w:val="16"/>
          <w:szCs w:val="16"/>
        </w:rPr>
        <w:t xml:space="preserve"> and vigilant can help improve patient outcomes and ensure that patients are satisfied with their care.</w:t>
      </w:r>
    </w:p>
    <w:p w14:paraId="129818CC" w14:textId="77777777" w:rsidR="00E028B9" w:rsidRDefault="00E028B9" w:rsidP="00E028B9">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6FFC066D" w14:textId="77777777" w:rsidR="00E028B9" w:rsidRPr="003C2A8E" w:rsidRDefault="00E028B9" w:rsidP="00E028B9">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w:t>
      </w:r>
      <w:proofErr w:type="spellStart"/>
      <w:r w:rsidRPr="005D599B">
        <w:rPr>
          <w:sz w:val="18"/>
          <w:szCs w:val="18"/>
        </w:rPr>
        <w:t>Kyrani</w:t>
      </w:r>
      <w:proofErr w:type="spellEnd"/>
      <w:r w:rsidRPr="005D599B">
        <w:rPr>
          <w:sz w:val="18"/>
          <w:szCs w:val="18"/>
        </w:rPr>
        <w:t xml:space="preserve"> </w:t>
      </w:r>
      <w:proofErr w:type="spellStart"/>
      <w:r w:rsidRPr="005D599B">
        <w:rPr>
          <w:sz w:val="18"/>
          <w:szCs w:val="18"/>
        </w:rPr>
        <w:t>Reneau</w:t>
      </w:r>
      <w:proofErr w:type="spellEnd"/>
      <w:r w:rsidRPr="005D599B">
        <w:rPr>
          <w:sz w:val="18"/>
          <w:szCs w:val="18"/>
        </w:rPr>
        <w:t xml:space="preserve">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5" w:history="1">
        <w:r w:rsidRPr="005D599B">
          <w:rPr>
            <w:sz w:val="18"/>
            <w:szCs w:val="18"/>
          </w:rPr>
          <w:t>https://qualitysafety.bmj.com/content/30/8/639</w:t>
        </w:r>
      </w:hyperlink>
      <w:r w:rsidRPr="005D599B">
        <w:rPr>
          <w:sz w:val="18"/>
          <w:szCs w:val="18"/>
        </w:rPr>
        <w:t xml:space="preserve"> Accessed 10/28 //gord0]</w:t>
      </w:r>
    </w:p>
    <w:p w14:paraId="328F65E8" w14:textId="77777777" w:rsidR="00E028B9" w:rsidRPr="00542091" w:rsidRDefault="00E028B9" w:rsidP="00E028B9">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proofErr w:type="spellStart"/>
      <w:r w:rsidRPr="004E60E7">
        <w:rPr>
          <w:highlight w:val="green"/>
          <w:u w:val="single"/>
        </w:rPr>
        <w:t>favourable</w:t>
      </w:r>
      <w:proofErr w:type="spellEnd"/>
      <w:r w:rsidRPr="004E60E7">
        <w:rPr>
          <w:highlight w:val="green"/>
          <w:u w:val="single"/>
        </w:rPr>
        <w:t xml:space="preserv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424534BF" w14:textId="77777777" w:rsidR="00E028B9" w:rsidRPr="00542091" w:rsidRDefault="00E028B9" w:rsidP="00E028B9">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74055774" w14:textId="77777777" w:rsidR="00E028B9" w:rsidRPr="00BA6007" w:rsidRDefault="00E028B9" w:rsidP="00E028B9">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xml:space="preserve">. Half gave their hospitals </w:t>
      </w:r>
      <w:proofErr w:type="spellStart"/>
      <w:r w:rsidRPr="004E60E7">
        <w:rPr>
          <w:u w:val="single"/>
        </w:rPr>
        <w:t>unfavourable</w:t>
      </w:r>
      <w:proofErr w:type="spellEnd"/>
      <w:r w:rsidRPr="004E60E7">
        <w:rPr>
          <w:u w:val="single"/>
        </w:rPr>
        <w:t xml:space="preserv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 xml:space="preserve">patients giving </w:t>
      </w:r>
      <w:proofErr w:type="spellStart"/>
      <w:r w:rsidRPr="00AF3698">
        <w:rPr>
          <w:highlight w:val="green"/>
          <w:u w:val="single"/>
        </w:rPr>
        <w:t>unfavourable</w:t>
      </w:r>
      <w:proofErr w:type="spellEnd"/>
      <w:r w:rsidRPr="00AF3698">
        <w:rPr>
          <w:highlight w:val="green"/>
          <w:u w:val="single"/>
        </w:rPr>
        <w:t xml:space="preserve"> reports</w:t>
      </w:r>
      <w:r w:rsidRPr="00BA6007">
        <w:t>; ORs ranged from 1.15 to 1.52 for nurses on medical-surgical units and from 1.32 to 3.63 for nurses on intensive care units.</w:t>
      </w:r>
    </w:p>
    <w:p w14:paraId="0BF8F5B4" w14:textId="77777777" w:rsidR="00E028B9" w:rsidRPr="005D599B" w:rsidRDefault="00E028B9" w:rsidP="00E028B9">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68F6B7E8" w14:textId="77777777" w:rsidR="00E028B9" w:rsidRPr="00A77AC2" w:rsidRDefault="00E028B9" w:rsidP="00E028B9">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5BFA1DFD" w14:textId="77777777" w:rsidR="00E028B9" w:rsidRPr="00681A90" w:rsidRDefault="00E028B9" w:rsidP="00E028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255D6388" w14:textId="77777777" w:rsidR="00E028B9" w:rsidRPr="00A77AC2" w:rsidRDefault="00E028B9" w:rsidP="00E028B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0AC00C1C" w14:textId="77777777" w:rsidR="00E028B9" w:rsidRPr="00A77AC2" w:rsidRDefault="00E028B9" w:rsidP="00E028B9">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49D4E64" w14:textId="77777777" w:rsidR="00E028B9" w:rsidRPr="006A00B3" w:rsidRDefault="00E028B9" w:rsidP="00E028B9">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1D4F8FE" w14:textId="77777777" w:rsidR="00E028B9" w:rsidRPr="00B85A28" w:rsidRDefault="00E028B9" w:rsidP="00E028B9"/>
    <w:p w14:paraId="0260F7A0" w14:textId="77777777" w:rsidR="00E028B9" w:rsidRDefault="00E028B9" w:rsidP="00E028B9">
      <w:pPr>
        <w:pStyle w:val="Heading4"/>
      </w:pPr>
      <w:r>
        <w:t xml:space="preserve">Denying the right to strike is </w:t>
      </w:r>
      <w:r w:rsidRPr="004B3869">
        <w:rPr>
          <w:u w:val="single"/>
        </w:rPr>
        <w:t>morally indefensible</w:t>
      </w:r>
      <w:r>
        <w:t xml:space="preserve"> in all instances. </w:t>
      </w:r>
    </w:p>
    <w:p w14:paraId="5D087650" w14:textId="77777777" w:rsidR="00E028B9" w:rsidRDefault="00E028B9" w:rsidP="00E028B9">
      <w:proofErr w:type="spellStart"/>
      <w:r>
        <w:rPr>
          <w:rStyle w:val="Style13ptBold"/>
        </w:rPr>
        <w:t>Chima</w:t>
      </w:r>
      <w:proofErr w:type="spellEnd"/>
      <w:r>
        <w:rPr>
          <w:rStyle w:val="Style13ptBold"/>
        </w:rPr>
        <w:t xml:space="preserve"> 13 [</w:t>
      </w:r>
      <w:proofErr w:type="spellStart"/>
      <w:r>
        <w:t>Chima</w:t>
      </w:r>
      <w:proofErr w:type="spellEnd"/>
      <w:r>
        <w:t>,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6" w:history="1">
        <w:r w:rsidRPr="00436088">
          <w:rPr>
            <w:rStyle w:val="Hyperlink"/>
          </w:rPr>
          <w:t>https://doi.org/10.1186/1472-6939-14-S1-S5</w:t>
        </w:r>
      </w:hyperlink>
      <w:r>
        <w:t xml:space="preserve">. Accessed 10/28 //gord0] </w:t>
      </w:r>
    </w:p>
    <w:p w14:paraId="28AFB5F4" w14:textId="77777777" w:rsidR="00E028B9" w:rsidRDefault="00E028B9" w:rsidP="00E028B9">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7"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8"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9"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0"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 xml:space="preserve">strikes are considered a fundamental right or entitlement during collective bargaining and </w:t>
      </w:r>
      <w:proofErr w:type="spellStart"/>
      <w:r w:rsidRPr="0051633A">
        <w:rPr>
          <w:highlight w:val="green"/>
          <w:u w:val="single"/>
        </w:rPr>
        <w:t>labour</w:t>
      </w:r>
      <w:proofErr w:type="spellEnd"/>
      <w:r w:rsidRPr="0051633A">
        <w:rPr>
          <w:highlight w:val="green"/>
          <w:u w:val="single"/>
        </w:rPr>
        <w:t xml:space="preserve"> negotiations</w:t>
      </w:r>
      <w:r w:rsidRPr="001573D8">
        <w:rPr>
          <w:u w:val="single"/>
        </w:rPr>
        <w:t xml:space="preserve"> [</w:t>
      </w:r>
      <w:hyperlink r:id="rId31"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w:t>
      </w:r>
      <w:proofErr w:type="gramStart"/>
      <w:r w:rsidRPr="001573D8">
        <w:rPr>
          <w:u w:val="single"/>
        </w:rPr>
        <w:t>Therefore</w:t>
      </w:r>
      <w:proofErr w:type="gramEnd"/>
      <w:r w:rsidRPr="001573D8">
        <w:rPr>
          <w:u w:val="single"/>
        </w:rPr>
        <w:t xml:space="preserv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2"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3"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4"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5"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6"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w:t>
      </w:r>
      <w:proofErr w:type="spellStart"/>
      <w:r>
        <w:t>behaviour</w:t>
      </w:r>
      <w:proofErr w:type="spellEnd"/>
      <w:r>
        <w:t xml:space="preserve"> and decision-making, thereby permanently altering the doctor-patient relationship [</w:t>
      </w:r>
      <w:hyperlink r:id="rId37"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8"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40"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3"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6"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7"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8"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0"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1"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2"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3"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4"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6"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7"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8"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60" w:anchor="ref-CR40" w:tooltip="Veatch RM: A Theory of Medical Ethics. 1981, New York: Basic Books, 110:" w:history="1">
        <w:r w:rsidRPr="002662FE">
          <w:rPr>
            <w:rStyle w:val="Hyperlink"/>
            <w:sz w:val="18"/>
            <w:szCs w:val="18"/>
          </w:rPr>
          <w:t>40</w:t>
        </w:r>
      </w:hyperlink>
      <w:r w:rsidRPr="002662FE">
        <w:rPr>
          <w:sz w:val="18"/>
          <w:szCs w:val="18"/>
        </w:rPr>
        <w:t>].</w:t>
      </w:r>
    </w:p>
    <w:p w14:paraId="41F29B89" w14:textId="77777777" w:rsidR="00E028B9" w:rsidRDefault="00E028B9" w:rsidP="00E028B9">
      <w:pPr>
        <w:pStyle w:val="Heading4"/>
      </w:pPr>
      <w:r>
        <w:t xml:space="preserve">The plan is effective – </w:t>
      </w:r>
      <w:r w:rsidRPr="004B3869">
        <w:rPr>
          <w:u w:val="single"/>
        </w:rPr>
        <w:t>emergency duty</w:t>
      </w:r>
      <w:r>
        <w:t xml:space="preserve"> workers </w:t>
      </w:r>
      <w:proofErr w:type="gramStart"/>
      <w:r>
        <w:t>stay</w:t>
      </w:r>
      <w:proofErr w:type="gramEnd"/>
      <w:r>
        <w:t xml:space="preserve"> and organizers will reveal flexibility and organization</w:t>
      </w:r>
    </w:p>
    <w:p w14:paraId="1345A573" w14:textId="77777777" w:rsidR="00E028B9" w:rsidRPr="00CB63B8" w:rsidRDefault="00E028B9" w:rsidP="00E028B9">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r w:rsidRPr="00AA1E63">
        <w:t xml:space="preserve">. 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 Pronounced </w:t>
      </w:r>
      <w:r>
        <w:t>“</w:t>
      </w:r>
      <w:r w:rsidRPr="00AA1E63">
        <w:t>Swat-cow-ski</w:t>
      </w:r>
      <w:r>
        <w:t>”</w:t>
      </w:r>
      <w:r w:rsidRPr="00AA1E63">
        <w:t xml:space="preserve">. December 20, 2017. “The Right To Strike in Health Service” </w:t>
      </w:r>
      <w:hyperlink r:id="rId61" w:history="1">
        <w:r w:rsidRPr="00AA1E63">
          <w:t>https://www.humanitas.edu.pl/resources/upload/dokumenty/Wydawnictwo/Roczniki%20AiP%20-%20pliki/Podzielone/Roczniki%20AiP%202017%20z2/RAiP_2_2017-303-314.pdf Accessed 10/28</w:t>
        </w:r>
      </w:hyperlink>
      <w:r w:rsidRPr="00AA1E63">
        <w:t xml:space="preserve"> //gord0]</w:t>
      </w:r>
    </w:p>
    <w:p w14:paraId="71E8D59C" w14:textId="77777777" w:rsidR="00E028B9" w:rsidRPr="00395DC7" w:rsidRDefault="00E028B9" w:rsidP="00E028B9">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6F5CF23A" w14:textId="155DCB91" w:rsidR="00B01BC1" w:rsidRDefault="00B01BC1" w:rsidP="00B01BC1">
      <w:pPr>
        <w:pStyle w:val="Heading3"/>
      </w:pPr>
      <w:r>
        <w:t xml:space="preserve">1AC </w:t>
      </w:r>
      <w:r w:rsidR="001A4AFE">
        <w:t>–</w:t>
      </w:r>
      <w:r>
        <w:t xml:space="preserve"> Framing</w:t>
      </w:r>
    </w:p>
    <w:p w14:paraId="4A2F4D12" w14:textId="77777777" w:rsidR="001A4AFE" w:rsidRPr="001A4AFE" w:rsidRDefault="001A4AFE" w:rsidP="001A4AFE">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13AC7FE9" w14:textId="77777777" w:rsidR="001A4AFE" w:rsidRPr="004E07E9" w:rsidRDefault="001A4AFE" w:rsidP="001A4AFE">
      <w:r w:rsidRPr="004E07E9">
        <w:rPr>
          <w:b/>
          <w:sz w:val="26"/>
        </w:rPr>
        <w:t>Moen 16</w:t>
      </w:r>
      <w:r w:rsidRPr="004E07E9">
        <w:t xml:space="preserve"> [Ole Martin Moen, Research Fellow in Philosophy at University of Oslo “An Argument for Hedonism” Journal of Value Inquiry (Springer), 50 (2) 2016: 267–281] SJDI</w:t>
      </w:r>
    </w:p>
    <w:p w14:paraId="5BB3D559" w14:textId="77777777" w:rsidR="001A4AFE" w:rsidRPr="004E07E9" w:rsidRDefault="001A4AFE" w:rsidP="001A4AF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374F4A30" w14:textId="77777777" w:rsidR="001A4AFE" w:rsidRPr="001A4AFE" w:rsidRDefault="001A4AFE" w:rsidP="001A4AFE"/>
    <w:p w14:paraId="56CFA9CF" w14:textId="77777777" w:rsidR="00E028B9" w:rsidRDefault="00E028B9" w:rsidP="00E028B9">
      <w:pPr>
        <w:pStyle w:val="Heading4"/>
      </w:pPr>
      <w:r>
        <w:t>Thus, the standard is maximizing expected well-being – prefer:</w:t>
      </w:r>
    </w:p>
    <w:p w14:paraId="77B24097" w14:textId="77777777" w:rsidR="00E028B9" w:rsidRPr="00A1601B" w:rsidRDefault="00E028B9" w:rsidP="00E028B9"/>
    <w:p w14:paraId="0C64CB42" w14:textId="77777777" w:rsidR="00E028B9" w:rsidRDefault="00E028B9" w:rsidP="00E028B9">
      <w:pPr>
        <w:pStyle w:val="Heading4"/>
        <w:rPr>
          <w:rFonts w:cs="Calibri"/>
          <w:color w:val="000000" w:themeColor="text1"/>
        </w:rPr>
      </w:pPr>
      <w:r>
        <w:rPr>
          <w:rFonts w:cs="Calibri"/>
          <w:color w:val="000000" w:themeColor="text1"/>
        </w:rPr>
        <w:t>1] Actor specificity</w:t>
      </w:r>
    </w:p>
    <w:p w14:paraId="11D653C2" w14:textId="77777777" w:rsidR="00E028B9" w:rsidRPr="00A1601B" w:rsidRDefault="00E028B9" w:rsidP="00E028B9"/>
    <w:p w14:paraId="6657F677" w14:textId="77777777" w:rsidR="00E028B9" w:rsidRDefault="00E028B9" w:rsidP="00E028B9">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57972DE3" w14:textId="77777777" w:rsidR="00E028B9" w:rsidRPr="00A1601B" w:rsidRDefault="00E028B9" w:rsidP="00E028B9"/>
    <w:p w14:paraId="5DC84491" w14:textId="77777777" w:rsidR="00E028B9" w:rsidRDefault="00E028B9" w:rsidP="00E028B9">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6FB461D" w14:textId="77777777" w:rsidR="00E028B9" w:rsidRPr="00A1601B" w:rsidRDefault="00E028B9" w:rsidP="00E028B9"/>
    <w:p w14:paraId="50BDC5C3" w14:textId="77777777" w:rsidR="00E028B9" w:rsidRDefault="00E028B9" w:rsidP="00E028B9">
      <w:pPr>
        <w:pStyle w:val="Heading4"/>
        <w:rPr>
          <w:rStyle w:val="Style13ptBold"/>
          <w:b/>
          <w:bCs w:val="0"/>
        </w:rPr>
      </w:pPr>
      <w:r>
        <w:t xml:space="preserve">2] </w:t>
      </w:r>
      <w:r w:rsidRPr="008E1E97">
        <w:rPr>
          <w:rStyle w:val="Style13ptBold"/>
          <w:b/>
          <w:bCs w:val="0"/>
        </w:rPr>
        <w:t xml:space="preserve">No act-omission distinction—governments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1B58B404" w14:textId="77777777" w:rsidR="00E028B9" w:rsidRPr="00C3672C" w:rsidRDefault="00E028B9" w:rsidP="00E028B9"/>
    <w:p w14:paraId="34FEBFB1" w14:textId="77777777" w:rsidR="00E028B9" w:rsidRDefault="00E028B9" w:rsidP="00E028B9">
      <w:pPr>
        <w:pStyle w:val="Heading4"/>
      </w:pPr>
      <w:r>
        <w:t xml:space="preserve">3] </w:t>
      </w:r>
      <w:r w:rsidRPr="008E1E97">
        <w:t xml:space="preserve">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2C0CB2A8" w14:textId="77777777" w:rsidR="00E028B9" w:rsidRPr="00461B95" w:rsidRDefault="00E028B9" w:rsidP="00E028B9"/>
    <w:p w14:paraId="7E2EAA33" w14:textId="77777777" w:rsidR="00E028B9" w:rsidRPr="00D8228C" w:rsidRDefault="00E028B9" w:rsidP="00E028B9">
      <w:pPr>
        <w:pStyle w:val="Heading4"/>
      </w:pPr>
      <w:r>
        <w:t xml:space="preserve">4] Prioritize </w:t>
      </w:r>
      <w:r w:rsidRPr="00E92D9F">
        <w:rPr>
          <w:u w:val="single"/>
        </w:rPr>
        <w:t>probability</w:t>
      </w:r>
      <w:r>
        <w:t>.</w:t>
      </w:r>
    </w:p>
    <w:p w14:paraId="5F445831" w14:textId="77777777" w:rsidR="00E028B9" w:rsidRPr="00D8228C" w:rsidRDefault="00E028B9" w:rsidP="00E028B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BF83EC5" w14:textId="77777777" w:rsidR="00E028B9" w:rsidRDefault="00E028B9" w:rsidP="00E028B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r w:rsidRPr="00037222">
        <w:rPr>
          <w:highlight w:val="green"/>
          <w:u w:val="single"/>
        </w:rPr>
        <w:t>infinity</w:t>
      </w:r>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5D8CE5C7" w14:textId="77777777" w:rsidR="00E028B9" w:rsidRDefault="00E028B9" w:rsidP="00E028B9">
      <w:pPr>
        <w:pStyle w:val="Heading4"/>
        <w:tabs>
          <w:tab w:val="left" w:pos="0"/>
        </w:tabs>
      </w:pPr>
      <w:r>
        <w:t xml:space="preserve">5] Structural violence is the most important impact – ignoring them actively exacerbates exclusion </w:t>
      </w:r>
    </w:p>
    <w:p w14:paraId="0157F7D0" w14:textId="77777777" w:rsidR="00E028B9" w:rsidRDefault="00E028B9" w:rsidP="00E028B9">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26CA84FC" w14:textId="77777777" w:rsidR="00E028B9" w:rsidRDefault="00E028B9" w:rsidP="00E028B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Darby,∂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r>
        <w:t>societies.ecognizing</w:t>
      </w:r>
      <w:proofErr w:type="spell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relationships,∂ communication, and appreciation of diversity.∂ One outcome of exclusionary thinking is the belief that victims of violence must in∂ some way </w:t>
      </w:r>
      <w:proofErr w:type="gramStart"/>
      <w:r>
        <w:t>deserve</w:t>
      </w:r>
      <w:proofErr w:type="gramEnd"/>
      <w:r>
        <w:t xml:space="pr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support.∂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112077D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7"/>
  </w:num>
  <w:num w:numId="14">
    <w:abstractNumId w:val="16"/>
  </w:num>
  <w:num w:numId="15">
    <w:abstractNumId w:val="10"/>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28B9"/>
    <w:rsid w:val="000139A3"/>
    <w:rsid w:val="00100833"/>
    <w:rsid w:val="00104529"/>
    <w:rsid w:val="00105942"/>
    <w:rsid w:val="00107396"/>
    <w:rsid w:val="00144A4C"/>
    <w:rsid w:val="00176AB0"/>
    <w:rsid w:val="00177B7D"/>
    <w:rsid w:val="0018322D"/>
    <w:rsid w:val="001A4AF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129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2012"/>
    <w:rsid w:val="00A93661"/>
    <w:rsid w:val="00A95652"/>
    <w:rsid w:val="00AC0AB8"/>
    <w:rsid w:val="00B01BC1"/>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8B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9220"/>
  <w15:chartTrackingRefBased/>
  <w15:docId w15:val="{05AAEA2D-B76F-4406-B079-861814920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4AFE"/>
    <w:rPr>
      <w:rFonts w:ascii="Calibri" w:hAnsi="Calibri" w:cs="Calibri"/>
    </w:rPr>
  </w:style>
  <w:style w:type="paragraph" w:styleId="Heading1">
    <w:name w:val="heading 1"/>
    <w:aliases w:val="Pocket"/>
    <w:basedOn w:val="Normal"/>
    <w:next w:val="Normal"/>
    <w:link w:val="Heading1Char"/>
    <w:qFormat/>
    <w:rsid w:val="001A4A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A4A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1A4A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1A4A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4A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AFE"/>
  </w:style>
  <w:style w:type="character" w:customStyle="1" w:styleId="Heading1Char">
    <w:name w:val="Heading 1 Char"/>
    <w:aliases w:val="Pocket Char"/>
    <w:basedOn w:val="DefaultParagraphFont"/>
    <w:link w:val="Heading1"/>
    <w:rsid w:val="001A4AF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A4AF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A4AF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1A4AF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1A4A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4AF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1A4AF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1A4AFE"/>
    <w:rPr>
      <w:color w:val="auto"/>
      <w:u w:val="none"/>
    </w:rPr>
  </w:style>
  <w:style w:type="character" w:styleId="FollowedHyperlink">
    <w:name w:val="FollowedHyperlink"/>
    <w:basedOn w:val="DefaultParagraphFont"/>
    <w:uiPriority w:val="99"/>
    <w:semiHidden/>
    <w:unhideWhenUsed/>
    <w:rsid w:val="001A4AFE"/>
    <w:rPr>
      <w:color w:val="auto"/>
      <w:u w:val="none"/>
    </w:rPr>
  </w:style>
  <w:style w:type="paragraph" w:customStyle="1" w:styleId="textbold">
    <w:name w:val="text bold"/>
    <w:basedOn w:val="Normal"/>
    <w:link w:val="Emphasis"/>
    <w:uiPriority w:val="7"/>
    <w:qFormat/>
    <w:rsid w:val="00E028B9"/>
    <w:pPr>
      <w:ind w:left="720"/>
      <w:jc w:val="both"/>
    </w:pPr>
    <w:rPr>
      <w:b/>
      <w:iCs/>
      <w:u w:val="single"/>
    </w:rPr>
  </w:style>
  <w:style w:type="paragraph" w:customStyle="1" w:styleId="Line">
    <w:name w:val="Line"/>
    <w:basedOn w:val="Normal"/>
    <w:link w:val="LineChar"/>
    <w:uiPriority w:val="4"/>
    <w:qFormat/>
    <w:rsid w:val="00E028B9"/>
    <w:pPr>
      <w:spacing w:before="120" w:after="120" w:line="240" w:lineRule="auto"/>
    </w:pPr>
    <w:rPr>
      <w:b/>
      <w:sz w:val="24"/>
    </w:rPr>
  </w:style>
  <w:style w:type="character" w:customStyle="1" w:styleId="LineChar">
    <w:name w:val="Line Char"/>
    <w:basedOn w:val="DefaultParagraphFont"/>
    <w:link w:val="Line"/>
    <w:uiPriority w:val="4"/>
    <w:rsid w:val="00E028B9"/>
    <w:rPr>
      <w:rFonts w:ascii="Calibri" w:hAnsi="Calibri"/>
      <w:b/>
      <w:sz w:val="24"/>
    </w:rPr>
  </w:style>
  <w:style w:type="character" w:styleId="UnresolvedMention">
    <w:name w:val="Unresolved Mention"/>
    <w:basedOn w:val="DefaultParagraphFont"/>
    <w:uiPriority w:val="99"/>
    <w:semiHidden/>
    <w:unhideWhenUsed/>
    <w:rsid w:val="00E028B9"/>
    <w:rPr>
      <w:color w:val="605E5C"/>
      <w:shd w:val="clear" w:color="auto" w:fill="E1DFDD"/>
    </w:rPr>
  </w:style>
  <w:style w:type="paragraph" w:styleId="NormalWeb">
    <w:name w:val="Normal (Web)"/>
    <w:basedOn w:val="Normal"/>
    <w:uiPriority w:val="99"/>
    <w:unhideWhenUsed/>
    <w:rsid w:val="00E028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28B9"/>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028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uthor">
    <w:name w:val="author"/>
    <w:basedOn w:val="DefaultParagraphFont"/>
    <w:rsid w:val="00E028B9"/>
  </w:style>
  <w:style w:type="character" w:customStyle="1" w:styleId="nlm-given-names">
    <w:name w:val="nlm-given-names"/>
    <w:basedOn w:val="DefaultParagraphFont"/>
    <w:rsid w:val="00E028B9"/>
  </w:style>
  <w:style w:type="character" w:customStyle="1" w:styleId="nlm-surname">
    <w:name w:val="nlm-surname"/>
    <w:basedOn w:val="DefaultParagraphFont"/>
    <w:rsid w:val="00E028B9"/>
  </w:style>
  <w:style w:type="character" w:customStyle="1" w:styleId="nlm-aff">
    <w:name w:val="nlm-aff"/>
    <w:basedOn w:val="DefaultParagraphFont"/>
    <w:rsid w:val="00E028B9"/>
  </w:style>
  <w:style w:type="character" w:customStyle="1" w:styleId="nlm-institution">
    <w:name w:val="nlm-institution"/>
    <w:basedOn w:val="DefaultParagraphFont"/>
    <w:rsid w:val="00E028B9"/>
  </w:style>
  <w:style w:type="character" w:customStyle="1" w:styleId="nlm-addr-line">
    <w:name w:val="nlm-addr-line"/>
    <w:basedOn w:val="DefaultParagraphFont"/>
    <w:rsid w:val="00E028B9"/>
  </w:style>
  <w:style w:type="character" w:customStyle="1" w:styleId="nlm-country">
    <w:name w:val="nlm-country"/>
    <w:basedOn w:val="DefaultParagraphFont"/>
    <w:rsid w:val="00E028B9"/>
  </w:style>
  <w:style w:type="character" w:customStyle="1" w:styleId="markedcontent">
    <w:name w:val="markedcontent"/>
    <w:basedOn w:val="DefaultParagraphFont"/>
    <w:rsid w:val="00E028B9"/>
  </w:style>
  <w:style w:type="character" w:customStyle="1" w:styleId="highlight">
    <w:name w:val="highlight"/>
    <w:basedOn w:val="DefaultParagraphFont"/>
    <w:rsid w:val="00E028B9"/>
  </w:style>
  <w:style w:type="character" w:customStyle="1" w:styleId="jlqj4b">
    <w:name w:val="jlqj4b"/>
    <w:basedOn w:val="DefaultParagraphFont"/>
    <w:rsid w:val="00E028B9"/>
  </w:style>
  <w:style w:type="paragraph" w:customStyle="1" w:styleId="analytics">
    <w:name w:val="analytics"/>
    <w:basedOn w:val="Normal"/>
    <w:link w:val="analyticsChar"/>
    <w:uiPriority w:val="4"/>
    <w:qFormat/>
    <w:rsid w:val="00E028B9"/>
    <w:rPr>
      <w:b/>
      <w:color w:val="C00000"/>
      <w:sz w:val="26"/>
    </w:rPr>
  </w:style>
  <w:style w:type="character" w:customStyle="1" w:styleId="analyticsChar">
    <w:name w:val="analytics Char"/>
    <w:basedOn w:val="DefaultParagraphFont"/>
    <w:link w:val="analytics"/>
    <w:uiPriority w:val="4"/>
    <w:rsid w:val="00E028B9"/>
    <w:rPr>
      <w:rFonts w:ascii="Calibri" w:hAnsi="Calibri"/>
      <w:b/>
      <w:color w:val="C00000"/>
      <w:sz w:val="26"/>
    </w:rPr>
  </w:style>
  <w:style w:type="paragraph" w:styleId="ListParagraph">
    <w:name w:val="List Paragraph"/>
    <w:aliases w:val="6 font"/>
    <w:basedOn w:val="Normal"/>
    <w:uiPriority w:val="99"/>
    <w:unhideWhenUsed/>
    <w:qFormat/>
    <w:rsid w:val="00E028B9"/>
    <w:pPr>
      <w:ind w:left="720"/>
      <w:contextualSpacing/>
    </w:pPr>
  </w:style>
  <w:style w:type="paragraph" w:customStyle="1" w:styleId="Analytic">
    <w:name w:val="Analytic"/>
    <w:basedOn w:val="Heading4"/>
    <w:link w:val="AnalyticChar"/>
    <w:qFormat/>
    <w:rsid w:val="00E028B9"/>
    <w:rPr>
      <w:bCs/>
      <w:iCs w:val="0"/>
      <w:color w:val="000000" w:themeColor="text1"/>
    </w:rPr>
  </w:style>
  <w:style w:type="character" w:customStyle="1" w:styleId="AnalyticChar">
    <w:name w:val="Analytic Char"/>
    <w:basedOn w:val="DefaultParagraphFont"/>
    <w:link w:val="Analytic"/>
    <w:rsid w:val="00E028B9"/>
    <w:rPr>
      <w:rFonts w:ascii="Calibri" w:eastAsiaTheme="majorEastAsia" w:hAnsi="Calibri" w:cstheme="majorBidi"/>
      <w:b/>
      <w:bCs/>
      <w:color w:val="000000" w:themeColor="text1"/>
      <w:sz w:val="26"/>
    </w:rPr>
  </w:style>
  <w:style w:type="character" w:customStyle="1" w:styleId="span">
    <w:name w:val="span"/>
    <w:basedOn w:val="DefaultParagraphFont"/>
    <w:rsid w:val="00E028B9"/>
  </w:style>
  <w:style w:type="character" w:customStyle="1" w:styleId="tb">
    <w:name w:val="tb"/>
    <w:basedOn w:val="DefaultParagraphFont"/>
    <w:rsid w:val="00E028B9"/>
  </w:style>
  <w:style w:type="character" w:customStyle="1" w:styleId="target">
    <w:name w:val="target"/>
    <w:basedOn w:val="DefaultParagraphFont"/>
    <w:rsid w:val="00E028B9"/>
  </w:style>
  <w:style w:type="character" w:customStyle="1" w:styleId="panel-title">
    <w:name w:val="panel-title"/>
    <w:basedOn w:val="DefaultParagraphFont"/>
    <w:rsid w:val="00E028B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028B9"/>
    <w:rPr>
      <w:u w:val="single"/>
    </w:rPr>
  </w:style>
  <w:style w:type="paragraph" w:customStyle="1" w:styleId="UnderlinedText">
    <w:name w:val="Underlined Text"/>
    <w:link w:val="IntenseEmphasis"/>
    <w:uiPriority w:val="6"/>
    <w:qFormat/>
    <w:rsid w:val="00E028B9"/>
    <w:pPr>
      <w:suppressAutoHyphens/>
      <w:autoSpaceDN w:val="0"/>
      <w:spacing w:after="0" w:line="240" w:lineRule="auto"/>
      <w:textAlignment w:val="baseline"/>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26" Type="http://schemas.openxmlformats.org/officeDocument/2006/relationships/hyperlink" Target="https://doi.org/10.1186/1472-6939-14-S1-S5" TargetMode="External"/><Relationship Id="rId39" Type="http://schemas.openxmlformats.org/officeDocument/2006/relationships/hyperlink" Target="https://bmcmedethics.biomedcentral.com/articles/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34" Type="http://schemas.openxmlformats.org/officeDocument/2006/relationships/hyperlink" Target="https://bmcmedethics.biomedcentral.com/articles/10.1186/1472-6939-14-S1-S5"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63" Type="http://schemas.openxmlformats.org/officeDocument/2006/relationships/theme" Target="theme/theme1.xml"/><Relationship Id="rId7" Type="http://schemas.openxmlformats.org/officeDocument/2006/relationships/hyperlink" Target="https://www.leftvoice.org/buffalo-healthcare-workers-strike-for-better-patient-care-and-fair-wages/"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5" Type="http://schemas.openxmlformats.org/officeDocument/2006/relationships/webSettings" Target="webSettings.xml"/><Relationship Id="rId61"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qualitysafety.bmj.com/content/30/8/639"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10979</Words>
  <Characters>62581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Gordon Krauss</cp:lastModifiedBy>
  <cp:revision>3</cp:revision>
  <dcterms:created xsi:type="dcterms:W3CDTF">2021-11-06T14:52:00Z</dcterms:created>
  <dcterms:modified xsi:type="dcterms:W3CDTF">2021-11-06T14:53:00Z</dcterms:modified>
</cp:coreProperties>
</file>