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905BB" w14:textId="77777777" w:rsidR="001F1BEC" w:rsidRPr="00BB5E6B" w:rsidRDefault="001F1BEC" w:rsidP="001F1BEC"/>
    <w:p w14:paraId="40FA57C6" w14:textId="77777777" w:rsidR="001F1BEC" w:rsidRPr="001F1BEC" w:rsidRDefault="001F1BEC" w:rsidP="001F1BEC"/>
    <w:p w14:paraId="1A6F419F" w14:textId="5F85540E" w:rsidR="00A95652" w:rsidRDefault="008A5F59" w:rsidP="008A5F59">
      <w:pPr>
        <w:pStyle w:val="Heading1"/>
      </w:pPr>
      <w:r>
        <w:t>1NC</w:t>
      </w:r>
    </w:p>
    <w:p w14:paraId="18E312A0" w14:textId="3A92FEEC" w:rsidR="00472AF8" w:rsidRDefault="00472AF8" w:rsidP="00472AF8">
      <w:pPr>
        <w:pStyle w:val="Heading3"/>
      </w:pPr>
      <w:r>
        <w:t xml:space="preserve">1NC – T </w:t>
      </w:r>
    </w:p>
    <w:p w14:paraId="49DCC5CB" w14:textId="77777777" w:rsidR="00472AF8" w:rsidRDefault="00472AF8" w:rsidP="00472AF8">
      <w:pPr>
        <w:pStyle w:val="Heading4"/>
      </w:pPr>
      <w:r w:rsidRPr="00E10041">
        <w:rPr>
          <w:u w:val="single"/>
        </w:rPr>
        <w:t>Interpretation</w:t>
      </w:r>
      <w:r>
        <w:t xml:space="preserve"> – Unjust refers to a </w:t>
      </w:r>
      <w:r>
        <w:rPr>
          <w:u w:val="single"/>
        </w:rPr>
        <w:t>negative action</w:t>
      </w:r>
      <w:r>
        <w:t xml:space="preserve"> – it means </w:t>
      </w:r>
      <w:r>
        <w:rPr>
          <w:u w:val="single"/>
        </w:rPr>
        <w:t>contrary</w:t>
      </w:r>
      <w:r>
        <w:t>.</w:t>
      </w:r>
    </w:p>
    <w:p w14:paraId="359CDB4E" w14:textId="77777777" w:rsidR="00472AF8" w:rsidRPr="00D92843" w:rsidRDefault="00472AF8" w:rsidP="00472AF8">
      <w:r w:rsidRPr="002B1040">
        <w:rPr>
          <w:rStyle w:val="Style13ptBold"/>
        </w:rPr>
        <w:t>Black</w:t>
      </w:r>
      <w:r>
        <w:rPr>
          <w:rStyle w:val="Style13ptBold"/>
        </w:rPr>
        <w:t>’s</w:t>
      </w:r>
      <w:r w:rsidRPr="002B1040">
        <w:rPr>
          <w:rStyle w:val="Style13ptBold"/>
        </w:rPr>
        <w:t xml:space="preserve"> Laws No Date</w:t>
      </w:r>
      <w:r w:rsidRPr="002B1040">
        <w:t xml:space="preserve"> "What is Unjust?"</w:t>
      </w:r>
      <w:r>
        <w:t xml:space="preserve"> </w:t>
      </w:r>
      <w:hyperlink r:id="rId6" w:history="1">
        <w:r w:rsidRPr="003650B6">
          <w:rPr>
            <w:rStyle w:val="Hyperlink"/>
          </w:rPr>
          <w:t>https://thelawdictionary.org/unjust/</w:t>
        </w:r>
      </w:hyperlink>
      <w:r>
        <w:t xml:space="preserve"> //Elmer</w:t>
      </w:r>
    </w:p>
    <w:p w14:paraId="5D962204" w14:textId="77777777" w:rsidR="00472AF8" w:rsidRPr="00DE1E98" w:rsidRDefault="00472AF8" w:rsidP="00472AF8">
      <w:pPr>
        <w:rPr>
          <w:szCs w:val="24"/>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63A3D5C2" w14:textId="77777777" w:rsidR="00472AF8" w:rsidRPr="003915B7" w:rsidRDefault="00472AF8" w:rsidP="00472AF8">
      <w:pPr>
        <w:pStyle w:val="Heading4"/>
      </w:pPr>
      <w:r>
        <w:rPr>
          <w:u w:val="single"/>
        </w:rPr>
        <w:t>Violation</w:t>
      </w:r>
      <w:r>
        <w:t xml:space="preserve"> – The Aff is a </w:t>
      </w:r>
      <w:r>
        <w:rPr>
          <w:u w:val="single"/>
        </w:rPr>
        <w:t>positive action</w:t>
      </w:r>
      <w:r>
        <w:t xml:space="preserve"> – it establishes a new multilateral agreement </w:t>
      </w:r>
    </w:p>
    <w:p w14:paraId="1F4C594E" w14:textId="77777777" w:rsidR="00472AF8" w:rsidRDefault="00472AF8" w:rsidP="00472AF8">
      <w:pPr>
        <w:pStyle w:val="Heading4"/>
      </w:pPr>
      <w:r>
        <w:t xml:space="preserve">Vote neg -- </w:t>
      </w:r>
    </w:p>
    <w:p w14:paraId="4F0AD968" w14:textId="77777777" w:rsidR="00472AF8" w:rsidRPr="003915B7" w:rsidRDefault="00472AF8" w:rsidP="00472AF8">
      <w:pPr>
        <w:pStyle w:val="Heading4"/>
      </w:pPr>
      <w:r>
        <w:t xml:space="preserve">1]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6E433CFA" w14:textId="77777777" w:rsidR="00472AF8" w:rsidRDefault="00472AF8" w:rsidP="00472AF8">
      <w:pPr>
        <w:pStyle w:val="Heading4"/>
      </w:pPr>
      <w:r>
        <w:t xml:space="preserve">2]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solves.</w:t>
      </w:r>
    </w:p>
    <w:p w14:paraId="248726A0" w14:textId="77777777" w:rsidR="00472AF8" w:rsidRPr="003915B7" w:rsidRDefault="00472AF8" w:rsidP="00472AF8">
      <w:pPr>
        <w:pStyle w:val="Heading4"/>
      </w:pPr>
      <w:r>
        <w:t xml:space="preserve">3] </w:t>
      </w:r>
      <w:r>
        <w:rPr>
          <w:u w:val="single"/>
        </w:rPr>
        <w:t>TVA</w:t>
      </w:r>
      <w:r>
        <w:t xml:space="preserve"> – just defend that space appropriation is bad.</w:t>
      </w:r>
    </w:p>
    <w:p w14:paraId="6FE19FDD" w14:textId="77777777" w:rsidR="00472AF8" w:rsidRDefault="00472AF8" w:rsidP="00472AF8">
      <w:pPr>
        <w:pStyle w:val="Heading4"/>
      </w:pP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344A6B38" w14:textId="5D257E04" w:rsidR="00472AF8" w:rsidRPr="00472AF8" w:rsidRDefault="00472AF8" w:rsidP="00472AF8">
      <w:pPr>
        <w:pStyle w:val="Heading4"/>
      </w:pPr>
      <w:r w:rsidRPr="00A5506B">
        <w:rPr>
          <w:u w:val="single"/>
        </w:rPr>
        <w:t>No RVI’s</w:t>
      </w:r>
      <w:r>
        <w:t xml:space="preserve"> - 1] Forces the 1NC to go all-in on Theory which kills substance education, 2] Illogical – you shouldn’t win for not being abusive.</w:t>
      </w:r>
    </w:p>
    <w:p w14:paraId="76A94271" w14:textId="77777777" w:rsidR="001A35B4" w:rsidRPr="008C26FA" w:rsidRDefault="001A35B4" w:rsidP="001A35B4">
      <w:pPr>
        <w:pStyle w:val="Heading3"/>
      </w:pPr>
      <w:r>
        <w:t>1NC - DA</w:t>
      </w:r>
    </w:p>
    <w:p w14:paraId="5666D2A0" w14:textId="77777777" w:rsidR="001A35B4" w:rsidRPr="00C43880" w:rsidRDefault="001A35B4" w:rsidP="001A35B4">
      <w:pPr>
        <w:pStyle w:val="Heading4"/>
      </w:pPr>
      <w:r>
        <w:t>Xi’s regime is stable now, but its success depends on strong growth and private sector development.</w:t>
      </w:r>
    </w:p>
    <w:p w14:paraId="41AB1B6B" w14:textId="77777777" w:rsidR="001A35B4" w:rsidRPr="00C43880" w:rsidRDefault="001A35B4" w:rsidP="001A35B4">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7" w:history="1">
        <w:r w:rsidRPr="00C43880">
          <w:rPr>
            <w:rStyle w:val="Hyperlink"/>
          </w:rPr>
          <w:t>Rana Mitter</w:t>
        </w:r>
      </w:hyperlink>
      <w:r w:rsidRPr="00C43880">
        <w:t xml:space="preserve"> is a professor of the history and politics of modern China at Oxford. </w:t>
      </w:r>
      <w:hyperlink r:id="rId8"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9" w:history="1">
        <w:r w:rsidRPr="00D57645">
          <w:rPr>
            <w:rStyle w:val="Hyperlink"/>
          </w:rPr>
          <w:t>https://hbr.org/2021/05/what-the-west-gets-wrong-about-china accessed 12/14/21</w:t>
        </w:r>
      </w:hyperlink>
      <w:r>
        <w:t>] Adam</w:t>
      </w:r>
    </w:p>
    <w:p w14:paraId="5C47A2CC" w14:textId="77777777" w:rsidR="001A35B4" w:rsidRPr="00607D72" w:rsidRDefault="001A35B4" w:rsidP="001A35B4">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433D5E86" w14:textId="77777777" w:rsidR="001A35B4" w:rsidRPr="00607D72" w:rsidRDefault="001A35B4" w:rsidP="001A35B4">
      <w:pPr>
        <w:rPr>
          <w:rStyle w:val="StyleUnderline"/>
        </w:rPr>
      </w:pPr>
      <w:r w:rsidRPr="00607D72">
        <w:rPr>
          <w:rStyle w:val="StyleUnderline"/>
        </w:rPr>
        <w:t>China has also defied predictions that its authoritarianism would inhibit its capacity to </w:t>
      </w:r>
      <w:hyperlink r:id="rId10"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24602288" w14:textId="77777777" w:rsidR="001A35B4" w:rsidRDefault="001A35B4" w:rsidP="001A35B4">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7198BCF" w14:textId="77777777" w:rsidR="001A35B4" w:rsidRDefault="001A35B4" w:rsidP="001A35B4">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4A1533DA" w14:textId="77777777" w:rsidR="001A35B4" w:rsidRDefault="001A35B4" w:rsidP="001A35B4">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1" w:history="1">
        <w:r w:rsidRPr="00E24A24">
          <w:rPr>
            <w:rStyle w:val="Hyperlink"/>
          </w:rPr>
          <w:t>https://www.technologyreview.com/2021/01/21/1016513/china-private-commercial-space-industry-dominance/</w:t>
        </w:r>
      </w:hyperlink>
      <w:r>
        <w:t xml:space="preserve"> accessed 12/14/21] Adam</w:t>
      </w:r>
    </w:p>
    <w:p w14:paraId="2A73201E" w14:textId="77777777" w:rsidR="001A35B4" w:rsidRPr="00BC42E1" w:rsidRDefault="001A35B4" w:rsidP="001A35B4">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1DA3E449" w14:textId="77777777" w:rsidR="001A35B4" w:rsidRPr="00473116" w:rsidRDefault="001A35B4" w:rsidP="001A35B4">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2"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33797FA4" w14:textId="77777777" w:rsidR="001A35B4" w:rsidRPr="00761F18" w:rsidRDefault="001A35B4" w:rsidP="001A35B4">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5722761E" w14:textId="77777777" w:rsidR="001A35B4" w:rsidRPr="00BC42E1" w:rsidRDefault="001A35B4" w:rsidP="001A35B4">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3"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601A37EF" w14:textId="77777777" w:rsidR="001A35B4" w:rsidRPr="00BC42E1" w:rsidRDefault="001A35B4" w:rsidP="001A35B4">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68E0C043" w14:textId="77777777" w:rsidR="001A35B4" w:rsidRPr="00BC42E1" w:rsidRDefault="001A35B4" w:rsidP="001A35B4">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4"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113CAE86" w14:textId="77777777" w:rsidR="001A35B4" w:rsidRPr="00BC42E1" w:rsidRDefault="001A35B4" w:rsidP="001A35B4">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FFFF889" w14:textId="77777777" w:rsidR="001A35B4" w:rsidRPr="00761F18" w:rsidRDefault="001A35B4" w:rsidP="001A35B4">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79EE7FE6" w14:textId="77777777" w:rsidR="001A35B4" w:rsidRPr="00BC42E1" w:rsidRDefault="001A35B4" w:rsidP="001A35B4">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4DAD9C7B" w14:textId="77777777" w:rsidR="001A35B4" w:rsidRPr="00BE438B" w:rsidRDefault="001A35B4" w:rsidP="001A35B4">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1858F354" w14:textId="77777777" w:rsidR="001A35B4" w:rsidRPr="006D6491" w:rsidRDefault="001A35B4" w:rsidP="001A35B4">
      <w:r w:rsidRPr="006D6491">
        <w:t>Making friends</w:t>
      </w:r>
    </w:p>
    <w:p w14:paraId="277B8C6C" w14:textId="77777777" w:rsidR="001A35B4" w:rsidRPr="007B3035" w:rsidRDefault="001A35B4" w:rsidP="001A35B4">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49C6D9D5" w14:textId="77777777" w:rsidR="001A35B4" w:rsidRPr="000834BA" w:rsidRDefault="001A35B4" w:rsidP="001A35B4">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6C9FAEF8" w14:textId="77777777" w:rsidR="001A35B4" w:rsidRPr="00BC42E1" w:rsidRDefault="001A35B4" w:rsidP="001A35B4">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5" w:tgtFrame="_blank" w:history="1">
        <w:r w:rsidRPr="00BC42E1">
          <w:rPr>
            <w:rStyle w:val="Hyperlink"/>
            <w:sz w:val="16"/>
          </w:rPr>
          <w:t>very cagey about what its national program is even up to</w:t>
        </w:r>
      </w:hyperlink>
      <w:r w:rsidRPr="00BC42E1">
        <w:rPr>
          <w:sz w:val="16"/>
        </w:rPr>
        <w:t>.</w:t>
      </w:r>
    </w:p>
    <w:p w14:paraId="45086431" w14:textId="77777777" w:rsidR="001A35B4" w:rsidRPr="00FF5CF0" w:rsidRDefault="001A35B4" w:rsidP="001A35B4">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6DF88EA1" w14:textId="77777777" w:rsidR="001A35B4" w:rsidRDefault="001A35B4" w:rsidP="001A35B4">
      <w:pPr>
        <w:pStyle w:val="Heading4"/>
      </w:pPr>
      <w:r>
        <w:t>Shifts in regime perception threatens CCP’s legitimacy from nationalist hardliners</w:t>
      </w:r>
    </w:p>
    <w:p w14:paraId="7384A6BA" w14:textId="77777777" w:rsidR="001A35B4" w:rsidRPr="00F82438" w:rsidRDefault="001A35B4" w:rsidP="001A35B4">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6"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42FD31AB" w14:textId="77777777" w:rsidR="001A35B4" w:rsidRPr="00F64DA8" w:rsidRDefault="001A35B4" w:rsidP="001A35B4">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6674FF5" w14:textId="77777777" w:rsidR="001A35B4" w:rsidRDefault="001A35B4" w:rsidP="001A35B4">
      <w:pPr>
        <w:pStyle w:val="Heading4"/>
      </w:pPr>
      <w:r>
        <w:t xml:space="preserve">Xi will launch diversionary war to domestic backlash – escalates in </w:t>
      </w:r>
      <w:r w:rsidRPr="00B4266E">
        <w:rPr>
          <w:u w:val="single"/>
        </w:rPr>
        <w:t>multiple hotspots</w:t>
      </w:r>
      <w:r w:rsidRPr="00B4266E">
        <w:t xml:space="preserve"> </w:t>
      </w:r>
    </w:p>
    <w:p w14:paraId="44730D85" w14:textId="77777777" w:rsidR="001A35B4" w:rsidRPr="009521F3" w:rsidRDefault="001A35B4" w:rsidP="001A35B4">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0CDA84E8" w14:textId="77777777" w:rsidR="001A35B4" w:rsidRPr="009243AC" w:rsidRDefault="001A35B4" w:rsidP="001A35B4">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62966BD" w14:textId="77777777" w:rsidR="001A35B4" w:rsidRDefault="001A35B4" w:rsidP="001A35B4">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6D572BD0" w14:textId="77777777" w:rsidR="001A35B4" w:rsidRPr="007D7E20" w:rsidRDefault="001A35B4" w:rsidP="001A35B4">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4438AB85" w14:textId="77777777" w:rsidR="001A35B4" w:rsidRDefault="001A35B4" w:rsidP="001A35B4">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4D18E8F4" w14:textId="77777777" w:rsidR="001A35B4" w:rsidRDefault="001A35B4" w:rsidP="001A35B4">
      <w:pPr>
        <w:pStyle w:val="Heading3"/>
      </w:pPr>
      <w:r>
        <w:t xml:space="preserve">1NC – CP </w:t>
      </w:r>
    </w:p>
    <w:p w14:paraId="4FADB819" w14:textId="77777777" w:rsidR="001A35B4" w:rsidRDefault="001A35B4" w:rsidP="001A35B4">
      <w:pPr>
        <w:pStyle w:val="Heading4"/>
      </w:pPr>
      <w:r>
        <w:t xml:space="preserve">Plan: States ought to </w:t>
      </w:r>
    </w:p>
    <w:p w14:paraId="567C80A8" w14:textId="77777777" w:rsidR="001A35B4" w:rsidRDefault="001A35B4" w:rsidP="001A35B4">
      <w:pPr>
        <w:pStyle w:val="Heading4"/>
        <w:numPr>
          <w:ilvl w:val="0"/>
          <w:numId w:val="11"/>
        </w:numPr>
        <w:tabs>
          <w:tab w:val="num" w:pos="360"/>
        </w:tabs>
        <w:ind w:left="0" w:firstLine="0"/>
      </w:pPr>
      <w:r>
        <w:t>ban the use of systems that redirect near-earth objects</w:t>
      </w:r>
    </w:p>
    <w:p w14:paraId="01608440" w14:textId="77777777" w:rsidR="001A35B4" w:rsidRDefault="001A35B4" w:rsidP="001A35B4">
      <w:pPr>
        <w:pStyle w:val="Heading4"/>
        <w:numPr>
          <w:ilvl w:val="0"/>
          <w:numId w:val="11"/>
        </w:numPr>
        <w:tabs>
          <w:tab w:val="num" w:pos="360"/>
        </w:tabs>
        <w:ind w:left="0" w:firstLine="0"/>
      </w:pPr>
      <w:r>
        <w:t xml:space="preserve">deploy a debris removal system removing small and large objects and the debris of other nations upon their request </w:t>
      </w:r>
    </w:p>
    <w:p w14:paraId="6EBE4F35" w14:textId="5288E1D6" w:rsidR="001A35B4" w:rsidRDefault="001A35B4" w:rsidP="001A35B4">
      <w:pPr>
        <w:pStyle w:val="Heading4"/>
        <w:numPr>
          <w:ilvl w:val="0"/>
          <w:numId w:val="11"/>
        </w:numPr>
        <w:tabs>
          <w:tab w:val="num" w:pos="360"/>
        </w:tabs>
        <w:ind w:left="0" w:firstLine="0"/>
      </w:pPr>
      <w:r w:rsidRPr="00165DD7">
        <w:t xml:space="preserve">establish a </w:t>
      </w:r>
      <w:proofErr w:type="gramStart"/>
      <w:r>
        <w:t>25 year</w:t>
      </w:r>
      <w:proofErr w:type="gramEnd"/>
      <w:r>
        <w:t xml:space="preserve"> </w:t>
      </w:r>
      <w:r w:rsidRPr="00165DD7">
        <w:t>maximum lifetime limit after which space object</w:t>
      </w:r>
      <w:r>
        <w:t>s</w:t>
      </w:r>
      <w:r w:rsidRPr="00165DD7">
        <w:t xml:space="preserve"> should be re-entered in the atmosphere</w:t>
      </w:r>
    </w:p>
    <w:p w14:paraId="684CB577" w14:textId="1C305161" w:rsidR="00472AF8" w:rsidRPr="00472AF8" w:rsidRDefault="00472AF8" w:rsidP="00472AF8">
      <w:pPr>
        <w:pStyle w:val="Heading4"/>
        <w:numPr>
          <w:ilvl w:val="0"/>
          <w:numId w:val="11"/>
        </w:numPr>
      </w:pPr>
      <w:r>
        <w:t xml:space="preserve">Redefine the </w:t>
      </w:r>
      <w:proofErr w:type="spellStart"/>
      <w:r>
        <w:t>Outerspace</w:t>
      </w:r>
      <w:proofErr w:type="spellEnd"/>
      <w:r>
        <w:t xml:space="preserve"> Treaty to include regulation for private entities </w:t>
      </w:r>
    </w:p>
    <w:p w14:paraId="15F19ACB" w14:textId="77777777" w:rsidR="001A35B4" w:rsidRDefault="001A35B4" w:rsidP="001A35B4"/>
    <w:p w14:paraId="70CC2A65" w14:textId="77777777" w:rsidR="001A35B4" w:rsidRDefault="001A35B4" w:rsidP="001A35B4">
      <w:pPr>
        <w:pStyle w:val="Heading4"/>
      </w:pPr>
      <w:r>
        <w:t xml:space="preserve">Solves debris and avoids </w:t>
      </w:r>
      <w:proofErr w:type="spellStart"/>
      <w:r>
        <w:t>miscalc</w:t>
      </w:r>
      <w:proofErr w:type="spellEnd"/>
    </w:p>
    <w:p w14:paraId="63835DEC" w14:textId="77777777" w:rsidR="001A35B4" w:rsidRPr="003947D9" w:rsidRDefault="001A35B4" w:rsidP="001A35B4">
      <w:pPr>
        <w:pStyle w:val="ListParagraph"/>
        <w:numPr>
          <w:ilvl w:val="0"/>
          <w:numId w:val="11"/>
        </w:numPr>
      </w:pPr>
      <w:r>
        <w:t xml:space="preserve">prevents encroachment – all states remove their own things </w:t>
      </w:r>
    </w:p>
    <w:p w14:paraId="41B7230A" w14:textId="77777777" w:rsidR="001A35B4" w:rsidRPr="00AB0A3E" w:rsidRDefault="001A35B4" w:rsidP="001A35B4">
      <w:r>
        <w:t xml:space="preserve">Matteo </w:t>
      </w:r>
      <w:proofErr w:type="spellStart"/>
      <w:r w:rsidRPr="00493163">
        <w:rPr>
          <w:rStyle w:val="Style13ptBold"/>
        </w:rPr>
        <w:t>Frigoli</w:t>
      </w:r>
      <w:proofErr w:type="spellEnd"/>
      <w:r w:rsidRPr="00493163">
        <w:rPr>
          <w:rStyle w:val="Style13ptBold"/>
        </w:rPr>
        <w:t xml:space="preserve"> 19</w:t>
      </w:r>
      <w:r>
        <w:t xml:space="preserve">, master’s degree in Law at the University of Parma, degree thesis concerned international law and the military uses of outer space and celestial bodies, “Between Active Debris Removal and Space-Based Weapons: A Comprehensive Legal Approach”, Chapter 4, Space Security and Legal Aspects of Active Debris Removal, Studies in Space Policy Series, (No. </w:t>
      </w:r>
      <w:proofErr w:type="gramStart"/>
      <w:r>
        <w:t>16)https://www.ebooks.com/en-ag/209547370/space-security-and-legal-aspects-of-active-debris-removal/annette-froehlich/</w:t>
      </w:r>
      <w:proofErr w:type="gramEnd"/>
    </w:p>
    <w:p w14:paraId="29C81D96" w14:textId="77777777" w:rsidR="001A35B4" w:rsidRPr="00182598" w:rsidRDefault="001A35B4" w:rsidP="001A35B4">
      <w:pPr>
        <w:rPr>
          <w:sz w:val="16"/>
        </w:rPr>
      </w:pPr>
      <w:r w:rsidRPr="00182598">
        <w:rPr>
          <w:sz w:val="16"/>
        </w:rPr>
        <w:t xml:space="preserve">4.1.5 </w:t>
      </w:r>
      <w:r w:rsidRPr="00182598">
        <w:rPr>
          <w:rStyle w:val="Emphasis"/>
          <w:highlight w:val="yellow"/>
        </w:rPr>
        <w:t>Selective Cleaning Operations</w:t>
      </w:r>
      <w:r w:rsidRPr="00182598">
        <w:rPr>
          <w:sz w:val="16"/>
        </w:rPr>
        <w:t>: A Possible Temporary Solution?</w:t>
      </w:r>
    </w:p>
    <w:p w14:paraId="7D23CCFE" w14:textId="77777777" w:rsidR="001A35B4" w:rsidRPr="00F40497" w:rsidRDefault="001A35B4" w:rsidP="001A35B4">
      <w:pPr>
        <w:rPr>
          <w:rStyle w:val="StyleUnderline"/>
        </w:rPr>
      </w:pPr>
      <w:r w:rsidRPr="00182598">
        <w:rPr>
          <w:sz w:val="16"/>
        </w:rPr>
        <w:t xml:space="preserve">A workable legal solution that would address ADR operations cannot avoid or minimize the issue of </w:t>
      </w:r>
      <w:r w:rsidRPr="00F40497">
        <w:rPr>
          <w:rStyle w:val="StyleUnderline"/>
        </w:rPr>
        <w:t>space weaponization</w:t>
      </w:r>
      <w:r w:rsidRPr="00182598">
        <w:rPr>
          <w:sz w:val="16"/>
        </w:rPr>
        <w:t xml:space="preserve">. This </w:t>
      </w:r>
      <w:r w:rsidRPr="00F40497">
        <w:rPr>
          <w:rStyle w:val="StyleUnderline"/>
        </w:rPr>
        <w:t>must be considered as a crucial aspect of ADR technologies.</w:t>
      </w:r>
    </w:p>
    <w:p w14:paraId="617C33BE" w14:textId="77777777" w:rsidR="001A35B4" w:rsidRPr="00182598" w:rsidRDefault="001A35B4" w:rsidP="001A35B4">
      <w:pPr>
        <w:rPr>
          <w:sz w:val="16"/>
          <w:szCs w:val="16"/>
        </w:rPr>
      </w:pPr>
      <w:r w:rsidRPr="00182598">
        <w:rPr>
          <w:sz w:val="16"/>
          <w:szCs w:val="16"/>
        </w:rPr>
        <w:t>The dual-use nature of ADR technologies bears different practical and legal consequences with respect to those posed by the current dual-use capacity of space assets.</w:t>
      </w:r>
    </w:p>
    <w:p w14:paraId="74D9E972" w14:textId="77777777" w:rsidR="001A35B4" w:rsidRPr="00182598" w:rsidRDefault="001A35B4" w:rsidP="001A35B4">
      <w:pPr>
        <w:rPr>
          <w:sz w:val="16"/>
          <w:szCs w:val="16"/>
        </w:rPr>
      </w:pPr>
      <w:r w:rsidRPr="00182598">
        <w:rPr>
          <w:sz w:val="16"/>
          <w:szCs w:val="16"/>
        </w:rPr>
        <w:t xml:space="preserve">For example, the utilization of civilian space assets, such as communication or observation satellites for military purposes, remains </w:t>
      </w:r>
      <w:proofErr w:type="gramStart"/>
      <w:r w:rsidRPr="00182598">
        <w:rPr>
          <w:sz w:val="16"/>
          <w:szCs w:val="16"/>
        </w:rPr>
        <w:t>in the area of</w:t>
      </w:r>
      <w:proofErr w:type="gramEnd"/>
      <w:r w:rsidRPr="00182598">
        <w:rPr>
          <w:sz w:val="16"/>
          <w:szCs w:val="16"/>
        </w:rPr>
        <w:t xml:space="preserve"> the passive military uses of outer space, which are generally accepted by the international community as permitted by Article 2(4) of the United Nations Charter, which basically prohibits “the threat or use of force”.67</w:t>
      </w:r>
    </w:p>
    <w:p w14:paraId="66DDAA0E" w14:textId="77777777" w:rsidR="001A35B4" w:rsidRPr="00182598" w:rsidRDefault="001A35B4" w:rsidP="001A35B4">
      <w:pPr>
        <w:rPr>
          <w:sz w:val="16"/>
          <w:szCs w:val="16"/>
        </w:rPr>
      </w:pPr>
      <w:r w:rsidRPr="00182598">
        <w:rPr>
          <w:sz w:val="16"/>
          <w:szCs w:val="16"/>
        </w:rPr>
        <w:t>On the other hand, the deployment for military purposes of a satellite dedicated to removal operations would be an active military use of outer space, in the form of a space-based weapon, thus constituting that “threat or use of force” in outer space that the international community has been striving to avoid.</w:t>
      </w:r>
    </w:p>
    <w:p w14:paraId="60D1CDCD" w14:textId="77777777" w:rsidR="001A35B4" w:rsidRPr="00182598" w:rsidRDefault="001A35B4" w:rsidP="001A35B4">
      <w:pPr>
        <w:rPr>
          <w:sz w:val="16"/>
          <w:szCs w:val="16"/>
        </w:rPr>
      </w:pPr>
      <w:r w:rsidRPr="00182598">
        <w:rPr>
          <w:sz w:val="16"/>
          <w:szCs w:val="16"/>
        </w:rPr>
        <w:t xml:space="preserve">In September 2013, China carried out experiments in outer space regarding </w:t>
      </w:r>
      <w:proofErr w:type="spellStart"/>
      <w:r w:rsidRPr="00182598">
        <w:rPr>
          <w:sz w:val="16"/>
          <w:szCs w:val="16"/>
        </w:rPr>
        <w:t>onorbit</w:t>
      </w:r>
      <w:proofErr w:type="spellEnd"/>
      <w:r w:rsidRPr="00182598">
        <w:rPr>
          <w:sz w:val="16"/>
          <w:szCs w:val="16"/>
        </w:rPr>
        <w:t xml:space="preserve"> servicing and satellite capture, involving a satellite fitted with a mechanical arm. These maneuvers raised international concerns that “the tests go beyond the stated objectives and are actually cover for testing on-orbit ASAT technology.”68 There is a thin line that separates ADR technologies from space-based weapons, and it could be argued that ignoring this feature in a possible future regulatory framework could lead to some sort of “masked weaponization” of outer space.</w:t>
      </w:r>
    </w:p>
    <w:p w14:paraId="6BD10ED5" w14:textId="77777777" w:rsidR="001A35B4" w:rsidRPr="00182598" w:rsidRDefault="001A35B4" w:rsidP="001A35B4">
      <w:pPr>
        <w:rPr>
          <w:sz w:val="16"/>
          <w:szCs w:val="16"/>
        </w:rPr>
      </w:pPr>
      <w:r w:rsidRPr="00182598">
        <w:rPr>
          <w:sz w:val="16"/>
          <w:szCs w:val="16"/>
        </w:rPr>
        <w:t>Bearing this in mind, what can be done with the existing legal regime? How can the set of four principles enshrined in Article I and Article IX of the Outer Space Treaty regulate ADR operations and ensure outer space as a “peaceful environment in the sense of a broad non-harmful medium”?</w:t>
      </w:r>
    </w:p>
    <w:p w14:paraId="4E32E7A8" w14:textId="77777777" w:rsidR="001A35B4" w:rsidRPr="00F13EF2" w:rsidRDefault="001A35B4" w:rsidP="001A35B4">
      <w:pPr>
        <w:rPr>
          <w:sz w:val="16"/>
        </w:rPr>
      </w:pPr>
      <w:r w:rsidRPr="00182598">
        <w:rPr>
          <w:sz w:val="16"/>
        </w:rPr>
        <w:t xml:space="preserve">To answer these questions, </w:t>
      </w:r>
      <w:r w:rsidRPr="00F13EF2">
        <w:rPr>
          <w:rStyle w:val="StyleUnderline"/>
        </w:rPr>
        <w:t xml:space="preserve">a </w:t>
      </w:r>
      <w:r w:rsidRPr="00F13EF2">
        <w:rPr>
          <w:rStyle w:val="Emphasis"/>
        </w:rPr>
        <w:t>key-role</w:t>
      </w:r>
      <w:r w:rsidRPr="00F13EF2">
        <w:rPr>
          <w:rStyle w:val="StyleUnderline"/>
        </w:rPr>
        <w:t xml:space="preserve"> should be played by the </w:t>
      </w:r>
      <w:r w:rsidRPr="00F13EF2">
        <w:rPr>
          <w:rStyle w:val="Emphasis"/>
        </w:rPr>
        <w:t>mandatory international consultation</w:t>
      </w:r>
      <w:r w:rsidRPr="00F13EF2">
        <w:rPr>
          <w:rStyle w:val="StyleUnderline"/>
        </w:rPr>
        <w:t xml:space="preserve"> in case of a potentially harmful interference</w:t>
      </w:r>
      <w:r w:rsidRPr="00F13EF2">
        <w:rPr>
          <w:sz w:val="16"/>
        </w:rPr>
        <w:t xml:space="preserve"> with activities in the peaceful exploration and use of outer space, which could deny access to outer space.</w:t>
      </w:r>
    </w:p>
    <w:p w14:paraId="11EDEFA0" w14:textId="77777777" w:rsidR="001A35B4" w:rsidRPr="00F13EF2" w:rsidRDefault="001A35B4" w:rsidP="001A35B4">
      <w:pPr>
        <w:rPr>
          <w:sz w:val="16"/>
          <w:szCs w:val="16"/>
        </w:rPr>
      </w:pPr>
      <w:r w:rsidRPr="00F13EF2">
        <w:rPr>
          <w:sz w:val="16"/>
          <w:szCs w:val="16"/>
        </w:rPr>
        <w:t>In effect, the increased accessibility of space technology has led to a deep diversification of space actors and space assets. As a result, outer space is increasingly becoming fundamental part of states infrastructures. Furthermore, the fundamental role of space-based assets in the essential fields of security, global communication and navigation, weather forecasting, and data transfer, weave the globe’s highly complex $78 trillion economy together.69 In the near future, access to and use of outer space could become increasingly exploitable by individuals. This prediction is substantiated by the development of commercial space flights and sub-orbital or orbital space tourism activities.70</w:t>
      </w:r>
    </w:p>
    <w:p w14:paraId="700E8D90" w14:textId="77777777" w:rsidR="001A35B4" w:rsidRPr="00F13EF2" w:rsidRDefault="001A35B4" w:rsidP="001A35B4">
      <w:pPr>
        <w:rPr>
          <w:sz w:val="16"/>
          <w:szCs w:val="16"/>
        </w:rPr>
      </w:pPr>
      <w:r w:rsidRPr="00F13EF2">
        <w:rPr>
          <w:sz w:val="16"/>
          <w:szCs w:val="16"/>
        </w:rPr>
        <w:t>It could be argued that the principles laid down by Article I and Article IX have progressively assumed greater value as access to outer space has become essential to states, and even to individuals.</w:t>
      </w:r>
    </w:p>
    <w:p w14:paraId="7959AF3E" w14:textId="77777777" w:rsidR="001A35B4" w:rsidRPr="00182598" w:rsidRDefault="001A35B4" w:rsidP="001A35B4">
      <w:pPr>
        <w:rPr>
          <w:sz w:val="16"/>
        </w:rPr>
      </w:pPr>
      <w:r w:rsidRPr="00F13EF2">
        <w:rPr>
          <w:rStyle w:val="StyleUnderline"/>
        </w:rPr>
        <w:t>The mandatory international consultation clause in the event of ‘harmful contamination of outer space’ or ‘harmful interference of outer space activities’ could be the instrument to deal with space debris in the present</w:t>
      </w:r>
      <w:r w:rsidRPr="00E740C4">
        <w:rPr>
          <w:rStyle w:val="StyleUnderline"/>
        </w:rPr>
        <w:t xml:space="preserve"> time. This is even more important considering </w:t>
      </w:r>
      <w:r w:rsidRPr="00182598">
        <w:rPr>
          <w:sz w:val="16"/>
        </w:rPr>
        <w:t xml:space="preserve">that collisional cascading, known as </w:t>
      </w:r>
      <w:r w:rsidRPr="00642126">
        <w:rPr>
          <w:rStyle w:val="StyleUnderline"/>
        </w:rPr>
        <w:t>the Kessler Syndrome</w:t>
      </w:r>
      <w:r w:rsidRPr="00182598">
        <w:rPr>
          <w:sz w:val="16"/>
        </w:rPr>
        <w:t>, could render some orbits unusable for centuries,71 denying access, use, and exploration of outer space.</w:t>
      </w:r>
    </w:p>
    <w:p w14:paraId="00A4C6F4" w14:textId="77777777" w:rsidR="001A35B4" w:rsidRPr="00776E51" w:rsidRDefault="001A35B4" w:rsidP="001A35B4">
      <w:pPr>
        <w:rPr>
          <w:rStyle w:val="StyleUnderline"/>
        </w:rPr>
      </w:pPr>
      <w:r w:rsidRPr="00776E51">
        <w:rPr>
          <w:rStyle w:val="StyleUnderline"/>
        </w:rPr>
        <w:t xml:space="preserve">A discussion at international level would also </w:t>
      </w:r>
      <w:r w:rsidRPr="00776E51">
        <w:rPr>
          <w:rStyle w:val="Emphasis"/>
        </w:rPr>
        <w:t>minimize the threat of space weaponization</w:t>
      </w:r>
      <w:r w:rsidRPr="00776E51">
        <w:rPr>
          <w:rStyle w:val="StyleUnderline"/>
        </w:rPr>
        <w:t>, which would emerge eventual unilateral removal operations carried out by different states.</w:t>
      </w:r>
    </w:p>
    <w:p w14:paraId="4C7121A2" w14:textId="77777777" w:rsidR="001A35B4" w:rsidRPr="00182598" w:rsidRDefault="001A35B4" w:rsidP="001A35B4">
      <w:pPr>
        <w:rPr>
          <w:sz w:val="16"/>
          <w:szCs w:val="16"/>
        </w:rPr>
      </w:pPr>
      <w:r w:rsidRPr="00776E51">
        <w:rPr>
          <w:sz w:val="16"/>
          <w:szCs w:val="16"/>
        </w:rPr>
        <w:t>However, this matter will show</w:t>
      </w:r>
      <w:r w:rsidRPr="00182598">
        <w:rPr>
          <w:sz w:val="16"/>
          <w:szCs w:val="16"/>
        </w:rPr>
        <w:t xml:space="preserve"> all its complexity on the occurrence of broad international consultations concerning active debris removal. Which criteria for removal could be relevant?</w:t>
      </w:r>
    </w:p>
    <w:p w14:paraId="2B241706" w14:textId="77777777" w:rsidR="001A35B4" w:rsidRPr="00182598" w:rsidRDefault="001A35B4" w:rsidP="001A35B4">
      <w:pPr>
        <w:rPr>
          <w:sz w:val="16"/>
          <w:szCs w:val="16"/>
        </w:rPr>
      </w:pPr>
      <w:r w:rsidRPr="00182598">
        <w:rPr>
          <w:sz w:val="16"/>
          <w:szCs w:val="16"/>
        </w:rPr>
        <w:t>In this respect, large-scale and small-scale removal operations bear different consequences and conclusions.</w:t>
      </w:r>
    </w:p>
    <w:p w14:paraId="229417F3" w14:textId="77777777" w:rsidR="001A35B4" w:rsidRPr="00776E51" w:rsidRDefault="001A35B4" w:rsidP="001A35B4">
      <w:pPr>
        <w:rPr>
          <w:sz w:val="16"/>
        </w:rPr>
      </w:pPr>
      <w:r w:rsidRPr="00642126">
        <w:rPr>
          <w:rStyle w:val="StyleUnderline"/>
          <w:highlight w:val="yellow"/>
        </w:rPr>
        <w:t xml:space="preserve">Large-scale removal </w:t>
      </w:r>
      <w:r w:rsidRPr="0078076C">
        <w:rPr>
          <w:rStyle w:val="StyleUnderline"/>
        </w:rPr>
        <w:t xml:space="preserve">operations </w:t>
      </w:r>
      <w:r w:rsidRPr="00642126">
        <w:rPr>
          <w:rStyle w:val="StyleUnderline"/>
          <w:highlight w:val="yellow"/>
        </w:rPr>
        <w:t>will meet</w:t>
      </w:r>
      <w:r w:rsidRPr="0053433F">
        <w:rPr>
          <w:rStyle w:val="StyleUnderline"/>
        </w:rPr>
        <w:t xml:space="preserve"> hard </w:t>
      </w:r>
      <w:r w:rsidRPr="00E27C8D">
        <w:rPr>
          <w:rStyle w:val="Emphasis"/>
          <w:highlight w:val="yellow"/>
        </w:rPr>
        <w:t>legal hurdles</w:t>
      </w:r>
      <w:r w:rsidRPr="00642126">
        <w:rPr>
          <w:rStyle w:val="StyleUnderline"/>
          <w:highlight w:val="yellow"/>
        </w:rPr>
        <w:t>, requiring multiple authorizations</w:t>
      </w:r>
      <w:r w:rsidRPr="0053433F">
        <w:rPr>
          <w:rStyle w:val="StyleUnderline"/>
        </w:rPr>
        <w:t xml:space="preserve"> by the </w:t>
      </w:r>
      <w:proofErr w:type="gramStart"/>
      <w:r w:rsidRPr="0053433F">
        <w:rPr>
          <w:rStyle w:val="StyleUnderline"/>
        </w:rPr>
        <w:t>states</w:t>
      </w:r>
      <w:proofErr w:type="gramEnd"/>
      <w:r w:rsidRPr="0053433F">
        <w:rPr>
          <w:rStyle w:val="StyleUnderline"/>
        </w:rPr>
        <w:t xml:space="preserve"> owners of the space objects, or at least </w:t>
      </w:r>
      <w:r w:rsidRPr="00212B24">
        <w:rPr>
          <w:rStyle w:val="StyleUnderline"/>
        </w:rPr>
        <w:t>multiple transfers of jurisdiction and control</w:t>
      </w:r>
      <w:r w:rsidRPr="0053433F">
        <w:rPr>
          <w:rStyle w:val="StyleUnderline"/>
        </w:rPr>
        <w:t xml:space="preserve"> over the same objects to the entity or state that will conduct the removal.</w:t>
      </w:r>
      <w:r w:rsidRPr="00182598">
        <w:rPr>
          <w:sz w:val="16"/>
        </w:rPr>
        <w:t xml:space="preserve"> In addition, </w:t>
      </w:r>
      <w:r w:rsidRPr="00E27C8D">
        <w:rPr>
          <w:rStyle w:val="Emphasis"/>
          <w:highlight w:val="yellow"/>
        </w:rPr>
        <w:t>this</w:t>
      </w:r>
      <w:r w:rsidRPr="00E27C8D">
        <w:rPr>
          <w:rStyle w:val="Emphasis"/>
        </w:rPr>
        <w:t xml:space="preserve"> approach </w:t>
      </w:r>
      <w:r w:rsidRPr="00776E51">
        <w:rPr>
          <w:rStyle w:val="Emphasis"/>
        </w:rPr>
        <w:t>may not be effective</w:t>
      </w:r>
      <w:r w:rsidRPr="00776E51">
        <w:rPr>
          <w:sz w:val="16"/>
        </w:rPr>
        <w:t>. In fact</w:t>
      </w:r>
      <w:r w:rsidRPr="00776E51">
        <w:rPr>
          <w:rStyle w:val="StyleUnderline"/>
        </w:rPr>
        <w:t>, not all debris are trackable, for each tracked debris there are 30–50 untracked objects in the centimeter range presenting a real danger to space assets.</w:t>
      </w:r>
      <w:r w:rsidRPr="00776E51">
        <w:rPr>
          <w:sz w:val="16"/>
        </w:rPr>
        <w:t>72</w:t>
      </w:r>
    </w:p>
    <w:p w14:paraId="266785CB" w14:textId="77777777" w:rsidR="001A35B4" w:rsidRPr="00776E51" w:rsidRDefault="001A35B4" w:rsidP="001A35B4">
      <w:pPr>
        <w:rPr>
          <w:rStyle w:val="StyleUnderline"/>
        </w:rPr>
      </w:pPr>
      <w:r w:rsidRPr="00776E51">
        <w:rPr>
          <w:rStyle w:val="StyleUnderline"/>
        </w:rPr>
        <w:t xml:space="preserve">In pursuing this approach, attention would be concentrated on the removal of </w:t>
      </w:r>
      <w:r w:rsidRPr="00776E51">
        <w:rPr>
          <w:rStyle w:val="Emphasis"/>
        </w:rPr>
        <w:t>tracked</w:t>
      </w:r>
      <w:r w:rsidRPr="00776E51">
        <w:rPr>
          <w:rStyle w:val="StyleUnderline"/>
        </w:rPr>
        <w:t xml:space="preserve"> and catalogued objects instead of addressing the </w:t>
      </w:r>
      <w:r w:rsidRPr="00776E51">
        <w:rPr>
          <w:rStyle w:val="Emphasis"/>
        </w:rPr>
        <w:t>uncatalogued</w:t>
      </w:r>
      <w:r w:rsidRPr="00776E51">
        <w:rPr>
          <w:rStyle w:val="StyleUnderline"/>
        </w:rPr>
        <w:t xml:space="preserve"> “lethal population” of debris. Thus, in the discussion of large-scale removal, security issues need to be addressed, making harder the conclusion of an agreement.</w:t>
      </w:r>
    </w:p>
    <w:p w14:paraId="6C847F48" w14:textId="77777777" w:rsidR="001A35B4" w:rsidRPr="0053433F" w:rsidRDefault="001A35B4" w:rsidP="001A35B4">
      <w:pPr>
        <w:rPr>
          <w:rStyle w:val="StyleUnderline"/>
        </w:rPr>
      </w:pPr>
      <w:r w:rsidRPr="00776E51">
        <w:rPr>
          <w:rStyle w:val="StyleUnderline"/>
        </w:rPr>
        <w:t>On the other han</w:t>
      </w:r>
      <w:r w:rsidRPr="0053433F">
        <w:rPr>
          <w:rStyle w:val="StyleUnderline"/>
        </w:rPr>
        <w:t xml:space="preserve">d, </w:t>
      </w:r>
      <w:r w:rsidRPr="00A553D7">
        <w:rPr>
          <w:rStyle w:val="Emphasis"/>
          <w:highlight w:val="yellow"/>
        </w:rPr>
        <w:t xml:space="preserve">small-scale </w:t>
      </w:r>
      <w:proofErr w:type="gramStart"/>
      <w:r w:rsidRPr="00A553D7">
        <w:rPr>
          <w:rStyle w:val="Emphasis"/>
          <w:highlight w:val="yellow"/>
        </w:rPr>
        <w:t>removal</w:t>
      </w:r>
      <w:proofErr w:type="gramEnd"/>
      <w:r w:rsidRPr="00182598">
        <w:rPr>
          <w:rStyle w:val="StyleUnderline"/>
          <w:highlight w:val="yellow"/>
        </w:rPr>
        <w:t xml:space="preserve"> and </w:t>
      </w:r>
      <w:r w:rsidRPr="00A553D7">
        <w:rPr>
          <w:rStyle w:val="Emphasis"/>
          <w:highlight w:val="yellow"/>
        </w:rPr>
        <w:t>improved compliance</w:t>
      </w:r>
      <w:r w:rsidRPr="00182598">
        <w:rPr>
          <w:rStyle w:val="StyleUnderline"/>
          <w:highlight w:val="yellow"/>
        </w:rPr>
        <w:t xml:space="preserve"> with the IADC</w:t>
      </w:r>
      <w:r w:rsidRPr="0053433F">
        <w:rPr>
          <w:rStyle w:val="StyleUnderline"/>
        </w:rPr>
        <w:t xml:space="preserve"> Space Debris Mitigation </w:t>
      </w:r>
      <w:r w:rsidRPr="00182598">
        <w:rPr>
          <w:rStyle w:val="StyleUnderline"/>
          <w:highlight w:val="yellow"/>
        </w:rPr>
        <w:t>Guidelines</w:t>
      </w:r>
      <w:r w:rsidRPr="0053433F">
        <w:rPr>
          <w:rStyle w:val="StyleUnderline"/>
        </w:rPr>
        <w:t xml:space="preserve">, especially with the rule establishing a maximum of 25 years lifetime limit after which the space object should be re-entered in the atmosphere, </w:t>
      </w:r>
      <w:r w:rsidRPr="00182598">
        <w:rPr>
          <w:rStyle w:val="StyleUnderline"/>
          <w:highlight w:val="yellow"/>
        </w:rPr>
        <w:t xml:space="preserve">could be </w:t>
      </w:r>
      <w:r w:rsidRPr="00165DD7">
        <w:rPr>
          <w:rStyle w:val="Emphasis"/>
          <w:highlight w:val="yellow"/>
        </w:rPr>
        <w:t>effective</w:t>
      </w:r>
      <w:r w:rsidRPr="00165DD7">
        <w:rPr>
          <w:rStyle w:val="StyleUnderline"/>
          <w:highlight w:val="yellow"/>
        </w:rPr>
        <w:t xml:space="preserve"> and</w:t>
      </w:r>
      <w:r w:rsidRPr="0053433F">
        <w:rPr>
          <w:rStyle w:val="StyleUnderline"/>
        </w:rPr>
        <w:t xml:space="preserve"> may constitute </w:t>
      </w:r>
      <w:r w:rsidRPr="00165DD7">
        <w:rPr>
          <w:rStyle w:val="StyleUnderline"/>
          <w:highlight w:val="yellow"/>
        </w:rPr>
        <w:t xml:space="preserve">a </w:t>
      </w:r>
      <w:r w:rsidRPr="00165DD7">
        <w:rPr>
          <w:rStyle w:val="Emphasis"/>
          <w:highlight w:val="yellow"/>
        </w:rPr>
        <w:t>first step</w:t>
      </w:r>
      <w:r w:rsidRPr="00165DD7">
        <w:rPr>
          <w:rStyle w:val="StyleUnderline"/>
          <w:highlight w:val="yellow"/>
        </w:rPr>
        <w:t xml:space="preserve"> toward a more general approach</w:t>
      </w:r>
      <w:r w:rsidRPr="0053433F">
        <w:rPr>
          <w:rStyle w:val="StyleUnderline"/>
        </w:rPr>
        <w:t>.</w:t>
      </w:r>
    </w:p>
    <w:p w14:paraId="3213D263" w14:textId="77777777" w:rsidR="001A35B4" w:rsidRPr="0053433F" w:rsidRDefault="001A35B4" w:rsidP="001A35B4">
      <w:pPr>
        <w:rPr>
          <w:rStyle w:val="StyleUnderline"/>
        </w:rPr>
      </w:pPr>
      <w:r w:rsidRPr="00182598">
        <w:rPr>
          <w:sz w:val="16"/>
        </w:rPr>
        <w:t xml:space="preserve">As has been demonstrated, </w:t>
      </w:r>
      <w:r w:rsidRPr="0053433F">
        <w:rPr>
          <w:rStyle w:val="StyleUnderline"/>
        </w:rPr>
        <w:t xml:space="preserve">complete </w:t>
      </w:r>
      <w:r w:rsidRPr="00182598">
        <w:rPr>
          <w:rStyle w:val="StyleUnderline"/>
          <w:highlight w:val="yellow"/>
        </w:rPr>
        <w:t>compliance with</w:t>
      </w:r>
      <w:r w:rsidRPr="0053433F">
        <w:rPr>
          <w:rStyle w:val="StyleUnderline"/>
        </w:rPr>
        <w:t xml:space="preserve"> the debris </w:t>
      </w:r>
      <w:r w:rsidRPr="00182598">
        <w:rPr>
          <w:rStyle w:val="StyleUnderline"/>
          <w:highlight w:val="yellow"/>
        </w:rPr>
        <w:t xml:space="preserve">mitigation rules plus </w:t>
      </w:r>
      <w:r w:rsidRPr="00A553D7">
        <w:rPr>
          <w:rStyle w:val="Emphasis"/>
          <w:highlight w:val="yellow"/>
        </w:rPr>
        <w:t>removal of five objects per year</w:t>
      </w:r>
      <w:r w:rsidRPr="00182598">
        <w:rPr>
          <w:rStyle w:val="StyleUnderline"/>
          <w:highlight w:val="yellow"/>
        </w:rPr>
        <w:t xml:space="preserve"> would prevent</w:t>
      </w:r>
      <w:r w:rsidRPr="0053433F">
        <w:rPr>
          <w:rStyle w:val="StyleUnderline"/>
        </w:rPr>
        <w:t xml:space="preserve"> the number of catalogued </w:t>
      </w:r>
      <w:r w:rsidRPr="00182598">
        <w:rPr>
          <w:rStyle w:val="StyleUnderline"/>
          <w:highlight w:val="yellow"/>
        </w:rPr>
        <w:t>fragments from increasing</w:t>
      </w:r>
      <w:r w:rsidRPr="0053433F">
        <w:rPr>
          <w:rStyle w:val="StyleUnderline"/>
        </w:rPr>
        <w:t>.</w:t>
      </w:r>
      <w:r w:rsidRPr="00182598">
        <w:rPr>
          <w:sz w:val="16"/>
        </w:rPr>
        <w:t xml:space="preserve">73 </w:t>
      </w:r>
      <w:r w:rsidRPr="0053433F">
        <w:rPr>
          <w:rStyle w:val="StyleUnderline"/>
        </w:rPr>
        <w:t>Broad international consultation in the event of ‘harmful contamination of outer space’ or ‘harmful interference of outer space activities’ posed by space debris could be the context in which states agree on this selective approach by removing a few objects per year.</w:t>
      </w:r>
    </w:p>
    <w:p w14:paraId="3D7AE2BA" w14:textId="77777777" w:rsidR="001A35B4" w:rsidRPr="00182598" w:rsidRDefault="001A35B4" w:rsidP="001A35B4">
      <w:pPr>
        <w:rPr>
          <w:sz w:val="16"/>
          <w:szCs w:val="16"/>
        </w:rPr>
      </w:pPr>
      <w:r w:rsidRPr="00182598">
        <w:rPr>
          <w:sz w:val="16"/>
          <w:szCs w:val="16"/>
        </w:rPr>
        <w:t>In the terms of Article IX, international consultations should be requested when a state “has reason to believe that an activity or experiment planned by it or its nationals in outer space, including the Moon and other celestial bodies, would cause potentially harmful interference with activities of other States Parties in the peaceful exploration and use of outer space” or when a state “has reason to believe that an activity or experiment planned by another State Party in outer space, including the Moon and other celestial bodies, would cause potentially harmful interference with activities in the peaceful exploration and use of outer space, including the Moon and other celestial bodies”.</w:t>
      </w:r>
    </w:p>
    <w:p w14:paraId="2E58CD57" w14:textId="77777777" w:rsidR="001A35B4" w:rsidRPr="00776E51" w:rsidRDefault="001A35B4" w:rsidP="001A35B4">
      <w:pPr>
        <w:rPr>
          <w:rStyle w:val="StyleUnderline"/>
        </w:rPr>
      </w:pPr>
      <w:r w:rsidRPr="00182598">
        <w:rPr>
          <w:sz w:val="16"/>
        </w:rPr>
        <w:t xml:space="preserve">Article IX is guided by principles of “cooperation and mutual assistance” with “due regard to the corresponding interests of all other States Parties to the Treaty”. Even if Article IX has a lack of specificity and does not describe what constitutes </w:t>
      </w:r>
      <w:r w:rsidRPr="00776E51">
        <w:rPr>
          <w:sz w:val="16"/>
        </w:rPr>
        <w:t xml:space="preserve">“harmful interference” and does not designate an agency to which States should turn for this evaluation, </w:t>
      </w:r>
      <w:r w:rsidRPr="00776E51">
        <w:rPr>
          <w:rStyle w:val="StyleUnderline"/>
        </w:rPr>
        <w:t>the international consultation clause should be interpreted, ad minimum, as requiring contact with other States Parties to the Treaty whose peaceful explorations and use of outer space would experience potentially harmful interference.</w:t>
      </w:r>
    </w:p>
    <w:p w14:paraId="1FCA5F4B" w14:textId="77777777" w:rsidR="001A35B4" w:rsidRPr="003947D9" w:rsidRDefault="001A35B4" w:rsidP="001A35B4">
      <w:r w:rsidRPr="00776E51">
        <w:rPr>
          <w:rStyle w:val="StyleUnderline"/>
        </w:rPr>
        <w:t xml:space="preserve">This could be </w:t>
      </w:r>
      <w:r w:rsidRPr="00776E51">
        <w:rPr>
          <w:rStyle w:val="Emphasis"/>
        </w:rPr>
        <w:t>a ‘step by step’ method</w:t>
      </w:r>
      <w:r w:rsidRPr="00776E51">
        <w:rPr>
          <w:rStyle w:val="StyleUnderline"/>
        </w:rPr>
        <w:t xml:space="preserve"> to reach agreement on the removal of a few objects per year and to construct a </w:t>
      </w:r>
      <w:r w:rsidRPr="00776E51">
        <w:rPr>
          <w:rStyle w:val="Emphasis"/>
        </w:rPr>
        <w:t>consensus for future agreement</w:t>
      </w:r>
      <w:r w:rsidRPr="00776E51">
        <w:rPr>
          <w:rStyle w:val="StyleUnderline"/>
        </w:rPr>
        <w:t xml:space="preserve"> on comprehensive cleaning operations, targeting catalogued and uncatalogued objects, since the technology to achieve this objective could be soon available</w:t>
      </w:r>
      <w:r>
        <w:t>.74</w:t>
      </w:r>
    </w:p>
    <w:p w14:paraId="75443F38" w14:textId="77777777" w:rsidR="00FE0DAF" w:rsidRDefault="00FE0DAF" w:rsidP="00FE0DAF">
      <w:pPr>
        <w:pStyle w:val="Heading3"/>
      </w:pPr>
      <w:r>
        <w:t xml:space="preserve">1NC – CP </w:t>
      </w:r>
    </w:p>
    <w:p w14:paraId="563A40BA" w14:textId="77777777" w:rsidR="00FE0DAF" w:rsidRDefault="00FE0DAF" w:rsidP="00FE0DAF">
      <w:pPr>
        <w:pStyle w:val="Heading4"/>
      </w:pPr>
      <w:r>
        <w:t xml:space="preserve">[States] should </w:t>
      </w:r>
      <w:proofErr w:type="gramStart"/>
      <w:r>
        <w:t>enter into</w:t>
      </w:r>
      <w:proofErr w:type="gramEnd"/>
      <w:r>
        <w:t xml:space="preserve"> a prior and binding consultation with the North Atlantic Treaty Organization over a proposal to declare the appropriation of outer space by private actors unjust. [States] will support the proposal and adopt the results of consultation. </w:t>
      </w:r>
    </w:p>
    <w:p w14:paraId="13D2034E" w14:textId="77777777" w:rsidR="00FE0DAF" w:rsidRPr="003469F6" w:rsidRDefault="00FE0DAF" w:rsidP="00FE0DAF"/>
    <w:p w14:paraId="7AD571BE" w14:textId="77777777" w:rsidR="00FE0DAF" w:rsidRDefault="00FE0DAF" w:rsidP="00FE0DAF">
      <w:pPr>
        <w:pStyle w:val="Heading4"/>
      </w:pPr>
      <w:r>
        <w:t xml:space="preserve">NATO says </w:t>
      </w:r>
      <w:r w:rsidRPr="0080026C">
        <w:rPr>
          <w:u w:val="single"/>
        </w:rPr>
        <w:t>yes</w:t>
      </w:r>
      <w:r>
        <w:t xml:space="preserve"> – appropriation is </w:t>
      </w:r>
      <w:r w:rsidRPr="0080026C">
        <w:rPr>
          <w:u w:val="single"/>
        </w:rPr>
        <w:t>bad</w:t>
      </w:r>
      <w:r>
        <w:t xml:space="preserve">, and NATO is </w:t>
      </w:r>
      <w:r w:rsidRPr="000D6BAE">
        <w:rPr>
          <w:u w:val="single"/>
        </w:rPr>
        <w:t>uniquely defensive</w:t>
      </w:r>
      <w:r>
        <w:t xml:space="preserve"> and </w:t>
      </w:r>
      <w:r w:rsidRPr="000D6BAE">
        <w:rPr>
          <w:u w:val="single"/>
        </w:rPr>
        <w:t>cooperative</w:t>
      </w:r>
      <w:r>
        <w:t xml:space="preserve"> with </w:t>
      </w:r>
      <w:r w:rsidRPr="000D6BAE">
        <w:rPr>
          <w:u w:val="single"/>
        </w:rPr>
        <w:t>I-Law.</w:t>
      </w:r>
    </w:p>
    <w:p w14:paraId="69797EE1" w14:textId="77777777" w:rsidR="00FE0DAF" w:rsidRPr="008D594E" w:rsidRDefault="00FE0DAF" w:rsidP="00FE0DAF">
      <w:r w:rsidRPr="000D6BAE">
        <w:rPr>
          <w:rStyle w:val="Style13ptBold"/>
        </w:rPr>
        <w:t>Peace In Space 21</w:t>
      </w:r>
      <w:r>
        <w:t xml:space="preserve"> Peace </w:t>
      </w:r>
      <w:proofErr w:type="gramStart"/>
      <w:r>
        <w:t>In</w:t>
      </w:r>
      <w:proofErr w:type="gramEnd"/>
      <w:r>
        <w:t xml:space="preserve"> Space. March 25, 2021. “NATO Secretary General Stoltenberg: no weapons In space” </w:t>
      </w:r>
      <w:hyperlink r:id="rId17" w:history="1">
        <w:r>
          <w:rPr>
            <w:rStyle w:val="Hyperlink"/>
          </w:rPr>
          <w:t>NATO Secretary General Stoltenberg: no weapons In space – Peace In Space</w:t>
        </w:r>
      </w:hyperlink>
      <w:r>
        <w:t xml:space="preserve"> Accessed 12-9 // gord0</w:t>
      </w:r>
    </w:p>
    <w:p w14:paraId="75057D7D" w14:textId="77777777" w:rsidR="00FE0DAF" w:rsidRPr="008D594E" w:rsidRDefault="00FE0DAF" w:rsidP="00FE0DAF">
      <w:pPr>
        <w:rPr>
          <w:u w:val="single"/>
        </w:rPr>
      </w:pPr>
      <w:r>
        <w:t>In a November 20 speech to </w:t>
      </w:r>
      <w:hyperlink r:id="rId18" w:history="1">
        <w:r w:rsidRPr="008D594E">
          <w:t>NATO ministers in Brussels</w:t>
        </w:r>
      </w:hyperlink>
      <w:r w:rsidRPr="008D594E">
        <w:t>,</w:t>
      </w:r>
      <w:r>
        <w:t xml:space="preserve"> </w:t>
      </w:r>
      <w:r w:rsidRPr="008D594E">
        <w:rPr>
          <w:u w:val="single"/>
        </w:rPr>
        <w:t xml:space="preserve">NATO Secretary General Jens </w:t>
      </w:r>
      <w:r w:rsidRPr="00C20E74">
        <w:rPr>
          <w:highlight w:val="green"/>
          <w:u w:val="single"/>
        </w:rPr>
        <w:t>Stoltenberg stated that</w:t>
      </w:r>
      <w:r w:rsidRPr="008D594E">
        <w:rPr>
          <w:u w:val="single"/>
        </w:rPr>
        <w:t xml:space="preserve"> while the organization’s security presence in space is vital, “</w:t>
      </w:r>
      <w:r w:rsidRPr="00C20E74">
        <w:rPr>
          <w:highlight w:val="green"/>
          <w:u w:val="single"/>
        </w:rPr>
        <w:t>NATO has no intention to put weapons in space</w:t>
      </w:r>
      <w:r w:rsidRPr="008D594E">
        <w:rPr>
          <w:u w:val="single"/>
        </w:rPr>
        <w:t xml:space="preserve"> — </w:t>
      </w:r>
      <w:r w:rsidRPr="00C20E74">
        <w:rPr>
          <w:highlight w:val="green"/>
          <w:u w:val="single"/>
        </w:rPr>
        <w:t>we are a defensive alliance</w:t>
      </w:r>
      <w:r w:rsidRPr="008D594E">
        <w:rPr>
          <w:u w:val="single"/>
        </w:rPr>
        <w:t>.”</w:t>
      </w:r>
    </w:p>
    <w:p w14:paraId="6EAC18FF" w14:textId="77777777" w:rsidR="00FE0DAF" w:rsidRDefault="00FE0DAF" w:rsidP="00FE0DAF">
      <w:r>
        <w:t xml:space="preserve">NATO </w:t>
      </w:r>
      <w:r w:rsidRPr="00C20E74">
        <w:rPr>
          <w:highlight w:val="green"/>
          <w:u w:val="single"/>
        </w:rPr>
        <w:t>members</w:t>
      </w:r>
      <w:r w:rsidRPr="008D594E">
        <w:rPr>
          <w:u w:val="single"/>
        </w:rPr>
        <w:t xml:space="preserve"> will </w:t>
      </w:r>
      <w:r w:rsidRPr="00C20E74">
        <w:rPr>
          <w:highlight w:val="green"/>
          <w:u w:val="single"/>
        </w:rPr>
        <w:t>continue to use space for observation and surveillance purposes</w:t>
      </w:r>
      <w:r w:rsidRPr="008D594E">
        <w:rPr>
          <w:u w:val="single"/>
        </w:rPr>
        <w:t xml:space="preserve">, </w:t>
      </w:r>
      <w:r w:rsidRPr="00C20E74">
        <w:rPr>
          <w:highlight w:val="green"/>
          <w:u w:val="single"/>
        </w:rPr>
        <w:t>but will remain</w:t>
      </w:r>
      <w:r w:rsidRPr="008D594E">
        <w:rPr>
          <w:u w:val="single"/>
        </w:rPr>
        <w:t xml:space="preserve"> fully </w:t>
      </w:r>
      <w:r w:rsidRPr="00C20E74">
        <w:rPr>
          <w:highlight w:val="green"/>
          <w:u w:val="single"/>
        </w:rPr>
        <w:t>in line with international law</w:t>
      </w:r>
      <w:r w:rsidRPr="00C20E74">
        <w:rPr>
          <w:highlight w:val="green"/>
        </w:rPr>
        <w:t>,</w:t>
      </w:r>
      <w:r>
        <w:t xml:space="preserve"> he said. “This approach can allow NATO planners to make requests for allies to provide capabilities and services, such as hours of satellite communications.”</w:t>
      </w:r>
    </w:p>
    <w:p w14:paraId="5B47E0C0" w14:textId="77777777" w:rsidR="00FE0DAF" w:rsidRPr="00C20E74" w:rsidRDefault="00FE0DAF" w:rsidP="00FE0DAF">
      <w:pPr>
        <w:rPr>
          <w:rFonts w:ascii="Roboto" w:hAnsi="Roboto"/>
          <w:sz w:val="18"/>
          <w:szCs w:val="18"/>
        </w:rPr>
      </w:pPr>
      <w:r>
        <w:rPr>
          <w:bdr w:val="none" w:sz="0" w:space="0" w:color="auto" w:frame="1"/>
        </w:rPr>
        <w:t xml:space="preserve">“We are proud of NATO’s historic decision to </w:t>
      </w:r>
      <w:proofErr w:type="spellStart"/>
      <w:r>
        <w:rPr>
          <w:bdr w:val="none" w:sz="0" w:space="0" w:color="auto" w:frame="1"/>
        </w:rPr>
        <w:t>recognise</w:t>
      </w:r>
      <w:proofErr w:type="spellEnd"/>
      <w:r>
        <w:rPr>
          <w:bdr w:val="none" w:sz="0" w:space="0" w:color="auto" w:frame="1"/>
        </w:rPr>
        <w:t xml:space="preserve"> space as an operational domain, alongside air, land, sea and cyber. </w:t>
      </w:r>
      <w:r w:rsidRPr="00C20E74">
        <w:rPr>
          <w:highlight w:val="green"/>
          <w:u w:val="single"/>
          <w:bdr w:val="none" w:sz="0" w:space="0" w:color="auto" w:frame="1"/>
        </w:rPr>
        <w:t>Space</w:t>
      </w:r>
      <w:r w:rsidRPr="008D594E">
        <w:rPr>
          <w:u w:val="single"/>
          <w:bdr w:val="none" w:sz="0" w:space="0" w:color="auto" w:frame="1"/>
        </w:rPr>
        <w:t xml:space="preserve"> is part of our daily lives. It </w:t>
      </w:r>
      <w:r w:rsidRPr="00C20E74">
        <w:rPr>
          <w:highlight w:val="green"/>
          <w:u w:val="single"/>
          <w:bdr w:val="none" w:sz="0" w:space="0" w:color="auto" w:frame="1"/>
        </w:rPr>
        <w:t>is</w:t>
      </w:r>
      <w:r w:rsidRPr="008D594E">
        <w:rPr>
          <w:u w:val="single"/>
          <w:bdr w:val="none" w:sz="0" w:space="0" w:color="auto" w:frame="1"/>
        </w:rPr>
        <w:t xml:space="preserve"> also </w:t>
      </w:r>
      <w:r w:rsidRPr="00C20E74">
        <w:rPr>
          <w:highlight w:val="green"/>
          <w:u w:val="single"/>
          <w:bdr w:val="none" w:sz="0" w:space="0" w:color="auto" w:frame="1"/>
        </w:rPr>
        <w:t xml:space="preserve">essential to the Alliance’s deterrence and </w:t>
      </w:r>
      <w:proofErr w:type="spellStart"/>
      <w:r w:rsidRPr="00C20E74">
        <w:rPr>
          <w:highlight w:val="green"/>
          <w:u w:val="single"/>
          <w:bdr w:val="none" w:sz="0" w:space="0" w:color="auto" w:frame="1"/>
        </w:rPr>
        <w:t>defence</w:t>
      </w:r>
      <w:proofErr w:type="spellEnd"/>
      <w:r w:rsidRPr="00C20E74">
        <w:rPr>
          <w:highlight w:val="green"/>
          <w:u w:val="single"/>
          <w:bdr w:val="none" w:sz="0" w:space="0" w:color="auto" w:frame="1"/>
        </w:rPr>
        <w:t>,</w:t>
      </w:r>
      <w:r w:rsidRPr="008D594E">
        <w:rPr>
          <w:u w:val="single"/>
          <w:bdr w:val="none" w:sz="0" w:space="0" w:color="auto" w:frame="1"/>
        </w:rPr>
        <w:t xml:space="preserve"> from navigation to intelligence to missile detection</w:t>
      </w:r>
      <w:r>
        <w:rPr>
          <w:bdr w:val="none" w:sz="0" w:space="0" w:color="auto" w:frame="1"/>
        </w:rPr>
        <w:t xml:space="preserve">.” </w:t>
      </w:r>
      <w:r w:rsidRPr="008D594E">
        <w:t>— </w:t>
      </w:r>
      <w:hyperlink r:id="rId19" w:history="1">
        <w:r w:rsidRPr="008D594E">
          <w:t>NATO Secretary General Jens Stoltenberg</w:t>
        </w:r>
      </w:hyperlink>
    </w:p>
    <w:p w14:paraId="6F86182A" w14:textId="77777777" w:rsidR="00FE0DAF" w:rsidRPr="00C20E74" w:rsidRDefault="00FE0DAF" w:rsidP="00FE0DAF">
      <w:pPr>
        <w:rPr>
          <w:rFonts w:asciiTheme="minorHAnsi" w:hAnsiTheme="minorHAnsi" w:cstheme="minorHAnsi"/>
          <w:sz w:val="18"/>
          <w:szCs w:val="18"/>
        </w:rPr>
      </w:pPr>
      <w:r w:rsidRPr="00C20E74">
        <w:rPr>
          <w:rFonts w:asciiTheme="minorHAnsi" w:hAnsiTheme="minorHAnsi" w:cstheme="minorHAnsi"/>
          <w:sz w:val="18"/>
          <w:szCs w:val="18"/>
          <w:bdr w:val="none" w:sz="0" w:space="0" w:color="auto" w:frame="1"/>
        </w:rPr>
        <w:t>Observation and surveillance purposes</w:t>
      </w:r>
    </w:p>
    <w:p w14:paraId="0659EB1D" w14:textId="77777777" w:rsidR="00FE0DAF" w:rsidRPr="00C20E74" w:rsidRDefault="00FE0DAF" w:rsidP="00FE0DAF">
      <w:pPr>
        <w:rPr>
          <w:rFonts w:asciiTheme="minorHAnsi" w:hAnsiTheme="minorHAnsi" w:cstheme="minorHAnsi"/>
          <w:sz w:val="18"/>
          <w:szCs w:val="18"/>
        </w:rPr>
      </w:pPr>
      <w:r w:rsidRPr="00C20E74">
        <w:rPr>
          <w:rFonts w:asciiTheme="minorHAnsi" w:hAnsiTheme="minorHAnsi" w:cstheme="minorHAnsi"/>
          <w:sz w:val="18"/>
          <w:szCs w:val="18"/>
        </w:rPr>
        <w:t>Stoltenberg further explained that NATO’s coordinated approach involves three strategic issues: relations with Russia, the rise of China, and arms control. “Making space an operational domain will help us ensure that all aspects are taken into account to ensure the success of our missions.”</w:t>
      </w:r>
    </w:p>
    <w:p w14:paraId="429D61B8" w14:textId="77777777" w:rsidR="00FE0DAF" w:rsidRPr="00C20E74" w:rsidRDefault="00FE0DAF" w:rsidP="00FE0DAF">
      <w:pPr>
        <w:rPr>
          <w:rFonts w:asciiTheme="minorHAnsi" w:hAnsiTheme="minorHAnsi" w:cstheme="minorHAnsi"/>
          <w:sz w:val="18"/>
          <w:szCs w:val="18"/>
        </w:rPr>
      </w:pPr>
      <w:r w:rsidRPr="00C20E74">
        <w:rPr>
          <w:rFonts w:asciiTheme="minorHAnsi" w:hAnsiTheme="minorHAnsi" w:cstheme="minorHAnsi"/>
          <w:sz w:val="18"/>
          <w:szCs w:val="18"/>
          <w:u w:val="single"/>
        </w:rPr>
        <w:t xml:space="preserve">NATO members will continue to use space for observation and surveillance </w:t>
      </w:r>
      <w:proofErr w:type="gramStart"/>
      <w:r w:rsidRPr="00C20E74">
        <w:rPr>
          <w:rFonts w:asciiTheme="minorHAnsi" w:hAnsiTheme="minorHAnsi" w:cstheme="minorHAnsi"/>
          <w:sz w:val="18"/>
          <w:szCs w:val="18"/>
          <w:u w:val="single"/>
        </w:rPr>
        <w:t>purposes, but</w:t>
      </w:r>
      <w:proofErr w:type="gramEnd"/>
      <w:r w:rsidRPr="00C20E74">
        <w:rPr>
          <w:rFonts w:asciiTheme="minorHAnsi" w:hAnsiTheme="minorHAnsi" w:cstheme="minorHAnsi"/>
          <w:sz w:val="18"/>
          <w:szCs w:val="18"/>
          <w:u w:val="single"/>
        </w:rPr>
        <w:t xml:space="preserve"> will remain “fully in line with international law,”</w:t>
      </w:r>
      <w:r w:rsidRPr="00C20E74">
        <w:rPr>
          <w:rFonts w:asciiTheme="minorHAnsi" w:hAnsiTheme="minorHAnsi" w:cstheme="minorHAnsi"/>
          <w:sz w:val="18"/>
          <w:szCs w:val="18"/>
        </w:rPr>
        <w:t xml:space="preserve"> he added. This approach “can allow NATO planners to make requests for allies to provide capabilities and services, such as hours of satellite communications.”</w:t>
      </w:r>
    </w:p>
    <w:p w14:paraId="2ABAB3CD" w14:textId="77777777" w:rsidR="00FE0DAF" w:rsidRPr="00C20E74" w:rsidRDefault="00FE0DAF" w:rsidP="00FE0DAF">
      <w:pPr>
        <w:rPr>
          <w:rFonts w:asciiTheme="minorHAnsi" w:hAnsiTheme="minorHAnsi" w:cstheme="minorHAnsi"/>
        </w:rPr>
      </w:pPr>
      <w:r w:rsidRPr="008D594E">
        <w:rPr>
          <w:rFonts w:asciiTheme="minorHAnsi" w:hAnsiTheme="minorHAnsi" w:cstheme="minorHAnsi"/>
        </w:rPr>
        <w:t xml:space="preserve">Stoltenberg noted that </w:t>
      </w:r>
      <w:r w:rsidRPr="00C20E74">
        <w:rPr>
          <w:rFonts w:asciiTheme="minorHAnsi" w:hAnsiTheme="minorHAnsi" w:cstheme="minorHAnsi"/>
          <w:highlight w:val="green"/>
          <w:u w:val="single"/>
        </w:rPr>
        <w:t>NATO keeps at the leading edge of technology</w:t>
      </w:r>
      <w:r w:rsidRPr="00C20E74">
        <w:rPr>
          <w:rFonts w:asciiTheme="minorHAnsi" w:hAnsiTheme="minorHAnsi" w:cstheme="minorHAnsi"/>
          <w:u w:val="single"/>
        </w:rPr>
        <w:t xml:space="preserve"> with a “</w:t>
      </w:r>
      <w:proofErr w:type="gramStart"/>
      <w:r w:rsidRPr="00C20E74">
        <w:rPr>
          <w:rFonts w:asciiTheme="minorHAnsi" w:hAnsiTheme="minorHAnsi" w:cstheme="minorHAnsi"/>
          <w:u w:val="single"/>
        </w:rPr>
        <w:t>one billion dollar</w:t>
      </w:r>
      <w:proofErr w:type="gramEnd"/>
      <w:r w:rsidRPr="00C20E74">
        <w:rPr>
          <w:rFonts w:asciiTheme="minorHAnsi" w:hAnsiTheme="minorHAnsi" w:cstheme="minorHAnsi"/>
          <w:u w:val="single"/>
        </w:rPr>
        <w:t xml:space="preserve"> investment in eyes in the sky, AWACS surveillance aircraft. </w:t>
      </w:r>
      <w:r w:rsidRPr="008D594E">
        <w:rPr>
          <w:rFonts w:asciiTheme="minorHAnsi" w:hAnsiTheme="minorHAnsi" w:cstheme="minorHAnsi"/>
        </w:rPr>
        <w:t>This modernization will ensure the fleet’s service to 2035 and provide the best possible intelligence, surveillance and reconnaissance.”</w:t>
      </w:r>
    </w:p>
    <w:p w14:paraId="57907EC9" w14:textId="77777777" w:rsidR="00FE0DAF" w:rsidRDefault="00FE0DAF" w:rsidP="00FE0DAF">
      <w:pPr>
        <w:pStyle w:val="Heading4"/>
        <w:rPr>
          <w:rFonts w:cs="Calibri"/>
        </w:rPr>
      </w:pPr>
      <w:r>
        <w:rPr>
          <w:rFonts w:cs="Calibri"/>
        </w:rPr>
        <w:t xml:space="preserve">Consultation over </w:t>
      </w:r>
      <w:r w:rsidRPr="00955F09">
        <w:rPr>
          <w:rFonts w:cs="Calibri"/>
          <w:u w:val="single"/>
        </w:rPr>
        <w:t>space</w:t>
      </w:r>
      <w:r>
        <w:rPr>
          <w:rFonts w:cs="Calibri"/>
        </w:rPr>
        <w:t xml:space="preserve"> strengthens NATO </w:t>
      </w:r>
      <w:r w:rsidRPr="00955F09">
        <w:rPr>
          <w:rFonts w:cs="Calibri"/>
          <w:u w:val="single"/>
        </w:rPr>
        <w:t>legitimacy</w:t>
      </w:r>
      <w:r>
        <w:rPr>
          <w:rFonts w:cs="Calibri"/>
        </w:rPr>
        <w:t xml:space="preserve"> and </w:t>
      </w:r>
      <w:r w:rsidRPr="00955F09">
        <w:rPr>
          <w:rFonts w:cs="Calibri"/>
          <w:u w:val="single"/>
        </w:rPr>
        <w:t>operations</w:t>
      </w:r>
      <w:r>
        <w:rPr>
          <w:rFonts w:cs="Calibri"/>
        </w:rPr>
        <w:t xml:space="preserve"> – communication, positioning, missile warning and counter space ops</w:t>
      </w:r>
    </w:p>
    <w:p w14:paraId="5D5CD184" w14:textId="77777777" w:rsidR="00FE0DAF" w:rsidRPr="00BF3A5E" w:rsidRDefault="00FE0DAF" w:rsidP="00FE0DAF">
      <w:r w:rsidRPr="004100A1">
        <w:rPr>
          <w:rStyle w:val="Style13ptBold"/>
        </w:rPr>
        <w:t xml:space="preserve">Louisa </w:t>
      </w:r>
      <w:proofErr w:type="spellStart"/>
      <w:r w:rsidRPr="004100A1">
        <w:rPr>
          <w:rStyle w:val="Style13ptBold"/>
        </w:rPr>
        <w:t>Remuss</w:t>
      </w:r>
      <w:proofErr w:type="spellEnd"/>
      <w:r w:rsidRPr="004100A1">
        <w:rPr>
          <w:rStyle w:val="Style13ptBold"/>
        </w:rPr>
        <w:t xml:space="preserve"> 10</w:t>
      </w:r>
      <w:r>
        <w:rPr>
          <w:shd w:val="clear" w:color="auto" w:fill="FFFFFF"/>
        </w:rPr>
        <w:t xml:space="preserve"> Nina-Louisa </w:t>
      </w:r>
      <w:proofErr w:type="spellStart"/>
      <w:r>
        <w:rPr>
          <w:shd w:val="clear" w:color="auto" w:fill="FFFFFF"/>
        </w:rPr>
        <w:t>Remuss</w:t>
      </w:r>
      <w:proofErr w:type="spellEnd"/>
      <w:r>
        <w:rPr>
          <w:shd w:val="clear" w:color="auto" w:fill="FFFFFF"/>
        </w:rPr>
        <w:t xml:space="preserve"> holds a M. </w:t>
      </w:r>
      <w:proofErr w:type="spellStart"/>
      <w:r>
        <w:rPr>
          <w:shd w:val="clear" w:color="auto" w:fill="FFFFFF"/>
        </w:rPr>
        <w:t>Litt</w:t>
      </w:r>
      <w:proofErr w:type="spellEnd"/>
      <w:r>
        <w:rPr>
          <w:shd w:val="clear" w:color="auto" w:fill="FFFFFF"/>
        </w:rPr>
        <w:t xml:space="preserve">, in International Security Studies from the University of St. Andrews and a B.A. in European Studies from the University of Maastricht. </w:t>
      </w:r>
      <w:proofErr w:type="gramStart"/>
      <w:r>
        <w:rPr>
          <w:shd w:val="clear" w:color="auto" w:fill="FFFFFF"/>
        </w:rPr>
        <w:t>October,</w:t>
      </w:r>
      <w:proofErr w:type="gramEnd"/>
      <w:r>
        <w:rPr>
          <w:shd w:val="clear" w:color="auto" w:fill="FFFFFF"/>
        </w:rPr>
        <w:t xml:space="preserve"> 2010. “</w:t>
      </w:r>
      <w:r>
        <w:t xml:space="preserve">NATO and Space: Why is Space Relevant for NATO?” </w:t>
      </w:r>
      <w:hyperlink r:id="rId20" w:history="1">
        <w:r>
          <w:rPr>
            <w:rStyle w:val="Hyperlink"/>
          </w:rPr>
          <w:t>NATO and Space: Why is Space Relevant for NATO? (ethz.ch)</w:t>
        </w:r>
      </w:hyperlink>
      <w:r>
        <w:rPr>
          <w:shd w:val="clear" w:color="auto" w:fill="FFFFFF"/>
        </w:rPr>
        <w:t> </w:t>
      </w:r>
      <w:r>
        <w:t>Page 2-3 Accessed 12-9 // gord0</w:t>
      </w:r>
    </w:p>
    <w:p w14:paraId="4CDE8F64" w14:textId="77777777" w:rsidR="00FE0DAF" w:rsidRPr="00F2411D" w:rsidRDefault="00FE0DAF" w:rsidP="00FE0DAF">
      <w:r w:rsidRPr="00BF3A5E">
        <w:rPr>
          <w:u w:val="single"/>
        </w:rPr>
        <w:t>The increasing reliance on space applications and the emerging global challenges and threats, place new demands on space capabilities</w:t>
      </w:r>
      <w:r>
        <w:t>.</w:t>
      </w:r>
      <w:r w:rsidRPr="00AC26F8">
        <w:rPr>
          <w:sz w:val="18"/>
          <w:szCs w:val="18"/>
        </w:rPr>
        <w:t>5 Given today’s multi-polar world, security providers face a very different security and threat environment than during the Cold War. At the same time, during the Cold War, the U.S. and the Soviet Union had agreed not to attack each other’s space assets, which provided for a certain degree of transparency given that both were the sole actors in space.</w:t>
      </w:r>
      <w:r>
        <w:t xml:space="preserve"> </w:t>
      </w:r>
      <w:r w:rsidRPr="00AC26F8">
        <w:rPr>
          <w:highlight w:val="green"/>
          <w:u w:val="single"/>
        </w:rPr>
        <w:t>Characterizing conflicts as</w:t>
      </w:r>
      <w:r w:rsidRPr="00BF3A5E">
        <w:rPr>
          <w:u w:val="single"/>
        </w:rPr>
        <w:t xml:space="preserve"> fundamentally </w:t>
      </w:r>
      <w:r w:rsidRPr="00AC26F8">
        <w:rPr>
          <w:highlight w:val="green"/>
          <w:u w:val="single"/>
        </w:rPr>
        <w:t>unpredictable</w:t>
      </w:r>
      <w:r w:rsidRPr="00BF3A5E">
        <w:rPr>
          <w:u w:val="single"/>
        </w:rPr>
        <w:t xml:space="preserve">, </w:t>
      </w:r>
      <w:r w:rsidRPr="00AC26F8">
        <w:rPr>
          <w:highlight w:val="green"/>
          <w:u w:val="single"/>
        </w:rPr>
        <w:t>NATO’s Allied Joint Doctrine stresses the</w:t>
      </w:r>
      <w:r w:rsidRPr="00BF3A5E">
        <w:rPr>
          <w:u w:val="single"/>
        </w:rPr>
        <w:t xml:space="preserve"> added </w:t>
      </w:r>
      <w:r w:rsidRPr="00AC26F8">
        <w:rPr>
          <w:highlight w:val="green"/>
          <w:u w:val="single"/>
        </w:rPr>
        <w:t>value of using tech</w:t>
      </w:r>
      <w:r w:rsidRPr="00AC26F8">
        <w:rPr>
          <w:u w:val="single"/>
        </w:rPr>
        <w:t>nology.</w:t>
      </w:r>
      <w:r w:rsidRPr="00BF3A5E">
        <w:rPr>
          <w:u w:val="single"/>
        </w:rPr>
        <w:t xml:space="preserve"> Accordingly, </w:t>
      </w:r>
      <w:r w:rsidRPr="00AC26F8">
        <w:rPr>
          <w:highlight w:val="green"/>
          <w:u w:val="single"/>
        </w:rPr>
        <w:t>NATO’s operations are already dependent on space applications as NATO</w:t>
      </w:r>
      <w:r w:rsidRPr="00BF3A5E">
        <w:rPr>
          <w:u w:val="single"/>
        </w:rPr>
        <w:t xml:space="preserve"> comes to </w:t>
      </w:r>
      <w:r w:rsidRPr="00AC26F8">
        <w:rPr>
          <w:highlight w:val="green"/>
          <w:u w:val="single"/>
        </w:rPr>
        <w:t>rely on it for global situational awareness</w:t>
      </w:r>
      <w:r w:rsidRPr="00BF3A5E">
        <w:rPr>
          <w:u w:val="single"/>
        </w:rPr>
        <w:t xml:space="preserve">, decision superiority </w:t>
      </w:r>
      <w:r w:rsidRPr="00AC26F8">
        <w:rPr>
          <w:highlight w:val="green"/>
          <w:u w:val="single"/>
        </w:rPr>
        <w:t>and</w:t>
      </w:r>
      <w:r w:rsidRPr="00BF3A5E">
        <w:rPr>
          <w:u w:val="single"/>
        </w:rPr>
        <w:t xml:space="preserve"> precision </w:t>
      </w:r>
      <w:r w:rsidRPr="00AC26F8">
        <w:rPr>
          <w:highlight w:val="green"/>
          <w:u w:val="single"/>
        </w:rPr>
        <w:t>engagement</w:t>
      </w:r>
      <w:r>
        <w:t>.</w:t>
      </w:r>
      <w:r w:rsidRPr="004370CB">
        <w:t xml:space="preserve"> </w:t>
      </w:r>
      <w:proofErr w:type="gramStart"/>
      <w:r w:rsidRPr="00AC26F8">
        <w:rPr>
          <w:highlight w:val="green"/>
          <w:u w:val="single"/>
        </w:rPr>
        <w:t>In spite of</w:t>
      </w:r>
      <w:proofErr w:type="gramEnd"/>
      <w:r w:rsidRPr="00AC26F8">
        <w:rPr>
          <w:highlight w:val="green"/>
          <w:u w:val="single"/>
        </w:rPr>
        <w:t xml:space="preserve"> NATO’s dependence on space op</w:t>
      </w:r>
      <w:r w:rsidRPr="00AC26F8">
        <w:rPr>
          <w:u w:val="single"/>
        </w:rPr>
        <w:t>eration</w:t>
      </w:r>
      <w:r w:rsidRPr="00AC26F8">
        <w:rPr>
          <w:highlight w:val="green"/>
          <w:u w:val="single"/>
        </w:rPr>
        <w:t>s</w:t>
      </w:r>
      <w:r w:rsidRPr="00AC26F8">
        <w:rPr>
          <w:u w:val="single"/>
        </w:rPr>
        <w:t xml:space="preserve">, </w:t>
      </w:r>
      <w:r w:rsidRPr="00AC26F8">
        <w:rPr>
          <w:highlight w:val="green"/>
          <w:u w:val="single"/>
        </w:rPr>
        <w:t>the Alliance is</w:t>
      </w:r>
      <w:r w:rsidRPr="00AC26F8">
        <w:rPr>
          <w:u w:val="single"/>
        </w:rPr>
        <w:t xml:space="preserve"> still </w:t>
      </w:r>
      <w:r w:rsidRPr="00AC26F8">
        <w:rPr>
          <w:highlight w:val="green"/>
          <w:u w:val="single"/>
        </w:rPr>
        <w:t>missing a holistic approach to the subject</w:t>
      </w:r>
      <w:r w:rsidRPr="00AC26F8">
        <w:rPr>
          <w:u w:val="single"/>
        </w:rPr>
        <w:t>.</w:t>
      </w:r>
      <w:r>
        <w:t xml:space="preserve"> </w:t>
      </w:r>
      <w:r w:rsidRPr="00AC26F8">
        <w:rPr>
          <w:sz w:val="18"/>
          <w:szCs w:val="18"/>
        </w:rPr>
        <w:t xml:space="preserve">Space applications can be understood as force multipliers or enablers. The following section will rely on the EU’s experiences and will give four examples of areas where this is the case: in external security missions, in damage and impact assessment during post-crisis management, in the fight against piracy and in providing internal security, </w:t>
      </w:r>
      <w:proofErr w:type="gramStart"/>
      <w:r w:rsidRPr="00AC26F8">
        <w:rPr>
          <w:sz w:val="18"/>
          <w:szCs w:val="18"/>
        </w:rPr>
        <w:t>i.e.</w:t>
      </w:r>
      <w:proofErr w:type="gramEnd"/>
      <w:r w:rsidRPr="00AC26F8">
        <w:rPr>
          <w:sz w:val="18"/>
          <w:szCs w:val="18"/>
        </w:rPr>
        <w:t xml:space="preserve"> against nontraditional threats such as terrorism, natural disasters etc. In External Security Missions European Union external security missions, such as the EU Military Crisis Management Operations EUFOR Chad / RCA (from French: Central African Republic) rely on satellites for secure communications between the Operations Headquarters (OHQ) and units deployed on the field, as well as on satellite imagery for mapping in support of their mission, especially considering the local absence of terrestrial communications infrastructure and the large dimensions of the theatre of operations.</w:t>
      </w:r>
      <w:r>
        <w:t xml:space="preserve"> </w:t>
      </w:r>
      <w:r w:rsidRPr="00AC26F8">
        <w:rPr>
          <w:highlight w:val="green"/>
          <w:u w:val="single"/>
        </w:rPr>
        <w:t>NATO</w:t>
      </w:r>
      <w:r w:rsidRPr="00AC26F8">
        <w:rPr>
          <w:u w:val="single"/>
        </w:rPr>
        <w:t xml:space="preserve"> is </w:t>
      </w:r>
      <w:r w:rsidRPr="00AC26F8">
        <w:rPr>
          <w:highlight w:val="green"/>
          <w:u w:val="single"/>
        </w:rPr>
        <w:t>relying on space applications to support</w:t>
      </w:r>
      <w:r w:rsidRPr="00AC26F8">
        <w:rPr>
          <w:u w:val="single"/>
        </w:rPr>
        <w:t xml:space="preserve"> its </w:t>
      </w:r>
      <w:r w:rsidRPr="00AC26F8">
        <w:rPr>
          <w:highlight w:val="green"/>
          <w:u w:val="single"/>
        </w:rPr>
        <w:t>ISAF operations in Afghanistan</w:t>
      </w:r>
      <w:r w:rsidRPr="00AC26F8">
        <w:rPr>
          <w:u w:val="single"/>
        </w:rPr>
        <w:t xml:space="preserve">. These </w:t>
      </w:r>
      <w:r w:rsidRPr="00AC26F8">
        <w:rPr>
          <w:highlight w:val="green"/>
          <w:u w:val="single"/>
        </w:rPr>
        <w:t>range from communications, position</w:t>
      </w:r>
      <w:r w:rsidRPr="00AC26F8">
        <w:rPr>
          <w:u w:val="single"/>
        </w:rPr>
        <w:t xml:space="preserve">, </w:t>
      </w:r>
      <w:r w:rsidRPr="00AC26F8">
        <w:rPr>
          <w:highlight w:val="green"/>
          <w:u w:val="single"/>
        </w:rPr>
        <w:t>nav</w:t>
      </w:r>
      <w:r w:rsidRPr="00AC26F8">
        <w:rPr>
          <w:u w:val="single"/>
        </w:rPr>
        <w:t xml:space="preserve">igation and </w:t>
      </w:r>
      <w:r w:rsidRPr="00AC26F8">
        <w:rPr>
          <w:highlight w:val="green"/>
          <w:u w:val="single"/>
        </w:rPr>
        <w:t>timing</w:t>
      </w:r>
      <w:r w:rsidRPr="00AC26F8">
        <w:rPr>
          <w:u w:val="single"/>
        </w:rPr>
        <w:t xml:space="preserve">, </w:t>
      </w:r>
      <w:r w:rsidRPr="00AC26F8">
        <w:rPr>
          <w:highlight w:val="green"/>
          <w:u w:val="single"/>
        </w:rPr>
        <w:t>enviro</w:t>
      </w:r>
      <w:r w:rsidRPr="00AC26F8">
        <w:rPr>
          <w:u w:val="single"/>
        </w:rPr>
        <w:t xml:space="preserve">nmental </w:t>
      </w:r>
      <w:r w:rsidRPr="00AC26F8">
        <w:rPr>
          <w:highlight w:val="green"/>
          <w:u w:val="single"/>
        </w:rPr>
        <w:t>sensing</w:t>
      </w:r>
      <w:r w:rsidRPr="00AC26F8">
        <w:rPr>
          <w:u w:val="single"/>
        </w:rPr>
        <w:t xml:space="preserve">, </w:t>
      </w:r>
      <w:r w:rsidRPr="00AC26F8">
        <w:rPr>
          <w:highlight w:val="green"/>
          <w:u w:val="single"/>
        </w:rPr>
        <w:t>missile warning</w:t>
      </w:r>
      <w:r w:rsidRPr="00AC26F8">
        <w:rPr>
          <w:u w:val="single"/>
        </w:rPr>
        <w:t xml:space="preserve">, personnel recover and </w:t>
      </w:r>
      <w:r w:rsidRPr="00AC26F8">
        <w:rPr>
          <w:highlight w:val="green"/>
          <w:u w:val="single"/>
        </w:rPr>
        <w:t>infrared remote sensing, to counter space op</w:t>
      </w:r>
      <w:r w:rsidRPr="00AC26F8">
        <w:rPr>
          <w:u w:val="single"/>
        </w:rPr>
        <w:t>eration</w:t>
      </w:r>
      <w:r w:rsidRPr="00AC26F8">
        <w:rPr>
          <w:highlight w:val="green"/>
          <w:u w:val="single"/>
        </w:rPr>
        <w:t>s</w:t>
      </w:r>
      <w:r>
        <w:t xml:space="preserve">. </w:t>
      </w:r>
      <w:r w:rsidRPr="00AC26F8">
        <w:rPr>
          <w:highlight w:val="green"/>
          <w:u w:val="single"/>
        </w:rPr>
        <w:t>Space capabilities</w:t>
      </w:r>
      <w:r w:rsidRPr="00AC26F8">
        <w:rPr>
          <w:u w:val="single"/>
        </w:rPr>
        <w:t xml:space="preserve"> are however </w:t>
      </w:r>
      <w:r w:rsidRPr="00AC26F8">
        <w:rPr>
          <w:highlight w:val="green"/>
          <w:u w:val="single"/>
        </w:rPr>
        <w:t>not</w:t>
      </w:r>
      <w:r w:rsidRPr="00AC26F8">
        <w:rPr>
          <w:u w:val="single"/>
        </w:rPr>
        <w:t xml:space="preserve"> fully </w:t>
      </w:r>
      <w:r w:rsidRPr="00AC26F8">
        <w:rPr>
          <w:highlight w:val="green"/>
          <w:u w:val="single"/>
        </w:rPr>
        <w:t xml:space="preserve">integrated and </w:t>
      </w:r>
      <w:proofErr w:type="spellStart"/>
      <w:r w:rsidRPr="00AC26F8">
        <w:rPr>
          <w:highlight w:val="green"/>
          <w:u w:val="single"/>
        </w:rPr>
        <w:t>utilised</w:t>
      </w:r>
      <w:proofErr w:type="spellEnd"/>
      <w:r w:rsidRPr="00AC26F8">
        <w:rPr>
          <w:highlight w:val="green"/>
          <w:u w:val="single"/>
        </w:rPr>
        <w:t xml:space="preserve"> </w:t>
      </w:r>
      <w:proofErr w:type="gramStart"/>
      <w:r w:rsidRPr="00AC26F8">
        <w:rPr>
          <w:highlight w:val="green"/>
          <w:u w:val="single"/>
        </w:rPr>
        <w:t>as a result of</w:t>
      </w:r>
      <w:proofErr w:type="gramEnd"/>
      <w:r>
        <w:t xml:space="preserve">, first the </w:t>
      </w:r>
      <w:r w:rsidRPr="00AC26F8">
        <w:rPr>
          <w:highlight w:val="green"/>
          <w:u w:val="single"/>
        </w:rPr>
        <w:t>lack of NATO strategy to space applications</w:t>
      </w:r>
      <w:r w:rsidRPr="00AC26F8">
        <w:rPr>
          <w:u w:val="single"/>
        </w:rPr>
        <w:t>,</w:t>
      </w:r>
      <w:r>
        <w:t xml:space="preserve"> second the resulting limited exposure of space capabilities prior to the deployment and third the limited number of personnel among the ISAF staff with space expertise.</w:t>
      </w:r>
    </w:p>
    <w:p w14:paraId="112FD263" w14:textId="77777777" w:rsidR="00FE0DAF" w:rsidRDefault="00FE0DAF" w:rsidP="00FE0DAF">
      <w:pPr>
        <w:pStyle w:val="Heading4"/>
      </w:pPr>
      <w:r>
        <w:t>NATO is a force multiplier – solves a slew of existential threats</w:t>
      </w:r>
    </w:p>
    <w:p w14:paraId="72A6D862" w14:textId="77777777" w:rsidR="00FE0DAF" w:rsidRDefault="00FE0DAF" w:rsidP="00FE0DAF">
      <w:r w:rsidRPr="003507A9">
        <w:rPr>
          <w:rStyle w:val="Style13ptBold"/>
        </w:rPr>
        <w:t>Burns 18</w:t>
      </w:r>
      <w:r w:rsidRPr="001F49ED">
        <w:rPr>
          <w:sz w:val="16"/>
        </w:rPr>
        <w:t xml:space="preserve"> </w:t>
      </w:r>
      <w:r w:rsidRPr="003507A9">
        <w:t xml:space="preserve">Nicholas Burns 7-11-2018 “What America Gets Out of NATO” </w:t>
      </w:r>
      <w:hyperlink r:id="rId21" w:history="1">
        <w:r w:rsidRPr="003507A9">
          <w:t>https://www.nytimes.com/2018/07/11/opinion/what-america-gets-out-of-nato.html</w:t>
        </w:r>
      </w:hyperlink>
      <w:r w:rsidRPr="003507A9">
        <w:t xml:space="preserve"> (former under-secretary of state and ambassador to NATO and teaches diplomacy and international relations at Harvard)//Elmer</w:t>
      </w:r>
    </w:p>
    <w:p w14:paraId="05C81F31" w14:textId="77777777" w:rsidR="00FE0DAF" w:rsidRPr="0079128E" w:rsidRDefault="00FE0DAF" w:rsidP="00FE0DAF">
      <w:r w:rsidRPr="00956A22">
        <w:rPr>
          <w:sz w:val="16"/>
        </w:rPr>
        <w:t xml:space="preserve">None of this, of course, is likely to disturb Mr. Trump, who remains steadfast in his belief that whatever benefits the United States gained from the trans-Atlantic alliance in the past, the country no longer profits. </w:t>
      </w:r>
      <w:r w:rsidRPr="00956A22">
        <w:rPr>
          <w:u w:val="single"/>
        </w:rPr>
        <w:t xml:space="preserve">But he’s wrong — there are compelling reasons that </w:t>
      </w:r>
      <w:r w:rsidRPr="00E01C26">
        <w:rPr>
          <w:highlight w:val="green"/>
          <w:u w:val="single"/>
        </w:rPr>
        <w:t xml:space="preserve">NATO </w:t>
      </w:r>
      <w:proofErr w:type="gramStart"/>
      <w:r w:rsidRPr="00956A22">
        <w:rPr>
          <w:u w:val="single"/>
        </w:rPr>
        <w:t xml:space="preserve">in particular </w:t>
      </w:r>
      <w:r w:rsidRPr="00E01C26">
        <w:rPr>
          <w:highlight w:val="green"/>
          <w:u w:val="single"/>
        </w:rPr>
        <w:t>will</w:t>
      </w:r>
      <w:proofErr w:type="gramEnd"/>
      <w:r w:rsidRPr="00E01C26">
        <w:rPr>
          <w:highlight w:val="green"/>
          <w:u w:val="single"/>
        </w:rPr>
        <w:t xml:space="preserve"> be a </w:t>
      </w:r>
      <w:r w:rsidRPr="00956A22">
        <w:rPr>
          <w:u w:val="single"/>
        </w:rPr>
        <w:t xml:space="preserve">distinct </w:t>
      </w:r>
      <w:r w:rsidRPr="00E01C26">
        <w:rPr>
          <w:highlight w:val="green"/>
          <w:u w:val="single"/>
        </w:rPr>
        <w:t xml:space="preserve">advantage for </w:t>
      </w:r>
      <w:r w:rsidRPr="00956A22">
        <w:rPr>
          <w:u w:val="single"/>
        </w:rPr>
        <w:t xml:space="preserve">America’s </w:t>
      </w:r>
      <w:r w:rsidRPr="00E01C26">
        <w:rPr>
          <w:highlight w:val="green"/>
          <w:u w:val="single"/>
        </w:rPr>
        <w:t xml:space="preserve">security </w:t>
      </w:r>
      <w:r w:rsidRPr="00956A22">
        <w:rPr>
          <w:u w:val="single"/>
        </w:rPr>
        <w:t xml:space="preserve">far into the future. First, </w:t>
      </w:r>
      <w:r w:rsidRPr="00E01C26">
        <w:rPr>
          <w:highlight w:val="green"/>
          <w:u w:val="single"/>
        </w:rPr>
        <w:t xml:space="preserve">NATO’s </w:t>
      </w:r>
      <w:r w:rsidRPr="00956A22">
        <w:rPr>
          <w:u w:val="single"/>
        </w:rPr>
        <w:t xml:space="preserve">formidable </w:t>
      </w:r>
      <w:r w:rsidRPr="00E01C26">
        <w:rPr>
          <w:highlight w:val="green"/>
          <w:u w:val="single"/>
        </w:rPr>
        <w:t xml:space="preserve">conventional and nuclear forces are the most effective way to </w:t>
      </w:r>
      <w:r w:rsidRPr="00E01C26">
        <w:rPr>
          <w:b/>
          <w:bCs/>
          <w:highlight w:val="green"/>
          <w:u w:val="single"/>
        </w:rPr>
        <w:t>protect North America and Europe</w:t>
      </w:r>
      <w:r w:rsidRPr="00E01C26">
        <w:rPr>
          <w:highlight w:val="green"/>
          <w:u w:val="single"/>
        </w:rPr>
        <w:t xml:space="preserve"> </w:t>
      </w:r>
      <w:r w:rsidRPr="00956A22">
        <w:rPr>
          <w:u w:val="single"/>
        </w:rPr>
        <w:t xml:space="preserve">— the </w:t>
      </w:r>
      <w:r w:rsidRPr="00E01C26">
        <w:rPr>
          <w:b/>
          <w:bCs/>
          <w:highlight w:val="green"/>
          <w:u w:val="single"/>
        </w:rPr>
        <w:t>heart of the democratic world</w:t>
      </w:r>
      <w:r w:rsidRPr="00E01C26">
        <w:rPr>
          <w:highlight w:val="green"/>
          <w:u w:val="single"/>
        </w:rPr>
        <w:t xml:space="preserve"> </w:t>
      </w:r>
      <w:r w:rsidRPr="00956A22">
        <w:rPr>
          <w:u w:val="single"/>
        </w:rPr>
        <w:t xml:space="preserve">— from attack. </w:t>
      </w:r>
      <w:r w:rsidRPr="00956A22">
        <w:rPr>
          <w:sz w:val="16"/>
        </w:rPr>
        <w:t xml:space="preserve">Threats to our collective security have not vanished in the 21st century. Mr. </w:t>
      </w:r>
      <w:r w:rsidRPr="00E01C26">
        <w:rPr>
          <w:highlight w:val="green"/>
          <w:u w:val="single"/>
        </w:rPr>
        <w:t>Putin</w:t>
      </w:r>
      <w:r w:rsidRPr="00E01C26">
        <w:rPr>
          <w:sz w:val="16"/>
          <w:highlight w:val="green"/>
        </w:rPr>
        <w:t xml:space="preserve"> </w:t>
      </w:r>
      <w:r w:rsidRPr="00E01C26">
        <w:rPr>
          <w:highlight w:val="green"/>
          <w:u w:val="single"/>
        </w:rPr>
        <w:t>remains a determined adversary</w:t>
      </w:r>
      <w:r w:rsidRPr="00E01C26">
        <w:rPr>
          <w:sz w:val="16"/>
          <w:highlight w:val="green"/>
        </w:rPr>
        <w:t xml:space="preserve"> </w:t>
      </w:r>
      <w:r w:rsidRPr="00956A22">
        <w:rPr>
          <w:sz w:val="16"/>
        </w:rPr>
        <w:t xml:space="preserve">preying on Eastern Europe and American elections. </w:t>
      </w:r>
      <w:r w:rsidRPr="00E01C26">
        <w:rPr>
          <w:b/>
          <w:bCs/>
          <w:highlight w:val="green"/>
          <w:u w:val="single"/>
          <w:bdr w:val="single" w:sz="4" w:space="0" w:color="auto"/>
        </w:rPr>
        <w:t>NATO is a force multiplier</w:t>
      </w:r>
      <w:r w:rsidRPr="00956A22">
        <w:rPr>
          <w:sz w:val="16"/>
        </w:rPr>
        <w:t xml:space="preserve">: The United States has allies who will stand by us, while Russia has none. And while it’s true that most of America’s NATO allies need to increase their defense spending under the treaty, they’re not freeloaders: </w:t>
      </w:r>
      <w:r w:rsidRPr="00956A22">
        <w:rPr>
          <w:u w:val="single"/>
        </w:rPr>
        <w:t xml:space="preserve">The United States has </w:t>
      </w:r>
      <w:r w:rsidRPr="00E01C26">
        <w:rPr>
          <w:b/>
          <w:bCs/>
          <w:highlight w:val="green"/>
          <w:u w:val="single"/>
        </w:rPr>
        <w:t xml:space="preserve">relied on NATO </w:t>
      </w:r>
      <w:r w:rsidRPr="00956A22">
        <w:rPr>
          <w:b/>
          <w:bCs/>
          <w:u w:val="single"/>
        </w:rPr>
        <w:t xml:space="preserve">allies </w:t>
      </w:r>
      <w:r w:rsidRPr="00E01C26">
        <w:rPr>
          <w:b/>
          <w:bCs/>
          <w:highlight w:val="green"/>
          <w:u w:val="single"/>
        </w:rPr>
        <w:t xml:space="preserve">to strike </w:t>
      </w:r>
      <w:r w:rsidRPr="00956A22">
        <w:rPr>
          <w:b/>
          <w:bCs/>
          <w:u w:val="single"/>
        </w:rPr>
        <w:t xml:space="preserve">back </w:t>
      </w:r>
      <w:r w:rsidRPr="00E01C26">
        <w:rPr>
          <w:b/>
          <w:bCs/>
          <w:highlight w:val="green"/>
          <w:u w:val="single"/>
        </w:rPr>
        <w:t xml:space="preserve">against Al Qaeda </w:t>
      </w:r>
      <w:r w:rsidRPr="00956A22">
        <w:rPr>
          <w:b/>
          <w:bCs/>
          <w:u w:val="single"/>
        </w:rPr>
        <w:t xml:space="preserve">in Afghanistan </w:t>
      </w:r>
      <w:r w:rsidRPr="00E01C26">
        <w:rPr>
          <w:b/>
          <w:bCs/>
          <w:highlight w:val="green"/>
          <w:u w:val="single"/>
        </w:rPr>
        <w:t xml:space="preserve">and </w:t>
      </w:r>
      <w:r w:rsidRPr="00956A22">
        <w:rPr>
          <w:b/>
          <w:bCs/>
          <w:u w:val="single"/>
        </w:rPr>
        <w:t xml:space="preserve">the </w:t>
      </w:r>
      <w:r w:rsidRPr="00E01C26">
        <w:rPr>
          <w:b/>
          <w:bCs/>
          <w:highlight w:val="green"/>
          <w:u w:val="single"/>
        </w:rPr>
        <w:t xml:space="preserve">Islamic State </w:t>
      </w:r>
      <w:r w:rsidRPr="00956A22">
        <w:rPr>
          <w:b/>
          <w:bCs/>
          <w:u w:val="single"/>
        </w:rPr>
        <w:t>in the Middle East</w:t>
      </w:r>
      <w:r w:rsidRPr="00956A22">
        <w:rPr>
          <w:u w:val="single"/>
        </w:rPr>
        <w:t>.</w:t>
      </w:r>
      <w:r w:rsidRPr="00956A22">
        <w:rPr>
          <w:sz w:val="16"/>
        </w:rPr>
        <w:t xml:space="preserve"> European troops have replaced American soldiers in peacekeeping missions in Bosnia and contribute the large majority in Kosovo. Our NATO allies are also getting better about contributing their fair share. They have increased their defense spending by a total of more than $87 billion since Mr. Putin annexed Crimea in 2014. Fourteen more allies will reach NATO’s military spending target — 2 percent of gross domestic product — by 2024. </w:t>
      </w:r>
      <w:r w:rsidRPr="00956A22">
        <w:rPr>
          <w:u w:val="single"/>
        </w:rPr>
        <w:t xml:space="preserve">Mr. Trump would be smart to claim credit for this at this week’s summit. A second reason for maintaining the trans-Atlantic alliance is </w:t>
      </w:r>
      <w:r w:rsidRPr="00E01C26">
        <w:rPr>
          <w:highlight w:val="green"/>
          <w:u w:val="single"/>
        </w:rPr>
        <w:t>America’s economic future</w:t>
      </w:r>
      <w:r w:rsidRPr="00956A22">
        <w:rPr>
          <w:u w:val="single"/>
        </w:rPr>
        <w:t>. The European Union is our country’s largest trade partner, and its largest investor</w:t>
      </w:r>
      <w:r w:rsidRPr="00956A22">
        <w:rPr>
          <w:sz w:val="16"/>
        </w:rPr>
        <w:t xml:space="preserve">. The United States and the European Union are the world’s two largest </w:t>
      </w:r>
      <w:proofErr w:type="gramStart"/>
      <w:r w:rsidRPr="00956A22">
        <w:rPr>
          <w:sz w:val="16"/>
        </w:rPr>
        <w:t>economies, and</w:t>
      </w:r>
      <w:proofErr w:type="gramEnd"/>
      <w:r w:rsidRPr="00956A22">
        <w:rPr>
          <w:sz w:val="16"/>
        </w:rPr>
        <w:t xml:space="preserve"> can steer global trade to their advantage if they stick together. More than four million Americans work for European companies in the United States. Forty-five of the 50 states export more to Europe than to China. Mr. Trump is right that the two sides are also economic competitors, and trade disputes are inevitable. His predecessors kept this tension in balance </w:t>
      </w:r>
      <w:proofErr w:type="spellStart"/>
      <w:r w:rsidRPr="00956A22">
        <w:rPr>
          <w:sz w:val="16"/>
        </w:rPr>
        <w:t>lest</w:t>
      </w:r>
      <w:proofErr w:type="spellEnd"/>
      <w:r w:rsidRPr="00956A22">
        <w:rPr>
          <w:sz w:val="16"/>
        </w:rPr>
        <w:t xml:space="preserve"> there be damaging consequences for American businesses, </w:t>
      </w:r>
      <w:proofErr w:type="gramStart"/>
      <w:r w:rsidRPr="00956A22">
        <w:rPr>
          <w:sz w:val="16"/>
        </w:rPr>
        <w:t>workers</w:t>
      </w:r>
      <w:proofErr w:type="gramEnd"/>
      <w:r w:rsidRPr="00956A22">
        <w:rPr>
          <w:sz w:val="16"/>
        </w:rPr>
        <w:t xml:space="preserve"> and farmers — a good reminder for Mr. Trump, whose ill-conceived trade war with Canada and Europe risks harming the American economy. </w:t>
      </w:r>
      <w:r w:rsidRPr="00956A22">
        <w:rPr>
          <w:u w:val="single"/>
        </w:rPr>
        <w:t xml:space="preserve">Third, future American leaders will find </w:t>
      </w:r>
      <w:r w:rsidRPr="00E01C26">
        <w:rPr>
          <w:highlight w:val="green"/>
          <w:u w:val="single"/>
        </w:rPr>
        <w:t>Europe is</w:t>
      </w:r>
      <w:r w:rsidRPr="00956A22">
        <w:rPr>
          <w:u w:val="single"/>
        </w:rPr>
        <w:t xml:space="preserve"> our </w:t>
      </w:r>
      <w:r w:rsidRPr="00E01C26">
        <w:rPr>
          <w:highlight w:val="green"/>
          <w:u w:val="single"/>
        </w:rPr>
        <w:t xml:space="preserve">most capable </w:t>
      </w:r>
      <w:r w:rsidRPr="00956A22">
        <w:rPr>
          <w:u w:val="single"/>
        </w:rPr>
        <w:t xml:space="preserve">and willing </w:t>
      </w:r>
      <w:r w:rsidRPr="00E01C26">
        <w:rPr>
          <w:highlight w:val="green"/>
          <w:u w:val="single"/>
        </w:rPr>
        <w:t xml:space="preserve">partner in tackling </w:t>
      </w:r>
      <w:r w:rsidRPr="00956A22">
        <w:rPr>
          <w:u w:val="single"/>
        </w:rPr>
        <w:t xml:space="preserve">the </w:t>
      </w:r>
      <w:r w:rsidRPr="00E01C26">
        <w:rPr>
          <w:highlight w:val="green"/>
          <w:u w:val="single"/>
        </w:rPr>
        <w:t xml:space="preserve">biggest threats </w:t>
      </w:r>
      <w:r w:rsidRPr="00956A22">
        <w:rPr>
          <w:u w:val="single"/>
        </w:rPr>
        <w:t xml:space="preserve">to global security: </w:t>
      </w:r>
      <w:r w:rsidRPr="00E01C26">
        <w:rPr>
          <w:b/>
          <w:bCs/>
          <w:highlight w:val="green"/>
          <w:u w:val="single"/>
        </w:rPr>
        <w:t>climate change</w:t>
      </w:r>
      <w:r w:rsidRPr="00956A22">
        <w:rPr>
          <w:b/>
          <w:bCs/>
          <w:u w:val="single"/>
        </w:rPr>
        <w:t xml:space="preserve">; drug and cybercrime </w:t>
      </w:r>
      <w:r w:rsidRPr="00E01C26">
        <w:rPr>
          <w:b/>
          <w:bCs/>
          <w:highlight w:val="green"/>
          <w:u w:val="single"/>
        </w:rPr>
        <w:t>cartels</w:t>
      </w:r>
      <w:r w:rsidRPr="00956A22">
        <w:rPr>
          <w:b/>
          <w:bCs/>
          <w:u w:val="single"/>
        </w:rPr>
        <w:t xml:space="preserve">; </w:t>
      </w:r>
      <w:r w:rsidRPr="00E01C26">
        <w:rPr>
          <w:b/>
          <w:bCs/>
          <w:highlight w:val="green"/>
          <w:u w:val="single"/>
        </w:rPr>
        <w:t>terrorism</w:t>
      </w:r>
      <w:r w:rsidRPr="00956A22">
        <w:rPr>
          <w:b/>
          <w:bCs/>
          <w:u w:val="single"/>
        </w:rPr>
        <w:t xml:space="preserve">; </w:t>
      </w:r>
      <w:r w:rsidRPr="00E01C26">
        <w:rPr>
          <w:b/>
          <w:bCs/>
          <w:highlight w:val="green"/>
          <w:u w:val="single"/>
        </w:rPr>
        <w:t xml:space="preserve">pandemics </w:t>
      </w:r>
      <w:r w:rsidRPr="00956A22">
        <w:rPr>
          <w:b/>
          <w:bCs/>
          <w:u w:val="single"/>
        </w:rPr>
        <w:t xml:space="preserve">and </w:t>
      </w:r>
      <w:r w:rsidRPr="00E01C26">
        <w:rPr>
          <w:b/>
          <w:bCs/>
          <w:highlight w:val="green"/>
          <w:u w:val="single"/>
        </w:rPr>
        <w:t xml:space="preserve">mass migration </w:t>
      </w:r>
      <w:r w:rsidRPr="00956A22">
        <w:rPr>
          <w:b/>
          <w:bCs/>
          <w:u w:val="single"/>
        </w:rPr>
        <w:t>from Africa and the Middle East</w:t>
      </w:r>
      <w:r w:rsidRPr="00956A22">
        <w:rPr>
          <w:u w:val="single"/>
        </w:rPr>
        <w:t xml:space="preserve">. And America’s </w:t>
      </w:r>
      <w:r w:rsidRPr="00E01C26">
        <w:rPr>
          <w:b/>
          <w:bCs/>
          <w:highlight w:val="green"/>
          <w:u w:val="single"/>
        </w:rPr>
        <w:t>NATO allies will continue to be indispensable in safeguarding democracy</w:t>
      </w:r>
      <w:r w:rsidRPr="00956A22">
        <w:rPr>
          <w:u w:val="single"/>
        </w:rPr>
        <w:t xml:space="preserve"> and freedom, under assault by Russia and China</w:t>
      </w:r>
      <w:r w:rsidRPr="00956A22">
        <w:rPr>
          <w:sz w:val="16"/>
        </w:rPr>
        <w:t>.</w:t>
      </w:r>
    </w:p>
    <w:p w14:paraId="69614A61" w14:textId="77777777" w:rsidR="00FE0DAF" w:rsidRDefault="00FE0DAF" w:rsidP="00FE0DAF"/>
    <w:p w14:paraId="7C9718B1" w14:textId="481CD9DD" w:rsidR="00FE0DAF" w:rsidRPr="00B66FCD" w:rsidRDefault="00FE0DAF" w:rsidP="00FE0DAF">
      <w:pPr>
        <w:pStyle w:val="Heading3"/>
      </w:pPr>
      <w:r>
        <w:t xml:space="preserve">1NC – DA </w:t>
      </w:r>
    </w:p>
    <w:p w14:paraId="4B9B2C98" w14:textId="77777777" w:rsidR="00FE0DAF" w:rsidRPr="009E3F8B" w:rsidRDefault="00FE0DAF" w:rsidP="00FE0DAF">
      <w:pPr>
        <w:pStyle w:val="Heading4"/>
      </w:pPr>
      <w:r w:rsidRPr="009E3F8B">
        <w:rPr>
          <w:rFonts w:cs="Times New Roman"/>
        </w:rPr>
        <w:t xml:space="preserve">Asteroid mining’s key to </w:t>
      </w:r>
      <w:r>
        <w:rPr>
          <w:rFonts w:cs="Times New Roman"/>
        </w:rPr>
        <w:t>Space Colonization</w:t>
      </w:r>
      <w:r w:rsidRPr="009E3F8B">
        <w:rPr>
          <w:rFonts w:cs="Times New Roman"/>
        </w:rPr>
        <w:t xml:space="preserve"> – anything else risks extinction from an existential crisis  </w:t>
      </w:r>
    </w:p>
    <w:p w14:paraId="1B0AAB72" w14:textId="77777777" w:rsidR="00FE0DAF" w:rsidRPr="009E3F8B" w:rsidRDefault="00FE0DAF" w:rsidP="00FE0DAF">
      <w:r w:rsidRPr="009E3F8B">
        <w:rPr>
          <w:rStyle w:val="Style13ptBold"/>
        </w:rPr>
        <w:t xml:space="preserve">Williams ’17 </w:t>
      </w:r>
      <w:r w:rsidRPr="009E3F8B">
        <w:t xml:space="preserve">[Matt Williams, Writer for Universe Today. Citing A. J. Berliner, UC Berkeley; C. P. McKay. Space Sciences Division, NASA Ames Research Center; </w:t>
      </w:r>
      <w:proofErr w:type="spellStart"/>
      <w:r w:rsidRPr="009E3F8B">
        <w:t>Valeriy</w:t>
      </w:r>
      <w:proofErr w:type="spellEnd"/>
      <w:r w:rsidRPr="009E3F8B">
        <w:t xml:space="preserve"> Yakovlev, an astrophysicist and hydrogeologist from Laboratory of Water Quality in Kharkov, Ukraine. 3/10/17, “The future of space colonization – terraforming or space habitats?” </w:t>
      </w:r>
      <w:hyperlink r:id="rId22" w:history="1">
        <w:r w:rsidRPr="009E3F8B">
          <w:rPr>
            <w:rStyle w:val="FollowedHyperlink"/>
          </w:rPr>
          <w:t>https://phys.org/news/2017-03-future-space-colonization-terraforming-habitats.html Accessed 1/2/20</w:t>
        </w:r>
      </w:hyperlink>
      <w:r w:rsidRPr="009E3F8B">
        <w:t xml:space="preserve"> *edited for gendered language]</w:t>
      </w:r>
    </w:p>
    <w:p w14:paraId="0360014B" w14:textId="77777777" w:rsidR="00FE0DAF" w:rsidRPr="00F35472" w:rsidRDefault="00FE0DAF" w:rsidP="00FE0DAF">
      <w:pPr>
        <w:rPr>
          <w:sz w:val="16"/>
        </w:rPr>
      </w:pPr>
      <w:proofErr w:type="gramStart"/>
      <w:r w:rsidRPr="009E3F8B">
        <w:rPr>
          <w:sz w:val="16"/>
        </w:rPr>
        <w:t>In light of</w:t>
      </w:r>
      <w:proofErr w:type="gramEnd"/>
      <w:r w:rsidRPr="009E3F8B">
        <w:rPr>
          <w:sz w:val="16"/>
        </w:rPr>
        <w:t xml:space="preserve"> this, </w:t>
      </w:r>
      <w:proofErr w:type="spellStart"/>
      <w:r w:rsidRPr="009E3F8B">
        <w:rPr>
          <w:sz w:val="16"/>
        </w:rPr>
        <w:t>Yakolev</w:t>
      </w:r>
      <w:proofErr w:type="spellEnd"/>
      <w:r w:rsidRPr="009E3F8B">
        <w:rPr>
          <w:sz w:val="16"/>
        </w:rPr>
        <w:t xml:space="preserve"> presents what he considers to be </w:t>
      </w:r>
      <w:r w:rsidRPr="009E3F8B">
        <w:rPr>
          <w:rStyle w:val="StyleUnderline"/>
        </w:rPr>
        <w:t>the most likely prospects for humanity's exit to space between now and 2030</w:t>
      </w:r>
      <w:r w:rsidRPr="009E3F8B">
        <w:rPr>
          <w:sz w:val="16"/>
        </w:rPr>
        <w:t xml:space="preserve">. This will </w:t>
      </w:r>
      <w:r w:rsidRPr="009E3F8B">
        <w:rPr>
          <w:rStyle w:val="StyleUnderline"/>
        </w:rPr>
        <w:t xml:space="preserve">include the creation of </w:t>
      </w:r>
      <w:r w:rsidRPr="00F53873">
        <w:rPr>
          <w:rStyle w:val="StyleUnderline"/>
          <w:highlight w:val="cyan"/>
        </w:rPr>
        <w:t xml:space="preserve">the first </w:t>
      </w:r>
      <w:r w:rsidRPr="00F53873">
        <w:rPr>
          <w:rStyle w:val="Emphasis"/>
          <w:highlight w:val="cyan"/>
        </w:rPr>
        <w:t>space biospheres</w:t>
      </w:r>
      <w:r w:rsidRPr="009E3F8B">
        <w:rPr>
          <w:rStyle w:val="StyleUnderline"/>
        </w:rPr>
        <w:t xml:space="preserve"> with </w:t>
      </w:r>
      <w:r w:rsidRPr="009E3F8B">
        <w:rPr>
          <w:rStyle w:val="Emphasis"/>
        </w:rPr>
        <w:t>artificial gravity</w:t>
      </w:r>
      <w:r w:rsidRPr="009E3F8B">
        <w:rPr>
          <w:sz w:val="16"/>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9E3F8B">
        <w:rPr>
          <w:sz w:val="16"/>
        </w:rPr>
        <w:t xml:space="preserve">. </w:t>
      </w:r>
      <w:r w:rsidRPr="009E3F8B">
        <w:rPr>
          <w:rStyle w:val="StyleUnderline"/>
        </w:rPr>
        <w:t xml:space="preserve">These </w:t>
      </w:r>
      <w:r w:rsidRPr="00F53873">
        <w:rPr>
          <w:rStyle w:val="StyleUnderline"/>
          <w:highlight w:val="cyan"/>
        </w:rPr>
        <w:t>habitats could be serviced thanks to</w:t>
      </w:r>
      <w:r w:rsidRPr="009E3F8B">
        <w:rPr>
          <w:rStyle w:val="StyleUnderline"/>
        </w:rPr>
        <w:t xml:space="preserve"> the creation of</w:t>
      </w:r>
      <w:r w:rsidRPr="009E3F8B">
        <w:rPr>
          <w:sz w:val="16"/>
        </w:rPr>
        <w:t xml:space="preserve"> robotic </w:t>
      </w:r>
      <w:r w:rsidRPr="00F53873">
        <w:rPr>
          <w:rStyle w:val="StyleUnderline"/>
          <w:highlight w:val="cyan"/>
        </w:rPr>
        <w:t xml:space="preserve">spacecraft that could </w:t>
      </w:r>
      <w:r w:rsidRPr="00F53873">
        <w:rPr>
          <w:rStyle w:val="Emphasis"/>
          <w:highlight w:val="cyan"/>
        </w:rPr>
        <w:t>harvest resources</w:t>
      </w:r>
      <w:r w:rsidRPr="00F53873">
        <w:rPr>
          <w:rStyle w:val="StyleUnderline"/>
          <w:highlight w:val="cyan"/>
        </w:rPr>
        <w:t xml:space="preserve"> from</w:t>
      </w:r>
      <w:r w:rsidRPr="009E3F8B">
        <w:rPr>
          <w:sz w:val="16"/>
        </w:rPr>
        <w:t xml:space="preserve"> nearby bodies – such as the Moon and </w:t>
      </w:r>
      <w:r w:rsidRPr="009E3F8B">
        <w:rPr>
          <w:rStyle w:val="StyleUnderline"/>
        </w:rPr>
        <w:t>Near-Earth Objects (</w:t>
      </w:r>
      <w:r w:rsidRPr="00F53873">
        <w:rPr>
          <w:rStyle w:val="Emphasis"/>
          <w:highlight w:val="cyan"/>
        </w:rPr>
        <w:t>NEOs</w:t>
      </w:r>
      <w:r w:rsidRPr="009E3F8B">
        <w:rPr>
          <w:sz w:val="16"/>
        </w:rPr>
        <w:t xml:space="preserve">). </w:t>
      </w:r>
      <w:r w:rsidRPr="009E3F8B">
        <w:rPr>
          <w:rStyle w:val="StyleUnderline"/>
        </w:rPr>
        <w:t>This</w:t>
      </w:r>
      <w:r w:rsidRPr="009E3F8B">
        <w:rPr>
          <w:sz w:val="16"/>
        </w:rPr>
        <w:t xml:space="preserve"> concept </w:t>
      </w:r>
      <w:r w:rsidRPr="009E3F8B">
        <w:rPr>
          <w:rStyle w:val="StyleUnderline"/>
        </w:rPr>
        <w:t>would not only remove the need for planetary protections</w:t>
      </w:r>
      <w:r w:rsidRPr="009E3F8B">
        <w:rPr>
          <w:sz w:val="16"/>
        </w:rPr>
        <w:t xml:space="preserve"> – </w:t>
      </w:r>
      <w:proofErr w:type="gramStart"/>
      <w:r w:rsidRPr="009E3F8B">
        <w:rPr>
          <w:sz w:val="16"/>
        </w:rPr>
        <w:t>i.e.</w:t>
      </w:r>
      <w:proofErr w:type="gramEnd"/>
      <w:r w:rsidRPr="009E3F8B">
        <w:rPr>
          <w:sz w:val="16"/>
        </w:rPr>
        <w:t xml:space="preserve"> worries about contaminating Mars' biosphere (assuming the presence of bacterial life), </w:t>
      </w:r>
      <w:r w:rsidRPr="009E3F8B">
        <w:rPr>
          <w:rStyle w:val="StyleUnderline"/>
        </w:rPr>
        <w:t xml:space="preserve">it would also allow human beings to become </w:t>
      </w:r>
      <w:r w:rsidRPr="009E3F8B">
        <w:rPr>
          <w:rStyle w:val="Emphasis"/>
        </w:rPr>
        <w:t>accustomed to space</w:t>
      </w:r>
      <w:r w:rsidRPr="009E3F8B">
        <w:rPr>
          <w:rStyle w:val="StyleUnderline"/>
        </w:rPr>
        <w:t xml:space="preserve"> more </w:t>
      </w:r>
      <w:r w:rsidRPr="009E3F8B">
        <w:rPr>
          <w:rStyle w:val="Emphasis"/>
        </w:rPr>
        <w:t>gradually</w:t>
      </w:r>
      <w:r w:rsidRPr="009E3F8B">
        <w:rPr>
          <w:sz w:val="16"/>
        </w:rPr>
        <w:t xml:space="preserve">. </w:t>
      </w:r>
      <w:r w:rsidRPr="009E3F8B">
        <w:rPr>
          <w:sz w:val="16"/>
          <w:szCs w:val="16"/>
        </w:rPr>
        <w:t xml:space="preserve">As Yakovlev told Universe Today via email, the advantages to space habitats can be broken down into four points: </w:t>
      </w:r>
      <w:r w:rsidRPr="009E3F8B">
        <w:rPr>
          <w:sz w:val="16"/>
        </w:rPr>
        <w:t xml:space="preserve">"1. </w:t>
      </w:r>
      <w:r w:rsidRPr="009E3F8B">
        <w:rPr>
          <w:rStyle w:val="StyleUnderline"/>
        </w:rPr>
        <w:t>This is a universal way of mastering the infinite spaces of the Cosmos, both in the Solar System and outside it</w:t>
      </w:r>
      <w:r w:rsidRPr="009E3F8B">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9E3F8B">
        <w:rPr>
          <w:rStyle w:val="StyleUnderline"/>
        </w:rPr>
        <w:t xml:space="preserve">It is easier to create a </w:t>
      </w:r>
      <w:r w:rsidRPr="009E3F8B">
        <w:rPr>
          <w:rStyle w:val="Emphasis"/>
        </w:rPr>
        <w:t>protective magnetic field</w:t>
      </w:r>
      <w:r w:rsidRPr="009E3F8B">
        <w:rPr>
          <w:sz w:val="16"/>
        </w:rPr>
        <w:t xml:space="preserve">. "3. </w:t>
      </w:r>
      <w:r w:rsidRPr="009E3F8B">
        <w:rPr>
          <w:rStyle w:val="StyleUnderline"/>
        </w:rPr>
        <w:t xml:space="preserve">The transfer between worlds and sources of resources will not be a dangerous expedition, but a </w:t>
      </w:r>
      <w:r w:rsidRPr="009E3F8B">
        <w:rPr>
          <w:rStyle w:val="Emphasis"/>
        </w:rPr>
        <w:t>normal life</w:t>
      </w:r>
      <w:r w:rsidRPr="009E3F8B">
        <w:rPr>
          <w:sz w:val="16"/>
        </w:rPr>
        <w:t xml:space="preserve">. Is it good for sailors without their families? 4. </w:t>
      </w:r>
      <w:r w:rsidRPr="00F53873">
        <w:rPr>
          <w:rStyle w:val="StyleUnderline"/>
          <w:highlight w:val="cyan"/>
        </w:rPr>
        <w:t xml:space="preserve">The probability of </w:t>
      </w:r>
      <w:r w:rsidRPr="00F53873">
        <w:rPr>
          <w:rStyle w:val="Emphasis"/>
          <w:highlight w:val="cyan"/>
        </w:rPr>
        <w:t>death or degradation</w:t>
      </w:r>
      <w:r w:rsidRPr="00F53873">
        <w:rPr>
          <w:rStyle w:val="StyleUnderline"/>
          <w:highlight w:val="cyan"/>
        </w:rPr>
        <w:t xml:space="preserve"> of </w:t>
      </w:r>
      <w:r w:rsidRPr="00F53873">
        <w:rPr>
          <w:rStyle w:val="Emphasis"/>
          <w:highlight w:val="cyan"/>
        </w:rPr>
        <w:t>[hu]mankind</w:t>
      </w:r>
      <w:r w:rsidRPr="00F53873">
        <w:rPr>
          <w:rStyle w:val="StyleUnderline"/>
          <w:highlight w:val="cyan"/>
        </w:rPr>
        <w:t xml:space="preserve"> </w:t>
      </w:r>
      <w:proofErr w:type="gramStart"/>
      <w:r w:rsidRPr="009E3F8B">
        <w:rPr>
          <w:rStyle w:val="StyleUnderline"/>
        </w:rPr>
        <w:t>as a result of</w:t>
      </w:r>
      <w:proofErr w:type="gramEnd"/>
      <w:r w:rsidRPr="009E3F8B">
        <w:rPr>
          <w:rStyle w:val="StyleUnderline"/>
        </w:rPr>
        <w:t xml:space="preserve"> the </w:t>
      </w:r>
      <w:r w:rsidRPr="009E3F8B">
        <w:rPr>
          <w:rStyle w:val="Emphasis"/>
        </w:rPr>
        <w:t>global catastrophe</w:t>
      </w:r>
      <w:r w:rsidRPr="009E3F8B">
        <w:rPr>
          <w:rStyle w:val="StyleUnderline"/>
        </w:rPr>
        <w:t xml:space="preserve"> </w:t>
      </w:r>
      <w:r w:rsidRPr="00F53873">
        <w:rPr>
          <w:rStyle w:val="StyleUnderline"/>
          <w:highlight w:val="cyan"/>
        </w:rPr>
        <w:t>is significantly reduced</w:t>
      </w:r>
      <w:r w:rsidRPr="009E3F8B">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9E3F8B">
        <w:rPr>
          <w:rStyle w:val="StyleUnderline"/>
        </w:rPr>
        <w:t xml:space="preserve">with space habitats in place, some very crucial research could begin, including medical and biologic research which would involve the first </w:t>
      </w:r>
      <w:r w:rsidRPr="009E3F8B">
        <w:rPr>
          <w:rStyle w:val="Emphasis"/>
        </w:rPr>
        <w:t>children born in space</w:t>
      </w:r>
      <w:r w:rsidRPr="009E3F8B">
        <w:rPr>
          <w:sz w:val="16"/>
        </w:rPr>
        <w:t xml:space="preserve">. </w:t>
      </w:r>
      <w:r w:rsidRPr="00F53873">
        <w:rPr>
          <w:rStyle w:val="StyleUnderline"/>
          <w:highlight w:val="cyan"/>
        </w:rPr>
        <w:t>It would</w:t>
      </w:r>
      <w:r w:rsidRPr="009E3F8B">
        <w:rPr>
          <w:rStyle w:val="StyleUnderline"/>
        </w:rPr>
        <w:t xml:space="preserve"> also </w:t>
      </w:r>
      <w:r w:rsidRPr="00F53873">
        <w:rPr>
          <w:rStyle w:val="StyleUnderline"/>
          <w:highlight w:val="cyan"/>
        </w:rPr>
        <w:t xml:space="preserve">facilitate the </w:t>
      </w:r>
      <w:r w:rsidRPr="00F53873">
        <w:rPr>
          <w:rStyle w:val="Emphasis"/>
          <w:highlight w:val="cyan"/>
        </w:rPr>
        <w:t>development of reliable space shuttles</w:t>
      </w:r>
      <w:r w:rsidRPr="00F53873">
        <w:rPr>
          <w:rStyle w:val="StyleUnderline"/>
          <w:highlight w:val="cyan"/>
        </w:rPr>
        <w:t xml:space="preserve"> and </w:t>
      </w:r>
      <w:r w:rsidRPr="00F53873">
        <w:rPr>
          <w:rStyle w:val="Emphasis"/>
          <w:highlight w:val="cyan"/>
        </w:rPr>
        <w:t>resource extraction tech</w:t>
      </w:r>
      <w:r w:rsidRPr="009E3F8B">
        <w:rPr>
          <w:rStyle w:val="StyleUnderline"/>
        </w:rPr>
        <w:t xml:space="preserve">nologies, </w:t>
      </w:r>
      <w:r w:rsidRPr="00F53873">
        <w:rPr>
          <w:rStyle w:val="StyleUnderline"/>
          <w:highlight w:val="cyan"/>
        </w:rPr>
        <w:t xml:space="preserve">which will come in handy for the </w:t>
      </w:r>
      <w:r w:rsidRPr="00F53873">
        <w:rPr>
          <w:rStyle w:val="Emphasis"/>
          <w:highlight w:val="cyan"/>
        </w:rPr>
        <w:t>settlement of other bodies</w:t>
      </w:r>
      <w:r w:rsidRPr="009E3F8B">
        <w:rPr>
          <w:sz w:val="16"/>
        </w:rPr>
        <w:t xml:space="preserve"> – like the Moon, Mars, and even exoplanets. Ultimately, </w:t>
      </w:r>
      <w:proofErr w:type="spellStart"/>
      <w:r w:rsidRPr="009E3F8B">
        <w:rPr>
          <w:sz w:val="16"/>
        </w:rPr>
        <w:t>Yakolev</w:t>
      </w:r>
      <w:proofErr w:type="spellEnd"/>
      <w:r w:rsidRPr="009E3F8B">
        <w:rPr>
          <w:sz w:val="16"/>
        </w:rPr>
        <w:t xml:space="preserve"> thinks that </w:t>
      </w:r>
      <w:r w:rsidRPr="009E3F8B">
        <w:rPr>
          <w:rStyle w:val="StyleUnderline"/>
        </w:rPr>
        <w:t>space biospheres could also be accomplished within a</w:t>
      </w:r>
      <w:r w:rsidRPr="009E3F8B">
        <w:rPr>
          <w:sz w:val="16"/>
        </w:rPr>
        <w:t xml:space="preserve"> reasonable timeframe – </w:t>
      </w:r>
      <w:proofErr w:type="gramStart"/>
      <w:r w:rsidRPr="009E3F8B">
        <w:rPr>
          <w:sz w:val="16"/>
        </w:rPr>
        <w:t>i.e.</w:t>
      </w:r>
      <w:proofErr w:type="gramEnd"/>
      <w:r w:rsidRPr="009E3F8B">
        <w:rPr>
          <w:sz w:val="16"/>
        </w:rPr>
        <w:t xml:space="preserve"> between </w:t>
      </w:r>
      <w:r w:rsidRPr="009E3F8B">
        <w:rPr>
          <w:rStyle w:val="Emphasis"/>
        </w:rPr>
        <w:t>2030</w:t>
      </w:r>
      <w:r w:rsidRPr="009E3F8B">
        <w:rPr>
          <w:sz w:val="16"/>
        </w:rPr>
        <w:t xml:space="preserve"> and 2050 – which is simply not possible with terraforming. </w:t>
      </w:r>
      <w:r w:rsidRPr="009E3F8B">
        <w:rPr>
          <w:rStyle w:val="StyleUnderline"/>
        </w:rPr>
        <w:t xml:space="preserve">Citing the </w:t>
      </w:r>
      <w:r w:rsidRPr="009E3F8B">
        <w:rPr>
          <w:rStyle w:val="Emphasis"/>
        </w:rPr>
        <w:t>growing presence and power</w:t>
      </w:r>
      <w:r w:rsidRPr="009E3F8B">
        <w:rPr>
          <w:rStyle w:val="StyleUnderline"/>
        </w:rPr>
        <w:t xml:space="preserve"> of the </w:t>
      </w:r>
      <w:r w:rsidRPr="009E3F8B">
        <w:rPr>
          <w:rStyle w:val="Emphasis"/>
        </w:rPr>
        <w:t>commercial space sector</w:t>
      </w:r>
      <w:r w:rsidRPr="009E3F8B">
        <w:rPr>
          <w:sz w:val="16"/>
        </w:rPr>
        <w:t xml:space="preserve">, </w:t>
      </w:r>
      <w:proofErr w:type="spellStart"/>
      <w:r w:rsidRPr="009E3F8B">
        <w:rPr>
          <w:sz w:val="16"/>
        </w:rPr>
        <w:t>Yakolev</w:t>
      </w:r>
      <w:proofErr w:type="spellEnd"/>
      <w:r w:rsidRPr="009E3F8B">
        <w:rPr>
          <w:sz w:val="16"/>
        </w:rPr>
        <w:t xml:space="preserve"> also believed </w:t>
      </w:r>
      <w:r w:rsidRPr="00F53873">
        <w:rPr>
          <w:rStyle w:val="StyleUnderline"/>
          <w:highlight w:val="cyan"/>
        </w:rPr>
        <w:t xml:space="preserve">a lot of the </w:t>
      </w:r>
      <w:r w:rsidRPr="00F53873">
        <w:rPr>
          <w:rStyle w:val="Emphasis"/>
          <w:highlight w:val="cyan"/>
        </w:rPr>
        <w:t>infrastructure that is necessary</w:t>
      </w:r>
      <w:r w:rsidRPr="00F53873">
        <w:rPr>
          <w:rStyle w:val="StyleUnderline"/>
          <w:highlight w:val="cyan"/>
        </w:rPr>
        <w:t xml:space="preserve"> is </w:t>
      </w:r>
      <w:r w:rsidRPr="00F53873">
        <w:rPr>
          <w:rStyle w:val="Emphasis"/>
          <w:highlight w:val="cyan"/>
        </w:rPr>
        <w:t>already in place</w:t>
      </w:r>
      <w:r w:rsidRPr="009E3F8B">
        <w:rPr>
          <w:sz w:val="16"/>
        </w:rPr>
        <w:t xml:space="preserve"> (or under development). "After we overcome the inertia of thinking +20 years, the experimental biosphere (like the settlement in Antarctica with watches), </w:t>
      </w:r>
      <w:r w:rsidRPr="009E3F8B">
        <w:rPr>
          <w:rStyle w:val="StyleUnderline"/>
        </w:rPr>
        <w:t>in 50 years the first generation of children born in the Cosmos</w:t>
      </w:r>
      <w:r w:rsidRPr="009E3F8B">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9E3F8B">
        <w:rPr>
          <w:rStyle w:val="StyleUnderline"/>
        </w:rPr>
        <w:t xml:space="preserve">This is a </w:t>
      </w:r>
      <w:r w:rsidRPr="009E3F8B">
        <w:rPr>
          <w:rStyle w:val="Emphasis"/>
        </w:rPr>
        <w:t>close and direct</w:t>
      </w:r>
      <w:r w:rsidRPr="009E3F8B">
        <w:rPr>
          <w:rStyle w:val="StyleUnderline"/>
        </w:rPr>
        <w:t xml:space="preserve"> way to </w:t>
      </w:r>
      <w:r w:rsidRPr="009E3F8B">
        <w:rPr>
          <w:rStyle w:val="Emphasis"/>
        </w:rPr>
        <w:t>conquer the Cosmos</w:t>
      </w:r>
      <w:r w:rsidRPr="009E3F8B">
        <w:rPr>
          <w:sz w:val="16"/>
        </w:rPr>
        <w:t xml:space="preserve">." With NASA scientists and entrepreneurs like Elon Musk and Bas </w:t>
      </w:r>
      <w:proofErr w:type="spellStart"/>
      <w:r w:rsidRPr="009E3F8B">
        <w:rPr>
          <w:sz w:val="16"/>
        </w:rPr>
        <w:t>Landorp</w:t>
      </w:r>
      <w:proofErr w:type="spellEnd"/>
      <w:r w:rsidRPr="009E3F8B">
        <w:rPr>
          <w:sz w:val="16"/>
        </w:rPr>
        <w:t xml:space="preserve"> looking to colonize Mars </w:t>
      </w:r>
      <w:proofErr w:type="gramStart"/>
      <w:r w:rsidRPr="009E3F8B">
        <w:rPr>
          <w:sz w:val="16"/>
        </w:rPr>
        <w:t>in the near future</w:t>
      </w:r>
      <w:proofErr w:type="gramEnd"/>
      <w:r w:rsidRPr="009E3F8B">
        <w:rPr>
          <w:sz w:val="16"/>
        </w:rPr>
        <w:t xml:space="preserve">, and other commercial aerospace companies developing LEO, the size and shape of humanity's future in space is difficult to predict. Perhaps </w:t>
      </w:r>
      <w:r w:rsidRPr="009E3F8B">
        <w:rPr>
          <w:rStyle w:val="StyleUnderline"/>
        </w:rPr>
        <w:t xml:space="preserve">we will jointly decide on a path that takes us to the </w:t>
      </w:r>
      <w:r w:rsidRPr="009E3F8B">
        <w:rPr>
          <w:rStyle w:val="Emphasis"/>
        </w:rPr>
        <w:t>Moon</w:t>
      </w:r>
      <w:r w:rsidRPr="009E3F8B">
        <w:rPr>
          <w:rStyle w:val="StyleUnderline"/>
        </w:rPr>
        <w:t xml:space="preserve">, </w:t>
      </w:r>
      <w:r w:rsidRPr="009E3F8B">
        <w:rPr>
          <w:rStyle w:val="Emphasis"/>
        </w:rPr>
        <w:t>Mars</w:t>
      </w:r>
      <w:r w:rsidRPr="009E3F8B">
        <w:rPr>
          <w:rStyle w:val="StyleUnderline"/>
        </w:rPr>
        <w:t xml:space="preserve">, and </w:t>
      </w:r>
      <w:r w:rsidRPr="009E3F8B">
        <w:rPr>
          <w:rStyle w:val="Emphasis"/>
        </w:rPr>
        <w:t>beyond</w:t>
      </w:r>
      <w:r w:rsidRPr="009E3F8B">
        <w:rPr>
          <w:sz w:val="16"/>
        </w:rPr>
        <w:t xml:space="preserve">. Perhaps we will see our best efforts directed into near-Earth space. Or perhaps </w:t>
      </w:r>
      <w:r w:rsidRPr="009E3F8B">
        <w:rPr>
          <w:rStyle w:val="StyleUnderline"/>
        </w:rPr>
        <w:t xml:space="preserve">we will see ourselves going off in </w:t>
      </w:r>
      <w:r w:rsidRPr="009E3F8B">
        <w:rPr>
          <w:rStyle w:val="Emphasis"/>
        </w:rPr>
        <w:t>multiple directions at once</w:t>
      </w:r>
      <w:r w:rsidRPr="009E3F8B">
        <w:rPr>
          <w:sz w:val="16"/>
        </w:rPr>
        <w:t xml:space="preserve">. Whereas </w:t>
      </w:r>
      <w:r w:rsidRPr="009E3F8B">
        <w:rPr>
          <w:rStyle w:val="StyleUnderline"/>
        </w:rPr>
        <w:t>some groups will advocate creating space habitats in LEO (and later, elsewhere in the Solar System)</w:t>
      </w:r>
      <w:r w:rsidRPr="009E3F8B">
        <w:rPr>
          <w:sz w:val="16"/>
        </w:rPr>
        <w:t xml:space="preserve"> that rely on artificial gravity and robotic spaceships mining asteroids for materials, </w:t>
      </w:r>
      <w:r w:rsidRPr="009E3F8B">
        <w:rPr>
          <w:rStyle w:val="StyleUnderline"/>
        </w:rPr>
        <w:t>others will focus on establishing outposts on planetary bodies, with the goal of turning them into "</w:t>
      </w:r>
      <w:r w:rsidRPr="009E3F8B">
        <w:rPr>
          <w:rStyle w:val="Emphasis"/>
        </w:rPr>
        <w:t>new Earths</w:t>
      </w:r>
      <w:r w:rsidRPr="009E3F8B">
        <w:rPr>
          <w:rStyle w:val="StyleUnderline"/>
        </w:rPr>
        <w:t>"</w:t>
      </w:r>
      <w:r w:rsidRPr="009E3F8B">
        <w:rPr>
          <w:sz w:val="16"/>
        </w:rPr>
        <w:t xml:space="preserve">. Between them, we can expect that </w:t>
      </w:r>
      <w:r w:rsidRPr="00F53873">
        <w:rPr>
          <w:rStyle w:val="StyleUnderline"/>
          <w:highlight w:val="cyan"/>
        </w:rPr>
        <w:t>humans will begin developing a degree of "</w:t>
      </w:r>
      <w:r w:rsidRPr="00F53873">
        <w:rPr>
          <w:rStyle w:val="Emphasis"/>
          <w:highlight w:val="cyan"/>
        </w:rPr>
        <w:t>space expertise</w:t>
      </w:r>
      <w:r w:rsidRPr="009E3F8B">
        <w:rPr>
          <w:rStyle w:val="StyleUnderline"/>
        </w:rPr>
        <w:t>" in this century</w:t>
      </w:r>
      <w:r w:rsidRPr="009E3F8B">
        <w:rPr>
          <w:sz w:val="16"/>
        </w:rPr>
        <w:t xml:space="preserve">, </w:t>
      </w:r>
      <w:r w:rsidRPr="00F53873">
        <w:rPr>
          <w:rStyle w:val="StyleUnderline"/>
          <w:highlight w:val="cyan"/>
        </w:rPr>
        <w:t>which will</w:t>
      </w:r>
      <w:r w:rsidRPr="009E3F8B">
        <w:rPr>
          <w:rStyle w:val="StyleUnderline"/>
        </w:rPr>
        <w:t xml:space="preserve"> certainly </w:t>
      </w:r>
      <w:r w:rsidRPr="00F53873">
        <w:rPr>
          <w:rStyle w:val="StyleUnderline"/>
          <w:highlight w:val="cyan"/>
        </w:rPr>
        <w:t>come in handy when we start pushing the boundaries of</w:t>
      </w:r>
      <w:r w:rsidRPr="009E3F8B">
        <w:rPr>
          <w:rStyle w:val="StyleUnderline"/>
        </w:rPr>
        <w:t xml:space="preserve"> exploration and </w:t>
      </w:r>
      <w:r w:rsidRPr="00F53873">
        <w:rPr>
          <w:rStyle w:val="StyleUnderline"/>
          <w:highlight w:val="cyan"/>
        </w:rPr>
        <w:t>colonization</w:t>
      </w:r>
      <w:r w:rsidRPr="009E3F8B">
        <w:rPr>
          <w:rStyle w:val="StyleUnderline"/>
        </w:rPr>
        <w:t xml:space="preserve"> even further</w:t>
      </w:r>
      <w:r w:rsidRPr="009E3F8B">
        <w:rPr>
          <w:sz w:val="16"/>
        </w:rPr>
        <w:t>.</w:t>
      </w:r>
    </w:p>
    <w:p w14:paraId="3AD4ABCD" w14:textId="77777777" w:rsidR="000746E4" w:rsidRDefault="000746E4" w:rsidP="000746E4">
      <w:pPr>
        <w:pStyle w:val="Heading3"/>
      </w:pPr>
      <w:r>
        <w:t>1NC – DA</w:t>
      </w:r>
    </w:p>
    <w:p w14:paraId="0BCFA540" w14:textId="77777777" w:rsidR="000746E4" w:rsidRDefault="000746E4" w:rsidP="000746E4">
      <w:pPr>
        <w:pStyle w:val="Heading4"/>
      </w:pPr>
      <w:r>
        <w:t xml:space="preserve">Space Commercialization </w:t>
      </w:r>
      <w:r>
        <w:rPr>
          <w:u w:val="single"/>
        </w:rPr>
        <w:t>drives</w:t>
      </w:r>
      <w:r>
        <w:t xml:space="preserve"> Tech Innovation in the Status Quo – it provides a </w:t>
      </w:r>
      <w:r>
        <w:rPr>
          <w:u w:val="single"/>
        </w:rPr>
        <w:t>unique impetus</w:t>
      </w:r>
      <w:r>
        <w:t>.</w:t>
      </w:r>
    </w:p>
    <w:p w14:paraId="3803508E" w14:textId="77777777" w:rsidR="000746E4" w:rsidRDefault="000746E4" w:rsidP="000746E4">
      <w:r w:rsidRPr="000C5DFB">
        <w:rPr>
          <w:rStyle w:val="Style13ptBold"/>
        </w:rPr>
        <w:t>Hampson 17</w:t>
      </w:r>
      <w:r>
        <w:t xml:space="preserve"> Joshua Hampson 1-25-2017 “The Future of Space Commercialization” </w:t>
      </w:r>
      <w:hyperlink r:id="rId23"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72363C49" w14:textId="77777777" w:rsidR="000746E4" w:rsidRPr="00D428FF" w:rsidRDefault="000746E4" w:rsidP="000746E4">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25B3C185" w14:textId="77777777" w:rsidR="000746E4" w:rsidRDefault="000746E4" w:rsidP="000746E4">
      <w:pPr>
        <w:pStyle w:val="Heading4"/>
      </w:pPr>
      <w:r>
        <w:t xml:space="preserve">Strong Innovation </w:t>
      </w:r>
      <w:r>
        <w:rPr>
          <w:u w:val="single"/>
        </w:rPr>
        <w:t>solves Extinction</w:t>
      </w:r>
      <w:r>
        <w:t>.</w:t>
      </w:r>
    </w:p>
    <w:p w14:paraId="7C13CEAC" w14:textId="77777777" w:rsidR="000746E4" w:rsidRPr="003C3DBE" w:rsidRDefault="000746E4" w:rsidP="000746E4">
      <w:r w:rsidRPr="00AB017F">
        <w:rPr>
          <w:rStyle w:val="Style13ptBold"/>
        </w:rPr>
        <w:t>Matthews 18</w:t>
      </w:r>
      <w:r>
        <w:t xml:space="preserve"> Dylan Matthews 10-26-2018 “How to help people millions of years from now” </w:t>
      </w:r>
      <w:hyperlink r:id="rId24"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1EECA801" w14:textId="77777777" w:rsidR="000746E4" w:rsidRDefault="000746E4" w:rsidP="000746E4">
      <w:pPr>
        <w:rPr>
          <w:rStyle w:val="StyleUnderlin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FE0DAF">
        <w:rPr>
          <w:rStyle w:val="StyleUnderline"/>
        </w:rPr>
        <w:t xml:space="preserve">instead of trying to </w:t>
      </w:r>
      <w:r w:rsidRPr="00FE0DAF">
        <w:rPr>
          <w:rStyle w:val="Emphasis"/>
        </w:rPr>
        <w:t>predict</w:t>
      </w:r>
      <w:r w:rsidRPr="00FE0DAF">
        <w:rPr>
          <w:rStyle w:val="StyleUnderline"/>
        </w:rPr>
        <w:t xml:space="preserve"> what’s going to kill</w:t>
      </w:r>
      <w:r w:rsidRPr="00AB017F">
        <w:rPr>
          <w:rStyle w:val="StyleUnderline"/>
        </w:rPr>
        <w:t xml:space="preserve"> us all, you just </w:t>
      </w:r>
      <w:r w:rsidRPr="00AB017F">
        <w:rPr>
          <w:rStyle w:val="Emphasis"/>
        </w:rPr>
        <w:t xml:space="preserve">generally </w:t>
      </w:r>
      <w:r w:rsidRPr="00FE0DAF">
        <w:rPr>
          <w:rStyle w:val="Emphasis"/>
        </w:rPr>
        <w:t>try to keep civilization running as best it can</w:t>
      </w:r>
      <w:r w:rsidRPr="00FE0DAF">
        <w:rPr>
          <w:rStyle w:val="StyleUnderline"/>
        </w:rPr>
        <w:t xml:space="preserve">, so that it is, as a whole, well-equipped to deal with </w:t>
      </w:r>
      <w:r w:rsidRPr="00FE0DAF">
        <w:rPr>
          <w:rStyle w:val="Emphasis"/>
        </w:rPr>
        <w:t>potential</w:t>
      </w:r>
      <w:r w:rsidRPr="00FE0DAF">
        <w:rPr>
          <w:rStyle w:val="StyleUnderline"/>
        </w:rPr>
        <w:t xml:space="preserve"> extinction events in the </w:t>
      </w:r>
      <w:r w:rsidRPr="00FE0DAF">
        <w:rPr>
          <w:rStyle w:val="Emphasis"/>
        </w:rPr>
        <w:t>future</w:t>
      </w:r>
      <w:r w:rsidRPr="00FE0DAF">
        <w:rPr>
          <w:sz w:val="16"/>
        </w:rPr>
        <w:t>,</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0FA08A11" w14:textId="22F77EB0" w:rsidR="00472AF8" w:rsidRPr="00472AF8" w:rsidRDefault="008A5F59" w:rsidP="00472AF8">
      <w:pPr>
        <w:pStyle w:val="Heading2"/>
      </w:pPr>
      <w:r>
        <w:t>Debris</w:t>
      </w:r>
    </w:p>
    <w:p w14:paraId="756E67D4" w14:textId="10C12ACA" w:rsidR="001F1BEC" w:rsidRPr="001F1BEC" w:rsidRDefault="008A5F59" w:rsidP="001F1BEC">
      <w:pPr>
        <w:pStyle w:val="Heading4"/>
      </w:pPr>
      <w:proofErr w:type="spellStart"/>
      <w:r>
        <w:t>Yunhai</w:t>
      </w:r>
      <w:proofErr w:type="spellEnd"/>
      <w:r>
        <w:t xml:space="preserve"> and </w:t>
      </w:r>
      <w:proofErr w:type="spellStart"/>
      <w:r>
        <w:t>Kosmos</w:t>
      </w:r>
      <w:proofErr w:type="spellEnd"/>
      <w:r>
        <w:t xml:space="preserve"> collisions thumps </w:t>
      </w:r>
    </w:p>
    <w:p w14:paraId="1D2DD8AC" w14:textId="0EEEEC99" w:rsidR="008A5F59" w:rsidRDefault="008A5F59" w:rsidP="008A5F59">
      <w:pPr>
        <w:rPr>
          <w:sz w:val="18"/>
          <w:szCs w:val="18"/>
        </w:rPr>
      </w:pPr>
      <w:r>
        <w:rPr>
          <w:rStyle w:val="Style13ptBold"/>
        </w:rPr>
        <w:t xml:space="preserve">Jones 1/11 </w:t>
      </w:r>
      <w:r w:rsidRPr="008A5F59">
        <w:rPr>
          <w:sz w:val="18"/>
          <w:szCs w:val="18"/>
        </w:rPr>
        <w:t xml:space="preserve">Andrew Jones: Andrew Jones covers China's space industry for </w:t>
      </w:r>
      <w:proofErr w:type="spellStart"/>
      <w:r w:rsidRPr="008A5F59">
        <w:rPr>
          <w:sz w:val="18"/>
          <w:szCs w:val="18"/>
        </w:rPr>
        <w:t>SpaceNews</w:t>
      </w:r>
      <w:proofErr w:type="spellEnd"/>
      <w:r w:rsidRPr="008A5F59">
        <w:rPr>
          <w:sz w:val="18"/>
          <w:szCs w:val="18"/>
        </w:rPr>
        <w:t>. Andrew has previously lived in China and reported from major space conferences there. Based in Helsinki, Finland, he has written for National Geographic, New Scientist, Smithsonian Magazine, Sky &amp; Telescope, IEEE Spectrum, and The Wire China.</w:t>
      </w:r>
      <w:r w:rsidRPr="008A5F59">
        <w:t xml:space="preserve">, </w:t>
      </w:r>
      <w:proofErr w:type="spellStart"/>
      <w:r w:rsidRPr="008A5F59">
        <w:rPr>
          <w:sz w:val="18"/>
          <w:szCs w:val="18"/>
        </w:rPr>
        <w:t>SpaceNews</w:t>
      </w:r>
      <w:proofErr w:type="spellEnd"/>
      <w:r w:rsidRPr="008A5F59">
        <w:t xml:space="preserve">, </w:t>
      </w:r>
      <w:r w:rsidRPr="008A5F59">
        <w:rPr>
          <w:sz w:val="18"/>
          <w:szCs w:val="18"/>
        </w:rPr>
        <w:t xml:space="preserve">"Breakup of China’s Yunhai-1 (02) satellite linked to space debris collision - </w:t>
      </w:r>
      <w:proofErr w:type="spellStart"/>
      <w:r w:rsidRPr="008A5F59">
        <w:rPr>
          <w:sz w:val="18"/>
          <w:szCs w:val="18"/>
        </w:rPr>
        <w:t>SpaceNews</w:t>
      </w:r>
      <w:proofErr w:type="spellEnd"/>
      <w:r w:rsidRPr="008A5F59">
        <w:rPr>
          <w:sz w:val="18"/>
          <w:szCs w:val="18"/>
        </w:rPr>
        <w:t>"</w:t>
      </w:r>
      <w:r w:rsidRPr="008A5F59">
        <w:t xml:space="preserve">, </w:t>
      </w:r>
      <w:r w:rsidRPr="008A5F59">
        <w:rPr>
          <w:sz w:val="18"/>
          <w:szCs w:val="18"/>
        </w:rPr>
        <w:t>1/11/22</w:t>
      </w:r>
      <w:r w:rsidRPr="008A5F59">
        <w:t xml:space="preserve">, </w:t>
      </w:r>
      <w:hyperlink w:history="1">
        <w:r w:rsidRPr="008A5F59">
          <w:rPr>
            <w:color w:val="0000FF"/>
            <w:sz w:val="18"/>
            <w:szCs w:val="18"/>
            <w:u w:val="single"/>
          </w:rPr>
          <w:t>https://spacenews.com/breakup-of-chinas-yunhai-1-02-satellite-linked-to-space-debris-collision/</w:t>
        </w:r>
      </w:hyperlink>
    </w:p>
    <w:p w14:paraId="174ADBC4" w14:textId="24A482B3" w:rsidR="008A5F59" w:rsidRDefault="008A5F59" w:rsidP="008A5F59">
      <w:r>
        <w:t xml:space="preserve">HELSINKI — U.S. space tracking has linked the </w:t>
      </w:r>
      <w:r w:rsidRPr="008A5F59">
        <w:rPr>
          <w:rStyle w:val="Emphasis"/>
          <w:highlight w:val="yellow"/>
        </w:rPr>
        <w:t>breakup of Chinese satellite Yunhai-1</w:t>
      </w:r>
      <w:r>
        <w:t xml:space="preserve"> (02) to a </w:t>
      </w:r>
      <w:r w:rsidRPr="008A5F59">
        <w:rPr>
          <w:highlight w:val="yellow"/>
        </w:rPr>
        <w:t>collision with a small piece of debris from a Russian satellite launch</w:t>
      </w:r>
      <w:r>
        <w:t>, according to NASA.</w:t>
      </w:r>
    </w:p>
    <w:p w14:paraId="7EA2E34E" w14:textId="3AC94FA1" w:rsidR="008A5F59" w:rsidRDefault="008A5F59" w:rsidP="008A5F59">
      <w:r>
        <w:t xml:space="preserve">The Yunhai-1 (02) satellite was developed by the Shanghai Academy of Spaceflight Technology and launched in September 2019 into a Sun-synchronous orbit with an altitude of around 783 kilometers. It suffered a breakup event on March 18, 2021, </w:t>
      </w:r>
      <w:r w:rsidRPr="008A5F59">
        <w:rPr>
          <w:highlight w:val="yellow"/>
        </w:rPr>
        <w:t xml:space="preserve">creating </w:t>
      </w:r>
      <w:proofErr w:type="gramStart"/>
      <w:r w:rsidRPr="008A5F59">
        <w:rPr>
          <w:highlight w:val="yellow"/>
        </w:rPr>
        <w:t>a number of</w:t>
      </w:r>
      <w:proofErr w:type="gramEnd"/>
      <w:r w:rsidRPr="008A5F59">
        <w:rPr>
          <w:highlight w:val="yellow"/>
        </w:rPr>
        <w:t xml:space="preserve"> pieces of debris.</w:t>
      </w:r>
    </w:p>
    <w:p w14:paraId="5A568578" w14:textId="5800B1F9" w:rsidR="008A5F59" w:rsidRDefault="008A5F59" w:rsidP="008A5F59">
      <w:r>
        <w:t xml:space="preserve">The 18th Space Control Squadron (18 SPCS) of the U.S. Space Force has identified the breakup of the </w:t>
      </w:r>
      <w:proofErr w:type="spellStart"/>
      <w:r>
        <w:t>Yunhai</w:t>
      </w:r>
      <w:proofErr w:type="spellEnd"/>
      <w:r>
        <w:t xml:space="preserve"> 1-02 meteorological spacecraft (2019-063A) last year to be an accidental collision with a small, mission-related debris object (1996-051Q) associated with the Zenit-2 launch vehicle for the deployment of the </w:t>
      </w:r>
      <w:r w:rsidRPr="00FE0DAF">
        <w:rPr>
          <w:highlight w:val="yellow"/>
        </w:rPr>
        <w:t xml:space="preserve">Russian </w:t>
      </w:r>
      <w:r w:rsidRPr="00FE0DAF">
        <w:t xml:space="preserve">Cosmos 2333 </w:t>
      </w:r>
      <w:r w:rsidRPr="00FE0DAF">
        <w:rPr>
          <w:highlight w:val="yellow"/>
        </w:rPr>
        <w:t>military signals intelligence satellite</w:t>
      </w:r>
      <w:r>
        <w:t xml:space="preserve"> in 1996, according to the December 2021 edition of Orbital Debris Quarterly News, a publication of NASA’s Orbital Debris Program Office.</w:t>
      </w:r>
    </w:p>
    <w:p w14:paraId="1D2E3F1F" w14:textId="2DB8792C" w:rsidR="008A5F59" w:rsidRDefault="008A5F59" w:rsidP="008A5F59">
      <w:r>
        <w:t xml:space="preserve">Darren McKnight, senior technical fellow at </w:t>
      </w:r>
      <w:proofErr w:type="spellStart"/>
      <w:r>
        <w:t>LeoLabs</w:t>
      </w:r>
      <w:proofErr w:type="spellEnd"/>
      <w:r>
        <w:t xml:space="preserve"> and member of the International Academy of Astronautics’ Space Debris Committee, told </w:t>
      </w:r>
      <w:proofErr w:type="spellStart"/>
      <w:r>
        <w:t>SpaceNews</w:t>
      </w:r>
      <w:proofErr w:type="spellEnd"/>
      <w:r>
        <w:t xml:space="preserve"> that there is “moderate confidence that it was a collision,” adding that “the event was likely caused by a piece of debris in the </w:t>
      </w:r>
      <w:proofErr w:type="gramStart"/>
      <w:r>
        <w:t>1-10 centimeter</w:t>
      </w:r>
      <w:proofErr w:type="gramEnd"/>
      <w:r>
        <w:t xml:space="preserve"> size range.”</w:t>
      </w:r>
    </w:p>
    <w:p w14:paraId="58ABFA9A" w14:textId="190D4D0D" w:rsidR="008A5F59" w:rsidRPr="008A5F59" w:rsidRDefault="008A5F59" w:rsidP="008A5F59">
      <w:pPr>
        <w:rPr>
          <w:rStyle w:val="StyleUnderline"/>
        </w:rPr>
      </w:pPr>
      <w:r w:rsidRPr="008A5F59">
        <w:rPr>
          <w:rStyle w:val="StyleUnderline"/>
        </w:rPr>
        <w:t>The breakup of Yunhai-1 (02) is the fifth confirmed accidental collision between two cataloged objects, according to the report. A total of 37 fragments from the collision have been cataloged by the 18 SPCS and as of 1 October 2021, with four of these having reentered the atmosphere.</w:t>
      </w:r>
    </w:p>
    <w:p w14:paraId="1BED4187" w14:textId="2E51AAD0" w:rsidR="008A5F59" w:rsidRDefault="008A5F59" w:rsidP="008A5F59">
      <w:r>
        <w:t>“I think what’s notable is that we were actually able to figure out that the breakup was caused by a collision with another object,” says Brian Weeden, director of program planning for the Secure World Foundation. “That’s fairly easy to do when the results are catastrophic, as in the case with the [2009] Iridium-Cosmos collision, but there are a lot more smaller scale events that result in minor satellite anomalies and/or release of only a few pieces of debris that are much harder to figure out.”</w:t>
      </w:r>
    </w:p>
    <w:p w14:paraId="19B32770" w14:textId="0E12C528" w:rsidR="008A5F59" w:rsidRPr="00FE0DAF" w:rsidRDefault="008A5F59" w:rsidP="00FE0DAF">
      <w:r w:rsidRPr="00FE0DAF">
        <w:t xml:space="preserve">The largest such event was the </w:t>
      </w:r>
      <w:r w:rsidRPr="00FE0DAF">
        <w:rPr>
          <w:highlight w:val="yellow"/>
        </w:rPr>
        <w:t xml:space="preserve">2009 collision </w:t>
      </w:r>
      <w:r w:rsidRPr="00FE0DAF">
        <w:t xml:space="preserve">between the defunct </w:t>
      </w:r>
      <w:r w:rsidRPr="00FE0DAF">
        <w:rPr>
          <w:highlight w:val="yellow"/>
        </w:rPr>
        <w:t>Russian military spacecraft</w:t>
      </w:r>
      <w:r w:rsidRPr="00FE0DAF">
        <w:t xml:space="preserve"> Kosmos-2251 </w:t>
      </w:r>
      <w:r w:rsidRPr="00FE0DAF">
        <w:rPr>
          <w:highlight w:val="yellow"/>
        </w:rPr>
        <w:t>and</w:t>
      </w:r>
      <w:r w:rsidRPr="00FE0DAF">
        <w:t xml:space="preserve"> the operational Iridium 33 </w:t>
      </w:r>
      <w:r w:rsidRPr="00FE0DAF">
        <w:rPr>
          <w:highlight w:val="yellow"/>
        </w:rPr>
        <w:t>communications satellite</w:t>
      </w:r>
      <w:r w:rsidRPr="00FE0DAF">
        <w:t xml:space="preserve">. That event </w:t>
      </w:r>
      <w:r w:rsidRPr="00FE0DAF">
        <w:rPr>
          <w:highlight w:val="yellow"/>
        </w:rPr>
        <w:t>generated almost 2,000 pieces</w:t>
      </w:r>
      <w:r w:rsidRPr="00FE0DAF">
        <w:t xml:space="preserve"> of trackable debris.</w:t>
      </w:r>
    </w:p>
    <w:p w14:paraId="74CCE84C" w14:textId="01224FF9" w:rsidR="008A5F59" w:rsidRDefault="008A5F59" w:rsidP="008A5F59">
      <w:r>
        <w:t xml:space="preserve">Suspected collisions can be caused by pieces of debris only a few centimeters in size that are very difficult to consistently or reliably track or maintain in the satellite catalog. Very small debris pieces are sometimes referred to as lethal non-trackable debris. </w:t>
      </w:r>
    </w:p>
    <w:p w14:paraId="763BC7E6" w14:textId="13473288" w:rsidR="008A5F59" w:rsidRDefault="008A5F59" w:rsidP="008A5F59">
      <w:r>
        <w:t>In the case of Yunhai-1 (02), it appears 18 SPCS was able to track the impactor to some degree but, given its small size and the challenges of tracking it consistently, did not maintain it in the satellite catalog.</w:t>
      </w:r>
    </w:p>
    <w:p w14:paraId="7CD02AA7" w14:textId="2D6A5939" w:rsidR="008A5F59" w:rsidRDefault="008A5F59" w:rsidP="008A5F59">
      <w:r>
        <w:t>Remarkably, despite what would have been a high-velocity, high-energy impact, there is evidence from amateur observations that Yunhai-1 (02) is still operational to some degree.</w:t>
      </w:r>
    </w:p>
    <w:p w14:paraId="264AA51B" w14:textId="63ED9850" w:rsidR="008A5F59" w:rsidRDefault="008A5F59" w:rsidP="008A5F59">
      <w:r>
        <w:t xml:space="preserve">The Yunhai-1 series of satellites are mainly used for “detecting the atmospheric and marine environment and space environment, as well as disaster control and other scientific experiments”, according to CASC, SAST’s parent company and China’s main space contractor. </w:t>
      </w:r>
    </w:p>
    <w:p w14:paraId="7EF75DE1" w14:textId="789F2817" w:rsidR="008A5F59" w:rsidRDefault="008A5F59" w:rsidP="008A5F59">
      <w:r>
        <w:t>No further details have been provided and neither CASC nor SAST have commented on the event or the apparent continuing function of the satellite.</w:t>
      </w:r>
    </w:p>
    <w:p w14:paraId="0CD1EED6" w14:textId="6CC435F8" w:rsidR="008A5F59" w:rsidRDefault="008A5F59" w:rsidP="008A5F59"/>
    <w:p w14:paraId="37E798E7" w14:textId="7D92F735" w:rsidR="008A5F59" w:rsidRDefault="008A5F59" w:rsidP="008A5F59">
      <w:pPr>
        <w:pStyle w:val="Heading4"/>
      </w:pPr>
      <w:r>
        <w:t xml:space="preserve">Non UQ – </w:t>
      </w:r>
      <w:proofErr w:type="spellStart"/>
      <w:r>
        <w:t>squo</w:t>
      </w:r>
      <w:proofErr w:type="spellEnd"/>
      <w:r>
        <w:t xml:space="preserve"> debris </w:t>
      </w:r>
      <w:r w:rsidR="00472AF8">
        <w:t xml:space="preserve">and </w:t>
      </w:r>
      <w:proofErr w:type="spellStart"/>
      <w:r w:rsidR="00472AF8">
        <w:t>sats</w:t>
      </w:r>
      <w:proofErr w:type="spellEnd"/>
      <w:r w:rsidR="00472AF8">
        <w:t xml:space="preserve"> </w:t>
      </w:r>
      <w:r>
        <w:t>thumps</w:t>
      </w:r>
    </w:p>
    <w:p w14:paraId="4AE1B860" w14:textId="77777777" w:rsidR="008A5F59" w:rsidRDefault="008A5F59" w:rsidP="008A5F59">
      <w:r w:rsidRPr="008E528E">
        <w:rPr>
          <w:rStyle w:val="StyleUnderline"/>
          <w:szCs w:val="26"/>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25" w:history="1">
        <w:r w:rsidRPr="00D12A8B">
          <w:rPr>
            <w:rStyle w:val="Hyperlink"/>
          </w:rPr>
          <w:t>https://www.businessinsider.com/russia-says-space-junk-could-spark-war-2016-1</w:t>
        </w:r>
      </w:hyperlink>
      <w:r>
        <w:t>] TDI</w:t>
      </w:r>
    </w:p>
    <w:p w14:paraId="506B0846" w14:textId="77777777" w:rsidR="008A5F59" w:rsidRPr="000E426C" w:rsidRDefault="008A5F59" w:rsidP="008A5F59">
      <w:r w:rsidRPr="000E426C">
        <w:rPr>
          <w:rStyle w:val="StyleUnderline"/>
        </w:rPr>
        <w:t>NASA has already </w:t>
      </w:r>
      <w:hyperlink r:id="rId26" w:history="1">
        <w:r w:rsidRPr="000E426C">
          <w:rPr>
            <w:rStyle w:val="StyleUnderline"/>
          </w:rPr>
          <w:t>warned that</w:t>
        </w:r>
      </w:hyperlink>
      <w:r w:rsidRPr="000E426C">
        <w:rPr>
          <w:rStyle w:val="StyleUnderline"/>
        </w:rPr>
        <w:t xml:space="preserve"> the large </w:t>
      </w:r>
      <w:r w:rsidRPr="003C374D">
        <w:rPr>
          <w:rStyle w:val="StyleUnderline"/>
          <w:highlight w:val="cyan"/>
        </w:rPr>
        <w:t>amount of space junk around our planet is growing beyond</w:t>
      </w:r>
      <w:r w:rsidRPr="000E426C">
        <w:rPr>
          <w:rStyle w:val="StyleUnderline"/>
        </w:rPr>
        <w:t xml:space="preserve"> our </w:t>
      </w:r>
      <w:r w:rsidRPr="003C374D">
        <w:rPr>
          <w:rStyle w:val="StyleUnderline"/>
          <w:highlight w:val="cyan"/>
        </w:rPr>
        <w:t>control</w:t>
      </w:r>
      <w:r w:rsidRPr="000E426C">
        <w:t xml:space="preserve">, but now a team of </w:t>
      </w:r>
      <w:r w:rsidRPr="003C374D">
        <w:rPr>
          <w:rStyle w:val="StyleUnderline"/>
          <w:highlight w:val="cyan"/>
        </w:rPr>
        <w:t>Russian scientists</w:t>
      </w:r>
      <w:r w:rsidRPr="000E426C">
        <w:rPr>
          <w:rStyle w:val="StyleUnderline"/>
        </w:rPr>
        <w:t xml:space="preserve"> has </w:t>
      </w:r>
      <w:r w:rsidRPr="003C374D">
        <w:rPr>
          <w:rStyle w:val="StyleUnderline"/>
          <w:highlight w:val="cyan"/>
        </w:rPr>
        <w:t>cited</w:t>
      </w:r>
      <w:r w:rsidRPr="000E426C">
        <w:rPr>
          <w:rStyle w:val="StyleUnderline"/>
        </w:rPr>
        <w:t xml:space="preserve"> another potentially unforeseen </w:t>
      </w:r>
      <w:r w:rsidRPr="003C374D">
        <w:rPr>
          <w:rStyle w:val="StyleUnderline"/>
          <w:highlight w:val="cyan"/>
        </w:rPr>
        <w:t>consequence of</w:t>
      </w:r>
      <w:r w:rsidRPr="000E426C">
        <w:rPr>
          <w:rStyle w:val="StyleUnderline"/>
        </w:rPr>
        <w:t xml:space="preserve"> that </w:t>
      </w:r>
      <w:r w:rsidRPr="003C374D">
        <w:rPr>
          <w:rStyle w:val="StyleUnderline"/>
          <w:highlight w:val="cyan"/>
        </w:rPr>
        <w:t>debris: War</w:t>
      </w:r>
      <w:r w:rsidRPr="000E426C">
        <w:rPr>
          <w:rStyle w:val="StyleUnderline"/>
        </w:rPr>
        <w:t>.</w:t>
      </w:r>
    </w:p>
    <w:p w14:paraId="3529579F" w14:textId="77777777" w:rsidR="008A5F59" w:rsidRPr="000E426C" w:rsidRDefault="008A5F59" w:rsidP="008A5F59">
      <w:pPr>
        <w:rPr>
          <w:rStyle w:val="StyleUnderline"/>
        </w:rPr>
      </w:pPr>
      <w:r w:rsidRPr="000E426C">
        <w:rPr>
          <w:rStyle w:val="StyleUnderline"/>
        </w:rPr>
        <w:t xml:space="preserve">Scientists estimate that anywhere from 500,000 to </w:t>
      </w:r>
      <w:r w:rsidRPr="003C374D">
        <w:rPr>
          <w:rStyle w:val="StyleUnderline"/>
          <w:highlight w:val="cyan"/>
        </w:rPr>
        <w:t>600,000 pieces of human</w:t>
      </w:r>
      <w:r w:rsidRPr="000E426C">
        <w:rPr>
          <w:rStyle w:val="StyleUnderline"/>
        </w:rPr>
        <w:t xml:space="preserve">-made </w:t>
      </w:r>
      <w:r w:rsidRPr="003C374D">
        <w:rPr>
          <w:rStyle w:val="StyleUnderline"/>
          <w:highlight w:val="cyan"/>
        </w:rPr>
        <w:t>space debris</w:t>
      </w:r>
      <w:r w:rsidRPr="000E426C">
        <w:rPr>
          <w:rStyle w:val="StyleUnderline"/>
        </w:rPr>
        <w:t xml:space="preserve"> between 0.4 and 4 inches in size </w:t>
      </w:r>
      <w:r w:rsidRPr="003C374D">
        <w:rPr>
          <w:rStyle w:val="StyleUnderline"/>
          <w:highlight w:val="cyan"/>
        </w:rPr>
        <w:t>are currently orbiting</w:t>
      </w:r>
      <w:r w:rsidRPr="005E4DDC">
        <w:rPr>
          <w:rStyle w:val="StyleUnderline"/>
        </w:rPr>
        <w:t xml:space="preserve"> the </w:t>
      </w:r>
      <w:r w:rsidRPr="003C374D">
        <w:rPr>
          <w:rStyle w:val="StyleUnderline"/>
          <w:highlight w:val="cyan"/>
        </w:rPr>
        <w:t>Earth</w:t>
      </w:r>
      <w:r w:rsidRPr="000E426C">
        <w:rPr>
          <w:rStyle w:val="StyleUnderline"/>
        </w:rPr>
        <w:t xml:space="preserve"> and traveling </w:t>
      </w:r>
      <w:r w:rsidRPr="003C374D">
        <w:rPr>
          <w:rStyle w:val="StyleUnderline"/>
          <w:highlight w:val="cyan"/>
        </w:rPr>
        <w:t>at</w:t>
      </w:r>
      <w:r w:rsidRPr="000E426C">
        <w:rPr>
          <w:rStyle w:val="StyleUnderline"/>
        </w:rPr>
        <w:t xml:space="preserve"> speeds over </w:t>
      </w:r>
      <w:hyperlink r:id="rId27" w:history="1">
        <w:r w:rsidRPr="003C374D">
          <w:rPr>
            <w:rStyle w:val="StyleUnderline"/>
            <w:highlight w:val="cyan"/>
          </w:rPr>
          <w:t>17,000 miles per hour</w:t>
        </w:r>
      </w:hyperlink>
      <w:r w:rsidRPr="000E426C">
        <w:rPr>
          <w:rStyle w:val="StyleUnderline"/>
        </w:rPr>
        <w:t>.</w:t>
      </w:r>
    </w:p>
    <w:p w14:paraId="0E1341B6" w14:textId="77777777" w:rsidR="008A5F59" w:rsidRPr="000E426C" w:rsidRDefault="008A5F59" w:rsidP="008A5F59">
      <w:r w:rsidRPr="003C374D">
        <w:rPr>
          <w:rStyle w:val="StyleUnderline"/>
          <w:highlight w:val="cyan"/>
        </w:rPr>
        <w:t>If one of those pieces smashed</w:t>
      </w:r>
      <w:r w:rsidRPr="000E426C">
        <w:rPr>
          <w:rStyle w:val="StyleUnderline"/>
        </w:rPr>
        <w:t xml:space="preserve"> into </w:t>
      </w:r>
      <w:r w:rsidRPr="003C374D">
        <w:rPr>
          <w:rStyle w:val="StyleUnderline"/>
          <w:highlight w:val="cyan"/>
        </w:rPr>
        <w:t>a military satellite it "may provoke</w:t>
      </w:r>
      <w:r w:rsidRPr="000E426C">
        <w:rPr>
          <w:rStyle w:val="StyleUnderline"/>
        </w:rPr>
        <w:t xml:space="preserve"> political or even </w:t>
      </w:r>
      <w:r w:rsidRPr="003C374D">
        <w:rPr>
          <w:rStyle w:val="StyleUnderline"/>
          <w:highlight w:val="cyan"/>
        </w:rPr>
        <w:t>armed conflict</w:t>
      </w:r>
      <w:r w:rsidRPr="005E4DDC">
        <w:rPr>
          <w:rStyle w:val="StyleUnderline"/>
        </w:rPr>
        <w:t xml:space="preserve"> between</w:t>
      </w:r>
      <w:r w:rsidRPr="000E426C">
        <w:rPr>
          <w:rStyle w:val="StyleUnderline"/>
        </w:rPr>
        <w:t xml:space="preserve"> space-faring nations</w:t>
      </w:r>
      <w:r w:rsidRPr="000E426C">
        <w:t xml:space="preserve">," Vitaly </w:t>
      </w:r>
      <w:proofErr w:type="spellStart"/>
      <w:r w:rsidRPr="000E426C">
        <w:t>Adushkin</w:t>
      </w:r>
      <w:proofErr w:type="spellEnd"/>
      <w:r w:rsidRPr="000E426C">
        <w:t>, a researcher for the Institute of Geosphere Dynamics at the Russian Academy of Sciences, reported in a paper set to be published in the peer-reviewed journal </w:t>
      </w:r>
      <w:hyperlink r:id="rId28" w:history="1">
        <w:r w:rsidRPr="000E426C">
          <w:rPr>
            <w:rStyle w:val="Hyperlink"/>
          </w:rPr>
          <w:t xml:space="preserve">Acta </w:t>
        </w:r>
        <w:proofErr w:type="spellStart"/>
        <w:r w:rsidRPr="000E426C">
          <w:rPr>
            <w:rStyle w:val="Hyperlink"/>
          </w:rPr>
          <w:t>Astronautica</w:t>
        </w:r>
        <w:proofErr w:type="spellEnd"/>
      </w:hyperlink>
      <w:r w:rsidRPr="000E426C">
        <w:t>, which is sponsored by the International Academy of Astronautics.</w:t>
      </w:r>
    </w:p>
    <w:p w14:paraId="13CC9985" w14:textId="77777777" w:rsidR="008A5F59" w:rsidRDefault="008A5F59" w:rsidP="008A5F59"/>
    <w:p w14:paraId="6473F1B3" w14:textId="77777777" w:rsidR="008A5F59" w:rsidRPr="00100A2B" w:rsidRDefault="008A5F59" w:rsidP="008A5F59">
      <w:pPr>
        <w:pStyle w:val="Heading4"/>
      </w:pPr>
      <w:r w:rsidRPr="00100A2B">
        <w:t>Public sector mining thumps</w:t>
      </w:r>
    </w:p>
    <w:p w14:paraId="4F0C5BBC" w14:textId="77777777" w:rsidR="008A5F59" w:rsidRPr="00100A2B" w:rsidRDefault="008A5F59" w:rsidP="008A5F59">
      <w:r w:rsidRPr="00100A2B">
        <w:rPr>
          <w:rStyle w:val="StyleUnderline"/>
          <w:szCs w:val="26"/>
        </w:rPr>
        <w:t>NASA 19</w:t>
      </w:r>
      <w:r w:rsidRPr="00100A2B">
        <w:t xml:space="preserve"> [“NASA Invests in Tech Concepts Aimed at Exploring Lunar Craters, Mining Asteroids,” NASA, June 11, 2019, </w:t>
      </w:r>
      <w:hyperlink r:id="rId29" w:history="1">
        <w:r w:rsidRPr="00100A2B">
          <w:rPr>
            <w:rStyle w:val="Hyperlink"/>
          </w:rPr>
          <w:t>https://www.nasa.gov/press-release/nasa-invests-in-tech-concepts-aimed-at-exploring-lunar-craters-mining-asteroids</w:t>
        </w:r>
      </w:hyperlink>
      <w:r w:rsidRPr="00100A2B">
        <w:t>] TDI</w:t>
      </w:r>
    </w:p>
    <w:p w14:paraId="282810DE" w14:textId="77777777" w:rsidR="008A5F59" w:rsidRPr="00100A2B" w:rsidRDefault="008A5F59" w:rsidP="008A5F59">
      <w:pPr>
        <w:rPr>
          <w:rStyle w:val="StyleUnderline"/>
        </w:rPr>
      </w:pPr>
      <w:r w:rsidRPr="003C374D">
        <w:rPr>
          <w:rStyle w:val="StyleUnderline"/>
          <w:highlight w:val="cyan"/>
        </w:rPr>
        <w:t>NASA Invests in</w:t>
      </w:r>
      <w:r w:rsidRPr="00100A2B">
        <w:rPr>
          <w:rStyle w:val="StyleUnderline"/>
        </w:rPr>
        <w:t xml:space="preserve"> Tech Concepts Aimed at Exploring Lunar Craters, </w:t>
      </w:r>
      <w:r w:rsidRPr="003C374D">
        <w:rPr>
          <w:rStyle w:val="StyleUnderline"/>
          <w:highlight w:val="cyan"/>
        </w:rPr>
        <w:t>Mining</w:t>
      </w:r>
      <w:r w:rsidRPr="00100A2B">
        <w:rPr>
          <w:rStyle w:val="StyleUnderline"/>
        </w:rPr>
        <w:t xml:space="preserve"> Asteroids</w:t>
      </w:r>
    </w:p>
    <w:p w14:paraId="241BD8C3" w14:textId="77777777" w:rsidR="008A5F59" w:rsidRPr="00100A2B" w:rsidRDefault="008A5F59" w:rsidP="008A5F59">
      <w:r w:rsidRPr="00100A2B">
        <w:rPr>
          <w:rStyle w:val="StyleUnderline"/>
        </w:rPr>
        <w:t>Robotically surveying lunar craters in record time and mining resources in space could help NASA establish a sustained human presence at the Moon – part of the agency’s broader </w:t>
      </w:r>
      <w:hyperlink r:id="rId30"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31" w:history="1">
        <w:r w:rsidRPr="00100A2B">
          <w:rPr>
            <w:rStyle w:val="Hyperlink"/>
          </w:rPr>
          <w:t>NASA Innovative Advanced Concepts</w:t>
        </w:r>
      </w:hyperlink>
      <w:r w:rsidRPr="00100A2B">
        <w:t> (NIAC) program.</w:t>
      </w:r>
    </w:p>
    <w:p w14:paraId="5B576896" w14:textId="77777777" w:rsidR="008A5F59" w:rsidRPr="00100A2B" w:rsidRDefault="008A5F59" w:rsidP="008A5F59">
      <w:r w:rsidRPr="00100A2B">
        <w:t>“</w:t>
      </w:r>
      <w:r w:rsidRPr="00100A2B">
        <w:rPr>
          <w:rStyle w:val="StyleUnderline"/>
        </w:rPr>
        <w:t>We are pursuing new technologies across our development portfolio that could help make deep space exploration more Earth-independent by utilizing resources on the Moon and beyond</w:t>
      </w:r>
      <w:r w:rsidRPr="00100A2B">
        <w:t xml:space="preserve">,” said Jim Reuter, associate administrator of NASA’s Space Technology Mission Directorate. “These NIAC Phase III selections are a component of that forward-looking </w:t>
      </w:r>
      <w:proofErr w:type="gramStart"/>
      <w:r w:rsidRPr="00100A2B">
        <w:t>research</w:t>
      </w:r>
      <w:proofErr w:type="gramEnd"/>
      <w:r w:rsidRPr="00100A2B">
        <w:t xml:space="preserve"> and we hope new insights will help us achieve more firsts in space.”</w:t>
      </w:r>
    </w:p>
    <w:p w14:paraId="435421BA" w14:textId="77777777" w:rsidR="008A5F59" w:rsidRPr="00100A2B" w:rsidRDefault="008A5F59" w:rsidP="008A5F59">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0D9EB13E" w14:textId="77777777" w:rsidR="008A5F59" w:rsidRPr="00100A2B" w:rsidRDefault="008A5F59" w:rsidP="008A5F59">
      <w:pPr>
        <w:rPr>
          <w:rStyle w:val="StyleUnderline"/>
        </w:rPr>
      </w:pPr>
      <w:r w:rsidRPr="003C374D">
        <w:rPr>
          <w:rStyle w:val="StyleUnderline"/>
          <w:highlight w:val="cyan"/>
        </w:rPr>
        <w:t>Robotic Technologies Enabling</w:t>
      </w:r>
      <w:r w:rsidRPr="00100A2B">
        <w:rPr>
          <w:rStyle w:val="StyleUnderline"/>
        </w:rPr>
        <w:t xml:space="preserve"> the Exploration of </w:t>
      </w:r>
      <w:r w:rsidRPr="003C374D">
        <w:rPr>
          <w:rStyle w:val="StyleUnderline"/>
          <w:highlight w:val="cyan"/>
        </w:rPr>
        <w:t>Lunar Pits</w:t>
      </w:r>
    </w:p>
    <w:p w14:paraId="1C0254BE" w14:textId="77777777" w:rsidR="008A5F59" w:rsidRPr="00100A2B" w:rsidRDefault="008A5F59" w:rsidP="008A5F59">
      <w:r w:rsidRPr="00100A2B">
        <w:t>William Whittaker, Carnegie Mellon University, Pittsburgh</w:t>
      </w:r>
    </w:p>
    <w:p w14:paraId="2079BFDD" w14:textId="77777777" w:rsidR="008A5F59" w:rsidRPr="00100A2B" w:rsidRDefault="008A5F59" w:rsidP="008A5F59">
      <w:r w:rsidRPr="00100A2B">
        <w:t xml:space="preserve">This mission concept, called Skylight, </w:t>
      </w:r>
      <w:r w:rsidRPr="00100A2B">
        <w:rPr>
          <w:rStyle w:val="StyleUnderline"/>
        </w:rPr>
        <w:t xml:space="preserve">proposes technologies </w:t>
      </w:r>
      <w:r w:rsidRPr="003C374D">
        <w:rPr>
          <w:rStyle w:val="StyleUnderline"/>
          <w:highlight w:val="cyan"/>
        </w:rPr>
        <w:t>to</w:t>
      </w:r>
      <w:r w:rsidRPr="00100A2B">
        <w:rPr>
          <w:rStyle w:val="StyleUnderline"/>
        </w:rPr>
        <w:t xml:space="preserve"> rapidly </w:t>
      </w:r>
      <w:r w:rsidRPr="003C374D">
        <w:rPr>
          <w:rStyle w:val="StyleUnderline"/>
          <w:highlight w:val="cyan"/>
        </w:rPr>
        <w:t>survey</w:t>
      </w:r>
      <w:r w:rsidRPr="00100A2B">
        <w:rPr>
          <w:rStyle w:val="StyleUnderline"/>
        </w:rPr>
        <w:t xml:space="preserve"> and model lunar </w:t>
      </w:r>
      <w:r w:rsidRPr="003C374D">
        <w:rPr>
          <w:rStyle w:val="StyleUnderline"/>
          <w:highlight w:val="cyan"/>
        </w:rPr>
        <w:t>craters</w:t>
      </w:r>
      <w:r w:rsidRPr="00100A2B">
        <w:t xml:space="preserve">. This mission would use high-resolution images to create </w:t>
      </w:r>
      <w:r w:rsidRPr="000B0C1F">
        <w:t>3D</w:t>
      </w:r>
      <w:r w:rsidRPr="00100A2B">
        <w:t xml:space="preserve"> model of craters. The </w:t>
      </w:r>
      <w:r w:rsidRPr="00100A2B">
        <w:rPr>
          <w:rStyle w:val="StyleUnderline"/>
        </w:rPr>
        <w:t xml:space="preserve">data </w:t>
      </w:r>
      <w:r w:rsidRPr="003C374D">
        <w:rPr>
          <w:rStyle w:val="StyleUnderline"/>
          <w:highlight w:val="cyan"/>
        </w:rPr>
        <w:t>would be used</w:t>
      </w:r>
      <w:r w:rsidRPr="000B0C1F">
        <w:rPr>
          <w:rStyle w:val="StyleUnderline"/>
        </w:rPr>
        <w:t xml:space="preserve"> to determine</w:t>
      </w:r>
      <w:r w:rsidRPr="00100A2B">
        <w:rPr>
          <w:rStyle w:val="StyleUnderline"/>
        </w:rPr>
        <w:t xml:space="preserv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79C235A8" w14:textId="77777777" w:rsidR="008A5F59" w:rsidRPr="00100A2B" w:rsidRDefault="00EB6EA3" w:rsidP="008A5F59">
      <w:pPr>
        <w:rPr>
          <w:rStyle w:val="StyleUnderline"/>
        </w:rPr>
      </w:pPr>
      <w:hyperlink r:id="rId32" w:history="1">
        <w:r w:rsidR="008A5F59" w:rsidRPr="00100A2B">
          <w:rPr>
            <w:rStyle w:val="StyleUnderline"/>
          </w:rPr>
          <w:t xml:space="preserve">Mini Bee Prototype to Demonstrate the </w:t>
        </w:r>
        <w:proofErr w:type="spellStart"/>
        <w:r w:rsidR="008A5F59" w:rsidRPr="00100A2B">
          <w:rPr>
            <w:rStyle w:val="StyleUnderline"/>
          </w:rPr>
          <w:t>Apis</w:t>
        </w:r>
        <w:proofErr w:type="spellEnd"/>
        <w:r w:rsidR="008A5F59" w:rsidRPr="00100A2B">
          <w:rPr>
            <w:rStyle w:val="StyleUnderline"/>
          </w:rPr>
          <w:t xml:space="preserve"> Mission Architecture and Optical Mining Technology</w:t>
        </w:r>
      </w:hyperlink>
    </w:p>
    <w:p w14:paraId="2A916CF6" w14:textId="77777777" w:rsidR="008A5F59" w:rsidRPr="00100A2B" w:rsidRDefault="008A5F59" w:rsidP="008A5F59">
      <w:r w:rsidRPr="00100A2B">
        <w:t xml:space="preserve">Joel </w:t>
      </w:r>
      <w:proofErr w:type="spellStart"/>
      <w:r w:rsidRPr="00100A2B">
        <w:t>Sercel</w:t>
      </w:r>
      <w:proofErr w:type="spellEnd"/>
      <w:r w:rsidRPr="00100A2B">
        <w:t xml:space="preserve">, </w:t>
      </w:r>
      <w:proofErr w:type="spellStart"/>
      <w:r w:rsidRPr="00100A2B">
        <w:t>TransAstra</w:t>
      </w:r>
      <w:proofErr w:type="spellEnd"/>
      <w:r w:rsidRPr="00100A2B">
        <w:t xml:space="preserve"> Corporation, Lake View Terrace, California </w:t>
      </w:r>
    </w:p>
    <w:p w14:paraId="280DE7D2" w14:textId="77777777" w:rsidR="008A5F59" w:rsidRPr="00100A2B" w:rsidRDefault="008A5F59" w:rsidP="008A5F59">
      <w:r w:rsidRPr="00100A2B">
        <w:t xml:space="preserve">This flight demonstration mission concept </w:t>
      </w:r>
      <w:r w:rsidRPr="00100A2B">
        <w:rPr>
          <w:rStyle w:val="StyleUnderline"/>
        </w:rPr>
        <w:t xml:space="preserve">proposes a method of asteroid resource harvesting called </w:t>
      </w:r>
      <w:r w:rsidRPr="003C374D">
        <w:rPr>
          <w:rStyle w:val="StyleUnderline"/>
          <w:highlight w:val="cyan"/>
        </w:rPr>
        <w:t>optical mining</w:t>
      </w:r>
      <w:r w:rsidRPr="00100A2B">
        <w:t xml:space="preserve">. Optical mining is an approach for </w:t>
      </w:r>
      <w:r w:rsidRPr="003C374D">
        <w:rPr>
          <w:rStyle w:val="StyleUnderline"/>
          <w:highlight w:val="cyan"/>
        </w:rPr>
        <w:t>excavating</w:t>
      </w:r>
      <w:r w:rsidRPr="00100A2B">
        <w:rPr>
          <w:rStyle w:val="StyleUnderline"/>
        </w:rPr>
        <w:t xml:space="preserve"> an asteroid </w:t>
      </w:r>
      <w:r w:rsidRPr="003C374D">
        <w:rPr>
          <w:rStyle w:val="StyleUnderline"/>
          <w:highlight w:val="cyan"/>
        </w:rPr>
        <w:t>and extracting</w:t>
      </w:r>
      <w:r w:rsidRPr="00100A2B">
        <w:rPr>
          <w:rStyle w:val="StyleUnderline"/>
        </w:rPr>
        <w:t xml:space="preserve"> water and other volatiles into an inflatable bag</w:t>
      </w:r>
      <w:r w:rsidRPr="00100A2B">
        <w:t xml:space="preserve">. Called Mini Bee, </w:t>
      </w:r>
      <w:r w:rsidRPr="00100A2B">
        <w:rPr>
          <w:rStyle w:val="StyleUnderline"/>
        </w:rPr>
        <w:t xml:space="preserve">the mission concept aims to prove optical mining, in conjunction with other innovative spacecraft systems, </w:t>
      </w:r>
      <w:r w:rsidRPr="003C374D">
        <w:rPr>
          <w:rStyle w:val="StyleUnderline"/>
          <w:highlight w:val="cyan"/>
        </w:rPr>
        <w:t>can be used</w:t>
      </w:r>
      <w:r w:rsidRPr="00100A2B">
        <w:rPr>
          <w:rStyle w:val="StyleUnderline"/>
        </w:rPr>
        <w:t xml:space="preserve"> to obtain propellant in space</w:t>
      </w:r>
      <w:r w:rsidRPr="00100A2B">
        <w:t xml:space="preserve">. The proposed architecture includes resource prospecting, </w:t>
      </w:r>
      <w:proofErr w:type="gramStart"/>
      <w:r w:rsidRPr="00100A2B">
        <w:t>extraction</w:t>
      </w:r>
      <w:proofErr w:type="gramEnd"/>
      <w:r w:rsidRPr="00100A2B">
        <w:t xml:space="preserve"> and delivery.</w:t>
      </w:r>
    </w:p>
    <w:p w14:paraId="38831D96" w14:textId="77777777" w:rsidR="008A5F59" w:rsidRPr="00100A2B" w:rsidRDefault="008A5F59" w:rsidP="008A5F59"/>
    <w:p w14:paraId="5DDBA6F5" w14:textId="77777777" w:rsidR="008A5F59" w:rsidRPr="00100A2B" w:rsidRDefault="008A5F59" w:rsidP="008A5F59">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4EA0DCF9" w14:textId="77777777" w:rsidR="008A5F59" w:rsidRPr="00100A2B" w:rsidRDefault="008A5F59" w:rsidP="008A5F59">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0C4A1061" w14:textId="77777777" w:rsidR="008A5F59" w:rsidRPr="00100A2B" w:rsidRDefault="008A5F59" w:rsidP="008A5F59">
      <w:pPr>
        <w:rPr>
          <w:rFonts w:eastAsia="Calibri"/>
        </w:rPr>
      </w:pPr>
      <w:r w:rsidRPr="00100A2B">
        <w:rPr>
          <w:rStyle w:val="StyleUnderline"/>
        </w:rPr>
        <w:t xml:space="preserve">The probability of a collision is currently low. Bradley and Wein estimate that the </w:t>
      </w:r>
      <w:r w:rsidRPr="003C374D">
        <w:rPr>
          <w:rStyle w:val="Emphasis"/>
          <w:highlight w:val="cyan"/>
        </w:rPr>
        <w:t>maximum probability</w:t>
      </w:r>
      <w:r w:rsidRPr="00100A2B">
        <w:rPr>
          <w:rStyle w:val="StyleUnderline"/>
        </w:rPr>
        <w:t xml:space="preserve"> in LEO </w:t>
      </w:r>
      <w:r w:rsidRPr="003C374D">
        <w:rPr>
          <w:rStyle w:val="StyleUnderline"/>
          <w:highlight w:val="cyan"/>
        </w:rPr>
        <w:t>of a collision</w:t>
      </w:r>
      <w:r w:rsidRPr="00100A2B">
        <w:rPr>
          <w:rStyle w:val="StyleUnderline"/>
        </w:rPr>
        <w:t xml:space="preserve"> over the lifetime of a spacecraft </w:t>
      </w:r>
      <w:r w:rsidRPr="003C374D">
        <w:rPr>
          <w:rStyle w:val="StyleUnderline"/>
          <w:highlight w:val="cyan"/>
        </w:rPr>
        <w:t xml:space="preserve">remains </w:t>
      </w:r>
      <w:r w:rsidRPr="003C374D">
        <w:rPr>
          <w:rStyle w:val="Emphasis"/>
          <w:highlight w:val="cya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0631D80" w14:textId="77777777" w:rsidR="008A5F59" w:rsidRPr="00100A2B" w:rsidRDefault="008A5F59" w:rsidP="008A5F59">
      <w:pPr>
        <w:keepNext/>
        <w:keepLines/>
        <w:spacing w:before="200"/>
        <w:outlineLvl w:val="3"/>
        <w:rPr>
          <w:rFonts w:eastAsia="Malgun Gothic" w:cs="Times New Roman"/>
          <w:b/>
          <w:iCs/>
          <w:sz w:val="26"/>
        </w:rPr>
      </w:pPr>
      <w:bookmarkStart w:id="0" w:name="_Hlk77231928"/>
      <w:r w:rsidRPr="00100A2B">
        <w:rPr>
          <w:rFonts w:eastAsia="Malgun Gothic" w:cs="Times New Roman"/>
          <w:b/>
          <w:iCs/>
          <w:sz w:val="26"/>
        </w:rPr>
        <w:t>Time frame – Kessler effect 200 years away</w:t>
      </w:r>
    </w:p>
    <w:p w14:paraId="456F7D2F" w14:textId="77777777" w:rsidR="008A5F59" w:rsidRPr="00100A2B" w:rsidRDefault="008A5F59" w:rsidP="008A5F59">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61224B10" w14:textId="77777777" w:rsidR="008A5F59" w:rsidRPr="00100A2B" w:rsidRDefault="008A5F59" w:rsidP="008A5F59">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3C374D">
        <w:rPr>
          <w:rStyle w:val="StyleUnderline"/>
          <w:highlight w:val="cyan"/>
        </w:rPr>
        <w:t>the so-called Kessler effect’</w:t>
      </w:r>
      <w:r w:rsidRPr="000B0C1F">
        <w:rPr>
          <w:rFonts w:eastAsia="Calibri"/>
        </w:rPr>
        <w:t>, which assumes that there is a certain collision probability among space objects</w:t>
      </w:r>
      <w:r w:rsidRPr="00100A2B">
        <w:rPr>
          <w:rFonts w:eastAsia="Calibri"/>
        </w:rPr>
        <w:t xml:space="preserve">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7BA6A097" w14:textId="77777777" w:rsidR="008A5F59" w:rsidRPr="00100A2B" w:rsidRDefault="008A5F59" w:rsidP="008A5F59">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3C374D">
        <w:rPr>
          <w:rStyle w:val="StyleUnderline"/>
          <w:highlight w:val="cyan"/>
        </w:rPr>
        <w:t>debris population is expected to increase</w:t>
      </w:r>
      <w:r w:rsidRPr="00100A2B">
        <w:rPr>
          <w:rStyle w:val="StyleUnderline"/>
        </w:rPr>
        <w:t xml:space="preserve"> by an average of </w:t>
      </w:r>
      <w:r w:rsidRPr="003C374D">
        <w:rPr>
          <w:rStyle w:val="StyleUnderline"/>
          <w:highlight w:val="cyan"/>
        </w:rPr>
        <w:t>30%</w:t>
      </w:r>
      <w:r w:rsidRPr="00100A2B">
        <w:rPr>
          <w:rStyle w:val="StyleUnderline"/>
        </w:rPr>
        <w:t xml:space="preserve"> in the </w:t>
      </w:r>
      <w:r w:rsidRPr="00D578D1">
        <w:rPr>
          <w:rStyle w:val="StyleUnderline"/>
          <w:highlight w:val="cyan"/>
        </w:rPr>
        <w:t>next 200 years</w:t>
      </w:r>
      <w:r w:rsidRPr="00100A2B">
        <w:rPr>
          <w:rStyle w:val="StyleUnderline"/>
        </w:rPr>
        <w:t>. The population growth is primarily driven by catastrophic collisions between 700 and 1000 km altitudes</w:t>
      </w:r>
      <w:r w:rsidRPr="00100A2B">
        <w:rPr>
          <w:rFonts w:eastAsia="Calibri"/>
        </w:rPr>
        <w:t xml:space="preserve"> and </w:t>
      </w:r>
      <w:r w:rsidRPr="000B0C1F">
        <w:rPr>
          <w:rFonts w:eastAsia="Calibri"/>
        </w:rPr>
        <w:t>such</w:t>
      </w:r>
      <w:r w:rsidRPr="00100A2B">
        <w:rPr>
          <w:rFonts w:eastAsia="Calibri"/>
        </w:rPr>
        <w:t xml:space="preserve"> collisions are likely to occur every 5 to 9 years.89</w:t>
      </w:r>
    </w:p>
    <w:bookmarkEnd w:id="0"/>
    <w:p w14:paraId="426BC3C1" w14:textId="77777777" w:rsidR="008A5F59" w:rsidRPr="00100A2B" w:rsidRDefault="008A5F59" w:rsidP="008A5F59">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14:paraId="3B41A98A" w14:textId="77777777" w:rsidR="008A5F59" w:rsidRPr="00100A2B" w:rsidRDefault="008A5F59" w:rsidP="008A5F59">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6111F896" w14:textId="77777777" w:rsidR="008A5F59" w:rsidRPr="00100A2B" w:rsidRDefault="008A5F59" w:rsidP="008A5F59">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sidRPr="003C374D">
        <w:rPr>
          <w:rStyle w:val="StyleUnderline"/>
          <w:highlight w:val="cyan"/>
        </w:rPr>
        <w:t>space weapons is</w:t>
      </w:r>
      <w:r w:rsidRPr="00100A2B">
        <w:rPr>
          <w:rStyle w:val="StyleUnderline"/>
        </w:rPr>
        <w:t xml:space="preserve"> </w:t>
      </w:r>
      <w:r w:rsidRPr="003C374D">
        <w:rPr>
          <w:rStyle w:val="StyleUnderline"/>
          <w:highlight w:val="cyan"/>
        </w:rPr>
        <w:t>with current technology</w:t>
      </w:r>
      <w:r w:rsidRPr="00100A2B">
        <w:rPr>
          <w:rStyle w:val="StyleUnderline"/>
        </w:rPr>
        <w:t xml:space="preserve"> and no effective means to protect them </w:t>
      </w:r>
      <w:r w:rsidRPr="003C374D">
        <w:rPr>
          <w:rStyle w:val="StyleUnderline"/>
          <w:highlight w:val="cyan"/>
        </w:rPr>
        <w:t>far from fulfilling</w:t>
      </w:r>
      <w:r w:rsidRPr="00100A2B">
        <w:rPr>
          <w:rStyle w:val="StyleUnderline"/>
        </w:rPr>
        <w:t xml:space="preserve"> this potential </w:t>
      </w:r>
      <w:r w:rsidRPr="00100A2B">
        <w:t xml:space="preserve">(Steinberg 2012, p. 255). </w:t>
      </w:r>
      <w:r w:rsidRPr="00100A2B">
        <w:rPr>
          <w:rStyle w:val="StyleUnderline"/>
        </w:rPr>
        <w:t xml:space="preserve">In current global international political and technological setting, the </w:t>
      </w:r>
      <w:r w:rsidRPr="003C374D">
        <w:rPr>
          <w:rStyle w:val="StyleUnderline"/>
          <w:highlight w:val="cyan"/>
        </w:rPr>
        <w:t>utility</w:t>
      </w:r>
      <w:r w:rsidRPr="00100A2B">
        <w:rPr>
          <w:rStyle w:val="StyleUnderline"/>
        </w:rPr>
        <w:t xml:space="preserve"> of space weapons </w:t>
      </w:r>
      <w:r w:rsidRPr="003C374D">
        <w:rPr>
          <w:rStyle w:val="StyleUnderline"/>
          <w:highlight w:val="cyan"/>
        </w:rPr>
        <w:t>is</w:t>
      </w:r>
      <w:r w:rsidRPr="00100A2B">
        <w:rPr>
          <w:rStyle w:val="StyleUnderline"/>
        </w:rPr>
        <w:t xml:space="preserve"> very </w:t>
      </w:r>
      <w:r w:rsidRPr="003C374D">
        <w:rPr>
          <w:rStyle w:val="StyleUnderline"/>
          <w:highlight w:val="cyan"/>
        </w:rPr>
        <w:t>limited</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3C374D">
        <w:rPr>
          <w:rStyle w:val="StyleUnderline"/>
          <w:highlight w:val="cyan"/>
        </w:rPr>
        <w:t>states also develop passive defense</w:t>
      </w:r>
      <w:r w:rsidRPr="00100A2B">
        <w:rPr>
          <w:rStyle w:val="StyleUnderline"/>
        </w:rPr>
        <w:t xml:space="preserve"> systems designed to protect the satellites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look at the main obstacles of connection of the outer space and warfare. The first set of barriers is comprised of </w:t>
      </w:r>
      <w:r w:rsidRPr="00100A2B">
        <w:rPr>
          <w:rStyle w:val="Emphasis"/>
        </w:rPr>
        <w:t>physical obstructions</w:t>
      </w:r>
      <w:r w:rsidRPr="00100A2B">
        <w:t xml:space="preserve">. As has been presented in the previous chapter, </w:t>
      </w:r>
      <w:r w:rsidRPr="00100A2B">
        <w:rPr>
          <w:rStyle w:val="StyleUnderline"/>
        </w:rPr>
        <w:t xml:space="preserve">the outer space is very challenging domain to operate in. </w:t>
      </w:r>
      <w:r w:rsidRPr="000B0C1F">
        <w:rPr>
          <w:rStyle w:val="StyleUnderline"/>
        </w:rPr>
        <w:t>Environmental factors still</w:t>
      </w:r>
      <w:r w:rsidRPr="00100A2B">
        <w:rPr>
          <w:rStyle w:val="StyleUnderline"/>
        </w:rPr>
        <w:t xml:space="preserve"> present the largest threat to any space military capabilities if </w:t>
      </w:r>
      <w:r w:rsidRPr="000B0C1F">
        <w:rPr>
          <w:rStyle w:val="StyleUnderline"/>
        </w:rPr>
        <w:t>compared</w:t>
      </w:r>
      <w:r w:rsidRPr="00100A2B">
        <w:rPr>
          <w:rStyle w:val="StyleUnderline"/>
        </w:rPr>
        <w:t xml:space="preserve"> to any man-made threats </w:t>
      </w:r>
      <w:r w:rsidRPr="00100A2B">
        <w:t>(</w:t>
      </w:r>
      <w:proofErr w:type="spellStart"/>
      <w:r w:rsidRPr="00100A2B">
        <w:t>Rendleman</w:t>
      </w:r>
      <w:proofErr w:type="spellEnd"/>
      <w:r w:rsidRPr="00100A2B">
        <w:t xml:space="preserve">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100A2B">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100A2B">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3C374D">
        <w:rPr>
          <w:rStyle w:val="StyleUnderline"/>
          <w:highlight w:val="cyan"/>
        </w:rPr>
        <w:t>We can</w:t>
      </w:r>
      <w:r w:rsidRPr="00100A2B">
        <w:rPr>
          <w:rStyle w:val="StyleUnderline"/>
        </w:rPr>
        <w:t xml:space="preserve"> thus </w:t>
      </w:r>
      <w:r w:rsidRPr="003C374D">
        <w:rPr>
          <w:rStyle w:val="StyleUnderline"/>
          <w:highlight w:val="cyan"/>
        </w:rPr>
        <w:t>add</w:t>
      </w:r>
      <w:r w:rsidRPr="00100A2B">
        <w:rPr>
          <w:rStyle w:val="StyleUnderline"/>
        </w:rPr>
        <w:t xml:space="preserve"> to the issue of predictability also the issue of </w:t>
      </w:r>
      <w:r w:rsidRPr="003C374D">
        <w:rPr>
          <w:rStyle w:val="StyleUnderline"/>
          <w:highlight w:val="cyan"/>
        </w:rPr>
        <w:t>easy destructibility</w:t>
      </w:r>
      <w:r w:rsidRPr="00100A2B">
        <w:rPr>
          <w:rStyle w:val="StyleUnderline"/>
        </w:rPr>
        <w:t xml:space="preserve"> </w:t>
      </w:r>
      <w:r w:rsidRPr="003C374D">
        <w:rPr>
          <w:rStyle w:val="StyleUnderline"/>
          <w:highlight w:val="cyan"/>
        </w:rPr>
        <w:t>of</w:t>
      </w:r>
      <w:r w:rsidRPr="00100A2B">
        <w:rPr>
          <w:rStyle w:val="StyleUnderline"/>
        </w:rPr>
        <w:t xml:space="preserve"> space </w:t>
      </w:r>
      <w:r w:rsidRPr="003C374D">
        <w:rPr>
          <w:rStyle w:val="StyleUnderline"/>
          <w:highlight w:val="cyan"/>
        </w:rPr>
        <w:t xml:space="preserve">weapons </w:t>
      </w:r>
      <w:r w:rsidRPr="000B0C1F">
        <w:rPr>
          <w:rStyle w:val="StyleUnderline"/>
        </w:rPr>
        <w:t>and</w:t>
      </w:r>
      <w:r w:rsidRPr="00100A2B">
        <w:rPr>
          <w:rStyle w:val="StyleUnderline"/>
        </w:rPr>
        <w:t xml:space="preserve">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communication with satellites might be jammed or hacked and the ground facilities infiltrated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3C374D">
        <w:rPr>
          <w:rStyle w:val="Emphasis"/>
          <w:highlight w:val="cyan"/>
        </w:rPr>
        <w:t>no contemporary actor will</w:t>
      </w:r>
      <w:r w:rsidRPr="00100A2B">
        <w:rPr>
          <w:rStyle w:val="Emphasis"/>
        </w:rPr>
        <w:t xml:space="preserve"> </w:t>
      </w:r>
      <w:r w:rsidRPr="003C374D">
        <w:rPr>
          <w:rStyle w:val="Emphasis"/>
          <w:highlight w:val="cyan"/>
        </w:rPr>
        <w:t>risk</w:t>
      </w:r>
      <w:r w:rsidRPr="00100A2B">
        <w:rPr>
          <w:rStyle w:val="Emphasis"/>
        </w:rPr>
        <w:t xml:space="preserve"> full space </w:t>
      </w:r>
      <w:r w:rsidRPr="003C374D">
        <w:rPr>
          <w:rStyle w:val="Emphasis"/>
          <w:highlight w:val="cyan"/>
        </w:rPr>
        <w:t>weaponization in</w:t>
      </w:r>
      <w:r w:rsidRPr="00100A2B">
        <w:rPr>
          <w:rStyle w:val="Emphasis"/>
        </w:rPr>
        <w:t xml:space="preserve"> the face of possible </w:t>
      </w:r>
      <w:r w:rsidRPr="003C374D">
        <w:rPr>
          <w:rStyle w:val="Emphasis"/>
          <w:highlight w:val="cyan"/>
        </w:rPr>
        <w:t>competition</w:t>
      </w:r>
      <w:r w:rsidRPr="00100A2B">
        <w:rPr>
          <w:rStyle w:val="Emphasis"/>
        </w:rPr>
        <w:t xml:space="preserve">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76CCD7CA" w14:textId="77777777" w:rsidR="000746E4" w:rsidRDefault="000746E4" w:rsidP="000746E4">
      <w:pPr>
        <w:pStyle w:val="Heading4"/>
      </w:pPr>
      <w:r>
        <w:t xml:space="preserve">Alliances check </w:t>
      </w:r>
      <w:proofErr w:type="spellStart"/>
      <w:r>
        <w:t>miscalc</w:t>
      </w:r>
      <w:proofErr w:type="spellEnd"/>
      <w:r>
        <w:t xml:space="preserve"> – too costly</w:t>
      </w:r>
    </w:p>
    <w:p w14:paraId="2B7F6382" w14:textId="77777777" w:rsidR="000746E4" w:rsidRPr="00C44427" w:rsidRDefault="000746E4" w:rsidP="000746E4">
      <w:r w:rsidRPr="008E528E">
        <w:rPr>
          <w:rStyle w:val="StyleUnderline"/>
          <w:szCs w:val="26"/>
        </w:rPr>
        <w:t>MacDonald 13</w:t>
      </w:r>
      <w:r>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33" w:history="1">
        <w:r>
          <w:rPr>
            <w:rStyle w:val="Hyperlink"/>
          </w:rPr>
          <w:t>https://apps.dtic.mil/dtic/tr/fulltext/u2/a587431.pdf</w:t>
        </w:r>
      </w:hyperlink>
      <w:r>
        <w:rPr>
          <w:rStyle w:val="Hyperlink"/>
        </w:rPr>
        <w:t>] TDI</w:t>
      </w:r>
    </w:p>
    <w:p w14:paraId="51194745" w14:textId="77777777" w:rsidR="000746E4" w:rsidRPr="00BE6673" w:rsidRDefault="000746E4" w:rsidP="000746E4">
      <w:pPr>
        <w:rPr>
          <w:b/>
          <w:sz w:val="26"/>
          <w:u w:val="single"/>
        </w:rPr>
      </w:pPr>
      <w:r w:rsidRPr="00BE6673">
        <w:rPr>
          <w:rStyle w:val="StyleUnderline"/>
        </w:rPr>
        <w:t xml:space="preserve">The </w:t>
      </w:r>
      <w:r w:rsidRPr="003C374D">
        <w:rPr>
          <w:rStyle w:val="StyleUnderline"/>
          <w:highlight w:val="cyan"/>
        </w:rPr>
        <w:t>US alliance structure can promote deterrence and crisis stability in space</w:t>
      </w:r>
      <w:r w:rsidRPr="00BE6673">
        <w:rPr>
          <w:rStyle w:val="StyleUnderline"/>
        </w:rPr>
        <w:t xml:space="preserve">, as with nuclear deterrence. China has no such alliance system. </w:t>
      </w:r>
      <w:r w:rsidRPr="003C374D">
        <w:rPr>
          <w:rStyle w:val="StyleUnderline"/>
          <w:highlight w:val="cyan"/>
        </w:rPr>
        <w:t>If China</w:t>
      </w:r>
      <w:r w:rsidRPr="00BE6673">
        <w:rPr>
          <w:rStyle w:val="StyleUnderline"/>
        </w:rPr>
        <w:t xml:space="preserve"> were to </w:t>
      </w:r>
      <w:r w:rsidRPr="003C374D">
        <w:rPr>
          <w:rStyle w:val="StyleUnderline"/>
          <w:highlight w:val="cyan"/>
        </w:rPr>
        <w:t>engage in large-scale offensive</w:t>
      </w:r>
      <w:r w:rsidRPr="00BE6673">
        <w:rPr>
          <w:rStyle w:val="StyleUnderline"/>
        </w:rPr>
        <w:t xml:space="preserve"> counter-</w:t>
      </w:r>
      <w:r w:rsidRPr="003C374D">
        <w:rPr>
          <w:rStyle w:val="StyleUnderline"/>
          <w:highlight w:val="cyan"/>
        </w:rPr>
        <w:t>space operations, it would face</w:t>
      </w:r>
      <w:r w:rsidRPr="00BE6673">
        <w:rPr>
          <w:rStyle w:val="StyleUnderline"/>
        </w:rPr>
        <w:t xml:space="preserve"> not only the </w:t>
      </w:r>
      <w:r w:rsidRPr="003C374D">
        <w:rPr>
          <w:rStyle w:val="StyleUnderline"/>
          <w:highlight w:val="cyan"/>
        </w:rPr>
        <w:t>United States</w:t>
      </w:r>
      <w:r w:rsidRPr="00BE6673">
        <w:rPr>
          <w:rStyle w:val="StyleUnderline"/>
        </w:rPr>
        <w:t xml:space="preserve">, but also </w:t>
      </w:r>
      <w:r w:rsidRPr="003C374D">
        <w:rPr>
          <w:rStyle w:val="StyleUnderline"/>
          <w:highlight w:val="cyan"/>
        </w:rPr>
        <w:t xml:space="preserve">NATO, Japan, South </w:t>
      </w:r>
      <w:proofErr w:type="gramStart"/>
      <w:r w:rsidRPr="003C374D">
        <w:rPr>
          <w:rStyle w:val="StyleUnderline"/>
          <w:highlight w:val="cyan"/>
        </w:rPr>
        <w:t>Korea</w:t>
      </w:r>
      <w:proofErr w:type="gramEnd"/>
      <w:r w:rsidRPr="00BE6673">
        <w:rPr>
          <w:rStyle w:val="StyleUnderline"/>
        </w:rPr>
        <w:t xml:space="preserve"> and other highly aggrieved parties. </w:t>
      </w:r>
      <w:r w:rsidRPr="003C374D">
        <w:rPr>
          <w:rStyle w:val="StyleUnderline"/>
          <w:highlight w:val="cyan"/>
        </w:rPr>
        <w:t>Given Beijing’s</w:t>
      </w:r>
      <w:r w:rsidRPr="00BE6673">
        <w:rPr>
          <w:rStyle w:val="StyleUnderline"/>
        </w:rPr>
        <w:t xml:space="preserve"> major </w:t>
      </w:r>
      <w:r w:rsidRPr="003C374D">
        <w:rPr>
          <w:rStyle w:val="StyleUnderline"/>
          <w:highlight w:val="cyan"/>
        </w:rPr>
        <w:t>export dependence</w:t>
      </w:r>
      <w:r w:rsidRPr="00BE6673">
        <w:rPr>
          <w:rStyle w:val="StyleUnderline"/>
        </w:rPr>
        <w:t xml:space="preserve"> on these markets, </w:t>
      </w:r>
      <w:r w:rsidRPr="003C374D">
        <w:rPr>
          <w:rStyle w:val="StyleUnderline"/>
          <w:highlight w:val="cyan"/>
        </w:rPr>
        <w:t>and</w:t>
      </w:r>
      <w:r w:rsidRPr="00BE6673">
        <w:rPr>
          <w:rStyle w:val="StyleUnderline"/>
        </w:rPr>
        <w:t xml:space="preserve"> its </w:t>
      </w:r>
      <w:r w:rsidRPr="003C374D">
        <w:rPr>
          <w:rStyle w:val="StyleUnderline"/>
          <w:highlight w:val="cyan"/>
        </w:rPr>
        <w:t>dependence</w:t>
      </w:r>
      <w:r w:rsidRPr="00BE6673">
        <w:rPr>
          <w:rStyle w:val="StyleUnderline"/>
        </w:rPr>
        <w:t xml:space="preserve"> upon them </w:t>
      </w:r>
      <w:r w:rsidRPr="003C374D">
        <w:rPr>
          <w:rStyle w:val="StyleUnderline"/>
          <w:highlight w:val="cyan"/>
        </w:rPr>
        <w:t>for</w:t>
      </w:r>
      <w:r w:rsidRPr="00BE6673">
        <w:rPr>
          <w:rStyle w:val="StyleUnderline"/>
        </w:rPr>
        <w:t xml:space="preserve"> key </w:t>
      </w:r>
      <w:r w:rsidRPr="003C374D">
        <w:rPr>
          <w:rStyle w:val="StyleUnderline"/>
          <w:highlight w:val="cyan"/>
        </w:rPr>
        <w:t>raw material and high tech</w:t>
      </w:r>
      <w:r w:rsidRPr="00BE6673">
        <w:rPr>
          <w:rStyle w:val="StyleUnderline"/>
        </w:rPr>
        <w:t xml:space="preserve">nology imports, </w:t>
      </w:r>
      <w:r w:rsidRPr="003C374D">
        <w:rPr>
          <w:rStyle w:val="StyleUnderline"/>
          <w:highlight w:val="cyan"/>
        </w:rPr>
        <w:t>China would be</w:t>
      </w:r>
      <w:r w:rsidRPr="00BE6673">
        <w:rPr>
          <w:rStyle w:val="StyleUnderline"/>
        </w:rPr>
        <w:t xml:space="preserve"> as </w:t>
      </w:r>
      <w:r w:rsidRPr="003C374D">
        <w:rPr>
          <w:rStyle w:val="StyleUnderline"/>
          <w:highlight w:val="cyan"/>
        </w:rPr>
        <w:t>devastated economically if it initiated strategic attacks in space</w:t>
      </w:r>
      <w:r w:rsidRPr="00BE6673">
        <w:rPr>
          <w:rStyle w:val="StyleUnderline"/>
        </w:rPr>
        <w:t xml:space="preserve">. In contrast to America’s nuclear umbrella and extended deterrence, </w:t>
      </w:r>
      <w:r w:rsidRPr="003C374D">
        <w:rPr>
          <w:rStyle w:val="StyleUnderline"/>
          <w:highlight w:val="cyan"/>
        </w:rPr>
        <w:t>US allies make a tangible</w:t>
      </w:r>
      <w:r w:rsidRPr="00BE6673">
        <w:rPr>
          <w:rStyle w:val="StyleUnderline"/>
        </w:rPr>
        <w:t xml:space="preserve"> and concrete </w:t>
      </w:r>
      <w:r w:rsidRPr="003C374D">
        <w:rPr>
          <w:rStyle w:val="StyleUnderline"/>
          <w:highlight w:val="cyan"/>
        </w:rPr>
        <w:t>contribution to extended space deterrence</w:t>
      </w:r>
      <w:r w:rsidRPr="00BE6673">
        <w:rPr>
          <w:rStyle w:val="StyleUnderline"/>
        </w:rPr>
        <w:t xml:space="preserve"> through their multilateral participation in and dependence upon space assets. </w:t>
      </w:r>
      <w:r w:rsidRPr="003C374D">
        <w:rPr>
          <w:rStyle w:val="StyleUnderline"/>
          <w:highlight w:val="cyan"/>
        </w:rPr>
        <w:t>Attacks on</w:t>
      </w:r>
      <w:r w:rsidRPr="00BE6673">
        <w:rPr>
          <w:rStyle w:val="StyleUnderline"/>
        </w:rPr>
        <w:t xml:space="preserve"> these </w:t>
      </w:r>
      <w:r w:rsidRPr="003C374D">
        <w:rPr>
          <w:rStyle w:val="StyleUnderline"/>
          <w:highlight w:val="cyan"/>
        </w:rPr>
        <w:t>space assets</w:t>
      </w:r>
      <w:r w:rsidRPr="00BE6673">
        <w:rPr>
          <w:rStyle w:val="StyleUnderline"/>
        </w:rPr>
        <w:t xml:space="preserve"> would directly </w:t>
      </w:r>
      <w:r w:rsidRPr="003C374D">
        <w:rPr>
          <w:rStyle w:val="StyleUnderline"/>
          <w:highlight w:val="cyan"/>
        </w:rPr>
        <w:t>damage allied interests</w:t>
      </w:r>
      <w:r w:rsidRPr="00BE6673">
        <w:rPr>
          <w:rStyle w:val="StyleUnderline"/>
        </w:rPr>
        <w:t xml:space="preserve"> as well as those of the United States, further </w:t>
      </w:r>
      <w:r w:rsidRPr="003C374D">
        <w:rPr>
          <w:rStyle w:val="StyleUnderline"/>
          <w:highlight w:val="cyan"/>
        </w:rPr>
        <w:t>strengthening deterrent effects</w:t>
      </w:r>
      <w:r w:rsidRPr="00BE6673">
        <w:rPr>
          <w:rStyle w:val="StyleUnderline"/>
        </w:rPr>
        <w:t>.</w:t>
      </w:r>
    </w:p>
    <w:p w14:paraId="7D07DD65" w14:textId="77777777" w:rsidR="008A5F59" w:rsidRPr="005D30D2" w:rsidRDefault="008A5F59" w:rsidP="008A5F59">
      <w:pPr>
        <w:pStyle w:val="Heading4"/>
      </w:pPr>
      <w:r>
        <w:t>S</w:t>
      </w:r>
      <w:r w:rsidRPr="005D30D2">
        <w:t xml:space="preserve">pace debris creates existential deterrence and a taboo </w:t>
      </w:r>
    </w:p>
    <w:p w14:paraId="31C577E2" w14:textId="77777777" w:rsidR="008A5F59" w:rsidRPr="002B1A83" w:rsidRDefault="008A5F59" w:rsidP="008A5F59">
      <w:r w:rsidRPr="008E528E">
        <w:rPr>
          <w:rStyle w:val="StyleUnderline"/>
          <w:szCs w:val="26"/>
        </w:rPr>
        <w:t>Bowen 18</w:t>
      </w:r>
      <w:r w:rsidRPr="002B1A83">
        <w:t xml:space="preserve"> </w:t>
      </w:r>
      <w:r>
        <w:t>[(Bleddyn, l</w:t>
      </w:r>
      <w:r w:rsidRPr="002B1A83">
        <w:t>ecturer in International Relations at the University of Leicester</w:t>
      </w:r>
      <w:r>
        <w:t xml:space="preserve">) “The Art of Space Deterrence,” European Leadership Network, February 20, 2018, </w:t>
      </w:r>
      <w:hyperlink r:id="rId34" w:history="1">
        <w:r>
          <w:rPr>
            <w:rStyle w:val="Hyperlink"/>
          </w:rPr>
          <w:t>https://www.europeanleadershipnetwork.org/commentary/the-art-of-space-deterrence/</w:t>
        </w:r>
      </w:hyperlink>
      <w:r>
        <w:rPr>
          <w:rStyle w:val="Hyperlink"/>
        </w:rPr>
        <w:t>] TDI</w:t>
      </w:r>
    </w:p>
    <w:p w14:paraId="7F94ED3E" w14:textId="77777777" w:rsidR="008A5F59" w:rsidRDefault="008A5F59" w:rsidP="008A5F59">
      <w:r w:rsidRPr="00BE6673">
        <w:t xml:space="preserve">Fourth, </w:t>
      </w:r>
      <w:r w:rsidRPr="00BE6673">
        <w:rPr>
          <w:rStyle w:val="StyleUnderline"/>
        </w:rPr>
        <w:t xml:space="preserve">the </w:t>
      </w:r>
      <w:r w:rsidRPr="003C374D">
        <w:rPr>
          <w:rStyle w:val="StyleUnderline"/>
          <w:highlight w:val="cyan"/>
        </w:rPr>
        <w:t>ubiquity of space infrastructure and</w:t>
      </w:r>
      <w:r w:rsidRPr="00BE6673">
        <w:rPr>
          <w:rStyle w:val="StyleUnderline"/>
        </w:rPr>
        <w:t xml:space="preserve"> the </w:t>
      </w:r>
      <w:r w:rsidRPr="003C374D">
        <w:rPr>
          <w:rStyle w:val="StyleUnderline"/>
          <w:highlight w:val="cyan"/>
        </w:rPr>
        <w:t>fragility of</w:t>
      </w:r>
      <w:r w:rsidRPr="00BE6673">
        <w:rPr>
          <w:rStyle w:val="StyleUnderline"/>
        </w:rPr>
        <w:t xml:space="preserve"> the </w:t>
      </w:r>
      <w:r w:rsidRPr="003C374D">
        <w:rPr>
          <w:rStyle w:val="StyleUnderline"/>
          <w:highlight w:val="cyan"/>
        </w:rPr>
        <w:t>space</w:t>
      </w:r>
      <w:r w:rsidRPr="00BE6673">
        <w:rPr>
          <w:rStyle w:val="StyleUnderline"/>
        </w:rPr>
        <w:t xml:space="preserve"> environment </w:t>
      </w:r>
      <w:r w:rsidRPr="003C374D">
        <w:rPr>
          <w:rStyle w:val="StyleUnderline"/>
          <w:highlight w:val="cyan"/>
        </w:rPr>
        <w:t>may create</w:t>
      </w:r>
      <w:r w:rsidRPr="00BE6673">
        <w:rPr>
          <w:rStyle w:val="StyleUnderline"/>
        </w:rPr>
        <w:t xml:space="preserve"> a degree of </w:t>
      </w:r>
      <w:r w:rsidRPr="003C374D">
        <w:rPr>
          <w:rStyle w:val="StyleUnderline"/>
          <w:highlight w:val="cyan"/>
        </w:rPr>
        <w:t>existential deterrence</w:t>
      </w:r>
      <w:r w:rsidRPr="00BE6673">
        <w:rPr>
          <w:rStyle w:val="StyleUnderline"/>
        </w:rPr>
        <w:t xml:space="preserve">. As space is so useful to modern economies and military forces, a </w:t>
      </w:r>
      <w:r w:rsidRPr="003C374D">
        <w:rPr>
          <w:rStyle w:val="StyleUnderline"/>
          <w:highlight w:val="cyan"/>
        </w:rPr>
        <w:t>large-scale disruption of space infrastructure</w:t>
      </w:r>
      <w:r w:rsidRPr="00BE6673">
        <w:rPr>
          <w:rStyle w:val="StyleUnderline"/>
        </w:rPr>
        <w:t xml:space="preserve"> may be so intuitively escalatory to decision-makers that there </w:t>
      </w:r>
      <w:r w:rsidRPr="003C374D">
        <w:rPr>
          <w:rStyle w:val="StyleUnderline"/>
          <w:highlight w:val="cyan"/>
        </w:rPr>
        <w:t>may</w:t>
      </w:r>
      <w:r w:rsidRPr="00BE6673">
        <w:rPr>
          <w:rStyle w:val="StyleUnderline"/>
        </w:rPr>
        <w:t xml:space="preserve"> be a </w:t>
      </w:r>
      <w:r w:rsidRPr="003C374D">
        <w:rPr>
          <w:rStyle w:val="StyleUnderline"/>
          <w:highlight w:val="cyan"/>
        </w:rPr>
        <w:t>natural caution against</w:t>
      </w:r>
      <w:r w:rsidRPr="00BE6673">
        <w:rPr>
          <w:rStyle w:val="StyleUnderline"/>
        </w:rPr>
        <w:t xml:space="preserve"> a </w:t>
      </w:r>
      <w:r w:rsidRPr="003C374D">
        <w:rPr>
          <w:rStyle w:val="StyleUnderline"/>
          <w:highlight w:val="cyan"/>
        </w:rPr>
        <w:t>wholesale assault</w:t>
      </w:r>
      <w:r w:rsidRPr="00BE6673">
        <w:t xml:space="preserve"> on a state’s entire space capabilities </w:t>
      </w:r>
      <w:r w:rsidRPr="00BE6673">
        <w:rPr>
          <w:rStyle w:val="StyleUnderline"/>
        </w:rPr>
        <w:t>because the consequences of doing so approach the mentalities of total war, or nuclear responses</w:t>
      </w:r>
      <w:r w:rsidRPr="00BE6673">
        <w:t xml:space="preserve"> if a society begins tearing itself apart because of the collapse of </w:t>
      </w:r>
      <w:proofErr w:type="spellStart"/>
      <w:r w:rsidRPr="00BE6673">
        <w:t>optimised</w:t>
      </w:r>
      <w:proofErr w:type="spellEnd"/>
      <w:r w:rsidRPr="00BE6673">
        <w:t xml:space="preserve"> energy grids and just-in-time supply chains. In addition, the</w:t>
      </w:r>
      <w:r w:rsidRPr="00BE6673">
        <w:rPr>
          <w:rStyle w:val="TitleChar"/>
        </w:rPr>
        <w:t xml:space="preserve"> </w:t>
      </w:r>
      <w:r w:rsidRPr="003C374D">
        <w:rPr>
          <w:rStyle w:val="StyleUnderline"/>
          <w:highlight w:val="cyan"/>
        </w:rPr>
        <w:t>problem of space debris</w:t>
      </w:r>
      <w:r w:rsidRPr="00BE6673">
        <w:t xml:space="preserve"> and the </w:t>
      </w:r>
      <w:hyperlink r:id="rId35" w:history="1">
        <w:r w:rsidRPr="00BE6673">
          <w:rPr>
            <w:rStyle w:val="Hyperlink"/>
          </w:rPr>
          <w:t>political-legal hurdles to conducting debris clean-up</w:t>
        </w:r>
      </w:hyperlink>
      <w:r w:rsidRPr="00BE6673">
        <w:t xml:space="preserve"> operations mean that </w:t>
      </w:r>
      <w:r w:rsidRPr="00BE6673">
        <w:rPr>
          <w:rStyle w:val="StyleUnderline"/>
        </w:rPr>
        <w:t xml:space="preserve">even a handful of explosive events in space </w:t>
      </w:r>
      <w:r w:rsidRPr="003C374D">
        <w:rPr>
          <w:rStyle w:val="StyleUnderline"/>
          <w:highlight w:val="cyan"/>
        </w:rPr>
        <w:t>can render</w:t>
      </w:r>
      <w:r w:rsidRPr="00BE6673">
        <w:rPr>
          <w:rStyle w:val="StyleUnderline"/>
        </w:rPr>
        <w:t xml:space="preserve"> a region of </w:t>
      </w:r>
      <w:r w:rsidRPr="003C374D">
        <w:rPr>
          <w:rStyle w:val="StyleUnderline"/>
          <w:highlight w:val="cyan"/>
        </w:rPr>
        <w:t>Earth orbit unusable</w:t>
      </w:r>
      <w:r w:rsidRPr="00BE6673">
        <w:rPr>
          <w:rStyle w:val="StyleUnderline"/>
        </w:rPr>
        <w:t xml:space="preserve"> for everyone. This could </w:t>
      </w:r>
      <w:r w:rsidRPr="003C374D">
        <w:rPr>
          <w:rStyle w:val="StyleUnderline"/>
          <w:highlight w:val="cyan"/>
        </w:rPr>
        <w:t>caution</w:t>
      </w:r>
      <w:r w:rsidRPr="00BE6673">
        <w:t xml:space="preserve"> a country like </w:t>
      </w:r>
      <w:r w:rsidRPr="003C374D">
        <w:rPr>
          <w:rStyle w:val="StyleUnderline"/>
          <w:highlight w:val="cyan"/>
        </w:rPr>
        <w:t>China</w:t>
      </w:r>
      <w:r w:rsidRPr="00BE6673">
        <w:t xml:space="preserve"> from excessive kinetic intercept missions </w:t>
      </w:r>
      <w:r w:rsidRPr="003C374D">
        <w:rPr>
          <w:rStyle w:val="StyleUnderline"/>
          <w:highlight w:val="cyan"/>
        </w:rPr>
        <w:t>because its own military and economy</w:t>
      </w:r>
      <w:r w:rsidRPr="00BE6673">
        <w:rPr>
          <w:rStyle w:val="StyleUnderline"/>
        </w:rPr>
        <w:t xml:space="preserve"> is increasingly </w:t>
      </w:r>
      <w:r w:rsidRPr="003C374D">
        <w:rPr>
          <w:rStyle w:val="StyleUnderline"/>
          <w:highlight w:val="cyan"/>
        </w:rPr>
        <w:t>reliant on</w:t>
      </w:r>
      <w:r w:rsidRPr="00BE6673">
        <w:rPr>
          <w:rStyle w:val="StyleUnderline"/>
        </w:rPr>
        <w:t xml:space="preserve"> outer </w:t>
      </w:r>
      <w:r w:rsidRPr="003C374D">
        <w:rPr>
          <w:rStyle w:val="StyleUnderline"/>
          <w:highlight w:val="cyan"/>
        </w:rPr>
        <w:t>space</w:t>
      </w:r>
      <w:r w:rsidRPr="00BE6673">
        <w:t xml:space="preserve">, but perhaps not a country like North Korea which does not rely on space. </w:t>
      </w:r>
      <w:r w:rsidRPr="00BE6673">
        <w:rPr>
          <w:rStyle w:val="StyleUnderline"/>
        </w:rPr>
        <w:t>The usefulness, sensitivity, and fragility of space may have some existential deterrent effect.</w:t>
      </w:r>
      <w:r w:rsidRPr="00BE6673">
        <w:t> </w:t>
      </w:r>
      <w:hyperlink r:id="rId36" w:history="1">
        <w:r w:rsidRPr="00BE6673">
          <w:rPr>
            <w:rStyle w:val="Hyperlink"/>
          </w:rPr>
          <w:t>China’s catastrophic anti-satellite weapons test in 2007</w:t>
        </w:r>
      </w:hyperlink>
      <w:r w:rsidRPr="00BE6673">
        <w:t> is a valuable lesson for all on the potentially devastating effect of kinetic warfare in orbit.</w:t>
      </w:r>
    </w:p>
    <w:p w14:paraId="0F5E630E" w14:textId="77777777" w:rsidR="008A5F59" w:rsidRPr="00CC78E2" w:rsidRDefault="008A5F59" w:rsidP="008A5F59"/>
    <w:p w14:paraId="3A8924C2" w14:textId="76043AD7" w:rsidR="008A5F59" w:rsidRDefault="001F5BD0" w:rsidP="001F5BD0">
      <w:pPr>
        <w:pStyle w:val="Heading3"/>
      </w:pPr>
      <w:r>
        <w:t>Internet</w:t>
      </w:r>
    </w:p>
    <w:p w14:paraId="1B5238C7" w14:textId="0D552755" w:rsidR="000746E4" w:rsidRDefault="000746E4" w:rsidP="000746E4">
      <w:pPr>
        <w:pStyle w:val="Heading4"/>
      </w:pPr>
      <w:r>
        <w:t xml:space="preserve">They remove space capabilities – </w:t>
      </w:r>
    </w:p>
    <w:p w14:paraId="15F315D9" w14:textId="77777777" w:rsidR="000746E4" w:rsidRPr="000746E4" w:rsidRDefault="000746E4" w:rsidP="000746E4"/>
    <w:p w14:paraId="504EB66B" w14:textId="77777777" w:rsidR="000746E4" w:rsidRDefault="000746E4" w:rsidP="000746E4">
      <w:pPr>
        <w:pStyle w:val="Heading4"/>
      </w:pPr>
      <w:r>
        <w:t>Internet is open to massive vulnerabilities now</w:t>
      </w:r>
    </w:p>
    <w:p w14:paraId="76B913D0" w14:textId="77777777" w:rsidR="000746E4" w:rsidRPr="00E944DA" w:rsidRDefault="000746E4" w:rsidP="000746E4">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37"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353A16D0" w14:textId="77777777" w:rsidR="000746E4" w:rsidRPr="00273782" w:rsidRDefault="000746E4" w:rsidP="000746E4">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rPr>
          <w:sz w:val="16"/>
        </w:rPr>
        <w:t>Marea</w:t>
      </w:r>
      <w:proofErr w:type="spellEnd"/>
      <w:r w:rsidRPr="00E944D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E944DA">
        <w:rPr>
          <w:rStyle w:val="Emphasis"/>
          <w:highlight w:val="green"/>
        </w:rPr>
        <w:t>Underwater cables</w:t>
      </w:r>
      <w:r w:rsidRPr="00E944DA">
        <w:rPr>
          <w:sz w:val="16"/>
        </w:rPr>
        <w:t xml:space="preserve"> are the invisible force </w:t>
      </w:r>
      <w:r w:rsidRPr="00E944DA">
        <w:rPr>
          <w:rStyle w:val="Emphasis"/>
          <w:highlight w:val="green"/>
        </w:rPr>
        <w:t>driving</w:t>
      </w:r>
      <w:r w:rsidRPr="00E944DA">
        <w:rPr>
          <w:sz w:val="16"/>
        </w:rPr>
        <w:t xml:space="preserve"> the </w:t>
      </w:r>
      <w:r w:rsidRPr="00E944DA">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E944DA">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rPr>
          <w:sz w:val="16"/>
        </w:rPr>
        <w:t>Clatterbuck</w:t>
      </w:r>
      <w:proofErr w:type="spellEnd"/>
      <w:r w:rsidRPr="00E944DA">
        <w:rPr>
          <w:sz w:val="16"/>
        </w:rPr>
        <w:t xml:space="preserve">,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E944DA">
        <w:rPr>
          <w:rStyle w:val="Emphasis"/>
          <w:highlight w:val="green"/>
        </w:rPr>
        <w:t>Hurricane Sandy slammed</w:t>
      </w:r>
      <w:r w:rsidRPr="00E944DA">
        <w:rPr>
          <w:sz w:val="16"/>
        </w:rPr>
        <w:t xml:space="preserve"> into the US East Coast, causing an estimated $71 billion in damage and knocking out several key exchanges where </w:t>
      </w:r>
      <w:r w:rsidRPr="00E944DA">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E944DA">
        <w:rPr>
          <w:rStyle w:val="Emphasis"/>
          <w:highlight w:val="green"/>
        </w:rPr>
        <w:t>entire network between North America and Europe was isolated for a number of hours.</w:t>
      </w:r>
      <w:r w:rsidRPr="00E944DA">
        <w:rPr>
          <w:u w:val="single"/>
        </w:rPr>
        <w:t xml:space="preserve"> For us, the storm </w:t>
      </w:r>
      <w:r w:rsidRPr="00E944DA">
        <w:rPr>
          <w:rStyle w:val="Emphasis"/>
          <w:highlight w:val="green"/>
        </w:rPr>
        <w:t>brought to light a potential challenge</w:t>
      </w:r>
      <w:r w:rsidRPr="00E944DA">
        <w:rPr>
          <w:u w:val="single"/>
        </w:rPr>
        <w:t xml:space="preserve"> </w:t>
      </w:r>
      <w:r w:rsidRPr="00E944DA">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E944DA">
        <w:rPr>
          <w:rStyle w:val="Emphasis"/>
          <w:highlight w:val="green"/>
        </w:rPr>
        <w:t>200</w:t>
      </w:r>
      <w:r w:rsidRPr="00E944DA">
        <w:rPr>
          <w:u w:val="single"/>
        </w:rPr>
        <w:t xml:space="preserve"> such </w:t>
      </w:r>
      <w:r w:rsidRPr="00E944DA">
        <w:rPr>
          <w:rStyle w:val="Emphasis"/>
          <w:highlight w:val="green"/>
        </w:rPr>
        <w:t>failures each year</w:t>
      </w:r>
      <w:r w:rsidRPr="00E944DA">
        <w:rPr>
          <w:u w:val="single"/>
        </w:rPr>
        <w:t xml:space="preserve"> and the </w:t>
      </w:r>
      <w:r w:rsidRPr="00E944DA">
        <w:rPr>
          <w:rStyle w:val="Emphasis"/>
          <w:highlight w:val="green"/>
        </w:rPr>
        <w:t>vast majority are caused by humans</w:t>
      </w:r>
      <w:r w:rsidRPr="00E944DA">
        <w:rPr>
          <w:u w:val="single"/>
        </w:rPr>
        <w:t>. “</w:t>
      </w:r>
      <w:r w:rsidRPr="00E944DA">
        <w:rPr>
          <w:rStyle w:val="Emphasis"/>
          <w:highlight w:val="green"/>
        </w:rPr>
        <w:t>Two-thirds</w:t>
      </w:r>
      <w:r w:rsidRPr="00E944DA">
        <w:rPr>
          <w:u w:val="single"/>
        </w:rPr>
        <w:t xml:space="preserve"> of cable failures are </w:t>
      </w:r>
      <w:r w:rsidRPr="00E944DA">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w:t>
      </w:r>
      <w:proofErr w:type="gramStart"/>
      <w:r w:rsidRPr="00E944DA">
        <w:rPr>
          <w:u w:val="single"/>
        </w:rPr>
        <w:t>Korea</w:t>
      </w:r>
      <w:proofErr w:type="gramEnd"/>
      <w:r w:rsidRPr="00E944DA">
        <w:rPr>
          <w:u w:val="single"/>
        </w:rPr>
        <w:t xml:space="preserve">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w:t>
      </w:r>
      <w:proofErr w:type="spellStart"/>
      <w:r w:rsidRPr="00E944DA">
        <w:rPr>
          <w:sz w:val="16"/>
        </w:rPr>
        <w:t>Clatterbuck</w:t>
      </w:r>
      <w:proofErr w:type="spellEnd"/>
      <w:r w:rsidRPr="00E944D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rPr>
          <w:sz w:val="16"/>
        </w:rPr>
        <w:t>Clatterbuck</w:t>
      </w:r>
      <w:proofErr w:type="spellEnd"/>
      <w:r w:rsidRPr="00E944DA">
        <w:rPr>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rPr>
          <w:sz w:val="16"/>
        </w:rPr>
        <w:t>Clatterbuck</w:t>
      </w:r>
      <w:proofErr w:type="spellEnd"/>
      <w:r w:rsidRPr="00E944DA">
        <w:rPr>
          <w:sz w:val="16"/>
        </w:rPr>
        <w:t xml:space="preserve"> said. “Sometimes it can take a month to load the cable onto a ship.” The </w:t>
      </w:r>
      <w:proofErr w:type="gramStart"/>
      <w:r w:rsidRPr="00E944DA">
        <w:rPr>
          <w:sz w:val="16"/>
        </w:rPr>
        <w:t>6,600 kilometer</w:t>
      </w:r>
      <w:proofErr w:type="gramEnd"/>
      <w:r w:rsidRPr="00E944DA">
        <w:rPr>
          <w:sz w:val="16"/>
        </w:rPr>
        <w:t xml:space="preserve"> (4,000 mile) </w:t>
      </w:r>
      <w:proofErr w:type="spellStart"/>
      <w:r w:rsidRPr="00E944DA">
        <w:rPr>
          <w:sz w:val="16"/>
        </w:rPr>
        <w:t>Marea</w:t>
      </w:r>
      <w:proofErr w:type="spellEnd"/>
      <w:r w:rsidRPr="00E944DA">
        <w:rPr>
          <w:sz w:val="16"/>
        </w:rPr>
        <w:t xml:space="preserve">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E944DA">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E944DA">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E944DA">
        <w:rPr>
          <w:rStyle w:val="Emphasis"/>
          <w:highlight w:val="green"/>
          <w:bdr w:val="single" w:sz="4"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rPr>
          <w:sz w:val="16"/>
        </w:rPr>
        <w:t>Clatterbuck</w:t>
      </w:r>
      <w:proofErr w:type="spellEnd"/>
      <w:r w:rsidRPr="00E944DA">
        <w:rPr>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1089F3F8" w14:textId="77777777" w:rsidR="000746E4" w:rsidRDefault="000746E4" w:rsidP="000746E4">
      <w:pPr>
        <w:pStyle w:val="Heading4"/>
      </w:pPr>
      <w:r>
        <w:t>SpaceX satellites are key to internet access</w:t>
      </w:r>
    </w:p>
    <w:p w14:paraId="176132BC" w14:textId="77777777" w:rsidR="000746E4" w:rsidRDefault="000746E4" w:rsidP="000746E4">
      <w:r>
        <w:t xml:space="preserve">James </w:t>
      </w:r>
      <w:proofErr w:type="spellStart"/>
      <w:r w:rsidRPr="005A48D5">
        <w:rPr>
          <w:rStyle w:val="Style13ptBold"/>
        </w:rPr>
        <w:t>Pethokoukis</w:t>
      </w:r>
      <w:proofErr w:type="spellEnd"/>
      <w:r w:rsidRPr="005A48D5">
        <w:rPr>
          <w:rStyle w:val="Style13ptBold"/>
        </w:rPr>
        <w:t xml:space="preserve"> 11/30</w:t>
      </w:r>
      <w:r>
        <w:t xml:space="preserve"> [</w:t>
      </w:r>
      <w:r w:rsidRPr="005A48D5">
        <w:t xml:space="preserve">James </w:t>
      </w:r>
      <w:proofErr w:type="spellStart"/>
      <w:r w:rsidRPr="005A48D5">
        <w:t>Pethokoukis</w:t>
      </w:r>
      <w:proofErr w:type="spellEnd"/>
      <w:r w:rsidRPr="005A48D5">
        <w:t xml:space="preserve">, a </w:t>
      </w:r>
      <w:proofErr w:type="gramStart"/>
      <w:r w:rsidRPr="005A48D5">
        <w:t>columnist</w:t>
      </w:r>
      <w:proofErr w:type="gramEnd"/>
      <w:r w:rsidRPr="005A48D5">
        <w:t xml:space="preserve"> and an economic policy analyst, is the Dewitt Wallace Fellow at the American Enterprise Institute, where he writes and edits the </w:t>
      </w:r>
      <w:proofErr w:type="spellStart"/>
      <w:r w:rsidRPr="005A48D5">
        <w:t>AEIdeas</w:t>
      </w:r>
      <w:proofErr w:type="spellEnd"/>
      <w:r w:rsidRPr="005A48D5">
        <w:t xml:space="preserve"> blog and hosts a weekly podcast, “Political Economy with James </w:t>
      </w:r>
      <w:proofErr w:type="spellStart"/>
      <w:r w:rsidRPr="005A48D5">
        <w:t>Pethokoukis</w:t>
      </w:r>
      <w:proofErr w:type="spellEnd"/>
      <w:r w:rsidRPr="005A48D5">
        <w:t>.” He is also a columnist for The Week and an official contributor to CNBC.</w:t>
      </w:r>
      <w:r>
        <w:t xml:space="preserve"> “Why a SpaceX bankruptcy would hurt the global poor” Faster, </w:t>
      </w:r>
      <w:proofErr w:type="gramStart"/>
      <w:r>
        <w:t>Please</w:t>
      </w:r>
      <w:proofErr w:type="gramEnd"/>
      <w:r>
        <w:t xml:space="preserve">! November 30, </w:t>
      </w:r>
      <w:proofErr w:type="gramStart"/>
      <w:r>
        <w:t>2021</w:t>
      </w:r>
      <w:proofErr w:type="gramEnd"/>
      <w:r>
        <w:t xml:space="preserve"> </w:t>
      </w:r>
      <w:hyperlink r:id="rId38" w:history="1">
        <w:r w:rsidRPr="00806989">
          <w:rPr>
            <w:rStyle w:val="Hyperlink"/>
          </w:rPr>
          <w:t>https://fasterplease.substack.com/p/-why-a-spacex-bankruptcy-would-hurt</w:t>
        </w:r>
      </w:hyperlink>
    </w:p>
    <w:p w14:paraId="06E40E46" w14:textId="77777777" w:rsidR="000746E4" w:rsidRDefault="000746E4" w:rsidP="000746E4">
      <w:pPr>
        <w:rPr>
          <w:rStyle w:val="StyleUnderlin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466038">
        <w:rPr>
          <w:sz w:val="12"/>
        </w:rPr>
        <w:t>Starlink</w:t>
      </w:r>
      <w:proofErr w:type="spellEnd"/>
      <w:r w:rsidRPr="00466038">
        <w:rPr>
          <w:sz w:val="12"/>
        </w:rPr>
        <w:t xml:space="preserve"> are key to that upper bound. (Also: A Morgan Stanley survey of “institutional investors and industry experts” expect SpaceX to become more valuable than Tesla, currently a trillion-dollar company. We’ll see.) </w:t>
      </w:r>
      <w:proofErr w:type="gramStart"/>
      <w:r w:rsidRPr="00466038">
        <w:rPr>
          <w:sz w:val="12"/>
        </w:rPr>
        <w:t>So</w:t>
      </w:r>
      <w:proofErr w:type="gramEnd"/>
      <w:r w:rsidRPr="00466038">
        <w:rPr>
          <w:sz w:val="12"/>
        </w:rPr>
        <w:t xml:space="preserve"> it’s not surprising that Musk emphasizes the importance of the </w:t>
      </w:r>
      <w:proofErr w:type="spellStart"/>
      <w:r w:rsidRPr="00466038">
        <w:rPr>
          <w:rStyle w:val="StyleUnderline"/>
          <w:highlight w:val="green"/>
        </w:rPr>
        <w:t>Starlink</w:t>
      </w:r>
      <w:proofErr w:type="spellEnd"/>
      <w:r w:rsidRPr="00466038">
        <w:rPr>
          <w:rStyle w:val="StyleUnderline"/>
          <w:highlight w:val="green"/>
        </w:rPr>
        <w:t xml:space="preserve">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w:t>
      </w:r>
      <w:proofErr w:type="spellStart"/>
      <w:r w:rsidRPr="00466038">
        <w:rPr>
          <w:sz w:val="12"/>
        </w:rPr>
        <w:t>Starlink</w:t>
      </w:r>
      <w:proofErr w:type="spellEnd"/>
      <w:r w:rsidRPr="00466038">
        <w:rPr>
          <w:sz w:val="12"/>
        </w:rPr>
        <w:t xml:space="preserve"> constellation — </w:t>
      </w:r>
      <w:r w:rsidRPr="00466038">
        <w:rPr>
          <w:rStyle w:val="StyleUnderline"/>
        </w:rPr>
        <w:t xml:space="preserve">with currently </w:t>
      </w:r>
      <w:r w:rsidRPr="00466038">
        <w:rPr>
          <w:rStyle w:val="StyleUnderline"/>
          <w:highlight w:val="green"/>
        </w:rPr>
        <w:t>more than 1,700 satellites</w:t>
      </w:r>
      <w:r w:rsidRPr="00466038">
        <w:rPr>
          <w:rStyle w:val="StyleUnderline"/>
        </w:rPr>
        <w:t xml:space="preserve"> in low-Earth orbit.</w:t>
      </w:r>
      <w:r w:rsidRPr="00466038">
        <w:rPr>
          <w:sz w:val="12"/>
        </w:rPr>
        <w:t xml:space="preserve"> For many of these keyboard critics, </w:t>
      </w:r>
      <w:proofErr w:type="spellStart"/>
      <w:r w:rsidRPr="00466038">
        <w:rPr>
          <w:sz w:val="12"/>
        </w:rPr>
        <w:t>Starlink</w:t>
      </w:r>
      <w:proofErr w:type="spellEnd"/>
      <w:r w:rsidRPr="00466038">
        <w:rPr>
          <w:sz w:val="12"/>
        </w:rPr>
        <w:t xml:space="preserve"> is nothing more than an </w:t>
      </w:r>
      <w:proofErr w:type="spellStart"/>
      <w:r w:rsidRPr="00466038">
        <w:rPr>
          <w:sz w:val="12"/>
        </w:rPr>
        <w:t>uberbillionaire's</w:t>
      </w:r>
      <w:proofErr w:type="spellEnd"/>
      <w:r w:rsidRPr="00466038">
        <w:rPr>
          <w:sz w:val="12"/>
        </w:rPr>
        <w:t xml:space="preserve"> reckless effort to become an even wealthier </w:t>
      </w:r>
      <w:proofErr w:type="spellStart"/>
      <w:r w:rsidRPr="00466038">
        <w:rPr>
          <w:sz w:val="12"/>
        </w:rPr>
        <w:t>uberbillionaire</w:t>
      </w:r>
      <w:proofErr w:type="spellEnd"/>
      <w:r w:rsidRPr="00466038">
        <w:rPr>
          <w:sz w:val="12"/>
        </w:rPr>
        <w:t xml:space="preserve">. Or maybe it’s just another </w:t>
      </w:r>
      <w:proofErr w:type="spellStart"/>
      <w:r w:rsidRPr="00466038">
        <w:rPr>
          <w:sz w:val="12"/>
        </w:rPr>
        <w:t>Muskian</w:t>
      </w:r>
      <w:proofErr w:type="spellEnd"/>
      <w:r w:rsidRPr="00466038">
        <w:rPr>
          <w:sz w:val="12"/>
        </w:rPr>
        <w:t xml:space="preserve"> vanity project, like building rockets to Mars. Either way, these diehard anti-</w:t>
      </w:r>
      <w:proofErr w:type="spellStart"/>
      <w:r w:rsidRPr="00466038">
        <w:rPr>
          <w:sz w:val="12"/>
        </w:rPr>
        <w:t>Muskers</w:t>
      </w:r>
      <w:proofErr w:type="spellEnd"/>
      <w:r w:rsidRPr="00466038">
        <w:rPr>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466038">
        <w:rPr>
          <w:sz w:val="12"/>
        </w:rPr>
        <w:t>Starlink</w:t>
      </w:r>
      <w:proofErr w:type="spellEnd"/>
      <w:r w:rsidRPr="00466038">
        <w:rPr>
          <w:sz w:val="12"/>
        </w:rPr>
        <w:t xml:space="preserve"> is unclear, though it seems to be Musk’s goal that the telecom business will one day help fund his Mars ambitions. But the venture isn’t there yet. Last summer, Musk estimated that </w:t>
      </w:r>
      <w:proofErr w:type="spellStart"/>
      <w:r w:rsidRPr="00466038">
        <w:rPr>
          <w:sz w:val="12"/>
        </w:rPr>
        <w:t>Starlink</w:t>
      </w:r>
      <w:proofErr w:type="spellEnd"/>
      <w:r w:rsidRPr="00466038">
        <w:rPr>
          <w:sz w:val="12"/>
        </w:rPr>
        <w:t xml:space="preserve"> would likely need between $20 billion and $30 billion in investment. "If we succeed in not going bankrupt, then that'll be great, and we can move on from there," Musk said. For now, </w:t>
      </w:r>
      <w:proofErr w:type="spellStart"/>
      <w:r w:rsidRPr="00466038">
        <w:rPr>
          <w:rStyle w:val="StyleUnderline"/>
        </w:rPr>
        <w:t>Starlink</w:t>
      </w:r>
      <w:proofErr w:type="spellEnd"/>
      <w:r w:rsidRPr="00466038">
        <w:rPr>
          <w:rStyle w:val="StyleUnderline"/>
        </w:rPr>
        <w:t xml:space="preserve"> </w:t>
      </w:r>
      <w:r w:rsidRPr="00466038">
        <w:rPr>
          <w:rStyle w:val="StyleUnderline"/>
          <w:highlight w:val="green"/>
        </w:rPr>
        <w:t>aims to add another 1,000</w:t>
      </w:r>
      <w:r w:rsidRPr="00466038">
        <w:rPr>
          <w:rStyle w:val="StyleUnderline"/>
        </w:rPr>
        <w:t xml:space="preserve"> satellites </w:t>
      </w:r>
      <w:r w:rsidRPr="00466038">
        <w:rPr>
          <w:rStyle w:val="StyleUnderline"/>
          <w:highlight w:val="green"/>
        </w:rPr>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466038">
        <w:rPr>
          <w:sz w:val="12"/>
        </w:rPr>
        <w:t>Starlink</w:t>
      </w:r>
      <w:proofErr w:type="spellEnd"/>
      <w:r w:rsidRPr="00466038">
        <w:rPr>
          <w:sz w:val="12"/>
        </w:rPr>
        <w:t xml:space="preserve"> satellites — “the 333-second exposure shows at least 19 satellites passing overhead” — on astronomical observations, via the </w:t>
      </w:r>
      <w:proofErr w:type="spellStart"/>
      <w:r w:rsidRPr="00466038">
        <w:rPr>
          <w:sz w:val="12"/>
        </w:rPr>
        <w:t>IFLScience</w:t>
      </w:r>
      <w:proofErr w:type="spellEnd"/>
      <w:r w:rsidRPr="00466038">
        <w:rPr>
          <w:sz w:val="12"/>
        </w:rPr>
        <w:t xml:space="preserve"> website: Of course, framing the trade-off as the above picture vs. “better global internet” doesn’t quite capture the benefits of the latter. And they are considerable. </w:t>
      </w:r>
      <w:r w:rsidRPr="00466038">
        <w:rPr>
          <w:rStyle w:val="StyleUnderline"/>
          <w:highlight w:val="green"/>
        </w:rPr>
        <w:t>There remains</w:t>
      </w:r>
      <w:r w:rsidRPr="00326D56">
        <w:rPr>
          <w:rStyle w:val="StyleUnderline"/>
        </w:rPr>
        <w:t xml:space="preserve"> a stark digital </w:t>
      </w:r>
      <w:r w:rsidRPr="00466038">
        <w:rPr>
          <w:rStyle w:val="StyleUnderline"/>
          <w:highlight w:val="green"/>
        </w:rPr>
        <w:t>divide in global internet access.</w:t>
      </w:r>
      <w:r w:rsidRPr="00326D56">
        <w:rPr>
          <w:rStyle w:val="StyleUnderline"/>
        </w:rPr>
        <w:t xml:space="preserve"> As the World Economic Forum notes: “Globally, only just over </w:t>
      </w:r>
      <w:r w:rsidRPr="00466038">
        <w:rPr>
          <w:rStyle w:val="StyleUnderline"/>
          <w:highlight w:val="green"/>
        </w:rPr>
        <w:t>half of households</w:t>
      </w:r>
      <w:r w:rsidRPr="00326D56">
        <w:rPr>
          <w:rStyle w:val="StyleUnderline"/>
        </w:rPr>
        <w:t xml:space="preserve"> (55 percent) </w:t>
      </w:r>
      <w:r w:rsidRPr="00466038">
        <w:rPr>
          <w:rStyle w:val="StyleUnderline"/>
          <w:highlight w:val="green"/>
        </w:rPr>
        <w:t>have an internet connection</w:t>
      </w:r>
      <w:r w:rsidRPr="00326D56">
        <w:rPr>
          <w:rStyle w:val="StyleUnderline"/>
        </w:rPr>
        <w:t xml:space="preserve">, according to UNESCO. </w:t>
      </w:r>
      <w:r w:rsidRPr="00466038">
        <w:rPr>
          <w:rStyle w:val="StyleUnderline"/>
          <w:highlight w:val="green"/>
        </w:rPr>
        <w:t>In the developed world, 87 percent</w:t>
      </w:r>
      <w:r w:rsidRPr="00326D56">
        <w:rPr>
          <w:rStyle w:val="StyleUnderline"/>
        </w:rPr>
        <w:t xml:space="preserve"> are connected compared </w:t>
      </w:r>
      <w:r w:rsidRPr="00466038">
        <w:rPr>
          <w:rStyle w:val="StyleUnderline"/>
          <w:highlight w:val="green"/>
        </w:rPr>
        <w:t>with 47 percent in developing nations</w:t>
      </w:r>
      <w:r w:rsidRPr="00326D56">
        <w:rPr>
          <w:rStyle w:val="StyleUnderline"/>
        </w:rPr>
        <w:t xml:space="preserve">, </w:t>
      </w:r>
      <w:r w:rsidRPr="00466038">
        <w:rPr>
          <w:rStyle w:val="StyleUnderline"/>
          <w:highlight w:val="green"/>
        </w:rPr>
        <w:t>and</w:t>
      </w:r>
      <w:r w:rsidRPr="00326D56">
        <w:rPr>
          <w:rStyle w:val="StyleUnderline"/>
        </w:rPr>
        <w:t xml:space="preserve"> just </w:t>
      </w:r>
      <w:r w:rsidRPr="00466038">
        <w:rPr>
          <w:rStyle w:val="StyleUnderline"/>
          <w:highlight w:val="green"/>
        </w:rPr>
        <w:t>19 percent in the least developed countries.”</w:t>
      </w:r>
      <w:r w:rsidRPr="00466038">
        <w:rPr>
          <w:sz w:val="12"/>
        </w:rPr>
        <w:t xml:space="preserve"> It seems </w:t>
      </w:r>
      <w:proofErr w:type="gramStart"/>
      <w:r w:rsidRPr="00466038">
        <w:rPr>
          <w:sz w:val="12"/>
        </w:rPr>
        <w:t>pretty clear</w:t>
      </w:r>
      <w:proofErr w:type="gramEnd"/>
      <w:r w:rsidRPr="00466038">
        <w:rPr>
          <w:sz w:val="12"/>
        </w:rPr>
        <w:t xml:space="preserve"> that </w:t>
      </w:r>
      <w:r w:rsidRPr="00466038">
        <w:rPr>
          <w:rStyle w:val="StyleUnderline"/>
          <w:highlight w:val="green"/>
        </w:rPr>
        <w:t>broadband</w:t>
      </w:r>
      <w:r w:rsidRPr="00326D56">
        <w:rPr>
          <w:rStyle w:val="StyleUnderline"/>
        </w:rPr>
        <w:t xml:space="preserve"> internet access </w:t>
      </w:r>
      <w:r w:rsidRPr="00466038">
        <w:rPr>
          <w:rStyle w:val="StyleUnderline"/>
          <w:highlight w:val="green"/>
        </w:rPr>
        <w:t>brings considerable economic gains</w:t>
      </w:r>
      <w:r w:rsidRPr="00326D56">
        <w:rPr>
          <w:rStyle w:val="StyleUnderline"/>
        </w:rPr>
        <w:t xml:space="preserve">, particularly </w:t>
      </w:r>
      <w:r w:rsidRPr="00466038">
        <w:rPr>
          <w:rStyle w:val="StyleUnderline"/>
          <w:highlight w:val="green"/>
        </w:rPr>
        <w:t>to poorer countries</w:t>
      </w:r>
      <w:r w:rsidRPr="00326D56">
        <w:rPr>
          <w:rStyle w:val="StyleUnderline"/>
        </w:rPr>
        <w:t>.</w:t>
      </w:r>
      <w:r w:rsidRPr="00466038">
        <w:rPr>
          <w:sz w:val="12"/>
        </w:rPr>
        <w:t xml:space="preserve"> (Musk has specifically said this is a goal of </w:t>
      </w:r>
      <w:proofErr w:type="spellStart"/>
      <w:r w:rsidRPr="00466038">
        <w:rPr>
          <w:sz w:val="12"/>
        </w:rPr>
        <w:t>Starlink</w:t>
      </w:r>
      <w:proofErr w:type="spellEnd"/>
      <w:r w:rsidRPr="00466038">
        <w:rPr>
          <w:sz w:val="12"/>
        </w:rPr>
        <w:t xml:space="preserve">.) Here are a few examples from the August 2021 analysis “The Economic Impact of Internet Connectivity in Developing Countries” by Jonas </w:t>
      </w:r>
      <w:proofErr w:type="spellStart"/>
      <w:r w:rsidRPr="00466038">
        <w:rPr>
          <w:sz w:val="12"/>
        </w:rPr>
        <w:t>Hjort</w:t>
      </w:r>
      <w:proofErr w:type="spellEnd"/>
      <w:r w:rsidRPr="00466038">
        <w:rPr>
          <w:sz w:val="12"/>
        </w:rPr>
        <w:t xml:space="preserve"> (Columbia University) and Lin Tian (INSEAD): </w:t>
      </w:r>
      <w:r w:rsidRPr="00326D56">
        <w:rPr>
          <w:rStyle w:val="StyleUnderline"/>
        </w:rPr>
        <w:t>Quite a few studies convincingly estimate the effect on consumption</w:t>
      </w:r>
      <w:r w:rsidRPr="00466038">
        <w:rPr>
          <w:sz w:val="12"/>
        </w:rPr>
        <w:t xml:space="preserve"> of specific internet-enabled technologies (rather than internet connectivity itself) through model-based approaches, and a few do so more directly. </w:t>
      </w:r>
      <w:r w:rsidRPr="00466038">
        <w:rPr>
          <w:rStyle w:val="StyleUnderline"/>
          <w:highlight w:val="green"/>
        </w:rPr>
        <w:t>Jack &amp; Suri</w:t>
      </w:r>
      <w:r w:rsidRPr="00326D56">
        <w:rPr>
          <w:rStyle w:val="StyleUnderline"/>
        </w:rPr>
        <w:t xml:space="preserve"> (2014) </w:t>
      </w:r>
      <w:r w:rsidRPr="00466038">
        <w:rPr>
          <w:rStyle w:val="StyleUnderline"/>
          <w:highlight w:val="green"/>
        </w:rPr>
        <w:t>show that access</w:t>
      </w:r>
      <w:r w:rsidRPr="00326D56">
        <w:rPr>
          <w:rStyle w:val="StyleUnderline"/>
        </w:rPr>
        <w:t xml:space="preserve"> to mobile money </w:t>
      </w:r>
      <w:r w:rsidRPr="00466038">
        <w:rPr>
          <w:rStyle w:val="StyleUnderline"/>
          <w:highlight w:val="green"/>
        </w:rPr>
        <w:t>decreased consumption poverty</w:t>
      </w:r>
      <w:r w:rsidRPr="00326D56">
        <w:rPr>
          <w:rStyle w:val="StyleUnderline"/>
        </w:rPr>
        <w:t xml:space="preserve"> by two percentage points in Kenya.</w:t>
      </w:r>
      <w:r w:rsidRPr="00466038">
        <w:rPr>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326D56">
        <w:rPr>
          <w:rStyle w:val="StyleUnderline"/>
        </w:rPr>
        <w:t xml:space="preserve">Exploiting variation arising from the gradual arrival of submarine cable connections and using nighttime satellite image luminosity as a proxy for economic activity, </w:t>
      </w:r>
      <w:proofErr w:type="spellStart"/>
      <w:r w:rsidRPr="00466038">
        <w:rPr>
          <w:rStyle w:val="StyleUnderline"/>
          <w:highlight w:val="green"/>
        </w:rPr>
        <w:t>Goldbeck</w:t>
      </w:r>
      <w:proofErr w:type="spellEnd"/>
      <w:r w:rsidRPr="00466038">
        <w:rPr>
          <w:rStyle w:val="StyleUnderline"/>
          <w:highlight w:val="green"/>
        </w:rPr>
        <w:t xml:space="preserve"> &amp; </w:t>
      </w:r>
      <w:proofErr w:type="spellStart"/>
      <w:r w:rsidRPr="00466038">
        <w:rPr>
          <w:rStyle w:val="StyleUnderline"/>
          <w:highlight w:val="green"/>
        </w:rPr>
        <w:t>Lindlacher</w:t>
      </w:r>
      <w:proofErr w:type="spellEnd"/>
      <w:r w:rsidRPr="00326D56">
        <w:rPr>
          <w:rStyle w:val="StyleUnderline"/>
        </w:rPr>
        <w:t xml:space="preserve"> (2021) </w:t>
      </w:r>
      <w:r w:rsidRPr="00466038">
        <w:rPr>
          <w:rStyle w:val="StyleUnderline"/>
          <w:highlight w:val="green"/>
        </w:rPr>
        <w:t>estimate that basic internet availability leads</w:t>
      </w:r>
      <w:r w:rsidRPr="00326D56">
        <w:rPr>
          <w:rStyle w:val="StyleUnderline"/>
        </w:rPr>
        <w:t xml:space="preserve"> to about a </w:t>
      </w:r>
      <w:proofErr w:type="gramStart"/>
      <w:r w:rsidRPr="00466038">
        <w:rPr>
          <w:rStyle w:val="StyleUnderline"/>
          <w:highlight w:val="green"/>
        </w:rPr>
        <w:t>two</w:t>
      </w:r>
      <w:r w:rsidRPr="00326D56">
        <w:rPr>
          <w:rStyle w:val="StyleUnderline"/>
        </w:rPr>
        <w:t xml:space="preserve"> percentage</w:t>
      </w:r>
      <w:proofErr w:type="gramEnd"/>
      <w:r w:rsidRPr="00326D56">
        <w:rPr>
          <w:rStyle w:val="StyleUnderline"/>
        </w:rPr>
        <w:t xml:space="preserve"> </w:t>
      </w:r>
      <w:r w:rsidRPr="00466038">
        <w:rPr>
          <w:rStyle w:val="StyleUnderline"/>
          <w:highlight w:val="green"/>
        </w:rPr>
        <w:t>point increase in</w:t>
      </w:r>
      <w:r w:rsidRPr="00326D56">
        <w:rPr>
          <w:rStyle w:val="StyleUnderline"/>
        </w:rPr>
        <w:t xml:space="preserve"> economic </w:t>
      </w:r>
      <w:r w:rsidRPr="00466038">
        <w:rPr>
          <w:rStyle w:val="StyleUnderline"/>
          <w:highlight w:val="green"/>
        </w:rPr>
        <w:t>growth</w:t>
      </w:r>
      <w:r w:rsidRPr="00326D56">
        <w:rPr>
          <w:rStyle w:val="StyleUnderline"/>
        </w:rPr>
        <w:t>.</w:t>
      </w:r>
      <w:r w:rsidRPr="00466038">
        <w:rPr>
          <w:sz w:val="12"/>
        </w:rPr>
        <w:t xml:space="preserve"> As we briefly discussed in Sub-section 3.1.1, </w:t>
      </w:r>
      <w:r w:rsidRPr="00466038">
        <w:rPr>
          <w:rStyle w:val="StyleUnderline"/>
          <w:highlight w:val="green"/>
        </w:rPr>
        <w:t>Bahia et al.</w:t>
      </w:r>
      <w:r w:rsidRPr="00326D56">
        <w:rPr>
          <w:rStyle w:val="StyleUnderline"/>
        </w:rPr>
        <w:t xml:space="preserve"> (2020) </w:t>
      </w:r>
      <w:r w:rsidRPr="00466038">
        <w:rPr>
          <w:rStyle w:val="StyleUnderline"/>
          <w:highlight w:val="green"/>
        </w:rPr>
        <w:t>show</w:t>
      </w:r>
      <w:r w:rsidRPr="00326D56">
        <w:rPr>
          <w:rStyle w:val="StyleUnderline"/>
        </w:rPr>
        <w:t xml:space="preserve"> evidence that the gradual roll-out of mobile broadband </w:t>
      </w:r>
      <w:r w:rsidRPr="00466038">
        <w:rPr>
          <w:rStyle w:val="StyleUnderline"/>
          <w:highlight w:val="green"/>
        </w:rPr>
        <w:t>in Nigeria</w:t>
      </w:r>
      <w:r w:rsidRPr="00326D56">
        <w:rPr>
          <w:rStyle w:val="StyleUnderline"/>
        </w:rPr>
        <w:t xml:space="preserve"> between 2010 and 2016 </w:t>
      </w:r>
      <w:r w:rsidRPr="00466038">
        <w:rPr>
          <w:rStyle w:val="StyleUnderline"/>
          <w:highlight w:val="green"/>
        </w:rPr>
        <w:t>increased</w:t>
      </w:r>
      <w:r w:rsidRPr="00326D56">
        <w:rPr>
          <w:rStyle w:val="StyleUnderline"/>
        </w:rPr>
        <w:t xml:space="preserve"> labor force participation and </w:t>
      </w:r>
      <w:r w:rsidRPr="00466038">
        <w:rPr>
          <w:rStyle w:val="StyleUnderline"/>
          <w:highlight w:val="green"/>
        </w:rPr>
        <w:t>employment</w:t>
      </w:r>
      <w:r w:rsidRPr="00326D56">
        <w:rPr>
          <w:rStyle w:val="StyleUnderline"/>
        </w:rPr>
        <w:t xml:space="preserve">. The paper also shows that </w:t>
      </w:r>
      <w:r w:rsidRPr="00466038">
        <w:rPr>
          <w:rStyle w:val="StyleUnderline"/>
          <w:highlight w:val="green"/>
        </w:rPr>
        <w:t>household consumption</w:t>
      </w:r>
      <w:r w:rsidRPr="00326D56">
        <w:rPr>
          <w:rStyle w:val="StyleUnderline"/>
        </w:rPr>
        <w:t xml:space="preserve"> simultaneously </w:t>
      </w:r>
      <w:proofErr w:type="gramStart"/>
      <w:r w:rsidRPr="00466038">
        <w:rPr>
          <w:rStyle w:val="StyleUnderline"/>
          <w:highlight w:val="green"/>
        </w:rPr>
        <w:t>increased</w:t>
      </w:r>
      <w:proofErr w:type="gramEnd"/>
      <w:r w:rsidRPr="00466038">
        <w:rPr>
          <w:rStyle w:val="StyleUnderline"/>
          <w:highlight w:val="green"/>
        </w:rPr>
        <w:t xml:space="preserve"> and poverty decreased.</w:t>
      </w:r>
      <w:r w:rsidRPr="00326D56">
        <w:rPr>
          <w:rStyle w:val="StyleUnderline"/>
        </w:rPr>
        <w:t xml:space="preserve"> Households that had at least one year of mobile broadband coverage experienced an increase in total consumption of about 6 </w:t>
      </w:r>
      <w:r w:rsidRPr="00466038">
        <w:rPr>
          <w:rStyle w:val="StyleUnderline"/>
        </w:rPr>
        <w:t xml:space="preserve">percent. </w:t>
      </w:r>
      <w:r w:rsidRPr="00466038">
        <w:rPr>
          <w:rStyle w:val="StyleUnderline"/>
          <w:highlight w:val="green"/>
        </w:rPr>
        <w:t>Masaki et al.</w:t>
      </w:r>
      <w:r w:rsidRPr="00326D56">
        <w:rPr>
          <w:rStyle w:val="StyleUnderline"/>
        </w:rPr>
        <w:t xml:space="preserve"> (2020) </w:t>
      </w:r>
      <w:r w:rsidRPr="00466038">
        <w:rPr>
          <w:rStyle w:val="StyleUnderline"/>
        </w:rPr>
        <w:t>document a similarly striking result.</w:t>
      </w:r>
      <w:r w:rsidRPr="00466038">
        <w:rPr>
          <w:sz w:val="12"/>
        </w:rPr>
        <w:t xml:space="preserve"> Combining household expenditure surveys with data on the location of fiber-optic transmission nodes and coverage maps of 3G mobile technology, they show that </w:t>
      </w:r>
      <w:r w:rsidRPr="00466038">
        <w:rPr>
          <w:rStyle w:val="StyleUnderline"/>
          <w:highlight w:val="green"/>
        </w:rPr>
        <w:t>3G coverage is associated with a 14 percent increase in total consumption and a 10 percent decline in extreme poverty in Senegal.</w:t>
      </w:r>
      <w:r w:rsidRPr="00466038">
        <w:rPr>
          <w:sz w:val="12"/>
        </w:rPr>
        <w:t xml:space="preserve"> Finally, </w:t>
      </w:r>
      <w:r w:rsidRPr="00466038">
        <w:rPr>
          <w:rStyle w:val="StyleUnderline"/>
          <w:highlight w:val="green"/>
        </w:rPr>
        <w:t>Bahia et al.</w:t>
      </w:r>
      <w:r w:rsidRPr="00326D56">
        <w:rPr>
          <w:rStyle w:val="StyleUnderline"/>
        </w:rPr>
        <w:t xml:space="preserve"> (2021) use a similar empirical approach to study the effect of mobile broadband roll-out in Tanzania and </w:t>
      </w:r>
      <w:r w:rsidRPr="00466038">
        <w:rPr>
          <w:rStyle w:val="StyleUnderline"/>
          <w:highlight w:val="green"/>
        </w:rPr>
        <w:t>find a comparable</w:t>
      </w:r>
      <w:r w:rsidRPr="00326D56">
        <w:rPr>
          <w:rStyle w:val="StyleUnderline"/>
        </w:rPr>
        <w:t xml:space="preserve"> increase in household consumption and </w:t>
      </w:r>
      <w:r w:rsidRPr="00466038">
        <w:rPr>
          <w:rStyle w:val="StyleUnderline"/>
          <w:highlight w:val="green"/>
        </w:rPr>
        <w:t>decline</w:t>
      </w:r>
      <w:r w:rsidRPr="00466038">
        <w:rPr>
          <w:rStyle w:val="StyleUnderline"/>
        </w:rPr>
        <w:t xml:space="preserve"> poverty in this setting. </w:t>
      </w:r>
      <w:r w:rsidRPr="00466038">
        <w:rPr>
          <w:rStyle w:val="StyleUnderline"/>
          <w:highlight w:val="green"/>
        </w:rPr>
        <w:t>The</w:t>
      </w:r>
      <w:r w:rsidRPr="00466038">
        <w:rPr>
          <w:rStyle w:val="StyleUnderline"/>
        </w:rPr>
        <w:t xml:space="preserve"> eventual </w:t>
      </w:r>
      <w:r w:rsidRPr="00466038">
        <w:rPr>
          <w:rStyle w:val="StyleUnderline"/>
          <w:highlight w:val="green"/>
        </w:rPr>
        <w:t>endgame here is</w:t>
      </w:r>
      <w:r w:rsidRPr="00466038">
        <w:rPr>
          <w:rStyle w:val="StyleUnderline"/>
        </w:rPr>
        <w:t xml:space="preserve"> that there are going to be</w:t>
      </w:r>
      <w:r w:rsidRPr="00326D56">
        <w:rPr>
          <w:rStyle w:val="StyleUnderline"/>
        </w:rPr>
        <w:t xml:space="preserve"> many </w:t>
      </w:r>
      <w:r w:rsidRPr="00466038">
        <w:rPr>
          <w:rStyle w:val="StyleUnderline"/>
          <w:highlight w:val="green"/>
        </w:rPr>
        <w:t>tens of thousands more satellites in orbit, enabling total global internet coverage</w:t>
      </w:r>
      <w:r w:rsidRPr="00326D56">
        <w:rPr>
          <w:rStyle w:val="StyleUnderline"/>
        </w:rPr>
        <w:t>.</w:t>
      </w:r>
      <w:r w:rsidRPr="00466038">
        <w:rPr>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466038">
        <w:rPr>
          <w:sz w:val="12"/>
        </w:rPr>
        <w:t>Starlink</w:t>
      </w:r>
      <w:proofErr w:type="spellEnd"/>
      <w:r w:rsidRPr="00466038">
        <w:rPr>
          <w:sz w:val="12"/>
        </w:rPr>
        <w:t xml:space="preserve"> funding Musk’s deep-space ambitions. Meanwhile, </w:t>
      </w:r>
      <w:r w:rsidRPr="00326D56">
        <w:rPr>
          <w:rStyle w:val="StyleUnderline"/>
        </w:rPr>
        <w:t xml:space="preserve">there will be </w:t>
      </w:r>
      <w:r w:rsidRPr="00466038">
        <w:rPr>
          <w:rStyle w:val="StyleUnderline"/>
          <w:highlight w:val="green"/>
        </w:rPr>
        <w:t>a lot less global poverty</w:t>
      </w:r>
      <w:r w:rsidRPr="00326D56">
        <w:rPr>
          <w:rStyle w:val="StyleUnderline"/>
        </w:rPr>
        <w:t xml:space="preserve"> here on Earth than otherwise.</w:t>
      </w:r>
    </w:p>
    <w:p w14:paraId="2B83EEF3" w14:textId="77777777" w:rsidR="001F5BD0" w:rsidRPr="001F5BD0" w:rsidRDefault="001F5BD0" w:rsidP="001F5BD0"/>
    <w:sectPr w:rsidR="001F5BD0" w:rsidRPr="001F5B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97201"/>
    <w:multiLevelType w:val="hybridMultilevel"/>
    <w:tmpl w:val="B9C0797A"/>
    <w:lvl w:ilvl="0" w:tplc="2FBCCA4E">
      <w:start w:val="153"/>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A5F59"/>
    <w:rsid w:val="000139A3"/>
    <w:rsid w:val="000746E4"/>
    <w:rsid w:val="00100833"/>
    <w:rsid w:val="00104529"/>
    <w:rsid w:val="00105942"/>
    <w:rsid w:val="00107396"/>
    <w:rsid w:val="00144A4C"/>
    <w:rsid w:val="00176AB0"/>
    <w:rsid w:val="00177B7D"/>
    <w:rsid w:val="0018322D"/>
    <w:rsid w:val="001A35B4"/>
    <w:rsid w:val="001B5776"/>
    <w:rsid w:val="001E527A"/>
    <w:rsid w:val="001F1BEC"/>
    <w:rsid w:val="001F5BD0"/>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2AF8"/>
    <w:rsid w:val="004C60E8"/>
    <w:rsid w:val="004D2F97"/>
    <w:rsid w:val="004E3579"/>
    <w:rsid w:val="004E728B"/>
    <w:rsid w:val="004F39E0"/>
    <w:rsid w:val="00537BD5"/>
    <w:rsid w:val="0057268A"/>
    <w:rsid w:val="005D2912"/>
    <w:rsid w:val="006065BD"/>
    <w:rsid w:val="00645FA9"/>
    <w:rsid w:val="00647866"/>
    <w:rsid w:val="00665003"/>
    <w:rsid w:val="006A2AD0"/>
    <w:rsid w:val="006C2375"/>
    <w:rsid w:val="006D4ECC"/>
    <w:rsid w:val="00715CC5"/>
    <w:rsid w:val="00722258"/>
    <w:rsid w:val="007243E5"/>
    <w:rsid w:val="00766EA0"/>
    <w:rsid w:val="007A2226"/>
    <w:rsid w:val="007F5B66"/>
    <w:rsid w:val="00823A1C"/>
    <w:rsid w:val="00845B9D"/>
    <w:rsid w:val="00860984"/>
    <w:rsid w:val="008A5F59"/>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05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6EA3"/>
    <w:rsid w:val="00EC7DC4"/>
    <w:rsid w:val="00ED30CF"/>
    <w:rsid w:val="00F176EF"/>
    <w:rsid w:val="00F45E10"/>
    <w:rsid w:val="00F6364A"/>
    <w:rsid w:val="00F9113A"/>
    <w:rsid w:val="00FE0DA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B1113"/>
  <w15:chartTrackingRefBased/>
  <w15:docId w15:val="{FC7CA488-C067-434F-9F21-07FCA73DE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6EA3"/>
    <w:rPr>
      <w:rFonts w:ascii="Calibri" w:hAnsi="Calibri" w:cs="Calibri"/>
    </w:rPr>
  </w:style>
  <w:style w:type="paragraph" w:styleId="Heading1">
    <w:name w:val="heading 1"/>
    <w:aliases w:val="Pocket"/>
    <w:basedOn w:val="Normal"/>
    <w:next w:val="Normal"/>
    <w:link w:val="Heading1Char"/>
    <w:qFormat/>
    <w:rsid w:val="00EB6E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6E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EB6E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EB6E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6E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6EA3"/>
  </w:style>
  <w:style w:type="character" w:customStyle="1" w:styleId="Heading1Char">
    <w:name w:val="Heading 1 Char"/>
    <w:aliases w:val="Pocket Char"/>
    <w:basedOn w:val="DefaultParagraphFont"/>
    <w:link w:val="Heading1"/>
    <w:rsid w:val="00EB6E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B6EA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EB6EA3"/>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EB6EA3"/>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B6EA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B6EA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B6EA3"/>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EB6EA3"/>
    <w:rPr>
      <w:color w:val="auto"/>
      <w:u w:val="none"/>
    </w:rPr>
  </w:style>
  <w:style w:type="character" w:styleId="FollowedHyperlink">
    <w:name w:val="FollowedHyperlink"/>
    <w:basedOn w:val="DefaultParagraphFont"/>
    <w:uiPriority w:val="99"/>
    <w:semiHidden/>
    <w:unhideWhenUsed/>
    <w:rsid w:val="00EB6EA3"/>
    <w:rPr>
      <w:color w:val="auto"/>
      <w:u w:val="none"/>
    </w:rPr>
  </w:style>
  <w:style w:type="paragraph" w:customStyle="1" w:styleId="Emphasis1">
    <w:name w:val="Emphasis1"/>
    <w:basedOn w:val="Normal"/>
    <w:link w:val="Emphasis"/>
    <w:autoRedefine/>
    <w:uiPriority w:val="7"/>
    <w:qFormat/>
    <w:rsid w:val="008A5F5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8A5F5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8A5F59"/>
    <w:rPr>
      <w:u w:val="single"/>
    </w:rPr>
  </w:style>
  <w:style w:type="paragraph" w:styleId="Title">
    <w:name w:val="Title"/>
    <w:aliases w:val="title,UNDERLINE,Cites and Cards,Bold Underlined,Read This,Block Heading"/>
    <w:basedOn w:val="Normal"/>
    <w:next w:val="Normal"/>
    <w:link w:val="TitleChar"/>
    <w:uiPriority w:val="6"/>
    <w:qFormat/>
    <w:rsid w:val="008A5F59"/>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8A5F59"/>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unhideWhenUsed/>
    <w:qFormat/>
    <w:rsid w:val="001A35B4"/>
    <w:pPr>
      <w:ind w:left="720"/>
      <w:contextualSpacing/>
    </w:pPr>
  </w:style>
  <w:style w:type="paragraph" w:customStyle="1" w:styleId="textbold">
    <w:name w:val="text bold"/>
    <w:basedOn w:val="Normal"/>
    <w:uiPriority w:val="7"/>
    <w:qFormat/>
    <w:rsid w:val="001A35B4"/>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Small Text,Card Format,Note Level 21,ClearFormatting,Clear,DDI Tag,Tag Title,No Spacing51,No Spacing11211,Very Small Text,Dont u,No Spacing311,No Spacing6,ca"/>
    <w:basedOn w:val="Heading1"/>
    <w:autoRedefine/>
    <w:uiPriority w:val="99"/>
    <w:qFormat/>
    <w:rsid w:val="001A35B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AnalyticTag">
    <w:name w:val="Analytic Tag"/>
    <w:basedOn w:val="Heading4"/>
    <w:link w:val="AnalyticTagChar"/>
    <w:uiPriority w:val="4"/>
    <w:qFormat/>
    <w:rsid w:val="001F1BEC"/>
    <w:rPr>
      <w:bCs/>
      <w:iCs w:val="0"/>
    </w:rPr>
  </w:style>
  <w:style w:type="character" w:customStyle="1" w:styleId="AnalyticTagChar">
    <w:name w:val="Analytic Tag Char"/>
    <w:link w:val="AnalyticTag"/>
    <w:uiPriority w:val="4"/>
    <w:rsid w:val="001F1BEC"/>
    <w:rPr>
      <w:rFonts w:ascii="Calibri" w:eastAsiaTheme="majorEastAsia" w:hAnsi="Calibri" w:cstheme="majorBidi"/>
      <w:b/>
      <w:b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chive.md/o/bc9l4/https:/www.ida.org/-/media/feature/publications/e/ev/evaluation-of-chinas-commercial-space-sector/d-10873.ashx" TargetMode="External"/><Relationship Id="rId18" Type="http://schemas.openxmlformats.org/officeDocument/2006/relationships/hyperlink" Target="https://peaceinspace.com/2019/12/10/nato-foreign-ministers-officially-recognise-space-as-an-operational-domain/" TargetMode="External"/><Relationship Id="rId26" Type="http://schemas.openxmlformats.org/officeDocument/2006/relationships/hyperlink" Target="https://www.businessinsider.com/space-junk-at-critical-density-2015-9" TargetMode="External"/><Relationship Id="rId39" Type="http://schemas.openxmlformats.org/officeDocument/2006/relationships/fontTable" Target="fontTable.xml"/><Relationship Id="rId21" Type="http://schemas.openxmlformats.org/officeDocument/2006/relationships/hyperlink" Target="https://www.nytimes.com/2018/07/11/opinion/what-america-gets-out-of-nato.html" TargetMode="External"/><Relationship Id="rId34" Type="http://schemas.openxmlformats.org/officeDocument/2006/relationships/hyperlink" Target="https://www.europeanleadershipnetwork.org/commentary/the-art-of-space-deterrence/" TargetMode="External"/><Relationship Id="rId7" Type="http://schemas.openxmlformats.org/officeDocument/2006/relationships/hyperlink" Target="https://hbr.org/search?term=rana%20mitter&amp;search_type=search-all" TargetMode="External"/><Relationship Id="rId12" Type="http://schemas.openxmlformats.org/officeDocument/2006/relationships/hyperlink" Target="https://archive.md/o/bc9l4/www.cpppc.org/en/zy/994006.jhtml" TargetMode="External"/><Relationship Id="rId17" Type="http://schemas.openxmlformats.org/officeDocument/2006/relationships/hyperlink" Target="https://peaceinspace.com/2019/12/nato-secretary-general-stoltenberg-no-weapons-in-space/" TargetMode="External"/><Relationship Id="rId25" Type="http://schemas.openxmlformats.org/officeDocument/2006/relationships/hyperlink" Target="https://www.businessinsider.com/russia-says-space-junk-could-spark-war-2016-1" TargetMode="External"/><Relationship Id="rId33" Type="http://schemas.openxmlformats.org/officeDocument/2006/relationships/hyperlink" Target="https://apps.dtic.mil/dtic/tr/fulltext/u2/a587431.pdf" TargetMode="External"/><Relationship Id="rId38" Type="http://schemas.openxmlformats.org/officeDocument/2006/relationships/hyperlink" Target="https://fasterplease.substack.com/p/-why-a-spacex-bankruptcy-would-hurt" TargetMode="External"/><Relationship Id="rId2" Type="http://schemas.openxmlformats.org/officeDocument/2006/relationships/numbering" Target="numbering.xml"/><Relationship Id="rId16" Type="http://schemas.openxmlformats.org/officeDocument/2006/relationships/hyperlink" Target="http://www.jessicachenweiss.com/uploads/3/0/6/3/30636001/19-01-24-elite-statements-isq-ca.pdf" TargetMode="External"/><Relationship Id="rId20" Type="http://schemas.openxmlformats.org/officeDocument/2006/relationships/hyperlink" Target="https://www.files.ethz.ch/isn/124749/ESPI_Perspectives_40.pdf" TargetMode="External"/><Relationship Id="rId29" Type="http://schemas.openxmlformats.org/officeDocument/2006/relationships/hyperlink" Target="https://www.nasa.gov/press-release/nasa-invests-in-tech-concepts-aimed-at-exploring-lunar-craters-mining-asteroids" TargetMode="External"/><Relationship Id="rId1" Type="http://schemas.openxmlformats.org/officeDocument/2006/relationships/customXml" Target="../customXml/item1.xml"/><Relationship Id="rId6" Type="http://schemas.openxmlformats.org/officeDocument/2006/relationships/hyperlink" Target="https://thelawdictionary.org/unjust/" TargetMode="External"/><Relationship Id="rId11" Type="http://schemas.openxmlformats.org/officeDocument/2006/relationships/hyperlink" Target="https://www.technologyreview.com/2021/01/21/1016513/china-private-commercial-space-industry-dominance/" TargetMode="External"/><Relationship Id="rId24" Type="http://schemas.openxmlformats.org/officeDocument/2006/relationships/hyperlink" Target="https://www.vox.com/future-perfect/2018/10/26/18023366/far-future-effective-altruism-existential-risk-doing-good" TargetMode="External"/><Relationship Id="rId32" Type="http://schemas.openxmlformats.org/officeDocument/2006/relationships/hyperlink" Target="https://www.nasa.gov/directorates/spacetech/niac/2019_Phase_I_Phase_II/Mini_Bee_Prototype" TargetMode="External"/><Relationship Id="rId37" Type="http://schemas.openxmlformats.org/officeDocument/2006/relationships/hyperlink" Target="https://www.cnn.com/2019/07/25/asia/internet-undersea-cables-intl-hnk/index.html"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rchive.md/o/bc9l4/https:/www.bbc.com/news/science-environment-54076895" TargetMode="External"/><Relationship Id="rId23" Type="http://schemas.openxmlformats.org/officeDocument/2006/relationships/hyperlink" Target="https://republicans-science.house.gov/sites/republicans.science.house.gov/files/documents/TheFutureofSpaceCommercializationFinal.pdf" TargetMode="External"/><Relationship Id="rId28" Type="http://schemas.openxmlformats.org/officeDocument/2006/relationships/hyperlink" Target="https://www.sciencedirect.com/science/article/pii/S0094576515303416" TargetMode="External"/><Relationship Id="rId36" Type="http://schemas.openxmlformats.org/officeDocument/2006/relationships/hyperlink" Target="https://defenceindepth.co/2017/01/11/chinas-space-weapons-test-ten-years-on-behemoth-pulls-the-peasants-plough/" TargetMode="External"/><Relationship Id="rId10" Type="http://schemas.openxmlformats.org/officeDocument/2006/relationships/hyperlink" Target="https://hbr.org/2011/06/what-the-west-doesnt-get-about-china" TargetMode="External"/><Relationship Id="rId19" Type="http://schemas.openxmlformats.org/officeDocument/2006/relationships/hyperlink" Target="https://www.nato.int/cps/en/natohq/who_is_who_49999.htm" TargetMode="External"/><Relationship Id="rId31" Type="http://schemas.openxmlformats.org/officeDocument/2006/relationships/hyperlink" Target="https://www.nasa.gov/niac" TargetMode="External"/><Relationship Id="rId4" Type="http://schemas.openxmlformats.org/officeDocument/2006/relationships/settings" Target="settings.xml"/><Relationship Id="rId9" Type="http://schemas.openxmlformats.org/officeDocument/2006/relationships/hyperlink" Target="https://hbr.org/2021/05/what-the-west-gets-wrong-about-china%20accessed%2012/14/21" TargetMode="External"/><Relationship Id="rId14" Type="http://schemas.openxmlformats.org/officeDocument/2006/relationships/hyperlink" Target="https://archive.md/o/bc9l4/https:/spacenews.com/spacety-releases-first-sar-images/" TargetMode="External"/><Relationship Id="rId22" Type="http://schemas.openxmlformats.org/officeDocument/2006/relationships/hyperlink" Target="https://phys.org/news/2017-03-future-space-colonization-terraforming-habitats.html%20Accessed%201/2/20" TargetMode="External"/><Relationship Id="rId27" Type="http://schemas.openxmlformats.org/officeDocument/2006/relationships/hyperlink" Target="https://www.nasa.gov/mission_pages/station/news/orbital_debris.html" TargetMode="External"/><Relationship Id="rId30" Type="http://schemas.openxmlformats.org/officeDocument/2006/relationships/hyperlink" Target="https://www.nasa.gov/specials/moon2mars/" TargetMode="External"/><Relationship Id="rId35" Type="http://schemas.openxmlformats.org/officeDocument/2006/relationships/hyperlink" Target="https://doi.org/10.1080/14777622.2014.890489" TargetMode="External"/><Relationship Id="rId8" Type="http://schemas.openxmlformats.org/officeDocument/2006/relationships/hyperlink" Target="https://hbr.org/search?term=elsbeth%20johnson&amp;search_type=search-al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15736</Words>
  <Characters>89696</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2</cp:revision>
  <dcterms:created xsi:type="dcterms:W3CDTF">2022-01-29T21:09:00Z</dcterms:created>
  <dcterms:modified xsi:type="dcterms:W3CDTF">2022-01-29T21:09:00Z</dcterms:modified>
</cp:coreProperties>
</file>