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61C35" w14:textId="68023829" w:rsidR="00A95652" w:rsidRDefault="000560FB" w:rsidP="000560FB">
      <w:pPr>
        <w:pStyle w:val="Heading1"/>
      </w:pPr>
      <w:r>
        <w:t>1NC</w:t>
      </w:r>
    </w:p>
    <w:p w14:paraId="5D094038" w14:textId="5763D4D2" w:rsidR="007C4BD0" w:rsidRDefault="007C4BD0" w:rsidP="007C4BD0">
      <w:pPr>
        <w:pStyle w:val="Heading3"/>
      </w:pPr>
      <w:r>
        <w:t xml:space="preserve">1NC – OFF </w:t>
      </w:r>
    </w:p>
    <w:p w14:paraId="46F18BF8" w14:textId="77777777" w:rsidR="007C4BD0" w:rsidRDefault="007C4BD0" w:rsidP="007C4BD0">
      <w:pPr>
        <w:pStyle w:val="Heading4"/>
      </w:pPr>
      <w:r>
        <w:t xml:space="preserve">Space Commercialization </w:t>
      </w:r>
      <w:r>
        <w:rPr>
          <w:u w:val="single"/>
        </w:rPr>
        <w:t>drives</w:t>
      </w:r>
      <w:r>
        <w:t xml:space="preserve"> Tech Innovation in the Status Quo – it provides a </w:t>
      </w:r>
      <w:r>
        <w:rPr>
          <w:u w:val="single"/>
        </w:rPr>
        <w:t>unique impetus</w:t>
      </w:r>
      <w:r>
        <w:t>.</w:t>
      </w:r>
    </w:p>
    <w:p w14:paraId="3B938AF3" w14:textId="77777777" w:rsidR="007C4BD0" w:rsidRDefault="007C4BD0" w:rsidP="007C4BD0">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26466EA9" w14:textId="77777777" w:rsidR="007C4BD0" w:rsidRPr="00D428FF" w:rsidRDefault="007C4BD0" w:rsidP="007C4BD0">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7100FD3" w14:textId="77777777" w:rsidR="007C4BD0" w:rsidRDefault="007C4BD0" w:rsidP="007C4BD0">
      <w:pPr>
        <w:pStyle w:val="Heading4"/>
      </w:pPr>
      <w:r>
        <w:t xml:space="preserve">Strong Innovation </w:t>
      </w:r>
      <w:r>
        <w:rPr>
          <w:u w:val="single"/>
        </w:rPr>
        <w:t>solves Extinction</w:t>
      </w:r>
      <w:r>
        <w:t>.</w:t>
      </w:r>
    </w:p>
    <w:p w14:paraId="3E3C07F7" w14:textId="77777777" w:rsidR="007C4BD0" w:rsidRPr="003C3DBE" w:rsidRDefault="007C4BD0" w:rsidP="007C4BD0">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00A6161" w14:textId="77777777" w:rsidR="007C4BD0" w:rsidRPr="001E11C4" w:rsidRDefault="007C4BD0" w:rsidP="007C4BD0">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49468720" w14:textId="77777777" w:rsidR="007C4BD0" w:rsidRPr="00B55AD5" w:rsidRDefault="007C4BD0" w:rsidP="007C4BD0"/>
    <w:p w14:paraId="3831795A" w14:textId="77777777" w:rsidR="007C4BD0" w:rsidRPr="007C4BD0" w:rsidRDefault="007C4BD0" w:rsidP="007C4BD0"/>
    <w:p w14:paraId="5FE48F91" w14:textId="36DC08DE" w:rsidR="00E6778D" w:rsidRDefault="00E6778D" w:rsidP="00E6778D">
      <w:pPr>
        <w:pStyle w:val="Heading3"/>
      </w:pPr>
      <w:r>
        <w:t>1NC – OFF</w:t>
      </w:r>
    </w:p>
    <w:p w14:paraId="24122FB2" w14:textId="7CCB6884" w:rsidR="00C2542C" w:rsidRDefault="00E6778D" w:rsidP="00C2542C">
      <w:pPr>
        <w:pStyle w:val="Heading4"/>
      </w:pPr>
      <w:r>
        <w:t xml:space="preserve">CP: </w:t>
      </w:r>
      <w:r w:rsidR="00C2542C">
        <w:t xml:space="preserve">For </w:t>
      </w:r>
      <w:r w:rsidR="007C4BD0">
        <w:t>States</w:t>
      </w:r>
      <w:r>
        <w:t xml:space="preserve"> should </w:t>
      </w:r>
      <w:r w:rsidR="00C2542C">
        <w:t xml:space="preserve">all space </w:t>
      </w:r>
      <w:r w:rsidR="00C2542C">
        <w:rPr>
          <w:rFonts w:cs="Calibri"/>
        </w:rPr>
        <w:t>commercial space stations that replace the International Space Station, States should</w:t>
      </w:r>
      <w:r w:rsidR="00C2542C">
        <w:t xml:space="preserve"> </w:t>
      </w:r>
      <w:r w:rsidR="00026EA8">
        <w:t xml:space="preserve">establish regulatory regimes that </w:t>
      </w:r>
      <w:r>
        <w:t>mandate</w:t>
      </w:r>
    </w:p>
    <w:p w14:paraId="39E9D1DF" w14:textId="340D1C27" w:rsidR="00C2542C" w:rsidRDefault="007C4BD0" w:rsidP="00C2542C">
      <w:pPr>
        <w:pStyle w:val="Heading4"/>
        <w:numPr>
          <w:ilvl w:val="0"/>
          <w:numId w:val="12"/>
        </w:numPr>
      </w:pPr>
      <w:r>
        <w:t xml:space="preserve">international </w:t>
      </w:r>
      <w:r w:rsidR="00C2542C">
        <w:t xml:space="preserve">cooperation and </w:t>
      </w:r>
      <w:r w:rsidR="00C56CBC">
        <w:t xml:space="preserve">intergovernmental agreements </w:t>
      </w:r>
    </w:p>
    <w:p w14:paraId="3305E124" w14:textId="49558511" w:rsidR="00C2542C" w:rsidRDefault="00C56CBC" w:rsidP="00C2542C">
      <w:pPr>
        <w:pStyle w:val="Heading4"/>
        <w:numPr>
          <w:ilvl w:val="0"/>
          <w:numId w:val="12"/>
        </w:numPr>
      </w:pPr>
      <w:r>
        <w:t>four memoranda of understanding between other cooperating space agencies</w:t>
      </w:r>
    </w:p>
    <w:p w14:paraId="04E1F9F7" w14:textId="37A8026B" w:rsidR="00C56CBC" w:rsidRDefault="00C56CBC" w:rsidP="00C2542C">
      <w:pPr>
        <w:pStyle w:val="Heading4"/>
        <w:numPr>
          <w:ilvl w:val="0"/>
          <w:numId w:val="12"/>
        </w:numPr>
      </w:pPr>
      <w:r>
        <w:t>bilateral implementing arrangements between space agencies</w:t>
      </w:r>
    </w:p>
    <w:p w14:paraId="01E1B19F" w14:textId="4A67DF8D" w:rsidR="00C2542C" w:rsidRDefault="00C2542C" w:rsidP="00C2542C"/>
    <w:p w14:paraId="0E4420AA" w14:textId="4940CC72" w:rsidR="000560FB" w:rsidRDefault="00E6778D" w:rsidP="00C2542C">
      <w:pPr>
        <w:pStyle w:val="Heading3"/>
        <w:ind w:left="1440"/>
        <w:jc w:val="left"/>
      </w:pPr>
      <w:r>
        <w:t>1NC - OFF</w:t>
      </w:r>
    </w:p>
    <w:p w14:paraId="66A5C058" w14:textId="25F57F2C" w:rsidR="000560FB" w:rsidRDefault="000560FB" w:rsidP="000560FB">
      <w:pPr>
        <w:pStyle w:val="Heading4"/>
      </w:pPr>
      <w:r>
        <w:t xml:space="preserve">[States] should </w:t>
      </w:r>
      <w:proofErr w:type="gramStart"/>
      <w:r>
        <w:t>enter into</w:t>
      </w:r>
      <w:proofErr w:type="gramEnd"/>
      <w:r>
        <w:t xml:space="preserve"> a prior and binding consultation with the North Atlantic Treaty Organization over a proposal to declare </w:t>
      </w:r>
      <w:r w:rsidR="007C4BD0">
        <w:rPr>
          <w:rFonts w:cs="Calibri"/>
        </w:rPr>
        <w:t>the</w:t>
      </w:r>
      <w:r w:rsidR="007C4BD0" w:rsidRPr="00623846">
        <w:rPr>
          <w:rFonts w:cs="Calibri"/>
        </w:rPr>
        <w:t xml:space="preserve"> appropriat</w:t>
      </w:r>
      <w:r w:rsidR="007C4BD0">
        <w:rPr>
          <w:rFonts w:cs="Calibri"/>
        </w:rPr>
        <w:t>ion of</w:t>
      </w:r>
      <w:r w:rsidR="007C4BD0" w:rsidRPr="00623846">
        <w:rPr>
          <w:rFonts w:cs="Calibri"/>
        </w:rPr>
        <w:t xml:space="preserve"> outer space </w:t>
      </w:r>
      <w:r w:rsidR="007C4BD0">
        <w:rPr>
          <w:rFonts w:cs="Calibri"/>
        </w:rPr>
        <w:t xml:space="preserve">by private entities </w:t>
      </w:r>
      <w:r w:rsidR="007C4BD0" w:rsidRPr="00623846">
        <w:rPr>
          <w:rFonts w:cs="Calibri"/>
        </w:rPr>
        <w:t xml:space="preserve">via </w:t>
      </w:r>
      <w:r w:rsidR="007C4BD0">
        <w:rPr>
          <w:rFonts w:cs="Calibri"/>
        </w:rPr>
        <w:t>commercial space stations that replace the International Space Station unjust.</w:t>
      </w:r>
      <w:r>
        <w:t xml:space="preserve"> [States] will support the proposal and adopt the results of consultation. </w:t>
      </w:r>
    </w:p>
    <w:p w14:paraId="7FD0DEB6" w14:textId="77777777" w:rsidR="000560FB" w:rsidRPr="003469F6" w:rsidRDefault="000560FB" w:rsidP="000560FB"/>
    <w:p w14:paraId="0AFCD7CB" w14:textId="77777777" w:rsidR="000560FB" w:rsidRDefault="000560FB" w:rsidP="000560FB">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20EF3AF9" w14:textId="77777777" w:rsidR="000560FB" w:rsidRPr="008D594E" w:rsidRDefault="000560FB" w:rsidP="000560FB">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8" w:history="1">
        <w:r>
          <w:rPr>
            <w:rStyle w:val="Hyperlink"/>
          </w:rPr>
          <w:t>NATO Secretary General Stoltenberg: no weapons In space – Peace In Space</w:t>
        </w:r>
      </w:hyperlink>
      <w:r>
        <w:t xml:space="preserve"> Accessed 12-9 // gord0</w:t>
      </w:r>
    </w:p>
    <w:p w14:paraId="14B62D17" w14:textId="77777777" w:rsidR="000560FB" w:rsidRPr="008D594E" w:rsidRDefault="000560FB" w:rsidP="000560FB">
      <w:pPr>
        <w:rPr>
          <w:u w:val="single"/>
        </w:rPr>
      </w:pPr>
      <w:r>
        <w:t>In a November 20 speech to </w:t>
      </w:r>
      <w:hyperlink r:id="rId9"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2BEC7B89" w14:textId="77777777" w:rsidR="000560FB" w:rsidRDefault="000560FB" w:rsidP="000560FB">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2A4C08BE" w14:textId="77777777" w:rsidR="000560FB" w:rsidRPr="00C20E74" w:rsidRDefault="000560FB" w:rsidP="000560FB">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10" w:history="1">
        <w:r w:rsidRPr="008D594E">
          <w:t>NATO Secretary General Jens Stoltenberg</w:t>
        </w:r>
      </w:hyperlink>
    </w:p>
    <w:p w14:paraId="41F82FEC" w14:textId="77777777" w:rsidR="000560FB" w:rsidRPr="00C20E74" w:rsidRDefault="000560FB" w:rsidP="000560FB">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695354D6" w14:textId="77777777" w:rsidR="000560FB" w:rsidRPr="00C20E74" w:rsidRDefault="000560FB" w:rsidP="000560FB">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3CEA895B" w14:textId="77777777" w:rsidR="000560FB" w:rsidRPr="00C20E74" w:rsidRDefault="000560FB" w:rsidP="000560FB">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0CA44C51" w14:textId="77777777" w:rsidR="000560FB" w:rsidRPr="00C20E74" w:rsidRDefault="000560FB" w:rsidP="000560FB">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16107441" w14:textId="77777777" w:rsidR="000560FB" w:rsidRDefault="000560FB" w:rsidP="000560FB">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10489744" w14:textId="77777777" w:rsidR="000560FB" w:rsidRPr="00BF3A5E" w:rsidRDefault="000560FB" w:rsidP="000560FB">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11" w:history="1">
        <w:r>
          <w:rPr>
            <w:rStyle w:val="Hyperlink"/>
          </w:rPr>
          <w:t>NATO and Space: Why is Space Relevant for NATO? (ethz.ch)</w:t>
        </w:r>
      </w:hyperlink>
      <w:r>
        <w:rPr>
          <w:shd w:val="clear" w:color="auto" w:fill="FFFFFF"/>
        </w:rPr>
        <w:t> </w:t>
      </w:r>
      <w:r>
        <w:t>Page 2-3 Accessed 12-9 // gord0</w:t>
      </w:r>
    </w:p>
    <w:p w14:paraId="4BDFC147" w14:textId="77777777" w:rsidR="000560FB" w:rsidRPr="00F2411D" w:rsidRDefault="000560FB" w:rsidP="000560FB">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620695C3" w14:textId="77777777" w:rsidR="000560FB" w:rsidRDefault="000560FB" w:rsidP="000560FB">
      <w:pPr>
        <w:pStyle w:val="Heading4"/>
      </w:pPr>
      <w:r>
        <w:t>NATO is a force multiplier – solves a slew of existential threats</w:t>
      </w:r>
    </w:p>
    <w:p w14:paraId="31AC32EE" w14:textId="77777777" w:rsidR="000560FB" w:rsidRDefault="000560FB" w:rsidP="000560FB">
      <w:r w:rsidRPr="003507A9">
        <w:rPr>
          <w:rStyle w:val="Style13ptBold"/>
        </w:rPr>
        <w:t>Burns 18</w:t>
      </w:r>
      <w:r w:rsidRPr="001F49ED">
        <w:rPr>
          <w:sz w:val="16"/>
        </w:rPr>
        <w:t xml:space="preserve"> </w:t>
      </w:r>
      <w:r w:rsidRPr="003507A9">
        <w:t xml:space="preserve">Nicholas Burns 7-11-2018 “What America Gets Out of NATO” </w:t>
      </w:r>
      <w:hyperlink r:id="rId12"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362AAD2D" w14:textId="75FF1373" w:rsidR="000560FB" w:rsidRDefault="000560FB" w:rsidP="000560FB">
      <w:pPr>
        <w:rPr>
          <w:sz w:val="16"/>
        </w:rPr>
      </w:pPr>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0E02669B" w14:textId="2ADBCFB1" w:rsidR="00E6778D" w:rsidRDefault="00E6778D" w:rsidP="00E6778D">
      <w:pPr>
        <w:pStyle w:val="Heading3"/>
      </w:pPr>
      <w:r>
        <w:t>Space Stations</w:t>
      </w:r>
    </w:p>
    <w:p w14:paraId="4DBB8C78" w14:textId="04609D23" w:rsidR="00C2542C" w:rsidRDefault="00C2542C" w:rsidP="00C2542C">
      <w:pPr>
        <w:pStyle w:val="Heading4"/>
      </w:pPr>
      <w:r>
        <w:t>Uncontrollable arms race is inevitable – Russian ASATs now despite the ISS</w:t>
      </w:r>
    </w:p>
    <w:p w14:paraId="411C63CC" w14:textId="77777777" w:rsidR="00C2542C" w:rsidRPr="00C2542C" w:rsidRDefault="00C2542C" w:rsidP="00C2542C"/>
    <w:p w14:paraId="1134E300" w14:textId="77777777" w:rsidR="00E6778D" w:rsidRPr="00E70197" w:rsidRDefault="00E6778D" w:rsidP="00E6778D">
      <w:pPr>
        <w:pStyle w:val="Heading4"/>
      </w:pPr>
      <w:r w:rsidRPr="00E70197">
        <w:t>Space exploration fails without private sector leadership.</w:t>
      </w:r>
    </w:p>
    <w:p w14:paraId="34F53F28" w14:textId="77777777" w:rsidR="00E6778D" w:rsidRPr="00E70197" w:rsidRDefault="00E6778D" w:rsidP="00E6778D">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0A73A2B0" w14:textId="619F227C" w:rsidR="00E6778D" w:rsidRPr="00E6778D" w:rsidRDefault="00E6778D" w:rsidP="00E6778D">
      <w:pPr>
        <w:rPr>
          <w:u w:val="single"/>
        </w:rPr>
      </w:pPr>
      <w:r w:rsidRPr="005269A9">
        <w:rPr>
          <w:sz w:val="16"/>
        </w:rPr>
        <w:t xml:space="preserve">How </w:t>
      </w:r>
      <w:r w:rsidRPr="00E70197">
        <w:rPr>
          <w:rStyle w:val="StyleUnderline"/>
        </w:rPr>
        <w:t xml:space="preserve">Private Companies Are Changing </w:t>
      </w:r>
      <w:proofErr w:type="gramStart"/>
      <w:r w:rsidRPr="00E70197">
        <w:rPr>
          <w:rStyle w:val="StyleUnderline"/>
        </w:rPr>
        <w:t>The</w:t>
      </w:r>
      <w:proofErr w:type="gramEnd"/>
      <w:r w:rsidRPr="00E70197">
        <w:rPr>
          <w:rStyle w:val="StyleUnderline"/>
        </w:rPr>
        <w:t xml:space="preserve"> Future Of Space Exploration</w:t>
      </w:r>
      <w:r w:rsidRPr="005269A9">
        <w:rPr>
          <w:sz w:val="16"/>
        </w:rPr>
        <w:t xml:space="preserve"> LISTEN SpaceX founder Elon Musk addresses the media alongside NASA Administrator Jim </w:t>
      </w:r>
      <w:proofErr w:type="spellStart"/>
      <w:r w:rsidRPr="005269A9">
        <w:rPr>
          <w:sz w:val="16"/>
        </w:rPr>
        <w:t>Bridenstine</w:t>
      </w:r>
      <w:proofErr w:type="spellEnd"/>
      <w:r w:rsidRPr="005269A9">
        <w:rPr>
          <w:sz w:val="16"/>
        </w:rPr>
        <w:t xml:space="preserv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5269A9">
        <w:rPr>
          <w:sz w:val="16"/>
        </w:rPr>
        <w:t xml:space="preserve">. We’ll peer out into the near future and next steps in human space exploration. Guests Ariel </w:t>
      </w:r>
      <w:proofErr w:type="spellStart"/>
      <w:r w:rsidRPr="005269A9">
        <w:rPr>
          <w:sz w:val="16"/>
        </w:rPr>
        <w:t>Ekblaw</w:t>
      </w:r>
      <w:proofErr w:type="spellEnd"/>
      <w:r w:rsidRPr="005269A9">
        <w:rPr>
          <w:sz w:val="16"/>
        </w:rPr>
        <w:t xml:space="preserve">, </w:t>
      </w:r>
      <w:proofErr w:type="gramStart"/>
      <w:r w:rsidRPr="005269A9">
        <w:rPr>
          <w:sz w:val="16"/>
        </w:rPr>
        <w:t>founder</w:t>
      </w:r>
      <w:proofErr w:type="gramEnd"/>
      <w:r w:rsidRPr="005269A9">
        <w:rPr>
          <w:sz w:val="16"/>
        </w:rPr>
        <w:t xml:space="preserve">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5269A9">
        <w:rPr>
          <w:sz w:val="16"/>
        </w:rPr>
        <w:t>Ekblaw</w:t>
      </w:r>
      <w:proofErr w:type="spellEnd"/>
      <w:r w:rsidRPr="005269A9">
        <w:rPr>
          <w:sz w:val="16"/>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5269A9">
        <w:rPr>
          <w:sz w:val="16"/>
        </w:rPr>
        <w:t xml:space="preserve">Ariel </w:t>
      </w:r>
      <w:proofErr w:type="spellStart"/>
      <w:r w:rsidRPr="005269A9">
        <w:rPr>
          <w:sz w:val="16"/>
        </w:rPr>
        <w:t>Ekblaw</w:t>
      </w:r>
      <w:proofErr w:type="spellEnd"/>
      <w:r w:rsidRPr="00E70197">
        <w:rPr>
          <w:rStyle w:val="StyleUnderline"/>
        </w:rPr>
        <w:t xml:space="preserve">: “I would say we’re both close — we’re dangerously close — and yet so far away. </w:t>
      </w:r>
      <w:proofErr w:type="gramStart"/>
      <w:r w:rsidRPr="00E70197">
        <w:rPr>
          <w:rStyle w:val="StyleUnderline"/>
        </w:rPr>
        <w:t>So</w:t>
      </w:r>
      <w:proofErr w:type="gramEnd"/>
      <w:r w:rsidRPr="00E70197">
        <w:rPr>
          <w:rStyle w:val="StyleUnderline"/>
        </w:rPr>
        <w:t xml:space="preserve"> companies like Blue Origin and Virgin Galactic are racing to be able to send some of the first space tourists into low Earth orbit on some of their crafts, in either this year, or upcoming years.</w:t>
      </w:r>
      <w:r w:rsidRPr="005269A9">
        <w:rPr>
          <w:sz w:val="16"/>
        </w:rPr>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5269A9">
        <w:rPr>
          <w:sz w:val="16"/>
        </w:rPr>
        <w:t xml:space="preserve"> There </w:t>
      </w:r>
      <w:proofErr w:type="gramStart"/>
      <w:r w:rsidRPr="005269A9">
        <w:rPr>
          <w:sz w:val="16"/>
        </w:rPr>
        <w:t>are</w:t>
      </w:r>
      <w:proofErr w:type="gramEnd"/>
      <w:r w:rsidRPr="005269A9">
        <w:rPr>
          <w:sz w:val="16"/>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5269A9">
        <w:rPr>
          <w:sz w:val="16"/>
        </w:rPr>
        <w:t>And,</w:t>
      </w:r>
      <w:proofErr w:type="gramEnd"/>
      <w:r w:rsidRPr="005269A9">
        <w:rPr>
          <w:sz w:val="16"/>
        </w:rPr>
        <w:t xml:space="preserve"> ‘don’t touch that.’ And you let them go.” </w:t>
      </w:r>
      <w:r w:rsidRPr="005269A9">
        <w:rPr>
          <w:rStyle w:val="StyleUnderline"/>
          <w:highlight w:val="cyan"/>
        </w:rPr>
        <w:t>On whether it’s possible</w:t>
      </w:r>
      <w:r w:rsidRPr="00E70197">
        <w:rPr>
          <w:rStyle w:val="StyleUnderline"/>
        </w:rPr>
        <w:t xml:space="preserve"> to go to Mars </w:t>
      </w:r>
      <w:r w:rsidRPr="005269A9">
        <w:rPr>
          <w:rStyle w:val="StyleUnderline"/>
          <w:highlight w:val="cyan"/>
        </w:rPr>
        <w:t>without commercial interest</w:t>
      </w:r>
      <w:r w:rsidRPr="00E70197">
        <w:rPr>
          <w:rStyle w:val="StyleUnderline"/>
        </w:rPr>
        <w:t xml:space="preserve"> involved </w:t>
      </w:r>
      <w:r w:rsidRPr="005269A9">
        <w:rPr>
          <w:sz w:val="16"/>
        </w:rPr>
        <w:t xml:space="preserve">Ariel </w:t>
      </w:r>
      <w:proofErr w:type="spellStart"/>
      <w:r w:rsidRPr="005269A9">
        <w:rPr>
          <w:sz w:val="16"/>
        </w:rPr>
        <w:t>Ekblaw</w:t>
      </w:r>
      <w:proofErr w:type="spellEnd"/>
      <w:r w:rsidRPr="005269A9">
        <w:rPr>
          <w:sz w:val="16"/>
        </w:rPr>
        <w:t xml:space="preserve">: “I think </w:t>
      </w:r>
      <w:r w:rsidRPr="005269A9">
        <w:rPr>
          <w:rStyle w:val="StyleUnderline"/>
          <w:highlight w:val="cyan"/>
        </w:rPr>
        <w:t>it’s critical to have both</w:t>
      </w:r>
      <w:r w:rsidRPr="005269A9">
        <w:rPr>
          <w:sz w:val="16"/>
        </w:rPr>
        <w:t xml:space="preserve">. As Charlie and </w:t>
      </w:r>
      <w:proofErr w:type="spellStart"/>
      <w:r w:rsidRPr="005269A9">
        <w:rPr>
          <w:sz w:val="16"/>
        </w:rPr>
        <w:t>Dava</w:t>
      </w:r>
      <w:proofErr w:type="spellEnd"/>
      <w:r w:rsidRPr="005269A9">
        <w:rPr>
          <w:sz w:val="16"/>
        </w:rPr>
        <w:t xml:space="preserve"> Newman — another colleague of mine — have shown: </w:t>
      </w:r>
      <w:r w:rsidRPr="005269A9">
        <w:rPr>
          <w:rStyle w:val="StyleUnderline"/>
          <w:highlight w:val="cyan"/>
        </w:rPr>
        <w:t>the path</w:t>
      </w:r>
      <w:r w:rsidRPr="00E70197">
        <w:rPr>
          <w:rStyle w:val="StyleUnderline"/>
        </w:rPr>
        <w:t xml:space="preserve"> from moon to Mars </w:t>
      </w:r>
      <w:r w:rsidRPr="005269A9">
        <w:rPr>
          <w:rStyle w:val="StyleUnderline"/>
          <w:highlight w:val="cyan"/>
        </w:rPr>
        <w:t>is going to be a public-private partnership</w:t>
      </w:r>
      <w:r w:rsidRPr="00E70197">
        <w:rPr>
          <w:rStyle w:val="StyleUnderline"/>
        </w:rPr>
        <w:t xml:space="preserve"> path</w:t>
      </w:r>
      <w:r w:rsidRPr="005269A9">
        <w:rPr>
          <w:sz w:val="16"/>
        </w:rPr>
        <w:t xml:space="preserve">. And </w:t>
      </w:r>
      <w:r w:rsidRPr="005269A9">
        <w:rPr>
          <w:rStyle w:val="StyleUnderline"/>
          <w:highlight w:val="cyan"/>
        </w:rPr>
        <w:t>we need</w:t>
      </w:r>
      <w:r w:rsidRPr="00E70197">
        <w:rPr>
          <w:rStyle w:val="StyleUnderline"/>
        </w:rPr>
        <w:t xml:space="preserve"> the capability that </w:t>
      </w:r>
      <w:r w:rsidRPr="005269A9">
        <w:rPr>
          <w:rStyle w:val="StyleUnderline"/>
          <w:highlight w:val="cyan"/>
        </w:rPr>
        <w:t>private</w:t>
      </w:r>
      <w:r w:rsidRPr="00E70197">
        <w:rPr>
          <w:rStyle w:val="StyleUnderline"/>
        </w:rPr>
        <w:t xml:space="preserve"> brings</w:t>
      </w:r>
      <w:r w:rsidRPr="005269A9">
        <w:rPr>
          <w:sz w:val="16"/>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5269A9">
        <w:rPr>
          <w:sz w:val="16"/>
        </w:rPr>
        <w:t>pretty awesome</w:t>
      </w:r>
      <w:proofErr w:type="gramEnd"/>
      <w:r w:rsidRPr="005269A9">
        <w:rPr>
          <w:sz w:val="16"/>
        </w:rPr>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5269A9">
        <w:rPr>
          <w:sz w:val="16"/>
        </w:rPr>
        <w:t>blue sky</w:t>
      </w:r>
      <w:proofErr w:type="gramEnd"/>
      <w:r w:rsidRPr="005269A9">
        <w:rPr>
          <w:sz w:val="16"/>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the space industry has seen a shift in the way it does business, with newer players looking to capitalize on different markets and more ambitious projects. The result has been an explosion of growth within the commercial sector. It’s allowing for easier access to space than ever before</w:t>
      </w:r>
      <w:r w:rsidRPr="005269A9">
        <w:rPr>
          <w:sz w:val="16"/>
        </w:rPr>
        <w:t xml:space="preserve">, with both positive and negative results. Such growth is providing the commercial space industry with lots of momentum coming into the 2020s, but it’s unclear if this pace is something that can be kept up.” </w:t>
      </w:r>
      <w:proofErr w:type="spellStart"/>
      <w:r w:rsidRPr="005269A9">
        <w:rPr>
          <w:sz w:val="16"/>
        </w:rPr>
        <w:t>Axios</w:t>
      </w:r>
      <w:proofErr w:type="spellEnd"/>
      <w:r w:rsidRPr="005269A9">
        <w:rPr>
          <w:sz w:val="16"/>
        </w:rPr>
        <w:t>: “NASA’s murky commercial space future” — “</w:t>
      </w:r>
      <w:r w:rsidRPr="00E70197">
        <w:rPr>
          <w:rStyle w:val="StyleUnderline"/>
        </w:rPr>
        <w:t xml:space="preserve">NASA’s plans to create a robust economy in low-Earth orbit where private spaceflight companies can flourish could eventually leave the agency’s astronauts stranded on Earth with nowhere to go. </w:t>
      </w:r>
      <w:r w:rsidRPr="005269A9">
        <w:rPr>
          <w:sz w:val="16"/>
        </w:rPr>
        <w:t xml:space="preserve">“Why it matters: </w:t>
      </w:r>
      <w:r w:rsidRPr="005269A9">
        <w:rPr>
          <w:rStyle w:val="StyleUnderline"/>
          <w:highlight w:val="cyan"/>
        </w:rPr>
        <w:t>NASA</w:t>
      </w:r>
      <w:r w:rsidRPr="00E70197">
        <w:rPr>
          <w:rStyle w:val="StyleUnderline"/>
        </w:rPr>
        <w:t xml:space="preserve"> </w:t>
      </w:r>
      <w:r w:rsidRPr="005269A9">
        <w:rPr>
          <w:rStyle w:val="StyleUnderline"/>
          <w:highlight w:val="cyan"/>
        </w:rPr>
        <w:t>hopes</w:t>
      </w:r>
      <w:r w:rsidRPr="00E70197">
        <w:rPr>
          <w:rStyle w:val="StyleUnderline"/>
        </w:rPr>
        <w:t xml:space="preserve"> to play a </w:t>
      </w:r>
      <w:r w:rsidRPr="005269A9">
        <w:rPr>
          <w:rStyle w:val="StyleUnderline"/>
          <w:highlight w:val="cyan"/>
        </w:rPr>
        <w:t>lead</w:t>
      </w:r>
      <w:r w:rsidRPr="00E70197">
        <w:rPr>
          <w:rStyle w:val="StyleUnderline"/>
        </w:rPr>
        <w:t xml:space="preserve"> role in developing </w:t>
      </w:r>
      <w:r w:rsidRPr="005269A9">
        <w:rPr>
          <w:rStyle w:val="StyleUnderline"/>
          <w:highlight w:val="cyan"/>
        </w:rPr>
        <w:t>a private space</w:t>
      </w:r>
      <w:r w:rsidRPr="00E70197">
        <w:rPr>
          <w:rStyle w:val="StyleUnderline"/>
        </w:rPr>
        <w:t xml:space="preserve">flight </w:t>
      </w:r>
      <w:r w:rsidRPr="005269A9">
        <w:rPr>
          <w:rStyle w:val="StyleUnderline"/>
          <w:highlight w:val="cyan"/>
        </w:rPr>
        <w:t>economy</w:t>
      </w:r>
      <w:r w:rsidRPr="00E70197">
        <w:rPr>
          <w:rStyle w:val="StyleUnderline"/>
        </w:rPr>
        <w:t xml:space="preserve">, including private sector astronauts. The agency sees this </w:t>
      </w:r>
      <w:proofErr w:type="gramStart"/>
      <w:r w:rsidRPr="00E70197">
        <w:rPr>
          <w:rStyle w:val="StyleUnderline"/>
        </w:rPr>
        <w:t>as a way to</w:t>
      </w:r>
      <w:proofErr w:type="gramEnd"/>
      <w:r w:rsidRPr="00E70197">
        <w:rPr>
          <w:rStyle w:val="StyleUnderline"/>
        </w:rPr>
        <w:t xml:space="preserve"> free it up to focus on farther afield goals like bringing humans back to the Moon and, eventually, to Mars.</w:t>
      </w:r>
    </w:p>
    <w:p w14:paraId="3A909A50" w14:textId="77777777" w:rsidR="00E6778D" w:rsidRPr="00411CFA" w:rsidRDefault="00E6778D" w:rsidP="00E6778D">
      <w:pPr>
        <w:pStyle w:val="Heading4"/>
      </w:pPr>
      <w:r>
        <w:t xml:space="preserve">Space </w:t>
      </w:r>
      <w:r w:rsidRPr="00411CFA">
        <w:t>commercialization is a strong constraint on conflict</w:t>
      </w:r>
      <w:r>
        <w:t xml:space="preserve"> – solves space war</w:t>
      </w:r>
    </w:p>
    <w:p w14:paraId="587CB0A0" w14:textId="77777777" w:rsidR="00E6778D" w:rsidRPr="00411CFA" w:rsidRDefault="00E6778D" w:rsidP="00E6778D">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3"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4290C17E" w14:textId="77777777" w:rsidR="00E6778D" w:rsidRPr="00411CFA" w:rsidRDefault="00E6778D" w:rsidP="00E6778D">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465BD0AC" w14:textId="77777777" w:rsidR="00E6778D" w:rsidRPr="00411CFA" w:rsidRDefault="00E6778D" w:rsidP="00E6778D">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4B611E6A" w14:textId="77777777" w:rsidR="00E6778D" w:rsidRPr="00411CFA" w:rsidRDefault="00E6778D" w:rsidP="00E6778D">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67D8B0BB" w14:textId="77777777" w:rsidR="00E6778D" w:rsidRPr="00411CFA" w:rsidRDefault="00E6778D" w:rsidP="00E6778D">
      <w:pPr>
        <w:rPr>
          <w:sz w:val="16"/>
        </w:rPr>
      </w:pPr>
      <w:r w:rsidRPr="00411CFA">
        <w:rPr>
          <w:sz w:val="16"/>
        </w:rPr>
        <w:t>peaceful 35</w:t>
      </w:r>
    </w:p>
    <w:p w14:paraId="7F00E92B" w14:textId="77777777" w:rsidR="00E6778D" w:rsidRPr="00411CFA" w:rsidRDefault="00E6778D" w:rsidP="00E6778D">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60FE24C2" w14:textId="77777777" w:rsidR="00E6778D" w:rsidRPr="00411CFA" w:rsidRDefault="00E6778D" w:rsidP="00E6778D">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0D51659" w14:textId="77777777" w:rsidR="00E6778D" w:rsidRDefault="00E6778D" w:rsidP="00E6778D">
      <w:pPr>
        <w:rPr>
          <w:rStyle w:val="StyleUnderline"/>
          <w:highlight w:val="yellow"/>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companies need</w:t>
      </w:r>
    </w:p>
    <w:p w14:paraId="59C70F13" w14:textId="77777777" w:rsidR="00E6778D" w:rsidRDefault="00E6778D" w:rsidP="00E6778D">
      <w:pPr>
        <w:rPr>
          <w:rStyle w:val="StyleUnderline"/>
          <w:highlight w:val="yellow"/>
        </w:rPr>
      </w:pPr>
    </w:p>
    <w:p w14:paraId="449A3554" w14:textId="77777777" w:rsidR="00E6778D" w:rsidRDefault="00E6778D" w:rsidP="00E6778D">
      <w:pPr>
        <w:rPr>
          <w:rStyle w:val="StyleUnderline"/>
          <w:highlight w:val="yellow"/>
        </w:rPr>
      </w:pPr>
    </w:p>
    <w:p w14:paraId="6AFCA0CB" w14:textId="77777777" w:rsidR="00E6778D" w:rsidRPr="009E298E" w:rsidRDefault="00E6778D" w:rsidP="00E6778D">
      <w:pPr>
        <w:rPr>
          <w:u w:val="single"/>
        </w:rPr>
      </w:pPr>
      <w:r w:rsidRPr="00411CFA">
        <w:rPr>
          <w:rStyle w:val="StyleUnderline"/>
          <w:highlight w:val="yellow"/>
        </w:rPr>
        <w:t xml:space="preserve">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D0B6E3A" w14:textId="77777777" w:rsidR="00E6778D" w:rsidRPr="00E6778D" w:rsidRDefault="00E6778D" w:rsidP="00E6778D"/>
    <w:p w14:paraId="4E7FAF1A" w14:textId="4F8D311E" w:rsidR="000560FB" w:rsidRDefault="000560FB" w:rsidP="000560FB">
      <w:pPr>
        <w:pStyle w:val="Heading3"/>
      </w:pPr>
      <w:bookmarkStart w:id="0" w:name="_Hlk96193194"/>
      <w:proofErr w:type="spellStart"/>
      <w:r>
        <w:t>Heg</w:t>
      </w:r>
      <w:proofErr w:type="spellEnd"/>
      <w:r>
        <w:t xml:space="preserve"> Good</w:t>
      </w:r>
    </w:p>
    <w:p w14:paraId="46A568CA" w14:textId="77777777" w:rsidR="000560FB" w:rsidRDefault="000560FB" w:rsidP="000560FB">
      <w:pPr>
        <w:pStyle w:val="Heading4"/>
      </w:pPr>
      <w:r>
        <w:t>Unipolarity is unsustainable—COVID, widespread support for multilateralism, and Trump prove. China will welcome multipolarity, but continued American pursuit guarantees lash-out and conflict.</w:t>
      </w:r>
    </w:p>
    <w:p w14:paraId="52B1D6BD" w14:textId="77777777" w:rsidR="000560FB" w:rsidRPr="00D67CDF" w:rsidRDefault="000560FB" w:rsidP="000560FB">
      <w:r w:rsidRPr="000542E5">
        <w:rPr>
          <w:rStyle w:val="Style13ptBold"/>
        </w:rPr>
        <w:t>Byun 7/7</w:t>
      </w:r>
      <w:r>
        <w:t xml:space="preserve"> [See-Won Byun, San </w:t>
      </w:r>
      <w:proofErr w:type="spellStart"/>
      <w:r>
        <w:t>Fransisco</w:t>
      </w:r>
      <w:proofErr w:type="spellEnd"/>
      <w:r>
        <w:t xml:space="preserve"> State University, </w:t>
      </w:r>
      <w:r w:rsidRPr="00D67CDF">
        <w:t>See-Won Byun’s research and teaching focus on the politics of China, international relations of East Asia, and international relations theory.  Her research examines China’s political economy and global integration, interdependence and security in Asia, and national identity politics in Asian relations.  Before joining SF State, she was a Visiting Assistant Professor of Politics at Bates College.  She received a Ph.D. in political science and M.A. in international affairs from The George Washington University, M.A. in international studies from Yonsei University and B.A. in economics from Brown University.</w:t>
      </w:r>
      <w:r>
        <w:t>) “Chinese Views of Hegemony and Multilateralism in the Biden Era” THE ASAN FORUM, November-December 2021, Open Forum, 7/7/2021] RM</w:t>
      </w:r>
    </w:p>
    <w:p w14:paraId="0B87E3D6" w14:textId="77777777" w:rsidR="000560FB" w:rsidRPr="00F464CE" w:rsidRDefault="000560FB" w:rsidP="000560FB">
      <w:pPr>
        <w:rPr>
          <w:sz w:val="16"/>
        </w:rPr>
      </w:pPr>
      <w:r w:rsidRPr="00F464CE">
        <w:rPr>
          <w:sz w:val="16"/>
        </w:rPr>
        <w:t xml:space="preserve">Multilateralism was the driving theme of Xi Jinping’s 2021 World Economic Forum (WEF) speech in January, advancing his message there four years ago supporting economic globalization. Addressing post-pandemic global challenges, </w:t>
      </w:r>
      <w:proofErr w:type="gramStart"/>
      <w:r w:rsidRPr="00F464CE">
        <w:rPr>
          <w:sz w:val="16"/>
        </w:rPr>
        <w:t>Xi</w:t>
      </w:r>
      <w:proofErr w:type="gramEnd"/>
      <w:r w:rsidRPr="00F464CE">
        <w:rPr>
          <w:sz w:val="16"/>
        </w:rPr>
        <w:t xml:space="preserve"> insisted that “multilateralism should not be used as pretext for acts of unilateralism.” In addition, “differences in history, culture and social system should not be an excuse for antagonism or confrontation, but rather an incentive for cooperation.”1 Emphasizing a universal rules-based global governance system, </w:t>
      </w:r>
      <w:proofErr w:type="gramStart"/>
      <w:r w:rsidRPr="00F464CE">
        <w:rPr>
          <w:sz w:val="16"/>
        </w:rPr>
        <w:t>Xi</w:t>
      </w:r>
      <w:proofErr w:type="gramEnd"/>
      <w:r w:rsidRPr="00F464CE">
        <w:rPr>
          <w:sz w:val="16"/>
        </w:rPr>
        <w:t xml:space="preserve"> told </w:t>
      </w:r>
      <w:proofErr w:type="spellStart"/>
      <w:r w:rsidRPr="00F464CE">
        <w:rPr>
          <w:sz w:val="16"/>
        </w:rPr>
        <w:t>Boao</w:t>
      </w:r>
      <w:proofErr w:type="spellEnd"/>
      <w:r w:rsidRPr="00F464CE">
        <w:rPr>
          <w:sz w:val="16"/>
        </w:rPr>
        <w:t xml:space="preserve"> Forum partners in April, “what we need in today’s world is justice, not hegemony.” He reminded neighbors, “however strong it may grow, China will never seek hegemony, expansion, or a sphere of influence.”2 The Chinese state media contextualized President Joe Biden’s first overseas visit to Europe in June: “</w:t>
      </w:r>
      <w:r w:rsidRPr="00507FE8">
        <w:rPr>
          <w:b/>
          <w:bCs/>
          <w:highlight w:val="cyan"/>
          <w:u w:val="single"/>
        </w:rPr>
        <w:t>the</w:t>
      </w:r>
      <w:r w:rsidRPr="00FF3FCB">
        <w:rPr>
          <w:b/>
          <w:bCs/>
          <w:u w:val="single"/>
        </w:rPr>
        <w:t xml:space="preserve"> old </w:t>
      </w:r>
      <w:r w:rsidRPr="00507FE8">
        <w:rPr>
          <w:b/>
          <w:bCs/>
          <w:highlight w:val="cyan"/>
          <w:u w:val="single"/>
        </w:rPr>
        <w:t>international order</w:t>
      </w:r>
      <w:r w:rsidRPr="00FF3FCB">
        <w:rPr>
          <w:b/>
          <w:bCs/>
          <w:u w:val="single"/>
        </w:rPr>
        <w:t xml:space="preserve"> in the post-World War II era </w:t>
      </w:r>
      <w:r w:rsidRPr="00507FE8">
        <w:rPr>
          <w:b/>
          <w:bCs/>
          <w:highlight w:val="cyan"/>
          <w:u w:val="single"/>
        </w:rPr>
        <w:t>led by the US has become</w:t>
      </w:r>
      <w:r w:rsidRPr="00FF3FCB">
        <w:rPr>
          <w:b/>
          <w:bCs/>
          <w:u w:val="single"/>
        </w:rPr>
        <w:t xml:space="preserve"> increasingly </w:t>
      </w:r>
      <w:r w:rsidRPr="00507FE8">
        <w:rPr>
          <w:b/>
          <w:bCs/>
          <w:highlight w:val="cyan"/>
          <w:u w:val="single"/>
        </w:rPr>
        <w:t>unsustainable</w:t>
      </w:r>
      <w:r w:rsidRPr="00FF3FCB">
        <w:rPr>
          <w:b/>
          <w:bCs/>
          <w:u w:val="single"/>
        </w:rPr>
        <w:t xml:space="preserve"> </w:t>
      </w:r>
      <w:r w:rsidRPr="00FF3FCB">
        <w:rPr>
          <w:u w:val="single"/>
        </w:rPr>
        <w:t xml:space="preserve">and a new world order is far from being established, </w:t>
      </w:r>
      <w:r w:rsidRPr="00507FE8">
        <w:rPr>
          <w:highlight w:val="cyan"/>
          <w:u w:val="single"/>
        </w:rPr>
        <w:t>with the global system shifting</w:t>
      </w:r>
      <w:r w:rsidRPr="00FF3FCB">
        <w:rPr>
          <w:u w:val="single"/>
        </w:rPr>
        <w:t xml:space="preserve"> from unipolar </w:t>
      </w:r>
      <w:r w:rsidRPr="00507FE8">
        <w:rPr>
          <w:highlight w:val="cyan"/>
          <w:u w:val="single"/>
        </w:rPr>
        <w:t>to multipolar</w:t>
      </w:r>
      <w:r w:rsidRPr="00F464CE">
        <w:rPr>
          <w:sz w:val="16"/>
        </w:rPr>
        <w:t xml:space="preserve">.”3 </w:t>
      </w:r>
      <w:r w:rsidRPr="00FF3FCB">
        <w:rPr>
          <w:b/>
          <w:bCs/>
          <w:u w:val="single"/>
        </w:rPr>
        <w:t>How do Chinese perceptions of the changing world order inform our understanding of Beijing’s external orientation in the Biden era?</w:t>
      </w:r>
    </w:p>
    <w:p w14:paraId="773C2DAE" w14:textId="77777777" w:rsidR="000560FB" w:rsidRPr="00F464CE" w:rsidRDefault="000560FB" w:rsidP="000560FB">
      <w:pPr>
        <w:rPr>
          <w:sz w:val="16"/>
        </w:rPr>
      </w:pPr>
      <w:r w:rsidRPr="00F464CE">
        <w:rPr>
          <w:sz w:val="16"/>
        </w:rPr>
        <w:t>The Biden leadership extends Washington’s policy trajectory by identifying “a more assertive and authoritarian China” as “the only competitor potentially capable of combining its economic, diplomatic, military and technological power to mount a sustained challenge to a stable and open international system.”4 As Chinese observers point out, despite some openings for cooperation, Biden’s China policy leans toward “strategic competition and even confrontation.”5 Rejecting Trump’s unilateralism and explicit attacks on the Chinese Communist Party (CCP), Biden has chosen alternative tools of multilateralism and engagement with allies for the continued goal of constraining China’s influence. The first US-China talks in March displayed mounting frictions over human rights, Taiwan, cybersecurity, and “economic coercion toward our allies” according to Tony Blinken.6 The US Senate’s 2021 Strategic Competition Act in April signaled bipartisan consensus on a more aggressive China strategy,7 reinforcing debate on China’s response to a changing “hegemonic order.”8</w:t>
      </w:r>
    </w:p>
    <w:p w14:paraId="5AB15B1A" w14:textId="77777777" w:rsidR="000560FB" w:rsidRPr="00F464CE" w:rsidRDefault="000560FB" w:rsidP="000560FB">
      <w:pPr>
        <w:rPr>
          <w:sz w:val="16"/>
        </w:rPr>
      </w:pPr>
      <w:r w:rsidRPr="00F464CE">
        <w:rPr>
          <w:sz w:val="16"/>
        </w:rPr>
        <w:t xml:space="preserve">This article assesses Chinese interpretations of the international order in the Biden era, focusing on views of hegemony and multilateralism. It first places these debates within China’s post-Cold War international relations discourse based on Wang </w:t>
      </w:r>
      <w:proofErr w:type="spellStart"/>
      <w:r w:rsidRPr="00F464CE">
        <w:rPr>
          <w:sz w:val="16"/>
        </w:rPr>
        <w:t>Jisi’s</w:t>
      </w:r>
      <w:proofErr w:type="spellEnd"/>
      <w:r w:rsidRPr="00F464CE">
        <w:rPr>
          <w:sz w:val="16"/>
        </w:rPr>
        <w:t xml:space="preserve"> review of Chinese worldviews in the 1990s and more recent conceptualization of “two orders” framing US-China relations. Second, it assesses current narratives on hegemony and multilateralism using Chinese academic publications in the first half of 2021. Third, it identifies how these views manifest in US-China interactions under the Biden administration. The concluding section considers prospects for Beijing and Washington’s respective agendas for global engagement.</w:t>
      </w:r>
    </w:p>
    <w:p w14:paraId="6100EE0D" w14:textId="77777777" w:rsidR="000560FB" w:rsidRPr="00F464CE" w:rsidRDefault="000560FB" w:rsidP="000560FB">
      <w:pPr>
        <w:rPr>
          <w:sz w:val="16"/>
        </w:rPr>
      </w:pPr>
      <w:r w:rsidRPr="00F464CE">
        <w:rPr>
          <w:sz w:val="16"/>
        </w:rPr>
        <w:t>Views of the Post-Cold War International Order</w:t>
      </w:r>
    </w:p>
    <w:p w14:paraId="7BB9615B" w14:textId="77777777" w:rsidR="000560FB" w:rsidRPr="004325CB" w:rsidRDefault="000560FB" w:rsidP="000560FB">
      <w:pPr>
        <w:rPr>
          <w:u w:val="single"/>
        </w:rPr>
      </w:pPr>
      <w:r w:rsidRPr="00F464CE">
        <w:rPr>
          <w:sz w:val="16"/>
        </w:rPr>
        <w:t xml:space="preserve">Conventional structural perspectives frame </w:t>
      </w:r>
      <w:proofErr w:type="gramStart"/>
      <w:r w:rsidRPr="00F464CE">
        <w:rPr>
          <w:sz w:val="16"/>
        </w:rPr>
        <w:t>mainstream</w:t>
      </w:r>
      <w:proofErr w:type="gramEnd"/>
      <w:r w:rsidRPr="00F464CE">
        <w:rPr>
          <w:sz w:val="16"/>
        </w:rPr>
        <w:t xml:space="preserve"> Chinese views of the “international order” (</w:t>
      </w:r>
      <w:proofErr w:type="spellStart"/>
      <w:r w:rsidRPr="00F464CE">
        <w:rPr>
          <w:rFonts w:hint="eastAsia"/>
          <w:sz w:val="16"/>
        </w:rPr>
        <w:t>国</w:t>
      </w:r>
      <w:r w:rsidRPr="00F464CE">
        <w:rPr>
          <w:rFonts w:ascii="Microsoft JhengHei" w:eastAsia="Microsoft JhengHei" w:hAnsi="Microsoft JhengHei" w:cs="Microsoft JhengHei" w:hint="eastAsia"/>
          <w:sz w:val="16"/>
        </w:rPr>
        <w:t>际</w:t>
      </w:r>
      <w:r w:rsidRPr="00F464CE">
        <w:rPr>
          <w:rFonts w:hint="eastAsia"/>
          <w:sz w:val="16"/>
        </w:rPr>
        <w:t>秩序</w:t>
      </w:r>
      <w:proofErr w:type="spellEnd"/>
      <w:r w:rsidRPr="00F464CE">
        <w:rPr>
          <w:sz w:val="16"/>
        </w:rPr>
        <w:t xml:space="preserve">), as “the most global, long-term, and strategic issue in world politics.”9 </w:t>
      </w:r>
      <w:r w:rsidRPr="00507FE8">
        <w:rPr>
          <w:u w:val="single"/>
        </w:rPr>
        <w:t>Official narratives</w:t>
      </w:r>
      <w:r w:rsidRPr="004325CB">
        <w:rPr>
          <w:u w:val="single"/>
        </w:rPr>
        <w:t xml:space="preserve"> reject hegemony and favor multilateralism in line with a post-Cold War shift to a multipolar order.</w:t>
      </w:r>
      <w:r w:rsidRPr="00F464CE">
        <w:rPr>
          <w:sz w:val="16"/>
        </w:rPr>
        <w:t xml:space="preserve"> In Xi’s post-pandemic world, “there is no fundamental change in the trend toward a multi-polar world; </w:t>
      </w:r>
      <w:r w:rsidRPr="004325CB">
        <w:rPr>
          <w:b/>
          <w:bCs/>
          <w:u w:val="single"/>
        </w:rPr>
        <w:t>economic globalization is showing renewed resilience; and the call for upholding multilateralism and enhancing communication and coordination has grown stronger.”</w:t>
      </w:r>
      <w:r w:rsidRPr="00F464CE">
        <w:rPr>
          <w:sz w:val="16"/>
        </w:rPr>
        <w:t xml:space="preserve">10 As Xi defined it in January, “multilateralism is about having international affairs addressed through consultation and the future of the world decided by everyone working together.”11 Interpretations of hegemony in this changing structural context have expanded from a primarily military focus to broader forms of expansionist behavior for regional or global dominance. From a Chinese official’s perspective, US “hegemonism” means “not occupying land but promoting its own system and ideology, </w:t>
      </w:r>
      <w:proofErr w:type="gramStart"/>
      <w:r w:rsidRPr="00F464CE">
        <w:rPr>
          <w:sz w:val="16"/>
        </w:rPr>
        <w:t>in an attempt to</w:t>
      </w:r>
      <w:proofErr w:type="gramEnd"/>
      <w:r w:rsidRPr="00F464CE">
        <w:rPr>
          <w:sz w:val="16"/>
        </w:rPr>
        <w:t xml:space="preserve"> meet its own national interests through domination of the world.”12 According to Yang </w:t>
      </w:r>
      <w:proofErr w:type="spellStart"/>
      <w:r w:rsidRPr="00F464CE">
        <w:rPr>
          <w:sz w:val="16"/>
        </w:rPr>
        <w:t>Jiechi</w:t>
      </w:r>
      <w:proofErr w:type="spellEnd"/>
      <w:r w:rsidRPr="00F464CE">
        <w:rPr>
          <w:sz w:val="16"/>
        </w:rPr>
        <w:t xml:space="preserve">, </w:t>
      </w:r>
      <w:r w:rsidRPr="004A2F19">
        <w:rPr>
          <w:b/>
          <w:bCs/>
          <w:highlight w:val="cyan"/>
          <w:u w:val="single"/>
        </w:rPr>
        <w:t>multilateralism</w:t>
      </w:r>
      <w:r w:rsidRPr="004325CB">
        <w:rPr>
          <w:b/>
          <w:bCs/>
          <w:u w:val="single"/>
        </w:rPr>
        <w:t xml:space="preserve"> today </w:t>
      </w:r>
      <w:r w:rsidRPr="004A2F19">
        <w:rPr>
          <w:b/>
          <w:bCs/>
          <w:highlight w:val="cyan"/>
          <w:u w:val="single"/>
        </w:rPr>
        <w:t>prevails over</w:t>
      </w:r>
      <w:r w:rsidRPr="004325CB">
        <w:rPr>
          <w:b/>
          <w:bCs/>
          <w:u w:val="single"/>
        </w:rPr>
        <w:t xml:space="preserve"> recent pressures of “</w:t>
      </w:r>
      <w:r w:rsidRPr="004A2F19">
        <w:rPr>
          <w:b/>
          <w:bCs/>
          <w:highlight w:val="cyan"/>
          <w:u w:val="single"/>
        </w:rPr>
        <w:t>unilateralism</w:t>
      </w:r>
      <w:r w:rsidRPr="004325CB">
        <w:rPr>
          <w:b/>
          <w:bCs/>
          <w:u w:val="single"/>
        </w:rPr>
        <w:t xml:space="preserve"> and bullying,” “populism and de-globalization,” </w:t>
      </w:r>
      <w:r w:rsidRPr="004A2F19">
        <w:rPr>
          <w:b/>
          <w:bCs/>
          <w:highlight w:val="cyan"/>
          <w:u w:val="single"/>
        </w:rPr>
        <w:t>and</w:t>
      </w:r>
      <w:r w:rsidRPr="004325CB">
        <w:rPr>
          <w:b/>
          <w:bCs/>
          <w:u w:val="single"/>
        </w:rPr>
        <w:t xml:space="preserve"> “ideological confrontation</w:t>
      </w:r>
      <w:r w:rsidRPr="004325CB">
        <w:rPr>
          <w:u w:val="single"/>
        </w:rPr>
        <w:t xml:space="preserve">.” In China’s pursuit of multilateral diplomacy, “we oppose </w:t>
      </w:r>
      <w:r w:rsidRPr="004A2F19">
        <w:rPr>
          <w:highlight w:val="cyan"/>
          <w:u w:val="single"/>
        </w:rPr>
        <w:t>hegemony</w:t>
      </w:r>
      <w:r w:rsidRPr="004325CB">
        <w:rPr>
          <w:u w:val="single"/>
        </w:rPr>
        <w:t xml:space="preserve"> and power politics, and oppose any practice of unilateralism in the name of multilateralism.”13</w:t>
      </w:r>
    </w:p>
    <w:p w14:paraId="11D8CAD6" w14:textId="77777777" w:rsidR="000560FB" w:rsidRPr="004325CB" w:rsidRDefault="000560FB" w:rsidP="000560FB">
      <w:pPr>
        <w:rPr>
          <w:u w:val="single"/>
        </w:rPr>
      </w:pPr>
      <w:r w:rsidRPr="00F464CE">
        <w:rPr>
          <w:sz w:val="16"/>
        </w:rPr>
        <w:t xml:space="preserve">Despite such official claims, China’s multilateralism remains described as “strategic” and “opportunistic.”14 Yang </w:t>
      </w:r>
      <w:proofErr w:type="spellStart"/>
      <w:r w:rsidRPr="00F464CE">
        <w:rPr>
          <w:sz w:val="16"/>
        </w:rPr>
        <w:t>Jiechi</w:t>
      </w:r>
      <w:proofErr w:type="spellEnd"/>
      <w:r w:rsidRPr="00F464CE">
        <w:rPr>
          <w:sz w:val="16"/>
        </w:rPr>
        <w:t xml:space="preserve"> made clear in February, “we will resolutely defend our national interests and dignity at multilateral fora when our core and major interests are at stake.”15 Skeptics view China’s multilateral diplomacy as part of counter-hegemonic strategies.16 The “new Chinese multilateralism” that emerged by the 2000s “has to be understood with its combination with </w:t>
      </w:r>
      <w:proofErr w:type="spellStart"/>
      <w:r w:rsidRPr="00F464CE">
        <w:rPr>
          <w:sz w:val="16"/>
        </w:rPr>
        <w:t>multipolarism</w:t>
      </w:r>
      <w:proofErr w:type="spellEnd"/>
      <w:r w:rsidRPr="00F464CE">
        <w:rPr>
          <w:sz w:val="16"/>
        </w:rPr>
        <w:t>, the two being used together as a double-track strategy to deal with the United States…and to shape China’s desired future structure of world politics.”</w:t>
      </w:r>
      <w:r w:rsidRPr="008065D3">
        <w:rPr>
          <w:sz w:val="16"/>
        </w:rPr>
        <w:t xml:space="preserve">17 </w:t>
      </w:r>
      <w:r w:rsidRPr="008065D3">
        <w:rPr>
          <w:u w:val="single"/>
        </w:rPr>
        <w:t>Xi’s push for global governance reform “is directly linked to counterbalancing the dominance</w:t>
      </w:r>
      <w:r w:rsidRPr="004325CB">
        <w:rPr>
          <w:u w:val="single"/>
        </w:rPr>
        <w:t xml:space="preserve"> of a liberal-based international order.”18 Especially at the regional level, China-led multilateralism “is an interim arrangement in China’s drive to acquire regional and global dominance.”19</w:t>
      </w:r>
    </w:p>
    <w:p w14:paraId="44EA2113" w14:textId="77777777" w:rsidR="000560FB" w:rsidRPr="00F464CE" w:rsidRDefault="000560FB" w:rsidP="000560FB">
      <w:pPr>
        <w:rPr>
          <w:sz w:val="16"/>
        </w:rPr>
      </w:pPr>
      <w:r w:rsidRPr="00F464CE">
        <w:rPr>
          <w:sz w:val="16"/>
        </w:rPr>
        <w:t>Hegemony and Multipolar Order</w:t>
      </w:r>
    </w:p>
    <w:p w14:paraId="6503AB9E" w14:textId="77777777" w:rsidR="000560FB" w:rsidRPr="00F464CE" w:rsidRDefault="000560FB" w:rsidP="000560FB">
      <w:pPr>
        <w:rPr>
          <w:sz w:val="16"/>
        </w:rPr>
      </w:pPr>
      <w:r w:rsidRPr="00F464CE">
        <w:rPr>
          <w:sz w:val="16"/>
        </w:rPr>
        <w:t xml:space="preserve">Chinese assessments of hegemony and multilateralism have evolved with perceptions of the changing world order. </w:t>
      </w:r>
      <w:r w:rsidRPr="008065D3">
        <w:rPr>
          <w:b/>
          <w:bCs/>
          <w:highlight w:val="cyan"/>
          <w:u w:val="single"/>
        </w:rPr>
        <w:t>Studies</w:t>
      </w:r>
      <w:r w:rsidRPr="004325CB">
        <w:rPr>
          <w:b/>
          <w:bCs/>
          <w:u w:val="single"/>
        </w:rPr>
        <w:t xml:space="preserve"> of the post-Cold War order </w:t>
      </w:r>
      <w:r w:rsidRPr="008065D3">
        <w:rPr>
          <w:b/>
          <w:bCs/>
          <w:highlight w:val="cyan"/>
          <w:u w:val="single"/>
        </w:rPr>
        <w:t>identify</w:t>
      </w:r>
      <w:r w:rsidRPr="004325CB">
        <w:rPr>
          <w:b/>
          <w:bCs/>
          <w:u w:val="single"/>
        </w:rPr>
        <w:t xml:space="preserve"> a long-term shift to “</w:t>
      </w:r>
      <w:proofErr w:type="spellStart"/>
      <w:r w:rsidRPr="004325CB">
        <w:rPr>
          <w:b/>
          <w:bCs/>
          <w:u w:val="single"/>
        </w:rPr>
        <w:t>multipolarization</w:t>
      </w:r>
      <w:proofErr w:type="spellEnd"/>
      <w:r w:rsidRPr="004325CB">
        <w:rPr>
          <w:b/>
          <w:bCs/>
          <w:u w:val="single"/>
        </w:rPr>
        <w:t xml:space="preserve">” and </w:t>
      </w:r>
      <w:r w:rsidRPr="008065D3">
        <w:rPr>
          <w:b/>
          <w:bCs/>
          <w:highlight w:val="cyan"/>
          <w:u w:val="single"/>
        </w:rPr>
        <w:t>persistent threat of “hegemonism</w:t>
      </w:r>
      <w:r w:rsidRPr="004325CB">
        <w:rPr>
          <w:b/>
          <w:bCs/>
          <w:u w:val="single"/>
        </w:rPr>
        <w:t xml:space="preserve">,” with a growing emphasis on sovereignty and non-interference in internal affairs.20 As Jiang Zemin indicated in 1997, while “the pattern of the world is moving in the direction of </w:t>
      </w:r>
      <w:proofErr w:type="spellStart"/>
      <w:r w:rsidRPr="004325CB">
        <w:rPr>
          <w:b/>
          <w:bCs/>
          <w:u w:val="single"/>
        </w:rPr>
        <w:t>multipolarization</w:t>
      </w:r>
      <w:proofErr w:type="spellEnd"/>
      <w:r w:rsidRPr="004325CB">
        <w:rPr>
          <w:b/>
          <w:bCs/>
          <w:u w:val="single"/>
        </w:rPr>
        <w:t xml:space="preserve">,” “hegemonism and power politics continue to be the main source of threat </w:t>
      </w:r>
      <w:r w:rsidRPr="008065D3">
        <w:rPr>
          <w:b/>
          <w:bCs/>
          <w:highlight w:val="cyan"/>
          <w:u w:val="single"/>
        </w:rPr>
        <w:t>to world peace and stability</w:t>
      </w:r>
      <w:r w:rsidRPr="00F464CE">
        <w:rPr>
          <w:sz w:val="16"/>
        </w:rPr>
        <w:t xml:space="preserve">.”21 Academic interpretations of such trends vary in terms of the dimensions and distribution of global power. But this multipolar transition is commonly linked to perceived changes in US power since the 1990s, when “one superpower, several great powers” characterized the international structure according to Chinese official assessments. Views of </w:t>
      </w:r>
      <w:proofErr w:type="spellStart"/>
      <w:r w:rsidRPr="00F464CE">
        <w:rPr>
          <w:sz w:val="16"/>
        </w:rPr>
        <w:t>multipolarization</w:t>
      </w:r>
      <w:proofErr w:type="spellEnd"/>
      <w:r w:rsidRPr="00F464CE">
        <w:rPr>
          <w:sz w:val="16"/>
        </w:rPr>
        <w:t xml:space="preserve"> not only assume more global resistance to US demands, but also disagreement within the West favoring alignment with Chinese worldviews.</w:t>
      </w:r>
    </w:p>
    <w:p w14:paraId="58DBC4CF" w14:textId="77777777" w:rsidR="000560FB" w:rsidRPr="00F464CE" w:rsidRDefault="000560FB" w:rsidP="000560FB">
      <w:pPr>
        <w:rPr>
          <w:sz w:val="16"/>
        </w:rPr>
      </w:pPr>
      <w:r w:rsidRPr="00F464CE">
        <w:rPr>
          <w:sz w:val="16"/>
        </w:rPr>
        <w:t xml:space="preserve">From a historical cyclical perspective, power, interests, and rules shape the international order’s formation, involving “long-term competition and short-term compromise in the pursuit of common values.”22 </w:t>
      </w:r>
      <w:r w:rsidRPr="00224B85">
        <w:rPr>
          <w:b/>
          <w:bCs/>
          <w:highlight w:val="cyan"/>
          <w:u w:val="single"/>
        </w:rPr>
        <w:t>Uncertainty</w:t>
      </w:r>
      <w:r w:rsidRPr="004325CB">
        <w:rPr>
          <w:b/>
          <w:bCs/>
          <w:u w:val="single"/>
        </w:rPr>
        <w:t xml:space="preserve"> over the postwar liberal international order’s future </w:t>
      </w:r>
      <w:r w:rsidRPr="00224B85">
        <w:rPr>
          <w:b/>
          <w:bCs/>
          <w:highlight w:val="cyan"/>
          <w:u w:val="single"/>
        </w:rPr>
        <w:t>has grown with</w:t>
      </w:r>
      <w:r w:rsidRPr="004325CB">
        <w:rPr>
          <w:b/>
          <w:bCs/>
          <w:u w:val="single"/>
        </w:rPr>
        <w:t xml:space="preserve"> the clear </w:t>
      </w:r>
      <w:r w:rsidRPr="00224B85">
        <w:rPr>
          <w:b/>
          <w:bCs/>
          <w:highlight w:val="cyan"/>
          <w:u w:val="single"/>
        </w:rPr>
        <w:t>fragmentation</w:t>
      </w:r>
      <w:r w:rsidRPr="004325CB">
        <w:rPr>
          <w:b/>
          <w:bCs/>
          <w:u w:val="single"/>
        </w:rPr>
        <w:t xml:space="preserve"> of Western power</w:t>
      </w:r>
      <w:r w:rsidRPr="00F464CE">
        <w:rPr>
          <w:b/>
          <w:bCs/>
          <w:sz w:val="16"/>
        </w:rPr>
        <w:t xml:space="preserve">. </w:t>
      </w:r>
      <w:r w:rsidRPr="00F464CE">
        <w:rPr>
          <w:sz w:val="16"/>
        </w:rPr>
        <w:t xml:space="preserve">China’s position in the existing order is viewed through the lens of US hegemony as the “peak form of Western historical hegemony.”23 US political elites advanced the “hegemonic” Bretton Woods system representing their preferences, successfully managing a domestic isolationist tradition and foreign resistance. </w:t>
      </w:r>
      <w:r w:rsidRPr="004325CB">
        <w:rPr>
          <w:b/>
          <w:bCs/>
          <w:u w:val="single"/>
        </w:rPr>
        <w:t>With the decline in US relative power, US policy shifted from “accepting” China into this dominant order to “rejecting” it.24 In particular, the United States can no longer accept a rising China as a strategic partner or member of the international system since “democratic discipline” has failed there</w:t>
      </w:r>
      <w:r w:rsidRPr="004325CB">
        <w:rPr>
          <w:u w:val="single"/>
        </w:rPr>
        <w:t>.</w:t>
      </w:r>
      <w:r w:rsidRPr="00F464CE">
        <w:rPr>
          <w:sz w:val="16"/>
        </w:rPr>
        <w:t>25 China’s market transition from 1978 drove both US-China conciliation and eventual discord as China advanced its own economic and political agenda.</w:t>
      </w:r>
    </w:p>
    <w:p w14:paraId="021A0F12" w14:textId="77777777" w:rsidR="000560FB" w:rsidRPr="00F464CE" w:rsidRDefault="000560FB" w:rsidP="000560FB">
      <w:pPr>
        <w:rPr>
          <w:sz w:val="16"/>
        </w:rPr>
      </w:pPr>
      <w:r w:rsidRPr="00F464CE">
        <w:rPr>
          <w:rFonts w:hint="eastAsia"/>
          <w:sz w:val="16"/>
        </w:rPr>
        <w:t>“</w:t>
      </w:r>
      <w:r w:rsidRPr="00F464CE">
        <w:rPr>
          <w:sz w:val="16"/>
        </w:rPr>
        <w:t>Two Orders” in US-China Relations</w:t>
      </w:r>
    </w:p>
    <w:p w14:paraId="3CC0DF29" w14:textId="77777777" w:rsidR="000560FB" w:rsidRPr="00F464CE" w:rsidRDefault="000560FB" w:rsidP="000560FB">
      <w:pPr>
        <w:rPr>
          <w:sz w:val="16"/>
        </w:rPr>
      </w:pPr>
      <w:r w:rsidRPr="00F464CE">
        <w:rPr>
          <w:sz w:val="16"/>
        </w:rPr>
        <w:t>Views of US hegemony have varied with shifts in US-China relations since the 1972 Shanghai Communique, which promised that “neither should seek hegemony in the Asia-Pacific region and each is opposed to efforts by any other country or group of countries to establish such hegemony.”26 While Chinese concerns in the 1990s centered on external threats to Taiwan, domestic political stability, and ethnic minority regions, the scope of contention now extends to economic and technological competition. In addition, the transition from Deng’s “keeping a low profile” principle to Xi’s “striving for achievement” shifts China’s external focus from primarily economic gains to political support, raising questions about the normative dimensions of Chinese grand strategy.27</w:t>
      </w:r>
    </w:p>
    <w:p w14:paraId="4E3DF586" w14:textId="77777777" w:rsidR="000560FB" w:rsidRPr="00F464CE" w:rsidRDefault="000560FB" w:rsidP="000560FB">
      <w:pPr>
        <w:rPr>
          <w:sz w:val="16"/>
        </w:rPr>
      </w:pPr>
      <w:r w:rsidRPr="00F464CE">
        <w:rPr>
          <w:sz w:val="16"/>
        </w:rPr>
        <w:t xml:space="preserve">US-China debates in an evolving world order are primarily about rulemaking. “Two orders” form Wang </w:t>
      </w:r>
      <w:proofErr w:type="spellStart"/>
      <w:r w:rsidRPr="00F464CE">
        <w:rPr>
          <w:sz w:val="16"/>
        </w:rPr>
        <w:t>Jisi’s</w:t>
      </w:r>
      <w:proofErr w:type="spellEnd"/>
      <w:r w:rsidRPr="00F464CE">
        <w:rPr>
          <w:sz w:val="16"/>
        </w:rPr>
        <w:t xml:space="preserve"> view of current US-China relations, including the CCP-led domestic order challenged by the United States, and the US-led international order challenged by China. With increased interdependence, the United States frowns on the CCP leadership’s rulemaking at home not just for ideological reasons, but more importantly for the implications for US material interests. Conversely, US rulemaking at the global level threatens Chinese interests. </w:t>
      </w:r>
      <w:r w:rsidRPr="00CC5D7D">
        <w:rPr>
          <w:b/>
          <w:bCs/>
          <w:u w:val="single"/>
        </w:rPr>
        <w:t>The US quest to “promote global democracy” defies China’s insistence on non-interference and the “democratization of international relations” granting the developing “global majority” a bigger voice</w:t>
      </w:r>
      <w:r w:rsidRPr="00F464CE">
        <w:rPr>
          <w:sz w:val="16"/>
        </w:rPr>
        <w:t xml:space="preserve">.28 Yang </w:t>
      </w:r>
      <w:proofErr w:type="spellStart"/>
      <w:r w:rsidRPr="00F464CE">
        <w:rPr>
          <w:sz w:val="16"/>
        </w:rPr>
        <w:t>Jiechi</w:t>
      </w:r>
      <w:proofErr w:type="spellEnd"/>
      <w:r w:rsidRPr="00F464CE">
        <w:rPr>
          <w:sz w:val="16"/>
        </w:rPr>
        <w:t xml:space="preserve"> told Blinken in March, “it is important for the United States to change its own image and to stop advancing its own democracy in the rest of the world.”29</w:t>
      </w:r>
    </w:p>
    <w:p w14:paraId="3A00E70D" w14:textId="77777777" w:rsidR="000560FB" w:rsidRPr="00F464CE" w:rsidRDefault="000560FB" w:rsidP="000560FB">
      <w:pPr>
        <w:rPr>
          <w:sz w:val="16"/>
        </w:rPr>
      </w:pPr>
      <w:r w:rsidRPr="00F464CE">
        <w:rPr>
          <w:sz w:val="16"/>
        </w:rPr>
        <w:t xml:space="preserve">As Wang </w:t>
      </w:r>
      <w:proofErr w:type="spellStart"/>
      <w:r w:rsidRPr="00F464CE">
        <w:rPr>
          <w:sz w:val="16"/>
        </w:rPr>
        <w:t>Jisi</w:t>
      </w:r>
      <w:proofErr w:type="spellEnd"/>
      <w:r w:rsidRPr="00F464CE">
        <w:rPr>
          <w:sz w:val="16"/>
        </w:rPr>
        <w:t xml:space="preserve"> argues, “in Sino-US competition and cooperation today, almost everything is connected to the issue of rules.”30 This issue will be the biggest point of future contention, not because the United States fears being displaced by China economically, but because “they are concerned about how they will manage once they have been overtaken.”31 As Wang asked in 1997, “what will China do in global and regional affairs when its international status is enhanced, economic growth sustained, military capabilities improved, and political stability ensured?”32 Current assessments of hegemony and multilateralism offer tentative answers.</w:t>
      </w:r>
    </w:p>
    <w:p w14:paraId="4FACC19A" w14:textId="77777777" w:rsidR="000560FB" w:rsidRPr="00F464CE" w:rsidRDefault="000560FB" w:rsidP="000560FB">
      <w:pPr>
        <w:rPr>
          <w:sz w:val="16"/>
        </w:rPr>
      </w:pPr>
      <w:r w:rsidRPr="00F464CE">
        <w:rPr>
          <w:sz w:val="16"/>
        </w:rPr>
        <w:t>Current Views of Hegemony and Multilateralism</w:t>
      </w:r>
    </w:p>
    <w:p w14:paraId="318C0FA8" w14:textId="77777777" w:rsidR="000560FB" w:rsidRPr="00CC5D7D" w:rsidRDefault="000560FB" w:rsidP="000560FB">
      <w:pPr>
        <w:rPr>
          <w:b/>
          <w:bCs/>
          <w:u w:val="single"/>
        </w:rPr>
      </w:pPr>
      <w:r w:rsidRPr="00F464CE">
        <w:rPr>
          <w:sz w:val="16"/>
        </w:rPr>
        <w:t>A general decline in Chinese academic interest in hegemony over the past two decades has accompanied a growth in interest in multilateralism, at a notably faster rate since 2016. Journal articles with the keyword “hegemonism” (</w:t>
      </w:r>
      <w:proofErr w:type="spellStart"/>
      <w:r w:rsidRPr="00F464CE">
        <w:rPr>
          <w:rFonts w:hint="eastAsia"/>
          <w:sz w:val="16"/>
        </w:rPr>
        <w:t>霸</w:t>
      </w:r>
      <w:r w:rsidRPr="00F464CE">
        <w:rPr>
          <w:rFonts w:ascii="Yu Gothic" w:eastAsia="Yu Gothic" w:hAnsi="Yu Gothic" w:cs="Yu Gothic" w:hint="eastAsia"/>
          <w:sz w:val="16"/>
        </w:rPr>
        <w:t>权</w:t>
      </w:r>
      <w:r w:rsidRPr="00F464CE">
        <w:rPr>
          <w:rFonts w:hint="eastAsia"/>
          <w:sz w:val="16"/>
        </w:rPr>
        <w:t>主</w:t>
      </w:r>
      <w:r w:rsidRPr="00F464CE">
        <w:rPr>
          <w:rFonts w:ascii="Microsoft JhengHei" w:eastAsia="Microsoft JhengHei" w:hAnsi="Microsoft JhengHei" w:cs="Microsoft JhengHei" w:hint="eastAsia"/>
          <w:sz w:val="16"/>
        </w:rPr>
        <w:t>义</w:t>
      </w:r>
      <w:proofErr w:type="spellEnd"/>
      <w:r w:rsidRPr="00F464CE">
        <w:rPr>
          <w:sz w:val="16"/>
        </w:rPr>
        <w:t xml:space="preserve">) fell in volume by 83 percent in </w:t>
      </w:r>
      <w:proofErr w:type="gramStart"/>
      <w:r w:rsidRPr="00F464CE">
        <w:rPr>
          <w:sz w:val="16"/>
        </w:rPr>
        <w:t>2000-2016, and</w:t>
      </w:r>
      <w:proofErr w:type="gramEnd"/>
      <w:r w:rsidRPr="00F464CE">
        <w:rPr>
          <w:sz w:val="16"/>
        </w:rPr>
        <w:t xml:space="preserve"> became outnumbered by those with “multilateralism” (</w:t>
      </w:r>
      <w:proofErr w:type="spellStart"/>
      <w:r w:rsidRPr="00F464CE">
        <w:rPr>
          <w:rFonts w:hint="eastAsia"/>
          <w:sz w:val="16"/>
        </w:rPr>
        <w:t>多</w:t>
      </w:r>
      <w:r w:rsidRPr="00F464CE">
        <w:rPr>
          <w:rFonts w:ascii="Microsoft JhengHei" w:eastAsia="Microsoft JhengHei" w:hAnsi="Microsoft JhengHei" w:cs="Microsoft JhengHei" w:hint="eastAsia"/>
          <w:sz w:val="16"/>
        </w:rPr>
        <w:t>边</w:t>
      </w:r>
      <w:r w:rsidRPr="00F464CE">
        <w:rPr>
          <w:rFonts w:hint="eastAsia"/>
          <w:sz w:val="16"/>
        </w:rPr>
        <w:t>主</w:t>
      </w:r>
      <w:r w:rsidRPr="00F464CE">
        <w:rPr>
          <w:rFonts w:ascii="Microsoft JhengHei" w:eastAsia="Microsoft JhengHei" w:hAnsi="Microsoft JhengHei" w:cs="Microsoft JhengHei" w:hint="eastAsia"/>
          <w:sz w:val="16"/>
        </w:rPr>
        <w:t>义</w:t>
      </w:r>
      <w:proofErr w:type="spellEnd"/>
      <w:r w:rsidRPr="00F464CE">
        <w:rPr>
          <w:sz w:val="16"/>
        </w:rPr>
        <w:t xml:space="preserve">) from 2005 during the Hu Jintao administration.33 In both cases, the number of articles more than doubled in 2016-2019. But in 2019-2020, </w:t>
      </w:r>
      <w:r w:rsidRPr="00224B85">
        <w:rPr>
          <w:u w:val="single"/>
        </w:rPr>
        <w:t>studies</w:t>
      </w:r>
      <w:r w:rsidRPr="00CC5D7D">
        <w:rPr>
          <w:u w:val="single"/>
        </w:rPr>
        <w:t xml:space="preserve"> on hegemonism declined by 20 percent while those on multilateralism grew by another 49 percent</w:t>
      </w:r>
      <w:r w:rsidRPr="00F464CE">
        <w:rPr>
          <w:sz w:val="16"/>
        </w:rPr>
        <w:t xml:space="preserve">. </w:t>
      </w:r>
      <w:r w:rsidRPr="00CC5D7D">
        <w:rPr>
          <w:b/>
          <w:bCs/>
          <w:u w:val="single"/>
        </w:rPr>
        <w:t xml:space="preserve">While the </w:t>
      </w:r>
      <w:r w:rsidRPr="00224B85">
        <w:rPr>
          <w:b/>
          <w:bCs/>
          <w:highlight w:val="cyan"/>
          <w:u w:val="single"/>
        </w:rPr>
        <w:t>multilateralism literature</w:t>
      </w:r>
      <w:r w:rsidRPr="00CC5D7D">
        <w:rPr>
          <w:b/>
          <w:bCs/>
          <w:u w:val="single"/>
        </w:rPr>
        <w:t xml:space="preserve"> amounted to 10 percent of hegemonism studies in 2000 by publication volume, </w:t>
      </w:r>
      <w:r w:rsidRPr="00224B85">
        <w:rPr>
          <w:b/>
          <w:bCs/>
          <w:highlight w:val="cyan"/>
          <w:u w:val="single"/>
        </w:rPr>
        <w:t xml:space="preserve">by 2020 </w:t>
      </w:r>
      <w:r w:rsidRPr="00224B85">
        <w:rPr>
          <w:b/>
          <w:bCs/>
          <w:u w:val="single"/>
        </w:rPr>
        <w:t xml:space="preserve">it </w:t>
      </w:r>
      <w:r w:rsidRPr="00224B85">
        <w:rPr>
          <w:b/>
          <w:bCs/>
          <w:highlight w:val="cyan"/>
          <w:u w:val="single"/>
        </w:rPr>
        <w:t>was almost five times greater.</w:t>
      </w:r>
    </w:p>
    <w:p w14:paraId="65416A49" w14:textId="77777777" w:rsidR="000560FB" w:rsidRPr="00CC5D7D" w:rsidRDefault="000560FB" w:rsidP="000560FB">
      <w:pPr>
        <w:rPr>
          <w:b/>
          <w:bCs/>
          <w:u w:val="single"/>
        </w:rPr>
      </w:pPr>
      <w:r w:rsidRPr="00CC5D7D">
        <w:rPr>
          <w:u w:val="single"/>
        </w:rPr>
        <w:t xml:space="preserve">A perceived structural shift to a multipolarity contextualizes these trends. From the perspective of China’s international relations theorists like Qin </w:t>
      </w:r>
      <w:proofErr w:type="spellStart"/>
      <w:r w:rsidRPr="00CC5D7D">
        <w:rPr>
          <w:u w:val="single"/>
        </w:rPr>
        <w:t>Yaqing</w:t>
      </w:r>
      <w:proofErr w:type="spellEnd"/>
      <w:r w:rsidRPr="00CC5D7D">
        <w:rPr>
          <w:u w:val="single"/>
        </w:rPr>
        <w:t xml:space="preserve">, </w:t>
      </w:r>
      <w:r w:rsidRPr="00E41ACF">
        <w:rPr>
          <w:highlight w:val="cyan"/>
          <w:u w:val="single"/>
        </w:rPr>
        <w:t>one of the biggest changes</w:t>
      </w:r>
      <w:r w:rsidRPr="00CC5D7D">
        <w:rPr>
          <w:u w:val="single"/>
        </w:rPr>
        <w:t xml:space="preserve"> in the past century </w:t>
      </w:r>
      <w:r w:rsidRPr="00E41ACF">
        <w:rPr>
          <w:highlight w:val="cyan"/>
          <w:u w:val="single"/>
        </w:rPr>
        <w:t xml:space="preserve">is the end of </w:t>
      </w:r>
      <w:r w:rsidRPr="00E41ACF">
        <w:rPr>
          <w:u w:val="single"/>
        </w:rPr>
        <w:t xml:space="preserve">not just US global hegemony but also </w:t>
      </w:r>
      <w:r w:rsidRPr="00E41ACF">
        <w:rPr>
          <w:highlight w:val="cyan"/>
          <w:u w:val="single"/>
        </w:rPr>
        <w:t xml:space="preserve">hegemony itself </w:t>
      </w:r>
      <w:r w:rsidRPr="00E41ACF">
        <w:rPr>
          <w:u w:val="single"/>
        </w:rPr>
        <w:t>as a world order. The current</w:t>
      </w:r>
      <w:r w:rsidRPr="00CC5D7D">
        <w:rPr>
          <w:u w:val="single"/>
        </w:rPr>
        <w:t xml:space="preserve"> </w:t>
      </w:r>
      <w:r w:rsidRPr="00E41ACF">
        <w:rPr>
          <w:highlight w:val="cyan"/>
          <w:u w:val="single"/>
        </w:rPr>
        <w:t>transition</w:t>
      </w:r>
      <w:r w:rsidRPr="00CC5D7D">
        <w:rPr>
          <w:u w:val="single"/>
        </w:rPr>
        <w:t xml:space="preserve"> to a more pluralistic world of “inclusive multilateralism” </w:t>
      </w:r>
      <w:r w:rsidRPr="00E41ACF">
        <w:rPr>
          <w:highlight w:val="cyan"/>
          <w:u w:val="single"/>
        </w:rPr>
        <w:t>points to “a multipolar</w:t>
      </w:r>
      <w:r w:rsidRPr="00CC5D7D">
        <w:rPr>
          <w:u w:val="single"/>
        </w:rPr>
        <w:t xml:space="preserve"> power structure, multilevel institutional arrangements, and multidimensional ideas</w:t>
      </w:r>
      <w:r w:rsidRPr="00CC5D7D">
        <w:rPr>
          <w:b/>
          <w:bCs/>
          <w:u w:val="single"/>
        </w:rPr>
        <w:t>.</w:t>
      </w:r>
      <w:r w:rsidRPr="00F464CE">
        <w:rPr>
          <w:sz w:val="16"/>
        </w:rPr>
        <w:t xml:space="preserve">”34 An alternative “one world, two systems” bipolar order lacks the material and institutional conditions for its formation, as well as US and Chinese support. In this changing external environment, </w:t>
      </w:r>
      <w:r w:rsidRPr="00CC5D7D">
        <w:rPr>
          <w:b/>
          <w:bCs/>
          <w:u w:val="single"/>
        </w:rPr>
        <w:t xml:space="preserve">China’s participation in global </w:t>
      </w:r>
      <w:r w:rsidRPr="00E41ACF">
        <w:rPr>
          <w:b/>
          <w:bCs/>
          <w:highlight w:val="cyan"/>
          <w:u w:val="single"/>
        </w:rPr>
        <w:t>governance</w:t>
      </w:r>
      <w:r w:rsidRPr="00CC5D7D">
        <w:rPr>
          <w:b/>
          <w:bCs/>
          <w:u w:val="single"/>
        </w:rPr>
        <w:t xml:space="preserve"> has progressed in four stages since the PRC’s founding in 1949: 1) “anti-hegemonic governance” under Mao’s revolutionary diplomacy, 2) “active integration” after reform and opening, 3) “constructive participation,” and 4) the current phase of proposing “Chinese solutions.”35 As Chen </w:t>
      </w:r>
      <w:proofErr w:type="spellStart"/>
      <w:r w:rsidRPr="00CC5D7D">
        <w:rPr>
          <w:b/>
          <w:bCs/>
          <w:u w:val="single"/>
        </w:rPr>
        <w:t>Zhimin</w:t>
      </w:r>
      <w:proofErr w:type="spellEnd"/>
      <w:r w:rsidRPr="00CC5D7D">
        <w:rPr>
          <w:b/>
          <w:bCs/>
          <w:u w:val="single"/>
        </w:rPr>
        <w:t xml:space="preserve"> and Zhang </w:t>
      </w:r>
      <w:proofErr w:type="spellStart"/>
      <w:r w:rsidRPr="00CC5D7D">
        <w:rPr>
          <w:b/>
          <w:bCs/>
          <w:u w:val="single"/>
        </w:rPr>
        <w:t>Xueying</w:t>
      </w:r>
      <w:proofErr w:type="spellEnd"/>
      <w:r w:rsidRPr="00CC5D7D">
        <w:rPr>
          <w:b/>
          <w:bCs/>
          <w:u w:val="single"/>
        </w:rPr>
        <w:t xml:space="preserve"> indicate, </w:t>
      </w:r>
      <w:r w:rsidRPr="00E41ACF">
        <w:rPr>
          <w:b/>
          <w:bCs/>
          <w:highlight w:val="cyan"/>
          <w:u w:val="single"/>
        </w:rPr>
        <w:t>China’s</w:t>
      </w:r>
      <w:r w:rsidRPr="00CC5D7D">
        <w:rPr>
          <w:b/>
          <w:bCs/>
          <w:u w:val="single"/>
        </w:rPr>
        <w:t xml:space="preserve"> global </w:t>
      </w:r>
      <w:r w:rsidRPr="00E41ACF">
        <w:rPr>
          <w:b/>
          <w:bCs/>
          <w:highlight w:val="cyan"/>
          <w:u w:val="single"/>
        </w:rPr>
        <w:t>role has shifted from</w:t>
      </w:r>
      <w:r w:rsidRPr="00E41ACF">
        <w:rPr>
          <w:b/>
          <w:bCs/>
          <w:u w:val="single"/>
        </w:rPr>
        <w:t xml:space="preserve"> a “revolutionary </w:t>
      </w:r>
      <w:r w:rsidRPr="00E41ACF">
        <w:rPr>
          <w:b/>
          <w:bCs/>
          <w:highlight w:val="cyan"/>
          <w:u w:val="single"/>
        </w:rPr>
        <w:t>order-challenger” to a “reformist order shaper</w:t>
      </w:r>
      <w:r w:rsidRPr="00CC5D7D">
        <w:rPr>
          <w:b/>
          <w:bCs/>
          <w:u w:val="single"/>
        </w:rPr>
        <w:t xml:space="preserve">.”36 According to Yang </w:t>
      </w:r>
      <w:proofErr w:type="spellStart"/>
      <w:r w:rsidRPr="00CC5D7D">
        <w:rPr>
          <w:b/>
          <w:bCs/>
          <w:u w:val="single"/>
        </w:rPr>
        <w:t>Jiechi</w:t>
      </w:r>
      <w:proofErr w:type="spellEnd"/>
      <w:r w:rsidRPr="00CC5D7D">
        <w:rPr>
          <w:b/>
          <w:bCs/>
          <w:u w:val="single"/>
        </w:rPr>
        <w:t>, Xi’s WEF speech this year embodied the need to “contribute China’s wisdom, visions and solutions.”37</w:t>
      </w:r>
    </w:p>
    <w:p w14:paraId="19974C96" w14:textId="77777777" w:rsidR="000560FB" w:rsidRPr="00CC66C0" w:rsidRDefault="000560FB" w:rsidP="000560FB">
      <w:pPr>
        <w:rPr>
          <w:b/>
          <w:bCs/>
          <w:sz w:val="40"/>
          <w:szCs w:val="44"/>
          <w:u w:val="single"/>
        </w:rPr>
      </w:pPr>
      <w:r w:rsidRPr="00F464CE">
        <w:rPr>
          <w:sz w:val="16"/>
        </w:rPr>
        <w:t xml:space="preserve">US-China power politics is a defining feature of the 21st century international order.38 Bilateral relations since diplomatic normalization in 1978 have evolved from “strategic coordination” to “strategic competition” under the Trump administration.39 </w:t>
      </w:r>
      <w:r w:rsidRPr="00CC5D7D">
        <w:rPr>
          <w:b/>
          <w:bCs/>
          <w:u w:val="single"/>
        </w:rPr>
        <w:t>Relations have fluctuated with neoliberalism’s rise and fall in the West</w:t>
      </w:r>
      <w:r w:rsidRPr="00F464CE">
        <w:rPr>
          <w:sz w:val="16"/>
        </w:rPr>
        <w:t xml:space="preserve">. The 2008 financial crisis marked the most recent neoliberal crisis and decline in the US-China power gap, compelling new models for bilateral relations since the Obama administration.40 The competitive direction of US China policy is clear in the post-2008 trend of US economic strategy. According to Chen Yu, </w:t>
      </w:r>
      <w:r w:rsidRPr="00E41ACF">
        <w:rPr>
          <w:b/>
          <w:bCs/>
          <w:sz w:val="40"/>
          <w:szCs w:val="44"/>
          <w:highlight w:val="cyan"/>
          <w:u w:val="single"/>
        </w:rPr>
        <w:t xml:space="preserve">bipartisan consensus emerged </w:t>
      </w:r>
      <w:r w:rsidRPr="00D37D0D">
        <w:rPr>
          <w:b/>
          <w:bCs/>
          <w:sz w:val="40"/>
          <w:szCs w:val="44"/>
          <w:highlight w:val="cyan"/>
          <w:u w:val="single"/>
        </w:rPr>
        <w:t>that “the US</w:t>
      </w:r>
      <w:r w:rsidRPr="00CC66C0">
        <w:rPr>
          <w:b/>
          <w:bCs/>
          <w:sz w:val="40"/>
          <w:szCs w:val="44"/>
          <w:u w:val="single"/>
        </w:rPr>
        <w:t xml:space="preserve"> </w:t>
      </w:r>
      <w:r w:rsidRPr="00D37D0D">
        <w:rPr>
          <w:b/>
          <w:bCs/>
          <w:sz w:val="40"/>
          <w:szCs w:val="44"/>
          <w:highlight w:val="cyan"/>
          <w:u w:val="single"/>
        </w:rPr>
        <w:t>economic approach</w:t>
      </w:r>
      <w:r w:rsidRPr="00CC66C0">
        <w:rPr>
          <w:b/>
          <w:bCs/>
          <w:sz w:val="40"/>
          <w:szCs w:val="44"/>
          <w:u w:val="single"/>
        </w:rPr>
        <w:t xml:space="preserve"> to China does not </w:t>
      </w:r>
      <w:r w:rsidRPr="00D37D0D">
        <w:rPr>
          <w:b/>
          <w:bCs/>
          <w:sz w:val="40"/>
          <w:szCs w:val="44"/>
          <w:u w:val="single"/>
        </w:rPr>
        <w:t>embed China</w:t>
      </w:r>
      <w:r w:rsidRPr="00CC66C0">
        <w:rPr>
          <w:b/>
          <w:bCs/>
          <w:sz w:val="40"/>
          <w:szCs w:val="44"/>
          <w:u w:val="single"/>
        </w:rPr>
        <w:t xml:space="preserve"> in the hegemonic system under US leadership,” </w:t>
      </w:r>
      <w:r w:rsidRPr="00D37D0D">
        <w:rPr>
          <w:b/>
          <w:bCs/>
          <w:sz w:val="40"/>
          <w:szCs w:val="44"/>
          <w:u w:val="single"/>
        </w:rPr>
        <w:t>and</w:t>
      </w:r>
      <w:r w:rsidRPr="00CC66C0">
        <w:rPr>
          <w:b/>
          <w:bCs/>
          <w:sz w:val="40"/>
          <w:szCs w:val="44"/>
          <w:u w:val="single"/>
        </w:rPr>
        <w:t xml:space="preserve"> </w:t>
      </w:r>
      <w:r w:rsidRPr="00D37D0D">
        <w:rPr>
          <w:b/>
          <w:bCs/>
          <w:sz w:val="40"/>
          <w:szCs w:val="44"/>
          <w:highlight w:val="cyan"/>
          <w:u w:val="single"/>
        </w:rPr>
        <w:t>instead</w:t>
      </w:r>
      <w:r w:rsidRPr="00CC66C0">
        <w:rPr>
          <w:b/>
          <w:bCs/>
          <w:sz w:val="40"/>
          <w:szCs w:val="44"/>
          <w:u w:val="single"/>
        </w:rPr>
        <w:t xml:space="preserve"> </w:t>
      </w:r>
      <w:r w:rsidRPr="00D37D0D">
        <w:rPr>
          <w:b/>
          <w:bCs/>
          <w:sz w:val="40"/>
          <w:szCs w:val="44"/>
          <w:highlight w:val="cyan"/>
          <w:u w:val="single"/>
        </w:rPr>
        <w:t xml:space="preserve">facilitates </w:t>
      </w:r>
      <w:r w:rsidRPr="00D37D0D">
        <w:rPr>
          <w:rStyle w:val="Emphasis"/>
          <w:sz w:val="40"/>
          <w:szCs w:val="44"/>
          <w:highlight w:val="cyan"/>
        </w:rPr>
        <w:t>China’s rapid growth as a “revisionist” challenger</w:t>
      </w:r>
      <w:r w:rsidRPr="00CC66C0">
        <w:rPr>
          <w:rStyle w:val="Emphasis"/>
          <w:sz w:val="40"/>
          <w:szCs w:val="44"/>
        </w:rPr>
        <w:t xml:space="preserve"> to the US hegemonic order.41</w:t>
      </w:r>
    </w:p>
    <w:p w14:paraId="5C61D6B4" w14:textId="77777777" w:rsidR="000560FB" w:rsidRPr="00F464CE" w:rsidRDefault="000560FB" w:rsidP="000560FB">
      <w:pPr>
        <w:rPr>
          <w:sz w:val="16"/>
        </w:rPr>
      </w:pPr>
      <w:r w:rsidRPr="00CC66C0">
        <w:rPr>
          <w:b/>
          <w:bCs/>
          <w:u w:val="single"/>
        </w:rPr>
        <w:t>China’s international relations journals at the start of 2021 recognize a critical transition in the US-led liberal international order.</w:t>
      </w:r>
      <w:r w:rsidRPr="00F464CE">
        <w:rPr>
          <w:sz w:val="16"/>
        </w:rPr>
        <w:t xml:space="preserve"> </w:t>
      </w:r>
      <w:r w:rsidRPr="00CC66C0">
        <w:rPr>
          <w:u w:val="single"/>
        </w:rPr>
        <w:t>Current uncertainty surrounds a new phase of industrial and technological development, intensified major-power competition, globalization backlash, and vast repercussions of the COVID-19 pandemic</w:t>
      </w:r>
      <w:r w:rsidRPr="00CC66C0">
        <w:rPr>
          <w:b/>
          <w:bCs/>
          <w:u w:val="single"/>
        </w:rPr>
        <w:t>. “</w:t>
      </w:r>
      <w:r w:rsidRPr="00D37D0D">
        <w:rPr>
          <w:b/>
          <w:bCs/>
          <w:highlight w:val="cyan"/>
          <w:u w:val="single"/>
        </w:rPr>
        <w:t>Unilateralism</w:t>
      </w:r>
      <w:r w:rsidRPr="00CC66C0">
        <w:rPr>
          <w:b/>
          <w:bCs/>
          <w:u w:val="single"/>
        </w:rPr>
        <w:t xml:space="preserve">, protectionism, </w:t>
      </w:r>
      <w:r w:rsidRPr="00D37D0D">
        <w:rPr>
          <w:b/>
          <w:bCs/>
          <w:highlight w:val="cyan"/>
          <w:u w:val="single"/>
        </w:rPr>
        <w:t xml:space="preserve">and hegemony” present major external threats </w:t>
      </w:r>
      <w:r w:rsidRPr="00D37D0D">
        <w:rPr>
          <w:b/>
          <w:bCs/>
          <w:u w:val="single"/>
        </w:rPr>
        <w:t>to the international order</w:t>
      </w:r>
      <w:r w:rsidRPr="00CC66C0">
        <w:rPr>
          <w:b/>
          <w:bCs/>
          <w:u w:val="single"/>
        </w:rPr>
        <w:t>.42 Xi Jinping’s project of national revival enters a new stage in 2021, marking the 100th anniversary of the CCP’s founding and start of China’s 14th Five Year Plan (2021-2025).</w:t>
      </w:r>
      <w:r w:rsidRPr="00F464CE">
        <w:rPr>
          <w:sz w:val="16"/>
        </w:rPr>
        <w:t xml:space="preserve"> </w:t>
      </w:r>
    </w:p>
    <w:p w14:paraId="3076AAC8" w14:textId="77777777" w:rsidR="000560FB" w:rsidRPr="00F464CE" w:rsidRDefault="000560FB" w:rsidP="000560FB">
      <w:pPr>
        <w:rPr>
          <w:sz w:val="16"/>
        </w:rPr>
      </w:pPr>
      <w:r w:rsidRPr="00F464CE">
        <w:rPr>
          <w:sz w:val="16"/>
        </w:rPr>
        <w:t>Post-Pandemic Debates: National Strategy, Global Governance, and Regional Order</w:t>
      </w:r>
    </w:p>
    <w:p w14:paraId="53828A01" w14:textId="77777777" w:rsidR="000560FB" w:rsidRPr="00F464CE" w:rsidRDefault="000560FB" w:rsidP="000560FB">
      <w:pPr>
        <w:rPr>
          <w:sz w:val="16"/>
        </w:rPr>
      </w:pPr>
      <w:r w:rsidRPr="00CC66C0">
        <w:rPr>
          <w:b/>
          <w:bCs/>
          <w:sz w:val="36"/>
          <w:szCs w:val="40"/>
          <w:u w:val="single"/>
        </w:rPr>
        <w:t xml:space="preserve">Two shocks to the global economy in 2020 frame current academic debates: </w:t>
      </w:r>
      <w:r w:rsidRPr="00D37D0D">
        <w:rPr>
          <w:b/>
          <w:bCs/>
          <w:sz w:val="36"/>
          <w:szCs w:val="40"/>
          <w:highlight w:val="cyan"/>
          <w:u w:val="single"/>
        </w:rPr>
        <w:t>the US “global trade war” to maintain “economic hegemony”</w:t>
      </w:r>
      <w:r w:rsidRPr="00CC66C0">
        <w:rPr>
          <w:b/>
          <w:bCs/>
          <w:sz w:val="36"/>
          <w:szCs w:val="40"/>
          <w:u w:val="single"/>
        </w:rPr>
        <w:t xml:space="preserve"> while withdrawing from multilateralism, </w:t>
      </w:r>
      <w:r w:rsidRPr="00601DA1">
        <w:rPr>
          <w:b/>
          <w:bCs/>
          <w:sz w:val="36"/>
          <w:szCs w:val="40"/>
          <w:highlight w:val="cyan"/>
          <w:u w:val="single"/>
        </w:rPr>
        <w:t>and COVID-19</w:t>
      </w:r>
      <w:r w:rsidRPr="00F464CE">
        <w:rPr>
          <w:sz w:val="16"/>
        </w:rPr>
        <w:t xml:space="preserve">.43 As the biggest global non-traditional security shock in a century, </w:t>
      </w:r>
      <w:r w:rsidRPr="00CC66C0">
        <w:rPr>
          <w:b/>
          <w:bCs/>
          <w:sz w:val="36"/>
          <w:szCs w:val="40"/>
          <w:u w:val="single"/>
        </w:rPr>
        <w:t xml:space="preserve">COVID-19 </w:t>
      </w:r>
      <w:r w:rsidRPr="00601DA1">
        <w:rPr>
          <w:b/>
          <w:bCs/>
          <w:sz w:val="36"/>
          <w:szCs w:val="40"/>
          <w:highlight w:val="cyan"/>
          <w:u w:val="single"/>
        </w:rPr>
        <w:t>catalyzed long-term changes</w:t>
      </w:r>
      <w:r w:rsidRPr="00CC66C0">
        <w:rPr>
          <w:b/>
          <w:bCs/>
          <w:sz w:val="36"/>
          <w:szCs w:val="40"/>
          <w:u w:val="single"/>
        </w:rPr>
        <w:t xml:space="preserve"> in international strategic relations and US global leadership, </w:t>
      </w:r>
      <w:r w:rsidRPr="00601DA1">
        <w:rPr>
          <w:b/>
          <w:bCs/>
          <w:sz w:val="36"/>
          <w:szCs w:val="40"/>
          <w:highlight w:val="cyan"/>
          <w:u w:val="single"/>
        </w:rPr>
        <w:t>placing multilatera</w:t>
      </w:r>
      <w:r w:rsidRPr="00601DA1">
        <w:rPr>
          <w:b/>
          <w:bCs/>
          <w:sz w:val="36"/>
          <w:szCs w:val="40"/>
          <w:u w:val="single"/>
        </w:rPr>
        <w:t>lism</w:t>
      </w:r>
      <w:r w:rsidRPr="00CC66C0">
        <w:rPr>
          <w:b/>
          <w:bCs/>
          <w:sz w:val="36"/>
          <w:szCs w:val="40"/>
          <w:u w:val="single"/>
        </w:rPr>
        <w:t xml:space="preserve"> </w:t>
      </w:r>
      <w:r w:rsidRPr="00601DA1">
        <w:rPr>
          <w:b/>
          <w:bCs/>
          <w:sz w:val="36"/>
          <w:szCs w:val="40"/>
          <w:highlight w:val="cyan"/>
          <w:u w:val="single"/>
        </w:rPr>
        <w:t>and global governance in a new</w:t>
      </w:r>
      <w:r w:rsidRPr="00CC66C0">
        <w:rPr>
          <w:b/>
          <w:bCs/>
          <w:sz w:val="36"/>
          <w:szCs w:val="40"/>
          <w:u w:val="single"/>
        </w:rPr>
        <w:t xml:space="preserve"> external </w:t>
      </w:r>
      <w:r w:rsidRPr="00601DA1">
        <w:rPr>
          <w:b/>
          <w:bCs/>
          <w:sz w:val="36"/>
          <w:szCs w:val="40"/>
          <w:highlight w:val="cyan"/>
          <w:u w:val="single"/>
        </w:rPr>
        <w:t>setting</w:t>
      </w:r>
      <w:r w:rsidRPr="00CC66C0">
        <w:rPr>
          <w:b/>
          <w:bCs/>
          <w:sz w:val="36"/>
          <w:szCs w:val="40"/>
          <w:u w:val="single"/>
        </w:rPr>
        <w:t>.</w:t>
      </w:r>
      <w:r w:rsidRPr="00F464CE">
        <w:rPr>
          <w:sz w:val="16"/>
          <w:szCs w:val="40"/>
        </w:rPr>
        <w:t xml:space="preserve">44 </w:t>
      </w:r>
      <w:r w:rsidRPr="00601DA1">
        <w:rPr>
          <w:b/>
          <w:bCs/>
          <w:sz w:val="36"/>
          <w:szCs w:val="40"/>
          <w:u w:val="single"/>
        </w:rPr>
        <w:t>Under</w:t>
      </w:r>
      <w:r w:rsidRPr="00CC66C0">
        <w:rPr>
          <w:b/>
          <w:bCs/>
          <w:sz w:val="36"/>
          <w:szCs w:val="40"/>
          <w:u w:val="single"/>
        </w:rPr>
        <w:t xml:space="preserve"> the dual impacts of global health and economic crises, “the </w:t>
      </w:r>
      <w:r w:rsidRPr="00601DA1">
        <w:rPr>
          <w:b/>
          <w:bCs/>
          <w:sz w:val="36"/>
          <w:szCs w:val="40"/>
          <w:highlight w:val="cyan"/>
          <w:u w:val="single"/>
        </w:rPr>
        <w:t>international</w:t>
      </w:r>
      <w:r w:rsidRPr="00CC66C0">
        <w:rPr>
          <w:b/>
          <w:bCs/>
          <w:sz w:val="36"/>
          <w:szCs w:val="40"/>
          <w:u w:val="single"/>
        </w:rPr>
        <w:t xml:space="preserve"> order’s </w:t>
      </w:r>
      <w:r w:rsidRPr="00601DA1">
        <w:rPr>
          <w:b/>
          <w:bCs/>
          <w:sz w:val="36"/>
          <w:szCs w:val="40"/>
          <w:highlight w:val="cyan"/>
          <w:u w:val="single"/>
        </w:rPr>
        <w:t>reform</w:t>
      </w:r>
      <w:r w:rsidRPr="00CC66C0">
        <w:rPr>
          <w:b/>
          <w:bCs/>
          <w:sz w:val="36"/>
          <w:szCs w:val="40"/>
          <w:u w:val="single"/>
        </w:rPr>
        <w:t xml:space="preserve"> </w:t>
      </w:r>
      <w:r w:rsidRPr="00601DA1">
        <w:rPr>
          <w:b/>
          <w:bCs/>
          <w:sz w:val="36"/>
          <w:szCs w:val="40"/>
          <w:u w:val="single"/>
        </w:rPr>
        <w:t>and</w:t>
      </w:r>
      <w:r w:rsidRPr="00CC66C0">
        <w:rPr>
          <w:b/>
          <w:bCs/>
          <w:sz w:val="36"/>
          <w:szCs w:val="40"/>
          <w:u w:val="single"/>
        </w:rPr>
        <w:t xml:space="preserve"> reconstruction </w:t>
      </w:r>
      <w:r w:rsidRPr="00601DA1">
        <w:rPr>
          <w:b/>
          <w:bCs/>
          <w:sz w:val="36"/>
          <w:szCs w:val="40"/>
          <w:highlight w:val="cyan"/>
          <w:u w:val="single"/>
        </w:rPr>
        <w:t>is imminent</w:t>
      </w:r>
      <w:r w:rsidRPr="00CC66C0">
        <w:rPr>
          <w:b/>
          <w:bCs/>
          <w:sz w:val="36"/>
          <w:szCs w:val="40"/>
          <w:u w:val="single"/>
        </w:rPr>
        <w:t xml:space="preserve">.”45 Specifically, while </w:t>
      </w:r>
      <w:r w:rsidRPr="00DF4051">
        <w:rPr>
          <w:b/>
          <w:bCs/>
          <w:sz w:val="36"/>
          <w:szCs w:val="40"/>
          <w:highlight w:val="cyan"/>
          <w:u w:val="single"/>
        </w:rPr>
        <w:t>the United States has</w:t>
      </w:r>
      <w:r w:rsidRPr="00DF4051">
        <w:rPr>
          <w:b/>
          <w:bCs/>
          <w:sz w:val="36"/>
          <w:szCs w:val="40"/>
          <w:u w:val="single"/>
        </w:rPr>
        <w:t xml:space="preserve"> become</w:t>
      </w:r>
      <w:r w:rsidRPr="00CC66C0">
        <w:rPr>
          <w:b/>
          <w:bCs/>
          <w:sz w:val="36"/>
          <w:szCs w:val="40"/>
          <w:u w:val="single"/>
        </w:rPr>
        <w:t xml:space="preserve"> </w:t>
      </w:r>
      <w:r w:rsidRPr="00DF4051">
        <w:rPr>
          <w:b/>
          <w:bCs/>
          <w:sz w:val="36"/>
          <w:szCs w:val="40"/>
          <w:u w:val="single"/>
        </w:rPr>
        <w:t xml:space="preserve">the </w:t>
      </w:r>
      <w:r w:rsidRPr="00DF4051">
        <w:rPr>
          <w:b/>
          <w:bCs/>
          <w:sz w:val="36"/>
          <w:szCs w:val="40"/>
          <w:highlight w:val="cyan"/>
          <w:u w:val="single"/>
        </w:rPr>
        <w:t>biggest destructive force by</w:t>
      </w:r>
      <w:r w:rsidRPr="00DF4051">
        <w:rPr>
          <w:b/>
          <w:bCs/>
          <w:sz w:val="36"/>
          <w:szCs w:val="40"/>
          <w:u w:val="single"/>
        </w:rPr>
        <w:t xml:space="preserve"> </w:t>
      </w:r>
      <w:r w:rsidRPr="00DF4051">
        <w:rPr>
          <w:b/>
          <w:bCs/>
          <w:sz w:val="36"/>
          <w:szCs w:val="40"/>
          <w:highlight w:val="cyan"/>
          <w:u w:val="single"/>
        </w:rPr>
        <w:t xml:space="preserve">evading </w:t>
      </w:r>
      <w:r w:rsidRPr="00DF4051">
        <w:rPr>
          <w:b/>
          <w:bCs/>
          <w:sz w:val="36"/>
          <w:szCs w:val="40"/>
          <w:u w:val="single"/>
        </w:rPr>
        <w:t xml:space="preserve">its global </w:t>
      </w:r>
      <w:r w:rsidRPr="00DF4051">
        <w:rPr>
          <w:b/>
          <w:bCs/>
          <w:sz w:val="36"/>
          <w:szCs w:val="40"/>
          <w:highlight w:val="cyan"/>
          <w:u w:val="single"/>
        </w:rPr>
        <w:t xml:space="preserve">responsibilities, China has emerged as </w:t>
      </w:r>
      <w:r w:rsidRPr="00DF4051">
        <w:rPr>
          <w:b/>
          <w:bCs/>
          <w:sz w:val="36"/>
          <w:szCs w:val="40"/>
          <w:u w:val="single"/>
        </w:rPr>
        <w:t xml:space="preserve">the biggest </w:t>
      </w:r>
      <w:r w:rsidRPr="00DF4051">
        <w:rPr>
          <w:b/>
          <w:bCs/>
          <w:sz w:val="36"/>
          <w:szCs w:val="40"/>
          <w:highlight w:val="cyan"/>
          <w:u w:val="single"/>
        </w:rPr>
        <w:t>stabilizing</w:t>
      </w:r>
      <w:r w:rsidRPr="00CC66C0">
        <w:rPr>
          <w:b/>
          <w:bCs/>
          <w:sz w:val="36"/>
          <w:szCs w:val="40"/>
          <w:u w:val="single"/>
        </w:rPr>
        <w:t xml:space="preserve"> force </w:t>
      </w:r>
      <w:r w:rsidRPr="00DF4051">
        <w:rPr>
          <w:b/>
          <w:bCs/>
          <w:sz w:val="36"/>
          <w:szCs w:val="40"/>
          <w:highlight w:val="cyan"/>
          <w:u w:val="single"/>
        </w:rPr>
        <w:t>by assuming</w:t>
      </w:r>
      <w:r w:rsidRPr="00CC66C0">
        <w:rPr>
          <w:b/>
          <w:bCs/>
          <w:sz w:val="36"/>
          <w:szCs w:val="40"/>
          <w:u w:val="single"/>
        </w:rPr>
        <w:t xml:space="preserve"> such </w:t>
      </w:r>
      <w:r w:rsidRPr="00DF4051">
        <w:rPr>
          <w:b/>
          <w:bCs/>
          <w:sz w:val="36"/>
          <w:szCs w:val="40"/>
          <w:highlight w:val="cyan"/>
          <w:u w:val="single"/>
        </w:rPr>
        <w:t>obligations</w:t>
      </w:r>
      <w:r w:rsidRPr="00CC66C0">
        <w:rPr>
          <w:b/>
          <w:bCs/>
          <w:sz w:val="36"/>
          <w:szCs w:val="40"/>
          <w:u w:val="single"/>
        </w:rPr>
        <w:t xml:space="preserve"> in line with its capabilities</w:t>
      </w:r>
      <w:r w:rsidRPr="00CC66C0">
        <w:rPr>
          <w:b/>
          <w:bCs/>
          <w:u w:val="single"/>
        </w:rPr>
        <w:t>.</w:t>
      </w:r>
      <w:r w:rsidRPr="00F464CE">
        <w:rPr>
          <w:sz w:val="16"/>
        </w:rPr>
        <w:t xml:space="preserve"> Current uncertainties reinforce the question of whether unilateralism or multilateralism will prevail. Xi Jinping’s WEF remarks this year favoring multilateralism intensified domestic debate on China’s strategic orientation, the ideological and practical dimensions of global governance reform, and the changing East Asian regional order.46</w:t>
      </w:r>
    </w:p>
    <w:p w14:paraId="51F52FEA" w14:textId="77777777" w:rsidR="000560FB" w:rsidRPr="00F464CE" w:rsidRDefault="000560FB" w:rsidP="000560FB">
      <w:pPr>
        <w:rPr>
          <w:sz w:val="16"/>
        </w:rPr>
      </w:pPr>
      <w:r w:rsidRPr="00F464CE">
        <w:rPr>
          <w:sz w:val="16"/>
        </w:rPr>
        <w:t xml:space="preserve">The historical pattern of the rise of great powers points to four strategic options: 1) protective unilateralism, 2) confrontational unilateralism, 3) centralized multilateralism, and 4) spontaneous multilateralism.47 </w:t>
      </w:r>
      <w:r w:rsidRPr="00736CC0">
        <w:rPr>
          <w:u w:val="single"/>
        </w:rPr>
        <w:t xml:space="preserve">In China’s case, </w:t>
      </w:r>
      <w:r w:rsidRPr="00DF4051">
        <w:rPr>
          <w:highlight w:val="cyan"/>
          <w:u w:val="single"/>
        </w:rPr>
        <w:t>its distinct advantages</w:t>
      </w:r>
      <w:r w:rsidRPr="00736CC0">
        <w:rPr>
          <w:u w:val="single"/>
        </w:rPr>
        <w:t xml:space="preserve"> and constraints </w:t>
      </w:r>
      <w:r w:rsidRPr="00DF4051">
        <w:rPr>
          <w:highlight w:val="cyan"/>
          <w:u w:val="single"/>
        </w:rPr>
        <w:t>require</w:t>
      </w:r>
      <w:r w:rsidRPr="00736CC0">
        <w:rPr>
          <w:u w:val="single"/>
        </w:rPr>
        <w:t xml:space="preserve"> building </w:t>
      </w:r>
      <w:r w:rsidRPr="00DF4051">
        <w:rPr>
          <w:highlight w:val="cyan"/>
          <w:u w:val="single"/>
        </w:rPr>
        <w:t xml:space="preserve">centralized </w:t>
      </w:r>
      <w:r w:rsidRPr="00DF4051">
        <w:rPr>
          <w:u w:val="single"/>
        </w:rPr>
        <w:t xml:space="preserve">multilateral </w:t>
      </w:r>
      <w:r w:rsidRPr="00DF4051">
        <w:rPr>
          <w:highlight w:val="cyan"/>
          <w:u w:val="single"/>
        </w:rPr>
        <w:t>networks</w:t>
      </w:r>
      <w:r w:rsidRPr="00736CC0">
        <w:rPr>
          <w:u w:val="single"/>
        </w:rPr>
        <w:t xml:space="preserve"> in developing </w:t>
      </w:r>
      <w:r w:rsidRPr="00DF4051">
        <w:rPr>
          <w:u w:val="single"/>
        </w:rPr>
        <w:t>regions and a “virtuous</w:t>
      </w:r>
      <w:r w:rsidRPr="00736CC0">
        <w:rPr>
          <w:u w:val="single"/>
        </w:rPr>
        <w:t xml:space="preserve"> economic cycle of internal-external linkages,” </w:t>
      </w:r>
      <w:r w:rsidRPr="00DF4051">
        <w:rPr>
          <w:highlight w:val="cyan"/>
          <w:u w:val="single"/>
        </w:rPr>
        <w:t>as</w:t>
      </w:r>
      <w:r w:rsidRPr="00736CC0">
        <w:rPr>
          <w:u w:val="single"/>
        </w:rPr>
        <w:t xml:space="preserve"> Xi’s Belt and </w:t>
      </w:r>
      <w:r w:rsidRPr="00DF4051">
        <w:rPr>
          <w:u w:val="single"/>
        </w:rPr>
        <w:t>Road</w:t>
      </w:r>
      <w:r w:rsidRPr="00736CC0">
        <w:rPr>
          <w:u w:val="single"/>
        </w:rPr>
        <w:t xml:space="preserve"> Initiative (</w:t>
      </w:r>
      <w:r w:rsidRPr="00DF4051">
        <w:rPr>
          <w:highlight w:val="cyan"/>
          <w:u w:val="single"/>
        </w:rPr>
        <w:t>BRI</w:t>
      </w:r>
      <w:r w:rsidRPr="00736CC0">
        <w:rPr>
          <w:u w:val="single"/>
        </w:rPr>
        <w:t>) currently embodies.</w:t>
      </w:r>
      <w:r w:rsidRPr="00F464CE">
        <w:rPr>
          <w:sz w:val="16"/>
        </w:rPr>
        <w:t xml:space="preserve"> As National Development and Reform Commission researchers anticipate, post-pandemic uncertainties will drive China’s continued pursuit of such integration between domestic and international development.48 Other assessments are largely inward looking, proposing change in China’s development model given anti-globalization forces of trade protectionism, shrinking global industrial chains, and multilateralism’s reversal. Such proposals emphasize the expansion of domestic consumer markets, industrial investment, and indigenous technological innovation, as China’s current Five-Year Plan outlines.49</w:t>
      </w:r>
    </w:p>
    <w:p w14:paraId="463BFEE5" w14:textId="77777777" w:rsidR="000560FB" w:rsidRPr="007E5CB8" w:rsidRDefault="000560FB" w:rsidP="000560FB">
      <w:pPr>
        <w:rPr>
          <w:b/>
          <w:bCs/>
          <w:u w:val="single"/>
        </w:rPr>
      </w:pPr>
      <w:r w:rsidRPr="00F464CE">
        <w:rPr>
          <w:sz w:val="16"/>
        </w:rPr>
        <w:t xml:space="preserve">At the global level, the dispute over international rulemaking is a competition between Western and Chinese “legal discourse power,” as shown in enduring South China Sea disputes and recent human rights issues surrounding Beijing’s 2020 Hong Kong National Security Law. </w:t>
      </w:r>
      <w:r w:rsidRPr="007E5CB8">
        <w:rPr>
          <w:u w:val="single"/>
        </w:rPr>
        <w:t xml:space="preserve">In the reshaping of rules, </w:t>
      </w:r>
      <w:r w:rsidRPr="00DF4051">
        <w:rPr>
          <w:highlight w:val="cyan"/>
          <w:u w:val="single"/>
        </w:rPr>
        <w:t>non-binding “soft law</w:t>
      </w:r>
      <w:r w:rsidRPr="007E5CB8">
        <w:rPr>
          <w:u w:val="single"/>
        </w:rPr>
        <w:t xml:space="preserve">” not only </w:t>
      </w:r>
      <w:r w:rsidRPr="00DF4051">
        <w:rPr>
          <w:highlight w:val="cyan"/>
          <w:u w:val="single"/>
        </w:rPr>
        <w:t>has significant meaning</w:t>
      </w:r>
      <w:r w:rsidRPr="007E5CB8">
        <w:rPr>
          <w:u w:val="single"/>
        </w:rPr>
        <w:t xml:space="preserve"> but also drives the development of “hard law,” promoting multilateralism’s persistence.</w:t>
      </w:r>
      <w:r w:rsidRPr="00F464CE">
        <w:rPr>
          <w:sz w:val="16"/>
        </w:rPr>
        <w:t xml:space="preserve">50 The debate on relative discourse power in commercial and maritime disputes has sharpened since COVID-19, focused increasingly on reconciling domestic and international legal systems.51 </w:t>
      </w:r>
      <w:r w:rsidRPr="007E5CB8">
        <w:rPr>
          <w:b/>
          <w:bCs/>
          <w:u w:val="single"/>
        </w:rPr>
        <w:t xml:space="preserve">According to Wang Lin, safeguarding national security requires opposing “Western legal hegemony” </w:t>
      </w:r>
      <w:r w:rsidRPr="00A94595">
        <w:rPr>
          <w:b/>
          <w:bCs/>
          <w:u w:val="single"/>
        </w:rPr>
        <w:t>and</w:t>
      </w:r>
      <w:r w:rsidRPr="007E5CB8">
        <w:rPr>
          <w:b/>
          <w:bCs/>
          <w:u w:val="single"/>
        </w:rPr>
        <w:t xml:space="preserve"> a “colonialist legal mentality” in favor of “socialist law with Chinese characteristics.”52 From a cultural perspective of modernization, by </w:t>
      </w:r>
      <w:r w:rsidRPr="00A94595">
        <w:rPr>
          <w:b/>
          <w:bCs/>
          <w:u w:val="single"/>
        </w:rPr>
        <w:t>promoting</w:t>
      </w:r>
      <w:r w:rsidRPr="007E5CB8">
        <w:rPr>
          <w:b/>
          <w:bCs/>
          <w:u w:val="single"/>
        </w:rPr>
        <w:t xml:space="preserve"> the expansion of individual values and decline of social justice, </w:t>
      </w:r>
      <w:r w:rsidRPr="00A94595">
        <w:rPr>
          <w:b/>
          <w:bCs/>
          <w:u w:val="single"/>
        </w:rPr>
        <w:t>capitalism</w:t>
      </w:r>
      <w:r w:rsidRPr="007E5CB8">
        <w:rPr>
          <w:b/>
          <w:bCs/>
          <w:u w:val="single"/>
        </w:rPr>
        <w:t xml:space="preserve"> generates disorder in the form of great-power hegemonism.53</w:t>
      </w:r>
    </w:p>
    <w:p w14:paraId="06AE7DB2" w14:textId="77777777" w:rsidR="000560FB" w:rsidRPr="00F464CE" w:rsidRDefault="000560FB" w:rsidP="000560FB">
      <w:pPr>
        <w:rPr>
          <w:sz w:val="16"/>
        </w:rPr>
      </w:pPr>
      <w:r w:rsidRPr="00F464CE">
        <w:rPr>
          <w:sz w:val="16"/>
        </w:rPr>
        <w:t xml:space="preserve">As Xi Jinping warned in Davos, avoiding such a scenario requires </w:t>
      </w:r>
      <w:proofErr w:type="gramStart"/>
      <w:r w:rsidRPr="00F464CE">
        <w:rPr>
          <w:sz w:val="16"/>
        </w:rPr>
        <w:t>a</w:t>
      </w:r>
      <w:proofErr w:type="gramEnd"/>
      <w:r w:rsidRPr="00F464CE">
        <w:rPr>
          <w:sz w:val="16"/>
        </w:rPr>
        <w:t xml:space="preserve"> UN-centered global governance system “based on the rules and consensus reached among us, not on the order given by one or the few.”54 China supported the creation of the UN’s “Friends of Neutrality Group for Peace, Security, and Development” last year as a platform for “like-minded partners,”55 exemplifying its commitment to multilateralism unlike the United States. As Yang </w:t>
      </w:r>
      <w:proofErr w:type="spellStart"/>
      <w:r w:rsidRPr="00F464CE">
        <w:rPr>
          <w:sz w:val="16"/>
        </w:rPr>
        <w:t>Jin</w:t>
      </w:r>
      <w:proofErr w:type="spellEnd"/>
      <w:r w:rsidRPr="00F464CE">
        <w:rPr>
          <w:sz w:val="16"/>
        </w:rPr>
        <w:t xml:space="preserve"> argues, “contrary to insisting on neutrality, the US repeatedly interferes in internal affairs of other countries…In recent days, it has been working hard to build an anti-China coalition to contain China.” Such behavior shows that “Washington is motivated by the desire to maintain its global hegemony and </w:t>
      </w:r>
      <w:proofErr w:type="gramStart"/>
      <w:r w:rsidRPr="00F464CE">
        <w:rPr>
          <w:sz w:val="16"/>
        </w:rPr>
        <w:t>interests, and</w:t>
      </w:r>
      <w:proofErr w:type="gramEnd"/>
      <w:r w:rsidRPr="00F464CE">
        <w:rPr>
          <w:sz w:val="16"/>
        </w:rPr>
        <w:t xml:space="preserve"> implement its “America First” policy.”56</w:t>
      </w:r>
    </w:p>
    <w:p w14:paraId="6F18DBB8" w14:textId="77777777" w:rsidR="000560FB" w:rsidRPr="00B9654F" w:rsidRDefault="000560FB" w:rsidP="000560FB">
      <w:pPr>
        <w:rPr>
          <w:sz w:val="16"/>
        </w:rPr>
      </w:pPr>
      <w:r w:rsidRPr="00F464CE">
        <w:rPr>
          <w:sz w:val="16"/>
        </w:rPr>
        <w:t>The irrelevance of Cold War-style alignments is most notable in Chinese visions of the changing regional order. East Asia’s transformation from the “hub and spoke” system of US alliances to a “</w:t>
      </w:r>
      <w:proofErr w:type="spellStart"/>
      <w:r w:rsidRPr="00F464CE">
        <w:rPr>
          <w:sz w:val="16"/>
        </w:rPr>
        <w:t>multinodal</w:t>
      </w:r>
      <w:proofErr w:type="spellEnd"/>
      <w:r w:rsidRPr="00F464CE">
        <w:rPr>
          <w:sz w:val="16"/>
        </w:rPr>
        <w:t>” one generated a structural discrepancy between the US bilateral model and the region’s multilateral orientation.57 The alliance system’s growing ineffectiveness in responding to regional security threats underscores the need to rebuild an Asian order in line with this multipolar shift. Multilateralism’s rise is clear in the economic domain, where trade protectionism and COVID-19 accelerated the Regional Comprehensive Economic Partnership (RCEP)’s signing in November 2020. As Chinese leaders claimed, the free trade deal was the biggest “victory for multilateralism” and regional economic integration since the 1990s, and a major opening for advancing China’s domestic reforms and global development model.58</w:t>
      </w:r>
    </w:p>
    <w:p w14:paraId="27B21BAE" w14:textId="77777777" w:rsidR="000560FB" w:rsidRPr="007F47AE" w:rsidRDefault="000560FB" w:rsidP="000560FB">
      <w:pPr>
        <w:pStyle w:val="Heading4"/>
      </w:pPr>
      <w:r w:rsidRPr="007F47AE">
        <w:rPr>
          <w:u w:val="single"/>
        </w:rPr>
        <w:t>American</w:t>
      </w:r>
      <w:r w:rsidRPr="007F47AE">
        <w:t xml:space="preserve"> pressure on China causes </w:t>
      </w:r>
      <w:r w:rsidRPr="007F47AE">
        <w:rPr>
          <w:u w:val="single"/>
        </w:rPr>
        <w:t>lash out</w:t>
      </w:r>
      <w:r w:rsidRPr="007F47AE">
        <w:t xml:space="preserve">, but current </w:t>
      </w:r>
      <w:r w:rsidRPr="007F47AE">
        <w:rPr>
          <w:u w:val="single"/>
        </w:rPr>
        <w:t>international</w:t>
      </w:r>
      <w:r w:rsidRPr="007F47AE">
        <w:t xml:space="preserve"> pressure results in internal </w:t>
      </w:r>
      <w:r w:rsidRPr="007F47AE">
        <w:rPr>
          <w:u w:val="single"/>
        </w:rPr>
        <w:t>reform</w:t>
      </w:r>
      <w:r>
        <w:t xml:space="preserve"> and </w:t>
      </w:r>
      <w:r w:rsidRPr="00E407E5">
        <w:rPr>
          <w:u w:val="single"/>
        </w:rPr>
        <w:t>prevents</w:t>
      </w:r>
      <w:r>
        <w:t xml:space="preserve"> conflict.</w:t>
      </w:r>
    </w:p>
    <w:p w14:paraId="76DCA32C" w14:textId="77777777" w:rsidR="000560FB" w:rsidRPr="007F47AE" w:rsidRDefault="000560FB" w:rsidP="000560FB">
      <w:proofErr w:type="spellStart"/>
      <w:r w:rsidRPr="007F47AE">
        <w:rPr>
          <w:rStyle w:val="Style13ptBold"/>
        </w:rPr>
        <w:t>Babones</w:t>
      </w:r>
      <w:proofErr w:type="spellEnd"/>
      <w:r w:rsidRPr="007F47AE">
        <w:rPr>
          <w:rStyle w:val="Style13ptBold"/>
        </w:rPr>
        <w:t xml:space="preserve"> 21</w:t>
      </w:r>
      <w:r w:rsidRPr="007F47AE">
        <w:t xml:space="preserve"> [Salvatore </w:t>
      </w:r>
      <w:proofErr w:type="spellStart"/>
      <w:r w:rsidRPr="007F47AE">
        <w:t>Babones</w:t>
      </w:r>
      <w:proofErr w:type="spellEnd"/>
      <w:r w:rsidRPr="007F47AE">
        <w:t xml:space="preserve"> is a Foreign Policy columnist and an adjunct scholar at the Centre for Independent Studies in Sydney, China Is Losing Influence—and That Makes It Dangerous, Foreign Policy, 3-3-2021, Accessible Online at https://foreignpolicy.com/2021/03/03/china-losing-influence-biden-should-do-nothing/] DL 3-9-2021</w:t>
      </w:r>
    </w:p>
    <w:p w14:paraId="096CBB56" w14:textId="77777777" w:rsidR="000560FB" w:rsidRPr="007F47AE" w:rsidRDefault="000560FB" w:rsidP="000560FB">
      <w:pPr>
        <w:rPr>
          <w:rStyle w:val="StyleUnderline"/>
        </w:rPr>
      </w:pPr>
      <w:r w:rsidRPr="007F47AE">
        <w:rPr>
          <w:sz w:val="16"/>
        </w:rPr>
        <w:t xml:space="preserve">Over the last two decades, </w:t>
      </w:r>
      <w:r w:rsidRPr="007F47AE">
        <w:rPr>
          <w:rStyle w:val="StyleUnderline"/>
        </w:rPr>
        <w:t xml:space="preserve">China has moved from the </w:t>
      </w:r>
      <w:r w:rsidRPr="007F47AE">
        <w:rPr>
          <w:rStyle w:val="Emphasis"/>
        </w:rPr>
        <w:t>periphery</w:t>
      </w:r>
      <w:r w:rsidRPr="007F47AE">
        <w:rPr>
          <w:sz w:val="16"/>
        </w:rPr>
        <w:t xml:space="preserve"> </w:t>
      </w:r>
      <w:r w:rsidRPr="007F47AE">
        <w:rPr>
          <w:rStyle w:val="StyleUnderline"/>
        </w:rPr>
        <w:t>to the</w:t>
      </w:r>
      <w:r w:rsidRPr="007F47AE">
        <w:rPr>
          <w:sz w:val="16"/>
        </w:rPr>
        <w:t xml:space="preserve"> very </w:t>
      </w:r>
      <w:r w:rsidRPr="007F47AE">
        <w:rPr>
          <w:rStyle w:val="Emphasis"/>
        </w:rPr>
        <w:t>center</w:t>
      </w:r>
      <w:r w:rsidRPr="007F47AE">
        <w:rPr>
          <w:rStyle w:val="StyleUnderline"/>
        </w:rPr>
        <w:t xml:space="preserve"> of </w:t>
      </w:r>
      <w:r w:rsidRPr="007F47AE">
        <w:rPr>
          <w:sz w:val="16"/>
        </w:rPr>
        <w:t xml:space="preserve">the world’s </w:t>
      </w:r>
      <w:r w:rsidRPr="007F47AE">
        <w:rPr>
          <w:rStyle w:val="StyleUnderline"/>
        </w:rPr>
        <w:t>international relations.</w:t>
      </w:r>
      <w:r w:rsidRPr="007F47AE">
        <w:rPr>
          <w:sz w:val="16"/>
        </w:rPr>
        <w:t xml:space="preserve"> Given that China’s economy is now more than five times as large as it was at the turn of the millennium, that transition is hardly surprising. But many of </w:t>
      </w:r>
      <w:r w:rsidRPr="009245C3">
        <w:rPr>
          <w:rStyle w:val="StyleUnderline"/>
          <w:highlight w:val="green"/>
        </w:rPr>
        <w:t>China’s</w:t>
      </w:r>
      <w:r w:rsidRPr="007F47AE">
        <w:rPr>
          <w:rStyle w:val="StyleUnderline"/>
        </w:rPr>
        <w:t xml:space="preserve"> new international </w:t>
      </w:r>
      <w:r w:rsidRPr="009245C3">
        <w:rPr>
          <w:rStyle w:val="StyleUnderline"/>
          <w:highlight w:val="green"/>
        </w:rPr>
        <w:t>relationships</w:t>
      </w:r>
      <w:r w:rsidRPr="007F47AE">
        <w:rPr>
          <w:sz w:val="16"/>
        </w:rPr>
        <w:t xml:space="preserve">, initially hopeful, </w:t>
      </w:r>
      <w:r w:rsidRPr="007F47AE">
        <w:rPr>
          <w:rStyle w:val="StyleUnderline"/>
        </w:rPr>
        <w:t xml:space="preserve">have now </w:t>
      </w:r>
      <w:r w:rsidRPr="009245C3">
        <w:rPr>
          <w:rStyle w:val="Emphasis"/>
          <w:highlight w:val="green"/>
        </w:rPr>
        <w:t>turned hostile</w:t>
      </w:r>
      <w:r w:rsidRPr="007F47AE">
        <w:rPr>
          <w:rStyle w:val="StyleUnderline"/>
        </w:rPr>
        <w:t>.</w:t>
      </w:r>
      <w:r w:rsidRPr="007F47AE">
        <w:rPr>
          <w:sz w:val="16"/>
        </w:rPr>
        <w:t xml:space="preserve"> China still has some down-at-the-heel allies, such as Pakistan and North Korea, but </w:t>
      </w:r>
      <w:r w:rsidRPr="009245C3">
        <w:rPr>
          <w:rStyle w:val="StyleUnderline"/>
          <w:highlight w:val="green"/>
        </w:rPr>
        <w:t>it is</w:t>
      </w:r>
      <w:r w:rsidRPr="007F47AE">
        <w:rPr>
          <w:rStyle w:val="StyleUnderline"/>
        </w:rPr>
        <w:t xml:space="preserve"> </w:t>
      </w:r>
      <w:r w:rsidRPr="007F47AE">
        <w:rPr>
          <w:rStyle w:val="Emphasis"/>
        </w:rPr>
        <w:t xml:space="preserve">increasingly </w:t>
      </w:r>
      <w:r w:rsidRPr="009245C3">
        <w:rPr>
          <w:rStyle w:val="Emphasis"/>
          <w:highlight w:val="green"/>
        </w:rPr>
        <w:t>isolated</w:t>
      </w:r>
      <w:r w:rsidRPr="007F47AE">
        <w:rPr>
          <w:rStyle w:val="StyleUnderline"/>
        </w:rPr>
        <w:t xml:space="preserve"> from the developed countries that </w:t>
      </w:r>
      <w:r w:rsidRPr="007F47AE">
        <w:rPr>
          <w:sz w:val="16"/>
        </w:rPr>
        <w:t xml:space="preserve">alone </w:t>
      </w:r>
      <w:r w:rsidRPr="007F47AE">
        <w:rPr>
          <w:rStyle w:val="StyleUnderline"/>
        </w:rPr>
        <w:t>can facilitate its continued economic growth.</w:t>
      </w:r>
    </w:p>
    <w:p w14:paraId="2B5B7888" w14:textId="77777777" w:rsidR="000560FB" w:rsidRPr="007F47AE" w:rsidRDefault="000560FB" w:rsidP="000560FB">
      <w:pPr>
        <w:rPr>
          <w:sz w:val="16"/>
        </w:rPr>
      </w:pPr>
      <w:r w:rsidRPr="007F47AE">
        <w:rPr>
          <w:rStyle w:val="StyleUnderline"/>
        </w:rPr>
        <w:t>For China,</w:t>
      </w:r>
      <w:r w:rsidRPr="007F47AE">
        <w:rPr>
          <w:sz w:val="16"/>
        </w:rPr>
        <w:t xml:space="preserve"> </w:t>
      </w:r>
      <w:r w:rsidRPr="007F47AE">
        <w:rPr>
          <w:rStyle w:val="Emphasis"/>
        </w:rPr>
        <w:t>that means trouble.</w:t>
      </w:r>
      <w:r w:rsidRPr="007F47AE">
        <w:rPr>
          <w:sz w:val="16"/>
        </w:rPr>
        <w:t xml:space="preserve"> </w:t>
      </w:r>
      <w:r w:rsidRPr="009245C3">
        <w:rPr>
          <w:rStyle w:val="StyleUnderline"/>
          <w:highlight w:val="green"/>
        </w:rPr>
        <w:t>Its promises are no longer taken</w:t>
      </w:r>
      <w:r w:rsidRPr="007F47AE">
        <w:rPr>
          <w:rStyle w:val="StyleUnderline"/>
        </w:rPr>
        <w:t xml:space="preserve"> </w:t>
      </w:r>
      <w:r w:rsidRPr="007F47AE">
        <w:rPr>
          <w:rStyle w:val="Emphasis"/>
        </w:rPr>
        <w:t>seriously</w:t>
      </w:r>
      <w:r w:rsidRPr="007F47AE">
        <w:rPr>
          <w:sz w:val="16"/>
        </w:rPr>
        <w:t xml:space="preserve">, and its propaganda falls on deaf ears. Many of its </w:t>
      </w:r>
      <w:r w:rsidRPr="009245C3">
        <w:rPr>
          <w:rStyle w:val="StyleUnderline"/>
          <w:highlight w:val="green"/>
        </w:rPr>
        <w:t>Belt and</w:t>
      </w:r>
      <w:r w:rsidRPr="007F47AE">
        <w:rPr>
          <w:rStyle w:val="StyleUnderline"/>
        </w:rPr>
        <w:t xml:space="preserve"> </w:t>
      </w:r>
      <w:r w:rsidRPr="009245C3">
        <w:rPr>
          <w:rStyle w:val="StyleUnderline"/>
          <w:highlight w:val="green"/>
        </w:rPr>
        <w:t>Road</w:t>
      </w:r>
      <w:r w:rsidRPr="007F47AE">
        <w:rPr>
          <w:rStyle w:val="StyleUnderline"/>
        </w:rPr>
        <w:t xml:space="preserve"> Initiative projects have </w:t>
      </w:r>
      <w:r w:rsidRPr="009245C3">
        <w:rPr>
          <w:rStyle w:val="Emphasis"/>
          <w:highlight w:val="green"/>
        </w:rPr>
        <w:t>ground to</w:t>
      </w:r>
      <w:r w:rsidRPr="007F47AE">
        <w:rPr>
          <w:rStyle w:val="Emphasis"/>
        </w:rPr>
        <w:t xml:space="preserve"> a </w:t>
      </w:r>
      <w:r w:rsidRPr="009245C3">
        <w:rPr>
          <w:rStyle w:val="Emphasis"/>
          <w:highlight w:val="green"/>
        </w:rPr>
        <w:t>halt</w:t>
      </w:r>
      <w:r w:rsidRPr="007F47AE">
        <w:rPr>
          <w:rStyle w:val="StyleUnderline"/>
        </w:rPr>
        <w:t xml:space="preserve">. </w:t>
      </w:r>
      <w:r w:rsidRPr="007F47AE">
        <w:rPr>
          <w:sz w:val="16"/>
        </w:rPr>
        <w:t xml:space="preserve">Virtually </w:t>
      </w:r>
      <w:r w:rsidRPr="009245C3">
        <w:rPr>
          <w:rStyle w:val="Emphasis"/>
          <w:highlight w:val="green"/>
        </w:rPr>
        <w:t>no one supports</w:t>
      </w:r>
      <w:r w:rsidRPr="007F47AE">
        <w:rPr>
          <w:rStyle w:val="StyleUnderline"/>
        </w:rPr>
        <w:t xml:space="preserve"> its </w:t>
      </w:r>
      <w:r w:rsidRPr="009245C3">
        <w:rPr>
          <w:rStyle w:val="StyleUnderline"/>
          <w:highlight w:val="green"/>
        </w:rPr>
        <w:t>nine-dash line</w:t>
      </w:r>
      <w:r w:rsidRPr="007F47AE">
        <w:rPr>
          <w:sz w:val="16"/>
        </w:rPr>
        <w:t xml:space="preserve"> in the South China Sea, and </w:t>
      </w:r>
      <w:r w:rsidRPr="007F47AE">
        <w:rPr>
          <w:rStyle w:val="StyleUnderline"/>
        </w:rPr>
        <w:t>Western countries have been lining u</w:t>
      </w:r>
      <w:r w:rsidRPr="007F47AE">
        <w:rPr>
          <w:sz w:val="16"/>
        </w:rPr>
        <w:t xml:space="preserve">p to offer </w:t>
      </w:r>
      <w:r w:rsidRPr="009245C3">
        <w:rPr>
          <w:rStyle w:val="Emphasis"/>
          <w:highlight w:val="green"/>
        </w:rPr>
        <w:t>immigration</w:t>
      </w:r>
      <w:r w:rsidRPr="007F47AE">
        <w:rPr>
          <w:rStyle w:val="Emphasis"/>
        </w:rPr>
        <w:t xml:space="preserve"> pathways</w:t>
      </w:r>
      <w:r w:rsidRPr="007F47AE">
        <w:rPr>
          <w:rStyle w:val="StyleUnderline"/>
        </w:rPr>
        <w:t xml:space="preserve"> </w:t>
      </w:r>
      <w:r w:rsidRPr="009245C3">
        <w:rPr>
          <w:rStyle w:val="StyleUnderline"/>
          <w:highlight w:val="green"/>
        </w:rPr>
        <w:t>to</w:t>
      </w:r>
      <w:r w:rsidRPr="007F47AE">
        <w:rPr>
          <w:sz w:val="16"/>
        </w:rPr>
        <w:t xml:space="preserve"> professionals fleeing </w:t>
      </w:r>
      <w:r w:rsidRPr="009245C3">
        <w:rPr>
          <w:rStyle w:val="StyleUnderline"/>
          <w:highlight w:val="green"/>
        </w:rPr>
        <w:t>Hong Kong</w:t>
      </w:r>
      <w:r w:rsidRPr="007F47AE">
        <w:rPr>
          <w:sz w:val="16"/>
        </w:rPr>
        <w:t xml:space="preserve"> after Beijing’s takeover last year. </w:t>
      </w:r>
      <w:r w:rsidRPr="007F47AE">
        <w:rPr>
          <w:rStyle w:val="StyleUnderline"/>
        </w:rPr>
        <w:t xml:space="preserve">Many countries have </w:t>
      </w:r>
      <w:r w:rsidRPr="009245C3">
        <w:rPr>
          <w:rStyle w:val="Emphasis"/>
          <w:highlight w:val="green"/>
        </w:rPr>
        <w:t>banned</w:t>
      </w:r>
      <w:r w:rsidRPr="007F47AE">
        <w:rPr>
          <w:sz w:val="16"/>
        </w:rPr>
        <w:t xml:space="preserve"> China’s </w:t>
      </w:r>
      <w:r w:rsidRPr="009245C3">
        <w:rPr>
          <w:rStyle w:val="StyleUnderline"/>
          <w:highlight w:val="green"/>
        </w:rPr>
        <w:t>Huawei and ZTE</w:t>
      </w:r>
      <w:r w:rsidRPr="007F47AE">
        <w:rPr>
          <w:sz w:val="16"/>
        </w:rPr>
        <w:t xml:space="preserve"> from their telecommunications networks. And </w:t>
      </w:r>
      <w:r w:rsidRPr="007F47AE">
        <w:rPr>
          <w:rStyle w:val="StyleUnderline"/>
        </w:rPr>
        <w:t xml:space="preserve">India, Vietnam, Taiwan, South Korea, and Japan are all </w:t>
      </w:r>
      <w:r w:rsidRPr="009245C3">
        <w:rPr>
          <w:rStyle w:val="Emphasis"/>
          <w:highlight w:val="green"/>
        </w:rPr>
        <w:t>modernizing</w:t>
      </w:r>
      <w:r w:rsidRPr="007F47AE">
        <w:rPr>
          <w:sz w:val="16"/>
        </w:rPr>
        <w:t xml:space="preserve"> </w:t>
      </w:r>
      <w:r w:rsidRPr="007F47AE">
        <w:rPr>
          <w:rStyle w:val="StyleUnderline"/>
        </w:rPr>
        <w:t xml:space="preserve">their </w:t>
      </w:r>
      <w:r w:rsidRPr="009245C3">
        <w:rPr>
          <w:rStyle w:val="StyleUnderline"/>
          <w:highlight w:val="green"/>
        </w:rPr>
        <w:t>armed forces</w:t>
      </w:r>
      <w:r w:rsidRPr="007F47AE">
        <w:rPr>
          <w:sz w:val="16"/>
        </w:rPr>
        <w:t xml:space="preserve"> in response to potential Chinese threats.</w:t>
      </w:r>
    </w:p>
    <w:p w14:paraId="6F2BCC46" w14:textId="77777777" w:rsidR="000560FB" w:rsidRPr="007F47AE" w:rsidRDefault="000560FB" w:rsidP="000560FB">
      <w:pPr>
        <w:rPr>
          <w:sz w:val="16"/>
        </w:rPr>
      </w:pPr>
      <w:r w:rsidRPr="007F47AE">
        <w:rPr>
          <w:sz w:val="16"/>
        </w:rPr>
        <w:t xml:space="preserve">Under these circumstances, </w:t>
      </w:r>
      <w:r w:rsidRPr="009245C3">
        <w:rPr>
          <w:rStyle w:val="StyleUnderline"/>
          <w:highlight w:val="green"/>
        </w:rPr>
        <w:t xml:space="preserve">the </w:t>
      </w:r>
      <w:r w:rsidRPr="009245C3">
        <w:rPr>
          <w:rStyle w:val="Emphasis"/>
          <w:highlight w:val="green"/>
        </w:rPr>
        <w:t>best thing</w:t>
      </w:r>
      <w:r w:rsidRPr="007F47AE">
        <w:rPr>
          <w:rStyle w:val="StyleUnderline"/>
        </w:rPr>
        <w:t xml:space="preserve"> that</w:t>
      </w:r>
      <w:r w:rsidRPr="007F47AE">
        <w:rPr>
          <w:sz w:val="16"/>
        </w:rPr>
        <w:t xml:space="preserve"> U.S. President Joe </w:t>
      </w:r>
      <w:r w:rsidRPr="009245C3">
        <w:rPr>
          <w:rStyle w:val="StyleUnderline"/>
          <w:highlight w:val="green"/>
        </w:rPr>
        <w:t>Biden can do to stem</w:t>
      </w:r>
      <w:r w:rsidRPr="007F47AE">
        <w:rPr>
          <w:sz w:val="16"/>
        </w:rPr>
        <w:t xml:space="preserve"> the rising tide of </w:t>
      </w:r>
      <w:r w:rsidRPr="007F47AE">
        <w:rPr>
          <w:rStyle w:val="StyleUnderline"/>
        </w:rPr>
        <w:t xml:space="preserve">Chinese </w:t>
      </w:r>
      <w:r w:rsidRPr="009245C3">
        <w:rPr>
          <w:rStyle w:val="StyleUnderline"/>
          <w:highlight w:val="green"/>
        </w:rPr>
        <w:t>expansionism is</w:t>
      </w:r>
      <w:r w:rsidRPr="007F47AE">
        <w:rPr>
          <w:sz w:val="16"/>
        </w:rPr>
        <w:t xml:space="preserve"> … </w:t>
      </w:r>
      <w:r w:rsidRPr="009245C3">
        <w:rPr>
          <w:rStyle w:val="Emphasis"/>
          <w:highlight w:val="green"/>
        </w:rPr>
        <w:t>nothing</w:t>
      </w:r>
      <w:r w:rsidRPr="007F47AE">
        <w:rPr>
          <w:sz w:val="16"/>
        </w:rPr>
        <w:t xml:space="preserve">. China’s red tide is already rolling out all on its own. </w:t>
      </w:r>
      <w:r w:rsidRPr="007F47AE">
        <w:rPr>
          <w:rStyle w:val="StyleUnderline"/>
        </w:rPr>
        <w:t>Biden can afford</w:t>
      </w:r>
      <w:r w:rsidRPr="007F47AE">
        <w:rPr>
          <w:sz w:val="16"/>
        </w:rPr>
        <w:t xml:space="preserve"> to pursue a policy of “</w:t>
      </w:r>
      <w:r w:rsidRPr="007F47AE">
        <w:rPr>
          <w:rStyle w:val="Emphasis"/>
        </w:rPr>
        <w:t xml:space="preserve">masterly </w:t>
      </w:r>
      <w:r w:rsidRPr="009245C3">
        <w:rPr>
          <w:rStyle w:val="Emphasis"/>
          <w:highlight w:val="green"/>
        </w:rPr>
        <w:t>inactivity</w:t>
      </w:r>
      <w:r w:rsidRPr="007F47AE">
        <w:rPr>
          <w:sz w:val="16"/>
        </w:rPr>
        <w:t xml:space="preserve">,” </w:t>
      </w:r>
      <w:r w:rsidRPr="009245C3">
        <w:rPr>
          <w:rStyle w:val="StyleUnderline"/>
          <w:highlight w:val="green"/>
        </w:rPr>
        <w:t>relying on China’s</w:t>
      </w:r>
      <w:r w:rsidRPr="007F47AE">
        <w:rPr>
          <w:rStyle w:val="StyleUnderline"/>
        </w:rPr>
        <w:t xml:space="preserve"> own </w:t>
      </w:r>
      <w:r w:rsidRPr="009245C3">
        <w:rPr>
          <w:rStyle w:val="StyleUnderline"/>
          <w:highlight w:val="green"/>
        </w:rPr>
        <w:t>aggressive</w:t>
      </w:r>
      <w:r w:rsidRPr="007F47AE">
        <w:rPr>
          <w:rStyle w:val="StyleUnderline"/>
        </w:rPr>
        <w:t xml:space="preserve"> foreign </w:t>
      </w:r>
      <w:r w:rsidRPr="009245C3">
        <w:rPr>
          <w:rStyle w:val="StyleUnderline"/>
          <w:highlight w:val="green"/>
        </w:rPr>
        <w:t>policy to</w:t>
      </w:r>
      <w:r w:rsidRPr="007F47AE">
        <w:rPr>
          <w:rStyle w:val="StyleUnderline"/>
        </w:rPr>
        <w:t xml:space="preserve"> further </w:t>
      </w:r>
      <w:r w:rsidRPr="009245C3">
        <w:rPr>
          <w:rStyle w:val="Emphasis"/>
          <w:highlight w:val="green"/>
        </w:rPr>
        <w:t>isolate the country</w:t>
      </w:r>
      <w:r w:rsidRPr="007F47AE">
        <w:rPr>
          <w:sz w:val="16"/>
        </w:rPr>
        <w:t xml:space="preserve"> from the rest of the world. </w:t>
      </w:r>
      <w:r w:rsidRPr="007F47AE">
        <w:rPr>
          <w:rStyle w:val="StyleUnderline"/>
        </w:rPr>
        <w:t>Instead of increasing the pressure</w:t>
      </w:r>
      <w:r w:rsidRPr="007F47AE">
        <w:rPr>
          <w:sz w:val="16"/>
        </w:rPr>
        <w:t xml:space="preserve"> on China, </w:t>
      </w:r>
      <w:r w:rsidRPr="007F47AE">
        <w:rPr>
          <w:rStyle w:val="StyleUnderline"/>
        </w:rPr>
        <w:t xml:space="preserve">now is the time for him to </w:t>
      </w:r>
      <w:r w:rsidRPr="007F47AE">
        <w:rPr>
          <w:rStyle w:val="Emphasis"/>
        </w:rPr>
        <w:t>lighten up</w:t>
      </w:r>
      <w:r w:rsidRPr="007F47AE">
        <w:rPr>
          <w:sz w:val="16"/>
        </w:rPr>
        <w:t xml:space="preserve"> a bit.</w:t>
      </w:r>
    </w:p>
    <w:p w14:paraId="7E489595" w14:textId="77777777" w:rsidR="000560FB" w:rsidRPr="007F47AE" w:rsidRDefault="000560FB" w:rsidP="000560FB">
      <w:pPr>
        <w:rPr>
          <w:sz w:val="16"/>
        </w:rPr>
      </w:pPr>
      <w:r w:rsidRPr="009245C3">
        <w:rPr>
          <w:rStyle w:val="StyleUnderline"/>
          <w:highlight w:val="green"/>
        </w:rPr>
        <w:t xml:space="preserve">The </w:t>
      </w:r>
      <w:r w:rsidRPr="009245C3">
        <w:rPr>
          <w:rStyle w:val="Emphasis"/>
          <w:highlight w:val="green"/>
        </w:rPr>
        <w:t>worst thing</w:t>
      </w:r>
      <w:r w:rsidRPr="007F47AE">
        <w:rPr>
          <w:rStyle w:val="StyleUnderline"/>
        </w:rPr>
        <w:t xml:space="preserve"> Biden could do </w:t>
      </w:r>
      <w:r w:rsidRPr="009245C3">
        <w:rPr>
          <w:rStyle w:val="StyleUnderline"/>
          <w:highlight w:val="green"/>
        </w:rPr>
        <w:t>is</w:t>
      </w:r>
      <w:r w:rsidRPr="007F47AE">
        <w:rPr>
          <w:rStyle w:val="StyleUnderline"/>
        </w:rPr>
        <w:t xml:space="preserve"> put</w:t>
      </w:r>
      <w:r w:rsidRPr="007F47AE">
        <w:rPr>
          <w:sz w:val="16"/>
        </w:rPr>
        <w:t xml:space="preserve"> so much </w:t>
      </w:r>
      <w:r w:rsidRPr="009245C3">
        <w:rPr>
          <w:rStyle w:val="StyleUnderline"/>
          <w:highlight w:val="green"/>
        </w:rPr>
        <w:t>pressure</w:t>
      </w:r>
      <w:r w:rsidRPr="007F47AE">
        <w:rPr>
          <w:rStyle w:val="StyleUnderline"/>
        </w:rPr>
        <w:t xml:space="preserve"> on China that </w:t>
      </w:r>
      <w:r w:rsidRPr="009245C3">
        <w:rPr>
          <w:rStyle w:val="StyleUnderline"/>
          <w:highlight w:val="green"/>
        </w:rPr>
        <w:t xml:space="preserve">its leaders </w:t>
      </w:r>
      <w:r w:rsidRPr="009245C3">
        <w:rPr>
          <w:rStyle w:val="Emphasis"/>
          <w:highlight w:val="green"/>
        </w:rPr>
        <w:t>lash out</w:t>
      </w:r>
      <w:r w:rsidRPr="009245C3">
        <w:rPr>
          <w:sz w:val="16"/>
          <w:highlight w:val="green"/>
        </w:rPr>
        <w:t xml:space="preserve"> </w:t>
      </w:r>
      <w:r w:rsidRPr="009245C3">
        <w:rPr>
          <w:rStyle w:val="StyleUnderline"/>
          <w:highlight w:val="green"/>
        </w:rPr>
        <w:t>because they</w:t>
      </w:r>
      <w:r w:rsidRPr="007F47AE">
        <w:rPr>
          <w:sz w:val="16"/>
        </w:rPr>
        <w:t xml:space="preserve"> feel they </w:t>
      </w:r>
      <w:r w:rsidRPr="009245C3">
        <w:rPr>
          <w:rStyle w:val="StyleUnderline"/>
          <w:highlight w:val="green"/>
        </w:rPr>
        <w:t>have nothing to lose.</w:t>
      </w:r>
      <w:r w:rsidRPr="007F47AE">
        <w:rPr>
          <w:rStyle w:val="StyleUnderline"/>
        </w:rPr>
        <w:t xml:space="preserve"> </w:t>
      </w:r>
      <w:r w:rsidRPr="009245C3">
        <w:rPr>
          <w:rStyle w:val="StyleUnderline"/>
          <w:highlight w:val="green"/>
        </w:rPr>
        <w:t>That</w:t>
      </w:r>
      <w:r w:rsidRPr="007F47AE">
        <w:rPr>
          <w:rStyle w:val="StyleUnderline"/>
        </w:rPr>
        <w:t xml:space="preserve"> was arguably what </w:t>
      </w:r>
      <w:r w:rsidRPr="009245C3">
        <w:rPr>
          <w:rStyle w:val="StyleUnderline"/>
          <w:highlight w:val="green"/>
        </w:rPr>
        <w:t>happened</w:t>
      </w:r>
      <w:r w:rsidRPr="007F47AE">
        <w:rPr>
          <w:rStyle w:val="StyleUnderline"/>
        </w:rPr>
        <w:t xml:space="preserve"> in 1941</w:t>
      </w:r>
      <w:r w:rsidRPr="007F47AE">
        <w:rPr>
          <w:sz w:val="16"/>
        </w:rPr>
        <w:t xml:space="preserve">, when the United States successfully countered Japanese expansionism with military aid to China, a trade embargo, and the freezing of Japanese assets in the U.S. banking system. Japan wasn’t on the rise in 1941; it was on the wane. Bogged down in China, checked by the Soviet Union in a little-remembered conflict in Mongolia, and increasingly squeezed by U.S. economic sanctions, </w:t>
      </w:r>
      <w:r w:rsidRPr="007F47AE">
        <w:rPr>
          <w:rStyle w:val="StyleUnderline"/>
        </w:rPr>
        <w:t xml:space="preserve">Japan’s leaders </w:t>
      </w:r>
      <w:r w:rsidRPr="007F47AE">
        <w:rPr>
          <w:rStyle w:val="Emphasis"/>
        </w:rPr>
        <w:t>recklessly sought</w:t>
      </w:r>
      <w:r w:rsidRPr="007F47AE">
        <w:rPr>
          <w:sz w:val="16"/>
        </w:rPr>
        <w:t xml:space="preserve"> </w:t>
      </w:r>
      <w:r w:rsidRPr="007F47AE">
        <w:rPr>
          <w:rStyle w:val="StyleUnderline"/>
        </w:rPr>
        <w:t xml:space="preserve">a </w:t>
      </w:r>
      <w:proofErr w:type="spellStart"/>
      <w:r w:rsidRPr="007F47AE">
        <w:rPr>
          <w:rStyle w:val="StyleUnderline"/>
        </w:rPr>
        <w:t>kantai</w:t>
      </w:r>
      <w:proofErr w:type="spellEnd"/>
      <w:r w:rsidRPr="007F47AE">
        <w:rPr>
          <w:rStyle w:val="StyleUnderline"/>
        </w:rPr>
        <w:t xml:space="preserve"> </w:t>
      </w:r>
      <w:proofErr w:type="spellStart"/>
      <w:r w:rsidRPr="007F47AE">
        <w:rPr>
          <w:rStyle w:val="StyleUnderline"/>
        </w:rPr>
        <w:t>kessen</w:t>
      </w:r>
      <w:proofErr w:type="spellEnd"/>
      <w:r w:rsidRPr="007F47AE">
        <w:rPr>
          <w:sz w:val="16"/>
        </w:rPr>
        <w:t xml:space="preserve"> (“decisive battle”) </w:t>
      </w:r>
      <w:r w:rsidRPr="009245C3">
        <w:rPr>
          <w:rStyle w:val="StyleUnderline"/>
          <w:highlight w:val="green"/>
        </w:rPr>
        <w:t>with</w:t>
      </w:r>
      <w:r w:rsidRPr="007F47AE">
        <w:rPr>
          <w:sz w:val="16"/>
        </w:rPr>
        <w:t xml:space="preserve"> a naval strike at </w:t>
      </w:r>
      <w:r w:rsidRPr="009245C3">
        <w:rPr>
          <w:rStyle w:val="StyleUnderline"/>
          <w:highlight w:val="green"/>
        </w:rPr>
        <w:t>Pearl Harbor</w:t>
      </w:r>
      <w:r w:rsidRPr="007F47AE">
        <w:rPr>
          <w:rStyle w:val="StyleUnderline"/>
        </w:rPr>
        <w:t>. They saw no other way to forestall</w:t>
      </w:r>
      <w:r w:rsidRPr="007F47AE">
        <w:rPr>
          <w:sz w:val="16"/>
        </w:rPr>
        <w:t xml:space="preserve"> a long, smothering </w:t>
      </w:r>
      <w:r w:rsidRPr="007F47AE">
        <w:rPr>
          <w:rStyle w:val="StyleUnderline"/>
        </w:rPr>
        <w:t>defeat</w:t>
      </w:r>
      <w:r w:rsidRPr="007F47AE">
        <w:rPr>
          <w:sz w:val="16"/>
        </w:rPr>
        <w:t>.</w:t>
      </w:r>
    </w:p>
    <w:p w14:paraId="419F7495" w14:textId="77777777" w:rsidR="000560FB" w:rsidRPr="007F47AE" w:rsidRDefault="000560FB" w:rsidP="000560FB">
      <w:pPr>
        <w:rPr>
          <w:rStyle w:val="Emphasis"/>
        </w:rPr>
      </w:pPr>
      <w:r w:rsidRPr="007F47AE">
        <w:rPr>
          <w:sz w:val="16"/>
        </w:rPr>
        <w:t xml:space="preserve">Of course, what Japan’s leaders got instead was a decisive, blood-soaked defeat. But today, no one except the hardest of hard-liners wants to see China defeated. That kind of language makes no practical sense. </w:t>
      </w:r>
      <w:r w:rsidRPr="007F47AE">
        <w:rPr>
          <w:rStyle w:val="Emphasis"/>
        </w:rPr>
        <w:t>Short of a world war</w:t>
      </w:r>
      <w:r w:rsidRPr="007F47AE">
        <w:rPr>
          <w:sz w:val="16"/>
        </w:rPr>
        <w:t xml:space="preserve">, </w:t>
      </w:r>
      <w:r w:rsidRPr="007F47AE">
        <w:rPr>
          <w:rStyle w:val="StyleUnderline"/>
        </w:rPr>
        <w:t xml:space="preserve">there is no way for anyone </w:t>
      </w:r>
      <w:r w:rsidRPr="007F47AE">
        <w:rPr>
          <w:sz w:val="16"/>
        </w:rPr>
        <w:t xml:space="preserve">outside China </w:t>
      </w:r>
      <w:r w:rsidRPr="007F47AE">
        <w:rPr>
          <w:rStyle w:val="StyleUnderline"/>
        </w:rPr>
        <w:t>to dislodge Chinese Communist Party leadership</w:t>
      </w:r>
      <w:r w:rsidRPr="007F47AE">
        <w:rPr>
          <w:sz w:val="16"/>
        </w:rPr>
        <w:t xml:space="preserve"> from its headquarters in central Beijing</w:t>
      </w:r>
      <w:r w:rsidRPr="007F47AE">
        <w:rPr>
          <w:rStyle w:val="StyleUnderline"/>
        </w:rPr>
        <w:t xml:space="preserve">. A more </w:t>
      </w:r>
      <w:r w:rsidRPr="009245C3">
        <w:rPr>
          <w:rStyle w:val="Emphasis"/>
          <w:highlight w:val="green"/>
        </w:rPr>
        <w:t>sensible goal</w:t>
      </w:r>
      <w:r w:rsidRPr="007F47AE">
        <w:rPr>
          <w:sz w:val="16"/>
        </w:rPr>
        <w:t xml:space="preserve"> </w:t>
      </w:r>
      <w:r w:rsidRPr="007F47AE">
        <w:rPr>
          <w:rStyle w:val="StyleUnderline"/>
        </w:rPr>
        <w:t>for the United States</w:t>
      </w:r>
      <w:r w:rsidRPr="007F47AE">
        <w:rPr>
          <w:sz w:val="16"/>
        </w:rPr>
        <w:t xml:space="preserve"> and its allies </w:t>
      </w:r>
      <w:r w:rsidRPr="009245C3">
        <w:rPr>
          <w:rStyle w:val="StyleUnderline"/>
          <w:highlight w:val="green"/>
        </w:rPr>
        <w:t>would be to see China</w:t>
      </w:r>
      <w:r w:rsidRPr="007F47AE">
        <w:rPr>
          <w:rStyle w:val="StyleUnderline"/>
        </w:rPr>
        <w:t xml:space="preserve"> </w:t>
      </w:r>
      <w:r w:rsidRPr="009245C3">
        <w:rPr>
          <w:rStyle w:val="StyleUnderline"/>
          <w:highlight w:val="green"/>
        </w:rPr>
        <w:t>return to</w:t>
      </w:r>
      <w:r w:rsidRPr="007F47AE">
        <w:rPr>
          <w:rStyle w:val="StyleUnderline"/>
        </w:rPr>
        <w:t xml:space="preserve"> the slow </w:t>
      </w:r>
      <w:r w:rsidRPr="009245C3">
        <w:rPr>
          <w:rStyle w:val="Emphasis"/>
          <w:highlight w:val="green"/>
        </w:rPr>
        <w:t>liberalization trajectory</w:t>
      </w:r>
      <w:r w:rsidRPr="007F47AE">
        <w:rPr>
          <w:sz w:val="16"/>
        </w:rPr>
        <w:t xml:space="preserve"> it was arguably following before President Xi Jinping took power as the party’s leader at the end of 2012. And </w:t>
      </w:r>
      <w:r w:rsidRPr="007F47AE">
        <w:rPr>
          <w:rStyle w:val="StyleUnderline"/>
        </w:rPr>
        <w:t xml:space="preserve">that’s a goal that </w:t>
      </w:r>
      <w:r w:rsidRPr="009245C3">
        <w:rPr>
          <w:rStyle w:val="StyleUnderline"/>
          <w:highlight w:val="green"/>
        </w:rPr>
        <w:t>China must</w:t>
      </w:r>
      <w:r w:rsidRPr="007F47AE">
        <w:rPr>
          <w:rStyle w:val="StyleUnderline"/>
        </w:rPr>
        <w:t xml:space="preserve"> be convinced to </w:t>
      </w:r>
      <w:r w:rsidRPr="009245C3">
        <w:rPr>
          <w:rStyle w:val="Emphasis"/>
          <w:highlight w:val="green"/>
        </w:rPr>
        <w:t xml:space="preserve">choose </w:t>
      </w:r>
      <w:r w:rsidRPr="007F47AE">
        <w:rPr>
          <w:rStyle w:val="Emphasis"/>
        </w:rPr>
        <w:t>for itself.</w:t>
      </w:r>
    </w:p>
    <w:p w14:paraId="1D4850EC" w14:textId="77777777" w:rsidR="000560FB" w:rsidRPr="007F47AE" w:rsidRDefault="000560FB" w:rsidP="000560FB">
      <w:pPr>
        <w:rPr>
          <w:sz w:val="16"/>
        </w:rPr>
      </w:pPr>
      <w:proofErr w:type="gramStart"/>
      <w:r w:rsidRPr="009245C3">
        <w:rPr>
          <w:rStyle w:val="StyleUnderline"/>
          <w:highlight w:val="green"/>
        </w:rPr>
        <w:t>As long as</w:t>
      </w:r>
      <w:proofErr w:type="gramEnd"/>
      <w:r w:rsidRPr="009245C3">
        <w:rPr>
          <w:rStyle w:val="StyleUnderline"/>
          <w:highlight w:val="green"/>
        </w:rPr>
        <w:t xml:space="preserve"> China</w:t>
      </w:r>
      <w:r w:rsidRPr="007F47AE">
        <w:rPr>
          <w:rStyle w:val="StyleUnderline"/>
        </w:rPr>
        <w:t xml:space="preserve">’s leaders remain </w:t>
      </w:r>
      <w:r w:rsidRPr="009245C3">
        <w:rPr>
          <w:rStyle w:val="StyleUnderline"/>
          <w:highlight w:val="green"/>
        </w:rPr>
        <w:t>convinced that</w:t>
      </w:r>
      <w:r w:rsidRPr="007F47AE">
        <w:rPr>
          <w:rStyle w:val="StyleUnderline"/>
        </w:rPr>
        <w:t xml:space="preserve"> all of their </w:t>
      </w:r>
      <w:r w:rsidRPr="009245C3">
        <w:rPr>
          <w:rStyle w:val="StyleUnderline"/>
          <w:highlight w:val="green"/>
        </w:rPr>
        <w:t>problems stem from Washington</w:t>
      </w:r>
      <w:r w:rsidRPr="007F47AE">
        <w:rPr>
          <w:sz w:val="16"/>
        </w:rPr>
        <w:t xml:space="preserve">’s ill will, </w:t>
      </w:r>
      <w:r w:rsidRPr="009245C3">
        <w:rPr>
          <w:rStyle w:val="Emphasis"/>
          <w:highlight w:val="green"/>
        </w:rPr>
        <w:t>reform is unlikely</w:t>
      </w:r>
      <w:r w:rsidRPr="007F47AE">
        <w:rPr>
          <w:rStyle w:val="Emphasis"/>
        </w:rPr>
        <w:t>.</w:t>
      </w:r>
      <w:r w:rsidRPr="007F47AE">
        <w:rPr>
          <w:sz w:val="16"/>
        </w:rPr>
        <w:t xml:space="preserve"> Today, they seem to completely buy into their own narrative that the United States is a petulant former superpower too proud to gracefully stand aside while China takes its rightful place at the top of the world. But </w:t>
      </w:r>
      <w:r w:rsidRPr="009245C3">
        <w:rPr>
          <w:rStyle w:val="StyleUnderline"/>
          <w:highlight w:val="green"/>
        </w:rPr>
        <w:t>as China finds itself at odds</w:t>
      </w:r>
      <w:r w:rsidRPr="007F47AE">
        <w:rPr>
          <w:rStyle w:val="StyleUnderline"/>
        </w:rPr>
        <w:t xml:space="preserve"> with more</w:t>
      </w:r>
      <w:r w:rsidRPr="007F47AE">
        <w:rPr>
          <w:sz w:val="16"/>
        </w:rPr>
        <w:t xml:space="preserve"> and more </w:t>
      </w:r>
      <w:r w:rsidRPr="007F47AE">
        <w:rPr>
          <w:rStyle w:val="StyleUnderline"/>
        </w:rPr>
        <w:t xml:space="preserve">countries, often </w:t>
      </w:r>
      <w:r w:rsidRPr="009245C3">
        <w:rPr>
          <w:rStyle w:val="StyleUnderline"/>
          <w:highlight w:val="green"/>
        </w:rPr>
        <w:t xml:space="preserve">with </w:t>
      </w:r>
      <w:r w:rsidRPr="009245C3">
        <w:rPr>
          <w:rStyle w:val="Emphasis"/>
          <w:highlight w:val="green"/>
        </w:rPr>
        <w:t>no connection</w:t>
      </w:r>
      <w:r w:rsidRPr="009245C3">
        <w:rPr>
          <w:rStyle w:val="StyleUnderline"/>
          <w:highlight w:val="green"/>
        </w:rPr>
        <w:t xml:space="preserve"> to U.S.</w:t>
      </w:r>
      <w:r w:rsidRPr="007F47AE">
        <w:rPr>
          <w:rStyle w:val="StyleUnderline"/>
        </w:rPr>
        <w:t xml:space="preserve"> pressure, </w:t>
      </w:r>
      <w:r w:rsidRPr="009245C3">
        <w:rPr>
          <w:rStyle w:val="StyleUnderline"/>
          <w:highlight w:val="green"/>
        </w:rPr>
        <w:t>its leaders</w:t>
      </w:r>
      <w:r w:rsidRPr="007F47AE">
        <w:rPr>
          <w:rStyle w:val="StyleUnderline"/>
        </w:rPr>
        <w:t xml:space="preserve"> may</w:t>
      </w:r>
      <w:r w:rsidRPr="007F47AE">
        <w:rPr>
          <w:sz w:val="16"/>
        </w:rPr>
        <w:t xml:space="preserve"> eventually </w:t>
      </w:r>
      <w:r w:rsidRPr="009245C3">
        <w:rPr>
          <w:rStyle w:val="Emphasis"/>
          <w:highlight w:val="green"/>
        </w:rPr>
        <w:t>get the message</w:t>
      </w:r>
      <w:r w:rsidRPr="007F47AE">
        <w:rPr>
          <w:rStyle w:val="Emphasis"/>
        </w:rPr>
        <w:t>.</w:t>
      </w:r>
      <w:r w:rsidRPr="007F47AE">
        <w:rPr>
          <w:sz w:val="16"/>
        </w:rPr>
        <w:t xml:space="preserve"> Whatever the future of their relationship with the United States, the other countries of the world have their own reservations about Chinese hegemony.</w:t>
      </w:r>
    </w:p>
    <w:p w14:paraId="7A552A93" w14:textId="77777777" w:rsidR="000560FB" w:rsidRPr="007F47AE" w:rsidRDefault="000560FB" w:rsidP="000560FB">
      <w:pPr>
        <w:rPr>
          <w:sz w:val="16"/>
        </w:rPr>
      </w:pPr>
      <w:r w:rsidRPr="007F47AE">
        <w:rPr>
          <w:sz w:val="16"/>
        </w:rPr>
        <w:t>Biden can afford to pursue a policy of “masterly inactivity,” relying on China’s own aggressive foreign policy to further isolate it from the rest of the world.</w:t>
      </w:r>
    </w:p>
    <w:p w14:paraId="304F3620" w14:textId="77777777" w:rsidR="000560FB" w:rsidRPr="007F47AE" w:rsidRDefault="000560FB" w:rsidP="000560FB">
      <w:pPr>
        <w:rPr>
          <w:rStyle w:val="StyleUnderline"/>
        </w:rPr>
      </w:pPr>
      <w:r w:rsidRPr="009245C3">
        <w:rPr>
          <w:rStyle w:val="Emphasis"/>
          <w:highlight w:val="green"/>
        </w:rPr>
        <w:t>Australia</w:t>
      </w:r>
      <w:r w:rsidRPr="007F47AE">
        <w:rPr>
          <w:rStyle w:val="Emphasis"/>
        </w:rPr>
        <w:t>’s fight</w:t>
      </w:r>
      <w:r w:rsidRPr="007F47AE">
        <w:rPr>
          <w:rStyle w:val="StyleUnderline"/>
        </w:rPr>
        <w:t xml:space="preserve"> with China </w:t>
      </w:r>
      <w:r w:rsidRPr="009245C3">
        <w:rPr>
          <w:rStyle w:val="StyleUnderline"/>
          <w:highlight w:val="green"/>
        </w:rPr>
        <w:t>over</w:t>
      </w:r>
      <w:r w:rsidRPr="007F47AE">
        <w:rPr>
          <w:sz w:val="16"/>
        </w:rPr>
        <w:t xml:space="preserve"> the former’s efforts to restrict </w:t>
      </w:r>
      <w:r w:rsidRPr="007F47AE">
        <w:rPr>
          <w:rStyle w:val="StyleUnderline"/>
        </w:rPr>
        <w:t xml:space="preserve">foreign </w:t>
      </w:r>
      <w:r w:rsidRPr="009245C3">
        <w:rPr>
          <w:rStyle w:val="StyleUnderline"/>
          <w:highlight w:val="green"/>
        </w:rPr>
        <w:t>influence</w:t>
      </w:r>
      <w:r w:rsidRPr="009245C3">
        <w:rPr>
          <w:sz w:val="16"/>
          <w:highlight w:val="green"/>
        </w:rPr>
        <w:t xml:space="preserve">, </w:t>
      </w:r>
      <w:r w:rsidRPr="009245C3">
        <w:rPr>
          <w:rStyle w:val="Emphasis"/>
          <w:highlight w:val="green"/>
        </w:rPr>
        <w:t>Japan’s standoff</w:t>
      </w:r>
      <w:r w:rsidRPr="007F47AE">
        <w:rPr>
          <w:sz w:val="16"/>
        </w:rPr>
        <w:t xml:space="preserve"> with China </w:t>
      </w:r>
      <w:r w:rsidRPr="009245C3">
        <w:rPr>
          <w:rStyle w:val="StyleUnderline"/>
          <w:highlight w:val="green"/>
        </w:rPr>
        <w:t>over</w:t>
      </w:r>
      <w:r w:rsidRPr="007F47AE">
        <w:rPr>
          <w:sz w:val="16"/>
        </w:rPr>
        <w:t xml:space="preserve"> the </w:t>
      </w:r>
      <w:r w:rsidRPr="009245C3">
        <w:rPr>
          <w:rStyle w:val="StyleUnderline"/>
          <w:highlight w:val="green"/>
        </w:rPr>
        <w:t>Senkaku</w:t>
      </w:r>
      <w:r w:rsidRPr="007F47AE">
        <w:rPr>
          <w:sz w:val="16"/>
        </w:rPr>
        <w:t xml:space="preserve"> Islands, </w:t>
      </w:r>
      <w:r w:rsidRPr="009245C3">
        <w:rPr>
          <w:rStyle w:val="Emphasis"/>
          <w:highlight w:val="green"/>
        </w:rPr>
        <w:t>India’s</w:t>
      </w:r>
      <w:r w:rsidRPr="007F47AE">
        <w:rPr>
          <w:rStyle w:val="Emphasis"/>
        </w:rPr>
        <w:t xml:space="preserve"> actual </w:t>
      </w:r>
      <w:r w:rsidRPr="009245C3">
        <w:rPr>
          <w:rStyle w:val="Emphasis"/>
          <w:highlight w:val="green"/>
        </w:rPr>
        <w:t>battle</w:t>
      </w:r>
      <w:r w:rsidRPr="007F47AE">
        <w:rPr>
          <w:sz w:val="16"/>
        </w:rPr>
        <w:t xml:space="preserve"> with China </w:t>
      </w:r>
      <w:r w:rsidRPr="009245C3">
        <w:rPr>
          <w:rStyle w:val="StyleUnderline"/>
          <w:highlight w:val="green"/>
        </w:rPr>
        <w:t>in Ladakh</w:t>
      </w:r>
      <w:r w:rsidRPr="007F47AE">
        <w:rPr>
          <w:rStyle w:val="StyleUnderline"/>
        </w:rPr>
        <w:t>—none of these were prompted by U.S. arrogance</w:t>
      </w:r>
      <w:r w:rsidRPr="007F47AE">
        <w:rPr>
          <w:sz w:val="16"/>
        </w:rPr>
        <w:t xml:space="preserve">. </w:t>
      </w:r>
      <w:r w:rsidRPr="007F47AE">
        <w:rPr>
          <w:rStyle w:val="StyleUnderline"/>
        </w:rPr>
        <w:t>Nor was the</w:t>
      </w:r>
      <w:r w:rsidRPr="007F47AE">
        <w:rPr>
          <w:sz w:val="16"/>
        </w:rPr>
        <w:t xml:space="preserve"> </w:t>
      </w:r>
      <w:r w:rsidRPr="009245C3">
        <w:rPr>
          <w:rStyle w:val="Emphasis"/>
          <w:highlight w:val="green"/>
        </w:rPr>
        <w:t>South China Sea</w:t>
      </w:r>
      <w:r w:rsidRPr="007F47AE">
        <w:rPr>
          <w:rStyle w:val="Emphasis"/>
        </w:rPr>
        <w:t xml:space="preserve"> </w:t>
      </w:r>
      <w:r w:rsidRPr="009245C3">
        <w:rPr>
          <w:rStyle w:val="Emphasis"/>
          <w:highlight w:val="green"/>
        </w:rPr>
        <w:t>dispute</w:t>
      </w:r>
      <w:r w:rsidRPr="009245C3">
        <w:rPr>
          <w:sz w:val="16"/>
          <w:highlight w:val="green"/>
        </w:rPr>
        <w:t xml:space="preserve">, </w:t>
      </w:r>
      <w:r w:rsidRPr="009245C3">
        <w:rPr>
          <w:rStyle w:val="StyleUnderline"/>
          <w:highlight w:val="green"/>
        </w:rPr>
        <w:t>which pits China against</w:t>
      </w:r>
      <w:r w:rsidRPr="007F47AE">
        <w:rPr>
          <w:sz w:val="16"/>
        </w:rPr>
        <w:t xml:space="preserve"> no fewer than </w:t>
      </w:r>
      <w:r w:rsidRPr="009245C3">
        <w:rPr>
          <w:rStyle w:val="StyleUnderline"/>
          <w:highlight w:val="green"/>
        </w:rPr>
        <w:t>five</w:t>
      </w:r>
      <w:r w:rsidRPr="007F47AE">
        <w:rPr>
          <w:rStyle w:val="StyleUnderline"/>
        </w:rPr>
        <w:t xml:space="preserve"> of its</w:t>
      </w:r>
      <w:r w:rsidRPr="007F47AE">
        <w:rPr>
          <w:sz w:val="16"/>
        </w:rPr>
        <w:t xml:space="preserve"> Southeast Asian </w:t>
      </w:r>
      <w:r w:rsidRPr="009245C3">
        <w:rPr>
          <w:rStyle w:val="StyleUnderline"/>
          <w:highlight w:val="green"/>
        </w:rPr>
        <w:t>neighbors</w:t>
      </w:r>
      <w:r w:rsidRPr="007F47AE">
        <w:rPr>
          <w:sz w:val="16"/>
        </w:rPr>
        <w:t xml:space="preserve">. Beyond its immediate region, </w:t>
      </w:r>
      <w:r w:rsidRPr="007F47AE">
        <w:rPr>
          <w:rStyle w:val="StyleUnderline"/>
        </w:rPr>
        <w:t xml:space="preserve">China is now also arguing with </w:t>
      </w:r>
      <w:r w:rsidRPr="009245C3">
        <w:rPr>
          <w:rStyle w:val="Emphasis"/>
          <w:highlight w:val="green"/>
        </w:rPr>
        <w:t>European countries</w:t>
      </w:r>
      <w:r w:rsidRPr="009245C3">
        <w:rPr>
          <w:rStyle w:val="StyleUnderline"/>
          <w:highlight w:val="green"/>
        </w:rPr>
        <w:t xml:space="preserve"> over human rights</w:t>
      </w:r>
      <w:r w:rsidRPr="007F47AE">
        <w:rPr>
          <w:sz w:val="16"/>
        </w:rPr>
        <w:t xml:space="preserve">, with </w:t>
      </w:r>
      <w:r w:rsidRPr="009245C3">
        <w:rPr>
          <w:rStyle w:val="Emphasis"/>
          <w:highlight w:val="green"/>
        </w:rPr>
        <w:t xml:space="preserve">Latin American countries </w:t>
      </w:r>
      <w:r w:rsidRPr="009245C3">
        <w:rPr>
          <w:rStyle w:val="StyleUnderline"/>
          <w:highlight w:val="green"/>
        </w:rPr>
        <w:t xml:space="preserve">over </w:t>
      </w:r>
      <w:r w:rsidRPr="007F47AE">
        <w:rPr>
          <w:rStyle w:val="StyleUnderline"/>
        </w:rPr>
        <w:t xml:space="preserve">illegal </w:t>
      </w:r>
      <w:r w:rsidRPr="009245C3">
        <w:rPr>
          <w:rStyle w:val="StyleUnderline"/>
          <w:highlight w:val="green"/>
        </w:rPr>
        <w:t>fishing, and</w:t>
      </w:r>
      <w:r w:rsidRPr="007F47AE">
        <w:rPr>
          <w:sz w:val="16"/>
        </w:rPr>
        <w:t xml:space="preserve"> with </w:t>
      </w:r>
      <w:r w:rsidRPr="009245C3">
        <w:rPr>
          <w:rStyle w:val="Emphasis"/>
          <w:highlight w:val="green"/>
        </w:rPr>
        <w:t>African</w:t>
      </w:r>
      <w:r w:rsidRPr="007F47AE">
        <w:rPr>
          <w:rStyle w:val="Emphasis"/>
        </w:rPr>
        <w:t xml:space="preserve"> </w:t>
      </w:r>
      <w:r w:rsidRPr="009245C3">
        <w:rPr>
          <w:rStyle w:val="Emphasis"/>
          <w:highlight w:val="green"/>
        </w:rPr>
        <w:t>countries</w:t>
      </w:r>
      <w:r w:rsidRPr="009245C3">
        <w:rPr>
          <w:sz w:val="16"/>
          <w:highlight w:val="green"/>
        </w:rPr>
        <w:t xml:space="preserve"> </w:t>
      </w:r>
      <w:r w:rsidRPr="009245C3">
        <w:rPr>
          <w:rStyle w:val="StyleUnderline"/>
          <w:highlight w:val="green"/>
        </w:rPr>
        <w:t>over</w:t>
      </w:r>
      <w:r w:rsidRPr="007F47AE">
        <w:rPr>
          <w:rStyle w:val="StyleUnderline"/>
        </w:rPr>
        <w:t xml:space="preserve"> development </w:t>
      </w:r>
      <w:r w:rsidRPr="009245C3">
        <w:rPr>
          <w:rStyle w:val="StyleUnderline"/>
          <w:highlight w:val="green"/>
        </w:rPr>
        <w:t>debts</w:t>
      </w:r>
      <w:r w:rsidRPr="007F47AE">
        <w:rPr>
          <w:sz w:val="16"/>
        </w:rPr>
        <w:t xml:space="preserve">. At some point, </w:t>
      </w:r>
      <w:r w:rsidRPr="009245C3">
        <w:rPr>
          <w:rStyle w:val="StyleUnderline"/>
          <w:highlight w:val="green"/>
        </w:rPr>
        <w:t>it must dawn on China’s leadership that these</w:t>
      </w:r>
      <w:r w:rsidRPr="007F47AE">
        <w:rPr>
          <w:rStyle w:val="StyleUnderline"/>
        </w:rPr>
        <w:t xml:space="preserve"> problems </w:t>
      </w:r>
      <w:r w:rsidRPr="009245C3">
        <w:rPr>
          <w:rStyle w:val="StyleUnderline"/>
          <w:highlight w:val="green"/>
        </w:rPr>
        <w:t>have</w:t>
      </w:r>
      <w:r w:rsidRPr="007F47AE">
        <w:rPr>
          <w:sz w:val="16"/>
        </w:rPr>
        <w:t xml:space="preserve"> little or </w:t>
      </w:r>
      <w:r w:rsidRPr="007F47AE">
        <w:rPr>
          <w:rStyle w:val="StyleUnderline"/>
        </w:rPr>
        <w:t xml:space="preserve">nothing to do with the United States, and </w:t>
      </w:r>
      <w:r w:rsidRPr="009245C3">
        <w:rPr>
          <w:rStyle w:val="StyleUnderline"/>
          <w:highlight w:val="green"/>
        </w:rPr>
        <w:t>everything</w:t>
      </w:r>
      <w:r w:rsidRPr="009245C3">
        <w:rPr>
          <w:sz w:val="16"/>
          <w:highlight w:val="green"/>
        </w:rPr>
        <w:t xml:space="preserve"> </w:t>
      </w:r>
      <w:r w:rsidRPr="009245C3">
        <w:rPr>
          <w:rStyle w:val="StyleUnderline"/>
          <w:highlight w:val="green"/>
        </w:rPr>
        <w:t>to do with their</w:t>
      </w:r>
      <w:r w:rsidRPr="007F47AE">
        <w:rPr>
          <w:rStyle w:val="StyleUnderline"/>
        </w:rPr>
        <w:t xml:space="preserve"> own </w:t>
      </w:r>
      <w:r w:rsidRPr="009245C3">
        <w:rPr>
          <w:rStyle w:val="StyleUnderline"/>
          <w:highlight w:val="green"/>
        </w:rPr>
        <w:t>provocative behavior</w:t>
      </w:r>
      <w:r w:rsidRPr="007F47AE">
        <w:rPr>
          <w:rStyle w:val="StyleUnderline"/>
        </w:rPr>
        <w:t>.</w:t>
      </w:r>
    </w:p>
    <w:p w14:paraId="69DC32AE" w14:textId="77777777" w:rsidR="000560FB" w:rsidRPr="007F47AE" w:rsidRDefault="000560FB" w:rsidP="000560FB">
      <w:pPr>
        <w:rPr>
          <w:sz w:val="16"/>
        </w:rPr>
      </w:pPr>
      <w:r w:rsidRPr="009245C3">
        <w:rPr>
          <w:rStyle w:val="StyleUnderline"/>
          <w:highlight w:val="green"/>
        </w:rPr>
        <w:t>The most effective</w:t>
      </w:r>
      <w:r w:rsidRPr="007F47AE">
        <w:rPr>
          <w:rStyle w:val="StyleUnderline"/>
        </w:rPr>
        <w:t xml:space="preserve"> way</w:t>
      </w:r>
      <w:r w:rsidRPr="007F47AE">
        <w:rPr>
          <w:sz w:val="16"/>
        </w:rPr>
        <w:t xml:space="preserve"> the </w:t>
      </w:r>
      <w:r w:rsidRPr="007F47AE">
        <w:rPr>
          <w:rStyle w:val="StyleUnderline"/>
        </w:rPr>
        <w:t>Biden</w:t>
      </w:r>
      <w:r w:rsidRPr="007F47AE">
        <w:rPr>
          <w:sz w:val="16"/>
        </w:rPr>
        <w:t xml:space="preserve"> administration </w:t>
      </w:r>
      <w:r w:rsidRPr="007F47AE">
        <w:rPr>
          <w:rStyle w:val="StyleUnderline"/>
        </w:rPr>
        <w:t>can</w:t>
      </w:r>
      <w:r w:rsidRPr="007F47AE">
        <w:rPr>
          <w:sz w:val="16"/>
        </w:rPr>
        <w:t xml:space="preserve"> help </w:t>
      </w:r>
      <w:r w:rsidRPr="007F47AE">
        <w:rPr>
          <w:rStyle w:val="StyleUnderline"/>
        </w:rPr>
        <w:t xml:space="preserve">drive home that message </w:t>
      </w:r>
      <w:r w:rsidRPr="009245C3">
        <w:rPr>
          <w:rStyle w:val="StyleUnderline"/>
          <w:highlight w:val="green"/>
        </w:rPr>
        <w:t>is</w:t>
      </w:r>
      <w:r w:rsidRPr="007F47AE">
        <w:rPr>
          <w:rStyle w:val="StyleUnderline"/>
        </w:rPr>
        <w:t xml:space="preserve"> to</w:t>
      </w:r>
      <w:r w:rsidRPr="007F47AE">
        <w:rPr>
          <w:sz w:val="16"/>
        </w:rPr>
        <w:t xml:space="preserve"> </w:t>
      </w:r>
      <w:r w:rsidRPr="009245C3">
        <w:rPr>
          <w:rStyle w:val="Emphasis"/>
          <w:highlight w:val="green"/>
        </w:rPr>
        <w:t>mind its own business.</w:t>
      </w:r>
      <w:r w:rsidRPr="009245C3">
        <w:rPr>
          <w:sz w:val="16"/>
          <w:highlight w:val="green"/>
        </w:rPr>
        <w:t xml:space="preserve"> </w:t>
      </w:r>
      <w:r w:rsidRPr="009245C3">
        <w:rPr>
          <w:rStyle w:val="StyleUnderline"/>
          <w:highlight w:val="green"/>
        </w:rPr>
        <w:t>Each of these</w:t>
      </w:r>
      <w:r w:rsidRPr="007F47AE">
        <w:rPr>
          <w:rStyle w:val="StyleUnderline"/>
        </w:rPr>
        <w:t xml:space="preserve"> </w:t>
      </w:r>
      <w:r w:rsidRPr="009245C3">
        <w:rPr>
          <w:rStyle w:val="StyleUnderline"/>
          <w:highlight w:val="green"/>
        </w:rPr>
        <w:t>countries has its</w:t>
      </w:r>
      <w:r w:rsidRPr="007F47AE">
        <w:rPr>
          <w:rStyle w:val="StyleUnderline"/>
        </w:rPr>
        <w:t xml:space="preserve"> </w:t>
      </w:r>
      <w:r w:rsidRPr="007F47AE">
        <w:rPr>
          <w:rStyle w:val="Emphasis"/>
        </w:rPr>
        <w:t xml:space="preserve">own </w:t>
      </w:r>
      <w:r w:rsidRPr="009245C3">
        <w:rPr>
          <w:rStyle w:val="Emphasis"/>
          <w:highlight w:val="green"/>
        </w:rPr>
        <w:t>reasons</w:t>
      </w:r>
      <w:r w:rsidRPr="009245C3">
        <w:rPr>
          <w:sz w:val="16"/>
          <w:highlight w:val="green"/>
        </w:rPr>
        <w:t xml:space="preserve"> </w:t>
      </w:r>
      <w:r w:rsidRPr="009245C3">
        <w:rPr>
          <w:rStyle w:val="StyleUnderline"/>
          <w:highlight w:val="green"/>
        </w:rPr>
        <w:t>to be unhappy with China</w:t>
      </w:r>
      <w:r w:rsidRPr="007F47AE">
        <w:rPr>
          <w:rStyle w:val="StyleUnderline"/>
        </w:rPr>
        <w:t xml:space="preserve">. They don’t need </w:t>
      </w:r>
      <w:r w:rsidRPr="009245C3">
        <w:rPr>
          <w:rStyle w:val="StyleUnderline"/>
          <w:highlight w:val="green"/>
        </w:rPr>
        <w:t>U.S. encouragement</w:t>
      </w:r>
      <w:r w:rsidRPr="007F47AE">
        <w:rPr>
          <w:rStyle w:val="StyleUnderline"/>
        </w:rPr>
        <w:t>, and it would only</w:t>
      </w:r>
      <w:r w:rsidRPr="007F47AE">
        <w:rPr>
          <w:sz w:val="16"/>
        </w:rPr>
        <w:t xml:space="preserve"> </w:t>
      </w:r>
      <w:r w:rsidRPr="009245C3">
        <w:rPr>
          <w:rStyle w:val="Emphasis"/>
          <w:highlight w:val="green"/>
        </w:rPr>
        <w:t>muddy</w:t>
      </w:r>
      <w:r w:rsidRPr="007F47AE">
        <w:rPr>
          <w:rStyle w:val="Emphasis"/>
        </w:rPr>
        <w:t xml:space="preserve"> the </w:t>
      </w:r>
      <w:r w:rsidRPr="009245C3">
        <w:rPr>
          <w:rStyle w:val="Emphasis"/>
          <w:highlight w:val="green"/>
        </w:rPr>
        <w:t>waters</w:t>
      </w:r>
      <w:r w:rsidRPr="007F47AE">
        <w:rPr>
          <w:sz w:val="16"/>
        </w:rPr>
        <w:t xml:space="preserve"> to offer support. For all Biden’s talk of working with allies and U.S. Secretary of State Antony Blinken’s pledge to hold China “accountable for its abuses of the international system,” they should </w:t>
      </w:r>
      <w:r w:rsidRPr="007F47AE">
        <w:rPr>
          <w:rStyle w:val="Emphasis"/>
        </w:rPr>
        <w:t>resist the temptation</w:t>
      </w:r>
      <w:r w:rsidRPr="007F47AE">
        <w:rPr>
          <w:sz w:val="16"/>
        </w:rPr>
        <w:t xml:space="preserve"> </w:t>
      </w:r>
      <w:r w:rsidRPr="007F47AE">
        <w:rPr>
          <w:rStyle w:val="StyleUnderline"/>
        </w:rPr>
        <w:t>to try to solve other countries’ China problems.</w:t>
      </w:r>
      <w:r w:rsidRPr="007F47AE">
        <w:rPr>
          <w:sz w:val="16"/>
        </w:rPr>
        <w:t xml:space="preserve"> The truest love the United States can offer the world on China right now is the tough love of encouraging other countries to stand up for themselves.</w:t>
      </w:r>
    </w:p>
    <w:p w14:paraId="3F911ADF" w14:textId="77777777" w:rsidR="000560FB" w:rsidRPr="007F47AE" w:rsidRDefault="000560FB" w:rsidP="000560FB">
      <w:pPr>
        <w:rPr>
          <w:sz w:val="16"/>
        </w:rPr>
      </w:pPr>
      <w:r w:rsidRPr="007F47AE">
        <w:rPr>
          <w:sz w:val="16"/>
        </w:rPr>
        <w:t xml:space="preserve">Biden shouldn’t try to out-Trump former President Donald Trump by showing he is even tougher </w:t>
      </w:r>
      <w:proofErr w:type="gramStart"/>
      <w:r w:rsidRPr="007F47AE">
        <w:rPr>
          <w:sz w:val="16"/>
        </w:rPr>
        <w:t>on</w:t>
      </w:r>
      <w:proofErr w:type="gramEnd"/>
      <w:r w:rsidRPr="007F47AE">
        <w:rPr>
          <w:sz w:val="16"/>
        </w:rPr>
        <w:t xml:space="preserve"> China. If Biden really wants to differentiate his China policy, </w:t>
      </w:r>
      <w:r w:rsidRPr="007F47AE">
        <w:rPr>
          <w:rStyle w:val="StyleUnderline"/>
        </w:rPr>
        <w:t xml:space="preserve">he should </w:t>
      </w:r>
      <w:r w:rsidRPr="007F47AE">
        <w:rPr>
          <w:rStyle w:val="Emphasis"/>
        </w:rPr>
        <w:t>sit back</w:t>
      </w:r>
      <w:r w:rsidRPr="007F47AE">
        <w:rPr>
          <w:rStyle w:val="StyleUnderline"/>
        </w:rPr>
        <w:t xml:space="preserve"> and let history take its course. While keeping </w:t>
      </w:r>
      <w:r w:rsidRPr="007F47AE">
        <w:rPr>
          <w:rStyle w:val="Emphasis"/>
        </w:rPr>
        <w:t>sensible restrictions</w:t>
      </w:r>
      <w:r w:rsidRPr="007F47AE">
        <w:rPr>
          <w:sz w:val="16"/>
        </w:rPr>
        <w:t xml:space="preserve"> </w:t>
      </w:r>
      <w:r w:rsidRPr="007F47AE">
        <w:rPr>
          <w:rStyle w:val="StyleUnderline"/>
        </w:rPr>
        <w:t>on</w:t>
      </w:r>
      <w:r w:rsidRPr="007F47AE">
        <w:rPr>
          <w:sz w:val="16"/>
        </w:rPr>
        <w:t xml:space="preserve"> Chinese access to U.S. </w:t>
      </w:r>
      <w:r w:rsidRPr="007F47AE">
        <w:rPr>
          <w:rStyle w:val="StyleUnderline"/>
        </w:rPr>
        <w:t>advanced technologies, he should consider pulling back in areas where</w:t>
      </w:r>
      <w:r w:rsidRPr="007F47AE">
        <w:rPr>
          <w:sz w:val="16"/>
        </w:rPr>
        <w:t xml:space="preserve"> the </w:t>
      </w:r>
      <w:r w:rsidRPr="007F47AE">
        <w:rPr>
          <w:rStyle w:val="StyleUnderline"/>
        </w:rPr>
        <w:t>Trump</w:t>
      </w:r>
      <w:r w:rsidRPr="007F47AE">
        <w:rPr>
          <w:sz w:val="16"/>
        </w:rPr>
        <w:t xml:space="preserve"> administration arguably </w:t>
      </w:r>
      <w:r w:rsidRPr="007F47AE">
        <w:rPr>
          <w:rStyle w:val="StyleUnderline"/>
        </w:rPr>
        <w:t>overreached</w:t>
      </w:r>
      <w:r w:rsidRPr="007F47AE">
        <w:rPr>
          <w:sz w:val="16"/>
        </w:rPr>
        <w:t xml:space="preserve">. A good first step might be to </w:t>
      </w:r>
      <w:r w:rsidRPr="007F47AE">
        <w:rPr>
          <w:rStyle w:val="StyleUnderline"/>
        </w:rPr>
        <w:t>reverse</w:t>
      </w:r>
      <w:r w:rsidRPr="007F47AE">
        <w:rPr>
          <w:sz w:val="16"/>
        </w:rPr>
        <w:t xml:space="preserve"> the steel and aluminum </w:t>
      </w:r>
      <w:r w:rsidRPr="007F47AE">
        <w:rPr>
          <w:rStyle w:val="Emphasis"/>
        </w:rPr>
        <w:t>tariffs</w:t>
      </w:r>
      <w:r w:rsidRPr="007F47AE">
        <w:rPr>
          <w:sz w:val="16"/>
        </w:rPr>
        <w:t xml:space="preserve"> aimed at China </w:t>
      </w:r>
      <w:r w:rsidRPr="007F47AE">
        <w:rPr>
          <w:rStyle w:val="StyleUnderline"/>
        </w:rPr>
        <w:t>that have hurt friendly countries</w:t>
      </w:r>
      <w:r w:rsidRPr="007F47AE">
        <w:rPr>
          <w:sz w:val="16"/>
        </w:rPr>
        <w:t xml:space="preserve"> such as Japan and Taiwan. He could also </w:t>
      </w:r>
      <w:r w:rsidRPr="007F47AE">
        <w:rPr>
          <w:rStyle w:val="StyleUnderline"/>
        </w:rPr>
        <w:t>lift</w:t>
      </w:r>
      <w:r w:rsidRPr="007F47AE">
        <w:rPr>
          <w:sz w:val="16"/>
        </w:rPr>
        <w:t xml:space="preserve"> Trump’s </w:t>
      </w:r>
      <w:r w:rsidRPr="007F47AE">
        <w:rPr>
          <w:rStyle w:val="Emphasis"/>
        </w:rPr>
        <w:t>visa limitations</w:t>
      </w:r>
      <w:r w:rsidRPr="007F47AE">
        <w:rPr>
          <w:sz w:val="16"/>
        </w:rPr>
        <w:t xml:space="preserve"> </w:t>
      </w:r>
      <w:r w:rsidRPr="007F47AE">
        <w:rPr>
          <w:rStyle w:val="StyleUnderline"/>
        </w:rPr>
        <w:t>on members of the Chinese Communist Party, which are</w:t>
      </w:r>
      <w:r w:rsidRPr="007F47AE">
        <w:rPr>
          <w:sz w:val="16"/>
        </w:rPr>
        <w:t xml:space="preserve"> almost entirely </w:t>
      </w:r>
      <w:r w:rsidRPr="007F47AE">
        <w:rPr>
          <w:rStyle w:val="StyleUnderline"/>
        </w:rPr>
        <w:t>symbolic and</w:t>
      </w:r>
      <w:r w:rsidRPr="007F47AE">
        <w:rPr>
          <w:sz w:val="16"/>
        </w:rPr>
        <w:t xml:space="preserve"> nearly </w:t>
      </w:r>
      <w:r w:rsidRPr="007F47AE">
        <w:rPr>
          <w:rStyle w:val="StyleUnderline"/>
        </w:rPr>
        <w:t>impossible to enforce. Such measures would</w:t>
      </w:r>
      <w:r w:rsidRPr="007F47AE">
        <w:rPr>
          <w:sz w:val="16"/>
        </w:rPr>
        <w:t xml:space="preserve"> </w:t>
      </w:r>
      <w:r w:rsidRPr="009245C3">
        <w:rPr>
          <w:rStyle w:val="StyleUnderline"/>
          <w:highlight w:val="green"/>
        </w:rPr>
        <w:t>establish</w:t>
      </w:r>
      <w:r w:rsidRPr="007F47AE">
        <w:rPr>
          <w:rStyle w:val="StyleUnderline"/>
        </w:rPr>
        <w:t xml:space="preserve"> a more</w:t>
      </w:r>
      <w:r w:rsidRPr="007F47AE">
        <w:rPr>
          <w:sz w:val="16"/>
        </w:rPr>
        <w:t xml:space="preserve"> </w:t>
      </w:r>
      <w:r w:rsidRPr="009245C3">
        <w:rPr>
          <w:rStyle w:val="Emphasis"/>
          <w:highlight w:val="green"/>
        </w:rPr>
        <w:t>conciliatory tone</w:t>
      </w:r>
      <w:r w:rsidRPr="007F47AE">
        <w:rPr>
          <w:sz w:val="16"/>
        </w:rPr>
        <w:t xml:space="preserve"> in U.S.-Chinese relations without relieving any of the pressure Beijing faces for reform.</w:t>
      </w:r>
    </w:p>
    <w:p w14:paraId="3CC0B8CD" w14:textId="77777777" w:rsidR="000560FB" w:rsidRPr="007F47AE" w:rsidRDefault="000560FB" w:rsidP="000560FB">
      <w:pPr>
        <w:rPr>
          <w:rStyle w:val="StyleUnderline"/>
        </w:rPr>
      </w:pPr>
      <w:r w:rsidRPr="007F47AE">
        <w:rPr>
          <w:rStyle w:val="StyleUnderline"/>
        </w:rPr>
        <w:t xml:space="preserve">But whatever else </w:t>
      </w:r>
      <w:r w:rsidRPr="009245C3">
        <w:rPr>
          <w:rStyle w:val="StyleUnderline"/>
          <w:highlight w:val="green"/>
        </w:rPr>
        <w:t>Biden</w:t>
      </w:r>
      <w:r w:rsidRPr="007F47AE">
        <w:rPr>
          <w:rStyle w:val="StyleUnderline"/>
        </w:rPr>
        <w:t xml:space="preserve"> does, his </w:t>
      </w:r>
      <w:r w:rsidRPr="009245C3">
        <w:rPr>
          <w:rStyle w:val="StyleUnderline"/>
          <w:highlight w:val="green"/>
        </w:rPr>
        <w:t>top priority should be</w:t>
      </w:r>
      <w:r w:rsidRPr="007F47AE">
        <w:rPr>
          <w:sz w:val="16"/>
        </w:rPr>
        <w:t xml:space="preserve"> a negative one: </w:t>
      </w:r>
      <w:r w:rsidRPr="009245C3">
        <w:rPr>
          <w:rStyle w:val="StyleUnderline"/>
          <w:highlight w:val="green"/>
        </w:rPr>
        <w:t>Don’t give China’s leaders</w:t>
      </w:r>
      <w:r w:rsidRPr="007F47AE">
        <w:rPr>
          <w:rStyle w:val="StyleUnderline"/>
        </w:rPr>
        <w:t xml:space="preserve"> any </w:t>
      </w:r>
      <w:r w:rsidRPr="009245C3">
        <w:rPr>
          <w:rStyle w:val="Emphasis"/>
          <w:highlight w:val="green"/>
        </w:rPr>
        <w:t>reason to panic</w:t>
      </w:r>
      <w:r w:rsidRPr="007F47AE">
        <w:rPr>
          <w:sz w:val="16"/>
        </w:rPr>
        <w:t xml:space="preserve">, </w:t>
      </w:r>
      <w:r w:rsidRPr="007F47AE">
        <w:rPr>
          <w:rStyle w:val="StyleUnderline"/>
        </w:rPr>
        <w:t xml:space="preserve">any legitimate </w:t>
      </w:r>
      <w:r w:rsidRPr="007F47AE">
        <w:rPr>
          <w:rStyle w:val="Emphasis"/>
        </w:rPr>
        <w:t>grounds for self-defense</w:t>
      </w:r>
      <w:r w:rsidRPr="007F47AE">
        <w:rPr>
          <w:sz w:val="16"/>
        </w:rPr>
        <w:t xml:space="preserve">, </w:t>
      </w:r>
      <w:r w:rsidRPr="007F47AE">
        <w:rPr>
          <w:rStyle w:val="StyleUnderline"/>
        </w:rPr>
        <w:t xml:space="preserve">or any cause </w:t>
      </w:r>
      <w:r w:rsidRPr="009245C3">
        <w:rPr>
          <w:rStyle w:val="StyleUnderline"/>
          <w:highlight w:val="green"/>
        </w:rPr>
        <w:t>that</w:t>
      </w:r>
      <w:r w:rsidRPr="007F47AE">
        <w:rPr>
          <w:rStyle w:val="StyleUnderline"/>
        </w:rPr>
        <w:t xml:space="preserve"> might</w:t>
      </w:r>
      <w:r w:rsidRPr="007F47AE">
        <w:rPr>
          <w:sz w:val="16"/>
        </w:rPr>
        <w:t xml:space="preserve"> </w:t>
      </w:r>
      <w:r w:rsidRPr="009245C3">
        <w:rPr>
          <w:rStyle w:val="Emphasis"/>
          <w:highlight w:val="green"/>
        </w:rPr>
        <w:t>justify war</w:t>
      </w:r>
      <w:r w:rsidRPr="007F47AE">
        <w:rPr>
          <w:rStyle w:val="Emphasis"/>
        </w:rPr>
        <w:t>.</w:t>
      </w:r>
      <w:r w:rsidRPr="007F47AE">
        <w:rPr>
          <w:sz w:val="16"/>
        </w:rPr>
        <w:t xml:space="preserve"> </w:t>
      </w:r>
      <w:r w:rsidRPr="009245C3">
        <w:rPr>
          <w:rStyle w:val="StyleUnderline"/>
          <w:highlight w:val="green"/>
        </w:rPr>
        <w:t>That</w:t>
      </w:r>
      <w:r w:rsidRPr="007F47AE">
        <w:rPr>
          <w:sz w:val="16"/>
        </w:rPr>
        <w:t xml:space="preserve"> is simultaneously the best way to </w:t>
      </w:r>
      <w:r w:rsidRPr="009245C3">
        <w:rPr>
          <w:rStyle w:val="StyleUnderline"/>
          <w:highlight w:val="green"/>
        </w:rPr>
        <w:t>keep</w:t>
      </w:r>
      <w:r w:rsidRPr="007F47AE">
        <w:rPr>
          <w:sz w:val="16"/>
        </w:rPr>
        <w:t xml:space="preserve"> U.S. </w:t>
      </w:r>
      <w:r w:rsidRPr="009245C3">
        <w:rPr>
          <w:rStyle w:val="Emphasis"/>
          <w:highlight w:val="green"/>
        </w:rPr>
        <w:t>allies</w:t>
      </w:r>
      <w:r w:rsidRPr="007F47AE">
        <w:rPr>
          <w:rStyle w:val="Emphasis"/>
        </w:rPr>
        <w:t xml:space="preserve"> onside</w:t>
      </w:r>
      <w:r w:rsidRPr="007F47AE">
        <w:rPr>
          <w:rStyle w:val="StyleUnderline"/>
        </w:rPr>
        <w:t xml:space="preserve"> </w:t>
      </w:r>
      <w:r w:rsidRPr="009245C3">
        <w:rPr>
          <w:rStyle w:val="StyleUnderline"/>
          <w:highlight w:val="green"/>
        </w:rPr>
        <w:t>and</w:t>
      </w:r>
      <w:r w:rsidRPr="007F47AE">
        <w:rPr>
          <w:sz w:val="16"/>
        </w:rPr>
        <w:t xml:space="preserve"> the best way to </w:t>
      </w:r>
      <w:r w:rsidRPr="009245C3">
        <w:rPr>
          <w:rStyle w:val="Emphasis"/>
          <w:highlight w:val="green"/>
        </w:rPr>
        <w:t>hasten</w:t>
      </w:r>
      <w:r w:rsidRPr="007F47AE">
        <w:rPr>
          <w:rStyle w:val="Emphasis"/>
        </w:rPr>
        <w:t xml:space="preserve"> China’s </w:t>
      </w:r>
      <w:r w:rsidRPr="009245C3">
        <w:rPr>
          <w:rStyle w:val="Emphasis"/>
          <w:highlight w:val="green"/>
        </w:rPr>
        <w:t>fall</w:t>
      </w:r>
      <w:r w:rsidRPr="007F47AE">
        <w:rPr>
          <w:rStyle w:val="Emphasis"/>
        </w:rPr>
        <w:t>.</w:t>
      </w:r>
      <w:r w:rsidRPr="007F47AE">
        <w:rPr>
          <w:sz w:val="16"/>
        </w:rPr>
        <w:t xml:space="preserve"> The first because </w:t>
      </w:r>
      <w:r w:rsidRPr="007F47AE">
        <w:rPr>
          <w:rStyle w:val="StyleUnderline"/>
        </w:rPr>
        <w:t xml:space="preserve">Washington’s </w:t>
      </w:r>
      <w:r w:rsidRPr="007F47AE">
        <w:rPr>
          <w:sz w:val="16"/>
        </w:rPr>
        <w:t xml:space="preserve">position is </w:t>
      </w:r>
      <w:r w:rsidRPr="007F47AE">
        <w:rPr>
          <w:rStyle w:val="StyleUnderline"/>
        </w:rPr>
        <w:t>strongest when allies</w:t>
      </w:r>
      <w:r w:rsidRPr="007F47AE">
        <w:rPr>
          <w:sz w:val="16"/>
        </w:rPr>
        <w:t xml:space="preserve"> </w:t>
      </w:r>
      <w:r w:rsidRPr="007F47AE">
        <w:rPr>
          <w:rStyle w:val="StyleUnderline"/>
        </w:rPr>
        <w:t>need</w:t>
      </w:r>
      <w:r w:rsidRPr="007F47AE">
        <w:rPr>
          <w:sz w:val="16"/>
        </w:rPr>
        <w:t xml:space="preserve"> U.S. </w:t>
      </w:r>
      <w:r w:rsidRPr="007F47AE">
        <w:rPr>
          <w:rStyle w:val="StyleUnderline"/>
        </w:rPr>
        <w:t>support</w:t>
      </w:r>
      <w:r w:rsidRPr="007F47AE">
        <w:rPr>
          <w:sz w:val="16"/>
        </w:rPr>
        <w:t xml:space="preserve">, not when they have it. The second because the </w:t>
      </w:r>
      <w:r w:rsidRPr="007F47AE">
        <w:rPr>
          <w:rStyle w:val="StyleUnderline"/>
        </w:rPr>
        <w:t>Chinese regime can’t be brought down by the United States</w:t>
      </w:r>
      <w:r w:rsidRPr="007F47AE">
        <w:rPr>
          <w:sz w:val="16"/>
        </w:rPr>
        <w:t xml:space="preserve">; it can </w:t>
      </w:r>
      <w:r w:rsidRPr="007F47AE">
        <w:rPr>
          <w:rStyle w:val="StyleUnderline"/>
        </w:rPr>
        <w:t>only</w:t>
      </w:r>
      <w:r w:rsidRPr="007F47AE">
        <w:rPr>
          <w:sz w:val="16"/>
        </w:rPr>
        <w:t xml:space="preserve"> be dismantled </w:t>
      </w:r>
      <w:r w:rsidRPr="007F47AE">
        <w:rPr>
          <w:rStyle w:val="StyleUnderline"/>
        </w:rPr>
        <w:t>from within.</w:t>
      </w:r>
    </w:p>
    <w:p w14:paraId="487E5781" w14:textId="77777777" w:rsidR="000560FB" w:rsidRDefault="000560FB" w:rsidP="000560FB">
      <w:pPr>
        <w:rPr>
          <w:rStyle w:val="StyleUnderline"/>
        </w:rPr>
      </w:pPr>
      <w:r w:rsidRPr="007F47AE">
        <w:rPr>
          <w:sz w:val="16"/>
        </w:rPr>
        <w:t xml:space="preserve">Politically and temperamentally, the hardest thing for any U.S. president to do is nothing. The extraordinary power concentrated in the president’s hands generates extraordinary temptation to use it, and there are many stirring arguments for decisive leadership. But in the current situation, </w:t>
      </w:r>
      <w:r w:rsidRPr="007F47AE">
        <w:rPr>
          <w:rStyle w:val="Emphasis"/>
        </w:rPr>
        <w:t>decisive leadership</w:t>
      </w:r>
      <w:r w:rsidRPr="007F47AE">
        <w:rPr>
          <w:sz w:val="16"/>
        </w:rPr>
        <w:t xml:space="preserve"> </w:t>
      </w:r>
      <w:r w:rsidRPr="007F47AE">
        <w:rPr>
          <w:rStyle w:val="StyleUnderline"/>
        </w:rPr>
        <w:t>can only disrupt an already benign policy environment.</w:t>
      </w:r>
      <w:r w:rsidRPr="007F47AE">
        <w:rPr>
          <w:sz w:val="16"/>
        </w:rPr>
        <w:t xml:space="preserve"> </w:t>
      </w:r>
      <w:r w:rsidRPr="007F47AE">
        <w:rPr>
          <w:rStyle w:val="StyleUnderline"/>
        </w:rPr>
        <w:t xml:space="preserve">China’s only </w:t>
      </w:r>
      <w:r w:rsidRPr="007F47AE">
        <w:rPr>
          <w:rStyle w:val="Emphasis"/>
        </w:rPr>
        <w:t>hope for victory</w:t>
      </w:r>
      <w:r w:rsidRPr="007F47AE">
        <w:rPr>
          <w:sz w:val="16"/>
        </w:rPr>
        <w:t xml:space="preserve"> in the current situation </w:t>
      </w:r>
      <w:r w:rsidRPr="007F47AE">
        <w:rPr>
          <w:rStyle w:val="StyleUnderline"/>
        </w:rPr>
        <w:t>is</w:t>
      </w:r>
      <w:r w:rsidRPr="007F47AE">
        <w:rPr>
          <w:sz w:val="16"/>
        </w:rPr>
        <w:t xml:space="preserve"> to provoke a </w:t>
      </w:r>
      <w:r w:rsidRPr="007F47AE">
        <w:rPr>
          <w:rStyle w:val="StyleUnderline"/>
        </w:rPr>
        <w:t>crisis</w:t>
      </w:r>
      <w:r w:rsidRPr="007F47AE">
        <w:rPr>
          <w:sz w:val="16"/>
        </w:rPr>
        <w:t xml:space="preserve">—and then benefit from the ensuing disorder. </w:t>
      </w:r>
      <w:r w:rsidRPr="007F47AE">
        <w:rPr>
          <w:rStyle w:val="StyleUnderline"/>
        </w:rPr>
        <w:t>Biden’s number one job is to make sure the crisis doesn’t occur.</w:t>
      </w:r>
    </w:p>
    <w:p w14:paraId="31EFD132" w14:textId="77777777" w:rsidR="000560FB" w:rsidRPr="001F4F70" w:rsidRDefault="000560FB" w:rsidP="000560FB">
      <w:pPr>
        <w:pStyle w:val="Heading4"/>
        <w:rPr>
          <w:rFonts w:cs="Arial"/>
        </w:rPr>
      </w:pPr>
      <w:r w:rsidRPr="001F4F70">
        <w:rPr>
          <w:rFonts w:cs="Arial"/>
        </w:rPr>
        <w:t xml:space="preserve">No </w:t>
      </w:r>
      <w:proofErr w:type="spellStart"/>
      <w:r w:rsidRPr="001F4F70">
        <w:rPr>
          <w:rFonts w:cs="Arial"/>
        </w:rPr>
        <w:t>heg</w:t>
      </w:r>
      <w:proofErr w:type="spellEnd"/>
      <w:r w:rsidRPr="001F4F70">
        <w:rPr>
          <w:rFonts w:cs="Arial"/>
        </w:rPr>
        <w:t xml:space="preserve"> impact and retrenchment’s </w:t>
      </w:r>
      <w:r w:rsidRPr="001F4F70">
        <w:rPr>
          <w:rFonts w:cs="Arial"/>
          <w:u w:val="single"/>
        </w:rPr>
        <w:t>stabilizing</w:t>
      </w:r>
      <w:r w:rsidRPr="001F4F70">
        <w:rPr>
          <w:rFonts w:cs="Arial"/>
        </w:rPr>
        <w:t xml:space="preserve"> – prefer </w:t>
      </w:r>
      <w:r w:rsidRPr="001F4F70">
        <w:rPr>
          <w:rFonts w:cs="Arial"/>
          <w:u w:val="single"/>
        </w:rPr>
        <w:t>cross-regional estimates</w:t>
      </w:r>
      <w:r w:rsidRPr="001F4F70">
        <w:rPr>
          <w:rFonts w:cs="Arial"/>
        </w:rPr>
        <w:t xml:space="preserve"> and </w:t>
      </w:r>
      <w:r w:rsidRPr="001F4F70">
        <w:rPr>
          <w:rFonts w:cs="Arial"/>
          <w:u w:val="single"/>
        </w:rPr>
        <w:t>new statistics</w:t>
      </w:r>
      <w:r w:rsidRPr="001F4F70">
        <w:rPr>
          <w:rFonts w:cs="Arial"/>
        </w:rPr>
        <w:t>.</w:t>
      </w:r>
    </w:p>
    <w:p w14:paraId="58394321" w14:textId="77777777" w:rsidR="000560FB" w:rsidRPr="001F4F70" w:rsidRDefault="000560FB" w:rsidP="000560FB">
      <w:proofErr w:type="spellStart"/>
      <w:r w:rsidRPr="001F4F70">
        <w:rPr>
          <w:rStyle w:val="Style13ptBold"/>
        </w:rPr>
        <w:t>Fettweis</w:t>
      </w:r>
      <w:proofErr w:type="spellEnd"/>
      <w:r w:rsidRPr="001F4F70">
        <w:rPr>
          <w:rStyle w:val="Style13ptBold"/>
        </w:rPr>
        <w:t xml:space="preserve"> 18</w:t>
      </w:r>
      <w:r w:rsidRPr="001F4F70">
        <w:t xml:space="preserve">—Associate professor of political science at Tulane University [Christopher J., 2018, </w:t>
      </w:r>
      <w:r w:rsidRPr="001F4F70">
        <w:rPr>
          <w:i/>
        </w:rPr>
        <w:t>Psychology of a Superpower: Security and Dominance in U.S. Foreign Policy</w:t>
      </w:r>
      <w:r w:rsidRPr="001F4F70">
        <w:t xml:space="preserve">, Chapter 1: Unipolarity and the System, </w:t>
      </w:r>
      <w:proofErr w:type="spellStart"/>
      <w:r w:rsidRPr="001F4F70">
        <w:t>pgs</w:t>
      </w:r>
      <w:proofErr w:type="spellEnd"/>
      <w:r w:rsidRPr="001F4F70">
        <w:t xml:space="preserve"> 28-34, Columbia University Press, Accessed through the Wake Forest Library] </w:t>
      </w:r>
    </w:p>
    <w:p w14:paraId="27D12C45" w14:textId="77777777" w:rsidR="000560FB" w:rsidRPr="00B01AA4" w:rsidRDefault="000560FB" w:rsidP="000560FB">
      <w:pPr>
        <w:rPr>
          <w:sz w:val="16"/>
        </w:rPr>
      </w:pPr>
      <w:r w:rsidRPr="001F4F70">
        <w:rPr>
          <w:rStyle w:val="StyleUnderline"/>
        </w:rPr>
        <w:t>Even the most ardent supporters of the hegemonic-stability</w:t>
      </w:r>
      <w:r w:rsidRPr="001F4F70">
        <w:rPr>
          <w:sz w:val="16"/>
        </w:rPr>
        <w:t xml:space="preserve"> explanation </w:t>
      </w:r>
      <w:r w:rsidRPr="001F4F70">
        <w:rPr>
          <w:rStyle w:val="Emphasis"/>
        </w:rPr>
        <w:t>do not contend that U.S. influence extends equally to all corners of the globe</w:t>
      </w:r>
      <w:r w:rsidRPr="001F4F70">
        <w:rPr>
          <w:rStyle w:val="StyleUnderline"/>
        </w:rPr>
        <w:t>.</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has </w:t>
      </w:r>
      <w:r w:rsidRPr="001F4F70">
        <w:rPr>
          <w:rStyle w:val="StyleUnderline"/>
        </w:rPr>
        <w:t>concentrated its policing in</w:t>
      </w:r>
      <w:r w:rsidRPr="001F4F70">
        <w:rPr>
          <w:sz w:val="16"/>
        </w:rPr>
        <w:t xml:space="preserve"> what George Kennan used to call </w:t>
      </w:r>
      <w:r w:rsidRPr="001F4F70">
        <w:rPr>
          <w:rStyle w:val="StyleUnderline"/>
        </w:rPr>
        <w:t>the "strong points,"</w:t>
      </w:r>
      <w:r w:rsidRPr="001F4F70">
        <w:rPr>
          <w:sz w:val="16"/>
        </w:rPr>
        <w:t xml:space="preserve"> or most important parts of the world: Western Europe, the Pacific Rim, and the Persian Gulf.70 By doing so, Washington may well have contributed more to great-power peace than to the overall global decline in warfare. If the former </w:t>
      </w:r>
      <w:proofErr w:type="spellStart"/>
      <w:r w:rsidRPr="001F4F70">
        <w:rPr>
          <w:sz w:val="16"/>
        </w:rPr>
        <w:t>phe-nomenon</w:t>
      </w:r>
      <w:proofErr w:type="spellEnd"/>
      <w:r w:rsidRPr="001F4F70">
        <w:rPr>
          <w:sz w:val="16"/>
        </w:rPr>
        <w:t xml:space="preserve"> contributed to the latter, by essentially providing a behavioral model for weaker states to emulate, then perhaps this lends some </w:t>
      </w:r>
      <w:proofErr w:type="gramStart"/>
      <w:r w:rsidRPr="001F4F70">
        <w:rPr>
          <w:sz w:val="16"/>
        </w:rPr>
        <w:t>sup-port</w:t>
      </w:r>
      <w:proofErr w:type="gramEnd"/>
      <w:r w:rsidRPr="001F4F70">
        <w:rPr>
          <w:sz w:val="16"/>
        </w:rPr>
        <w:t xml:space="preserve"> to the hegemonic-stability case.71 In general, </w:t>
      </w:r>
      <w:r w:rsidRPr="001F4F70">
        <w:rPr>
          <w:rStyle w:val="StyleUnderline"/>
        </w:rPr>
        <w:t>Washington has shown less interest in</w:t>
      </w:r>
      <w:r w:rsidRPr="001F4F70">
        <w:rPr>
          <w:sz w:val="16"/>
        </w:rPr>
        <w:t xml:space="preserve"> the affairs of </w:t>
      </w:r>
      <w:r w:rsidRPr="001F4F70">
        <w:rPr>
          <w:rStyle w:val="StyleUnderline"/>
        </w:rPr>
        <w:t>the global South since the end of the Cold War, and the level of violence in almost all regions has declined.</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w:t>
      </w:r>
      <w:r w:rsidRPr="001F4F70">
        <w:rPr>
          <w:rStyle w:val="Emphasis"/>
        </w:rPr>
        <w:t>intervenes far less</w:t>
      </w:r>
      <w:r w:rsidRPr="001F4F70">
        <w:rPr>
          <w:rStyle w:val="StyleUnderline"/>
        </w:rPr>
        <w:t xml:space="preserve"> in</w:t>
      </w:r>
      <w:r w:rsidRPr="001F4F70">
        <w:rPr>
          <w:sz w:val="16"/>
        </w:rPr>
        <w:t xml:space="preserve"> the political and </w:t>
      </w:r>
      <w:r w:rsidRPr="001F4F70">
        <w:rPr>
          <w:rStyle w:val="StyleUnderline"/>
        </w:rPr>
        <w:t>military affairs of Latin America compared to any time in the twentieth century</w:t>
      </w:r>
      <w:r w:rsidRPr="001F4F70">
        <w:rPr>
          <w:sz w:val="16"/>
        </w:rPr>
        <w:t xml:space="preserve">, for instance, </w:t>
      </w:r>
      <w:r w:rsidRPr="001F4F70">
        <w:rPr>
          <w:rStyle w:val="StyleUnderline"/>
        </w:rPr>
        <w:t xml:space="preserve">and the states of the region are more peaceful. </w:t>
      </w:r>
      <w:r w:rsidRPr="001F4F70">
        <w:rPr>
          <w:sz w:val="16"/>
        </w:rPr>
        <w:t xml:space="preserve">Warfare in Africa is at an all-time low, as noted above, as is relative U.S. interest outside of counterterrorism and security assistance. </w:t>
      </w:r>
      <w:r w:rsidRPr="001F4F70">
        <w:rPr>
          <w:rStyle w:val="StyleUnderline"/>
        </w:rPr>
        <w:t xml:space="preserve">Regional </w:t>
      </w:r>
      <w:r w:rsidRPr="009245C3">
        <w:rPr>
          <w:rStyle w:val="StyleUnderline"/>
          <w:highlight w:val="green"/>
        </w:rPr>
        <w:t>peace and stability exist where there is active</w:t>
      </w:r>
      <w:r w:rsidRPr="001F4F70">
        <w:rPr>
          <w:rStyle w:val="StyleUnderline"/>
        </w:rPr>
        <w:t xml:space="preserve"> U.S. </w:t>
      </w:r>
      <w:r w:rsidRPr="009245C3">
        <w:rPr>
          <w:rStyle w:val="StyleUnderline"/>
          <w:highlight w:val="green"/>
        </w:rPr>
        <w:t>intervention</w:t>
      </w:r>
      <w:r w:rsidRPr="001F4F70">
        <w:rPr>
          <w:rStyle w:val="StyleUnderline"/>
        </w:rPr>
        <w:t xml:space="preserve">, in other words, </w:t>
      </w:r>
      <w:r w:rsidRPr="009245C3">
        <w:rPr>
          <w:rStyle w:val="Emphasis"/>
          <w:highlight w:val="green"/>
        </w:rPr>
        <w:t>as well as where there is not</w:t>
      </w:r>
      <w:r w:rsidRPr="009245C3">
        <w:rPr>
          <w:rStyle w:val="StyleUnderline"/>
          <w:highlight w:val="green"/>
        </w:rPr>
        <w:t xml:space="preserve">. </w:t>
      </w:r>
      <w:r w:rsidRPr="009245C3">
        <w:rPr>
          <w:rStyle w:val="Emphasis"/>
          <w:highlight w:val="green"/>
        </w:rPr>
        <w:t>No direct relationship seems to exist across regions</w:t>
      </w:r>
      <w:r w:rsidRPr="009245C3">
        <w:rPr>
          <w:rStyle w:val="StyleUnderline"/>
          <w:highlight w:val="green"/>
        </w:rPr>
        <w:t>.</w:t>
      </w:r>
      <w:r w:rsidRPr="001F4F70">
        <w:rPr>
          <w:sz w:val="16"/>
        </w:rPr>
        <w:t xml:space="preserve"> The U.S. sheriff certainly appears to have enforced rules upon the great powers. Since we do not have a "control" Europe, however, one without the presence of U.S. troops and alliance commitments, it is </w:t>
      </w:r>
      <w:proofErr w:type="spellStart"/>
      <w:r w:rsidRPr="001F4F70">
        <w:rPr>
          <w:sz w:val="16"/>
        </w:rPr>
        <w:t>dif-ficult</w:t>
      </w:r>
      <w:proofErr w:type="spellEnd"/>
      <w:r w:rsidRPr="001F4F70">
        <w:rPr>
          <w:sz w:val="16"/>
        </w:rPr>
        <w:t xml:space="preserve"> to know what is causing those states to behave. </w:t>
      </w:r>
      <w:r w:rsidRPr="001F4F70">
        <w:rPr>
          <w:rStyle w:val="StyleUnderline"/>
        </w:rPr>
        <w:t xml:space="preserve">In much of the rest of the world, the United States has not been especially eager to enforce any </w:t>
      </w:r>
      <w:proofErr w:type="gramStart"/>
      <w:r w:rsidRPr="001F4F70">
        <w:rPr>
          <w:rStyle w:val="StyleUnderline"/>
        </w:rPr>
        <w:t>particular rules</w:t>
      </w:r>
      <w:proofErr w:type="gramEnd"/>
      <w:r w:rsidRPr="001F4F70">
        <w:rPr>
          <w:rStyle w:val="StyleUnderline"/>
        </w:rPr>
        <w:t>.</w:t>
      </w:r>
      <w:r w:rsidRPr="001F4F70">
        <w:rPr>
          <w:sz w:val="16"/>
        </w:rPr>
        <w:t xml:space="preserve"> Even rather incontrovertible evidence of genocide has not been enough to inspire action. Washington's intervention choices have at best been erratic: crises in Libya and Kosovo inspired responses, but much more blood flowed uninterrupted in Rwanda, </w:t>
      </w:r>
      <w:proofErr w:type="gramStart"/>
      <w:r w:rsidRPr="001F4F70">
        <w:rPr>
          <w:sz w:val="16"/>
        </w:rPr>
        <w:t>Dar-fur</w:t>
      </w:r>
      <w:proofErr w:type="gramEnd"/>
      <w:r w:rsidRPr="001F4F70">
        <w:rPr>
          <w:sz w:val="16"/>
        </w:rPr>
        <w:t xml:space="preserve">, Congo, Sri Lanka, and Syria. </w:t>
      </w:r>
      <w:r w:rsidRPr="001F4F70">
        <w:rPr>
          <w:rStyle w:val="StyleUnderline"/>
        </w:rPr>
        <w:t xml:space="preserve">When U.S. intervention has occurred, its wisdom and efficacy have not been encouraging. The </w:t>
      </w:r>
      <w:r w:rsidRPr="009245C3">
        <w:rPr>
          <w:rStyle w:val="StyleUnderline"/>
          <w:highlight w:val="green"/>
        </w:rPr>
        <w:t>security</w:t>
      </w:r>
      <w:r w:rsidRPr="001F4F70">
        <w:rPr>
          <w:rStyle w:val="StyleUnderline"/>
        </w:rPr>
        <w:t xml:space="preserve"> situation </w:t>
      </w:r>
      <w:r w:rsidRPr="009245C3">
        <w:rPr>
          <w:rStyle w:val="StyleUnderline"/>
          <w:highlight w:val="green"/>
        </w:rPr>
        <w:t>in the</w:t>
      </w:r>
      <w:r w:rsidRPr="001F4F70">
        <w:rPr>
          <w:rStyle w:val="StyleUnderline"/>
        </w:rPr>
        <w:t xml:space="preserve"> </w:t>
      </w:r>
      <w:r w:rsidRPr="001F4F70">
        <w:rPr>
          <w:rStyle w:val="Emphasis"/>
        </w:rPr>
        <w:t>Persian Gulf</w:t>
      </w:r>
      <w:r w:rsidRPr="001F4F70">
        <w:rPr>
          <w:rStyle w:val="StyleUnderline"/>
        </w:rPr>
        <w:t xml:space="preserve"> and broader </w:t>
      </w:r>
      <w:r w:rsidRPr="009245C3">
        <w:rPr>
          <w:rStyle w:val="Emphasis"/>
          <w:highlight w:val="green"/>
        </w:rPr>
        <w:t>Middle East</w:t>
      </w:r>
      <w:r w:rsidRPr="001F4F70">
        <w:rPr>
          <w:sz w:val="16"/>
        </w:rPr>
        <w:t xml:space="preserve">, to cite the most obvious example, </w:t>
      </w:r>
      <w:r w:rsidRPr="009245C3">
        <w:rPr>
          <w:rStyle w:val="Emphasis"/>
          <w:highlight w:val="green"/>
        </w:rPr>
        <w:t>would be better off if U.S. troops</w:t>
      </w:r>
      <w:r w:rsidRPr="001F4F70">
        <w:rPr>
          <w:rStyle w:val="Emphasis"/>
        </w:rPr>
        <w:t xml:space="preserve"> had </w:t>
      </w:r>
      <w:r w:rsidRPr="009245C3">
        <w:rPr>
          <w:rStyle w:val="Emphasis"/>
          <w:highlight w:val="green"/>
        </w:rPr>
        <w:t>stayed home</w:t>
      </w:r>
      <w:r w:rsidRPr="009245C3">
        <w:rPr>
          <w:rStyle w:val="StyleUnderline"/>
          <w:highlight w:val="green"/>
        </w:rPr>
        <w:t>.</w:t>
      </w:r>
      <w:r w:rsidRPr="001F4F70">
        <w:rPr>
          <w:sz w:val="16"/>
        </w:rPr>
        <w:t xml:space="preserve">72 In recent years, substantial </w:t>
      </w:r>
      <w:r w:rsidRPr="009245C3">
        <w:rPr>
          <w:rStyle w:val="StyleUnderline"/>
          <w:highlight w:val="green"/>
        </w:rPr>
        <w:t xml:space="preserve">hard-power </w:t>
      </w:r>
      <w:r w:rsidRPr="001F4F70">
        <w:rPr>
          <w:rStyle w:val="StyleUnderline"/>
        </w:rPr>
        <w:t>investments</w:t>
      </w:r>
      <w:r w:rsidRPr="009245C3">
        <w:rPr>
          <w:rStyle w:val="StyleUnderline"/>
          <w:highlight w:val="green"/>
        </w:rPr>
        <w:t xml:space="preserve"> (</w:t>
      </w:r>
      <w:r w:rsidRPr="009245C3">
        <w:rPr>
          <w:rStyle w:val="Emphasis"/>
          <w:highlight w:val="green"/>
        </w:rPr>
        <w:t>Somalia</w:t>
      </w:r>
      <w:r w:rsidRPr="009245C3">
        <w:rPr>
          <w:rStyle w:val="StyleUnderline"/>
          <w:highlight w:val="green"/>
        </w:rPr>
        <w:t xml:space="preserve">, </w:t>
      </w:r>
      <w:r w:rsidRPr="009245C3">
        <w:rPr>
          <w:rStyle w:val="Emphasis"/>
          <w:highlight w:val="green"/>
        </w:rPr>
        <w:t>Afghanistan</w:t>
      </w:r>
      <w:r w:rsidRPr="009245C3">
        <w:rPr>
          <w:rStyle w:val="StyleUnderline"/>
          <w:highlight w:val="green"/>
        </w:rPr>
        <w:t xml:space="preserve">, </w:t>
      </w:r>
      <w:r w:rsidRPr="009245C3">
        <w:rPr>
          <w:rStyle w:val="Emphasis"/>
          <w:highlight w:val="green"/>
        </w:rPr>
        <w:t>Iraq</w:t>
      </w:r>
      <w:r w:rsidRPr="009245C3">
        <w:rPr>
          <w:rStyle w:val="StyleUnderline"/>
          <w:highlight w:val="green"/>
        </w:rPr>
        <w:t>),</w:t>
      </w:r>
      <w:r w:rsidRPr="001F4F70">
        <w:rPr>
          <w:rStyle w:val="StyleUnderline"/>
        </w:rPr>
        <w:t xml:space="preserve"> moderate </w:t>
      </w:r>
      <w:r w:rsidRPr="009245C3">
        <w:rPr>
          <w:rStyle w:val="StyleUnderline"/>
          <w:highlight w:val="green"/>
        </w:rPr>
        <w:t>intervention (</w:t>
      </w:r>
      <w:r w:rsidRPr="009245C3">
        <w:rPr>
          <w:rStyle w:val="Emphasis"/>
          <w:highlight w:val="green"/>
        </w:rPr>
        <w:t>Libya</w:t>
      </w:r>
      <w:r w:rsidRPr="009245C3">
        <w:rPr>
          <w:rStyle w:val="StyleUnderline"/>
          <w:highlight w:val="green"/>
        </w:rPr>
        <w:t>), and</w:t>
      </w:r>
      <w:r w:rsidRPr="001F4F70">
        <w:rPr>
          <w:rStyle w:val="StyleUnderline"/>
        </w:rPr>
        <w:t xml:space="preserve"> reliance on </w:t>
      </w:r>
      <w:r w:rsidRPr="009245C3">
        <w:rPr>
          <w:rStyle w:val="StyleUnderline"/>
          <w:highlight w:val="green"/>
        </w:rPr>
        <w:t>diplomacy (</w:t>
      </w:r>
      <w:r w:rsidRPr="009245C3">
        <w:rPr>
          <w:rStyle w:val="Emphasis"/>
          <w:highlight w:val="green"/>
        </w:rPr>
        <w:t>Syria</w:t>
      </w:r>
      <w:r w:rsidRPr="009245C3">
        <w:rPr>
          <w:rStyle w:val="StyleUnderline"/>
          <w:highlight w:val="green"/>
        </w:rPr>
        <w:t xml:space="preserve">) have been equally </w:t>
      </w:r>
      <w:r w:rsidRPr="009245C3">
        <w:rPr>
          <w:rStyle w:val="Emphasis"/>
          <w:highlight w:val="green"/>
        </w:rPr>
        <w:t>ineffective</w:t>
      </w:r>
      <w:r w:rsidRPr="009245C3">
        <w:rPr>
          <w:rStyle w:val="StyleUnderline"/>
          <w:highlight w:val="green"/>
        </w:rPr>
        <w:t xml:space="preserve"> in stabilizing states</w:t>
      </w:r>
      <w:r w:rsidRPr="001F4F70">
        <w:rPr>
          <w:sz w:val="16"/>
        </w:rPr>
        <w:t xml:space="preserve"> torn by conflict. The region may well be essentially unpacifiable and immune to outside policing. At the very least, </w:t>
      </w:r>
      <w:r w:rsidRPr="001F4F70">
        <w:rPr>
          <w:rStyle w:val="StyleUnderline"/>
        </w:rPr>
        <w:t>it seems hard to make the case that the U.S. presence has improved matters.</w:t>
      </w:r>
      <w:r w:rsidRPr="001F4F70">
        <w:rPr>
          <w:sz w:val="16"/>
        </w:rPr>
        <w:t xml:space="preserve"> In this strong point, </w:t>
      </w:r>
      <w:r w:rsidRPr="009245C3">
        <w:rPr>
          <w:rStyle w:val="Emphasis"/>
          <w:highlight w:val="green"/>
        </w:rPr>
        <w:t>unipolarity</w:t>
      </w:r>
      <w:r w:rsidRPr="001F4F70">
        <w:rPr>
          <w:rStyle w:val="Emphasis"/>
        </w:rPr>
        <w:t xml:space="preserve"> has </w:t>
      </w:r>
      <w:r w:rsidRPr="009245C3">
        <w:rPr>
          <w:rStyle w:val="Emphasis"/>
          <w:highlight w:val="green"/>
        </w:rPr>
        <w:t>failed to bring peace</w:t>
      </w:r>
      <w:r w:rsidRPr="009245C3">
        <w:rPr>
          <w:rStyle w:val="StyleUnderline"/>
          <w:highlight w:val="green"/>
        </w:rPr>
        <w:t>.</w:t>
      </w:r>
      <w:r w:rsidRPr="001F4F70">
        <w:rPr>
          <w:rStyle w:val="StyleUnderline"/>
        </w:rPr>
        <w:t xml:space="preserve"> To say that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has not always been successful in </w:t>
      </w:r>
      <w:proofErr w:type="spellStart"/>
      <w:r w:rsidRPr="001F4F70">
        <w:rPr>
          <w:rStyle w:val="StyleUnderline"/>
        </w:rPr>
        <w:t>impos-ing</w:t>
      </w:r>
      <w:proofErr w:type="spellEnd"/>
      <w:r w:rsidRPr="001F4F70">
        <w:rPr>
          <w:rStyle w:val="StyleUnderline"/>
        </w:rPr>
        <w:t xml:space="preserve"> peace on willing combatants would be to </w:t>
      </w:r>
      <w:r w:rsidRPr="001F4F70">
        <w:rPr>
          <w:rStyle w:val="Emphasis"/>
        </w:rPr>
        <w:t>understate</w:t>
      </w:r>
      <w:r w:rsidRPr="001F4F70">
        <w:rPr>
          <w:rStyle w:val="StyleUnderline"/>
        </w:rPr>
        <w:t>.</w:t>
      </w:r>
      <w:r w:rsidRPr="001F4F70">
        <w:rPr>
          <w:sz w:val="16"/>
        </w:rPr>
        <w:t xml:space="preserve"> The </w:t>
      </w:r>
      <w:r w:rsidRPr="001F4F70">
        <w:rPr>
          <w:rStyle w:val="Emphasis"/>
        </w:rPr>
        <w:t>fruitless effort</w:t>
      </w:r>
      <w:r w:rsidRPr="001F4F70">
        <w:rPr>
          <w:rStyle w:val="StyleUnderline"/>
        </w:rPr>
        <w:t xml:space="preserve"> to encourage the various combatants in Syria</w:t>
      </w:r>
      <w:r w:rsidRPr="001F4F70">
        <w:rPr>
          <w:sz w:val="16"/>
        </w:rPr>
        <w:t xml:space="preserve"> to stop killing one another is a prominent example, </w:t>
      </w:r>
      <w:r w:rsidRPr="001F4F70">
        <w:rPr>
          <w:rStyle w:val="StyleUnderline"/>
        </w:rPr>
        <w:t>and</w:t>
      </w:r>
      <w:r w:rsidRPr="001F4F70">
        <w:rPr>
          <w:sz w:val="16"/>
        </w:rPr>
        <w:t xml:space="preserve"> there are others. The United States also took the peacemaking lead during one of the rare interstate conflicts of the New Peace era, the </w:t>
      </w:r>
      <w:r w:rsidRPr="001F4F70">
        <w:rPr>
          <w:rStyle w:val="StyleUnderline"/>
        </w:rPr>
        <w:t>war between Eritrea and Ethiopia.</w:t>
      </w:r>
      <w:r w:rsidRPr="001F4F70">
        <w:rPr>
          <w:sz w:val="16"/>
        </w:rPr>
        <w:t xml:space="preserve"> A high-level U.S. delegation containing former and future national-security advisors (Anthony Lake and Susan Rice) made a half-dozen trips to the region, but it was unable to prevent either the outbreak or recurrence of the con-</w:t>
      </w:r>
      <w:proofErr w:type="spellStart"/>
      <w:r w:rsidRPr="001F4F70">
        <w:rPr>
          <w:sz w:val="16"/>
        </w:rPr>
        <w:t>flict</w:t>
      </w:r>
      <w:proofErr w:type="spellEnd"/>
      <w:r w:rsidRPr="001F4F70">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avail.73 The war did not end until the Ethiopians essentially won in late 2000. The </w:t>
      </w:r>
      <w:proofErr w:type="spellStart"/>
      <w:r w:rsidRPr="001F4F70">
        <w:rPr>
          <w:sz w:val="16"/>
        </w:rPr>
        <w:t>globocop</w:t>
      </w:r>
      <w:proofErr w:type="spellEnd"/>
      <w:r w:rsidRPr="001F4F70">
        <w:rPr>
          <w:sz w:val="16"/>
        </w:rPr>
        <w:t xml:space="preserve"> was irrelevant. The Horn of Africa is hardly the only region where states are free to fight one another today without fear of serious U.S. involvement. Since they are choosing not to do so with increasing frequency, something else is probably affecting their calculations. </w:t>
      </w:r>
      <w:r w:rsidRPr="001F4F70">
        <w:rPr>
          <w:rStyle w:val="StyleUnderline"/>
        </w:rPr>
        <w:t>Stability exists even in those places where the potential for intervention by the sheriff is minimal.</w:t>
      </w:r>
      <w:r w:rsidRPr="001F4F70">
        <w:rPr>
          <w:sz w:val="16"/>
        </w:rPr>
        <w:t xml:space="preserve"> Hegemonic stability can only take credit for influencing those decisions that would have ended in war without the presence, whether physical or psychological, of the United States. It seems hard to make the case that the relative peace that has descended on so many regions is </w:t>
      </w:r>
      <w:proofErr w:type="spellStart"/>
      <w:r w:rsidRPr="001F4F70">
        <w:rPr>
          <w:sz w:val="16"/>
        </w:rPr>
        <w:t>primar-ily</w:t>
      </w:r>
      <w:proofErr w:type="spellEnd"/>
      <w:r w:rsidRPr="001F4F70">
        <w:rPr>
          <w:sz w:val="16"/>
        </w:rPr>
        <w:t xml:space="preserve"> attributable to the kind of heavy hand of the neoconservative </w:t>
      </w:r>
      <w:proofErr w:type="spellStart"/>
      <w:r w:rsidRPr="001F4F70">
        <w:rPr>
          <w:sz w:val="16"/>
        </w:rPr>
        <w:t>levia</w:t>
      </w:r>
      <w:proofErr w:type="spellEnd"/>
      <w:r w:rsidRPr="001F4F70">
        <w:rPr>
          <w:sz w:val="16"/>
        </w:rPr>
        <w:t xml:space="preserve">- than or that of its lighter, more liberal cousin. Something else appears to be at work. CONFLICT AND U.S. CHOICES If U.S. power is the only thing holding back the forces of global chaos, then we would expect to see some variation in violence as the relative capabilities of the United States wax and wane. </w:t>
      </w:r>
      <w:r w:rsidRPr="009245C3">
        <w:rPr>
          <w:rStyle w:val="StyleUnderline"/>
          <w:highlight w:val="green"/>
        </w:rPr>
        <w:t>During the</w:t>
      </w:r>
      <w:r w:rsidRPr="001F4F70">
        <w:rPr>
          <w:rStyle w:val="StyleUnderline"/>
        </w:rPr>
        <w:t xml:space="preserve"> 19</w:t>
      </w:r>
      <w:r w:rsidRPr="009245C3">
        <w:rPr>
          <w:rStyle w:val="Emphasis"/>
          <w:highlight w:val="green"/>
        </w:rPr>
        <w:t>90s</w:t>
      </w:r>
      <w:r w:rsidRPr="009245C3">
        <w:rPr>
          <w:rStyle w:val="StyleUnderline"/>
          <w:highlight w:val="green"/>
        </w:rPr>
        <w:t>, the U</w:t>
      </w:r>
      <w:r w:rsidRPr="001F4F70">
        <w:rPr>
          <w:sz w:val="16"/>
        </w:rPr>
        <w:t xml:space="preserve">nited </w:t>
      </w:r>
      <w:r w:rsidRPr="009245C3">
        <w:rPr>
          <w:rStyle w:val="StyleUnderline"/>
          <w:highlight w:val="green"/>
        </w:rPr>
        <w:t>S</w:t>
      </w:r>
      <w:r w:rsidRPr="009245C3">
        <w:rPr>
          <w:sz w:val="16"/>
          <w:highlight w:val="green"/>
        </w:rPr>
        <w:t>t</w:t>
      </w:r>
      <w:r w:rsidRPr="001F4F70">
        <w:rPr>
          <w:sz w:val="16"/>
        </w:rPr>
        <w:t xml:space="preserve">ates </w:t>
      </w:r>
      <w:r w:rsidRPr="009245C3">
        <w:rPr>
          <w:rStyle w:val="StyleUnderline"/>
          <w:highlight w:val="green"/>
        </w:rPr>
        <w:t>cut</w:t>
      </w:r>
      <w:r w:rsidRPr="001F4F70">
        <w:rPr>
          <w:rStyle w:val="StyleUnderline"/>
        </w:rPr>
        <w:t xml:space="preserve"> back on </w:t>
      </w:r>
      <w:r w:rsidRPr="009245C3">
        <w:rPr>
          <w:rStyle w:val="StyleUnderline"/>
          <w:highlight w:val="green"/>
        </w:rPr>
        <w:t>defense by</w:t>
      </w:r>
      <w:r w:rsidRPr="001F4F70">
        <w:rPr>
          <w:rStyle w:val="StyleUnderline"/>
        </w:rPr>
        <w:t xml:space="preserve"> about </w:t>
      </w:r>
      <w:r w:rsidRPr="009245C3">
        <w:rPr>
          <w:rStyle w:val="StyleUnderline"/>
          <w:highlight w:val="green"/>
        </w:rPr>
        <w:t>25 percent</w:t>
      </w:r>
      <w:r w:rsidRPr="001F4F70">
        <w:rPr>
          <w:rStyle w:val="StyleUnderline"/>
        </w:rPr>
        <w:t>, spending $100 billion less in real terms in 1998 than it did in 1990.</w:t>
      </w:r>
      <w:r w:rsidRPr="001F4F70">
        <w:rPr>
          <w:sz w:val="16"/>
        </w:rPr>
        <w:t xml:space="preserve">74 To those believers in the neoconservative version of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 at the time.75 The </w:t>
      </w:r>
      <w:r w:rsidRPr="009245C3">
        <w:rPr>
          <w:rStyle w:val="Emphasis"/>
          <w:highlight w:val="green"/>
        </w:rPr>
        <w:t>world grew dramatically more peaceful</w:t>
      </w:r>
      <w:r w:rsidRPr="001F4F70">
        <w:rPr>
          <w:rStyle w:val="StyleUnderline"/>
        </w:rPr>
        <w:t xml:space="preserve"> while the United States cut its forces</w:t>
      </w:r>
      <w:r w:rsidRPr="001F4F70">
        <w:rPr>
          <w:sz w:val="16"/>
        </w:rPr>
        <w:t xml:space="preserve">, however, </w:t>
      </w:r>
      <w:r w:rsidRPr="001F4F70">
        <w:rPr>
          <w:rStyle w:val="StyleUnderline"/>
        </w:rPr>
        <w:t>and it stayed just as peaceful even as spending rebounded</w:t>
      </w:r>
      <w:r w:rsidRPr="001F4F70">
        <w:rPr>
          <w:sz w:val="16"/>
        </w:rPr>
        <w:t xml:space="preserve"> after the 9/11 terrorist attacks. The incidence and magnitude of global conflict declined while the military budget was cut under President Clin-ton, kept declining (though more slowly) as the Bush administration ramped it back up, and stayed steady as Obama cut back again. </w:t>
      </w:r>
      <w:r w:rsidRPr="001F4F70">
        <w:rPr>
          <w:rStyle w:val="StyleUnderline"/>
        </w:rPr>
        <w:t xml:space="preserve">U.S. </w:t>
      </w:r>
      <w:proofErr w:type="spellStart"/>
      <w:r w:rsidRPr="001F4F70">
        <w:rPr>
          <w:rStyle w:val="StyleUnderline"/>
        </w:rPr>
        <w:t>mili-tary</w:t>
      </w:r>
      <w:proofErr w:type="spellEnd"/>
      <w:r w:rsidRPr="001F4F70">
        <w:rPr>
          <w:rStyle w:val="StyleUnderline"/>
        </w:rPr>
        <w:t xml:space="preserve"> spending has varied during the New Peace</w:t>
      </w:r>
      <w:r w:rsidRPr="001F4F70">
        <w:rPr>
          <w:sz w:val="16"/>
        </w:rPr>
        <w:t xml:space="preserve"> from a low in constant dollars of less than $400 billion to a high of more than $700 billion, </w:t>
      </w:r>
      <w:r w:rsidRPr="001F4F70">
        <w:rPr>
          <w:rStyle w:val="StyleUnderline"/>
        </w:rPr>
        <w:t xml:space="preserve">but </w:t>
      </w:r>
      <w:r w:rsidRPr="001F4F70">
        <w:rPr>
          <w:rStyle w:val="Emphasis"/>
        </w:rPr>
        <w:t>war does not seem to have noticed</w:t>
      </w:r>
      <w:r w:rsidRPr="001F4F70">
        <w:rPr>
          <w:rStyle w:val="StyleUnderline"/>
        </w:rPr>
        <w:t>.</w:t>
      </w:r>
      <w:r w:rsidRPr="001F4F70">
        <w:rPr>
          <w:sz w:val="16"/>
        </w:rPr>
        <w:t xml:space="preserve"> The </w:t>
      </w:r>
      <w:r w:rsidRPr="009245C3">
        <w:rPr>
          <w:rStyle w:val="Emphasis"/>
          <w:highlight w:val="green"/>
        </w:rPr>
        <w:t xml:space="preserve">same </w:t>
      </w:r>
      <w:proofErr w:type="spellStart"/>
      <w:r w:rsidRPr="009245C3">
        <w:rPr>
          <w:rStyle w:val="Emphasis"/>
          <w:highlight w:val="green"/>
        </w:rPr>
        <w:t>nonrelationship</w:t>
      </w:r>
      <w:proofErr w:type="spellEnd"/>
      <w:r w:rsidRPr="009245C3">
        <w:rPr>
          <w:rStyle w:val="Emphasis"/>
          <w:highlight w:val="green"/>
        </w:rPr>
        <w:t xml:space="preserve"> exists</w:t>
      </w:r>
      <w:r w:rsidRPr="009245C3">
        <w:rPr>
          <w:rStyle w:val="StyleUnderline"/>
          <w:highlight w:val="green"/>
        </w:rPr>
        <w:t xml:space="preserve"> between</w:t>
      </w:r>
      <w:r w:rsidRPr="001F4F70">
        <w:rPr>
          <w:rStyle w:val="StyleUnderline"/>
        </w:rPr>
        <w:t xml:space="preserve"> other potential proxy </w:t>
      </w:r>
      <w:proofErr w:type="spellStart"/>
      <w:r w:rsidRPr="001F4F70">
        <w:rPr>
          <w:rStyle w:val="StyleUnderline"/>
        </w:rPr>
        <w:t>mea-surements</w:t>
      </w:r>
      <w:proofErr w:type="spellEnd"/>
      <w:r w:rsidRPr="001F4F70">
        <w:rPr>
          <w:rStyle w:val="StyleUnderline"/>
        </w:rPr>
        <w:t xml:space="preserve"> for U.S. power and conflict. No connections exist between </w:t>
      </w:r>
      <w:r w:rsidRPr="001F4F70">
        <w:rPr>
          <w:rStyle w:val="Emphasis"/>
        </w:rPr>
        <w:t>warfare</w:t>
      </w:r>
      <w:r w:rsidRPr="001F4F70">
        <w:rPr>
          <w:rStyle w:val="StyleUnderline"/>
        </w:rPr>
        <w:t xml:space="preserve"> and </w:t>
      </w:r>
      <w:r w:rsidRPr="009245C3">
        <w:rPr>
          <w:rStyle w:val="Emphasis"/>
          <w:highlight w:val="green"/>
        </w:rPr>
        <w:t>fluctuations in</w:t>
      </w:r>
      <w:r w:rsidRPr="001F4F70">
        <w:rPr>
          <w:rStyle w:val="Emphasis"/>
        </w:rPr>
        <w:t xml:space="preserve"> U.S. </w:t>
      </w:r>
      <w:r w:rsidRPr="009245C3">
        <w:rPr>
          <w:rStyle w:val="Emphasis"/>
          <w:highlight w:val="green"/>
        </w:rPr>
        <w:t>GDP</w:t>
      </w:r>
      <w:r w:rsidRPr="001F4F70">
        <w:rPr>
          <w:rStyle w:val="StyleUnderline"/>
        </w:rPr>
        <w:t xml:space="preserve">, or </w:t>
      </w:r>
      <w:r w:rsidRPr="009245C3">
        <w:rPr>
          <w:rStyle w:val="Emphasis"/>
          <w:highlight w:val="green"/>
        </w:rPr>
        <w:t>alliance commitments</w:t>
      </w:r>
      <w:r w:rsidRPr="009245C3">
        <w:rPr>
          <w:rStyle w:val="StyleUnderline"/>
          <w:highlight w:val="green"/>
        </w:rPr>
        <w:t xml:space="preserve">, or </w:t>
      </w:r>
      <w:r w:rsidRPr="009245C3">
        <w:rPr>
          <w:rStyle w:val="Emphasis"/>
          <w:highlight w:val="green"/>
        </w:rPr>
        <w:t>for-ward military presence</w:t>
      </w:r>
      <w:r w:rsidRPr="009245C3">
        <w:rPr>
          <w:rStyle w:val="StyleUnderline"/>
          <w:highlight w:val="green"/>
        </w:rPr>
        <w:t>.</w:t>
      </w:r>
      <w:r w:rsidRPr="001F4F70">
        <w:rPr>
          <w:rStyle w:val="StyleUnderline"/>
        </w:rPr>
        <w:t xml:space="preserve"> Europe experienced very little fighting when</w:t>
      </w:r>
      <w:r w:rsidRPr="001F4F70">
        <w:rPr>
          <w:sz w:val="16"/>
        </w:rPr>
        <w:t xml:space="preserve"> there were 300,000 American troops stationed there, for example, and very </w:t>
      </w:r>
      <w:r w:rsidRPr="001F4F70">
        <w:rPr>
          <w:rStyle w:val="StyleUnderline"/>
        </w:rPr>
        <w:t xml:space="preserve">little after 90 percent of those troops were removed. </w:t>
      </w:r>
      <w:r w:rsidRPr="001F4F70">
        <w:rPr>
          <w:rStyle w:val="Emphasis"/>
        </w:rPr>
        <w:t>It is hard to find much correlation</w:t>
      </w:r>
      <w:r w:rsidRPr="001F4F70">
        <w:rPr>
          <w:rStyle w:val="StyleUnderline"/>
        </w:rPr>
        <w:t xml:space="preserve"> between U.S. actions and systemic stability. </w:t>
      </w:r>
      <w:proofErr w:type="spellStart"/>
      <w:r w:rsidRPr="001F4F70">
        <w:rPr>
          <w:rStyle w:val="Emphasis"/>
        </w:rPr>
        <w:t>Noth-ing</w:t>
      </w:r>
      <w:proofErr w:type="spellEnd"/>
      <w:r w:rsidRPr="001F4F70">
        <w:rPr>
          <w:rStyle w:val="Emphasis"/>
        </w:rPr>
        <w:t xml:space="preserve"> the United States actually does </w:t>
      </w:r>
      <w:proofErr w:type="gramStart"/>
      <w:r w:rsidRPr="001F4F70">
        <w:rPr>
          <w:rStyle w:val="Emphasis"/>
        </w:rPr>
        <w:t>seems</w:t>
      </w:r>
      <w:proofErr w:type="gramEnd"/>
      <w:r w:rsidRPr="001F4F70">
        <w:rPr>
          <w:rStyle w:val="Emphasis"/>
        </w:rPr>
        <w:t xml:space="preserve"> to matter to the New Peace</w:t>
      </w:r>
      <w:r w:rsidRPr="001F4F70">
        <w:rPr>
          <w:rStyle w:val="StyleUnderline"/>
        </w:rPr>
        <w:t>.</w:t>
      </w:r>
      <w:r w:rsidRPr="001F4F70">
        <w:rPr>
          <w:sz w:val="16"/>
        </w:rPr>
        <w:t xml:space="preserve"> Absolute military spending might not be as important as relative. Although Washington cut back on spending during the 1990s, its </w:t>
      </w:r>
      <w:proofErr w:type="spellStart"/>
      <w:r w:rsidRPr="001F4F70">
        <w:rPr>
          <w:sz w:val="16"/>
        </w:rPr>
        <w:t>advan-tage</w:t>
      </w:r>
      <w:proofErr w:type="spellEnd"/>
      <w:r w:rsidRPr="001F4F70">
        <w:rPr>
          <w:sz w:val="16"/>
        </w:rPr>
        <w:t xml:space="preserve"> over all possible rivals never wavered. The United States has accounted for between 35 and 41 percent of global military spending every year since the collapse of the Soviet Union.76 Perhaps perceptions of U.S. power, as well as its willingness to use it, keep the peace. </w:t>
      </w:r>
      <w:proofErr w:type="spellStart"/>
      <w:r w:rsidRPr="001F4F70">
        <w:rPr>
          <w:sz w:val="16"/>
        </w:rPr>
        <w:t>Fluc-tuations</w:t>
      </w:r>
      <w:proofErr w:type="spellEnd"/>
      <w:r w:rsidRPr="001F4F70">
        <w:rPr>
          <w:sz w:val="16"/>
        </w:rPr>
        <w:t xml:space="preserve"> in its enormous defense budget might be unimportant com-pared to how the United States chooses to employ that budget. In other words, perhaps the grand strategy of the United States, rather than its absolute capability, is decisive in maintaining stability. Perceptions of U.S. power and the strength of its hegemony are to some degree functions of its willingness to use that power. A strong United States that chose to stand on the sidelines during crises would not encourage or enforce international cooperation. If indeed U.S. </w:t>
      </w:r>
      <w:proofErr w:type="spellStart"/>
      <w:r w:rsidRPr="001F4F70">
        <w:rPr>
          <w:sz w:val="16"/>
        </w:rPr>
        <w:t>stra-tegic</w:t>
      </w:r>
      <w:proofErr w:type="spellEnd"/>
      <w:r w:rsidRPr="001F4F70">
        <w:rPr>
          <w:sz w:val="16"/>
        </w:rPr>
        <w:t xml:space="preserve"> choices are directly related to international stability, then variation in its choices ought to have consequences for levels of conflict. A restrained United States would presumably be less likely to play the role of sheriff than one following a more activist approach. Indeed, </w:t>
      </w:r>
      <w:proofErr w:type="spellStart"/>
      <w:r w:rsidRPr="001F4F70">
        <w:rPr>
          <w:rStyle w:val="StyleUnderline"/>
        </w:rPr>
        <w:t>hege</w:t>
      </w:r>
      <w:proofErr w:type="spellEnd"/>
      <w:r w:rsidRPr="001F4F70">
        <w:rPr>
          <w:rStyle w:val="StyleUnderline"/>
        </w:rPr>
        <w:t>-monic-stability theorists warn that following a grand strategy that did not make global policing a priority would court disaster.</w:t>
      </w:r>
      <w:r w:rsidRPr="001F4F70">
        <w:rPr>
          <w:sz w:val="16"/>
        </w:rPr>
        <w:t xml:space="preserve"> The "present danger" about which Kristol, </w:t>
      </w:r>
      <w:r w:rsidRPr="001F4F70">
        <w:rPr>
          <w:rStyle w:val="Emphasis"/>
        </w:rPr>
        <w:t>Kagan</w:t>
      </w:r>
      <w:r w:rsidRPr="001F4F70">
        <w:rPr>
          <w:sz w:val="16"/>
        </w:rPr>
        <w:t>, and their fellow travelers warned is that the United States "will shrink its responsibilities and—in a fit of absentmindedness, or parsimony, or indifference—allow the interna-</w:t>
      </w:r>
      <w:proofErr w:type="spellStart"/>
      <w:r w:rsidRPr="001F4F70">
        <w:rPr>
          <w:sz w:val="16"/>
        </w:rPr>
        <w:t>tional</w:t>
      </w:r>
      <w:proofErr w:type="spellEnd"/>
      <w:r w:rsidRPr="001F4F70">
        <w:rPr>
          <w:sz w:val="16"/>
        </w:rPr>
        <w:t xml:space="preserve"> order that it created and sustains to collapse."77 The Pulitzer Prize—winning journalist Brett </w:t>
      </w:r>
      <w:r w:rsidRPr="001F4F70">
        <w:rPr>
          <w:rStyle w:val="StyleUnderline"/>
        </w:rPr>
        <w:t>Stephens</w:t>
      </w:r>
      <w:r w:rsidRPr="001F4F70">
        <w:rPr>
          <w:sz w:val="16"/>
        </w:rPr>
        <w:t xml:space="preserve"> </w:t>
      </w:r>
      <w:r w:rsidRPr="001F4F70">
        <w:rPr>
          <w:rStyle w:val="StyleUnderline"/>
        </w:rPr>
        <w:t>predicted</w:t>
      </w:r>
      <w:r w:rsidRPr="001F4F70">
        <w:rPr>
          <w:sz w:val="16"/>
        </w:rPr>
        <w:t xml:space="preserve"> that an insufficiently activist U.S. grand strategy would result in </w:t>
      </w:r>
      <w:r w:rsidRPr="001F4F70">
        <w:rPr>
          <w:rStyle w:val="StyleUnderline"/>
        </w:rPr>
        <w:t>"global pandemonium."</w:t>
      </w:r>
      <w:r w:rsidRPr="001F4F70">
        <w:rPr>
          <w:sz w:val="16"/>
        </w:rPr>
        <w:t xml:space="preserve"> 78 Liberals fear restraint as well and also warn that a militarized version of primacy would also be counterproductive in the long run. Washing-ton can undermine its creation over time through thoughtless </w:t>
      </w:r>
      <w:proofErr w:type="spellStart"/>
      <w:r w:rsidRPr="001F4F70">
        <w:rPr>
          <w:sz w:val="16"/>
        </w:rPr>
        <w:t>unilat-eral</w:t>
      </w:r>
      <w:proofErr w:type="spellEnd"/>
      <w:r w:rsidRPr="001F4F70">
        <w:rPr>
          <w:sz w:val="16"/>
        </w:rPr>
        <w:t xml:space="preserve"> actions that violate its own rules. Many liberals predicted that the invasion of Iraq and its general contempt for international institutions and law would call the legitimacy of the order into question. </w:t>
      </w:r>
      <w:proofErr w:type="spellStart"/>
      <w:r w:rsidRPr="001F4F70">
        <w:rPr>
          <w:rStyle w:val="Emphasis"/>
        </w:rPr>
        <w:t>Ikenberry</w:t>
      </w:r>
      <w:proofErr w:type="spellEnd"/>
      <w:r w:rsidRPr="001F4F70">
        <w:rPr>
          <w:sz w:val="16"/>
        </w:rPr>
        <w:t xml:space="preserve"> worried that Bush's "geostrategic wrecking ball" would lead to a more hostile, divided, and dangerous world.79 Thus while all hegemonic- stability theorists expect a rise of chaos during a restrained presidency, liberals also have grave concerns regarding primacy. If either version is correct—that global stability is provided by U.S. hegemony—then maintaining that stability through a grand strategy based on either primacy (to neoconservatives) or "deep engagement" (to liberals) is clearly wise.80 If, however, </w:t>
      </w:r>
      <w:r w:rsidRPr="001F4F70">
        <w:rPr>
          <w:rStyle w:val="StyleUnderline"/>
        </w:rPr>
        <w:t>U.S. actions are only tangentially related to the outbreak of the New Peace</w:t>
      </w:r>
      <w:r w:rsidRPr="001F4F70">
        <w:rPr>
          <w:sz w:val="16"/>
        </w:rPr>
        <w:t xml:space="preserve"> or if any of the other proposed explanations are decisive, </w:t>
      </w:r>
      <w:r w:rsidRPr="001F4F70">
        <w:rPr>
          <w:rStyle w:val="StyleUnderline"/>
        </w:rPr>
        <w:t xml:space="preserve">then the </w:t>
      </w:r>
      <w:r w:rsidRPr="009245C3">
        <w:rPr>
          <w:rStyle w:val="Emphasis"/>
          <w:highlight w:val="green"/>
        </w:rPr>
        <w:t>U</w:t>
      </w:r>
      <w:r w:rsidRPr="001F4F70">
        <w:rPr>
          <w:rStyle w:val="Emphasis"/>
        </w:rPr>
        <w:t xml:space="preserve">nited </w:t>
      </w:r>
      <w:r w:rsidRPr="009245C3">
        <w:rPr>
          <w:rStyle w:val="Emphasis"/>
          <w:highlight w:val="green"/>
        </w:rPr>
        <w:t>S</w:t>
      </w:r>
      <w:r w:rsidRPr="001F4F70">
        <w:rPr>
          <w:rStyle w:val="Emphasis"/>
        </w:rPr>
        <w:t xml:space="preserve">tates </w:t>
      </w:r>
      <w:r w:rsidRPr="009245C3">
        <w:rPr>
          <w:rStyle w:val="Emphasis"/>
          <w:highlight w:val="green"/>
        </w:rPr>
        <w:t>could retrench with-out</w:t>
      </w:r>
      <w:r w:rsidRPr="001F4F70">
        <w:rPr>
          <w:rStyle w:val="Emphasis"/>
        </w:rPr>
        <w:t xml:space="preserve"> fear of </w:t>
      </w:r>
      <w:r w:rsidRPr="009245C3">
        <w:rPr>
          <w:rStyle w:val="Emphasis"/>
          <w:highlight w:val="green"/>
        </w:rPr>
        <w:t>negative consequences</w:t>
      </w:r>
      <w:r w:rsidRPr="009245C3">
        <w:rPr>
          <w:rStyle w:val="StyleUnderline"/>
          <w:highlight w:val="green"/>
        </w:rPr>
        <w:t>.</w:t>
      </w:r>
      <w:r w:rsidRPr="001F4F70">
        <w:rPr>
          <w:sz w:val="16"/>
        </w:rPr>
        <w:t xml:space="preserve"> The grand strategy of the United States is therefore crucial to </w:t>
      </w:r>
      <w:proofErr w:type="spellStart"/>
      <w:r w:rsidRPr="001F4F70">
        <w:rPr>
          <w:sz w:val="16"/>
        </w:rPr>
        <w:t>theo-ries</w:t>
      </w:r>
      <w:proofErr w:type="spellEnd"/>
      <w:r w:rsidRPr="001F4F70">
        <w:rPr>
          <w:sz w:val="16"/>
        </w:rPr>
        <w:t xml:space="preserve"> of hegemonic stability. And, once again, there is no evidence that U.S. choices matter much. Although few observers would agree on the details, most would probably acknowledge that post—Cold War grand strategies of American presidents have differed in some important ways. As it happens, each administration is a reasonable representation of one the four ideal types of grand strategy laid out by Posen and Ross in 1996.81 </w:t>
      </w:r>
      <w:r w:rsidRPr="001F4F70">
        <w:rPr>
          <w:rStyle w:val="StyleUnderline"/>
        </w:rPr>
        <w:t>Under George H.W. Bush</w:t>
      </w:r>
      <w:r w:rsidRPr="001F4F70">
        <w:rPr>
          <w:sz w:val="16"/>
        </w:rPr>
        <w:t xml:space="preserve">, the United States followed the path of </w:t>
      </w:r>
      <w:r w:rsidRPr="001F4F70">
        <w:rPr>
          <w:rStyle w:val="StyleUnderline"/>
        </w:rPr>
        <w:t>"selective engagement,"</w:t>
      </w:r>
      <w:r w:rsidRPr="001F4F70">
        <w:rPr>
          <w:sz w:val="16"/>
        </w:rPr>
        <w:t xml:space="preserve"> which is sometimes referred to as "balance-of- power realism"; Bill </w:t>
      </w:r>
      <w:r w:rsidRPr="001F4F70">
        <w:rPr>
          <w:rStyle w:val="StyleUnderline"/>
        </w:rPr>
        <w:t>Clinton's grand strategy</w:t>
      </w:r>
      <w:r w:rsidRPr="001F4F70">
        <w:rPr>
          <w:sz w:val="16"/>
        </w:rPr>
        <w:t xml:space="preserve"> looks a great deal like what Posen and Ross call </w:t>
      </w:r>
      <w:r w:rsidRPr="001F4F70">
        <w:rPr>
          <w:rStyle w:val="StyleUnderline"/>
        </w:rPr>
        <w:t>"cooperative security"</w:t>
      </w:r>
      <w:r w:rsidRPr="001F4F70">
        <w:rPr>
          <w:sz w:val="16"/>
        </w:rPr>
        <w:t xml:space="preserve"> and others call "liberal inter- nationalism"; </w:t>
      </w:r>
      <w:r w:rsidRPr="001F4F70">
        <w:rPr>
          <w:rStyle w:val="StyleUnderline"/>
        </w:rPr>
        <w:t>George W. Bush</w:t>
      </w:r>
      <w:r w:rsidRPr="001F4F70">
        <w:rPr>
          <w:sz w:val="16"/>
        </w:rPr>
        <w:t xml:space="preserve">, especially in his first term, </w:t>
      </w:r>
      <w:r w:rsidRPr="001F4F70">
        <w:rPr>
          <w:rStyle w:val="StyleUnderline"/>
        </w:rPr>
        <w:t>forged</w:t>
      </w:r>
      <w:r w:rsidRPr="001F4F70">
        <w:rPr>
          <w:sz w:val="16"/>
        </w:rPr>
        <w:t xml:space="preserve"> a </w:t>
      </w:r>
      <w:proofErr w:type="spellStart"/>
      <w:r w:rsidRPr="001F4F70">
        <w:rPr>
          <w:sz w:val="16"/>
        </w:rPr>
        <w:t>strat-egy</w:t>
      </w:r>
      <w:proofErr w:type="spellEnd"/>
      <w:r w:rsidRPr="001F4F70">
        <w:rPr>
          <w:sz w:val="16"/>
        </w:rPr>
        <w:t xml:space="preserve"> that was as close to </w:t>
      </w:r>
      <w:r w:rsidRPr="001F4F70">
        <w:rPr>
          <w:rStyle w:val="StyleUnderline"/>
        </w:rPr>
        <w:t>"primacy"</w:t>
      </w:r>
      <w:r w:rsidRPr="001F4F70">
        <w:rPr>
          <w:sz w:val="16"/>
        </w:rPr>
        <w:t xml:space="preserve"> as any president is likely to get; </w:t>
      </w:r>
      <w:r w:rsidRPr="001F4F70">
        <w:rPr>
          <w:rStyle w:val="StyleUnderline"/>
        </w:rPr>
        <w:t>and</w:t>
      </w:r>
      <w:r w:rsidRPr="001F4F70">
        <w:t xml:space="preserve"> </w:t>
      </w:r>
      <w:r w:rsidRPr="001F4F70">
        <w:rPr>
          <w:sz w:val="16"/>
        </w:rPr>
        <w:t xml:space="preserve">Barack </w:t>
      </w:r>
      <w:r w:rsidRPr="001F4F70">
        <w:rPr>
          <w:rStyle w:val="StyleUnderline"/>
        </w:rPr>
        <w:t>Obama</w:t>
      </w:r>
      <w:r w:rsidRPr="001F4F70">
        <w:rPr>
          <w:sz w:val="16"/>
        </w:rPr>
        <w:t>, despite some early flirtation with liberalism, followed a restrained realist path, which Posen and Ross label "</w:t>
      </w:r>
      <w:proofErr w:type="spellStart"/>
      <w:r w:rsidRPr="001F4F70">
        <w:rPr>
          <w:sz w:val="16"/>
        </w:rPr>
        <w:t>neoisolationism</w:t>
      </w:r>
      <w:proofErr w:type="spellEnd"/>
      <w:r w:rsidRPr="001F4F70">
        <w:rPr>
          <w:sz w:val="16"/>
        </w:rPr>
        <w:t xml:space="preserve">" but its proponents refer to as </w:t>
      </w:r>
      <w:r w:rsidRPr="001F4F70">
        <w:rPr>
          <w:rStyle w:val="StyleUnderline"/>
        </w:rPr>
        <w:t>"strategic restraint."</w:t>
      </w:r>
      <w:r w:rsidRPr="001F4F70">
        <w:rPr>
          <w:sz w:val="16"/>
        </w:rPr>
        <w:t xml:space="preserve">82 In the lingo of political science, </w:t>
      </w:r>
      <w:r w:rsidRPr="001F4F70">
        <w:rPr>
          <w:rStyle w:val="StyleUnderline"/>
        </w:rPr>
        <w:t>we have substantial variation</w:t>
      </w:r>
      <w:r w:rsidRPr="001F4F70">
        <w:rPr>
          <w:sz w:val="16"/>
        </w:rPr>
        <w:t xml:space="preserve"> in the independent variable, more than enough to determine its effect on the phenomenon under consider-</w:t>
      </w:r>
      <w:proofErr w:type="spellStart"/>
      <w:r w:rsidRPr="001F4F70">
        <w:rPr>
          <w:sz w:val="16"/>
        </w:rPr>
        <w:t>ation</w:t>
      </w:r>
      <w:proofErr w:type="spellEnd"/>
      <w:r w:rsidRPr="001F4F70">
        <w:rPr>
          <w:sz w:val="16"/>
        </w:rPr>
        <w:t xml:space="preserve">. The result is clear (see table 1.1). </w:t>
      </w:r>
      <w:r w:rsidRPr="009245C3">
        <w:rPr>
          <w:rStyle w:val="StyleUnderline"/>
          <w:highlight w:val="green"/>
        </w:rPr>
        <w:t>Armed-conflict</w:t>
      </w:r>
      <w:r w:rsidRPr="001F4F70">
        <w:rPr>
          <w:rStyle w:val="StyleUnderline"/>
        </w:rPr>
        <w:t xml:space="preserve"> levels </w:t>
      </w:r>
      <w:r w:rsidRPr="009245C3">
        <w:rPr>
          <w:rStyle w:val="StyleUnderline"/>
          <w:highlight w:val="green"/>
        </w:rPr>
        <w:t>fell</w:t>
      </w:r>
      <w:r w:rsidRPr="001F4F70">
        <w:rPr>
          <w:rStyle w:val="StyleUnderline"/>
        </w:rPr>
        <w:t xml:space="preserve"> steadily throughout the post—Cold War era, </w:t>
      </w:r>
      <w:r w:rsidRPr="009245C3">
        <w:rPr>
          <w:rStyle w:val="Emphasis"/>
          <w:highlight w:val="green"/>
        </w:rPr>
        <w:t>irrespective of</w:t>
      </w:r>
      <w:r w:rsidRPr="001F4F70">
        <w:rPr>
          <w:rStyle w:val="Emphasis"/>
        </w:rPr>
        <w:t xml:space="preserve"> the </w:t>
      </w:r>
      <w:r w:rsidRPr="009245C3">
        <w:rPr>
          <w:rStyle w:val="Emphasis"/>
          <w:highlight w:val="green"/>
        </w:rPr>
        <w:t>grand strategic path Washington chose</w:t>
      </w:r>
      <w:r w:rsidRPr="009245C3">
        <w:rPr>
          <w:rStyle w:val="StyleUnderline"/>
          <w:highlight w:val="green"/>
        </w:rPr>
        <w:t>. Neither</w:t>
      </w:r>
      <w:r w:rsidRPr="001F4F70">
        <w:rPr>
          <w:rStyle w:val="StyleUnderline"/>
        </w:rPr>
        <w:t xml:space="preserve"> the </w:t>
      </w:r>
      <w:r w:rsidRPr="009245C3">
        <w:rPr>
          <w:rStyle w:val="StyleUnderline"/>
          <w:highlight w:val="green"/>
        </w:rPr>
        <w:t>primacy</w:t>
      </w:r>
      <w:r w:rsidRPr="001F4F70">
        <w:rPr>
          <w:rStyle w:val="StyleUnderline"/>
        </w:rPr>
        <w:t xml:space="preserve"> of</w:t>
      </w:r>
      <w:r w:rsidRPr="001F4F70">
        <w:rPr>
          <w:sz w:val="16"/>
        </w:rPr>
        <w:t xml:space="preserve"> George W. </w:t>
      </w:r>
      <w:r w:rsidRPr="001F4F70">
        <w:rPr>
          <w:rStyle w:val="StyleUnderline"/>
        </w:rPr>
        <w:t xml:space="preserve">Bush </w:t>
      </w:r>
      <w:r w:rsidRPr="009245C3">
        <w:rPr>
          <w:rStyle w:val="StyleUnderline"/>
          <w:highlight w:val="green"/>
        </w:rPr>
        <w:t>nor</w:t>
      </w:r>
      <w:r w:rsidRPr="001F4F70">
        <w:rPr>
          <w:rStyle w:val="StyleUnderline"/>
        </w:rPr>
        <w:t xml:space="preserve"> the </w:t>
      </w:r>
      <w:r w:rsidRPr="009245C3">
        <w:rPr>
          <w:rStyle w:val="StyleUnderline"/>
          <w:highlight w:val="green"/>
        </w:rPr>
        <w:t>restraint</w:t>
      </w:r>
      <w:r w:rsidRPr="001F4F70">
        <w:rPr>
          <w:rStyle w:val="StyleUnderline"/>
        </w:rPr>
        <w:t xml:space="preserve"> of</w:t>
      </w:r>
      <w:r w:rsidRPr="001F4F70">
        <w:rPr>
          <w:sz w:val="16"/>
        </w:rPr>
        <w:t xml:space="preserve"> Barack </w:t>
      </w:r>
      <w:r w:rsidRPr="001F4F70">
        <w:rPr>
          <w:rStyle w:val="StyleUnderline"/>
        </w:rPr>
        <w:t xml:space="preserve">Obama </w:t>
      </w:r>
      <w:r w:rsidRPr="009245C3">
        <w:rPr>
          <w:rStyle w:val="StyleUnderline"/>
          <w:highlight w:val="green"/>
        </w:rPr>
        <w:t>had much effect on</w:t>
      </w:r>
      <w:r w:rsidRPr="001F4F70">
        <w:rPr>
          <w:rStyle w:val="StyleUnderline"/>
        </w:rPr>
        <w:t xml:space="preserve"> the level of global </w:t>
      </w:r>
      <w:r w:rsidRPr="009245C3">
        <w:rPr>
          <w:rStyle w:val="StyleUnderline"/>
          <w:highlight w:val="green"/>
        </w:rPr>
        <w:t>violence.</w:t>
      </w:r>
      <w:r w:rsidRPr="001F4F70">
        <w:rPr>
          <w:rStyle w:val="StyleUnderline"/>
        </w:rPr>
        <w:t xml:space="preserve"> </w:t>
      </w:r>
      <w:r w:rsidRPr="001F4F70">
        <w:rPr>
          <w:rStyle w:val="Emphasis"/>
        </w:rPr>
        <w:t>Despite continued warnings</w:t>
      </w:r>
      <w:r w:rsidRPr="001F4F70">
        <w:rPr>
          <w:sz w:val="16"/>
        </w:rPr>
        <w:t xml:space="preserve"> (and the high-profile mess in Syria), the </w:t>
      </w:r>
      <w:r w:rsidRPr="009245C3">
        <w:rPr>
          <w:rStyle w:val="Emphasis"/>
          <w:highlight w:val="green"/>
        </w:rPr>
        <w:t>world has not experienced an increase in violence while U.S.</w:t>
      </w:r>
      <w:r w:rsidRPr="001F4F70">
        <w:rPr>
          <w:rStyle w:val="Emphasis"/>
        </w:rPr>
        <w:t xml:space="preserve"> behavior </w:t>
      </w:r>
      <w:r w:rsidRPr="009245C3">
        <w:rPr>
          <w:rStyle w:val="Emphasis"/>
          <w:highlight w:val="green"/>
        </w:rPr>
        <w:t>became more restrained</w:t>
      </w:r>
      <w:r w:rsidRPr="009245C3">
        <w:rPr>
          <w:rStyle w:val="StyleUnderline"/>
          <w:highlight w:val="green"/>
        </w:rPr>
        <w:t>.</w:t>
      </w:r>
      <w:r w:rsidRPr="001F4F70">
        <w:rPr>
          <w:sz w:val="16"/>
        </w:rPr>
        <w:t xml:space="preserve"> Once again, </w:t>
      </w:r>
      <w:r w:rsidRPr="001F4F70">
        <w:rPr>
          <w:rStyle w:val="StyleUnderline"/>
        </w:rPr>
        <w:t>if the grand strategy of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is responsible for the New Peace, </w:t>
      </w:r>
      <w:r w:rsidRPr="001F4F70">
        <w:rPr>
          <w:rStyle w:val="Emphasis"/>
        </w:rPr>
        <w:t>it is leaving no trace in the evidence</w:t>
      </w:r>
      <w:r w:rsidRPr="001F4F70">
        <w:rPr>
          <w:rStyle w:val="StyleUnderline"/>
        </w:rPr>
        <w:t xml:space="preserve">. If a correlation did exist between U.S. actions and international </w:t>
      </w:r>
      <w:proofErr w:type="spellStart"/>
      <w:r w:rsidRPr="001F4F70">
        <w:rPr>
          <w:rStyle w:val="StyleUnderline"/>
        </w:rPr>
        <w:t>stabil-ity</w:t>
      </w:r>
      <w:proofErr w:type="spellEnd"/>
      <w:r w:rsidRPr="001F4F70">
        <w:rPr>
          <w:sz w:val="16"/>
        </w:rPr>
        <w:t xml:space="preserve">, if other states had reacted differently to fluctuations in U.S. military spending or grand strategy, </w:t>
      </w:r>
      <w:r w:rsidRPr="001F4F70">
        <w:rPr>
          <w:rStyle w:val="StyleUnderline"/>
        </w:rPr>
        <w:t>then surely hegemonic-stability theorists would argue that their expectations had been fulfilled.</w:t>
      </w:r>
      <w:r w:rsidRPr="001F4F70">
        <w:rPr>
          <w:sz w:val="16"/>
        </w:rPr>
        <w:t xml:space="preserve"> Many liberals were on the lookout for chaos while George W. Bush was in the White House, just as neoconservatives have been quick to identify apparent worldwide catastrophe under President Obama.83 If increases in </w:t>
      </w:r>
      <w:proofErr w:type="spellStart"/>
      <w:r w:rsidRPr="001F4F70">
        <w:rPr>
          <w:sz w:val="16"/>
        </w:rPr>
        <w:t>vio-lence</w:t>
      </w:r>
      <w:proofErr w:type="spellEnd"/>
      <w:r w:rsidRPr="001F4F70">
        <w:rPr>
          <w:sz w:val="16"/>
        </w:rPr>
        <w:t xml:space="preserve"> would have been evidence for the wisdom of hegemonic </w:t>
      </w:r>
      <w:proofErr w:type="spellStart"/>
      <w:r w:rsidRPr="001F4F70">
        <w:rPr>
          <w:sz w:val="16"/>
        </w:rPr>
        <w:t>strate-gies</w:t>
      </w:r>
      <w:proofErr w:type="spellEnd"/>
      <w:r w:rsidRPr="001F4F70">
        <w:rPr>
          <w:sz w:val="16"/>
        </w:rPr>
        <w:t xml:space="preserve">, then </w:t>
      </w:r>
      <w:r w:rsidRPr="001F4F70">
        <w:rPr>
          <w:rStyle w:val="StyleUnderline"/>
        </w:rPr>
        <w:t>logical consistency demands that the lack thereof should at least pose a problem.</w:t>
      </w:r>
      <w:r w:rsidRPr="001F4F70">
        <w:rPr>
          <w:sz w:val="16"/>
        </w:rPr>
        <w:t xml:space="preserve"> As it stands, </w:t>
      </w:r>
      <w:r w:rsidRPr="001F4F70">
        <w:rPr>
          <w:rStyle w:val="Emphasis"/>
        </w:rPr>
        <w:t xml:space="preserve">the </w:t>
      </w:r>
      <w:r w:rsidRPr="009245C3">
        <w:rPr>
          <w:rStyle w:val="Emphasis"/>
          <w:highlight w:val="green"/>
        </w:rPr>
        <w:t>only evidence</w:t>
      </w:r>
      <w:r w:rsidRPr="009245C3">
        <w:rPr>
          <w:rStyle w:val="StyleUnderline"/>
          <w:highlight w:val="green"/>
        </w:rPr>
        <w:t xml:space="preserve"> we have </w:t>
      </w:r>
      <w:r w:rsidRPr="009245C3">
        <w:rPr>
          <w:rStyle w:val="Emphasis"/>
          <w:highlight w:val="green"/>
        </w:rPr>
        <w:t>regarding</w:t>
      </w:r>
      <w:r w:rsidRPr="001F4F70">
        <w:rPr>
          <w:rStyle w:val="Emphasis"/>
        </w:rPr>
        <w:t xml:space="preserve"> the </w:t>
      </w:r>
      <w:r w:rsidRPr="009245C3">
        <w:rPr>
          <w:rStyle w:val="Emphasis"/>
          <w:highlight w:val="green"/>
        </w:rPr>
        <w:t>relationship between U.S. power and</w:t>
      </w:r>
      <w:r w:rsidRPr="001F4F70">
        <w:rPr>
          <w:rStyle w:val="Emphasis"/>
        </w:rPr>
        <w:t xml:space="preserve"> international </w:t>
      </w:r>
      <w:r w:rsidRPr="009245C3">
        <w:rPr>
          <w:rStyle w:val="Emphasis"/>
          <w:highlight w:val="green"/>
        </w:rPr>
        <w:t>stability</w:t>
      </w:r>
      <w:r w:rsidRPr="009245C3">
        <w:rPr>
          <w:rStyle w:val="StyleUnderline"/>
          <w:highlight w:val="green"/>
        </w:rPr>
        <w:t xml:space="preserve"> suggests</w:t>
      </w:r>
      <w:r w:rsidRPr="001F4F70">
        <w:rPr>
          <w:rStyle w:val="StyleUnderline"/>
        </w:rPr>
        <w:t xml:space="preserve"> that </w:t>
      </w:r>
      <w:r w:rsidRPr="009245C3">
        <w:rPr>
          <w:rStyle w:val="StyleUnderline"/>
          <w:highlight w:val="green"/>
        </w:rPr>
        <w:t xml:space="preserve">the </w:t>
      </w:r>
      <w:r w:rsidRPr="009245C3">
        <w:rPr>
          <w:rStyle w:val="Emphasis"/>
          <w:highlight w:val="green"/>
        </w:rPr>
        <w:t>two are unrelated</w:t>
      </w:r>
      <w:r w:rsidRPr="009245C3">
        <w:rPr>
          <w:rStyle w:val="StyleUnderline"/>
          <w:highlight w:val="green"/>
        </w:rPr>
        <w:t>.</w:t>
      </w:r>
      <w:r w:rsidRPr="001F4F70">
        <w:rPr>
          <w:rStyle w:val="StyleUnderline"/>
        </w:rPr>
        <w:t xml:space="preserve"> The rest of the world appears quite capable and willing to operate effectively without the presence of a global police</w:t>
      </w:r>
      <w:r w:rsidRPr="001F4F70">
        <w:rPr>
          <w:strike/>
          <w:sz w:val="16"/>
        </w:rPr>
        <w:t>man</w:t>
      </w:r>
      <w:r w:rsidRPr="001F4F70">
        <w:rPr>
          <w:sz w:val="16"/>
        </w:rPr>
        <w:t xml:space="preserve">. Those who think otherwise base their view on faith alone. </w:t>
      </w:r>
      <w:r w:rsidRPr="001F4F70">
        <w:rPr>
          <w:rStyle w:val="Emphasis"/>
        </w:rPr>
        <w:t>Hegemonic stability is a belief</w:t>
      </w:r>
      <w:r w:rsidRPr="001F4F70">
        <w:rPr>
          <w:sz w:val="16"/>
        </w:rPr>
        <w:t xml:space="preserve">, in other words, </w:t>
      </w:r>
      <w:r w:rsidRPr="001F4F70">
        <w:rPr>
          <w:rStyle w:val="StyleUnderline"/>
        </w:rPr>
        <w:t xml:space="preserve">rather than an </w:t>
      </w:r>
      <w:proofErr w:type="spellStart"/>
      <w:r w:rsidRPr="001F4F70">
        <w:rPr>
          <w:rStyle w:val="StyleUnderline"/>
        </w:rPr>
        <w:t>estab-lished</w:t>
      </w:r>
      <w:proofErr w:type="spellEnd"/>
      <w:r w:rsidRPr="001F4F70">
        <w:rPr>
          <w:rStyle w:val="StyleUnderline"/>
        </w:rPr>
        <w:t xml:space="preserve"> fact</w:t>
      </w:r>
      <w:r w:rsidRPr="001F4F70">
        <w:rPr>
          <w:sz w:val="16"/>
        </w:rPr>
        <w:t xml:space="preserve">, and as such it deserves a different kind of examination. </w:t>
      </w:r>
    </w:p>
    <w:p w14:paraId="1E9C2065" w14:textId="77777777" w:rsidR="000560FB" w:rsidRPr="001F4F70" w:rsidRDefault="000560FB" w:rsidP="000560FB">
      <w:pPr>
        <w:pStyle w:val="Heading4"/>
        <w:rPr>
          <w:rFonts w:cs="Arial"/>
        </w:rPr>
      </w:pPr>
      <w:r w:rsidRPr="001F4F70">
        <w:rPr>
          <w:rFonts w:cs="Arial"/>
        </w:rPr>
        <w:t xml:space="preserve">Clinging causes </w:t>
      </w:r>
      <w:r w:rsidRPr="001F4F70">
        <w:rPr>
          <w:rFonts w:cs="Arial"/>
          <w:u w:val="single"/>
        </w:rPr>
        <w:t>great power war</w:t>
      </w:r>
      <w:r w:rsidRPr="001F4F70">
        <w:rPr>
          <w:rFonts w:cs="Arial"/>
        </w:rPr>
        <w:t>.</w:t>
      </w:r>
    </w:p>
    <w:p w14:paraId="6693878C" w14:textId="77777777" w:rsidR="000560FB" w:rsidRPr="001F4F70" w:rsidRDefault="000560FB" w:rsidP="000560FB">
      <w:r w:rsidRPr="001F4F70">
        <w:rPr>
          <w:rStyle w:val="Style13ptBold"/>
        </w:rPr>
        <w:t>Layne 18</w:t>
      </w:r>
      <w:r w:rsidRPr="001F4F70">
        <w:t xml:space="preserve">—University Distinguished Professor of International Affairs and Robert M. Gates Chair in National Security at the Bush School of Government and Public Service at Texas A&amp;M University, Ph.D. in Political Science from the University of California, Berkeley [Christopher, January 2018, “The US–Chinese power shift and the end of the Pax Americana”, International Affairs, Volume 94, Issue 1, </w:t>
      </w:r>
      <w:proofErr w:type="spellStart"/>
      <w:r w:rsidRPr="001F4F70">
        <w:t>pgs</w:t>
      </w:r>
      <w:proofErr w:type="spellEnd"/>
      <w:r w:rsidRPr="001F4F70">
        <w:t xml:space="preserve"> 89-111] </w:t>
      </w:r>
    </w:p>
    <w:p w14:paraId="7561BE9B" w14:textId="77777777" w:rsidR="001A2D69" w:rsidRDefault="000560FB" w:rsidP="000560FB">
      <w:pPr>
        <w:rPr>
          <w:sz w:val="16"/>
        </w:rPr>
      </w:pPr>
      <w:r w:rsidRPr="001F4F70">
        <w:rPr>
          <w:sz w:val="16"/>
        </w:rPr>
        <w:t xml:space="preserve">The </w:t>
      </w:r>
      <w:r w:rsidRPr="001F4F70">
        <w:rPr>
          <w:rStyle w:val="StyleUnderline"/>
        </w:rPr>
        <w:t xml:space="preserve">fate of international orders is closely </w:t>
      </w:r>
      <w:r w:rsidRPr="001F4F70">
        <w:rPr>
          <w:rStyle w:val="Emphasis"/>
        </w:rPr>
        <w:t>linked to power transition dynamics</w:t>
      </w:r>
      <w:r w:rsidRPr="001F4F70">
        <w:rPr>
          <w:rStyle w:val="StyleUnderline"/>
        </w:rPr>
        <w:t>.</w:t>
      </w:r>
      <w:r w:rsidRPr="001F4F70">
        <w:rPr>
          <w:sz w:val="16"/>
        </w:rPr>
        <w:t xml:space="preserve"> Throughout modern international history the </w:t>
      </w:r>
      <w:r w:rsidRPr="001F4F70">
        <w:rPr>
          <w:rStyle w:val="StyleUnderline"/>
        </w:rPr>
        <w:t xml:space="preserve">prevailing international order has reflected the balance of power that existed at the time of its creation. </w:t>
      </w:r>
      <w:r w:rsidRPr="009245C3">
        <w:rPr>
          <w:rStyle w:val="StyleUnderline"/>
          <w:highlight w:val="green"/>
        </w:rPr>
        <w:t>When</w:t>
      </w:r>
      <w:r w:rsidRPr="001F4F70">
        <w:rPr>
          <w:rStyle w:val="StyleUnderline"/>
        </w:rPr>
        <w:t xml:space="preserve"> that </w:t>
      </w:r>
      <w:r w:rsidRPr="009245C3">
        <w:rPr>
          <w:rStyle w:val="StyleUnderline"/>
          <w:highlight w:val="green"/>
        </w:rPr>
        <w:t>balance changes</w:t>
      </w:r>
      <w:r w:rsidRPr="001F4F70">
        <w:rPr>
          <w:sz w:val="16"/>
        </w:rPr>
        <w:t xml:space="preserve"> sufficiently, the </w:t>
      </w:r>
      <w:r w:rsidRPr="009245C3">
        <w:rPr>
          <w:rStyle w:val="StyleUnderline"/>
          <w:highlight w:val="green"/>
        </w:rPr>
        <w:t>old order will be replaced by</w:t>
      </w:r>
      <w:r w:rsidRPr="001F4F70">
        <w:rPr>
          <w:rStyle w:val="StyleUnderline"/>
        </w:rPr>
        <w:t xml:space="preserve"> a </w:t>
      </w:r>
      <w:r w:rsidRPr="009245C3">
        <w:rPr>
          <w:rStyle w:val="StyleUnderline"/>
          <w:highlight w:val="green"/>
        </w:rPr>
        <w:t>new</w:t>
      </w:r>
      <w:r w:rsidRPr="001F4F70">
        <w:rPr>
          <w:rStyle w:val="StyleUnderline"/>
        </w:rPr>
        <w:t xml:space="preserve"> one.</w:t>
      </w:r>
      <w:r w:rsidRPr="001F4F70">
        <w:rPr>
          <w:sz w:val="16"/>
        </w:rPr>
        <w:t xml:space="preserve"> Viewed from this perspective, what are the Pax Americana's prospects? How will China's rise, and America's decline, affect the international order in the years ahead? The surprising answer given by top US security studies scholars is: ‘Not much.’ The United States, so the argument goes, can ‘lock in’ the Pax Americana's essential features, including its rules, </w:t>
      </w:r>
      <w:proofErr w:type="gramStart"/>
      <w:r w:rsidRPr="001F4F70">
        <w:rPr>
          <w:sz w:val="16"/>
        </w:rPr>
        <w:t>norms</w:t>
      </w:r>
      <w:proofErr w:type="gramEnd"/>
      <w:r w:rsidRPr="001F4F70">
        <w:rPr>
          <w:sz w:val="16"/>
        </w:rPr>
        <w:t xml:space="preserve"> and institutions.65 John </w:t>
      </w:r>
      <w:proofErr w:type="spellStart"/>
      <w:r w:rsidRPr="009245C3">
        <w:rPr>
          <w:rStyle w:val="Emphasis"/>
          <w:highlight w:val="green"/>
        </w:rPr>
        <w:t>Ikenberry</w:t>
      </w:r>
      <w:proofErr w:type="spellEnd"/>
      <w:r w:rsidRPr="001F4F70">
        <w:rPr>
          <w:sz w:val="16"/>
        </w:rPr>
        <w:t xml:space="preserve">, Stephen </w:t>
      </w:r>
      <w:r w:rsidRPr="009245C3">
        <w:rPr>
          <w:rStyle w:val="Emphasis"/>
          <w:highlight w:val="green"/>
        </w:rPr>
        <w:t>Brooks</w:t>
      </w:r>
      <w:r w:rsidRPr="009245C3">
        <w:rPr>
          <w:rStyle w:val="StyleUnderline"/>
          <w:highlight w:val="green"/>
        </w:rPr>
        <w:t xml:space="preserve"> and</w:t>
      </w:r>
      <w:r w:rsidRPr="001F4F70">
        <w:rPr>
          <w:sz w:val="16"/>
        </w:rPr>
        <w:t xml:space="preserve"> William </w:t>
      </w:r>
      <w:proofErr w:type="spellStart"/>
      <w:r w:rsidRPr="009245C3">
        <w:rPr>
          <w:rStyle w:val="Emphasis"/>
          <w:highlight w:val="green"/>
        </w:rPr>
        <w:t>Wohlforth</w:t>
      </w:r>
      <w:proofErr w:type="spellEnd"/>
      <w:r w:rsidRPr="009245C3">
        <w:rPr>
          <w:rStyle w:val="StyleUnderline"/>
          <w:highlight w:val="green"/>
        </w:rPr>
        <w:t xml:space="preserve"> are</w:t>
      </w:r>
      <w:r w:rsidRPr="001F4F70">
        <w:rPr>
          <w:rStyle w:val="StyleUnderline"/>
        </w:rPr>
        <w:t xml:space="preserve"> the </w:t>
      </w:r>
      <w:r w:rsidRPr="009245C3">
        <w:rPr>
          <w:rStyle w:val="StyleUnderline"/>
          <w:highlight w:val="green"/>
        </w:rPr>
        <w:t>leading proponents of</w:t>
      </w:r>
      <w:r w:rsidRPr="001F4F70">
        <w:rPr>
          <w:rStyle w:val="StyleUnderline"/>
        </w:rPr>
        <w:t xml:space="preserve"> the </w:t>
      </w:r>
      <w:r w:rsidRPr="009245C3">
        <w:rPr>
          <w:rStyle w:val="Emphasis"/>
          <w:highlight w:val="green"/>
        </w:rPr>
        <w:t>lock-in</w:t>
      </w:r>
      <w:r w:rsidRPr="001F4F70">
        <w:rPr>
          <w:rStyle w:val="Emphasis"/>
        </w:rPr>
        <w:t xml:space="preserve"> thesis</w:t>
      </w:r>
      <w:r w:rsidRPr="001F4F70">
        <w:rPr>
          <w:rStyle w:val="StyleUnderline"/>
        </w:rPr>
        <w:t>.</w:t>
      </w:r>
      <w:r w:rsidRPr="001F4F70">
        <w:rPr>
          <w:sz w:val="16"/>
        </w:rPr>
        <w:t xml:space="preserve"> </w:t>
      </w:r>
      <w:proofErr w:type="spellStart"/>
      <w:r w:rsidRPr="001F4F70">
        <w:rPr>
          <w:sz w:val="16"/>
        </w:rPr>
        <w:t>Ikenberry</w:t>
      </w:r>
      <w:proofErr w:type="spellEnd"/>
      <w:r w:rsidRPr="001F4F70">
        <w:rPr>
          <w:sz w:val="16"/>
        </w:rPr>
        <w:t xml:space="preserve"> was the first to set out the concept, </w:t>
      </w:r>
      <w:r w:rsidRPr="001F4F70">
        <w:rPr>
          <w:rStyle w:val="StyleUnderline"/>
        </w:rPr>
        <w:t>arguing</w:t>
      </w:r>
      <w:r w:rsidRPr="001F4F70">
        <w:rPr>
          <w:sz w:val="16"/>
        </w:rPr>
        <w:t xml:space="preserve"> in After victory </w:t>
      </w:r>
      <w:r w:rsidRPr="001F4F70">
        <w:rPr>
          <w:rStyle w:val="StyleUnderline"/>
        </w:rPr>
        <w:t>that a hegemon</w:t>
      </w:r>
      <w:r w:rsidRPr="001F4F70">
        <w:rPr>
          <w:sz w:val="16"/>
        </w:rPr>
        <w:t xml:space="preserve">, by building an institutionalized, rules-based international order, </w:t>
      </w:r>
      <w:r w:rsidRPr="001F4F70">
        <w:rPr>
          <w:rStyle w:val="StyleUnderline"/>
        </w:rPr>
        <w:t>‘can lock-in favorable arrangements that continue beyond the zenith of its power’.</w:t>
      </w:r>
      <w:r w:rsidRPr="001F4F70">
        <w:rPr>
          <w:sz w:val="16"/>
        </w:rPr>
        <w:t xml:space="preserve">66 </w:t>
      </w:r>
      <w:r w:rsidRPr="001F4F70">
        <w:rPr>
          <w:sz w:val="12"/>
          <w:szCs w:val="12"/>
        </w:rPr>
        <w:t xml:space="preserve">In other words, the international order can remain intact even after the hegemonic power that created it has lost its pre-eminent position in the international political system. On this point, </w:t>
      </w:r>
      <w:proofErr w:type="spellStart"/>
      <w:r w:rsidRPr="001F4F70">
        <w:rPr>
          <w:sz w:val="12"/>
          <w:szCs w:val="12"/>
        </w:rPr>
        <w:t>Ikenberry</w:t>
      </w:r>
      <w:proofErr w:type="spellEnd"/>
      <w:r w:rsidRPr="001F4F70">
        <w:rPr>
          <w:sz w:val="12"/>
          <w:szCs w:val="12"/>
        </w:rPr>
        <w:t xml:space="preserve"> echoes Robert Keohane's argument in After hegemony that, once a liberal international order has been established by a hegemonic power, if the hegemon declines it is possible for a small group of Great Powers to take the place of the former hegemon and collectively manage the international system.67 That is, under certain conditions ‘hegemonic stability’ can exist even if there is no hegemonic power. In Liberal Leviathan, </w:t>
      </w:r>
      <w:proofErr w:type="spellStart"/>
      <w:r w:rsidRPr="001F4F70">
        <w:rPr>
          <w:sz w:val="12"/>
          <w:szCs w:val="12"/>
        </w:rPr>
        <w:t>Ikenberry</w:t>
      </w:r>
      <w:proofErr w:type="spellEnd"/>
      <w:r w:rsidRPr="001F4F70">
        <w:rPr>
          <w:sz w:val="12"/>
          <w:szCs w:val="12"/>
        </w:rPr>
        <w:t xml:space="preserve"> built on this logic to argue that, even if the Pax Americana were to wither completely, the LRBIO would nevertheless survive. As </w:t>
      </w:r>
      <w:proofErr w:type="spellStart"/>
      <w:r w:rsidRPr="001F4F70">
        <w:rPr>
          <w:sz w:val="12"/>
          <w:szCs w:val="12"/>
        </w:rPr>
        <w:t>Ikenberry</w:t>
      </w:r>
      <w:proofErr w:type="spellEnd"/>
      <w:r w:rsidRPr="001F4F70">
        <w:rPr>
          <w:sz w:val="12"/>
          <w:szCs w:val="12"/>
        </w:rPr>
        <w:t xml:space="preserve"> put it: ‘America's position in the global system may decline but the international order it leads can remain the dominating logic of the twenty-first century.’68 </w:t>
      </w:r>
      <w:proofErr w:type="spellStart"/>
      <w:r w:rsidRPr="001F4F70">
        <w:rPr>
          <w:sz w:val="12"/>
          <w:szCs w:val="12"/>
        </w:rPr>
        <w:t>Ikenberry's</w:t>
      </w:r>
      <w:proofErr w:type="spellEnd"/>
      <w:r w:rsidRPr="001F4F70">
        <w:rPr>
          <w:sz w:val="12"/>
          <w:szCs w:val="12"/>
        </w:rPr>
        <w:t xml:space="preserve"> view seems to have evolved, however.</w:t>
      </w:r>
      <w:r w:rsidRPr="001F4F70">
        <w:rPr>
          <w:sz w:val="16"/>
        </w:rPr>
        <w:t xml:space="preserve"> In jointly authored articles in International Security and Foreign Affairs, </w:t>
      </w:r>
      <w:r w:rsidRPr="001F4F70">
        <w:rPr>
          <w:rStyle w:val="Emphasis"/>
        </w:rPr>
        <w:t xml:space="preserve">Brooks, </w:t>
      </w:r>
      <w:proofErr w:type="spellStart"/>
      <w:r w:rsidRPr="001F4F70">
        <w:rPr>
          <w:rStyle w:val="Emphasis"/>
        </w:rPr>
        <w:t>Ikenberry</w:t>
      </w:r>
      <w:proofErr w:type="spellEnd"/>
      <w:r w:rsidRPr="001F4F70">
        <w:rPr>
          <w:rStyle w:val="Emphasis"/>
        </w:rPr>
        <w:t xml:space="preserve"> and </w:t>
      </w:r>
      <w:proofErr w:type="spellStart"/>
      <w:r w:rsidRPr="001F4F70">
        <w:rPr>
          <w:rStyle w:val="Emphasis"/>
        </w:rPr>
        <w:t>Wohlforth</w:t>
      </w:r>
      <w:proofErr w:type="spellEnd"/>
      <w:r w:rsidRPr="001F4F70">
        <w:rPr>
          <w:rStyle w:val="Emphasis"/>
        </w:rPr>
        <w:t xml:space="preserve"> embrace hegemonic stability theory</w:t>
      </w:r>
      <w:r w:rsidRPr="001F4F70">
        <w:rPr>
          <w:rStyle w:val="StyleUnderline"/>
        </w:rPr>
        <w:t>.</w:t>
      </w:r>
      <w:r w:rsidRPr="001F4F70">
        <w:rPr>
          <w:sz w:val="16"/>
        </w:rPr>
        <w:t xml:space="preserve">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w:t>
      </w:r>
      <w:r w:rsidRPr="001F4F70">
        <w:rPr>
          <w:rStyle w:val="StyleUnderline"/>
        </w:rPr>
        <w:t>According to them, the United States must exercise ‘global leadership’—the US foreign policy establishment's code phrase for hegemony—by acting as a security provider and geopolitical stabilizer</w:t>
      </w:r>
      <w:r w:rsidRPr="001F4F70">
        <w:rPr>
          <w:sz w:val="16"/>
        </w:rPr>
        <w:t xml:space="preserve">; by maintaining an open, liberal international economy; and by promoting global cooperation through upholding and revising the post-1945 liberal order—which is both ‘institutional and normative’—created by the Pax Americana.70 </w:t>
      </w:r>
      <w:r w:rsidRPr="001F4F70">
        <w:rPr>
          <w:sz w:val="12"/>
          <w:szCs w:val="12"/>
        </w:rPr>
        <w:t xml:space="preserve">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w:t>
      </w:r>
      <w:proofErr w:type="spellStart"/>
      <w:r w:rsidRPr="001F4F70">
        <w:rPr>
          <w:sz w:val="12"/>
          <w:szCs w:val="12"/>
        </w:rPr>
        <w:t>Ikenberry</w:t>
      </w:r>
      <w:proofErr w:type="spellEnd"/>
      <w:r w:rsidRPr="001F4F70">
        <w:rPr>
          <w:sz w:val="12"/>
          <w:szCs w:val="12"/>
        </w:rPr>
        <w:t xml:space="preserve"> and </w:t>
      </w:r>
      <w:proofErr w:type="spellStart"/>
      <w:r w:rsidRPr="001F4F70">
        <w:rPr>
          <w:sz w:val="12"/>
          <w:szCs w:val="12"/>
        </w:rPr>
        <w:t>Wohlforth</w:t>
      </w:r>
      <w:proofErr w:type="spellEnd"/>
      <w:r w:rsidRPr="001F4F70">
        <w:rPr>
          <w:sz w:val="12"/>
          <w:szCs w:val="12"/>
        </w:rPr>
        <w:t xml:space="preserve">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the—correct—logic of their argument (and of hegemonic stability theory), if American hegemony goes, the LRBIO goes with it. In their preference for maintaining the post-1945 hegemonic American international order, Brooks, </w:t>
      </w:r>
      <w:proofErr w:type="spellStart"/>
      <w:r w:rsidRPr="001F4F70">
        <w:rPr>
          <w:sz w:val="12"/>
          <w:szCs w:val="12"/>
        </w:rPr>
        <w:t>Ikenberry</w:t>
      </w:r>
      <w:proofErr w:type="spellEnd"/>
      <w:r w:rsidRPr="001F4F70">
        <w:rPr>
          <w:sz w:val="12"/>
          <w:szCs w:val="12"/>
        </w:rPr>
        <w:t xml:space="preserve"> and </w:t>
      </w:r>
      <w:proofErr w:type="spellStart"/>
      <w:r w:rsidRPr="001F4F70">
        <w:rPr>
          <w:sz w:val="12"/>
          <w:szCs w:val="12"/>
        </w:rPr>
        <w:t>Wohlforth</w:t>
      </w:r>
      <w:proofErr w:type="spellEnd"/>
      <w:r w:rsidRPr="001F4F70">
        <w:rPr>
          <w:sz w:val="12"/>
          <w:szCs w:val="12"/>
        </w:rPr>
        <w:t xml:space="preserve">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for most of the last 70 years or so, the US has occupied the geopolitical penthouse (‘when America ruled the world’).</w:t>
      </w:r>
      <w:r w:rsidRPr="001F4F70">
        <w:rPr>
          <w:sz w:val="16"/>
        </w:rPr>
        <w:t xml:space="preserve"> From that lofty height, however, the only direction it can go is down. The </w:t>
      </w:r>
      <w:r w:rsidRPr="001F4F70">
        <w:rPr>
          <w:rStyle w:val="StyleUnderline"/>
        </w:rPr>
        <w:t xml:space="preserve">lock-in strategy is </w:t>
      </w:r>
      <w:r w:rsidRPr="001F4F70">
        <w:rPr>
          <w:rStyle w:val="Emphasis"/>
        </w:rPr>
        <w:t>seductive</w:t>
      </w:r>
      <w:r w:rsidRPr="001F4F70">
        <w:rPr>
          <w:rStyle w:val="StyleUnderline"/>
        </w:rPr>
        <w:t xml:space="preserve"> because </w:t>
      </w:r>
      <w:r w:rsidRPr="009245C3">
        <w:rPr>
          <w:rStyle w:val="StyleUnderline"/>
          <w:highlight w:val="green"/>
        </w:rPr>
        <w:t>it holds out</w:t>
      </w:r>
      <w:r w:rsidRPr="001F4F70">
        <w:rPr>
          <w:sz w:val="16"/>
        </w:rPr>
        <w:t xml:space="preserve"> (or appears to hold out) the </w:t>
      </w:r>
      <w:r w:rsidRPr="009245C3">
        <w:rPr>
          <w:rStyle w:val="StyleUnderline"/>
          <w:highlight w:val="green"/>
        </w:rPr>
        <w:t>possibility that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preserve the s</w:t>
      </w:r>
      <w:r w:rsidRPr="001F4F70">
        <w:rPr>
          <w:rStyle w:val="StyleUnderline"/>
        </w:rPr>
        <w:t xml:space="preserve">tatus </w:t>
      </w:r>
      <w:r w:rsidRPr="009245C3">
        <w:rPr>
          <w:rStyle w:val="StyleUnderline"/>
          <w:highlight w:val="green"/>
        </w:rPr>
        <w:t>quo</w:t>
      </w:r>
      <w:r w:rsidRPr="001F4F70">
        <w:rPr>
          <w:sz w:val="16"/>
        </w:rPr>
        <w:t xml:space="preserve">—the post-1945 international order—even as the geopolitical status quo of American hegemony is changing. </w:t>
      </w:r>
      <w:r w:rsidRPr="001F4F70">
        <w:rPr>
          <w:rStyle w:val="StyleUnderline"/>
        </w:rPr>
        <w:t xml:space="preserve">Lock-in is attractive—superficially—because </w:t>
      </w:r>
      <w:r w:rsidRPr="009245C3">
        <w:rPr>
          <w:rStyle w:val="StyleUnderline"/>
          <w:highlight w:val="green"/>
        </w:rPr>
        <w:t>it assumes</w:t>
      </w:r>
      <w:r w:rsidRPr="001F4F70">
        <w:rPr>
          <w:rStyle w:val="StyleUnderline"/>
        </w:rPr>
        <w:t xml:space="preserve"> that China's rise will not </w:t>
      </w:r>
      <w:proofErr w:type="spellStart"/>
      <w:r w:rsidRPr="001F4F70">
        <w:rPr>
          <w:rStyle w:val="StyleUnderline"/>
        </w:rPr>
        <w:t>effect</w:t>
      </w:r>
      <w:proofErr w:type="spellEnd"/>
      <w:r w:rsidRPr="001F4F70">
        <w:rPr>
          <w:rStyle w:val="StyleUnderline"/>
        </w:rPr>
        <w:t xml:space="preserve"> a major change in the international system.</w:t>
      </w:r>
      <w:r w:rsidRPr="001F4F70">
        <w:rPr>
          <w:sz w:val="16"/>
        </w:rPr>
        <w:t xml:space="preserve">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w:t>
      </w:r>
      <w:r w:rsidRPr="001F4F70">
        <w:rPr>
          <w:rStyle w:val="StyleUnderline"/>
        </w:rPr>
        <w:t xml:space="preserve">Lock-in assumes </w:t>
      </w:r>
      <w:r w:rsidRPr="009245C3">
        <w:rPr>
          <w:rStyle w:val="StyleUnderline"/>
          <w:highlight w:val="green"/>
        </w:rPr>
        <w:t>that China has no interest in overturning</w:t>
      </w:r>
      <w:r w:rsidRPr="001F4F70">
        <w:rPr>
          <w:rStyle w:val="StyleUnderline"/>
        </w:rPr>
        <w:t>—or significantly modifying—</w:t>
      </w:r>
      <w:r w:rsidRPr="009245C3">
        <w:rPr>
          <w:rStyle w:val="StyleUnderline"/>
          <w:highlight w:val="green"/>
        </w:rPr>
        <w:t>the</w:t>
      </w:r>
      <w:r w:rsidRPr="001F4F70">
        <w:rPr>
          <w:rStyle w:val="StyleUnderline"/>
        </w:rPr>
        <w:t xml:space="preserve"> post-1945 </w:t>
      </w:r>
      <w:r w:rsidRPr="009245C3">
        <w:rPr>
          <w:rStyle w:val="StyleUnderline"/>
          <w:highlight w:val="green"/>
        </w:rPr>
        <w:t>international order</w:t>
      </w:r>
      <w:r w:rsidRPr="001F4F70">
        <w:rPr>
          <w:sz w:val="16"/>
        </w:rPr>
        <w:t xml:space="preserve"> in which it rose and became wealthy. Certainly, China did rise within the Pax Americana's LRBIO. However, </w:t>
      </w:r>
      <w:r w:rsidRPr="009245C3">
        <w:rPr>
          <w:rStyle w:val="Emphasis"/>
          <w:highlight w:val="green"/>
        </w:rPr>
        <w:t>China did not rise to preserve that American-dominated order</w:t>
      </w:r>
      <w:r w:rsidRPr="009245C3">
        <w:rPr>
          <w:rStyle w:val="StyleUnderline"/>
          <w:highlight w:val="green"/>
        </w:rPr>
        <w:t>.</w:t>
      </w:r>
      <w:r w:rsidRPr="001F4F70">
        <w:rPr>
          <w:sz w:val="16"/>
        </w:rPr>
        <w:t xml:space="preserve"> For some three decades (beginning with Deng Xiaoping's economic reforms) China took a low profile in international </w:t>
      </w:r>
      <w:proofErr w:type="gramStart"/>
      <w:r w:rsidRPr="001F4F70">
        <w:rPr>
          <w:sz w:val="16"/>
        </w:rPr>
        <w:t>politics, and</w:t>
      </w:r>
      <w:proofErr w:type="gramEnd"/>
      <w:r w:rsidRPr="001F4F70">
        <w:rPr>
          <w:sz w:val="16"/>
        </w:rPr>
        <w:t xml:space="preserve"> avoided confrontation both with the United States and with its regional </w:t>
      </w:r>
      <w:proofErr w:type="spellStart"/>
      <w:r w:rsidRPr="001F4F70">
        <w:rPr>
          <w:sz w:val="16"/>
        </w:rPr>
        <w:t>neighbours</w:t>
      </w:r>
      <w:proofErr w:type="spellEnd"/>
      <w:r w:rsidRPr="001F4F70">
        <w:rPr>
          <w:sz w:val="16"/>
        </w:rPr>
        <w:t xml:space="preserve">. Integration into the open international economy spurred China's rapid growth. China's self-described ‘peaceful rise’ followed the script written by Deng Xiaoping: ‘Lie low. Hide your capabilities. Bide your time.’ However, the fact that </w:t>
      </w:r>
      <w:r w:rsidRPr="001F4F70">
        <w:rPr>
          <w:rStyle w:val="StyleUnderline"/>
        </w:rPr>
        <w:t xml:space="preserve">China </w:t>
      </w:r>
      <w:proofErr w:type="spellStart"/>
      <w:r w:rsidRPr="001F4F70">
        <w:rPr>
          <w:rStyle w:val="StyleUnderline"/>
        </w:rPr>
        <w:t>bandwagoned</w:t>
      </w:r>
      <w:proofErr w:type="spellEnd"/>
      <w:r w:rsidRPr="001F4F70">
        <w:rPr>
          <w:rStyle w:val="StyleUnderline"/>
        </w:rPr>
        <w:t xml:space="preserve"> with the United States in joining the international economic order did not mean that its longer-term intention was—or is—to preserve the</w:t>
      </w:r>
      <w:r w:rsidRPr="001F4F70">
        <w:rPr>
          <w:sz w:val="16"/>
        </w:rPr>
        <w:t xml:space="preserve"> post-1945 </w:t>
      </w:r>
      <w:r w:rsidRPr="001F4F70">
        <w:rPr>
          <w:rStyle w:val="StyleUnderline"/>
        </w:rPr>
        <w:t>international order.</w:t>
      </w:r>
      <w:r w:rsidRPr="001F4F70">
        <w:rPr>
          <w:sz w:val="16"/>
        </w:rPr>
        <w:t xml:space="preserve">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w:t>
      </w:r>
      <w:r w:rsidRPr="009245C3">
        <w:rPr>
          <w:rStyle w:val="StyleUnderline"/>
          <w:highlight w:val="green"/>
        </w:rPr>
        <w:t>Judging from Xi</w:t>
      </w:r>
      <w:r w:rsidRPr="001F4F70">
        <w:rPr>
          <w:sz w:val="16"/>
        </w:rPr>
        <w:t xml:space="preserve"> Jinping</w:t>
      </w:r>
      <w:r w:rsidRPr="001F4F70">
        <w:rPr>
          <w:rStyle w:val="StyleUnderline"/>
        </w:rPr>
        <w:t xml:space="preserve">'s policy pronouncements, </w:t>
      </w:r>
      <w:r w:rsidRPr="009245C3">
        <w:rPr>
          <w:rStyle w:val="Emphasis"/>
          <w:highlight w:val="green"/>
        </w:rPr>
        <w:t>China's days of biding its time and hiding its capabilities are over</w:t>
      </w:r>
      <w:r w:rsidRPr="009245C3">
        <w:rPr>
          <w:rStyle w:val="StyleUnderline"/>
          <w:highlight w:val="green"/>
        </w:rPr>
        <w:t>.</w:t>
      </w:r>
      <w:r w:rsidRPr="001F4F70">
        <w:rPr>
          <w:rStyle w:val="StyleUnderline"/>
        </w:rPr>
        <w:t xml:space="preserve"> Lock-in</w:t>
      </w:r>
      <w:r w:rsidRPr="001F4F70">
        <w:rPr>
          <w:sz w:val="16"/>
        </w:rPr>
        <w:t xml:space="preserve"> proponents </w:t>
      </w:r>
      <w:r w:rsidRPr="001F4F70">
        <w:rPr>
          <w:rStyle w:val="StyleUnderline"/>
        </w:rPr>
        <w:t xml:space="preserve">argue that even as the Sino-American military and economic balance continues to tilt increasingly in Beijing's </w:t>
      </w:r>
      <w:proofErr w:type="spellStart"/>
      <w:r w:rsidRPr="001F4F70">
        <w:rPr>
          <w:rStyle w:val="StyleUnderline"/>
        </w:rPr>
        <w:t>favour</w:t>
      </w:r>
      <w:proofErr w:type="spellEnd"/>
      <w:r w:rsidRPr="001F4F70">
        <w:rPr>
          <w:rStyle w:val="StyleUnderline"/>
        </w:rPr>
        <w:t>, the post-1945 international order</w:t>
      </w:r>
      <w:r w:rsidRPr="001F4F70">
        <w:rPr>
          <w:sz w:val="16"/>
        </w:rPr>
        <w:t xml:space="preserve">'s rules, institutions and norms </w:t>
      </w:r>
      <w:r w:rsidRPr="001F4F70">
        <w:rPr>
          <w:rStyle w:val="StyleUnderline"/>
        </w:rPr>
        <w:t xml:space="preserve">will offset America's loss of hard power. There is </w:t>
      </w:r>
      <w:r w:rsidRPr="001F4F70">
        <w:rPr>
          <w:rStyle w:val="Emphasis"/>
        </w:rPr>
        <w:t>historical evidence</w:t>
      </w:r>
      <w:r w:rsidRPr="001F4F70">
        <w:rPr>
          <w:rStyle w:val="StyleUnderline"/>
        </w:rPr>
        <w:t xml:space="preserve"> that suggests this is </w:t>
      </w:r>
      <w:r w:rsidRPr="001F4F70">
        <w:rPr>
          <w:rStyle w:val="Emphasis"/>
        </w:rPr>
        <w:t>wishful thinking</w:t>
      </w:r>
      <w:r w:rsidRPr="001F4F70">
        <w:rPr>
          <w:rStyle w:val="StyleUnderline"/>
        </w:rPr>
        <w:t>. Take the case of Britain after the Second World War.</w:t>
      </w:r>
      <w:r w:rsidRPr="001F4F70">
        <w:rPr>
          <w:sz w:val="16"/>
        </w:rPr>
        <w:t xml:space="preserve"> Despite the dramatic weakening of Britain's economic and financial clout caused by its efforts in the two world wars, after 1945 </w:t>
      </w:r>
      <w:r w:rsidRPr="001F4F70">
        <w:rPr>
          <w:rStyle w:val="StyleUnderline"/>
        </w:rPr>
        <w:t>British leaders believed that the United Kingdom could remain one of three major world powers.</w:t>
      </w:r>
      <w:r w:rsidRPr="001F4F70">
        <w:rPr>
          <w:sz w:val="16"/>
        </w:rPr>
        <w:t xml:space="preserve">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policy-makers bought into this vision sound an awful lot like the reasons why the present-day American proponents of lock-in think it will preserve the United States' global leadership even as its hard power erodes. </w:t>
      </w:r>
      <w:r w:rsidRPr="009245C3">
        <w:rPr>
          <w:rStyle w:val="Emphasis"/>
          <w:highlight w:val="green"/>
        </w:rPr>
        <w:t>Lock-in did not work for Britain</w:t>
      </w:r>
      <w:r w:rsidRPr="001F4F70">
        <w:rPr>
          <w:rStyle w:val="StyleUnderline"/>
        </w:rPr>
        <w:t xml:space="preserve"> following the Second World War, and </w:t>
      </w:r>
      <w:r w:rsidRPr="009245C3">
        <w:rPr>
          <w:rStyle w:val="StyleUnderline"/>
          <w:highlight w:val="green"/>
        </w:rPr>
        <w:t xml:space="preserve">there is </w:t>
      </w:r>
      <w:r w:rsidRPr="009245C3">
        <w:rPr>
          <w:rStyle w:val="Emphasis"/>
          <w:highlight w:val="green"/>
        </w:rPr>
        <w:t>scant reason</w:t>
      </w:r>
      <w:r w:rsidRPr="001F4F70">
        <w:rPr>
          <w:rStyle w:val="Emphasis"/>
        </w:rPr>
        <w:t xml:space="preserve"> to think </w:t>
      </w:r>
      <w:r w:rsidRPr="009245C3">
        <w:rPr>
          <w:rStyle w:val="Emphasis"/>
          <w:highlight w:val="green"/>
        </w:rPr>
        <w:t>it will work for the U</w:t>
      </w:r>
      <w:r w:rsidRPr="001F4F70">
        <w:rPr>
          <w:rStyle w:val="Emphasis"/>
        </w:rPr>
        <w:t xml:space="preserve">nited </w:t>
      </w:r>
      <w:r w:rsidRPr="009245C3">
        <w:rPr>
          <w:rStyle w:val="Emphasis"/>
          <w:highlight w:val="green"/>
        </w:rPr>
        <w:t>S</w:t>
      </w:r>
      <w:r w:rsidRPr="001F4F70">
        <w:rPr>
          <w:rStyle w:val="Emphasis"/>
        </w:rPr>
        <w:t>tates</w:t>
      </w:r>
      <w:r w:rsidRPr="001F4F70">
        <w:rPr>
          <w:sz w:val="16"/>
        </w:rPr>
        <w:t xml:space="preserve"> in the coming years of the twenty-first century. The </w:t>
      </w:r>
      <w:r w:rsidRPr="001F4F70">
        <w:rPr>
          <w:rStyle w:val="StyleUnderline"/>
        </w:rPr>
        <w:t>lock-in strategy also assumes that if the Pax Americana's institutions are reformed, Beijing</w:t>
      </w:r>
      <w:r w:rsidRPr="001F4F70">
        <w:rPr>
          <w:sz w:val="16"/>
        </w:rPr>
        <w:t xml:space="preserve"> (and other non-western emerging powers) </w:t>
      </w:r>
      <w:r w:rsidRPr="001F4F70">
        <w:rPr>
          <w:rStyle w:val="StyleUnderline"/>
        </w:rPr>
        <w:t>will find it more attractive to remain in the</w:t>
      </w:r>
      <w:r w:rsidRPr="001F4F70">
        <w:rPr>
          <w:sz w:val="16"/>
        </w:rPr>
        <w:t xml:space="preserve"> post-1945 </w:t>
      </w:r>
      <w:r w:rsidRPr="001F4F70">
        <w:rPr>
          <w:rStyle w:val="StyleUnderline"/>
        </w:rPr>
        <w:t>international order than to overturn it.</w:t>
      </w:r>
      <w:r w:rsidRPr="001F4F70">
        <w:rPr>
          <w:sz w:val="16"/>
        </w:rPr>
        <w:t xml:space="preserve"> That assumption, however, is logically flawed: </w:t>
      </w:r>
      <w:r w:rsidRPr="009245C3">
        <w:rPr>
          <w:rStyle w:val="StyleUnderline"/>
          <w:highlight w:val="green"/>
        </w:rPr>
        <w:t>achieving lock-in</w:t>
      </w:r>
      <w:r w:rsidRPr="001F4F70">
        <w:rPr>
          <w:rStyle w:val="StyleUnderline"/>
        </w:rPr>
        <w:t xml:space="preserve"> by reforming the existing international order </w:t>
      </w:r>
      <w:r w:rsidRPr="009245C3">
        <w:rPr>
          <w:rStyle w:val="StyleUnderline"/>
          <w:highlight w:val="green"/>
        </w:rPr>
        <w:t>presumes</w:t>
      </w:r>
      <w:r w:rsidRPr="001F4F70">
        <w:rPr>
          <w:rStyle w:val="StyleUnderline"/>
        </w:rPr>
        <w:t xml:space="preserve"> that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have its cake</w:t>
      </w:r>
      <w:r w:rsidRPr="001F4F70">
        <w:rPr>
          <w:sz w:val="16"/>
        </w:rPr>
        <w:t xml:space="preserve"> (preserving the Pax Americana) </w:t>
      </w:r>
      <w:r w:rsidRPr="009245C3">
        <w:rPr>
          <w:rStyle w:val="StyleUnderline"/>
          <w:highlight w:val="green"/>
        </w:rPr>
        <w:t>and eat it too</w:t>
      </w:r>
      <w:r w:rsidRPr="001F4F70">
        <w:rPr>
          <w:sz w:val="16"/>
        </w:rPr>
        <w:t xml:space="preserve"> (reforming the current international system's legacy institutions). But, as we all </w:t>
      </w:r>
      <w:proofErr w:type="gramStart"/>
      <w:r w:rsidRPr="001F4F70">
        <w:rPr>
          <w:sz w:val="16"/>
        </w:rPr>
        <w:t xml:space="preserve">know, </w:t>
      </w:r>
      <w:r w:rsidRPr="001F4F70">
        <w:rPr>
          <w:rStyle w:val="Emphasis"/>
        </w:rPr>
        <w:t>when</w:t>
      </w:r>
      <w:proofErr w:type="gramEnd"/>
      <w:r w:rsidRPr="001F4F70">
        <w:rPr>
          <w:rStyle w:val="Emphasis"/>
        </w:rPr>
        <w:t xml:space="preserve"> the cake is eaten, it's gone</w:t>
      </w:r>
      <w:r w:rsidRPr="001F4F70">
        <w:rPr>
          <w:rStyle w:val="StyleUnderline"/>
        </w:rPr>
        <w:t>.</w:t>
      </w:r>
      <w:r w:rsidRPr="001F4F70">
        <w:rPr>
          <w:sz w:val="16"/>
        </w:rPr>
        <w:t xml:space="preserve"> </w:t>
      </w:r>
      <w:r w:rsidRPr="001F4F70">
        <w:rPr>
          <w:sz w:val="12"/>
          <w:szCs w:val="12"/>
        </w:rPr>
        <w:t xml:space="preserve">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w:t>
      </w:r>
      <w:proofErr w:type="spellStart"/>
      <w:r w:rsidRPr="001F4F70">
        <w:rPr>
          <w:sz w:val="12"/>
          <w:szCs w:val="12"/>
        </w:rPr>
        <w:t>Sevasti</w:t>
      </w:r>
      <w:proofErr w:type="spellEnd"/>
      <w:r w:rsidRPr="001F4F70">
        <w:rPr>
          <w:sz w:val="12"/>
          <w:szCs w:val="12"/>
        </w:rPr>
        <w:t xml:space="preserve">-Eleni </w:t>
      </w:r>
      <w:proofErr w:type="spellStart"/>
      <w:r w:rsidRPr="001F4F70">
        <w:rPr>
          <w:sz w:val="12"/>
          <w:szCs w:val="12"/>
        </w:rPr>
        <w:t>Vezirgiannidou</w:t>
      </w:r>
      <w:proofErr w:type="spellEnd"/>
      <w:r w:rsidRPr="001F4F70">
        <w:rPr>
          <w:sz w:val="12"/>
          <w:szCs w:val="12"/>
        </w:rPr>
        <w:t xml:space="preserve">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 Washington's opposition to the AIIB indicates that the United States is not prepared to see its influence in the international order diminished. And, with respect to reforming the post-1945 international order to accommodate the reality of a risen China, this is the nub of the problem: instead of preserving the Pax Americana, reform would lead to changes in the international order that would undermine it.</w:t>
      </w:r>
      <w:r w:rsidRPr="001F4F70">
        <w:rPr>
          <w:sz w:val="16"/>
        </w:rPr>
        <w:t xml:space="preserve"> Of course, regardless of whether there is institutional reform, the </w:t>
      </w:r>
      <w:r w:rsidRPr="001F4F70">
        <w:rPr>
          <w:rStyle w:val="StyleUnderline"/>
        </w:rPr>
        <w:t>coming decades are likely to witness major changes in the international order irrespective of America's preferences. What will happen to the international order as China continues to rise, and America's relative power continues to decline?</w:t>
      </w:r>
      <w:r w:rsidRPr="001F4F70">
        <w:rPr>
          <w:sz w:val="16"/>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w:t>
      </w:r>
      <w:proofErr w:type="gramStart"/>
      <w:r w:rsidRPr="001F4F70">
        <w:rPr>
          <w:sz w:val="16"/>
        </w:rPr>
        <w:t>yet,</w:t>
      </w:r>
      <w:proofErr w:type="gramEnd"/>
      <w:r w:rsidRPr="001F4F70">
        <w:rPr>
          <w:sz w:val="16"/>
        </w:rPr>
        <w:t xml:space="preserve"> anyway. Thus, for the next several decades (at least) it will be neither China's world nor America's: </w:t>
      </w:r>
      <w:r w:rsidRPr="001F4F70">
        <w:rPr>
          <w:rStyle w:val="StyleUnderline"/>
        </w:rPr>
        <w:t>international leadership will be contested.</w:t>
      </w:r>
      <w:r w:rsidRPr="001F4F70">
        <w:rPr>
          <w:sz w:val="16"/>
        </w:rPr>
        <w:t xml:space="preserve">81 During this period, </w:t>
      </w:r>
      <w:r w:rsidRPr="001F4F70">
        <w:rPr>
          <w:rStyle w:val="StyleUnderline"/>
        </w:rPr>
        <w:t>China</w:t>
      </w:r>
      <w:r w:rsidRPr="001F4F70">
        <w:rPr>
          <w:sz w:val="16"/>
        </w:rPr>
        <w:t xml:space="preserve"> can be expected to act pretty much as one would expect any Great Power to act while making the shift from rising to risen: it </w:t>
      </w:r>
      <w:r w:rsidRPr="001F4F70">
        <w:rPr>
          <w:rStyle w:val="StyleUnderline"/>
        </w:rPr>
        <w:t>will use its newfound power to seek a much greater voice in managing—and shaping—the international order</w:t>
      </w:r>
      <w:r w:rsidRPr="001F4F70">
        <w:rPr>
          <w:sz w:val="16"/>
        </w:rPr>
        <w:t xml:space="preserve">,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w:t>
      </w:r>
      <w:proofErr w:type="gramStart"/>
      <w:r w:rsidRPr="001F4F70">
        <w:rPr>
          <w:sz w:val="16"/>
        </w:rPr>
        <w:t>economic</w:t>
      </w:r>
      <w:proofErr w:type="gramEnd"/>
      <w:r w:rsidRPr="001F4F70">
        <w:rPr>
          <w:sz w:val="16"/>
        </w:rPr>
        <w:t xml:space="preserve"> and social systems also has been defined as a core interest.82 </w:t>
      </w:r>
      <w:r w:rsidRPr="001F4F70">
        <w:rPr>
          <w:rStyle w:val="StyleUnderline"/>
        </w:rPr>
        <w:t>During</w:t>
      </w:r>
      <w:r w:rsidRPr="001F4F70">
        <w:rPr>
          <w:sz w:val="16"/>
        </w:rPr>
        <w:t xml:space="preserve"> the </w:t>
      </w:r>
      <w:r w:rsidRPr="001F4F70">
        <w:rPr>
          <w:rStyle w:val="StyleUnderline"/>
        </w:rPr>
        <w:t xml:space="preserve">period of contested international leadership there is </w:t>
      </w:r>
      <w:r w:rsidRPr="001F4F70">
        <w:rPr>
          <w:rStyle w:val="Emphasis"/>
        </w:rPr>
        <w:t>unlikely to be wholesale abandonment</w:t>
      </w:r>
      <w:r w:rsidRPr="001F4F70">
        <w:rPr>
          <w:rStyle w:val="StyleUnderline"/>
        </w:rPr>
        <w:t xml:space="preserve"> of the</w:t>
      </w:r>
      <w:r w:rsidRPr="001F4F70">
        <w:rPr>
          <w:sz w:val="16"/>
        </w:rPr>
        <w:t xml:space="preserve"> post-1945 </w:t>
      </w:r>
      <w:r w:rsidRPr="001F4F70">
        <w:rPr>
          <w:rStyle w:val="Emphasis"/>
        </w:rPr>
        <w:t>international institutions</w:t>
      </w:r>
      <w:r w:rsidRPr="001F4F70">
        <w:rPr>
          <w:rStyle w:val="StyleUnderline"/>
        </w:rPr>
        <w:t>.</w:t>
      </w:r>
      <w:r w:rsidRPr="001F4F70">
        <w:rPr>
          <w:sz w:val="16"/>
        </w:rPr>
        <w:t xml:space="preserve"> For example, as one of the five permanent members of the UN Security Council, Beijing is an acknowledged part of the Great Power club. Similarly, we should not expect to see a dramatic overhaul of the international economic system. As the world's top-ranking exporter and trading state, China benefits hugely from economic openness. However, the state plays a much greater role in China's economy than it does in the United States and Europe. Beijing will want rules that protect its semi-mercantilist economic policies </w:t>
      </w:r>
      <w:proofErr w:type="gramStart"/>
      <w:r w:rsidRPr="001F4F70">
        <w:rPr>
          <w:sz w:val="16"/>
        </w:rPr>
        <w:t>and also</w:t>
      </w:r>
      <w:proofErr w:type="gramEnd"/>
      <w:r w:rsidRPr="001F4F70">
        <w:rPr>
          <w:sz w:val="16"/>
        </w:rPr>
        <w:t xml:space="preserve"> ensure that its state-owned industries are not disadvantaged. </w:t>
      </w:r>
      <w:r w:rsidRPr="009245C3">
        <w:rPr>
          <w:rStyle w:val="StyleUnderline"/>
          <w:highlight w:val="green"/>
        </w:rPr>
        <w:t>Beijing will continue pressing for</w:t>
      </w:r>
      <w:r w:rsidRPr="001F4F70">
        <w:rPr>
          <w:rStyle w:val="StyleUnderline"/>
        </w:rPr>
        <w:t xml:space="preserve"> an </w:t>
      </w:r>
      <w:r w:rsidRPr="009245C3">
        <w:rPr>
          <w:rStyle w:val="StyleUnderline"/>
          <w:highlight w:val="green"/>
        </w:rPr>
        <w:t>even greater voice</w:t>
      </w:r>
      <w:r w:rsidRPr="001F4F70">
        <w:rPr>
          <w:rStyle w:val="StyleUnderline"/>
        </w:rPr>
        <w:t xml:space="preserve">, both for itself and for the developing world, </w:t>
      </w:r>
      <w:r w:rsidRPr="009245C3">
        <w:rPr>
          <w:rStyle w:val="StyleUnderline"/>
          <w:highlight w:val="green"/>
        </w:rPr>
        <w:t>in institutions</w:t>
      </w:r>
      <w:r w:rsidRPr="001F4F70">
        <w:rPr>
          <w:rStyle w:val="StyleUnderline"/>
        </w:rPr>
        <w:t xml:space="preserve"> such as the IMF and World Bank</w:t>
      </w:r>
      <w:r w:rsidRPr="001F4F70">
        <w:rPr>
          <w:sz w:val="16"/>
        </w:rPr>
        <w:t xml:space="preserve"> (unless or until they are superseded by new ‘made in China’ institutions). In this respect, China will position itself as the developing world's champion—a role for which it is well suited. Like many nations in the developing world—but unlike the United States—China has been a victim of western Great Power policies of imperialism and colonialism. As such, </w:t>
      </w:r>
      <w:r w:rsidRPr="001F4F70">
        <w:rPr>
          <w:rStyle w:val="StyleUnderline"/>
        </w:rPr>
        <w:t>China has a claim to prominence in constructing a new international order that reflects the values of the developing world</w:t>
      </w:r>
      <w:r w:rsidRPr="001F4F70">
        <w:rPr>
          <w:sz w:val="16"/>
        </w:rPr>
        <w:t xml:space="preserve"> rather than those of the United States and the West.83 </w:t>
      </w:r>
      <w:r w:rsidRPr="001F4F70">
        <w:rPr>
          <w:sz w:val="12"/>
          <w:szCs w:val="12"/>
        </w:rPr>
        <w:t xml:space="preserve">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w:t>
      </w:r>
      <w:proofErr w:type="spellStart"/>
      <w:r w:rsidRPr="001F4F70">
        <w:rPr>
          <w:sz w:val="12"/>
          <w:szCs w:val="12"/>
        </w:rPr>
        <w:t>favour</w:t>
      </w:r>
      <w:proofErr w:type="spellEnd"/>
      <w:r w:rsidRPr="001F4F70">
        <w:rPr>
          <w:sz w:val="12"/>
          <w:szCs w:val="12"/>
        </w:rPr>
        <w:t xml:space="preserve"> democracy promotion, ‘humanitarian’ intervention, human </w:t>
      </w:r>
      <w:proofErr w:type="gramStart"/>
      <w:r w:rsidRPr="001F4F70">
        <w:rPr>
          <w:sz w:val="12"/>
          <w:szCs w:val="12"/>
        </w:rPr>
        <w:t>rights</w:t>
      </w:r>
      <w:proofErr w:type="gramEnd"/>
      <w:r w:rsidRPr="001F4F70">
        <w:rPr>
          <w:sz w:val="12"/>
          <w:szCs w:val="12"/>
        </w:rPr>
        <w:t xml:space="preserve"> and the Responsibility to Protect. Beijing will resist norms that divide states into two camps, ranging democratic ‘good guys’ against non-democratic ‘bad guys’.84 Instead, it will offer its policy of ‘market authoritarianism’ to developing states as a better model of political, </w:t>
      </w:r>
      <w:proofErr w:type="gramStart"/>
      <w:r w:rsidRPr="001F4F70">
        <w:rPr>
          <w:sz w:val="12"/>
          <w:szCs w:val="12"/>
        </w:rPr>
        <w:t>social</w:t>
      </w:r>
      <w:proofErr w:type="gramEnd"/>
      <w:r w:rsidRPr="001F4F70">
        <w:rPr>
          <w:sz w:val="12"/>
          <w:szCs w:val="12"/>
        </w:rPr>
        <w:t xml:space="preserve">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Beijing is (mostly) ‘working within the system’ to revise the post-1945 international order while simultaneously laying the groundwork for an alternative international order that eventually could displace the Pax Americana. As a 2007 report by the Center for a New American Security concluded: Rather than seeking to weaken or confront the United States directly, 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power.86 Even as it stays within the post-1945 international order, Beijing is not doing so to preserve it. In this sense, as Martin Jacques has observed, China is playing a double game. It is operating ‘both within and outside the existing international system while at the same time, in effect, sponsoring a new China-centric international system which will exist alongside the present system and probably slowly begin to usurp it’.87 The creation of the AIIB, which Beijing intends should ultimately eclipse the IMF and World Bank, is a good example of this strategy.</w:t>
      </w:r>
      <w:r w:rsidRPr="001F4F70">
        <w:rPr>
          <w:sz w:val="16"/>
        </w:rPr>
        <w:t xml:space="preserve"> </w:t>
      </w:r>
      <w:r w:rsidRPr="001F4F70">
        <w:rPr>
          <w:rStyle w:val="StyleUnderline"/>
        </w:rPr>
        <w:t>American scholars</w:t>
      </w:r>
      <w:r w:rsidRPr="001F4F70">
        <w:rPr>
          <w:sz w:val="16"/>
        </w:rPr>
        <w:t xml:space="preserve"> and </w:t>
      </w:r>
      <w:proofErr w:type="gramStart"/>
      <w:r w:rsidRPr="001F4F70">
        <w:rPr>
          <w:sz w:val="16"/>
        </w:rPr>
        <w:t>policy-makers</w:t>
      </w:r>
      <w:proofErr w:type="gramEnd"/>
      <w:r w:rsidRPr="001F4F70">
        <w:rPr>
          <w:sz w:val="16"/>
        </w:rPr>
        <w:t xml:space="preserve">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w:t>
      </w:r>
      <w:r w:rsidRPr="001F4F70">
        <w:rPr>
          <w:rStyle w:val="StyleUnderline"/>
        </w:rPr>
        <w:t>air-brushed Great Power politics out of the picture</w:t>
      </w:r>
      <w:r w:rsidRPr="001F4F70">
        <w:rPr>
          <w:sz w:val="16"/>
        </w:rPr>
        <w:t xml:space="preserve">. As they see it, rules and institutions are politically neutral </w:t>
      </w:r>
      <w:proofErr w:type="gramStart"/>
      <w:r w:rsidRPr="001F4F70">
        <w:rPr>
          <w:sz w:val="16"/>
        </w:rPr>
        <w:t>and,</w:t>
      </w:r>
      <w:proofErr w:type="gramEnd"/>
      <w:r w:rsidRPr="001F4F70">
        <w:rPr>
          <w:sz w:val="16"/>
        </w:rPr>
        <w:t xml:space="preserve"> ipso facto, beneficial for all. Hence, they can be an effective substitute for declining hard power. However, </w:t>
      </w:r>
      <w:r w:rsidRPr="001F4F70">
        <w:rPr>
          <w:rStyle w:val="StyleUnderline"/>
        </w:rPr>
        <w:t xml:space="preserve">rather than existing separately from the balance of power, rules, </w:t>
      </w:r>
      <w:proofErr w:type="gramStart"/>
      <w:r w:rsidRPr="001F4F70">
        <w:rPr>
          <w:rStyle w:val="StyleUnderline"/>
        </w:rPr>
        <w:t>norms</w:t>
      </w:r>
      <w:proofErr w:type="gramEnd"/>
      <w:r w:rsidRPr="001F4F70">
        <w:rPr>
          <w:rStyle w:val="StyleUnderline"/>
        </w:rPr>
        <w:t xml:space="preserve"> and institutions reflect it.</w:t>
      </w:r>
      <w:r w:rsidRPr="001F4F70">
        <w:rPr>
          <w:sz w:val="16"/>
        </w:rPr>
        <w:t xml:space="preserve"> Hence the </w:t>
      </w:r>
      <w:r w:rsidRPr="001F4F70">
        <w:rPr>
          <w:rStyle w:val="StyleUnderline"/>
        </w:rPr>
        <w:t xml:space="preserve">world is no more likely to continue upholding the Pax Americana once US power declines than Britain's dominions and former colonies were inclined to perpetuate the empire after the Second World War. The </w:t>
      </w:r>
      <w:r w:rsidRPr="009245C3">
        <w:rPr>
          <w:rStyle w:val="StyleUnderline"/>
          <w:highlight w:val="green"/>
        </w:rPr>
        <w:t>fate of</w:t>
      </w:r>
      <w:r w:rsidRPr="001F4F70">
        <w:rPr>
          <w:rStyle w:val="StyleUnderline"/>
        </w:rPr>
        <w:t xml:space="preserve"> the </w:t>
      </w:r>
      <w:r w:rsidRPr="009245C3">
        <w:rPr>
          <w:rStyle w:val="StyleUnderline"/>
          <w:highlight w:val="green"/>
        </w:rPr>
        <w:t>Pax Americana</w:t>
      </w:r>
      <w:r w:rsidRPr="001F4F70">
        <w:rPr>
          <w:sz w:val="16"/>
        </w:rPr>
        <w:t xml:space="preserve">, and that of the international order, </w:t>
      </w:r>
      <w:r w:rsidRPr="009245C3">
        <w:rPr>
          <w:rStyle w:val="StyleUnderline"/>
          <w:highlight w:val="green"/>
        </w:rPr>
        <w:t xml:space="preserve">will be </w:t>
      </w:r>
      <w:r w:rsidRPr="009245C3">
        <w:rPr>
          <w:rStyle w:val="Emphasis"/>
          <w:highlight w:val="green"/>
        </w:rPr>
        <w:t>determined by</w:t>
      </w:r>
      <w:r w:rsidRPr="001F4F70">
        <w:rPr>
          <w:rStyle w:val="Emphasis"/>
        </w:rPr>
        <w:t xml:space="preserve"> the </w:t>
      </w:r>
      <w:r w:rsidRPr="009245C3">
        <w:rPr>
          <w:rStyle w:val="Emphasis"/>
          <w:highlight w:val="green"/>
        </w:rPr>
        <w:t>outcome of</w:t>
      </w:r>
      <w:r w:rsidRPr="001F4F70">
        <w:rPr>
          <w:rStyle w:val="Emphasis"/>
        </w:rPr>
        <w:t xml:space="preserve"> the </w:t>
      </w:r>
      <w:r w:rsidRPr="009245C3">
        <w:rPr>
          <w:rStyle w:val="Emphasis"/>
          <w:highlight w:val="green"/>
        </w:rPr>
        <w:t>Sino-American rivalry</w:t>
      </w:r>
      <w:r w:rsidRPr="009245C3">
        <w:rPr>
          <w:rStyle w:val="StyleUnderline"/>
          <w:highlight w:val="green"/>
        </w:rPr>
        <w:t>.</w:t>
      </w:r>
      <w:r w:rsidRPr="001F4F70">
        <w:t xml:space="preserve"> </w:t>
      </w:r>
      <w:r w:rsidRPr="001F4F70">
        <w:rPr>
          <w:sz w:val="16"/>
        </w:rPr>
        <w:t xml:space="preserve">As the British scholar E. H. </w:t>
      </w:r>
      <w:proofErr w:type="spellStart"/>
      <w:r w:rsidRPr="001F4F70">
        <w:rPr>
          <w:sz w:val="16"/>
        </w:rPr>
        <w:t>Carr</w:t>
      </w:r>
      <w:proofErr w:type="spellEnd"/>
      <w:r w:rsidRPr="001F4F70">
        <w:rPr>
          <w:sz w:val="16"/>
        </w:rPr>
        <w:t xml:space="preserve"> observed, a rules-based international order ‘cannot be understood independently of the political foundation on which it rests and the political interests which </w:t>
      </w:r>
      <w:proofErr w:type="gramStart"/>
      <w:r w:rsidRPr="001F4F70">
        <w:rPr>
          <w:sz w:val="16"/>
        </w:rPr>
        <w:t>it</w:t>
      </w:r>
      <w:proofErr w:type="gramEnd"/>
      <w:r w:rsidRPr="001F4F70">
        <w:rPr>
          <w:sz w:val="16"/>
        </w:rPr>
        <w:t xml:space="preserve"> serves’.88 The post-Second World War international order is an American order that privileges US interests.89 Even the discourse of ‘liberal order’ cannot disguise this fact. Today, the </w:t>
      </w:r>
      <w:r w:rsidRPr="009245C3">
        <w:rPr>
          <w:rStyle w:val="Emphasis"/>
          <w:highlight w:val="green"/>
        </w:rPr>
        <w:t>ground is shifting beneath</w:t>
      </w:r>
      <w:r w:rsidRPr="001F4F70">
        <w:rPr>
          <w:rStyle w:val="Emphasis"/>
        </w:rPr>
        <w:t xml:space="preserve"> the </w:t>
      </w:r>
      <w:r w:rsidRPr="009245C3">
        <w:rPr>
          <w:rStyle w:val="Emphasis"/>
          <w:highlight w:val="green"/>
        </w:rPr>
        <w:t>Pax Americana</w:t>
      </w:r>
      <w:r w:rsidRPr="001F4F70">
        <w:rPr>
          <w:rStyle w:val="Emphasis"/>
        </w:rPr>
        <w:t>'s foundations</w:t>
      </w:r>
      <w:r w:rsidRPr="001F4F70">
        <w:rPr>
          <w:rStyle w:val="StyleUnderline"/>
        </w:rPr>
        <w:t xml:space="preserve">. Those who believe that lock-in can work view international politics as being, in essence, geopolitically antiseptic. For them, Great Power competition and conflict are transcended by international institutions, </w:t>
      </w:r>
      <w:proofErr w:type="gramStart"/>
      <w:r w:rsidRPr="001F4F70">
        <w:rPr>
          <w:rStyle w:val="StyleUnderline"/>
        </w:rPr>
        <w:t>rules</w:t>
      </w:r>
      <w:proofErr w:type="gramEnd"/>
      <w:r w:rsidRPr="001F4F70">
        <w:rPr>
          <w:rStyle w:val="StyleUnderline"/>
        </w:rPr>
        <w:t xml:space="preserve"> and norms. </w:t>
      </w:r>
      <w:r w:rsidRPr="001F4F70">
        <w:rPr>
          <w:rStyle w:val="Emphasis"/>
        </w:rPr>
        <w:t xml:space="preserve">This is not how the </w:t>
      </w:r>
      <w:proofErr w:type="gramStart"/>
      <w:r w:rsidRPr="001F4F70">
        <w:rPr>
          <w:rStyle w:val="Emphasis"/>
        </w:rPr>
        <w:t>real world</w:t>
      </w:r>
      <w:proofErr w:type="gramEnd"/>
      <w:r w:rsidRPr="001F4F70">
        <w:rPr>
          <w:rStyle w:val="Emphasis"/>
        </w:rPr>
        <w:t xml:space="preserve"> works</w:t>
      </w:r>
      <w:r w:rsidRPr="001F4F70">
        <w:rPr>
          <w:sz w:val="16"/>
        </w:rPr>
        <w:t xml:space="preserve">, however.90 </w:t>
      </w:r>
      <w:r w:rsidRPr="009245C3">
        <w:rPr>
          <w:rStyle w:val="Emphasis"/>
          <w:highlight w:val="green"/>
        </w:rPr>
        <w:t>Great Power politics is about power</w:t>
      </w:r>
      <w:r w:rsidRPr="009245C3">
        <w:rPr>
          <w:rStyle w:val="StyleUnderline"/>
          <w:highlight w:val="green"/>
        </w:rPr>
        <w:t>.</w:t>
      </w:r>
      <w:r w:rsidRPr="001F4F70">
        <w:rPr>
          <w:rStyle w:val="StyleUnderline"/>
        </w:rPr>
        <w:t xml:space="preserve"> Rules and institutions do not exist in a vacuum, hermetically sealed off from Great Power politics.</w:t>
      </w:r>
      <w:r w:rsidRPr="001F4F70">
        <w:rPr>
          <w:sz w:val="16"/>
        </w:rPr>
        <w:t xml:space="preserve"> </w:t>
      </w:r>
      <w:r w:rsidRPr="001F4F70">
        <w:rPr>
          <w:sz w:val="12"/>
          <w:szCs w:val="12"/>
        </w:rPr>
        <w:t xml:space="preserve">Nor are they neutral. Rather, they reflect the distribution of power in the international system. In international politics, who rules makes the rules. In his classic study of international relations between the world wars, The Twenty years' crisis, </w:t>
      </w:r>
      <w:proofErr w:type="spellStart"/>
      <w:r w:rsidRPr="001F4F70">
        <w:rPr>
          <w:sz w:val="12"/>
          <w:szCs w:val="12"/>
        </w:rPr>
        <w:t>Carr</w:t>
      </w:r>
      <w:proofErr w:type="spellEnd"/>
      <w:r w:rsidRPr="001F4F70">
        <w:rPr>
          <w:sz w:val="12"/>
          <w:szCs w:val="12"/>
        </w:rPr>
        <w:t xml:space="preserve"> </w:t>
      </w:r>
      <w:proofErr w:type="spellStart"/>
      <w:r w:rsidRPr="001F4F70">
        <w:rPr>
          <w:sz w:val="12"/>
          <w:szCs w:val="12"/>
        </w:rPr>
        <w:t>analysed</w:t>
      </w:r>
      <w:proofErr w:type="spellEnd"/>
      <w:r w:rsidRPr="001F4F70">
        <w:rPr>
          <w:sz w:val="12"/>
          <w:szCs w:val="12"/>
        </w:rPr>
        <w:t xml:space="preserve"> the political crisis of the 1930s caused by the breakdown of the post-First World War order symbolized by the Versailles Treaty.91 The Versailles system cracked, </w:t>
      </w:r>
      <w:proofErr w:type="spellStart"/>
      <w:r w:rsidRPr="001F4F70">
        <w:rPr>
          <w:sz w:val="12"/>
          <w:szCs w:val="12"/>
        </w:rPr>
        <w:t>Carr</w:t>
      </w:r>
      <w:proofErr w:type="spellEnd"/>
      <w:r w:rsidRPr="001F4F70">
        <w:rPr>
          <w:sz w:val="12"/>
          <w:szCs w:val="12"/>
        </w:rPr>
        <w:t xml:space="preserve"> argued, because of the widening gap between the order it represented and the actual distribution of power in Europe. </w:t>
      </w:r>
      <w:proofErr w:type="spellStart"/>
      <w:r w:rsidRPr="001F4F70">
        <w:rPr>
          <w:sz w:val="12"/>
          <w:szCs w:val="12"/>
        </w:rPr>
        <w:t>Carr</w:t>
      </w:r>
      <w:proofErr w:type="spellEnd"/>
      <w:r w:rsidRPr="001F4F70">
        <w:rPr>
          <w:sz w:val="12"/>
          <w:szCs w:val="12"/>
        </w:rPr>
        <w:t xml:space="preserve"> used the events of the 1930s to make a larger geopolitical point. International orders reflect the balance of power that exists at time of their creation. Over time, however, the relative power of states changes, and eventually the international order no longer reflects the actual distribution of power between or among the leading Great Powers. When that happens, the legitimacy of the prevailing order is called into question, and it will be challenged by the rising power(s).</w:t>
      </w:r>
      <w:r w:rsidRPr="001F4F70">
        <w:rPr>
          <w:sz w:val="16"/>
        </w:rPr>
        <w:t xml:space="preserve"> </w:t>
      </w:r>
      <w:r w:rsidRPr="001F4F70">
        <w:rPr>
          <w:rStyle w:val="StyleUnderline"/>
        </w:rPr>
        <w:t>When the balance of power swings</w:t>
      </w:r>
      <w:r w:rsidRPr="001F4F70">
        <w:rPr>
          <w:sz w:val="16"/>
        </w:rPr>
        <w:t xml:space="preserve">—or is perceived to swing—in its direction, </w:t>
      </w:r>
      <w:r w:rsidRPr="001F4F70">
        <w:rPr>
          <w:rStyle w:val="StyleUnderline"/>
        </w:rPr>
        <w:t xml:space="preserve">a rising power becomes increasingly dissatisfied with the international </w:t>
      </w:r>
      <w:proofErr w:type="gramStart"/>
      <w:r w:rsidRPr="001F4F70">
        <w:rPr>
          <w:rStyle w:val="StyleUnderline"/>
        </w:rPr>
        <w:t>order, and</w:t>
      </w:r>
      <w:proofErr w:type="gramEnd"/>
      <w:r w:rsidRPr="001F4F70">
        <w:rPr>
          <w:rStyle w:val="StyleUnderline"/>
        </w:rPr>
        <w:t xml:space="preserve"> seeks to revise it. The challenger</w:t>
      </w:r>
      <w:r w:rsidRPr="001F4F70">
        <w:rPr>
          <w:sz w:val="16"/>
        </w:rPr>
        <w:t xml:space="preserve"> wants to change the rules embodied in the existing international order—rules written, of course, by the once dominant but now declining Great Power that created it. It also </w:t>
      </w:r>
      <w:r w:rsidRPr="001F4F70">
        <w:rPr>
          <w:rStyle w:val="StyleUnderline"/>
        </w:rPr>
        <w:t>wants the allocation of prestige and status changed to reflect its newly acquired power.</w:t>
      </w:r>
      <w:r w:rsidRPr="001F4F70">
        <w:rPr>
          <w:sz w:val="16"/>
        </w:rPr>
        <w:t xml:space="preserve"> The incumbent hegemon, of course, wants to preserve the existing international order as is—an order that it midwifed to advance, and consolidate, its own interests. The E. H. </w:t>
      </w:r>
      <w:proofErr w:type="spellStart"/>
      <w:r w:rsidRPr="001F4F70">
        <w:rPr>
          <w:sz w:val="16"/>
        </w:rPr>
        <w:t>Carr</w:t>
      </w:r>
      <w:proofErr w:type="spellEnd"/>
      <w:r w:rsidRPr="001F4F70">
        <w:rPr>
          <w:sz w:val="16"/>
        </w:rPr>
        <w:t xml:space="preserve"> Moment presents the </w:t>
      </w:r>
      <w:r w:rsidRPr="009245C3">
        <w:rPr>
          <w:rStyle w:val="StyleUnderline"/>
          <w:highlight w:val="green"/>
        </w:rPr>
        <w:t>incumbent hegemon</w:t>
      </w:r>
      <w:r w:rsidRPr="001F4F70">
        <w:rPr>
          <w:sz w:val="16"/>
        </w:rPr>
        <w:t xml:space="preserve"> with a choice. It </w:t>
      </w:r>
      <w:r w:rsidRPr="009245C3">
        <w:rPr>
          <w:rStyle w:val="StyleUnderline"/>
          <w:highlight w:val="green"/>
        </w:rPr>
        <w:t>can</w:t>
      </w:r>
      <w:r w:rsidRPr="001F4F70">
        <w:rPr>
          <w:rStyle w:val="StyleUnderline"/>
        </w:rPr>
        <w:t xml:space="preserve"> dig in its heels and </w:t>
      </w:r>
      <w:r w:rsidRPr="009245C3">
        <w:rPr>
          <w:rStyle w:val="StyleUnderline"/>
          <w:highlight w:val="green"/>
        </w:rPr>
        <w:t>try to preserve</w:t>
      </w:r>
      <w:r w:rsidRPr="001F4F70">
        <w:rPr>
          <w:rStyle w:val="StyleUnderline"/>
        </w:rPr>
        <w:t xml:space="preserve"> the </w:t>
      </w:r>
      <w:r w:rsidRPr="009245C3">
        <w:rPr>
          <w:rStyle w:val="StyleUnderline"/>
          <w:highlight w:val="green"/>
        </w:rPr>
        <w:t>prevailing order—and</w:t>
      </w:r>
      <w:r w:rsidRPr="001F4F70">
        <w:rPr>
          <w:rStyle w:val="StyleUnderline"/>
        </w:rPr>
        <w:t xml:space="preserve"> its privileged position therein; or it can accede to the rising challenger</w:t>
      </w:r>
      <w:r w:rsidRPr="001F4F70">
        <w:rPr>
          <w:sz w:val="16"/>
        </w:rPr>
        <w:t xml:space="preserve">'s demands for revision. </w:t>
      </w:r>
      <w:r w:rsidRPr="001F4F70">
        <w:rPr>
          <w:rStyle w:val="StyleUnderline"/>
        </w:rPr>
        <w:t xml:space="preserve">If it chooses the former course of action, it </w:t>
      </w:r>
      <w:r w:rsidRPr="009245C3">
        <w:rPr>
          <w:rStyle w:val="Emphasis"/>
          <w:highlight w:val="green"/>
        </w:rPr>
        <w:t>runs</w:t>
      </w:r>
      <w:r w:rsidRPr="001F4F70">
        <w:rPr>
          <w:rStyle w:val="Emphasis"/>
        </w:rPr>
        <w:t xml:space="preserve"> the </w:t>
      </w:r>
      <w:r w:rsidRPr="009245C3">
        <w:rPr>
          <w:rStyle w:val="Emphasis"/>
          <w:highlight w:val="green"/>
        </w:rPr>
        <w:t>risk of war with the dissatisfied challenger</w:t>
      </w:r>
      <w:r w:rsidRPr="009245C3">
        <w:rPr>
          <w:rStyle w:val="StyleUnderline"/>
          <w:highlight w:val="green"/>
        </w:rPr>
        <w:t>.</w:t>
      </w:r>
      <w:r w:rsidRPr="001F4F70">
        <w:rPr>
          <w:sz w:val="16"/>
        </w:rPr>
        <w:t xml:space="preserve"> If it chooses the latter,</w:t>
      </w:r>
    </w:p>
    <w:p w14:paraId="6926BE95" w14:textId="77777777" w:rsidR="001A2D69" w:rsidRDefault="001A2D69" w:rsidP="000560FB">
      <w:pPr>
        <w:rPr>
          <w:sz w:val="16"/>
        </w:rPr>
      </w:pPr>
    </w:p>
    <w:p w14:paraId="44C4034A" w14:textId="41DA2769" w:rsidR="000560FB" w:rsidRDefault="000560FB" w:rsidP="000560FB">
      <w:pPr>
        <w:rPr>
          <w:rStyle w:val="StyleUnderline"/>
        </w:rPr>
      </w:pPr>
      <w:r w:rsidRPr="001F4F70">
        <w:rPr>
          <w:sz w:val="16"/>
        </w:rPr>
        <w:t xml:space="preserve"> </w:t>
      </w:r>
      <w:r w:rsidRPr="009245C3">
        <w:rPr>
          <w:rStyle w:val="StyleUnderline"/>
          <w:highlight w:val="green"/>
        </w:rPr>
        <w:t xml:space="preserve">it must </w:t>
      </w:r>
      <w:r w:rsidRPr="009245C3">
        <w:rPr>
          <w:rStyle w:val="Emphasis"/>
          <w:highlight w:val="green"/>
        </w:rPr>
        <w:t>come to terms with</w:t>
      </w:r>
      <w:r w:rsidRPr="001F4F70">
        <w:rPr>
          <w:rStyle w:val="Emphasis"/>
        </w:rPr>
        <w:t xml:space="preserve"> the </w:t>
      </w:r>
      <w:r w:rsidRPr="009245C3">
        <w:rPr>
          <w:rStyle w:val="Emphasis"/>
          <w:highlight w:val="green"/>
        </w:rPr>
        <w:t>reality of</w:t>
      </w:r>
      <w:r w:rsidRPr="001F4F70">
        <w:rPr>
          <w:rStyle w:val="Emphasis"/>
        </w:rPr>
        <w:t xml:space="preserve"> its </w:t>
      </w:r>
      <w:r w:rsidRPr="009245C3">
        <w:rPr>
          <w:rStyle w:val="Emphasis"/>
          <w:highlight w:val="green"/>
        </w:rPr>
        <w:t>decline</w:t>
      </w:r>
      <w:r w:rsidRPr="001F4F70">
        <w:rPr>
          <w:rStyle w:val="StyleUnderline"/>
        </w:rPr>
        <w:t>, and the end of its hegemonic position.</w:t>
      </w:r>
      <w:r w:rsidRPr="001F4F70">
        <w:t xml:space="preserve"> </w:t>
      </w:r>
      <w:r w:rsidRPr="001F4F70">
        <w:rPr>
          <w:sz w:val="16"/>
        </w:rPr>
        <w:t xml:space="preserve">The E. H. </w:t>
      </w:r>
      <w:proofErr w:type="spellStart"/>
      <w:r w:rsidRPr="001F4F70">
        <w:rPr>
          <w:sz w:val="16"/>
        </w:rPr>
        <w:t>Carr</w:t>
      </w:r>
      <w:proofErr w:type="spellEnd"/>
      <w:r w:rsidRPr="001F4F70">
        <w:rPr>
          <w:sz w:val="16"/>
        </w:rPr>
        <w:t xml:space="preserve"> </w:t>
      </w:r>
      <w:r w:rsidRPr="001F4F70">
        <w:rPr>
          <w:rStyle w:val="StyleUnderline"/>
        </w:rPr>
        <w:t>Moment is where the geopolitical rubber meets the road: the status quo power(s) must choose between accommodating or opposing the revisionist demands of the rising power(s).</w:t>
      </w:r>
      <w:r w:rsidRPr="001F4F70">
        <w:rPr>
          <w:sz w:val="16"/>
        </w:rPr>
        <w:t xml:space="preserve"> Liberal internationalists such as John </w:t>
      </w:r>
      <w:proofErr w:type="spellStart"/>
      <w:r w:rsidRPr="001F4F70">
        <w:rPr>
          <w:sz w:val="16"/>
        </w:rPr>
        <w:t>Ikenberry</w:t>
      </w:r>
      <w:proofErr w:type="spellEnd"/>
      <w:r w:rsidRPr="001F4F70">
        <w:rPr>
          <w:sz w:val="16"/>
        </w:rPr>
        <w:t xml:space="preserve"> argue that China will not challenge the current international order, even as the distribution of power continues to shift in its </w:t>
      </w:r>
      <w:proofErr w:type="spellStart"/>
      <w:r w:rsidRPr="001F4F70">
        <w:rPr>
          <w:sz w:val="16"/>
        </w:rPr>
        <w:t>favour</w:t>
      </w:r>
      <w:proofErr w:type="spellEnd"/>
      <w:r w:rsidRPr="001F4F70">
        <w:rPr>
          <w:sz w:val="16"/>
        </w:rPr>
        <w:t xml:space="preserve">. This is a doubtful proposition. The </w:t>
      </w:r>
      <w:r w:rsidRPr="001F4F70">
        <w:rPr>
          <w:rStyle w:val="Emphasis"/>
        </w:rPr>
        <w:t>geopolitical question</w:t>
      </w:r>
      <w:r w:rsidRPr="001F4F70">
        <w:rPr>
          <w:sz w:val="16"/>
        </w:rPr>
        <w:t xml:space="preserve">—the E. H. </w:t>
      </w:r>
      <w:proofErr w:type="spellStart"/>
      <w:r w:rsidRPr="001F4F70">
        <w:rPr>
          <w:sz w:val="16"/>
        </w:rPr>
        <w:t>Carr</w:t>
      </w:r>
      <w:proofErr w:type="spellEnd"/>
      <w:r w:rsidRPr="001F4F70">
        <w:rPr>
          <w:sz w:val="16"/>
        </w:rPr>
        <w:t xml:space="preserve"> Moment—</w:t>
      </w:r>
      <w:r w:rsidRPr="001F4F70">
        <w:rPr>
          <w:rStyle w:val="StyleUnderline"/>
        </w:rPr>
        <w:t>of our time is whether the declining hegemon</w:t>
      </w:r>
      <w:r w:rsidRPr="001F4F70">
        <w:rPr>
          <w:sz w:val="16"/>
        </w:rPr>
        <w:t xml:space="preserve"> in east Asia, </w:t>
      </w:r>
      <w:r w:rsidRPr="001F4F70">
        <w:rPr>
          <w:rStyle w:val="StyleUnderline"/>
        </w:rPr>
        <w:t xml:space="preserve">the United States, will try to preserve a status quo that is becoming </w:t>
      </w:r>
      <w:r w:rsidRPr="001F4F70">
        <w:rPr>
          <w:rStyle w:val="Emphasis"/>
        </w:rPr>
        <w:t>increasingly out of sync</w:t>
      </w:r>
      <w:r w:rsidRPr="001F4F70">
        <w:rPr>
          <w:rStyle w:val="StyleUnderline"/>
        </w:rPr>
        <w:t xml:space="preserve"> with the shifting distribution of power, or whether it can reconcile itself to a rising China</w:t>
      </w:r>
      <w:r w:rsidRPr="001F4F70">
        <w:rPr>
          <w:sz w:val="16"/>
        </w:rPr>
        <w:t xml:space="preserve">'s revisionist demands that the international order in east Asia be realigned to reflect the emerging power realities. </w:t>
      </w:r>
      <w:r w:rsidRPr="009245C3">
        <w:rPr>
          <w:rStyle w:val="StyleUnderline"/>
          <w:highlight w:val="green"/>
        </w:rPr>
        <w:t>Unless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adjust</w:t>
      </w:r>
      <w:r w:rsidRPr="001F4F70">
        <w:rPr>
          <w:sz w:val="16"/>
        </w:rPr>
        <w:t xml:space="preserve"> gracefully </w:t>
      </w:r>
      <w:r w:rsidRPr="009245C3">
        <w:rPr>
          <w:rStyle w:val="StyleUnderline"/>
          <w:highlight w:val="green"/>
        </w:rPr>
        <w:t>to this</w:t>
      </w:r>
      <w:r w:rsidRPr="001F4F70">
        <w:rPr>
          <w:rStyle w:val="StyleUnderline"/>
        </w:rPr>
        <w:t xml:space="preserve"> </w:t>
      </w:r>
      <w:r w:rsidRPr="001F4F70">
        <w:rPr>
          <w:rStyle w:val="Emphasis"/>
        </w:rPr>
        <w:t xml:space="preserve">tectonic geopolitical </w:t>
      </w:r>
      <w:r w:rsidRPr="009245C3">
        <w:rPr>
          <w:rStyle w:val="Emphasis"/>
          <w:highlight w:val="green"/>
        </w:rPr>
        <w:t>shift</w:t>
      </w:r>
      <w:r w:rsidRPr="001F4F70">
        <w:rPr>
          <w:rStyle w:val="StyleUnderline"/>
        </w:rPr>
        <w:t xml:space="preserve">, the </w:t>
      </w:r>
      <w:r w:rsidRPr="009245C3">
        <w:rPr>
          <w:rStyle w:val="Emphasis"/>
          <w:highlight w:val="green"/>
        </w:rPr>
        <w:t>chances of a Sino-American war are high</w:t>
      </w:r>
      <w:r w:rsidRPr="001F4F70">
        <w:rPr>
          <w:rStyle w:val="StyleUnderline"/>
        </w:rPr>
        <w:t>—as they always are during power transitions.</w:t>
      </w:r>
      <w:r w:rsidRPr="001F4F70">
        <w:rPr>
          <w:sz w:val="16"/>
        </w:rPr>
        <w:t xml:space="preserve">92 However, </w:t>
      </w:r>
      <w:r w:rsidRPr="001F4F70">
        <w:rPr>
          <w:rStyle w:val="Emphasis"/>
        </w:rPr>
        <w:t>whether change comes peacefully or violently, the Pax Americana's days are numbered</w:t>
      </w:r>
      <w:r w:rsidRPr="001F4F70">
        <w:rPr>
          <w:rStyle w:val="StyleUnderline"/>
        </w:rPr>
        <w:t>.</w:t>
      </w:r>
    </w:p>
    <w:bookmarkEnd w:id="0"/>
    <w:p w14:paraId="76A22D01" w14:textId="77777777" w:rsidR="000560FB" w:rsidRPr="000560FB" w:rsidRDefault="000560FB" w:rsidP="000560FB"/>
    <w:p w14:paraId="2A12FFF1" w14:textId="77777777" w:rsidR="00C56CBC" w:rsidRDefault="00C56CBC" w:rsidP="00C56CBC">
      <w:pPr>
        <w:pStyle w:val="Heading3"/>
      </w:pPr>
      <w:r>
        <w:t>1NC – OFF</w:t>
      </w:r>
    </w:p>
    <w:p w14:paraId="35F17A9F" w14:textId="77777777" w:rsidR="00C56CBC" w:rsidRPr="00B55AD5" w:rsidRDefault="00C56CBC" w:rsidP="00C56CBC">
      <w:pPr>
        <w:pStyle w:val="Heading4"/>
        <w:rPr>
          <w:rFonts w:ascii="Georgia" w:eastAsia="Georgia" w:hAnsi="Georgia" w:cs="Georgia"/>
          <w:bCs/>
          <w:szCs w:val="26"/>
        </w:rPr>
      </w:pPr>
      <w:r w:rsidRPr="0E78C9B2">
        <w:rPr>
          <w:rFonts w:ascii="Georgia" w:eastAsia="Georgia" w:hAnsi="Georgia" w:cs="Georgia"/>
          <w:bCs/>
          <w:szCs w:val="26"/>
        </w:rPr>
        <w:t>The US commercial space industry is booming – private space companies are driving innovation.</w:t>
      </w:r>
    </w:p>
    <w:p w14:paraId="0BF9F6D6" w14:textId="77777777" w:rsidR="00C56CBC" w:rsidRPr="00B55AD5" w:rsidRDefault="00C56CBC" w:rsidP="00C56CBC">
      <w:pPr>
        <w:rPr>
          <w:rFonts w:ascii="Georgia" w:eastAsia="Georgia" w:hAnsi="Georgia" w:cs="Georgia"/>
        </w:rPr>
      </w:pPr>
      <w:proofErr w:type="spellStart"/>
      <w:r w:rsidRPr="0E78C9B2">
        <w:rPr>
          <w:rFonts w:ascii="Georgia" w:eastAsia="Georgia" w:hAnsi="Georgia" w:cs="Georgia"/>
          <w:b/>
          <w:bCs/>
          <w:sz w:val="26"/>
          <w:szCs w:val="26"/>
        </w:rPr>
        <w:t>Lindzon</w:t>
      </w:r>
      <w:proofErr w:type="spellEnd"/>
      <w:r w:rsidRPr="0E78C9B2">
        <w:rPr>
          <w:rFonts w:ascii="Georgia" w:eastAsia="Georgia" w:hAnsi="Georgia" w:cs="Georgia"/>
          <w:b/>
          <w:bCs/>
          <w:sz w:val="26"/>
          <w:szCs w:val="26"/>
        </w:rPr>
        <w:t xml:space="preserve"> 2/23</w:t>
      </w:r>
      <w:r w:rsidRPr="0E78C9B2">
        <w:rPr>
          <w:rFonts w:ascii="Georgia" w:eastAsia="Georgia" w:hAnsi="Georgia" w:cs="Georgia"/>
        </w:rPr>
        <w:t xml:space="preserve"> [(Jared </w:t>
      </w:r>
      <w:proofErr w:type="spellStart"/>
      <w:r w:rsidRPr="0E78C9B2">
        <w:rPr>
          <w:rFonts w:ascii="Georgia" w:eastAsia="Georgia" w:hAnsi="Georgia" w:cs="Georgia"/>
        </w:rPr>
        <w:t>Lindzon</w:t>
      </w:r>
      <w:proofErr w:type="spellEnd"/>
      <w:r w:rsidRPr="0E78C9B2">
        <w:rPr>
          <w:rFonts w:ascii="Georgia" w:eastAsia="Georgia" w:hAnsi="Georgia" w:cs="Georgia"/>
        </w:rPr>
        <w:t xml:space="preserve">, A FREELANCE JOURNALIST AND PUBLIC SPEAKER BORN, RAISED AND BASED IN TORONTO, CANADA. LINDZON'S WRITING FOCUSES ON THE FUTURE OF WORK AND TALENT AS IT RELATES TO TECHNOLOGICAL INNOVATION) "How Jeff Bezos and Elon Musk are ushering in a new era of space startups," Fast Company, 2/23/21, </w:t>
      </w:r>
      <w:hyperlink r:id="rId14">
        <w:r w:rsidRPr="0E78C9B2">
          <w:rPr>
            <w:rStyle w:val="Hyperlink"/>
            <w:rFonts w:ascii="Georgia" w:eastAsia="Georgia" w:hAnsi="Georgia" w:cs="Georgia"/>
          </w:rPr>
          <w:t>https://www.fastcompany.com/90606811/jeff-bezos-blue-origin-elon-musk-spaces-space</w:t>
        </w:r>
      </w:hyperlink>
      <w:r w:rsidRPr="0E78C9B2">
        <w:rPr>
          <w:rFonts w:ascii="Georgia" w:eastAsia="Georgia" w:hAnsi="Georgia" w:cs="Georgia"/>
        </w:rPr>
        <w:t>] TDI</w:t>
      </w:r>
    </w:p>
    <w:p w14:paraId="0F7F37C0" w14:textId="77777777" w:rsidR="00C56CBC" w:rsidRPr="00B55AD5" w:rsidRDefault="00C56CBC" w:rsidP="00C56CBC">
      <w:pPr>
        <w:rPr>
          <w:rFonts w:ascii="Georgia" w:eastAsia="Georgia" w:hAnsi="Georgia" w:cs="Georgia"/>
        </w:rPr>
      </w:pPr>
      <w:r w:rsidRPr="0E78C9B2">
        <w:rPr>
          <w:rFonts w:ascii="Georgia" w:eastAsia="Georgia" w:hAnsi="Georgia" w:cs="Georgia"/>
        </w:rPr>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1E8A8995" w14:textId="77777777" w:rsidR="00C56CBC" w:rsidRPr="00B55AD5" w:rsidRDefault="00C56CBC" w:rsidP="00C56CBC">
      <w:pPr>
        <w:rPr>
          <w:rFonts w:ascii="Georgia" w:eastAsia="Georgia" w:hAnsi="Georgia" w:cs="Georgia"/>
        </w:rPr>
      </w:pPr>
      <w:r w:rsidRPr="0E78C9B2">
        <w:rPr>
          <w:rStyle w:val="StyleUnderline"/>
          <w:rFonts w:ascii="Georgia" w:eastAsia="Georgia" w:hAnsi="Georgia" w:cs="Georgia"/>
        </w:rPr>
        <w:t xml:space="preserve">Before </w:t>
      </w:r>
      <w:r w:rsidRPr="0E78C9B2">
        <w:rPr>
          <w:rStyle w:val="StyleUnderline"/>
          <w:rFonts w:ascii="Georgia" w:eastAsia="Georgia" w:hAnsi="Georgia" w:cs="Georgia"/>
          <w:highlight w:val="cyan"/>
        </w:rPr>
        <w:t>space became a frontier for innovation and development for privately held companies</w:t>
      </w:r>
      <w:r w:rsidRPr="0E78C9B2">
        <w:rPr>
          <w:rStyle w:val="StyleUnderline"/>
          <w:rFonts w:ascii="Georgia" w:eastAsia="Georgia" w:hAnsi="Georgia" w:cs="Georgia"/>
        </w:rPr>
        <w:t>, opportunities were limited to nation states and the private defense contractors who supported them. In recent years</w:t>
      </w:r>
      <w:r w:rsidRPr="0E78C9B2">
        <w:rPr>
          <w:rFonts w:ascii="Georgia" w:eastAsia="Georgia" w:hAnsi="Georgia" w:cs="Georgia"/>
        </w:rPr>
        <w:t>, however,</w:t>
      </w:r>
      <w:r w:rsidRPr="0E78C9B2">
        <w:rPr>
          <w:rStyle w:val="StyleUnderline"/>
          <w:rFonts w:ascii="Georgia" w:eastAsia="Georgia" w:hAnsi="Georgia" w:cs="Georgia"/>
        </w:rPr>
        <w:t xml:space="preserve"> </w:t>
      </w:r>
      <w:r w:rsidRPr="0E78C9B2">
        <w:rPr>
          <w:rStyle w:val="StyleUnderline"/>
          <w:rFonts w:ascii="Georgia" w:eastAsia="Georgia" w:hAnsi="Georgia" w:cs="Georgia"/>
          <w:highlight w:val="cyan"/>
        </w:rPr>
        <w:t>billionaires</w:t>
      </w:r>
      <w:r w:rsidRPr="0E78C9B2">
        <w:rPr>
          <w:rStyle w:val="StyleUnderline"/>
          <w:rFonts w:ascii="Georgia" w:eastAsia="Georgia" w:hAnsi="Georgia" w:cs="Georgia"/>
        </w:rPr>
        <w:t xml:space="preserve"> such as Bezos, Elon Musk, and Richard Branson </w:t>
      </w:r>
      <w:r w:rsidRPr="0E78C9B2">
        <w:rPr>
          <w:rStyle w:val="StyleUnderline"/>
          <w:rFonts w:ascii="Georgia" w:eastAsia="Georgia" w:hAnsi="Georgia" w:cs="Georgia"/>
          <w:highlight w:val="cyan"/>
        </w:rPr>
        <w:t>have lowered the barrier to entry</w:t>
      </w:r>
      <w:r w:rsidRPr="0E78C9B2">
        <w:rPr>
          <w:rStyle w:val="StyleUnderline"/>
          <w:rFonts w:ascii="Georgia" w:eastAsia="Georgia" w:hAnsi="Georgia" w:cs="Georgia"/>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E78C9B2">
        <w:rPr>
          <w:rStyle w:val="Emphasis"/>
          <w:rFonts w:ascii="Georgia" w:eastAsia="Georgia" w:hAnsi="Georgia" w:cs="Georgia"/>
          <w:bCs/>
          <w:highlight w:val="cyan"/>
        </w:rPr>
        <w:t xml:space="preserve">creating a new wave of innovation in its </w:t>
      </w:r>
      <w:r w:rsidRPr="0E78C9B2">
        <w:rPr>
          <w:rStyle w:val="Emphasis"/>
          <w:rFonts w:ascii="Georgia" w:eastAsia="Georgia" w:hAnsi="Georgia" w:cs="Georgia"/>
          <w:bCs/>
          <w:highlight w:val="red"/>
        </w:rPr>
        <w:t>wake</w:t>
      </w:r>
      <w:r w:rsidRPr="0E78C9B2">
        <w:rPr>
          <w:rStyle w:val="Emphasis"/>
          <w:rFonts w:ascii="Georgia" w:eastAsia="Georgia" w:hAnsi="Georgia" w:cs="Georgia"/>
          <w:bCs/>
          <w:highlight w:val="cyan"/>
        </w:rPr>
        <w:t>.</w:t>
      </w:r>
    </w:p>
    <w:p w14:paraId="43CCE1E2" w14:textId="77777777" w:rsidR="00C56CBC" w:rsidRPr="00B55AD5" w:rsidRDefault="00C56CBC" w:rsidP="00C56CBC">
      <w:pPr>
        <w:rPr>
          <w:rFonts w:ascii="Georgia" w:eastAsia="Georgia" w:hAnsi="Georgia" w:cs="Georgia"/>
        </w:rPr>
      </w:pPr>
      <w:r w:rsidRPr="0E78C9B2">
        <w:rPr>
          <w:rFonts w:ascii="Georgia" w:eastAsia="Georgia" w:hAnsi="Georgia" w:cs="Georgia"/>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26028341" w14:textId="77777777" w:rsidR="00C56CBC" w:rsidRPr="00B55AD5" w:rsidRDefault="00C56CBC" w:rsidP="00C56CBC">
      <w:pPr>
        <w:rPr>
          <w:rFonts w:ascii="Georgia" w:eastAsia="Georgia" w:hAnsi="Georgia" w:cs="Georgia"/>
        </w:rPr>
      </w:pPr>
      <w:r w:rsidRPr="0E78C9B2">
        <w:rPr>
          <w:rFonts w:ascii="Georgia" w:eastAsia="Georgia" w:hAnsi="Georgia" w:cs="Georgia"/>
        </w:rPr>
        <w:t>During the event, Bezos explained how the creation of Amazon was only possible thanks to the billions of dollars spent on critical infrastructure—such as the postal service, electronic payment systems, and the internet itself—in the decades prior.</w:t>
      </w:r>
    </w:p>
    <w:p w14:paraId="49721A85" w14:textId="77777777" w:rsidR="00C56CBC" w:rsidRPr="00B55AD5" w:rsidRDefault="00C56CBC" w:rsidP="00C56CBC">
      <w:pPr>
        <w:rPr>
          <w:rFonts w:ascii="Georgia" w:eastAsia="Georgia" w:hAnsi="Georgia" w:cs="Georgia"/>
        </w:rPr>
      </w:pPr>
      <w:r w:rsidRPr="0E78C9B2">
        <w:rPr>
          <w:rFonts w:ascii="Georgia" w:eastAsia="Georgia" w:hAnsi="Georgia" w:cs="Georgia"/>
        </w:rPr>
        <w:t>“On the internet today, two kids in their dorm room can reinvent an industry, because the heavy-lifting infrastructure is in place for that,” he continued. “Two kids in their dorm room can’t do anything interesting in space</w:t>
      </w:r>
      <w:proofErr w:type="gramStart"/>
      <w:r w:rsidRPr="0E78C9B2">
        <w:rPr>
          <w:rFonts w:ascii="Georgia" w:eastAsia="Georgia" w:hAnsi="Georgia" w:cs="Georgia"/>
        </w:rPr>
        <w:t>. . . .</w:t>
      </w:r>
      <w:proofErr w:type="gramEnd"/>
      <w:r w:rsidRPr="0E78C9B2">
        <w:rPr>
          <w:rFonts w:ascii="Georgia" w:eastAsia="Georgia" w:hAnsi="Georgia" w:cs="Georgia"/>
        </w:rPr>
        <w:t xml:space="preserve"> I’m using my Amazon winnings to do a new piece of heavy-lifting infrastructure, which is low-cost access to space.”</w:t>
      </w:r>
    </w:p>
    <w:p w14:paraId="39704C37" w14:textId="77777777" w:rsidR="00C56CBC" w:rsidRPr="00B55AD5" w:rsidRDefault="00C56CBC" w:rsidP="00C56CBC">
      <w:pPr>
        <w:rPr>
          <w:rFonts w:ascii="Georgia" w:eastAsia="Georgia" w:hAnsi="Georgia" w:cs="Georgia"/>
        </w:rPr>
      </w:pPr>
      <w:r w:rsidRPr="0E78C9B2">
        <w:rPr>
          <w:rStyle w:val="StyleUnderline"/>
          <w:rFonts w:ascii="Georgia" w:eastAsia="Georgia" w:hAnsi="Georgia" w:cs="Georgia"/>
        </w:rPr>
        <w:t>In the less than 20 years since the launch of SpaceX’s first rocket</w:t>
      </w:r>
      <w:r w:rsidRPr="0E78C9B2">
        <w:rPr>
          <w:rStyle w:val="StyleUnderline"/>
          <w:rFonts w:ascii="Georgia" w:eastAsia="Georgia" w:hAnsi="Georgia" w:cs="Georgia"/>
          <w:highlight w:val="cyan"/>
        </w:rPr>
        <w:t xml:space="preserve">, space has gone </w:t>
      </w:r>
      <w:r w:rsidRPr="0E78C9B2">
        <w:rPr>
          <w:rStyle w:val="StyleUnderline"/>
          <w:rFonts w:ascii="Georgia" w:eastAsia="Georgia" w:hAnsi="Georgia" w:cs="Georgia"/>
        </w:rPr>
        <w:t xml:space="preserve">from a domain reserved for nation states and the world’s wealthiest individuals </w:t>
      </w:r>
      <w:r w:rsidRPr="0E78C9B2">
        <w:rPr>
          <w:rStyle w:val="StyleUnderline"/>
          <w:rFonts w:ascii="Georgia" w:eastAsia="Georgia" w:hAnsi="Georgia" w:cs="Georgia"/>
          <w:highlight w:val="cyan"/>
        </w:rPr>
        <w:t>to everyday innovators and entrepreneurs</w:t>
      </w:r>
      <w:r w:rsidRPr="0E78C9B2">
        <w:rPr>
          <w:rStyle w:val="StyleUnderline"/>
          <w:rFonts w:ascii="Georgia" w:eastAsia="Georgia" w:hAnsi="Georgia" w:cs="Georgia"/>
        </w:rPr>
        <w:t>. Today, building a space startup isn’t rocket science</w:t>
      </w:r>
      <w:r w:rsidRPr="0E78C9B2">
        <w:rPr>
          <w:rFonts w:ascii="Georgia" w:eastAsia="Georgia" w:hAnsi="Georgia" w:cs="Georgia"/>
        </w:rPr>
        <w:t>.</w:t>
      </w:r>
    </w:p>
    <w:p w14:paraId="2428A30A" w14:textId="77777777" w:rsidR="00C56CBC" w:rsidRPr="00B55AD5" w:rsidRDefault="00C56CBC" w:rsidP="00C56CBC">
      <w:pPr>
        <w:rPr>
          <w:rFonts w:ascii="Georgia" w:eastAsia="Georgia" w:hAnsi="Georgia" w:cs="Georgia"/>
        </w:rPr>
      </w:pPr>
      <w:r w:rsidRPr="0E78C9B2">
        <w:rPr>
          <w:rFonts w:ascii="Georgia" w:eastAsia="Georgia" w:hAnsi="Georgia" w:cs="Georgia"/>
        </w:rPr>
        <w:t>THE NEXT FRONTIER FOR ENTREPRENEURSHIP</w:t>
      </w:r>
    </w:p>
    <w:p w14:paraId="46036DEE" w14:textId="77777777" w:rsidR="00C56CBC" w:rsidRPr="00B55AD5" w:rsidRDefault="00C56CBC" w:rsidP="00C56CBC">
      <w:pPr>
        <w:rPr>
          <w:rFonts w:ascii="Georgia" w:eastAsia="Georgia" w:hAnsi="Georgia" w:cs="Georgia"/>
        </w:rPr>
      </w:pPr>
      <w:r w:rsidRPr="0E78C9B2">
        <w:rPr>
          <w:rStyle w:val="StyleUnderline"/>
          <w:rFonts w:ascii="Georgia" w:eastAsia="Georgia" w:hAnsi="Georgia" w:cs="Georgia"/>
        </w:rPr>
        <w:t>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equity investments have been made in 1,343 individual companies in the space economy over the past 10 years.</w:t>
      </w:r>
    </w:p>
    <w:p w14:paraId="0C9D1F40" w14:textId="77777777" w:rsidR="00C56CBC" w:rsidRPr="00B55AD5" w:rsidRDefault="00C56CBC" w:rsidP="00C56CBC">
      <w:pPr>
        <w:rPr>
          <w:rFonts w:ascii="Georgia" w:eastAsia="Georgia" w:hAnsi="Georgia" w:cs="Georgia"/>
        </w:rPr>
      </w:pPr>
      <w:r w:rsidRPr="0E78C9B2">
        <w:rPr>
          <w:rFonts w:ascii="Georgia" w:eastAsia="Georgia" w:hAnsi="Georgia" w:cs="Georgia"/>
        </w:rPr>
        <w:t xml:space="preserve">“It’s kind of crazy how quickly things have picked up; </w:t>
      </w:r>
      <w:r w:rsidRPr="0E78C9B2">
        <w:rPr>
          <w:rStyle w:val="StyleUnderline"/>
          <w:rFonts w:ascii="Georgia" w:eastAsia="Georgia" w:hAnsi="Georgia" w:cs="Georgia"/>
        </w:rPr>
        <w:t xml:space="preserve">10 years </w:t>
      </w:r>
      <w:proofErr w:type="gramStart"/>
      <w:r w:rsidRPr="0E78C9B2">
        <w:rPr>
          <w:rStyle w:val="StyleUnderline"/>
          <w:rFonts w:ascii="Georgia" w:eastAsia="Georgia" w:hAnsi="Georgia" w:cs="Georgia"/>
        </w:rPr>
        <w:t>ago</w:t>
      </w:r>
      <w:proofErr w:type="gramEnd"/>
      <w:r w:rsidRPr="0E78C9B2">
        <w:rPr>
          <w:rStyle w:val="StyleUnderline"/>
          <w:rFonts w:ascii="Georgia" w:eastAsia="Georgia" w:hAnsi="Georgia" w:cs="Georgia"/>
        </w:rPr>
        <w:t xml:space="preserve"> when SpaceX launched their first customer they removed the barriers to entry, and we’ve seen all this innovation and capital flood in</w:t>
      </w:r>
      <w:r w:rsidRPr="0E78C9B2">
        <w:rPr>
          <w:rFonts w:ascii="Georgia" w:eastAsia="Georgia" w:hAnsi="Georgia" w:cs="Georgia"/>
        </w:rPr>
        <w:t>,” says Chad Anderson, the managing partner of Space Capital. “</w:t>
      </w:r>
      <w:r w:rsidRPr="0E78C9B2">
        <w:rPr>
          <w:rStyle w:val="StyleUnderline"/>
          <w:rFonts w:ascii="Georgia" w:eastAsia="Georgia" w:hAnsi="Georgia" w:cs="Georgia"/>
        </w:rPr>
        <w:t>We’re on an exponential curve here. Every week that goes by we’re picking up the pace</w:t>
      </w:r>
      <w:r w:rsidRPr="0E78C9B2">
        <w:rPr>
          <w:rFonts w:ascii="Georgia" w:eastAsia="Georgia" w:hAnsi="Georgia" w:cs="Georgia"/>
        </w:rPr>
        <w:t>.”</w:t>
      </w:r>
    </w:p>
    <w:p w14:paraId="02C4A149" w14:textId="77777777" w:rsidR="00C56CBC" w:rsidRPr="00B55AD5" w:rsidRDefault="00C56CBC" w:rsidP="00C56CBC">
      <w:pPr>
        <w:pStyle w:val="Heading4"/>
        <w:rPr>
          <w:rFonts w:ascii="Georgia" w:eastAsia="Georgia" w:hAnsi="Georgia" w:cs="Georgia"/>
          <w:bCs/>
          <w:szCs w:val="26"/>
        </w:rPr>
      </w:pPr>
      <w:r w:rsidRPr="0E78C9B2">
        <w:rPr>
          <w:rFonts w:ascii="Georgia" w:eastAsia="Georgia" w:hAnsi="Georgia" w:cs="Georgia"/>
          <w:bCs/>
          <w:szCs w:val="26"/>
        </w:rPr>
        <w:t xml:space="preserve">The plan creates a </w:t>
      </w:r>
      <w:r w:rsidRPr="0E78C9B2">
        <w:rPr>
          <w:rFonts w:ascii="Georgia" w:eastAsia="Georgia" w:hAnsi="Georgia" w:cs="Georgia"/>
          <w:bCs/>
          <w:szCs w:val="26"/>
          <w:u w:val="single"/>
        </w:rPr>
        <w:t>restriction</w:t>
      </w:r>
      <w:r w:rsidRPr="0E78C9B2">
        <w:rPr>
          <w:rFonts w:ascii="Georgia" w:eastAsia="Georgia" w:hAnsi="Georgia" w:cs="Georgia"/>
          <w:bCs/>
          <w:szCs w:val="26"/>
        </w:rPr>
        <w:t xml:space="preserve"> that encourages companies to move their operations to states with lower standards  </w:t>
      </w:r>
    </w:p>
    <w:p w14:paraId="4C6C287D" w14:textId="77777777" w:rsidR="00C56CBC" w:rsidRPr="00B55AD5" w:rsidRDefault="00C56CBC" w:rsidP="00C56CBC">
      <w:pPr>
        <w:rPr>
          <w:rFonts w:ascii="Georgia" w:eastAsia="Georgia" w:hAnsi="Georgia" w:cs="Georgia"/>
        </w:rPr>
      </w:pPr>
      <w:r w:rsidRPr="0E78C9B2">
        <w:rPr>
          <w:rStyle w:val="Style13ptBold"/>
          <w:rFonts w:ascii="Georgia" w:eastAsia="Georgia" w:hAnsi="Georgia" w:cs="Georgia"/>
          <w:szCs w:val="26"/>
        </w:rPr>
        <w:t xml:space="preserve">Albert 14 </w:t>
      </w:r>
      <w:r w:rsidRPr="0E78C9B2">
        <w:rPr>
          <w:rFonts w:ascii="Georgia" w:eastAsia="Georgia" w:hAnsi="Georgia" w:cs="Georgia"/>
        </w:rPr>
        <w:t xml:space="preserve">[(Caley Albert, J.D. Loyola Marymount University) “Liability in International Law and the Ramifications on Commercial Space Launches and Space Tourism,” Loyola of Los Angeles International and Comparative Law Review, 11/1/14, </w:t>
      </w:r>
      <w:hyperlink r:id="rId15">
        <w:r w:rsidRPr="0E78C9B2">
          <w:rPr>
            <w:rStyle w:val="Hyperlink"/>
            <w:rFonts w:ascii="Georgia" w:eastAsia="Georgia" w:hAnsi="Georgia" w:cs="Georgia"/>
          </w:rPr>
          <w:t>https://digitalcommons.lmu.edu/cgi/viewcontent.cgi?article=1708&amp;context=ilr</w:t>
        </w:r>
      </w:hyperlink>
      <w:r w:rsidRPr="0E78C9B2">
        <w:rPr>
          <w:rFonts w:ascii="Georgia" w:eastAsia="Georgia" w:hAnsi="Georgia" w:cs="Georgia"/>
        </w:rPr>
        <w:t>] TDI</w:t>
      </w:r>
    </w:p>
    <w:p w14:paraId="6C5A1B60" w14:textId="77777777" w:rsidR="00C56CBC" w:rsidRPr="00B55AD5" w:rsidRDefault="00C56CBC" w:rsidP="00C56CBC">
      <w:pPr>
        <w:rPr>
          <w:rFonts w:ascii="Georgia" w:eastAsia="Georgia" w:hAnsi="Georgia" w:cs="Georgia"/>
        </w:rPr>
      </w:pPr>
      <w:r w:rsidRPr="0E78C9B2">
        <w:rPr>
          <w:rFonts w:ascii="Georgia" w:eastAsia="Georgia" w:hAnsi="Georgia" w:cs="Georgia"/>
        </w:rPr>
        <w:t xml:space="preserve">A parallel can be drawn here between the commercial space industry and the maritime law concept of the </w:t>
      </w:r>
      <w:r w:rsidRPr="0E78C9B2">
        <w:rPr>
          <w:rStyle w:val="StyleUnderline"/>
          <w:rFonts w:ascii="Georgia" w:eastAsia="Georgia" w:hAnsi="Georgia" w:cs="Georgia"/>
        </w:rPr>
        <w:t>Flag of Convenience</w:t>
      </w:r>
      <w:r w:rsidRPr="0E78C9B2">
        <w:rPr>
          <w:rFonts w:ascii="Georgia" w:eastAsia="Georgia" w:hAnsi="Georgia" w:cs="Georgia"/>
        </w:rPr>
        <w:t xml:space="preserve">. The term has evolved over time, but in this day and age, it </w:t>
      </w:r>
      <w:r w:rsidRPr="0E78C9B2">
        <w:rPr>
          <w:rStyle w:val="StyleUnderline"/>
          <w:rFonts w:ascii="Georgia" w:eastAsia="Georgia" w:hAnsi="Georgia" w:cs="Georgia"/>
        </w:rPr>
        <w:t>is</w:t>
      </w:r>
      <w:r w:rsidRPr="0E78C9B2">
        <w:rPr>
          <w:rFonts w:ascii="Georgia" w:eastAsia="Georgia" w:hAnsi="Georgia" w:cs="Georgia"/>
        </w:rPr>
        <w:t xml:space="preserve"> commonly </w:t>
      </w:r>
      <w:r w:rsidRPr="0E78C9B2">
        <w:rPr>
          <w:rStyle w:val="StyleUnderline"/>
          <w:rFonts w:ascii="Georgia" w:eastAsia="Georgia" w:hAnsi="Georgia" w:cs="Georgia"/>
        </w:rPr>
        <w:t>used to mean the owner of a vessel does not want to create an obligation with a country with stricter standards for registry</w:t>
      </w:r>
      <w:r w:rsidRPr="0E78C9B2">
        <w:rPr>
          <w:rFonts w:ascii="Georgia" w:eastAsia="Georgia" w:hAnsi="Georgia" w:cs="Georgia"/>
        </w:rPr>
        <w:t>; hence</w:t>
      </w:r>
      <w:r w:rsidRPr="0E78C9B2">
        <w:rPr>
          <w:rStyle w:val="StyleUnderline"/>
          <w:rFonts w:ascii="Georgia" w:eastAsia="Georgia" w:hAnsi="Georgia" w:cs="Georgia"/>
        </w:rPr>
        <w:t>, the owner will register strictly for economic reasons with a country that has a more convenient registry</w:t>
      </w:r>
      <w:r w:rsidRPr="0E78C9B2">
        <w:rPr>
          <w:rFonts w:ascii="Georgia" w:eastAsia="Georgia" w:hAnsi="Georgia" w:cs="Georgia"/>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E78C9B2">
        <w:rPr>
          <w:rStyle w:val="StyleUnderline"/>
          <w:rFonts w:ascii="Georgia" w:eastAsia="Georgia" w:hAnsi="Georgia" w:cs="Georgia"/>
        </w:rPr>
        <w:t>In this sense, “flag shopping” is similar to “</w:t>
      </w:r>
      <w:r w:rsidRPr="0E78C9B2">
        <w:rPr>
          <w:rStyle w:val="StyleUnderline"/>
          <w:rFonts w:ascii="Georgia" w:eastAsia="Georgia" w:hAnsi="Georgia" w:cs="Georgia"/>
          <w:highlight w:val="cyan"/>
        </w:rPr>
        <w:t>launch forum shopping</w:t>
      </w:r>
      <w:r w:rsidRPr="0E78C9B2">
        <w:rPr>
          <w:rStyle w:val="StyleUnderline"/>
          <w:rFonts w:ascii="Georgia" w:eastAsia="Georgia" w:hAnsi="Georgia" w:cs="Georgia"/>
        </w:rPr>
        <w:t xml:space="preserve">,” similar in that Flags of Convenience </w:t>
      </w:r>
      <w:r w:rsidRPr="0E78C9B2">
        <w:rPr>
          <w:rStyle w:val="StyleUnderline"/>
          <w:rFonts w:ascii="Georgia" w:eastAsia="Georgia" w:hAnsi="Georgia" w:cs="Georgia"/>
          <w:highlight w:val="cyan"/>
        </w:rPr>
        <w:t>are utilized for economic reasons</w:t>
      </w:r>
      <w:r w:rsidRPr="0E78C9B2">
        <w:rPr>
          <w:rStyle w:val="StyleUnderline"/>
          <w:rFonts w:ascii="Georgia" w:eastAsia="Georgia" w:hAnsi="Georgia" w:cs="Georgia"/>
        </w:rPr>
        <w:t xml:space="preserve">, such as </w:t>
      </w:r>
      <w:r w:rsidRPr="0E78C9B2">
        <w:rPr>
          <w:rStyle w:val="StyleUnderline"/>
          <w:rFonts w:ascii="Georgia" w:eastAsia="Georgia" w:hAnsi="Georgia" w:cs="Georgia"/>
          <w:highlight w:val="cyan"/>
        </w:rPr>
        <w:t xml:space="preserve">to </w:t>
      </w:r>
      <w:r w:rsidRPr="0E78C9B2">
        <w:rPr>
          <w:rStyle w:val="Emphasis"/>
          <w:rFonts w:ascii="Georgia" w:eastAsia="Georgia" w:hAnsi="Georgia" w:cs="Georgia"/>
          <w:bCs/>
          <w:highlight w:val="cyan"/>
        </w:rPr>
        <w:t>avoid</w:t>
      </w:r>
      <w:r w:rsidRPr="0E78C9B2">
        <w:rPr>
          <w:rStyle w:val="StyleUnderline"/>
          <w:rFonts w:ascii="Georgia" w:eastAsia="Georgia" w:hAnsi="Georgia" w:cs="Georgia"/>
        </w:rPr>
        <w:t xml:space="preserve"> </w:t>
      </w:r>
      <w:r w:rsidRPr="0E78C9B2">
        <w:rPr>
          <w:rFonts w:ascii="Georgia" w:eastAsia="Georgia" w:hAnsi="Georgia" w:cs="Georgia"/>
        </w:rPr>
        <w:t>high taxes and</w:t>
      </w:r>
      <w:r w:rsidRPr="0E78C9B2">
        <w:rPr>
          <w:rStyle w:val="StyleUnderline"/>
          <w:rFonts w:ascii="Georgia" w:eastAsia="Georgia" w:hAnsi="Georgia" w:cs="Georgia"/>
        </w:rPr>
        <w:t xml:space="preserve"> </w:t>
      </w:r>
      <w:r w:rsidRPr="0E78C9B2">
        <w:rPr>
          <w:rStyle w:val="Emphasis"/>
          <w:rFonts w:ascii="Georgia" w:eastAsia="Georgia" w:hAnsi="Georgia" w:cs="Georgia"/>
          <w:bCs/>
          <w:highlight w:val="cyan"/>
        </w:rPr>
        <w:t>compliance with certain restrictiv</w:t>
      </w:r>
      <w:r w:rsidRPr="0E78C9B2">
        <w:rPr>
          <w:rStyle w:val="Emphasis"/>
          <w:rFonts w:ascii="Georgia" w:eastAsia="Georgia" w:hAnsi="Georgia" w:cs="Georgia"/>
          <w:bCs/>
        </w:rPr>
        <w:t xml:space="preserve">e </w:t>
      </w:r>
      <w:r w:rsidRPr="0E78C9B2">
        <w:rPr>
          <w:rFonts w:ascii="Georgia" w:eastAsia="Georgia" w:hAnsi="Georgia" w:cs="Georgia"/>
        </w:rPr>
        <w:t>international</w:t>
      </w:r>
      <w:r w:rsidRPr="0E78C9B2">
        <w:rPr>
          <w:rStyle w:val="Emphasis"/>
          <w:rFonts w:ascii="Georgia" w:eastAsia="Georgia" w:hAnsi="Georgia" w:cs="Georgia"/>
          <w:bCs/>
        </w:rPr>
        <w:t xml:space="preserve"> </w:t>
      </w:r>
      <w:r w:rsidRPr="0E78C9B2">
        <w:rPr>
          <w:rStyle w:val="Emphasis"/>
          <w:rFonts w:ascii="Georgia" w:eastAsia="Georgia" w:hAnsi="Georgia" w:cs="Georgia"/>
          <w:bCs/>
          <w:highlight w:val="cyan"/>
        </w:rPr>
        <w:t>conventions</w:t>
      </w:r>
      <w:r w:rsidRPr="0E78C9B2">
        <w:rPr>
          <w:rFonts w:ascii="Georgia" w:eastAsia="Georgia" w:hAnsi="Georgia" w:cs="Georgia"/>
        </w:rPr>
        <w:t xml:space="preserve">, </w:t>
      </w:r>
      <w:r w:rsidRPr="0E78C9B2">
        <w:rPr>
          <w:rStyle w:val="StyleUnderline"/>
          <w:rFonts w:ascii="Georgia" w:eastAsia="Georgia" w:hAnsi="Georgia" w:cs="Georgia"/>
        </w:rPr>
        <w:t xml:space="preserve">commercial </w:t>
      </w:r>
      <w:r w:rsidRPr="0E78C9B2">
        <w:rPr>
          <w:rStyle w:val="StyleUnderline"/>
          <w:rFonts w:ascii="Georgia" w:eastAsia="Georgia" w:hAnsi="Georgia" w:cs="Georgia"/>
          <w:highlight w:val="cyan"/>
        </w:rPr>
        <w:t>space companies will forum shop</w:t>
      </w:r>
      <w:r w:rsidRPr="0E78C9B2">
        <w:rPr>
          <w:rStyle w:val="StyleUnderline"/>
          <w:rFonts w:ascii="Georgia" w:eastAsia="Georgia" w:hAnsi="Georgia" w:cs="Georgia"/>
        </w:rPr>
        <w:t xml:space="preserve"> when choosing which country to launch from</w:t>
      </w:r>
      <w:r w:rsidRPr="0E78C9B2">
        <w:rPr>
          <w:rFonts w:ascii="Georgia" w:eastAsia="Georgia" w:hAnsi="Georgia" w:cs="Georgia"/>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E78C9B2">
        <w:rPr>
          <w:rFonts w:ascii="Georgia" w:eastAsia="Georgia" w:hAnsi="Georgia" w:cs="Georgia"/>
        </w:rPr>
        <w:t>coverage</w:t>
      </w:r>
      <w:proofErr w:type="gramEnd"/>
      <w:r w:rsidRPr="0E78C9B2">
        <w:rPr>
          <w:rFonts w:ascii="Georgia" w:eastAsia="Georgia" w:hAnsi="Georgia" w:cs="Georgia"/>
        </w:rPr>
        <w:t xml:space="preserve"> so they pay less in the event something goes wrong. This comparison to Flags of Convenience brings up two </w:t>
      </w:r>
      <w:proofErr w:type="gramStart"/>
      <w:r w:rsidRPr="0E78C9B2">
        <w:rPr>
          <w:rFonts w:ascii="Georgia" w:eastAsia="Georgia" w:hAnsi="Georgia" w:cs="Georgia"/>
        </w:rPr>
        <w:t>separate</w:t>
      </w:r>
      <w:proofErr w:type="gramEnd"/>
      <w:r w:rsidRPr="0E78C9B2">
        <w:rPr>
          <w:rFonts w:ascii="Georgia" w:eastAsia="Georgia" w:hAnsi="Georgia" w:cs="Georgia"/>
        </w:rPr>
        <w:t xml:space="preserve"> yet equally important issues. First, </w:t>
      </w:r>
      <w:r w:rsidRPr="0E78C9B2">
        <w:rPr>
          <w:rStyle w:val="StyleUnderline"/>
          <w:rFonts w:ascii="Georgia" w:eastAsia="Georgia" w:hAnsi="Georgia" w:cs="Georgia"/>
          <w:highlight w:val="cyan"/>
        </w:rPr>
        <w:t>launch companies</w:t>
      </w:r>
      <w:r w:rsidRPr="0E78C9B2">
        <w:rPr>
          <w:rStyle w:val="StyleUnderline"/>
          <w:rFonts w:ascii="Georgia" w:eastAsia="Georgia" w:hAnsi="Georgia" w:cs="Georgia"/>
        </w:rPr>
        <w:t xml:space="preserve"> may try to follow the Flags of Convenience model and soon catch on to the wisdom of their maritime predecessors by “</w:t>
      </w:r>
      <w:r w:rsidRPr="0E78C9B2">
        <w:rPr>
          <w:rStyle w:val="StyleUnderline"/>
          <w:rFonts w:ascii="Georgia" w:eastAsia="Georgia" w:hAnsi="Georgia" w:cs="Georgia"/>
          <w:highlight w:val="cyan"/>
        </w:rPr>
        <w:t>registering” in countries with more favorable conditions</w:t>
      </w:r>
      <w:r w:rsidRPr="0E78C9B2">
        <w:rPr>
          <w:rFonts w:ascii="Georgia" w:eastAsia="Georgia" w:hAnsi="Georgia" w:cs="Georgia"/>
          <w:highlight w:val="cyan"/>
        </w:rPr>
        <w:t>.</w:t>
      </w:r>
      <w:r w:rsidRPr="0E78C9B2">
        <w:rPr>
          <w:rFonts w:ascii="Georgia" w:eastAsia="Georgia" w:hAnsi="Georgia" w:cs="Georgia"/>
        </w:rPr>
        <w:t xml:space="preserve"> Of course, in this case </w:t>
      </w:r>
      <w:r w:rsidRPr="0E78C9B2">
        <w:rPr>
          <w:rStyle w:val="StyleUnderline"/>
          <w:rFonts w:ascii="Georgia" w:eastAsia="Georgia" w:hAnsi="Georgia" w:cs="Georgia"/>
        </w:rPr>
        <w:t>the concern is not with registration so much as launching. If launch companies follow the Flags of Convenience model, they will seek out the most convenient state for launch</w:t>
      </w:r>
      <w:r w:rsidRPr="0E78C9B2">
        <w:rPr>
          <w:rFonts w:ascii="Georgia" w:eastAsia="Georgia" w:hAnsi="Georgia" w:cs="Georgia"/>
        </w:rPr>
        <w:t xml:space="preserve">, most likely </w:t>
      </w:r>
      <w:r w:rsidRPr="0E78C9B2">
        <w:rPr>
          <w:rStyle w:val="StyleUnderline"/>
          <w:rFonts w:ascii="Georgia" w:eastAsia="Georgia" w:hAnsi="Georgia" w:cs="Georgia"/>
        </w:rPr>
        <w:t>the state that provides the</w:t>
      </w:r>
      <w:r w:rsidRPr="0E78C9B2">
        <w:rPr>
          <w:rFonts w:ascii="Georgia" w:eastAsia="Georgia" w:hAnsi="Georgia" w:cs="Georgia"/>
        </w:rPr>
        <w:t xml:space="preserve"> most liability coverage and has the </w:t>
      </w:r>
      <w:r w:rsidRPr="0E78C9B2">
        <w:rPr>
          <w:rStyle w:val="StyleUnderline"/>
          <w:rFonts w:ascii="Georgia" w:eastAsia="Georgia" w:hAnsi="Georgia" w:cs="Georgia"/>
        </w:rPr>
        <w:t xml:space="preserve">least safety precautions. Launching from states with low safety standards increases the potential for catastrophic launch events. </w:t>
      </w:r>
      <w:r w:rsidRPr="0E78C9B2">
        <w:rPr>
          <w:rFonts w:ascii="Georgia" w:eastAsia="Georgia" w:hAnsi="Georgia" w:cs="Georgia"/>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E78C9B2">
        <w:rPr>
          <w:rFonts w:ascii="Georgia" w:eastAsia="Georgia" w:hAnsi="Georgia" w:cs="Georgia"/>
        </w:rPr>
        <w:t>lowcost</w:t>
      </w:r>
      <w:proofErr w:type="spellEnd"/>
      <w:r w:rsidRPr="0E78C9B2">
        <w:rPr>
          <w:rFonts w:ascii="Georgia" w:eastAsia="Georgia" w:hAnsi="Georgia" w:cs="Georgia"/>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E78C9B2">
        <w:rPr>
          <w:rStyle w:val="StyleUnderline"/>
          <w:rFonts w:ascii="Georgia" w:eastAsia="Georgia" w:hAnsi="Georgia" w:cs="Georgia"/>
        </w:rPr>
        <w:t>launch companies or launch customers could engage in “launch forum shopping”</w:t>
      </w:r>
      <w:r w:rsidRPr="0E78C9B2">
        <w:rPr>
          <w:rFonts w:ascii="Georgia" w:eastAsia="Georgia" w:hAnsi="Georgia" w:cs="Georgia"/>
        </w:rPr>
        <w:t xml:space="preserve"> when a catastrophic launch incident ever </w:t>
      </w:r>
      <w:proofErr w:type="gramStart"/>
      <w:r w:rsidRPr="0E78C9B2">
        <w:rPr>
          <w:rFonts w:ascii="Georgia" w:eastAsia="Georgia" w:hAnsi="Georgia" w:cs="Georgia"/>
        </w:rPr>
        <w:t>occur</w:t>
      </w:r>
      <w:proofErr w:type="gramEnd"/>
      <w:r w:rsidRPr="0E78C9B2">
        <w:rPr>
          <w:rFonts w:ascii="Georgia" w:eastAsia="Georgia" w:hAnsi="Georgia" w:cs="Georgia"/>
        </w:rPr>
        <w:t xml:space="preserve">. It is also important to keep in mind that various factors go into where a company or customer decides to launch from. A state’s indemnification program is just one factor in this decision. With this in mind, </w:t>
      </w:r>
      <w:proofErr w:type="gramStart"/>
      <w:r w:rsidRPr="0E78C9B2">
        <w:rPr>
          <w:rFonts w:ascii="Georgia" w:eastAsia="Georgia" w:hAnsi="Georgia" w:cs="Georgia"/>
        </w:rPr>
        <w:t>it is clear that if</w:t>
      </w:r>
      <w:proofErr w:type="gramEnd"/>
      <w:r w:rsidRPr="0E78C9B2">
        <w:rPr>
          <w:rFonts w:ascii="Georgia" w:eastAsia="Georgia" w:hAnsi="Georgia" w:cs="Georgia"/>
        </w:rPr>
        <w:t xml:space="preserve"> a launch incident did occur in the United States, the commercial launch company would be liable for much more than it would in another country.  For instance, </w:t>
      </w:r>
      <w:r w:rsidRPr="0E78C9B2">
        <w:rPr>
          <w:rStyle w:val="StyleUnderline"/>
          <w:rFonts w:ascii="Georgia" w:eastAsia="Georgia" w:hAnsi="Georgia" w:cs="Georgia"/>
        </w:rPr>
        <w:t>why would a commercial space company launch in the United States, where it would be liable up to</w:t>
      </w:r>
      <w:r w:rsidRPr="0E78C9B2">
        <w:rPr>
          <w:rFonts w:ascii="Georgia" w:eastAsia="Georgia" w:hAnsi="Georgia" w:cs="Georgia"/>
        </w:rPr>
        <w:t xml:space="preserve"> $500 million and the additional </w:t>
      </w:r>
      <w:r w:rsidRPr="0E78C9B2">
        <w:rPr>
          <w:rStyle w:val="StyleUnderline"/>
          <w:rFonts w:ascii="Georgia" w:eastAsia="Georgia" w:hAnsi="Georgia" w:cs="Georgia"/>
        </w:rPr>
        <w:t>costs that the government would not cover?</w:t>
      </w:r>
      <w:r w:rsidRPr="0E78C9B2">
        <w:rPr>
          <w:rFonts w:ascii="Georgia" w:eastAsia="Georgia" w:hAnsi="Georgia" w:cs="Georgia"/>
        </w:rPr>
        <w:t xml:space="preserve"> The argument can be made that a catastrophic space incident has yet to occur, and even if it did, it is unlikely to cost above the $2.7 billion covered by the United States government. </w:t>
      </w:r>
      <w:r w:rsidRPr="0E78C9B2">
        <w:rPr>
          <w:rFonts w:ascii="Georgia" w:eastAsia="Georgia" w:hAnsi="Georgia" w:cs="Georgia"/>
          <w:b/>
          <w:bCs/>
          <w:u w:val="single"/>
        </w:rPr>
        <w:t xml:space="preserve">Other states like </w:t>
      </w:r>
      <w:r w:rsidRPr="0E78C9B2">
        <w:rPr>
          <w:rFonts w:ascii="Georgia" w:eastAsia="Georgia" w:hAnsi="Georgia" w:cs="Georgia"/>
          <w:b/>
          <w:bCs/>
          <w:highlight w:val="yellow"/>
          <w:u w:val="single"/>
        </w:rPr>
        <w:t>Russia</w:t>
      </w:r>
      <w:r w:rsidRPr="0E78C9B2">
        <w:rPr>
          <w:rFonts w:ascii="Georgia" w:eastAsia="Georgia" w:hAnsi="Georgia" w:cs="Georgia"/>
          <w:b/>
          <w:bCs/>
          <w:u w:val="single"/>
        </w:rPr>
        <w:t xml:space="preserve"> or </w:t>
      </w:r>
      <w:r w:rsidRPr="0E78C9B2">
        <w:rPr>
          <w:rFonts w:ascii="Georgia" w:eastAsia="Georgia" w:hAnsi="Georgia" w:cs="Georgia"/>
          <w:b/>
          <w:bCs/>
          <w:highlight w:val="yellow"/>
          <w:u w:val="single"/>
        </w:rPr>
        <w:t>France</w:t>
      </w:r>
      <w:r w:rsidRPr="0E78C9B2">
        <w:rPr>
          <w:rFonts w:ascii="Georgia" w:eastAsia="Georgia" w:hAnsi="Georgia" w:cs="Georgia"/>
          <w:b/>
          <w:bCs/>
          <w:u w:val="single"/>
        </w:rPr>
        <w:t xml:space="preserve">, which has the two-tier liability system, </w:t>
      </w:r>
      <w:r w:rsidRPr="0E78C9B2">
        <w:rPr>
          <w:rFonts w:ascii="Georgia" w:eastAsia="Georgia" w:hAnsi="Georgia" w:cs="Georgia"/>
          <w:b/>
          <w:bCs/>
          <w:highlight w:val="yellow"/>
          <w:u w:val="single"/>
        </w:rPr>
        <w:t>would</w:t>
      </w:r>
      <w:r w:rsidRPr="0E78C9B2">
        <w:rPr>
          <w:rFonts w:ascii="Georgia" w:eastAsia="Georgia" w:hAnsi="Georgia" w:cs="Georgia"/>
          <w:b/>
          <w:bCs/>
          <w:u w:val="single"/>
        </w:rPr>
        <w:t xml:space="preserve"> simply </w:t>
      </w:r>
      <w:r w:rsidRPr="0E78C9B2">
        <w:rPr>
          <w:rFonts w:ascii="Georgia" w:eastAsia="Georgia" w:hAnsi="Georgia" w:cs="Georgia"/>
          <w:b/>
          <w:bCs/>
          <w:highlight w:val="yellow"/>
          <w:u w:val="single"/>
        </w:rPr>
        <w:t>cover all claims</w:t>
      </w:r>
      <w:r w:rsidRPr="0E78C9B2">
        <w:rPr>
          <w:rFonts w:ascii="Georgia" w:eastAsia="Georgia" w:hAnsi="Georgia" w:cs="Georgia"/>
          <w:b/>
          <w:bCs/>
          <w:u w:val="single"/>
        </w:rPr>
        <w:t xml:space="preserve"> above the initial insurance, which is much lower than the $500 million mark required by the United States.</w:t>
      </w:r>
      <w:r w:rsidRPr="0E78C9B2">
        <w:rPr>
          <w:rFonts w:ascii="Georgia" w:eastAsia="Georgia" w:hAnsi="Georgia" w:cs="Georgia"/>
        </w:rPr>
        <w:t xml:space="preserve"> In that case, the commercial company would never have to pay more than the initial liability insurance. If </w:t>
      </w:r>
      <w:r w:rsidRPr="0E78C9B2">
        <w:rPr>
          <w:rStyle w:val="StyleUnderline"/>
          <w:rFonts w:ascii="Georgia" w:eastAsia="Georgia" w:hAnsi="Georgia" w:cs="Georgia"/>
        </w:rPr>
        <w:t xml:space="preserve">there ever is a </w:t>
      </w:r>
      <w:r w:rsidRPr="0E78C9B2">
        <w:rPr>
          <w:rStyle w:val="StyleUnderline"/>
          <w:rFonts w:ascii="Georgia" w:eastAsia="Georgia" w:hAnsi="Georgia" w:cs="Georgia"/>
          <w:highlight w:val="cyan"/>
        </w:rPr>
        <w:t>catastrophic commercial space incident</w:t>
      </w:r>
      <w:r w:rsidRPr="0E78C9B2">
        <w:rPr>
          <w:rStyle w:val="StyleUnderline"/>
          <w:rFonts w:ascii="Georgia" w:eastAsia="Georgia" w:hAnsi="Georgia" w:cs="Georgia"/>
        </w:rPr>
        <w:t xml:space="preserve"> in the future, it is </w:t>
      </w:r>
      <w:r w:rsidRPr="0E78C9B2">
        <w:rPr>
          <w:rStyle w:val="StyleUnderline"/>
          <w:rFonts w:ascii="Georgia" w:eastAsia="Georgia" w:hAnsi="Georgia" w:cs="Georgia"/>
          <w:highlight w:val="cyan"/>
        </w:rPr>
        <w:t>easy to see why</w:t>
      </w:r>
      <w:r w:rsidRPr="0E78C9B2">
        <w:rPr>
          <w:rStyle w:val="StyleUnderline"/>
          <w:rFonts w:ascii="Georgia" w:eastAsia="Georgia" w:hAnsi="Georgia" w:cs="Georgia"/>
        </w:rPr>
        <w:t xml:space="preserve"> commercial </w:t>
      </w:r>
      <w:r w:rsidRPr="0E78C9B2">
        <w:rPr>
          <w:rStyle w:val="StyleUnderline"/>
          <w:rFonts w:ascii="Georgia" w:eastAsia="Georgia" w:hAnsi="Georgia" w:cs="Georgia"/>
          <w:highlight w:val="cyan"/>
        </w:rPr>
        <w:t>companies</w:t>
      </w:r>
      <w:r w:rsidRPr="0E78C9B2">
        <w:rPr>
          <w:rStyle w:val="StyleUnderline"/>
          <w:rFonts w:ascii="Georgia" w:eastAsia="Georgia" w:hAnsi="Georgia" w:cs="Georgia"/>
        </w:rPr>
        <w:t xml:space="preserve"> or launch customers </w:t>
      </w:r>
      <w:r w:rsidRPr="0E78C9B2">
        <w:rPr>
          <w:rStyle w:val="StyleUnderline"/>
          <w:rFonts w:ascii="Georgia" w:eastAsia="Georgia" w:hAnsi="Georgia" w:cs="Georgia"/>
          <w:highlight w:val="cyan"/>
        </w:rPr>
        <w:t>might be drawn</w:t>
      </w:r>
      <w:r w:rsidRPr="0E78C9B2">
        <w:rPr>
          <w:rStyle w:val="StyleUnderline"/>
          <w:rFonts w:ascii="Georgia" w:eastAsia="Georgia" w:hAnsi="Georgia" w:cs="Georgia"/>
        </w:rPr>
        <w:t xml:space="preserve"> to “launch forum shop” </w:t>
      </w:r>
      <w:r w:rsidRPr="0E78C9B2">
        <w:rPr>
          <w:rStyle w:val="Emphasis"/>
          <w:rFonts w:ascii="Georgia" w:eastAsia="Georgia" w:hAnsi="Georgia" w:cs="Georgia"/>
          <w:bCs/>
          <w:highlight w:val="cyan"/>
        </w:rPr>
        <w:t>outside the U</w:t>
      </w:r>
      <w:r w:rsidRPr="0E78C9B2">
        <w:rPr>
          <w:rStyle w:val="Emphasis"/>
          <w:rFonts w:ascii="Georgia" w:eastAsia="Georgia" w:hAnsi="Georgia" w:cs="Georgia"/>
          <w:bCs/>
        </w:rPr>
        <w:t xml:space="preserve">nited </w:t>
      </w:r>
      <w:r w:rsidRPr="0E78C9B2">
        <w:rPr>
          <w:rStyle w:val="Emphasis"/>
          <w:rFonts w:ascii="Georgia" w:eastAsia="Georgia" w:hAnsi="Georgia" w:cs="Georgia"/>
          <w:bCs/>
          <w:highlight w:val="cyan"/>
        </w:rPr>
        <w:t>S</w:t>
      </w:r>
      <w:r w:rsidRPr="0E78C9B2">
        <w:rPr>
          <w:rStyle w:val="Emphasis"/>
          <w:rFonts w:ascii="Georgia" w:eastAsia="Georgia" w:hAnsi="Georgia" w:cs="Georgia"/>
          <w:bCs/>
        </w:rPr>
        <w:t>tates</w:t>
      </w:r>
      <w:r w:rsidRPr="0E78C9B2">
        <w:rPr>
          <w:rStyle w:val="StyleUnderline"/>
          <w:rFonts w:ascii="Georgia" w:eastAsia="Georgia" w:hAnsi="Georgia" w:cs="Georgia"/>
        </w:rPr>
        <w:t xml:space="preserve">. </w:t>
      </w:r>
    </w:p>
    <w:p w14:paraId="57D92C28" w14:textId="77777777" w:rsidR="00C56CBC" w:rsidRPr="00B55AD5" w:rsidRDefault="00C56CBC" w:rsidP="00C56CBC">
      <w:pPr>
        <w:pStyle w:val="Heading4"/>
        <w:rPr>
          <w:rFonts w:ascii="Georgia" w:eastAsia="Georgia" w:hAnsi="Georgia" w:cs="Georgia"/>
          <w:bCs/>
          <w:szCs w:val="26"/>
        </w:rPr>
      </w:pPr>
      <w:r w:rsidRPr="0E78C9B2">
        <w:rPr>
          <w:rFonts w:ascii="Georgia" w:eastAsia="Georgia" w:hAnsi="Georgia" w:cs="Georgia"/>
          <w:bCs/>
          <w:szCs w:val="26"/>
        </w:rPr>
        <w:t xml:space="preserve">Maintaining US space dominance requires a </w:t>
      </w:r>
      <w:r w:rsidRPr="0E78C9B2">
        <w:rPr>
          <w:rFonts w:ascii="Georgia" w:eastAsia="Georgia" w:hAnsi="Georgia" w:cs="Georgia"/>
          <w:bCs/>
          <w:szCs w:val="26"/>
          <w:u w:val="single"/>
        </w:rPr>
        <w:t>homegrown</w:t>
      </w:r>
      <w:r w:rsidRPr="0E78C9B2">
        <w:rPr>
          <w:rFonts w:ascii="Georgia" w:eastAsia="Georgia" w:hAnsi="Georgia" w:cs="Georgia"/>
          <w:bCs/>
          <w:szCs w:val="26"/>
        </w:rPr>
        <w:t xml:space="preserve"> commercial space industry – private companies offshoring gives China the advantage they need</w:t>
      </w:r>
    </w:p>
    <w:p w14:paraId="417FE528" w14:textId="77777777" w:rsidR="00C56CBC" w:rsidRPr="00B55AD5" w:rsidRDefault="00C56CBC" w:rsidP="00C56CBC">
      <w:pPr>
        <w:rPr>
          <w:rFonts w:ascii="Georgia" w:eastAsia="Georgia" w:hAnsi="Georgia" w:cs="Georgia"/>
        </w:rPr>
      </w:pPr>
      <w:proofErr w:type="spellStart"/>
      <w:r w:rsidRPr="0E78C9B2">
        <w:rPr>
          <w:rFonts w:ascii="Georgia" w:eastAsia="Georgia" w:hAnsi="Georgia" w:cs="Georgia"/>
          <w:b/>
          <w:bCs/>
          <w:sz w:val="26"/>
          <w:szCs w:val="26"/>
        </w:rPr>
        <w:t>Cahan</w:t>
      </w:r>
      <w:proofErr w:type="spellEnd"/>
      <w:r w:rsidRPr="0E78C9B2">
        <w:rPr>
          <w:rFonts w:ascii="Georgia" w:eastAsia="Georgia" w:hAnsi="Georgia" w:cs="Georgia"/>
          <w:b/>
          <w:bCs/>
          <w:sz w:val="26"/>
          <w:szCs w:val="26"/>
        </w:rPr>
        <w:t xml:space="preserve"> and Sadat 1/6</w:t>
      </w:r>
      <w:r w:rsidRPr="0E78C9B2">
        <w:rPr>
          <w:rFonts w:ascii="Georgia" w:eastAsia="Georgia" w:hAnsi="Georgia" w:cs="Georgia"/>
        </w:rPr>
        <w:t xml:space="preserve"> [(Bruce </w:t>
      </w:r>
      <w:proofErr w:type="spellStart"/>
      <w:r w:rsidRPr="0E78C9B2">
        <w:rPr>
          <w:rFonts w:ascii="Georgia" w:eastAsia="Georgia" w:hAnsi="Georgia" w:cs="Georgia"/>
        </w:rPr>
        <w:t>Cahan</w:t>
      </w:r>
      <w:proofErr w:type="spellEnd"/>
      <w:r w:rsidRPr="0E78C9B2">
        <w:rPr>
          <w:rFonts w:ascii="Georgia" w:eastAsia="Georgia" w:hAnsi="Georgia" w:cs="Georgia"/>
        </w:rPr>
        <w:t xml:space="preserve">, J.D) (Dr. Mir Sadat, ) "US Space Policies for the New Space Age: Competing on the Final Economic Frontier," based on Proceedings from State of the Space Industrial Base 2020 Sponsored by United States Space Force, Defense Innovation Unit, United States Air Force Research Laboratory, 1/6/21, </w:t>
      </w:r>
      <w:hyperlink r:id="rId16">
        <w:r w:rsidRPr="0E78C9B2">
          <w:rPr>
            <w:rStyle w:val="Hyperlink"/>
            <w:rFonts w:ascii="Georgia" w:eastAsia="Georgia" w:hAnsi="Georgia" w:cs="Georgia"/>
          </w:rPr>
          <w:t>https://www.politico.com/f/?id=00000177-9349-d713-a777-d7cfce4b0000</w:t>
        </w:r>
      </w:hyperlink>
      <w:r w:rsidRPr="0E78C9B2">
        <w:rPr>
          <w:rFonts w:ascii="Georgia" w:eastAsia="Georgia" w:hAnsi="Georgia" w:cs="Georgia"/>
        </w:rPr>
        <w:t>] TDI</w:t>
      </w:r>
    </w:p>
    <w:p w14:paraId="6286F536" w14:textId="77777777" w:rsidR="00C56CBC" w:rsidRPr="00B55AD5" w:rsidRDefault="00C56CBC" w:rsidP="00C56CBC">
      <w:pPr>
        <w:rPr>
          <w:rFonts w:ascii="Georgia" w:eastAsia="Georgia" w:hAnsi="Georgia" w:cs="Georgia"/>
        </w:rPr>
      </w:pPr>
      <w:r w:rsidRPr="0E78C9B2">
        <w:rPr>
          <w:rStyle w:val="StyleUnderline"/>
          <w:rFonts w:ascii="Georgia" w:eastAsia="Georgia" w:hAnsi="Georgia" w:cs="Georgia"/>
        </w:rPr>
        <w:t>Today, China’s commercial space sector is in its infancy but is set to grow with continued national and provincial support, which have been rapidly increasing over the past three years.</w:t>
      </w:r>
      <w:r w:rsidRPr="0E78C9B2">
        <w:rPr>
          <w:rFonts w:ascii="Georgia" w:eastAsia="Georgia" w:hAnsi="Georgia" w:cs="Georgia"/>
        </w:rPr>
        <w:t xml:space="preserve">64 Since 2004, the United States and China accounted for 74% of the $135.2 billion venture capital (VC) invested in commercial space. 65 </w:t>
      </w:r>
      <w:r w:rsidRPr="0E78C9B2">
        <w:rPr>
          <w:rStyle w:val="StyleUnderline"/>
          <w:rFonts w:ascii="Georgia" w:eastAsia="Georgia" w:hAnsi="Georgia" w:cs="Georgia"/>
        </w:rPr>
        <w:t xml:space="preserve">The early 2020s are pivotal, as </w:t>
      </w:r>
      <w:r w:rsidRPr="0E78C9B2">
        <w:rPr>
          <w:rStyle w:val="Emphasis"/>
          <w:rFonts w:ascii="Georgia" w:eastAsia="Georgia" w:hAnsi="Georgia" w:cs="Georgia"/>
          <w:bCs/>
          <w:highlight w:val="cyan"/>
        </w:rPr>
        <w:t xml:space="preserve">it would be far cheaper for </w:t>
      </w:r>
      <w:r w:rsidRPr="0E78C9B2">
        <w:rPr>
          <w:rStyle w:val="Emphasis"/>
          <w:rFonts w:ascii="Georgia" w:eastAsia="Georgia" w:hAnsi="Georgia" w:cs="Georgia"/>
          <w:bCs/>
        </w:rPr>
        <w:t xml:space="preserve">China and </w:t>
      </w:r>
      <w:r w:rsidRPr="0E78C9B2">
        <w:rPr>
          <w:rStyle w:val="Emphasis"/>
          <w:rFonts w:ascii="Georgia" w:eastAsia="Georgia" w:hAnsi="Georgia" w:cs="Georgia"/>
          <w:bCs/>
          <w:highlight w:val="cyan"/>
        </w:rPr>
        <w:t>Chinese</w:t>
      </w:r>
      <w:r w:rsidRPr="0E78C9B2">
        <w:rPr>
          <w:rStyle w:val="Emphasis"/>
          <w:rFonts w:ascii="Georgia" w:eastAsia="Georgia" w:hAnsi="Georgia" w:cs="Georgia"/>
          <w:bCs/>
        </w:rPr>
        <w:t xml:space="preserve"> commercial </w:t>
      </w:r>
      <w:r w:rsidRPr="0E78C9B2">
        <w:rPr>
          <w:rStyle w:val="Emphasis"/>
          <w:rFonts w:ascii="Georgia" w:eastAsia="Georgia" w:hAnsi="Georgia" w:cs="Georgia"/>
          <w:bCs/>
          <w:highlight w:val="cyan"/>
        </w:rPr>
        <w:t>space firms to acquire</w:t>
      </w:r>
      <w:r w:rsidRPr="0E78C9B2">
        <w:rPr>
          <w:rStyle w:val="Emphasis"/>
          <w:rFonts w:ascii="Georgia" w:eastAsia="Georgia" w:hAnsi="Georgia" w:cs="Georgia"/>
          <w:bCs/>
        </w:rPr>
        <w:t xml:space="preserve"> space </w:t>
      </w:r>
      <w:r w:rsidRPr="0E78C9B2">
        <w:rPr>
          <w:rStyle w:val="Emphasis"/>
          <w:rFonts w:ascii="Georgia" w:eastAsia="Georgia" w:hAnsi="Georgia" w:cs="Georgia"/>
          <w:bCs/>
          <w:highlight w:val="cyan"/>
        </w:rPr>
        <w:t>technologies from the U</w:t>
      </w:r>
      <w:r w:rsidRPr="0E78C9B2">
        <w:rPr>
          <w:rStyle w:val="Emphasis"/>
          <w:rFonts w:ascii="Georgia" w:eastAsia="Georgia" w:hAnsi="Georgia" w:cs="Georgia"/>
          <w:bCs/>
        </w:rPr>
        <w:t xml:space="preserve">nited </w:t>
      </w:r>
      <w:r w:rsidRPr="0E78C9B2">
        <w:rPr>
          <w:rStyle w:val="Emphasis"/>
          <w:rFonts w:ascii="Georgia" w:eastAsia="Georgia" w:hAnsi="Georgia" w:cs="Georgia"/>
          <w:bCs/>
          <w:highlight w:val="cyan"/>
        </w:rPr>
        <w:t>S</w:t>
      </w:r>
      <w:r w:rsidRPr="0E78C9B2">
        <w:rPr>
          <w:rStyle w:val="Emphasis"/>
          <w:rFonts w:ascii="Georgia" w:eastAsia="Georgia" w:hAnsi="Georgia" w:cs="Georgia"/>
          <w:bCs/>
        </w:rPr>
        <w:t xml:space="preserve">tates or allied nation companies </w:t>
      </w:r>
      <w:r w:rsidRPr="0E78C9B2">
        <w:rPr>
          <w:rStyle w:val="Emphasis"/>
          <w:rFonts w:ascii="Georgia" w:eastAsia="Georgia" w:hAnsi="Georgia" w:cs="Georgia"/>
          <w:bCs/>
          <w:highlight w:val="cyan"/>
        </w:rPr>
        <w:t>seeking revenues</w:t>
      </w:r>
      <w:r w:rsidRPr="0E78C9B2">
        <w:rPr>
          <w:rStyle w:val="Emphasis"/>
          <w:rFonts w:ascii="Georgia" w:eastAsia="Georgia" w:hAnsi="Georgia" w:cs="Georgia"/>
          <w:bCs/>
        </w:rPr>
        <w:t xml:space="preserve"> or facing cashflow constraints</w:t>
      </w:r>
      <w:r w:rsidRPr="0E78C9B2">
        <w:rPr>
          <w:rStyle w:val="StyleUnderline"/>
          <w:rFonts w:ascii="Georgia" w:eastAsia="Georgia" w:hAnsi="Georgia" w:cs="Georgia"/>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E78C9B2">
        <w:rPr>
          <w:rStyle w:val="StyleUnderline"/>
          <w:rFonts w:ascii="Georgia" w:eastAsia="Georgia" w:hAnsi="Georgia" w:cs="Georgia"/>
        </w:rPr>
        <w:t>in order for</w:t>
      </w:r>
      <w:proofErr w:type="gramEnd"/>
      <w:r w:rsidRPr="0E78C9B2">
        <w:rPr>
          <w:rStyle w:val="StyleUnderline"/>
          <w:rFonts w:ascii="Georgia" w:eastAsia="Georgia" w:hAnsi="Georgia" w:cs="Georgia"/>
        </w:rPr>
        <w:t xml:space="preserve"> DoD and national security operations to rely on US commercial space capabilities</w:t>
      </w:r>
      <w:r w:rsidRPr="0E78C9B2">
        <w:rPr>
          <w:rFonts w:ascii="Georgia" w:eastAsia="Georgia" w:hAnsi="Georgia" w:cs="Georgia"/>
        </w:rPr>
        <w:t>.</w:t>
      </w:r>
    </w:p>
    <w:p w14:paraId="6E7A15F8" w14:textId="77777777" w:rsidR="00C56CBC" w:rsidRPr="00B55AD5" w:rsidRDefault="00C56CBC" w:rsidP="00C56CBC">
      <w:pPr>
        <w:rPr>
          <w:rFonts w:ascii="Georgia" w:eastAsia="Georgia" w:hAnsi="Georgia" w:cs="Georgia"/>
        </w:rPr>
      </w:pPr>
      <w:r w:rsidRPr="0E78C9B2">
        <w:rPr>
          <w:rFonts w:ascii="Georgia" w:eastAsia="Georgia" w:hAnsi="Georgia" w:cs="Georgia"/>
        </w:rPr>
        <w:t>3. ISSUES AND CHALLENGES</w:t>
      </w:r>
    </w:p>
    <w:p w14:paraId="5CA9C6E0" w14:textId="77777777" w:rsidR="00C56CBC" w:rsidRPr="00B55AD5" w:rsidRDefault="00C56CBC" w:rsidP="00C56CBC">
      <w:pPr>
        <w:rPr>
          <w:rFonts w:ascii="Georgia" w:eastAsia="Georgia" w:hAnsi="Georgia" w:cs="Georgia"/>
        </w:rPr>
      </w:pPr>
      <w:r w:rsidRPr="0E78C9B2">
        <w:rPr>
          <w:rFonts w:ascii="Georgia" w:eastAsia="Georgia" w:hAnsi="Georgia" w:cs="Georgia"/>
        </w:rPr>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E78C9B2">
        <w:rPr>
          <w:rStyle w:val="StyleUnderline"/>
          <w:rFonts w:ascii="Georgia" w:eastAsia="Georgia" w:hAnsi="Georgia" w:cs="Georgia"/>
        </w:rPr>
        <w:t xml:space="preserve"> space is a burgeoning marketplace and territory for commercial ventures and investors. </w:t>
      </w:r>
      <w:r w:rsidRPr="0E78C9B2">
        <w:rPr>
          <w:rStyle w:val="Emphasis"/>
          <w:rFonts w:ascii="Georgia" w:eastAsia="Georgia" w:hAnsi="Georgia" w:cs="Georgia"/>
          <w:bCs/>
          <w:highlight w:val="cyan"/>
        </w:rPr>
        <w:t xml:space="preserve">Strengthening </w:t>
      </w:r>
      <w:r w:rsidRPr="0E78C9B2">
        <w:rPr>
          <w:rStyle w:val="Emphasis"/>
          <w:rFonts w:ascii="Georgia" w:eastAsia="Georgia" w:hAnsi="Georgia" w:cs="Georgia"/>
          <w:bCs/>
        </w:rPr>
        <w:t xml:space="preserve">the </w:t>
      </w:r>
      <w:r w:rsidRPr="0E78C9B2">
        <w:rPr>
          <w:rStyle w:val="Emphasis"/>
          <w:rFonts w:ascii="Georgia" w:eastAsia="Georgia" w:hAnsi="Georgia" w:cs="Georgia"/>
          <w:bCs/>
          <w:highlight w:val="cyan"/>
        </w:rPr>
        <w:t>US</w:t>
      </w:r>
      <w:r w:rsidRPr="0E78C9B2">
        <w:rPr>
          <w:rStyle w:val="Emphasis"/>
          <w:rFonts w:ascii="Georgia" w:eastAsia="Georgia" w:hAnsi="Georgia" w:cs="Georgia"/>
          <w:bCs/>
        </w:rPr>
        <w:t xml:space="preserve"> commercial </w:t>
      </w:r>
      <w:r w:rsidRPr="0E78C9B2">
        <w:rPr>
          <w:rStyle w:val="Emphasis"/>
          <w:rFonts w:ascii="Georgia" w:eastAsia="Georgia" w:hAnsi="Georgia" w:cs="Georgia"/>
          <w:bCs/>
          <w:highlight w:val="cyan"/>
        </w:rPr>
        <w:t>space industrial base</w:t>
      </w:r>
      <w:r w:rsidRPr="0E78C9B2">
        <w:rPr>
          <w:rStyle w:val="Emphasis"/>
          <w:rFonts w:ascii="Georgia" w:eastAsia="Georgia" w:hAnsi="Georgia" w:cs="Georgia"/>
          <w:bCs/>
        </w:rPr>
        <w:t xml:space="preserve"> is </w:t>
      </w:r>
      <w:r w:rsidRPr="0E78C9B2">
        <w:rPr>
          <w:rStyle w:val="Emphasis"/>
          <w:rFonts w:ascii="Georgia" w:eastAsia="Georgia" w:hAnsi="Georgia" w:cs="Georgia"/>
          <w:bCs/>
          <w:highlight w:val="cyan"/>
        </w:rPr>
        <w:t>vital to</w:t>
      </w:r>
      <w:r w:rsidRPr="0E78C9B2">
        <w:rPr>
          <w:rStyle w:val="Emphasis"/>
          <w:rFonts w:ascii="Georgia" w:eastAsia="Georgia" w:hAnsi="Georgia" w:cs="Georgia"/>
          <w:bCs/>
        </w:rPr>
        <w:t xml:space="preserve"> and beyond </w:t>
      </w:r>
      <w:r w:rsidRPr="0E78C9B2">
        <w:rPr>
          <w:rStyle w:val="Emphasis"/>
          <w:rFonts w:ascii="Georgia" w:eastAsia="Georgia" w:hAnsi="Georgia" w:cs="Georgia"/>
          <w:bCs/>
          <w:highlight w:val="cyan"/>
        </w:rPr>
        <w:t>US national security</w:t>
      </w:r>
      <w:r w:rsidRPr="0E78C9B2">
        <w:rPr>
          <w:rStyle w:val="StyleUnderline"/>
          <w:rFonts w:ascii="Georgia" w:eastAsia="Georgia" w:hAnsi="Georgia" w:cs="Georgia"/>
        </w:rPr>
        <w:t xml:space="preserve">. Civil space activities are a source of US “soft power” in global commerce, cooperation, and investment. 69 The </w:t>
      </w:r>
      <w:r w:rsidRPr="0E78C9B2">
        <w:rPr>
          <w:rStyle w:val="StyleUnderline"/>
          <w:rFonts w:ascii="Georgia" w:eastAsia="Georgia" w:hAnsi="Georgia" w:cs="Georgia"/>
          <w:highlight w:val="cyan"/>
        </w:rPr>
        <w:t>civil space</w:t>
      </w:r>
      <w:r w:rsidRPr="0E78C9B2">
        <w:rPr>
          <w:rStyle w:val="StyleUnderline"/>
          <w:rFonts w:ascii="Georgia" w:eastAsia="Georgia" w:hAnsi="Georgia" w:cs="Georgia"/>
        </w:rPr>
        <w:t xml:space="preserve"> sector</w:t>
      </w:r>
      <w:r w:rsidRPr="0E78C9B2">
        <w:rPr>
          <w:rFonts w:ascii="Georgia" w:eastAsia="Georgia" w:hAnsi="Georgia" w:cs="Georgia"/>
        </w:rPr>
        <w:t xml:space="preserve">, led by NASA, </w:t>
      </w:r>
      <w:r w:rsidRPr="0E78C9B2">
        <w:rPr>
          <w:rStyle w:val="StyleUnderline"/>
          <w:rFonts w:ascii="Georgia" w:eastAsia="Georgia" w:hAnsi="Georgia" w:cs="Georgia"/>
        </w:rPr>
        <w:t xml:space="preserve">is </w:t>
      </w:r>
      <w:r w:rsidRPr="0E78C9B2">
        <w:rPr>
          <w:rStyle w:val="Emphasis"/>
          <w:rFonts w:ascii="Georgia" w:eastAsia="Georgia" w:hAnsi="Georgia" w:cs="Georgia"/>
          <w:bCs/>
          <w:highlight w:val="cyan"/>
        </w:rPr>
        <w:t>fundamental to America’s national securit</w:t>
      </w:r>
      <w:r w:rsidRPr="0E78C9B2">
        <w:rPr>
          <w:rStyle w:val="Emphasis"/>
          <w:rFonts w:ascii="Georgia" w:eastAsia="Georgia" w:hAnsi="Georgia" w:cs="Georgia"/>
          <w:bCs/>
        </w:rPr>
        <w:t>y</w:t>
      </w:r>
      <w:r w:rsidRPr="0E78C9B2">
        <w:rPr>
          <w:rStyle w:val="StyleUnderline"/>
          <w:rFonts w:ascii="Georgia" w:eastAsia="Georgia" w:hAnsi="Georgia" w:cs="Georgia"/>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E78C9B2">
        <w:rPr>
          <w:rStyle w:val="StyleUnderline"/>
          <w:rFonts w:ascii="Georgia" w:eastAsia="Georgia" w:hAnsi="Georgia" w:cs="Georgia"/>
          <w:highlight w:val="cyan"/>
        </w:rPr>
        <w:t>dominance in</w:t>
      </w:r>
      <w:r w:rsidRPr="0E78C9B2">
        <w:rPr>
          <w:rStyle w:val="StyleUnderline"/>
          <w:rFonts w:ascii="Georgia" w:eastAsia="Georgia" w:hAnsi="Georgia" w:cs="Georgia"/>
        </w:rPr>
        <w:t xml:space="preserve"> service of </w:t>
      </w:r>
      <w:r w:rsidRPr="0E78C9B2">
        <w:rPr>
          <w:rStyle w:val="StyleUnderline"/>
          <w:rFonts w:ascii="Georgia" w:eastAsia="Georgia" w:hAnsi="Georgia" w:cs="Georgia"/>
          <w:highlight w:val="cyan"/>
        </w:rPr>
        <w:t>national security requires</w:t>
      </w:r>
      <w:r w:rsidRPr="0E78C9B2">
        <w:rPr>
          <w:rStyle w:val="StyleUnderline"/>
          <w:rFonts w:ascii="Georgia" w:eastAsia="Georgia" w:hAnsi="Georgia" w:cs="Georgia"/>
        </w:rPr>
        <w:t xml:space="preserve"> catalyzing and accelerating growth of a vibrant, </w:t>
      </w:r>
      <w:r w:rsidRPr="0E78C9B2">
        <w:rPr>
          <w:rStyle w:val="Emphasis"/>
          <w:rFonts w:ascii="Georgia" w:eastAsia="Georgia" w:hAnsi="Georgia" w:cs="Georgia"/>
          <w:bCs/>
          <w:highlight w:val="cyan"/>
        </w:rPr>
        <w:t>private US industrial</w:t>
      </w:r>
      <w:r w:rsidRPr="0E78C9B2">
        <w:rPr>
          <w:rStyle w:val="Emphasis"/>
          <w:rFonts w:ascii="Georgia" w:eastAsia="Georgia" w:hAnsi="Georgia" w:cs="Georgia"/>
          <w:bCs/>
        </w:rPr>
        <w:t xml:space="preserve"> </w:t>
      </w:r>
      <w:r w:rsidRPr="0E78C9B2">
        <w:rPr>
          <w:rFonts w:ascii="Georgia" w:eastAsia="Georgia" w:hAnsi="Georgia" w:cs="Georgia"/>
        </w:rPr>
        <w:t>and cultural</w:t>
      </w:r>
      <w:r w:rsidRPr="0E78C9B2">
        <w:rPr>
          <w:rStyle w:val="StyleUnderline"/>
          <w:rFonts w:ascii="Georgia" w:eastAsia="Georgia" w:hAnsi="Georgia" w:cs="Georgia"/>
        </w:rPr>
        <w:t xml:space="preserve"> </w:t>
      </w:r>
      <w:r w:rsidRPr="0E78C9B2">
        <w:rPr>
          <w:rStyle w:val="Emphasis"/>
          <w:rFonts w:ascii="Georgia" w:eastAsia="Georgia" w:hAnsi="Georgia" w:cs="Georgia"/>
          <w:bCs/>
          <w:highlight w:val="cyan"/>
        </w:rPr>
        <w:t>expansion into the Solar System.</w:t>
      </w:r>
      <w:r w:rsidRPr="0E78C9B2">
        <w:rPr>
          <w:rStyle w:val="StyleUnderline"/>
          <w:rFonts w:ascii="Georgia" w:eastAsia="Georgia" w:hAnsi="Georgia" w:cs="Georgia"/>
        </w:rPr>
        <w:t xml:space="preserve"> Human visitation and eventual settlement beyond the Earth require sustaining visionary leaders, aided by, and aiding, US national</w:t>
      </w:r>
      <w:r w:rsidRPr="0E78C9B2">
        <w:rPr>
          <w:rFonts w:ascii="Georgia" w:eastAsia="Georgia" w:hAnsi="Georgia" w:cs="Georgia"/>
        </w:rPr>
        <w:t xml:space="preserve"> </w:t>
      </w:r>
      <w:r w:rsidRPr="0E78C9B2">
        <w:rPr>
          <w:rStyle w:val="StyleUnderline"/>
          <w:rFonts w:ascii="Georgia" w:eastAsia="Georgia" w:hAnsi="Georgia" w:cs="Georgia"/>
        </w:rPr>
        <w:t xml:space="preserve">security. </w:t>
      </w:r>
      <w:r w:rsidRPr="0E78C9B2">
        <w:rPr>
          <w:rStyle w:val="Emphasis"/>
          <w:rFonts w:ascii="Georgia" w:eastAsia="Georgia" w:hAnsi="Georgia" w:cs="Georgia"/>
          <w:bCs/>
        </w:rPr>
        <w:t xml:space="preserve">A recurring </w:t>
      </w:r>
      <w:r w:rsidRPr="0E78C9B2">
        <w:rPr>
          <w:rStyle w:val="Emphasis"/>
          <w:rFonts w:ascii="Georgia" w:eastAsia="Georgia" w:hAnsi="Georgia" w:cs="Georgia"/>
          <w:bCs/>
          <w:highlight w:val="cyan"/>
        </w:rPr>
        <w:t>theme in US policy is</w:t>
      </w:r>
      <w:r w:rsidRPr="0E78C9B2">
        <w:rPr>
          <w:rStyle w:val="Emphasis"/>
          <w:rFonts w:ascii="Georgia" w:eastAsia="Georgia" w:hAnsi="Georgia" w:cs="Georgia"/>
          <w:bCs/>
        </w:rPr>
        <w:t xml:space="preserve"> “maintaining and </w:t>
      </w:r>
      <w:r w:rsidRPr="0E78C9B2">
        <w:rPr>
          <w:rStyle w:val="Emphasis"/>
          <w:rFonts w:ascii="Georgia" w:eastAsia="Georgia" w:hAnsi="Georgia" w:cs="Georgia"/>
          <w:bCs/>
          <w:highlight w:val="cyan"/>
        </w:rPr>
        <w:t>advancing</w:t>
      </w:r>
      <w:r w:rsidRPr="0E78C9B2">
        <w:rPr>
          <w:rStyle w:val="Emphasis"/>
          <w:rFonts w:ascii="Georgia" w:eastAsia="Georgia" w:hAnsi="Georgia" w:cs="Georgia"/>
          <w:bCs/>
        </w:rPr>
        <w:t xml:space="preserve"> </w:t>
      </w:r>
      <w:r w:rsidRPr="0E78C9B2">
        <w:rPr>
          <w:rStyle w:val="Emphasis"/>
          <w:rFonts w:ascii="Georgia" w:eastAsia="Georgia" w:hAnsi="Georgia" w:cs="Georgia"/>
          <w:bCs/>
          <w:highlight w:val="cyan"/>
        </w:rPr>
        <w:t>United States dominance</w:t>
      </w:r>
      <w:r w:rsidRPr="0E78C9B2">
        <w:rPr>
          <w:rStyle w:val="Emphasis"/>
          <w:rFonts w:ascii="Georgia" w:eastAsia="Georgia" w:hAnsi="Georgia" w:cs="Georgia"/>
          <w:bCs/>
        </w:rPr>
        <w:t xml:space="preserve"> and strategic leadership </w:t>
      </w:r>
      <w:r w:rsidRPr="0E78C9B2">
        <w:rPr>
          <w:rStyle w:val="Emphasis"/>
          <w:rFonts w:ascii="Georgia" w:eastAsia="Georgia" w:hAnsi="Georgia" w:cs="Georgia"/>
          <w:bCs/>
          <w:highlight w:val="cyan"/>
        </w:rPr>
        <w:t>in space</w:t>
      </w:r>
      <w:r w:rsidRPr="0E78C9B2">
        <w:rPr>
          <w:rStyle w:val="Emphasis"/>
          <w:rFonts w:ascii="Georgia" w:eastAsia="Georgia" w:hAnsi="Georgia" w:cs="Georgia"/>
          <w:bCs/>
        </w:rPr>
        <w:t xml:space="preserve">” because </w:t>
      </w:r>
      <w:r w:rsidRPr="0E78C9B2">
        <w:rPr>
          <w:rStyle w:val="Emphasis"/>
          <w:rFonts w:ascii="Georgia" w:eastAsia="Georgia" w:hAnsi="Georgia" w:cs="Georgia"/>
          <w:bCs/>
          <w:highlight w:val="cyan"/>
        </w:rPr>
        <w:t>US global competitors</w:t>
      </w:r>
      <w:r w:rsidRPr="0E78C9B2">
        <w:rPr>
          <w:rStyle w:val="Emphasis"/>
          <w:rFonts w:ascii="Georgia" w:eastAsia="Georgia" w:hAnsi="Georgia" w:cs="Georgia"/>
          <w:bCs/>
        </w:rPr>
        <w:t xml:space="preserve"> and adversaries are competent and </w:t>
      </w:r>
      <w:r w:rsidRPr="0E78C9B2">
        <w:rPr>
          <w:rStyle w:val="Emphasis"/>
          <w:rFonts w:ascii="Georgia" w:eastAsia="Georgia" w:hAnsi="Georgia" w:cs="Georgia"/>
          <w:bCs/>
          <w:highlight w:val="cyan"/>
        </w:rPr>
        <w:t>capable of outpacing American</w:t>
      </w:r>
      <w:r w:rsidRPr="0E78C9B2">
        <w:rPr>
          <w:rStyle w:val="Emphasis"/>
          <w:rFonts w:ascii="Georgia" w:eastAsia="Georgia" w:hAnsi="Georgia" w:cs="Georgia"/>
          <w:bCs/>
        </w:rPr>
        <w:t xml:space="preserve"> space </w:t>
      </w:r>
      <w:r w:rsidRPr="0E78C9B2">
        <w:rPr>
          <w:rStyle w:val="Emphasis"/>
          <w:rFonts w:ascii="Georgia" w:eastAsia="Georgia" w:hAnsi="Georgia" w:cs="Georgia"/>
          <w:bCs/>
          <w:highlight w:val="cyan"/>
        </w:rPr>
        <w:t>capabilities</w:t>
      </w:r>
      <w:r w:rsidRPr="0E78C9B2">
        <w:rPr>
          <w:rStyle w:val="Emphasis"/>
          <w:rFonts w:ascii="Georgia" w:eastAsia="Georgia" w:hAnsi="Georgia" w:cs="Georgia"/>
          <w:bCs/>
        </w:rPr>
        <w:t>.</w:t>
      </w:r>
      <w:r w:rsidRPr="0E78C9B2">
        <w:rPr>
          <w:rStyle w:val="StyleUnderline"/>
          <w:rFonts w:ascii="Georgia" w:eastAsia="Georgia" w:hAnsi="Georgia" w:cs="Georgia"/>
        </w:rPr>
        <w:t xml:space="preserve"> </w:t>
      </w:r>
      <w:r w:rsidRPr="0E78C9B2">
        <w:rPr>
          <w:rFonts w:ascii="Georgia" w:eastAsia="Georgia" w:hAnsi="Georgia" w:cs="Georgia"/>
        </w:rPr>
        <w:t xml:space="preserve">72 </w:t>
      </w:r>
      <w:r w:rsidRPr="0E78C9B2">
        <w:rPr>
          <w:rStyle w:val="StyleUnderline"/>
          <w:rFonts w:ascii="Georgia" w:eastAsia="Georgia" w:hAnsi="Georgia" w:cs="Georgia"/>
        </w:rPr>
        <w:t>The stakes are high: At this historic moment, there is a real race for dominance over cislunar access and resources.</w:t>
      </w:r>
      <w:r w:rsidRPr="0E78C9B2">
        <w:rPr>
          <w:rStyle w:val="Emphasis"/>
          <w:rFonts w:ascii="Georgia" w:eastAsia="Georgia" w:hAnsi="Georgia" w:cs="Georgia"/>
          <w:bCs/>
        </w:rPr>
        <w:t xml:space="preserve"> </w:t>
      </w:r>
      <w:r>
        <w:br/>
      </w:r>
      <w:r w:rsidRPr="0E78C9B2">
        <w:rPr>
          <w:rStyle w:val="Emphasis"/>
          <w:rFonts w:ascii="Georgia" w:eastAsia="Georgia" w:hAnsi="Georgia" w:cs="Georgia"/>
          <w:bCs/>
        </w:rPr>
        <w:t xml:space="preserve">Regulations Should Foster US Commercial Space as a National Asset </w:t>
      </w:r>
      <w:r>
        <w:br/>
      </w:r>
      <w:r w:rsidRPr="0E78C9B2">
        <w:rPr>
          <w:rStyle w:val="Emphasis"/>
          <w:rFonts w:ascii="Georgia" w:eastAsia="Georgia" w:hAnsi="Georgia" w:cs="Georgia"/>
          <w:bCs/>
        </w:rPr>
        <w:t>Leveraging the reimagination and disruption of terrestrial industries, the US commercial space industry is pushing the frontiers of the United States and global space economics and capabilities.</w:t>
      </w:r>
      <w:r w:rsidRPr="0E78C9B2">
        <w:rPr>
          <w:rFonts w:ascii="Georgia" w:eastAsia="Georgia" w:hAnsi="Georgia" w:cs="Georgia"/>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E78C9B2">
        <w:rPr>
          <w:rFonts w:ascii="Georgia" w:eastAsia="Georgia" w:hAnsi="Georgia" w:cs="Georgia"/>
        </w:rPr>
        <w:t>research</w:t>
      </w:r>
      <w:proofErr w:type="gramEnd"/>
      <w:r w:rsidRPr="0E78C9B2">
        <w:rPr>
          <w:rFonts w:ascii="Georgia" w:eastAsia="Georgia" w:hAnsi="Georgia" w:cs="Georgia"/>
        </w:rPr>
        <w:t xml:space="preserve"> and development (R&amp;D), procurement and regulatory policies and processes.</w:t>
      </w:r>
      <w:r w:rsidRPr="0E78C9B2">
        <w:rPr>
          <w:rStyle w:val="StyleUnderline"/>
          <w:rFonts w:ascii="Georgia" w:eastAsia="Georgia" w:hAnsi="Georgia" w:cs="Georgia"/>
        </w:rPr>
        <w:t xml:space="preserve"> </w:t>
      </w:r>
      <w:r w:rsidRPr="0E78C9B2">
        <w:rPr>
          <w:rStyle w:val="Emphasis"/>
          <w:rFonts w:ascii="Georgia" w:eastAsia="Georgia" w:hAnsi="Georgia" w:cs="Georgia"/>
          <w:bCs/>
          <w:highlight w:val="cyan"/>
        </w:rPr>
        <w:t>US regulations must ensure that US companies lead in commercial space</w:t>
      </w:r>
      <w:r w:rsidRPr="0E78C9B2">
        <w:rPr>
          <w:rStyle w:val="Emphasis"/>
          <w:rFonts w:ascii="Georgia" w:eastAsia="Georgia" w:hAnsi="Georgia" w:cs="Georgia"/>
          <w:bCs/>
        </w:rPr>
        <w:t>.</w:t>
      </w:r>
      <w:r w:rsidRPr="0E78C9B2">
        <w:rPr>
          <w:rStyle w:val="StyleUnderline"/>
          <w:rFonts w:ascii="Georgia" w:eastAsia="Georgia" w:hAnsi="Georgia" w:cs="Georgia"/>
        </w:rPr>
        <w:t xml:space="preserve"> </w:t>
      </w:r>
      <w:r w:rsidRPr="0E78C9B2">
        <w:rPr>
          <w:rFonts w:ascii="Georgia" w:eastAsia="Georgia" w:hAnsi="Georgia" w:cs="Georgia"/>
        </w:rPr>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783F5BE9" w14:textId="77777777" w:rsidR="00C56CBC" w:rsidRPr="00B55AD5" w:rsidRDefault="00C56CBC" w:rsidP="00C56CBC">
      <w:pPr>
        <w:rPr>
          <w:rFonts w:ascii="Georgia" w:eastAsia="Georgia" w:hAnsi="Georgia" w:cs="Georgia"/>
        </w:rPr>
      </w:pPr>
      <w:r w:rsidRPr="0E78C9B2">
        <w:rPr>
          <w:rFonts w:ascii="Georgia" w:eastAsia="Georgia" w:hAnsi="Georgia" w:cs="Georgia"/>
        </w:rPr>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31B5DFFF" w14:textId="77777777" w:rsidR="00C56CBC" w:rsidRPr="00B55AD5" w:rsidRDefault="00C56CBC" w:rsidP="00C56CBC">
      <w:pPr>
        <w:rPr>
          <w:rFonts w:ascii="Georgia" w:eastAsia="Georgia" w:hAnsi="Georgia" w:cs="Georgia"/>
        </w:rPr>
      </w:pPr>
      <w:r w:rsidRPr="0E78C9B2">
        <w:rPr>
          <w:rFonts w:ascii="Georgia" w:eastAsia="Georgia" w:hAnsi="Georgia" w:cs="Georgia"/>
        </w:rPr>
        <w:t>Space as Existential Terrain for National Security</w:t>
      </w:r>
      <w:r>
        <w:br/>
      </w:r>
      <w:r>
        <w:br/>
      </w:r>
      <w:r w:rsidRPr="0E78C9B2">
        <w:rPr>
          <w:rFonts w:ascii="Georgia" w:eastAsia="Georgia" w:hAnsi="Georgia" w:cs="Georgia"/>
        </w:rPr>
        <w:t xml:space="preserve">In this Digital Era, </w:t>
      </w:r>
      <w:r w:rsidRPr="0E78C9B2">
        <w:rPr>
          <w:rStyle w:val="Emphasis"/>
          <w:rFonts w:ascii="Georgia" w:eastAsia="Georgia" w:hAnsi="Georgia" w:cs="Georgia"/>
          <w:bCs/>
          <w:highlight w:val="cyan"/>
        </w:rPr>
        <w:t>space</w:t>
      </w:r>
      <w:r w:rsidRPr="0E78C9B2">
        <w:rPr>
          <w:rStyle w:val="StyleUnderline"/>
          <w:rFonts w:ascii="Georgia" w:eastAsia="Georgia" w:hAnsi="Georgia" w:cs="Georgia"/>
        </w:rPr>
        <w:t xml:space="preserve"> </w:t>
      </w:r>
      <w:r w:rsidRPr="0E78C9B2">
        <w:rPr>
          <w:rFonts w:ascii="Georgia" w:eastAsia="Georgia" w:hAnsi="Georgia" w:cs="Georgia"/>
        </w:rPr>
        <w:t>integrates and</w:t>
      </w:r>
      <w:r w:rsidRPr="0E78C9B2">
        <w:rPr>
          <w:rStyle w:val="StyleUnderline"/>
          <w:rFonts w:ascii="Georgia" w:eastAsia="Georgia" w:hAnsi="Georgia" w:cs="Georgia"/>
        </w:rPr>
        <w:t xml:space="preserve"> </w:t>
      </w:r>
      <w:r w:rsidRPr="0E78C9B2">
        <w:rPr>
          <w:rStyle w:val="Emphasis"/>
          <w:rFonts w:ascii="Georgia" w:eastAsia="Georgia" w:hAnsi="Georgia" w:cs="Georgia"/>
          <w:bCs/>
          <w:highlight w:val="cyan"/>
        </w:rPr>
        <w:t>drives all elements of US national security</w:t>
      </w:r>
      <w:r w:rsidRPr="0E78C9B2">
        <w:rPr>
          <w:rStyle w:val="StyleUnderline"/>
          <w:rFonts w:ascii="Georgia" w:eastAsia="Georgia" w:hAnsi="Georgia" w:cs="Georgia"/>
        </w:rPr>
        <w:t>. The Cold War may be over, but since the early 2010s</w:t>
      </w:r>
      <w:r w:rsidRPr="0E78C9B2">
        <w:rPr>
          <w:rStyle w:val="Emphasis"/>
          <w:rFonts w:ascii="Georgia" w:eastAsia="Georgia" w:hAnsi="Georgia" w:cs="Georgia"/>
          <w:bCs/>
        </w:rPr>
        <w:t xml:space="preserve">, a renewed era of </w:t>
      </w:r>
      <w:r w:rsidRPr="0E78C9B2">
        <w:rPr>
          <w:rStyle w:val="Emphasis"/>
          <w:rFonts w:ascii="Georgia" w:eastAsia="Georgia" w:hAnsi="Georgia" w:cs="Georgia"/>
          <w:bCs/>
          <w:highlight w:val="cyan"/>
        </w:rPr>
        <w:t>great power competition</w:t>
      </w:r>
      <w:r w:rsidRPr="0E78C9B2">
        <w:rPr>
          <w:rStyle w:val="Emphasis"/>
          <w:rFonts w:ascii="Georgia" w:eastAsia="Georgia" w:hAnsi="Georgia" w:cs="Georgia"/>
          <w:bCs/>
        </w:rPr>
        <w:t xml:space="preserve"> has emerged</w:t>
      </w:r>
      <w:r w:rsidRPr="0E78C9B2">
        <w:rPr>
          <w:rStyle w:val="StyleUnderline"/>
          <w:rFonts w:ascii="Georgia" w:eastAsia="Georgia" w:hAnsi="Georgia" w:cs="Georgia"/>
        </w:rPr>
        <w:t xml:space="preserve"> across terrestrial land, air, sea, and cyber domains. </w:t>
      </w:r>
      <w:r w:rsidRPr="0E78C9B2">
        <w:rPr>
          <w:rStyle w:val="Emphasis"/>
          <w:rFonts w:ascii="Georgia" w:eastAsia="Georgia" w:hAnsi="Georgia" w:cs="Georgia"/>
          <w:bCs/>
        </w:rPr>
        <w:t xml:space="preserve">This competition </w:t>
      </w:r>
      <w:r w:rsidRPr="0E78C9B2">
        <w:rPr>
          <w:rStyle w:val="Emphasis"/>
          <w:rFonts w:ascii="Georgia" w:eastAsia="Georgia" w:hAnsi="Georgia" w:cs="Georgia"/>
          <w:bCs/>
          <w:highlight w:val="cyan"/>
        </w:rPr>
        <w:t>extends into space</w:t>
      </w:r>
      <w:r w:rsidRPr="0E78C9B2">
        <w:rPr>
          <w:rStyle w:val="Emphasis"/>
          <w:rFonts w:ascii="Georgia" w:eastAsia="Georgia" w:hAnsi="Georgia" w:cs="Georgia"/>
          <w:bCs/>
        </w:rPr>
        <w:t>,</w:t>
      </w:r>
      <w:r w:rsidRPr="0E78C9B2">
        <w:rPr>
          <w:rFonts w:ascii="Georgia" w:eastAsia="Georgia" w:hAnsi="Georgia" w:cs="Georgia"/>
        </w:rPr>
        <w:t xml:space="preserve"> where a great game ensues.79 </w:t>
      </w:r>
      <w:r w:rsidRPr="0E78C9B2">
        <w:rPr>
          <w:rStyle w:val="StyleUnderline"/>
          <w:rFonts w:ascii="Georgia" w:eastAsia="Georgia" w:hAnsi="Georgia" w:cs="Georgia"/>
        </w:rPr>
        <w:t xml:space="preserve">Space is no longer an uncontested or sanctuary domain. Competent and </w:t>
      </w:r>
      <w:r w:rsidRPr="0E78C9B2">
        <w:rPr>
          <w:rStyle w:val="Emphasis"/>
          <w:rFonts w:ascii="Georgia" w:eastAsia="Georgia" w:hAnsi="Georgia" w:cs="Georgia"/>
          <w:bCs/>
        </w:rPr>
        <w:t>capable global competitors and peer adversaries are challenging US military</w:t>
      </w:r>
      <w:r w:rsidRPr="0E78C9B2">
        <w:rPr>
          <w:rStyle w:val="StyleUnderline"/>
          <w:rFonts w:ascii="Georgia" w:eastAsia="Georgia" w:hAnsi="Georgia" w:cs="Georgia"/>
        </w:rPr>
        <w:t xml:space="preserve">, commercial, and civil space interests. The United States, along with its allies and partners, has had to accept and anticipate that </w:t>
      </w:r>
      <w:r w:rsidRPr="0E78C9B2">
        <w:rPr>
          <w:rStyle w:val="Emphasis"/>
          <w:rFonts w:ascii="Georgia" w:eastAsia="Georgia" w:hAnsi="Georgia" w:cs="Georgia"/>
          <w:bCs/>
          <w:highlight w:val="cyan"/>
        </w:rPr>
        <w:t>space may be a warfighting domain</w:t>
      </w:r>
      <w:r w:rsidRPr="0E78C9B2">
        <w:rPr>
          <w:rStyle w:val="StyleUnderline"/>
          <w:rFonts w:ascii="Georgia" w:eastAsia="Georgia" w:hAnsi="Georgia" w:cs="Georgia"/>
        </w:rPr>
        <w:t>, as suggested primarily by Russian and Chinese counter-space capabilities, military operations, and declarative statements.</w:t>
      </w:r>
      <w:r w:rsidRPr="0E78C9B2">
        <w:rPr>
          <w:rFonts w:ascii="Georgia" w:eastAsia="Georgia" w:hAnsi="Georgia" w:cs="Georgia"/>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E78C9B2">
        <w:rPr>
          <w:rStyle w:val="StyleUnderline"/>
          <w:rFonts w:ascii="Georgia" w:eastAsia="Georgia" w:hAnsi="Georgia" w:cs="Georgia"/>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295F1846" w14:textId="77777777" w:rsidR="00C56CBC" w:rsidRPr="007C4BD0" w:rsidRDefault="00C56CBC" w:rsidP="00C56CBC"/>
    <w:p w14:paraId="3DC2D18E" w14:textId="77777777" w:rsidR="00C56CBC" w:rsidRDefault="00C56CBC">
      <w:pPr>
        <w:rPr>
          <w:rFonts w:asciiTheme="minorHAnsi" w:hAnsiTheme="minorHAnsi" w:cstheme="minorBidi"/>
        </w:rPr>
      </w:pPr>
    </w:p>
    <w:sectPr w:rsidR="00C56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Roboto">
    <w:altName w:val="Roboto"/>
    <w:charset w:val="00"/>
    <w:family w:val="auto"/>
    <w:pitch w:val="variable"/>
    <w:sig w:usb0="E00002FF" w:usb1="5000205B" w:usb2="00000020" w:usb3="00000000" w:csb0="0000019F"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B02A74"/>
    <w:multiLevelType w:val="hybridMultilevel"/>
    <w:tmpl w:val="18582642"/>
    <w:lvl w:ilvl="0" w:tplc="0CEE83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D7095D"/>
    <w:multiLevelType w:val="hybridMultilevel"/>
    <w:tmpl w:val="4B5EA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60FB"/>
    <w:rsid w:val="000139A3"/>
    <w:rsid w:val="00026EA8"/>
    <w:rsid w:val="000560FB"/>
    <w:rsid w:val="00100833"/>
    <w:rsid w:val="00104529"/>
    <w:rsid w:val="00105942"/>
    <w:rsid w:val="00107396"/>
    <w:rsid w:val="00144A4C"/>
    <w:rsid w:val="00176AB0"/>
    <w:rsid w:val="00177B7D"/>
    <w:rsid w:val="0018322D"/>
    <w:rsid w:val="001A2D69"/>
    <w:rsid w:val="001B5776"/>
    <w:rsid w:val="001C4AE9"/>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2F97"/>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971"/>
    <w:rsid w:val="007C4BD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2542C"/>
    <w:rsid w:val="00C56CB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7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F9ABD"/>
  <w15:chartTrackingRefBased/>
  <w15:docId w15:val="{CCEA3E3B-AFAC-4147-9134-CDE1AA96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2D69"/>
    <w:rPr>
      <w:rFonts w:ascii="Calibri" w:hAnsi="Calibri" w:cs="Calibri"/>
    </w:rPr>
  </w:style>
  <w:style w:type="paragraph" w:styleId="Heading1">
    <w:name w:val="heading 1"/>
    <w:aliases w:val="Pocket"/>
    <w:basedOn w:val="Normal"/>
    <w:next w:val="Normal"/>
    <w:link w:val="Heading1Char"/>
    <w:qFormat/>
    <w:rsid w:val="001A2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2D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1A2D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AG,T"/>
    <w:basedOn w:val="Normal"/>
    <w:next w:val="Normal"/>
    <w:link w:val="Heading4Char"/>
    <w:uiPriority w:val="3"/>
    <w:unhideWhenUsed/>
    <w:qFormat/>
    <w:rsid w:val="001A2D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2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D69"/>
  </w:style>
  <w:style w:type="character" w:customStyle="1" w:styleId="Heading1Char">
    <w:name w:val="Heading 1 Char"/>
    <w:aliases w:val="Pocket Char"/>
    <w:basedOn w:val="DefaultParagraphFont"/>
    <w:link w:val="Heading1"/>
    <w:rsid w:val="001A2D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2D6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1A2D6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1A2D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B"/>
    <w:basedOn w:val="DefaultParagraphFont"/>
    <w:link w:val="textbold"/>
    <w:uiPriority w:val="7"/>
    <w:qFormat/>
    <w:rsid w:val="001A2D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2D69"/>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Minimized Char,Intense Emphasis3,Italic,cite"/>
    <w:basedOn w:val="DefaultParagraphFont"/>
    <w:uiPriority w:val="6"/>
    <w:qFormat/>
    <w:rsid w:val="001A2D6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1A2D69"/>
    <w:rPr>
      <w:color w:val="auto"/>
      <w:u w:val="none"/>
    </w:rPr>
  </w:style>
  <w:style w:type="character" w:styleId="FollowedHyperlink">
    <w:name w:val="FollowedHyperlink"/>
    <w:basedOn w:val="DefaultParagraphFont"/>
    <w:uiPriority w:val="99"/>
    <w:semiHidden/>
    <w:unhideWhenUsed/>
    <w:rsid w:val="001A2D69"/>
    <w:rPr>
      <w:color w:val="auto"/>
      <w:u w:val="none"/>
    </w:rPr>
  </w:style>
  <w:style w:type="paragraph" w:customStyle="1" w:styleId="UnderlinePara">
    <w:name w:val="Underline Para"/>
    <w:basedOn w:val="Normal"/>
    <w:uiPriority w:val="6"/>
    <w:qFormat/>
    <w:rsid w:val="000560FB"/>
    <w:pPr>
      <w:widowControl w:val="0"/>
      <w:suppressAutoHyphens/>
      <w:spacing w:after="200" w:line="240" w:lineRule="auto"/>
      <w:contextualSpacing/>
    </w:pPr>
    <w:rPr>
      <w:rFonts w:asciiTheme="minorHAnsi" w:eastAsiaTheme="minorEastAsia" w:hAnsiTheme="minorHAnsi" w:cstheme="minorBidi"/>
      <w:szCs w:val="24"/>
      <w:u w:val="single"/>
    </w:rPr>
  </w:style>
  <w:style w:type="paragraph" w:customStyle="1" w:styleId="textbold">
    <w:name w:val="text bold"/>
    <w:basedOn w:val="Normal"/>
    <w:link w:val="Emphasis"/>
    <w:uiPriority w:val="7"/>
    <w:qFormat/>
    <w:rsid w:val="000560FB"/>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3,ca"/>
    <w:basedOn w:val="Heading1"/>
    <w:link w:val="Hyperlink"/>
    <w:autoRedefine/>
    <w:uiPriority w:val="99"/>
    <w:qFormat/>
    <w:rsid w:val="007C4BD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56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aceinspace.com/2019/12/nato-secretary-general-stoltenberg-no-weapons-in-space/" TargetMode="External"/><Relationship Id="rId13" Type="http://schemas.openxmlformats.org/officeDocument/2006/relationships/hyperlink" Target="https://www.routledge.com/Privatizing-Peace-How-Commerce-Can-Reduce-Conflict-in-Space/Cobb/p/book/97803673378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nytimes.com/2018/07/11/opinion/what-america-gets-out-of-nato.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litico.com/f/?id=00000177-9349-d713-a777-d7cfce4b0000" TargetMode="Externa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files.ethz.ch/isn/124749/ESPI_Perspectives_40.pdf" TargetMode="External"/><Relationship Id="rId5" Type="http://schemas.openxmlformats.org/officeDocument/2006/relationships/webSettings" Target="webSettings.xml"/><Relationship Id="rId15" Type="http://schemas.openxmlformats.org/officeDocument/2006/relationships/hyperlink" Target="https://digitalcommons.lmu.edu/cgi/viewcontent.cgi?article=1708&amp;context=ilr" TargetMode="External"/><Relationship Id="rId10" Type="http://schemas.openxmlformats.org/officeDocument/2006/relationships/hyperlink" Target="https://www.nato.int/cps/en/natohq/who_is_who_49999.htm" TargetMode="External"/><Relationship Id="rId4" Type="http://schemas.openxmlformats.org/officeDocument/2006/relationships/settings" Target="settings.xml"/><Relationship Id="rId9" Type="http://schemas.openxmlformats.org/officeDocument/2006/relationships/hyperlink" Target="https://peaceinspace.com/2019/12/10/nato-foreign-ministers-officially-recognise-space-as-an-operational-domain/" TargetMode="External"/><Relationship Id="rId14" Type="http://schemas.openxmlformats.org/officeDocument/2006/relationships/hyperlink" Target="https://www.fastcompany.com/90606811/jeff-bezos-blue-origin-elon-musk-space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17475</Words>
  <Characters>99610</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3</cp:revision>
  <dcterms:created xsi:type="dcterms:W3CDTF">2022-02-20T03:47:00Z</dcterms:created>
  <dcterms:modified xsi:type="dcterms:W3CDTF">2022-02-20T04:46:00Z</dcterms:modified>
</cp:coreProperties>
</file>