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F0CA" w14:textId="77777777" w:rsidR="003D54A8" w:rsidRDefault="003D54A8" w:rsidP="003D54A8">
      <w:pPr>
        <w:pStyle w:val="Heading1"/>
      </w:pPr>
      <w:r>
        <w:t>AFF – Cosmic Quarry Colonialism</w:t>
      </w:r>
    </w:p>
    <w:p w14:paraId="13DE6ACC" w14:textId="77777777" w:rsidR="003D54A8" w:rsidRDefault="003D54A8" w:rsidP="003D54A8">
      <w:pPr>
        <w:pStyle w:val="Heading2"/>
      </w:pPr>
      <w:r>
        <w:t>1AC</w:t>
      </w:r>
    </w:p>
    <w:p w14:paraId="48501087" w14:textId="77777777" w:rsidR="00DE69DF" w:rsidRDefault="00DE69DF" w:rsidP="00DE69DF">
      <w:pPr>
        <w:pStyle w:val="Heading3"/>
        <w:rPr>
          <w:rFonts w:cs="Calibri"/>
        </w:rPr>
      </w:pPr>
      <w:r w:rsidRPr="006C6EEA">
        <w:rPr>
          <w:rFonts w:cs="Calibri"/>
        </w:rPr>
        <w:t>AC – Advocacy</w:t>
      </w:r>
    </w:p>
    <w:p w14:paraId="4296E21C" w14:textId="77777777" w:rsidR="00DE69DF" w:rsidRPr="001B080B" w:rsidRDefault="00DE69DF" w:rsidP="00DE69DF">
      <w:pPr>
        <w:pStyle w:val="Heading4"/>
      </w:pPr>
      <w:r>
        <w:t xml:space="preserve">Thus, resolved: </w:t>
      </w:r>
      <w:r w:rsidRPr="001B080B">
        <w:t>The appropriation of outer space by private entities is unjust.</w:t>
      </w:r>
    </w:p>
    <w:p w14:paraId="316D288F" w14:textId="77777777" w:rsidR="00DE69DF" w:rsidRPr="00A24CCA" w:rsidRDefault="00DE69DF" w:rsidP="00DE69DF"/>
    <w:p w14:paraId="43B9CE5D" w14:textId="77777777" w:rsidR="00DE69DF" w:rsidRPr="00B55AD5" w:rsidRDefault="00DE69DF" w:rsidP="00DE69DF"/>
    <w:p w14:paraId="1366F704" w14:textId="77777777" w:rsidR="003D54A8" w:rsidRPr="007D0777" w:rsidRDefault="003D54A8" w:rsidP="003D54A8">
      <w:pPr>
        <w:pStyle w:val="Heading3"/>
      </w:pPr>
      <w:r>
        <w:t>1AC – Cosmic Colonialism</w:t>
      </w:r>
    </w:p>
    <w:p w14:paraId="701F1D6E" w14:textId="77777777" w:rsidR="003D54A8" w:rsidRDefault="003D54A8" w:rsidP="003D54A8">
      <w:pPr>
        <w:pStyle w:val="Heading4"/>
      </w:pPr>
      <w:r>
        <w:t>Advantage 1 is Cosmic Colonialism.</w:t>
      </w:r>
    </w:p>
    <w:p w14:paraId="74B90203" w14:textId="77777777" w:rsidR="003D54A8" w:rsidRDefault="003D54A8" w:rsidP="003D54A8"/>
    <w:p w14:paraId="788F336F" w14:textId="77777777" w:rsidR="003D54A8" w:rsidRDefault="003D54A8" w:rsidP="003D54A8">
      <w:pPr>
        <w:pStyle w:val="Heading4"/>
      </w:pPr>
      <w:r>
        <w:t xml:space="preserve">Private appropriation of outer space expands corporate colonialism. </w:t>
      </w:r>
    </w:p>
    <w:p w14:paraId="28B51D64" w14:textId="77777777" w:rsidR="003D54A8" w:rsidRDefault="003D54A8" w:rsidP="003D54A8">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473546BE" w14:textId="77777777" w:rsidR="003D54A8" w:rsidRPr="00BE352B" w:rsidRDefault="003D54A8" w:rsidP="003D54A8">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1E7B074" w14:textId="77777777" w:rsidR="003D54A8" w:rsidRPr="00BE352B" w:rsidRDefault="003D54A8" w:rsidP="003D54A8">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10692C48" w14:textId="77777777" w:rsidR="003D54A8" w:rsidRPr="00BE352B" w:rsidRDefault="003D54A8" w:rsidP="003D54A8">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DD48D57" w14:textId="77777777" w:rsidR="003D54A8" w:rsidRPr="00BE352B" w:rsidRDefault="003D54A8" w:rsidP="003D54A8">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4E3F0B83" w14:textId="77777777" w:rsidR="003D54A8" w:rsidRPr="00BE352B" w:rsidRDefault="003D54A8" w:rsidP="003D54A8">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63A97050" w14:textId="77777777" w:rsidR="003D54A8" w:rsidRPr="00BE352B" w:rsidRDefault="003D54A8" w:rsidP="003D54A8">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76469117" w14:textId="77777777" w:rsidR="003D54A8" w:rsidRPr="00BE352B" w:rsidRDefault="003D54A8" w:rsidP="003D54A8">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C390C01" w14:textId="77777777" w:rsidR="003D54A8" w:rsidRPr="00BE352B" w:rsidRDefault="003D54A8" w:rsidP="003D54A8">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38E4487" w14:textId="77777777" w:rsidR="003D54A8" w:rsidRPr="00BE352B" w:rsidRDefault="003D54A8" w:rsidP="003D54A8">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3E7B16F" w14:textId="77777777" w:rsidR="003D54A8" w:rsidRPr="00BE352B" w:rsidRDefault="003D54A8" w:rsidP="003D54A8">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6A8EA040" w14:textId="7A8CFC47" w:rsidR="003D54A8" w:rsidRDefault="003D54A8" w:rsidP="003D54A8">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0DB72D87" w14:textId="77777777" w:rsidR="00E15C20" w:rsidRDefault="00E15C20" w:rsidP="00E15C20"/>
    <w:p w14:paraId="0BD48D22" w14:textId="77777777" w:rsidR="00F43ACC" w:rsidRDefault="00F43ACC" w:rsidP="00F43ACC">
      <w:pPr>
        <w:pStyle w:val="Heading4"/>
      </w:pPr>
      <w:r>
        <w:t>Corporate colonialism necessitates mass launch.</w:t>
      </w:r>
    </w:p>
    <w:p w14:paraId="74370B45" w14:textId="77777777" w:rsidR="00F43ACC" w:rsidRPr="00080423" w:rsidRDefault="00F43ACC" w:rsidP="00F43ACC">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EB83F90" w14:textId="77777777" w:rsidR="00F43ACC" w:rsidRDefault="00F43ACC" w:rsidP="00F43ACC">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7D6B6DEC" w14:textId="77777777" w:rsidR="00F43ACC" w:rsidRDefault="00F43ACC" w:rsidP="00F43ACC">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1D64E542" w14:textId="77777777" w:rsidR="00F43ACC" w:rsidRDefault="00F43ACC" w:rsidP="00F43ACC">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42BBC575" w14:textId="77777777" w:rsidR="00F43ACC" w:rsidRDefault="00F43ACC" w:rsidP="00F43ACC">
      <w:pPr>
        <w:rPr>
          <w:rStyle w:val="Emphasis"/>
        </w:rPr>
      </w:pPr>
    </w:p>
    <w:p w14:paraId="3892E0FC" w14:textId="77777777" w:rsidR="00F43ACC" w:rsidRPr="00E1259F" w:rsidRDefault="00F43ACC" w:rsidP="00F43ACC">
      <w:pPr>
        <w:pStyle w:val="Heading4"/>
        <w:rPr>
          <w:iCs w:val="0"/>
          <w:u w:val="single"/>
        </w:rPr>
      </w:pPr>
      <w:r>
        <w:t>That depletes the ozone layer, open the floodgates for existential UV floods, and leaves residual black carbon.</w:t>
      </w:r>
    </w:p>
    <w:p w14:paraId="75CE0853" w14:textId="77777777" w:rsidR="00F43ACC" w:rsidRPr="00F96E30" w:rsidRDefault="00F43ACC" w:rsidP="00F43ACC">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C223DC0" w14:textId="77777777" w:rsidR="00F43ACC" w:rsidRDefault="00F43ACC" w:rsidP="00F43ACC">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8A7FAA4" w14:textId="77777777" w:rsidR="00F43ACC" w:rsidRDefault="00F43ACC" w:rsidP="00F43ACC">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F474436" w14:textId="77777777" w:rsidR="00F43ACC" w:rsidRDefault="00F43ACC" w:rsidP="00F43ACC">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1C10B545" w14:textId="77777777" w:rsidR="00F43ACC" w:rsidRDefault="00F43ACC" w:rsidP="00F43ACC">
      <w:r>
        <w:t>“IT’S A CALL FOR MORE RESEARCH IN THIS AREA TO KNOW EXACTLY WHAT WE’RE PUTTING INTO THE UPPER ATMOSPHERE AND IN WHAT QUANTITIES.”</w:t>
      </w:r>
    </w:p>
    <w:p w14:paraId="4806D00A" w14:textId="77777777" w:rsidR="00F43ACC" w:rsidRDefault="00F43ACC" w:rsidP="00F43ACC">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867DD68" w14:textId="77777777" w:rsidR="00F43ACC" w:rsidRDefault="00F43ACC" w:rsidP="00F43ACC">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53A5CD73" w14:textId="77777777" w:rsidR="00F43ACC" w:rsidRDefault="00F43ACC" w:rsidP="00F43ACC">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AC7997C" w14:textId="77777777" w:rsidR="00F43ACC" w:rsidRPr="00F950A1" w:rsidRDefault="00F43ACC" w:rsidP="00F43ACC">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7657E251" w14:textId="77777777" w:rsidR="00F43ACC" w:rsidRDefault="00F43ACC" w:rsidP="00F43ACC">
      <w:r>
        <w:t>ALL KINDS OF ROCKETS PRODUCE THESE EMISSIONS, BUT SOME TYPES OF VEHICLES PRODUCE MORE THAN OTHERS</w:t>
      </w:r>
    </w:p>
    <w:p w14:paraId="24922714" w14:textId="77777777" w:rsidR="00F43ACC" w:rsidRPr="00F950A1" w:rsidRDefault="00F43ACC" w:rsidP="00F43ACC">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5F1E23D" w14:textId="77777777" w:rsidR="00F43ACC" w:rsidRPr="00F950A1" w:rsidRDefault="00F43ACC" w:rsidP="00F43ACC">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7B810BEF" w14:textId="77777777" w:rsidR="00F43ACC" w:rsidRPr="00F950A1" w:rsidRDefault="00F43ACC" w:rsidP="00F43ACC">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20B3BE7F" w14:textId="77777777" w:rsidR="00F43ACC" w:rsidRDefault="00F43ACC" w:rsidP="00F43ACC">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A9FCC8E" w14:textId="77777777" w:rsidR="00F43ACC" w:rsidRDefault="00F43ACC" w:rsidP="00F43ACC">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4F7722D3" w14:textId="77777777" w:rsidR="00F43ACC" w:rsidRDefault="00F43ACC" w:rsidP="00F43ACC">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287FDE2F" w14:textId="77777777" w:rsidR="00F43ACC" w:rsidRPr="00C929FF" w:rsidRDefault="00F43ACC" w:rsidP="00F43ACC">
      <w:pPr>
        <w:rPr>
          <w:rStyle w:val="Emphasis"/>
        </w:rPr>
      </w:pPr>
    </w:p>
    <w:p w14:paraId="4C7B6945" w14:textId="77777777" w:rsidR="00F43ACC" w:rsidRPr="003F2E74" w:rsidRDefault="00F43ACC" w:rsidP="00F43ACC">
      <w:pPr>
        <w:pStyle w:val="Heading4"/>
        <w:rPr>
          <w:rStyle w:val="Style13ptBold"/>
          <w:b/>
          <w:bCs w:val="0"/>
        </w:rPr>
      </w:pPr>
      <w:r w:rsidRPr="003F2E74">
        <w:rPr>
          <w:rStyle w:val="Style13ptBold"/>
          <w:b/>
        </w:rPr>
        <w:t>Ozone collapse causes extinction.</w:t>
      </w:r>
    </w:p>
    <w:p w14:paraId="35825EBF" w14:textId="77777777" w:rsidR="00F43ACC" w:rsidRPr="00E14CC9" w:rsidRDefault="00F43ACC" w:rsidP="00F43ACC">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579A7B1" w14:textId="77777777" w:rsidR="00F43ACC" w:rsidRPr="00E07AE1" w:rsidRDefault="00F43ACC" w:rsidP="00F43ACC">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7231722" w14:textId="77777777" w:rsidR="00F43ACC" w:rsidRDefault="00F43ACC" w:rsidP="00F43ACC">
      <w:r>
        <w:t>Numerous episodes of mass extinction occurred in the geological past. One of the most notorious ones caused the extinction of dinosaurs about 66 million years ago. Their destruction was believed to have been caused by an asteroid hitting the Earth.</w:t>
      </w:r>
    </w:p>
    <w:p w14:paraId="683B210E" w14:textId="77777777" w:rsidR="00F43ACC" w:rsidRDefault="00F43ACC" w:rsidP="00F43ACC">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F700EA5" w14:textId="77777777" w:rsidR="00F43ACC" w:rsidRDefault="00F43ACC" w:rsidP="00F43ACC">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48EEB3BF" w14:textId="77777777" w:rsidR="00F43ACC" w:rsidRPr="00E07AE1" w:rsidRDefault="00F43ACC" w:rsidP="00F43AC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08727E22" w14:textId="77777777" w:rsidR="00F43ACC" w:rsidRDefault="00F43ACC" w:rsidP="00F43ACC">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2B5D865D" w14:textId="77777777" w:rsidR="00F43ACC" w:rsidRDefault="00F43ACC" w:rsidP="00F43ACC">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DF8777A" w14:textId="77777777" w:rsidR="00F43ACC" w:rsidRDefault="00F43ACC" w:rsidP="00F43ACC">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00C470F" w14:textId="77777777" w:rsidR="00F43ACC" w:rsidRDefault="00F43ACC" w:rsidP="00F43ACC">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20EC5B7" w14:textId="77777777" w:rsidR="00F43ACC" w:rsidRPr="00E14CC9" w:rsidRDefault="00F43ACC" w:rsidP="00F43ACC">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BC3F152" w14:textId="77777777" w:rsidR="00F43ACC" w:rsidRPr="00E07AE1" w:rsidRDefault="00F43ACC" w:rsidP="00F43ACC">
      <w:pPr>
        <w:rPr>
          <w:rStyle w:val="Emphasis"/>
        </w:rPr>
      </w:pPr>
      <w:r w:rsidRPr="00E07AE1">
        <w:rPr>
          <w:rStyle w:val="Emphasis"/>
        </w:rPr>
        <w:t>From Climate Change to Climate Emergency</w:t>
      </w:r>
    </w:p>
    <w:p w14:paraId="670DB75F" w14:textId="77777777" w:rsidR="00F43ACC" w:rsidRPr="00E07AE1" w:rsidRDefault="00F43ACC" w:rsidP="00F43ACC">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4409686" w14:textId="77777777" w:rsidR="00F43ACC" w:rsidRDefault="00F43ACC" w:rsidP="00F43ACC">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0CDB5272" w14:textId="77777777" w:rsidR="00F43ACC" w:rsidRPr="00E07AE1" w:rsidRDefault="00F43ACC" w:rsidP="00F43ACC">
      <w:pPr>
        <w:rPr>
          <w:rStyle w:val="Emphasis"/>
        </w:rPr>
      </w:pPr>
    </w:p>
    <w:p w14:paraId="54F6A8FE" w14:textId="77777777" w:rsidR="00F43ACC" w:rsidRDefault="00F43ACC" w:rsidP="00F43ACC">
      <w:pPr>
        <w:pStyle w:val="Heading4"/>
        <w:rPr>
          <w:lang w:eastAsia="zh-CN"/>
        </w:rPr>
      </w:pPr>
      <w:r>
        <w:rPr>
          <w:lang w:eastAsia="zh-CN"/>
        </w:rPr>
        <w:t xml:space="preserve">UV floods </w:t>
      </w:r>
      <w:proofErr w:type="spellStart"/>
      <w:r>
        <w:rPr>
          <w:lang w:eastAsia="zh-CN"/>
        </w:rPr>
        <w:t>supress</w:t>
      </w:r>
      <w:proofErr w:type="spellEnd"/>
      <w:r>
        <w:rPr>
          <w:lang w:eastAsia="zh-CN"/>
        </w:rPr>
        <w:t xml:space="preserve"> immune responses and lead to radiation </w:t>
      </w:r>
    </w:p>
    <w:p w14:paraId="15BE005A" w14:textId="77777777" w:rsidR="00F43ACC" w:rsidRPr="00CE2A70" w:rsidRDefault="00F43ACC" w:rsidP="00F43ACC">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35203BA3" w14:textId="77777777" w:rsidR="00F43ACC" w:rsidRDefault="00F43ACC" w:rsidP="00F43ACC">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9E20B0">
        <w:rPr>
          <w:b/>
          <w:bCs/>
          <w:highlight w:val="green"/>
          <w:u w:val="single"/>
        </w:rPr>
        <w:t>Asthma</w:t>
      </w:r>
      <w:proofErr w:type="spellEnd"/>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309CA5DF" w14:textId="77777777" w:rsidR="00F43ACC" w:rsidRDefault="00F43ACC" w:rsidP="00F43ACC">
      <w:pPr>
        <w:rPr>
          <w:rStyle w:val="Hyperlink"/>
          <w:sz w:val="12"/>
        </w:rPr>
      </w:pPr>
    </w:p>
    <w:p w14:paraId="049424B2" w14:textId="77777777" w:rsidR="00F43ACC" w:rsidRDefault="00F43ACC" w:rsidP="00F43ACC">
      <w:pPr>
        <w:pStyle w:val="Heading4"/>
      </w:pPr>
      <w:r>
        <w:t>That causes viruses to human bacterial genome to damage will ensure the next pandemic is existential</w:t>
      </w:r>
    </w:p>
    <w:p w14:paraId="42507B7C" w14:textId="77777777" w:rsidR="00F43ACC" w:rsidRPr="00C95710" w:rsidRDefault="00F43ACC" w:rsidP="00F43AC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49E0E14" w14:textId="77777777" w:rsidR="00F43ACC" w:rsidRDefault="00F43ACC" w:rsidP="00F43ACC">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5E8EDA6C" w14:textId="77777777" w:rsidR="00F43ACC" w:rsidRDefault="00F43ACC" w:rsidP="00F43ACC">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295E542D" w14:textId="77777777" w:rsidR="00F43ACC" w:rsidRDefault="00F43ACC" w:rsidP="00F43ACC">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2D00E41" w14:textId="77777777" w:rsidR="00F43ACC" w:rsidRDefault="00F43ACC" w:rsidP="00F43ACC">
      <w:r>
        <w:t>Changing our environment</w:t>
      </w:r>
    </w:p>
    <w:p w14:paraId="22BF872B" w14:textId="77777777" w:rsidR="00F43ACC" w:rsidRPr="00D81530" w:rsidRDefault="00F43ACC" w:rsidP="00F43ACC">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8B12EE6" w14:textId="77777777" w:rsidR="00F43ACC" w:rsidRDefault="00F43ACC" w:rsidP="00F43AC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06102D3" w14:textId="77777777" w:rsidR="00F43ACC" w:rsidRPr="00D81530" w:rsidRDefault="00F43ACC" w:rsidP="00F43ACC">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4B62741" w14:textId="77777777" w:rsidR="00F43ACC" w:rsidRDefault="00F43ACC" w:rsidP="00F43ACC">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B0CB0D9" w14:textId="77777777" w:rsidR="00F43ACC" w:rsidRDefault="00F43ACC" w:rsidP="00F43ACC">
      <w:r>
        <w:t>Emerging pathogens</w:t>
      </w:r>
    </w:p>
    <w:p w14:paraId="20E92C35" w14:textId="77777777" w:rsidR="00F43ACC" w:rsidRDefault="00F43ACC" w:rsidP="00F43AC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C51A9A6" w14:textId="77777777" w:rsidR="00F43ACC" w:rsidRDefault="00F43ACC" w:rsidP="00F43ACC">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53E60837" w14:textId="77777777" w:rsidR="00F43ACC" w:rsidRDefault="00F43ACC" w:rsidP="00F43ACC">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3AD607B0" w14:textId="77777777" w:rsidR="00F43ACC" w:rsidRDefault="00F43ACC" w:rsidP="00F43ACC">
      <w:r>
        <w:t>The brain</w:t>
      </w:r>
    </w:p>
    <w:p w14:paraId="3FF1BF62" w14:textId="77777777" w:rsidR="00F43ACC" w:rsidRDefault="00F43ACC" w:rsidP="00F43ACC">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3847E147" w14:textId="77777777" w:rsidR="00F43ACC" w:rsidRDefault="00F43ACC" w:rsidP="00F43ACC">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389A2FFE" w14:textId="77777777" w:rsidR="00F43ACC" w:rsidRDefault="00F43ACC" w:rsidP="00F43ACC">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3524F99A" w14:textId="77777777" w:rsidR="003D54A8" w:rsidRPr="003F2E74" w:rsidRDefault="003D54A8" w:rsidP="003D54A8">
      <w:pPr>
        <w:rPr>
          <w:b/>
          <w:bCs/>
          <w:u w:val="single"/>
        </w:rPr>
      </w:pPr>
    </w:p>
    <w:p w14:paraId="4A7C47ED" w14:textId="77777777" w:rsidR="003D54A8" w:rsidRPr="006C6EEA" w:rsidRDefault="003D54A8" w:rsidP="003D54A8">
      <w:pPr>
        <w:pStyle w:val="Heading3"/>
        <w:rPr>
          <w:rFonts w:cs="Calibri"/>
        </w:rPr>
      </w:pPr>
      <w:r>
        <w:rPr>
          <w:rFonts w:cs="Calibri"/>
        </w:rPr>
        <w:t>1</w:t>
      </w:r>
      <w:r w:rsidRPr="006C6EEA">
        <w:rPr>
          <w:rFonts w:cs="Calibri"/>
        </w:rPr>
        <w:t>AC – De</w:t>
      </w:r>
      <w:r>
        <w:rPr>
          <w:rFonts w:cs="Calibri"/>
        </w:rPr>
        <w:t>tritus</w:t>
      </w:r>
    </w:p>
    <w:p w14:paraId="1CE0292A" w14:textId="40D9774A" w:rsidR="003D54A8" w:rsidRPr="006C6EEA" w:rsidRDefault="003D54A8" w:rsidP="003D54A8">
      <w:pPr>
        <w:pStyle w:val="Heading4"/>
        <w:rPr>
          <w:rFonts w:cs="Calibri"/>
        </w:rPr>
      </w:pPr>
      <w:r>
        <w:rPr>
          <w:rFonts w:cs="Calibri"/>
        </w:rPr>
        <w:t xml:space="preserve">Advantage </w:t>
      </w:r>
      <w:r w:rsidR="006F382E">
        <w:rPr>
          <w:rFonts w:cs="Calibri"/>
        </w:rPr>
        <w:t>2</w:t>
      </w:r>
      <w:r>
        <w:rPr>
          <w:rFonts w:cs="Calibri"/>
        </w:rPr>
        <w:t xml:space="preserve"> is Detritus</w:t>
      </w:r>
    </w:p>
    <w:p w14:paraId="5E97F078" w14:textId="77777777" w:rsidR="003D54A8" w:rsidRPr="006C6EEA" w:rsidRDefault="003D54A8" w:rsidP="003D54A8">
      <w:pPr>
        <w:pStyle w:val="Heading4"/>
        <w:rPr>
          <w:rFonts w:cs="Calibri"/>
        </w:rPr>
      </w:pPr>
      <w:r w:rsidRPr="006C6EEA">
        <w:rPr>
          <w:rFonts w:cs="Calibri"/>
        </w:rPr>
        <w:t>Asteroid mining spikes the risk of satellite-dust collisions</w:t>
      </w:r>
    </w:p>
    <w:p w14:paraId="05F11EFD" w14:textId="77777777" w:rsidR="003D54A8" w:rsidRPr="006C6EEA" w:rsidRDefault="003D54A8" w:rsidP="003D54A8">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0" w:history="1">
        <w:r w:rsidRPr="006C6EEA">
          <w:rPr>
            <w:rStyle w:val="Hyperlink"/>
          </w:rPr>
          <w:t>https://www.newscientist.com/article/mg22630235-100-dust-from-asteroid-mining-spells-danger-for-satellites/</w:t>
        </w:r>
      </w:hyperlink>
      <w:r w:rsidRPr="006C6EEA">
        <w:t>~~] TDI</w:t>
      </w:r>
    </w:p>
    <w:p w14:paraId="0E3E78E6" w14:textId="77777777" w:rsidR="003D54A8" w:rsidRPr="006C6EEA" w:rsidRDefault="003D54A8" w:rsidP="003D54A8">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1" w:history="1">
        <w:r w:rsidRPr="006C6EEA">
          <w:rPr>
            <w:rStyle w:val="Hyperlink"/>
          </w:rPr>
          <w:t>https://arxiv.org/pdf/1505.03800.pdf</w:t>
        </w:r>
      </w:hyperlink>
    </w:p>
    <w:p w14:paraId="0DB0D0BF" w14:textId="77777777" w:rsidR="003D54A8" w:rsidRPr="006C6EEA" w:rsidRDefault="003D54A8" w:rsidP="003D54A8">
      <w:r w:rsidRPr="006C6EEA">
        <w:t>NASA chose the second option for its </w:t>
      </w:r>
      <w:hyperlink r:id="rId52" w:history="1">
        <w:r w:rsidRPr="006C6EEA">
          <w:rPr>
            <w:rStyle w:val="Hyperlink"/>
          </w:rPr>
          <w:t>Asteroid Redirect Mission</w:t>
        </w:r>
      </w:hyperlink>
      <w:r w:rsidRPr="006C6EEA">
        <w:t>, which aims to </w:t>
      </w:r>
      <w:hyperlink r:id="rId53"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344E3E9" w14:textId="77777777" w:rsidR="003D54A8" w:rsidRPr="006C6EEA" w:rsidRDefault="003D54A8" w:rsidP="003D54A8">
      <w:r w:rsidRPr="006C6EEA">
        <w:t>According to </w:t>
      </w:r>
      <w:hyperlink r:id="rId54"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4E84826" w14:textId="0FC945AF" w:rsidR="003D54A8" w:rsidRDefault="003D54A8" w:rsidP="003D54A8">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5" w:history="1">
        <w:r w:rsidRPr="006C6EEA">
          <w:rPr>
            <w:rStyle w:val="Hyperlink"/>
          </w:rPr>
          <w:t>arxiv.org/abs/1505.03800</w:t>
        </w:r>
      </w:hyperlink>
      <w:r w:rsidRPr="006C6EEA">
        <w:t>).</w:t>
      </w:r>
    </w:p>
    <w:p w14:paraId="2E249FDD" w14:textId="77777777" w:rsidR="003D54A8" w:rsidRPr="006C6EEA" w:rsidRDefault="003D54A8" w:rsidP="003D54A8">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E15B4C1" w14:textId="77777777" w:rsidR="003D54A8" w:rsidRPr="006C6EEA" w:rsidRDefault="003D54A8" w:rsidP="003D54A8">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6" w:history="1">
        <w:r w:rsidRPr="006C6EEA">
          <w:rPr>
            <w:rStyle w:val="Hyperlink"/>
          </w:rPr>
          <w:t>https://newrepublic.com/article/160303/monetizing-final-frontier</w:t>
        </w:r>
      </w:hyperlink>
      <w:r w:rsidRPr="006C6EEA">
        <w:t>] TDI</w:t>
      </w:r>
    </w:p>
    <w:p w14:paraId="31C4374A" w14:textId="77777777" w:rsidR="003D54A8" w:rsidRPr="006C6EEA" w:rsidRDefault="003D54A8" w:rsidP="003D54A8">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F89F04B" w14:textId="77777777" w:rsidR="003D54A8" w:rsidRPr="00A96A1A" w:rsidRDefault="003D54A8" w:rsidP="003D54A8">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57"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9D441FD" w14:textId="77777777" w:rsidR="003D54A8" w:rsidRPr="00A96A1A" w:rsidRDefault="003D54A8" w:rsidP="003D54A8">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EF47175" w14:textId="77777777" w:rsidR="003D54A8" w:rsidRPr="00A96A1A" w:rsidRDefault="003D54A8" w:rsidP="003D54A8">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58" w:tgtFrame="_blank" w:history="1">
        <w:r w:rsidRPr="00A96A1A">
          <w:rPr>
            <w:rStyle w:val="Hyperlink"/>
            <w:sz w:val="12"/>
            <w:szCs w:val="12"/>
          </w:rPr>
          <w:t>bust illegal deforestation</w:t>
        </w:r>
      </w:hyperlink>
      <w:r w:rsidRPr="00A96A1A">
        <w:rPr>
          <w:sz w:val="12"/>
          <w:szCs w:val="12"/>
        </w:rPr>
        <w:t>.</w:t>
      </w:r>
    </w:p>
    <w:p w14:paraId="62B17ABB" w14:textId="77777777" w:rsidR="003D54A8" w:rsidRPr="00A96A1A" w:rsidRDefault="003D54A8" w:rsidP="003D54A8">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sidR="00E15C20">
        <w:rPr>
          <w:szCs w:val="24"/>
        </w:rPr>
        <w:fldChar w:fldCharType="begin"/>
      </w:r>
      <w:r w:rsidR="00E15C20">
        <w:instrText xml:space="preserve"> HYPERLINK "https://www.leolabs.space/" \t "_blank" </w:instrText>
      </w:r>
      <w:r w:rsidR="00E15C20">
        <w:rPr>
          <w:szCs w:val="24"/>
        </w:rPr>
        <w:fldChar w:fldCharType="separate"/>
      </w:r>
      <w:r w:rsidRPr="00A96A1A">
        <w:rPr>
          <w:rStyle w:val="Hyperlink"/>
          <w:sz w:val="12"/>
          <w:szCs w:val="12"/>
        </w:rPr>
        <w:t>LeoLabs</w:t>
      </w:r>
      <w:proofErr w:type="spellEnd"/>
      <w:r w:rsidR="00E15C20">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DBE40FC" w14:textId="77777777" w:rsidR="003D54A8" w:rsidRPr="00A96A1A" w:rsidRDefault="003D54A8" w:rsidP="003D54A8">
      <w:pPr>
        <w:rPr>
          <w:sz w:val="12"/>
          <w:szCs w:val="12"/>
        </w:rPr>
      </w:pPr>
      <w:r w:rsidRPr="00A96A1A">
        <w:rPr>
          <w:sz w:val="12"/>
          <w:szCs w:val="12"/>
        </w:rPr>
        <w:t>“Sometimes I think that we might need to have some terrible collision event happening for the world to kind of come together and take it seriously.”</w:t>
      </w:r>
    </w:p>
    <w:p w14:paraId="16CFD05A" w14:textId="77777777" w:rsidR="003D54A8" w:rsidRPr="00A96A1A" w:rsidRDefault="003D54A8" w:rsidP="003D54A8">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3D78C724" w14:textId="77777777" w:rsidR="003D54A8" w:rsidRPr="00A96A1A" w:rsidRDefault="003D54A8" w:rsidP="003D54A8">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D7C7DA1" w14:textId="77777777" w:rsidR="003D54A8" w:rsidRPr="00A96A1A" w:rsidRDefault="003D54A8" w:rsidP="003D54A8">
      <w:pPr>
        <w:rPr>
          <w:sz w:val="12"/>
          <w:szCs w:val="12"/>
        </w:rPr>
      </w:pPr>
      <w:r w:rsidRPr="00A96A1A">
        <w:rPr>
          <w:sz w:val="12"/>
          <w:szCs w:val="12"/>
        </w:rPr>
        <w:t>The most proximal market, according to investors, is probably the development of </w:t>
      </w:r>
      <w:hyperlink r:id="rId5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sidR="00E15C20">
        <w:rPr>
          <w:szCs w:val="24"/>
        </w:rPr>
        <w:fldChar w:fldCharType="begin"/>
      </w:r>
      <w:r w:rsidR="00E15C20">
        <w:instrText xml:space="preserve"> HYPERLINK "https://nanoracks.com/" \t "_blank" </w:instrText>
      </w:r>
      <w:r w:rsidR="00E15C20">
        <w:rPr>
          <w:szCs w:val="24"/>
        </w:rPr>
        <w:fldChar w:fldCharType="separate"/>
      </w:r>
      <w:r w:rsidRPr="00A96A1A">
        <w:rPr>
          <w:rStyle w:val="Hyperlink"/>
          <w:sz w:val="12"/>
          <w:szCs w:val="12"/>
        </w:rPr>
        <w:t>Nanoracks</w:t>
      </w:r>
      <w:proofErr w:type="spellEnd"/>
      <w:r w:rsidR="00E15C20">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sidR="00E15C20">
        <w:rPr>
          <w:szCs w:val="24"/>
        </w:rPr>
        <w:fldChar w:fldCharType="begin"/>
      </w:r>
      <w:r w:rsidR="00E15C20">
        <w:instrText xml:space="preserve"> HYPERLINK "https://www.nasa.gov/mission_pages/cubesats/overview" \t "_blank" </w:instrText>
      </w:r>
      <w:r w:rsidR="00E15C20">
        <w:rPr>
          <w:szCs w:val="24"/>
        </w:rPr>
        <w:fldChar w:fldCharType="separate"/>
      </w:r>
      <w:r w:rsidRPr="00A96A1A">
        <w:rPr>
          <w:rStyle w:val="Hyperlink"/>
          <w:sz w:val="12"/>
          <w:szCs w:val="12"/>
        </w:rPr>
        <w:t>Cubesats</w:t>
      </w:r>
      <w:proofErr w:type="spellEnd"/>
      <w:r w:rsidR="00E15C20">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0BEC6342" w14:textId="77777777" w:rsidR="003D54A8" w:rsidRPr="00A96A1A" w:rsidRDefault="003D54A8" w:rsidP="003D54A8">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06A87F52" w14:textId="77777777" w:rsidR="003D54A8" w:rsidRPr="00A96A1A" w:rsidRDefault="003D54A8" w:rsidP="003D54A8">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92923F1" w14:textId="77777777" w:rsidR="003D54A8" w:rsidRPr="00A96A1A" w:rsidRDefault="003D54A8" w:rsidP="003D54A8">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0" w:tgtFrame="_blank" w:history="1">
        <w:r w:rsidRPr="00A96A1A">
          <w:rPr>
            <w:rStyle w:val="Hyperlink"/>
            <w:sz w:val="12"/>
            <w:szCs w:val="12"/>
          </w:rPr>
          <w:t>announced</w:t>
        </w:r>
      </w:hyperlink>
      <w:r w:rsidRPr="00A96A1A">
        <w:rPr>
          <w:sz w:val="12"/>
          <w:szCs w:val="12"/>
        </w:rPr>
        <w:t> the goal of returning NASA astronauts to the lunar surface; India </w:t>
      </w:r>
      <w:hyperlink r:id="rId61" w:tgtFrame="_blank" w:history="1">
        <w:r w:rsidRPr="00A96A1A">
          <w:rPr>
            <w:rStyle w:val="Hyperlink"/>
            <w:sz w:val="12"/>
            <w:szCs w:val="12"/>
          </w:rPr>
          <w:t>tried and failed</w:t>
        </w:r>
      </w:hyperlink>
      <w:r w:rsidRPr="00A96A1A">
        <w:rPr>
          <w:sz w:val="12"/>
          <w:szCs w:val="12"/>
        </w:rPr>
        <w:t> to put a lander down; and last year, </w:t>
      </w:r>
      <w:hyperlink r:id="rId62" w:tgtFrame="_blank" w:history="1">
        <w:r w:rsidRPr="00A96A1A">
          <w:rPr>
            <w:rStyle w:val="Hyperlink"/>
            <w:sz w:val="12"/>
            <w:szCs w:val="12"/>
          </w:rPr>
          <w:t>China succeeded</w:t>
        </w:r>
      </w:hyperlink>
      <w:r w:rsidRPr="00A96A1A">
        <w:rPr>
          <w:sz w:val="12"/>
          <w:szCs w:val="12"/>
        </w:rPr>
        <w:t>. NASA is currently planning to build a lunar </w:t>
      </w:r>
      <w:hyperlink r:id="rId63"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547C0B" w14:textId="77777777" w:rsidR="003D54A8" w:rsidRPr="00A96A1A" w:rsidRDefault="003D54A8" w:rsidP="003D54A8">
      <w:pPr>
        <w:rPr>
          <w:sz w:val="12"/>
          <w:szCs w:val="12"/>
        </w:rPr>
      </w:pPr>
      <w:r w:rsidRPr="00A96A1A">
        <w:rPr>
          <w:sz w:val="12"/>
          <w:szCs w:val="12"/>
        </w:rPr>
        <w:t>What, exactly, made the moon sexy again? The </w:t>
      </w:r>
      <w:hyperlink r:id="rId64"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5"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66275AE8" w14:textId="77777777" w:rsidR="003D54A8" w:rsidRPr="00A96A1A" w:rsidRDefault="003D54A8" w:rsidP="003D54A8">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6"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67" w:tgtFrame="_blank" w:history="1">
        <w:r w:rsidRPr="00A96A1A">
          <w:rPr>
            <w:rStyle w:val="Hyperlink"/>
            <w:sz w:val="12"/>
            <w:szCs w:val="12"/>
          </w:rPr>
          <w:t>mostly toothless</w:t>
        </w:r>
      </w:hyperlink>
      <w:r w:rsidRPr="00A96A1A">
        <w:rPr>
          <w:sz w:val="12"/>
          <w:szCs w:val="12"/>
        </w:rPr>
        <w:t>; no country that has launched humans into space ever signed it.</w:t>
      </w:r>
    </w:p>
    <w:p w14:paraId="0ED756DE" w14:textId="77777777" w:rsidR="003D54A8" w:rsidRPr="00A96A1A" w:rsidRDefault="003D54A8" w:rsidP="003D54A8">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68"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69"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0" w:tgtFrame="_blank" w:history="1">
        <w:r w:rsidRPr="00A96A1A">
          <w:rPr>
            <w:rStyle w:val="Hyperlink"/>
            <w:sz w:val="12"/>
            <w:szCs w:val="12"/>
          </w:rPr>
          <w:t>hello, Luxembourg</w:t>
        </w:r>
      </w:hyperlink>
      <w:r w:rsidRPr="00A96A1A">
        <w:rPr>
          <w:sz w:val="12"/>
          <w:szCs w:val="12"/>
        </w:rPr>
        <w:t>—are following suit.</w:t>
      </w:r>
    </w:p>
    <w:p w14:paraId="762C3B4B" w14:textId="77777777" w:rsidR="003D54A8" w:rsidRPr="00A96A1A" w:rsidRDefault="003D54A8" w:rsidP="003D54A8">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1"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19EB9260" w14:textId="77777777" w:rsidR="003D54A8" w:rsidRPr="00A96A1A" w:rsidRDefault="003D54A8" w:rsidP="003D54A8">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7D5B3687" w14:textId="77777777" w:rsidR="003D54A8" w:rsidRPr="00A96A1A" w:rsidRDefault="003D54A8" w:rsidP="003D54A8">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2" w:tgtFrame="_blank" w:history="1">
        <w:r w:rsidRPr="00A96A1A">
          <w:rPr>
            <w:rStyle w:val="Hyperlink"/>
          </w:rPr>
          <w:t>The Consequential Frontier</w:t>
        </w:r>
      </w:hyperlink>
      <w:r w:rsidRPr="00A96A1A">
        <w:t>, said.</w:t>
      </w:r>
    </w:p>
    <w:p w14:paraId="2F47C817" w14:textId="77777777" w:rsidR="003D54A8" w:rsidRPr="00A96A1A" w:rsidRDefault="003D54A8" w:rsidP="003D54A8">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FD3D552" w14:textId="77777777" w:rsidR="003D54A8" w:rsidRPr="00A96A1A" w:rsidRDefault="003D54A8" w:rsidP="003D54A8">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2CABA91F" w14:textId="77777777" w:rsidR="003D54A8" w:rsidRPr="00A96A1A" w:rsidRDefault="003D54A8" w:rsidP="003D54A8">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083C754" w14:textId="77777777" w:rsidR="003D54A8" w:rsidRPr="00A96A1A" w:rsidRDefault="003D54A8" w:rsidP="003D54A8">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sidR="00E15C20">
        <w:rPr>
          <w:szCs w:val="24"/>
        </w:rPr>
        <w:fldChar w:fldCharType="begin"/>
      </w:r>
      <w:r w:rsidR="00E15C20">
        <w:instrText xml:space="preserve"> HYPERLINK "https://www.asterank.com/" \t "_blank" </w:instrText>
      </w:r>
      <w:r w:rsidR="00E15C20">
        <w:rPr>
          <w:szCs w:val="24"/>
        </w:rPr>
        <w:fldChar w:fldCharType="separate"/>
      </w:r>
      <w:r w:rsidRPr="00A96A1A">
        <w:rPr>
          <w:rStyle w:val="Hyperlink"/>
          <w:sz w:val="12"/>
          <w:szCs w:val="12"/>
        </w:rPr>
        <w:t>Asterank</w:t>
      </w:r>
      <w:proofErr w:type="spellEnd"/>
      <w:r w:rsidR="00E15C20">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3"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A82BCC7" w14:textId="77777777" w:rsidR="003D54A8" w:rsidRPr="00A96A1A" w:rsidRDefault="003D54A8" w:rsidP="003D54A8">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4910146" w14:textId="77777777" w:rsidR="003D54A8" w:rsidRPr="00A96A1A" w:rsidRDefault="003D54A8" w:rsidP="003D54A8">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9EAB23F" w14:textId="77777777" w:rsidR="003D54A8" w:rsidRPr="00A96A1A" w:rsidRDefault="003D54A8" w:rsidP="003D54A8">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7BC4F03A" w14:textId="77777777" w:rsidR="003D54A8" w:rsidRPr="00A96A1A" w:rsidRDefault="003D54A8" w:rsidP="003D54A8">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4"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4D40DD00" w14:textId="77777777" w:rsidR="003D54A8" w:rsidRPr="00B710B2" w:rsidRDefault="003D54A8" w:rsidP="003D54A8">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5"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4C6B339F" w14:textId="77777777" w:rsidR="003D54A8" w:rsidRPr="00B710B2" w:rsidRDefault="003D54A8" w:rsidP="003D54A8">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47A846CF" w14:textId="77777777" w:rsidR="003D54A8" w:rsidRPr="00A96A1A" w:rsidRDefault="003D54A8" w:rsidP="003D54A8">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DB14A32" w14:textId="77777777" w:rsidR="003D54A8" w:rsidRPr="00B710B2" w:rsidRDefault="003D54A8" w:rsidP="003D54A8">
      <w:pPr>
        <w:rPr>
          <w:sz w:val="12"/>
          <w:szCs w:val="12"/>
        </w:rPr>
      </w:pPr>
      <w:r w:rsidRPr="00B710B2">
        <w:rPr>
          <w:sz w:val="12"/>
          <w:szCs w:val="12"/>
        </w:rPr>
        <w:t>And that leads, in turn, to a corollary prophecy: Human rights in space are likely to be execrable, if they’re left up to the private sector.</w:t>
      </w:r>
    </w:p>
    <w:p w14:paraId="35780F38" w14:textId="77777777" w:rsidR="003D54A8" w:rsidRPr="00B710B2" w:rsidRDefault="003D54A8" w:rsidP="003D54A8">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6"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77"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78" w:tgtFrame="_blank" w:history="1">
        <w:r w:rsidRPr="00B710B2">
          <w:rPr>
            <w:rStyle w:val="Hyperlink"/>
            <w:sz w:val="12"/>
            <w:szCs w:val="12"/>
          </w:rPr>
          <w:t>peeing into bottles</w:t>
        </w:r>
      </w:hyperlink>
      <w:r w:rsidRPr="00B710B2">
        <w:rPr>
          <w:sz w:val="12"/>
          <w:szCs w:val="12"/>
        </w:rPr>
        <w:t> and </w:t>
      </w:r>
      <w:hyperlink r:id="rId79"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59ECB3E1" w14:textId="77777777" w:rsidR="003D54A8" w:rsidRPr="00B710B2" w:rsidRDefault="003D54A8" w:rsidP="003D54A8">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8BDA517" w14:textId="77777777" w:rsidR="003D54A8" w:rsidRPr="00B710B2" w:rsidRDefault="003D54A8" w:rsidP="003D54A8">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4E7341D7" w14:textId="77777777" w:rsidR="003D54A8" w:rsidRPr="00B710B2" w:rsidRDefault="003D54A8" w:rsidP="003D54A8">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6B1B0D2" w14:textId="77777777" w:rsidR="003D54A8" w:rsidRPr="00B710B2" w:rsidRDefault="003D54A8" w:rsidP="003D54A8">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9D9285A" w14:textId="77777777" w:rsidR="003D54A8" w:rsidRPr="00B710B2" w:rsidRDefault="003D54A8" w:rsidP="003D54A8">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7AEDEA25" w14:textId="77777777" w:rsidR="003D54A8" w:rsidRPr="00B710B2" w:rsidRDefault="003D54A8" w:rsidP="003D54A8">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143C8B66" w14:textId="77777777" w:rsidR="003D54A8" w:rsidRPr="00B710B2" w:rsidRDefault="003D54A8" w:rsidP="003D54A8">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71BC8891" w14:textId="77777777" w:rsidR="003D54A8" w:rsidRPr="00A96A1A" w:rsidRDefault="003D54A8" w:rsidP="003D54A8">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80"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8D00B93" w14:textId="77777777" w:rsidR="003D54A8" w:rsidRPr="00B710B2" w:rsidRDefault="003D54A8" w:rsidP="003D54A8">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3E54688A" w14:textId="1A3B1F4F" w:rsidR="003D54A8" w:rsidRDefault="003D54A8" w:rsidP="003D54A8">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473B42EF" w14:textId="77777777" w:rsidR="003D54A8" w:rsidRPr="004D4860" w:rsidRDefault="003D54A8" w:rsidP="003D54A8">
      <w:pPr>
        <w:pStyle w:val="Heading4"/>
      </w:pPr>
      <w:r>
        <w:t>Private space companies vastly outpace the public sector and avoid regulation which makes it a uniquely dangerous industry</w:t>
      </w:r>
    </w:p>
    <w:p w14:paraId="4783ABA2" w14:textId="77777777" w:rsidR="003D54A8" w:rsidRPr="004D4860" w:rsidRDefault="003D54A8" w:rsidP="003D54A8">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215C3368" w14:textId="77777777" w:rsidR="003D54A8" w:rsidRPr="004D4860" w:rsidRDefault="003D54A8" w:rsidP="003D54A8">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92CD02E" w14:textId="77777777" w:rsidR="003D54A8" w:rsidRPr="006C6EEA" w:rsidRDefault="003D54A8" w:rsidP="003D54A8"/>
    <w:p w14:paraId="773B65C6" w14:textId="77777777" w:rsidR="003D54A8" w:rsidRPr="006C6EEA" w:rsidRDefault="003D54A8" w:rsidP="003D54A8">
      <w:pPr>
        <w:pStyle w:val="Heading4"/>
        <w:rPr>
          <w:rFonts w:cs="Calibri"/>
        </w:rPr>
      </w:pPr>
      <w:r w:rsidRPr="006C6EEA">
        <w:rPr>
          <w:rFonts w:cs="Calibri"/>
        </w:rPr>
        <w:t>Space dust wrecks satellites and debris exponentially spirals</w:t>
      </w:r>
    </w:p>
    <w:p w14:paraId="3CBC60CE" w14:textId="77777777" w:rsidR="003D54A8" w:rsidRPr="006C6EEA" w:rsidRDefault="003D54A8" w:rsidP="003D54A8">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1" w:history="1">
        <w:r w:rsidRPr="006C6EEA">
          <w:rPr>
            <w:rStyle w:val="Hyperlink"/>
          </w:rPr>
          <w:t>https://www.scientificamerican.com/podcast/episode/the-sneaky-danger-of-space-dust/</w:t>
        </w:r>
      </w:hyperlink>
      <w:r w:rsidRPr="006C6EEA">
        <w:t>~~] TDI</w:t>
      </w:r>
    </w:p>
    <w:p w14:paraId="21DA8CB0" w14:textId="77777777" w:rsidR="003D54A8" w:rsidRPr="006C6EEA" w:rsidRDefault="003D54A8" w:rsidP="003D54A8">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58540B36" w14:textId="77777777" w:rsidR="003D54A8" w:rsidRPr="006C6EEA" w:rsidRDefault="003D54A8" w:rsidP="003D54A8">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2" w:history="1">
        <w:r w:rsidRPr="006C6EEA">
          <w:rPr>
            <w:rStyle w:val="Hyperlink"/>
          </w:rPr>
          <w:t>baseball-sized chunks</w:t>
        </w:r>
      </w:hyperlink>
      <w:r w:rsidRPr="006C6EEA">
        <w:t> of debris, </w:t>
      </w:r>
      <w:hyperlink r:id="rId83"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2B3EF734" w14:textId="77777777" w:rsidR="003D54A8" w:rsidRPr="006C6EEA" w:rsidRDefault="003D54A8" w:rsidP="003D54A8">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299E3E8A" w14:textId="77777777" w:rsidR="003D54A8" w:rsidRPr="006C6EEA" w:rsidRDefault="003D54A8" w:rsidP="003D54A8">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36D1F3E6" w14:textId="77777777" w:rsidR="003D54A8" w:rsidRPr="006C6EEA" w:rsidRDefault="003D54A8" w:rsidP="003D54A8">
      <w:r w:rsidRPr="006C6EEA">
        <w:t>"We also think this phenomenon can be attributed to some of the failures and anomalies we see on orbit, that right now are basically tagged as 'unknown cause.'"</w:t>
      </w:r>
    </w:p>
    <w:p w14:paraId="2F868823" w14:textId="77777777" w:rsidR="003D54A8" w:rsidRPr="006C6EEA" w:rsidRDefault="003D54A8" w:rsidP="003D54A8">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5721686D" w14:textId="77777777" w:rsidR="003D54A8" w:rsidRPr="006C6EEA" w:rsidRDefault="003D54A8" w:rsidP="003D54A8">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84" w:history="1">
        <w:r w:rsidRPr="006C6EEA">
          <w:rPr>
            <w:rStyle w:val="Hyperlink"/>
          </w:rPr>
          <w:t>Particle-in-cell simulations of an RF emission mechanism associated with hypervelocity impact plasmas</w:t>
        </w:r>
      </w:hyperlink>
      <w:r w:rsidRPr="006C6EEA">
        <w:t>~~]</w:t>
      </w:r>
    </w:p>
    <w:p w14:paraId="37B002E7" w14:textId="77777777" w:rsidR="003D54A8" w:rsidRPr="006C6EEA" w:rsidRDefault="003D54A8" w:rsidP="003D54A8"/>
    <w:p w14:paraId="766C2192" w14:textId="77777777" w:rsidR="003D54A8" w:rsidRPr="006C6EEA" w:rsidRDefault="003D54A8" w:rsidP="003D54A8">
      <w:pPr>
        <w:pStyle w:val="Heading4"/>
        <w:rPr>
          <w:rFonts w:cs="Calibri"/>
        </w:rPr>
      </w:pPr>
      <w:r w:rsidRPr="006C6EEA">
        <w:rPr>
          <w:rFonts w:cs="Calibri"/>
        </w:rPr>
        <w:t>Early warning satellites going dark signals attacks – causes miscalc and goes nuclear</w:t>
      </w:r>
    </w:p>
    <w:p w14:paraId="2D50CD16" w14:textId="77777777" w:rsidR="003D54A8" w:rsidRPr="006C6EEA" w:rsidRDefault="003D54A8" w:rsidP="003D54A8">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5" w:history="1">
        <w:r w:rsidRPr="006C6EEA">
          <w:rPr>
            <w:rStyle w:val="Hyperlink"/>
          </w:rPr>
          <w:t>https://www.businessinsider.com/russia-says-space-junk-could-spark-war-2016-1</w:t>
        </w:r>
      </w:hyperlink>
      <w:r w:rsidRPr="006C6EEA">
        <w:t>~~] TDI</w:t>
      </w:r>
    </w:p>
    <w:p w14:paraId="0FD87FF7" w14:textId="77777777" w:rsidR="003D54A8" w:rsidRPr="006C6EEA" w:rsidRDefault="003D54A8" w:rsidP="003D54A8">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B1D854" w14:textId="77777777" w:rsidR="003D54A8" w:rsidRPr="006C6EEA" w:rsidRDefault="003D54A8" w:rsidP="003D54A8">
      <w:r w:rsidRPr="006C6EEA">
        <w:t>Scientists estimate that anywhere from 500,000 to 600,000 pieces of human-made space debris between 0.4 and 4 inches in size are currently orbiting the Earth and traveling at speeds over 17,000 miles per hour.</w:t>
      </w:r>
    </w:p>
    <w:p w14:paraId="64C51828" w14:textId="77777777" w:rsidR="003D54A8" w:rsidRPr="006C6EEA" w:rsidRDefault="003D54A8" w:rsidP="003D54A8">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783CAA4B" w14:textId="77777777" w:rsidR="003D54A8" w:rsidRPr="006C6EEA" w:rsidRDefault="003D54A8" w:rsidP="003D54A8">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4A5DF170" w14:textId="77777777" w:rsidR="003D54A8" w:rsidRPr="006C6EEA" w:rsidRDefault="003D54A8" w:rsidP="003D54A8">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110428A3" w14:textId="77777777" w:rsidR="003D54A8" w:rsidRPr="006C6EEA" w:rsidRDefault="003D54A8" w:rsidP="003D54A8">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6797AB9C" w14:textId="77777777" w:rsidR="003D54A8" w:rsidRPr="006C6EEA" w:rsidRDefault="003D54A8" w:rsidP="003D54A8">
      <w:r w:rsidRPr="006C6EEA">
        <w:t>A politically dangerous dilemma</w:t>
      </w:r>
    </w:p>
    <w:p w14:paraId="409F7AEE" w14:textId="77777777" w:rsidR="003D54A8" w:rsidRPr="006C6EEA" w:rsidRDefault="003D54A8" w:rsidP="003D54A8">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13BCE95" w14:textId="77777777" w:rsidR="003D54A8" w:rsidRPr="006C6EEA" w:rsidRDefault="003D54A8" w:rsidP="003D54A8">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2E7106F7" w14:textId="77777777" w:rsidR="003D54A8" w:rsidRPr="006C6EEA" w:rsidRDefault="003D54A8" w:rsidP="003D54A8">
      <w:r w:rsidRPr="006C6EEA">
        <w:t>"</w:t>
      </w:r>
      <w:r w:rsidRPr="006C6EEA">
        <w:rPr>
          <w:rStyle w:val="StyleUnderline"/>
        </w:rPr>
        <w:t>This is a politically dangerous dilemma</w:t>
      </w:r>
      <w:r w:rsidRPr="006C6EEA">
        <w:t xml:space="preserve">," he added. </w:t>
      </w:r>
    </w:p>
    <w:p w14:paraId="41250D98" w14:textId="77777777" w:rsidR="003D54A8" w:rsidRPr="006C6EEA" w:rsidRDefault="003D54A8" w:rsidP="003D54A8">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45874E38" w14:textId="77777777" w:rsidR="003D54A8" w:rsidRPr="006C6EEA" w:rsidRDefault="003D54A8" w:rsidP="003D54A8">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72D0978D" w14:textId="77777777" w:rsidR="003D54A8" w:rsidRPr="006C6EEA" w:rsidRDefault="003D54A8" w:rsidP="003D54A8">
      <w:pPr>
        <w:rPr>
          <w:rStyle w:val="StyleUnderline"/>
        </w:rPr>
      </w:pPr>
      <w:r w:rsidRPr="006C6EEA">
        <w:rPr>
          <w:rStyle w:val="StyleUnderline"/>
        </w:rPr>
        <w:t>The Kessler Syndrome</w:t>
      </w:r>
    </w:p>
    <w:p w14:paraId="4752FAED" w14:textId="77777777" w:rsidR="003D54A8" w:rsidRPr="006C6EEA" w:rsidRDefault="003D54A8" w:rsidP="003D54A8">
      <w:r w:rsidRPr="006C6EEA">
        <w:t xml:space="preserve">In 1978, American astrophysicist Donald Kessler predicted that the amount of space debris around Earth would begin to grow exponentially after the turn of the millennium. </w:t>
      </w:r>
    </w:p>
    <w:p w14:paraId="557135EE" w14:textId="77777777" w:rsidR="003D54A8" w:rsidRPr="006C6EEA" w:rsidRDefault="003D54A8" w:rsidP="003D54A8">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32ED183" w14:textId="77777777" w:rsidR="003D54A8" w:rsidRPr="006C6EEA" w:rsidRDefault="003D54A8" w:rsidP="003D54A8">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6287790" w14:textId="77777777" w:rsidR="003D54A8" w:rsidRPr="006C6EEA" w:rsidRDefault="003D54A8" w:rsidP="003D54A8">
      <w:r w:rsidRPr="006C6EEA">
        <w:t xml:space="preserve">For Kessler, this is a problem because it would "create small debris faster than it can be removed," Kessler said last year. And this cloud of junk could eventually make missions to space too dangerous. </w:t>
      </w:r>
    </w:p>
    <w:p w14:paraId="397FBB96" w14:textId="77777777" w:rsidR="003D54A8" w:rsidRPr="006C6EEA" w:rsidRDefault="003D54A8" w:rsidP="003D54A8">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44C2F06" w14:textId="77777777" w:rsidR="003D54A8" w:rsidRPr="006C6EEA" w:rsidRDefault="003D54A8" w:rsidP="003D54A8">
      <w:r w:rsidRPr="006C6EEA">
        <w:t xml:space="preserve">The future </w:t>
      </w:r>
    </w:p>
    <w:p w14:paraId="29B4E89A" w14:textId="77777777" w:rsidR="003D54A8" w:rsidRPr="006C6EEA" w:rsidRDefault="003D54A8" w:rsidP="003D54A8">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1C4C1352" w14:textId="77777777" w:rsidR="003D54A8" w:rsidRPr="006C6EEA" w:rsidRDefault="003D54A8" w:rsidP="003D54A8">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2D8DED2F" w14:textId="77777777" w:rsidR="003D54A8" w:rsidRPr="006C6EEA" w:rsidRDefault="003D54A8" w:rsidP="003D54A8">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38D0E6FC" w14:textId="77777777" w:rsidR="003D54A8" w:rsidRPr="006C6EEA" w:rsidRDefault="003D54A8" w:rsidP="003D54A8">
      <w:r w:rsidRPr="006C6EEA">
        <w:t xml:space="preserve">1.5 times more fragments greater than 8 inches across </w:t>
      </w:r>
    </w:p>
    <w:p w14:paraId="413A3341" w14:textId="77777777" w:rsidR="003D54A8" w:rsidRPr="006C6EEA" w:rsidRDefault="003D54A8" w:rsidP="003D54A8">
      <w:r w:rsidRPr="006C6EEA">
        <w:t xml:space="preserve">3.2 times more fragments between 4 and 8 inches across </w:t>
      </w:r>
    </w:p>
    <w:p w14:paraId="70CD190E" w14:textId="77777777" w:rsidR="003D54A8" w:rsidRPr="006C6EEA" w:rsidRDefault="003D54A8" w:rsidP="003D54A8">
      <w:r w:rsidRPr="006C6EEA">
        <w:t xml:space="preserve">13-20 times </w:t>
      </w:r>
      <w:proofErr w:type="gramStart"/>
      <w:r w:rsidRPr="006C6EEA">
        <w:t>more smaller</w:t>
      </w:r>
      <w:proofErr w:type="gramEnd"/>
      <w:r w:rsidRPr="006C6EEA">
        <w:t>-sized fragments less than 4 inches across</w:t>
      </w:r>
    </w:p>
    <w:p w14:paraId="07472321" w14:textId="77777777" w:rsidR="003D54A8" w:rsidRPr="006C6EEA" w:rsidRDefault="003D54A8" w:rsidP="003D54A8">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4F1B51F9" w14:textId="77777777" w:rsidR="003D54A8" w:rsidRPr="006C6EEA" w:rsidRDefault="003D54A8" w:rsidP="003D54A8"/>
    <w:p w14:paraId="6624A502" w14:textId="1B4687C9" w:rsidR="003D54A8" w:rsidRPr="006C6EEA" w:rsidRDefault="003D54A8" w:rsidP="003D54A8">
      <w:pPr>
        <w:pStyle w:val="Heading4"/>
        <w:rPr>
          <w:rFonts w:cs="Calibri"/>
          <w:bCs/>
        </w:rPr>
      </w:pPr>
      <w:r w:rsidRPr="006C6EEA">
        <w:rPr>
          <w:rFonts w:cs="Calibri"/>
        </w:rPr>
        <w:t>Anti-Satellite Weapons and Space Debris Collisions Lead to Arms Race and War</w:t>
      </w:r>
      <w:r w:rsidR="00F43ACC">
        <w:rPr>
          <w:rFonts w:cs="Calibri"/>
        </w:rPr>
        <w:t xml:space="preserve"> – extinction </w:t>
      </w:r>
    </w:p>
    <w:p w14:paraId="26DB189E" w14:textId="77777777" w:rsidR="003D54A8" w:rsidRPr="006C6EEA" w:rsidRDefault="003D54A8" w:rsidP="003D54A8">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3E4C258A" w14:textId="77777777" w:rsidR="003D54A8" w:rsidRPr="006C6EEA" w:rsidRDefault="003D54A8" w:rsidP="003D54A8">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A48E532" w14:textId="77777777" w:rsidR="003D54A8" w:rsidRPr="006C6EEA" w:rsidRDefault="003D54A8" w:rsidP="003D54A8"/>
    <w:p w14:paraId="298D5C46" w14:textId="77777777" w:rsidR="003D54A8" w:rsidRPr="006C6EEA" w:rsidRDefault="003D54A8" w:rsidP="003D54A8">
      <w:pPr>
        <w:pStyle w:val="Heading4"/>
        <w:rPr>
          <w:rFonts w:cs="Calibri"/>
        </w:rPr>
      </w:pPr>
      <w:r w:rsidRPr="006C6EEA">
        <w:rPr>
          <w:rFonts w:cs="Calibri"/>
        </w:rPr>
        <w:t>Nuke war causes extinction – it won’t stay limited</w:t>
      </w:r>
    </w:p>
    <w:p w14:paraId="2F19AA3E" w14:textId="77777777" w:rsidR="003D54A8" w:rsidRPr="006C6EEA" w:rsidRDefault="003D54A8" w:rsidP="003D54A8">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6A4EAF0" w14:textId="77777777" w:rsidR="003D54A8" w:rsidRPr="006C6EEA" w:rsidRDefault="003D54A8" w:rsidP="003D54A8">
      <w:pPr>
        <w:rPr>
          <w:szCs w:val="26"/>
        </w:rPr>
      </w:pPr>
      <w:r w:rsidRPr="006C6EEA">
        <w:rPr>
          <w:rStyle w:val="StyleUnderline"/>
        </w:rPr>
        <w:t>We are not talking enough about the climatic effects of nuclear war</w:t>
      </w:r>
      <w:r w:rsidRPr="006C6EEA">
        <w:rPr>
          <w:szCs w:val="26"/>
        </w:rPr>
        <w:t xml:space="preserve">. </w:t>
      </w:r>
    </w:p>
    <w:p w14:paraId="7FD5A791" w14:textId="77777777" w:rsidR="003D54A8" w:rsidRPr="006C6EEA" w:rsidRDefault="003D54A8" w:rsidP="003D54A8">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428A5039" w14:textId="77777777" w:rsidR="003D54A8" w:rsidRPr="006C6EEA" w:rsidRDefault="003D54A8" w:rsidP="003D54A8">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4F347FEF" w14:textId="77777777" w:rsidR="003D54A8" w:rsidRPr="006C6EEA" w:rsidRDefault="003D54A8" w:rsidP="003D54A8">
      <w:pPr>
        <w:rPr>
          <w:szCs w:val="26"/>
        </w:rPr>
      </w:pPr>
      <w:r w:rsidRPr="006C6EEA">
        <w:rPr>
          <w:szCs w:val="26"/>
        </w:rPr>
        <w:t xml:space="preserve">What about a larger-scale conflict? </w:t>
      </w:r>
    </w:p>
    <w:p w14:paraId="2C1CDCE0" w14:textId="77777777" w:rsidR="003D54A8" w:rsidRPr="006C6EEA" w:rsidRDefault="003D54A8" w:rsidP="003D54A8">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A524A2D" w14:textId="77777777" w:rsidR="003D54A8" w:rsidRPr="006C6EEA" w:rsidRDefault="003D54A8" w:rsidP="003D54A8">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1F48127" w14:textId="77777777" w:rsidR="003D54A8" w:rsidRPr="006C6EEA" w:rsidRDefault="003D54A8" w:rsidP="003D54A8">
      <w:pPr>
        <w:rPr>
          <w:szCs w:val="26"/>
        </w:rPr>
      </w:pPr>
      <w:r w:rsidRPr="006C6EEA">
        <w:rPr>
          <w:szCs w:val="26"/>
        </w:rPr>
        <w:t xml:space="preserve">Many people are concerned about North Korea’s advancing missile capabilities. Is nuclear war likely in your opinion? </w:t>
      </w:r>
    </w:p>
    <w:p w14:paraId="4C0BA915" w14:textId="77777777" w:rsidR="003D54A8" w:rsidRPr="006C6EEA" w:rsidRDefault="003D54A8" w:rsidP="003D54A8">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76626477" w14:textId="77777777" w:rsidR="003D54A8" w:rsidRPr="006C6EEA" w:rsidRDefault="003D54A8" w:rsidP="003D54A8">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7B52144" w14:textId="77777777" w:rsidR="003D54A8" w:rsidRPr="006C6EEA" w:rsidRDefault="003D54A8" w:rsidP="003D54A8">
      <w:pPr>
        <w:rPr>
          <w:szCs w:val="26"/>
        </w:rPr>
      </w:pPr>
      <w:r w:rsidRPr="006C6EEA">
        <w:rPr>
          <w:szCs w:val="26"/>
        </w:rPr>
        <w:t xml:space="preserve">It has been more than 70 years since the last time a nuclear bomb was used in warfare. What would be the effects on the environment and on human health today? </w:t>
      </w:r>
    </w:p>
    <w:p w14:paraId="3ACA073E" w14:textId="77777777" w:rsidR="003D54A8" w:rsidRPr="006C6EEA" w:rsidRDefault="003D54A8" w:rsidP="003D54A8">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1DE6923C" w14:textId="77777777" w:rsidR="003E747E" w:rsidRDefault="003E747E" w:rsidP="003E747E">
      <w:pPr>
        <w:pStyle w:val="Heading4"/>
      </w:pPr>
      <w:r>
        <w:t xml:space="preserve">Privatization drive </w:t>
      </w:r>
      <w:r w:rsidRPr="0039526D">
        <w:rPr>
          <w:u w:val="single"/>
        </w:rPr>
        <w:t>rivalries</w:t>
      </w:r>
      <w:r>
        <w:t xml:space="preserve"> and </w:t>
      </w:r>
      <w:r w:rsidRPr="0039526D">
        <w:rPr>
          <w:u w:val="single"/>
        </w:rPr>
        <w:t>exponentially</w:t>
      </w:r>
      <w:r>
        <w:t xml:space="preserve"> increases debris.</w:t>
      </w:r>
    </w:p>
    <w:p w14:paraId="3184B907" w14:textId="77777777" w:rsidR="003E747E" w:rsidRPr="00667B14" w:rsidRDefault="003E747E" w:rsidP="003E747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BBB01FB" w14:textId="77777777" w:rsidR="003E747E" w:rsidRDefault="003E747E" w:rsidP="003E747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047DC1D" w14:textId="77777777" w:rsidR="003E747E" w:rsidRDefault="003E747E" w:rsidP="003E747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3FD42DE2" w14:textId="77777777" w:rsidR="003E747E" w:rsidRDefault="003E747E" w:rsidP="003E747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9F11FC7" w14:textId="77777777" w:rsidR="003E747E" w:rsidRPr="00BE0EC1" w:rsidRDefault="003E747E" w:rsidP="003E747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25CE59E" w14:textId="77777777" w:rsidR="003E747E" w:rsidRDefault="003E747E" w:rsidP="003E747E">
      <w:r w:rsidRPr="00A44E95">
        <w:rPr>
          <w:noProof/>
        </w:rPr>
        <w:drawing>
          <wp:inline distT="0" distB="0" distL="0" distR="0" wp14:anchorId="0DDF6B36" wp14:editId="4F20AA5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6"/>
                    <a:stretch>
                      <a:fillRect/>
                    </a:stretch>
                  </pic:blipFill>
                  <pic:spPr>
                    <a:xfrm>
                      <a:off x="0" y="0"/>
                      <a:ext cx="3882535" cy="2813578"/>
                    </a:xfrm>
                    <a:prstGeom prst="rect">
                      <a:avLst/>
                    </a:prstGeom>
                  </pic:spPr>
                </pic:pic>
              </a:graphicData>
            </a:graphic>
          </wp:inline>
        </w:drawing>
      </w:r>
    </w:p>
    <w:p w14:paraId="00E1AD74" w14:textId="77777777" w:rsidR="003E747E" w:rsidRPr="0039526D" w:rsidRDefault="003E747E" w:rsidP="003E747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CC7E074" w14:textId="77777777" w:rsidR="003E747E" w:rsidRDefault="003E747E" w:rsidP="003E747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AFAAD84" w14:textId="77777777" w:rsidR="003E747E" w:rsidRPr="00283EEC" w:rsidRDefault="003E747E" w:rsidP="003E747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FDA7A5D" w14:textId="77777777" w:rsidR="003E747E" w:rsidRPr="00FF4115" w:rsidRDefault="003E747E" w:rsidP="003E747E">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1B94FABC" w14:textId="77777777" w:rsidR="003E747E" w:rsidRDefault="003E747E" w:rsidP="003E747E">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87" w:history="1">
        <w:r w:rsidRPr="008E3DAC">
          <w:rPr>
            <w:rStyle w:val="Hyperlink"/>
          </w:rPr>
          <w:t>https://sci-hub.se/10.1016/j.actaastro.2016.03.034</w:t>
        </w:r>
      </w:hyperlink>
      <w:r w:rsidRPr="00FF4115">
        <w:t>.</w:t>
      </w:r>
      <w:r>
        <w:t>] Justin</w:t>
      </w:r>
    </w:p>
    <w:p w14:paraId="3D63B392" w14:textId="77777777" w:rsidR="003E747E" w:rsidRPr="00F43ACC" w:rsidRDefault="003E747E" w:rsidP="003E747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346934F" w14:textId="77777777" w:rsidR="00DE69DF" w:rsidRPr="00866A6E" w:rsidRDefault="00DE69DF" w:rsidP="00DE69DF">
      <w:pPr>
        <w:pStyle w:val="Heading3"/>
      </w:pPr>
      <w:r>
        <w:t>1AC – Framing</w:t>
      </w:r>
    </w:p>
    <w:p w14:paraId="658E0B8C" w14:textId="77777777" w:rsidR="00DE69DF" w:rsidRPr="008F5337" w:rsidRDefault="00DE69DF" w:rsidP="00DE69DF">
      <w:pPr>
        <w:pStyle w:val="Heading4"/>
      </w:pPr>
      <w:r>
        <w:t xml:space="preserve">Extinction first --- moral uncertainty. </w:t>
      </w:r>
    </w:p>
    <w:p w14:paraId="155DEF80" w14:textId="77777777" w:rsidR="00DE69DF" w:rsidRPr="005F7BED" w:rsidRDefault="00DE69DF" w:rsidP="00DE69DF">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FB9BBB8" w14:textId="77777777" w:rsidR="00DE69DF" w:rsidRDefault="00DE69DF" w:rsidP="00DE69D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236360DB" w14:textId="77777777" w:rsidR="00DE69DF" w:rsidRPr="00D74186" w:rsidRDefault="00DE69DF" w:rsidP="00DE69DF">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6877153" w14:textId="77777777" w:rsidR="00DE69DF" w:rsidRPr="00716136" w:rsidRDefault="00DE69DF" w:rsidP="00DE69D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51346BC" w14:textId="77777777" w:rsidR="00DE69DF" w:rsidRPr="00E47BED" w:rsidRDefault="00DE69DF" w:rsidP="00DE69D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highlight w:val="green"/>
        </w:rPr>
        <w:t xml:space="preserve">pleasure is intrinsically </w:t>
      </w:r>
      <w:proofErr w:type="gramStart"/>
      <w:r w:rsidRPr="009E20B0">
        <w:rPr>
          <w:rStyle w:val="StyleUnderline"/>
          <w:rFonts w:asciiTheme="majorHAnsi" w:hAnsiTheme="majorHAnsi" w:cstheme="majorHAnsi"/>
          <w:highlight w:val="green"/>
        </w:rPr>
        <w:t>valuable</w:t>
      </w:r>
      <w:proofErr w:type="gramEnd"/>
      <w:r w:rsidRPr="009E20B0">
        <w:rPr>
          <w:rStyle w:val="StyleUnderline"/>
          <w:rFonts w:asciiTheme="majorHAnsi" w:hAnsiTheme="majorHAnsi" w:cstheme="majorHAnsi"/>
          <w:highlight w:val="green"/>
        </w:rPr>
        <w:t xml:space="preserve"> and pain is intrinsically </w:t>
      </w:r>
      <w:proofErr w:type="spellStart"/>
      <w:r w:rsidRPr="009E20B0">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highlight w:val="green"/>
        </w:rPr>
        <w:t>there is something undeniably good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pleasure</w:t>
      </w:r>
      <w:r w:rsidRPr="00E47BED">
        <w:rPr>
          <w:rStyle w:val="StyleUnderline"/>
          <w:rFonts w:asciiTheme="majorHAnsi" w:hAnsiTheme="majorHAnsi" w:cstheme="majorHAnsi"/>
        </w:rPr>
        <w:t xml:space="preserve"> feels </w:t>
      </w:r>
      <w:r w:rsidRPr="009E20B0">
        <w:rPr>
          <w:rStyle w:val="StyleUnderline"/>
          <w:rFonts w:asciiTheme="majorHAnsi" w:hAnsiTheme="majorHAnsi" w:cstheme="majorHAnsi"/>
          <w:highlight w:val="green"/>
        </w:rPr>
        <w:t>and something undeniably bad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9E20B0">
        <w:rPr>
          <w:rStyle w:val="StyleUnderline"/>
          <w:rFonts w:asciiTheme="majorHAnsi" w:hAnsiTheme="majorHAnsi" w:cstheme="majorHAnsi"/>
          <w:highlight w:val="green"/>
        </w:rPr>
        <w:t>value statuses of pleasure and pain are manifested in how we treat</w:t>
      </w:r>
      <w:r w:rsidRPr="00E47BED">
        <w:rPr>
          <w:rStyle w:val="StyleUnderline"/>
          <w:rFonts w:asciiTheme="majorHAnsi" w:hAnsiTheme="majorHAnsi" w:cstheme="majorHAnsi"/>
        </w:rPr>
        <w:t xml:space="preserve"> these </w:t>
      </w:r>
      <w:r w:rsidRPr="009E20B0">
        <w:rPr>
          <w:rStyle w:val="StyleUnderline"/>
          <w:rFonts w:asciiTheme="majorHAnsi" w:hAnsiTheme="majorHAnsi" w:cstheme="majorHAnsi"/>
          <w:highlight w:val="gree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highlight w:val="green"/>
        </w:rPr>
        <w:t>pleasure and pain</w:t>
      </w:r>
      <w:r w:rsidRPr="00E47BED">
        <w:rPr>
          <w:rStyle w:val="StyleUnderline"/>
          <w:rFonts w:asciiTheme="majorHAnsi" w:hAnsiTheme="majorHAnsi" w:cstheme="majorHAnsi"/>
        </w:rPr>
        <w:t xml:space="preserve"> are </w:t>
      </w:r>
      <w:r w:rsidRPr="009E20B0">
        <w:rPr>
          <w:rStyle w:val="StyleUnderline"/>
          <w:rFonts w:asciiTheme="majorHAnsi" w:hAnsiTheme="majorHAnsi" w:cstheme="majorHAnsi"/>
          <w:highlight w:val="green"/>
        </w:rPr>
        <w:t>both</w:t>
      </w:r>
      <w:r w:rsidRPr="00E47BED">
        <w:rPr>
          <w:rStyle w:val="StyleUnderline"/>
          <w:rFonts w:asciiTheme="majorHAnsi" w:hAnsiTheme="majorHAnsi" w:cstheme="majorHAnsi"/>
        </w:rPr>
        <w:t xml:space="preserve"> places where we </w:t>
      </w:r>
      <w:r w:rsidRPr="009E20B0">
        <w:rPr>
          <w:rStyle w:val="StyleUnderline"/>
          <w:rFonts w:asciiTheme="majorHAnsi" w:hAnsiTheme="majorHAnsi" w:cstheme="majorHAnsi"/>
          <w:highlight w:val="green"/>
        </w:rPr>
        <w:t>reach the end of the line in matters of value.</w:t>
      </w:r>
      <w:r w:rsidRPr="00E47BED">
        <w:rPr>
          <w:rStyle w:val="StyleUnderline"/>
          <w:rFonts w:asciiTheme="majorHAnsi" w:hAnsiTheme="majorHAnsi" w:cstheme="majorHAnsi"/>
        </w:rPr>
        <w:t xml:space="preserve"> </w:t>
      </w:r>
    </w:p>
    <w:p w14:paraId="4F8D5C02" w14:textId="77777777" w:rsidR="00DE69DF" w:rsidRPr="00CA3910" w:rsidRDefault="00DE69DF" w:rsidP="00DE69DF"/>
    <w:p w14:paraId="7D0F9E07" w14:textId="77777777" w:rsidR="00DE69DF" w:rsidRDefault="00DE69DF" w:rsidP="00DE69DF">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B2E628F" w14:textId="77777777" w:rsidR="00DE69DF" w:rsidRPr="00A1601B" w:rsidRDefault="00DE69DF" w:rsidP="00DE69DF"/>
    <w:p w14:paraId="1D87F712" w14:textId="77777777" w:rsidR="00DE69DF" w:rsidRDefault="00DE69DF" w:rsidP="00DE69DF">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41E2F55" w14:textId="77777777" w:rsidR="00DE69DF" w:rsidRPr="00A1601B" w:rsidRDefault="00DE69DF" w:rsidP="00DE69DF"/>
    <w:p w14:paraId="150A6F6D" w14:textId="77777777" w:rsidR="00DE69DF" w:rsidRPr="00474E24" w:rsidRDefault="00DE69DF" w:rsidP="00DE69DF">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p w14:paraId="4C616E21" w14:textId="77777777" w:rsidR="00DE69DF" w:rsidRPr="009D7488" w:rsidRDefault="00DE69DF" w:rsidP="00DE69DF"/>
    <w:sectPr w:rsidR="00DE69DF" w:rsidRPr="009D7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4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4A8"/>
    <w:rsid w:val="003E747E"/>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6F382E"/>
    <w:rsid w:val="00722258"/>
    <w:rsid w:val="007243E5"/>
    <w:rsid w:val="00766EA0"/>
    <w:rsid w:val="007A2226"/>
    <w:rsid w:val="007F5B66"/>
    <w:rsid w:val="00823A1C"/>
    <w:rsid w:val="00845B9D"/>
    <w:rsid w:val="00860984"/>
    <w:rsid w:val="008B3ECB"/>
    <w:rsid w:val="008B4E85"/>
    <w:rsid w:val="008C1B2E"/>
    <w:rsid w:val="0091627E"/>
    <w:rsid w:val="0097032B"/>
    <w:rsid w:val="00990A2A"/>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974C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9DF"/>
    <w:rsid w:val="00E15C20"/>
    <w:rsid w:val="00E15E75"/>
    <w:rsid w:val="00E5262C"/>
    <w:rsid w:val="00EC7DC4"/>
    <w:rsid w:val="00ED30CF"/>
    <w:rsid w:val="00F176EF"/>
    <w:rsid w:val="00F43ACC"/>
    <w:rsid w:val="00F45E10"/>
    <w:rsid w:val="00F6364A"/>
    <w:rsid w:val="00F77D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4327"/>
  <w15:chartTrackingRefBased/>
  <w15:docId w15:val="{FBF6CCF7-47A9-4EDD-91CF-32EED11D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3ACC"/>
    <w:rPr>
      <w:rFonts w:ascii="Calibri" w:hAnsi="Calibri" w:cs="Calibri"/>
    </w:rPr>
  </w:style>
  <w:style w:type="paragraph" w:styleId="Heading1">
    <w:name w:val="heading 1"/>
    <w:aliases w:val="Pocket"/>
    <w:basedOn w:val="Normal"/>
    <w:next w:val="Normal"/>
    <w:link w:val="Heading1Char"/>
    <w:qFormat/>
    <w:rsid w:val="00F43A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3A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43A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F43A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3A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ACC"/>
  </w:style>
  <w:style w:type="character" w:customStyle="1" w:styleId="Heading1Char">
    <w:name w:val="Heading 1 Char"/>
    <w:aliases w:val="Pocket Char"/>
    <w:basedOn w:val="DefaultParagraphFont"/>
    <w:link w:val="Heading1"/>
    <w:rsid w:val="00F43A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3AC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43AC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F43AC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F43AC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3AC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F43AC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C"/>
    <w:basedOn w:val="DefaultParagraphFont"/>
    <w:link w:val="NoSpacing"/>
    <w:uiPriority w:val="99"/>
    <w:unhideWhenUsed/>
    <w:rsid w:val="00F43ACC"/>
    <w:rPr>
      <w:color w:val="auto"/>
      <w:u w:val="none"/>
    </w:rPr>
  </w:style>
  <w:style w:type="character" w:styleId="FollowedHyperlink">
    <w:name w:val="FollowedHyperlink"/>
    <w:basedOn w:val="DefaultParagraphFont"/>
    <w:uiPriority w:val="99"/>
    <w:semiHidden/>
    <w:unhideWhenUsed/>
    <w:rsid w:val="00F43ACC"/>
    <w:rPr>
      <w:color w:val="auto"/>
      <w:u w:val="none"/>
    </w:rPr>
  </w:style>
  <w:style w:type="paragraph" w:styleId="DocumentMap">
    <w:name w:val="Document Map"/>
    <w:basedOn w:val="Normal"/>
    <w:link w:val="DocumentMapChar"/>
    <w:uiPriority w:val="99"/>
    <w:semiHidden/>
    <w:unhideWhenUsed/>
    <w:rsid w:val="00990A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0A2A"/>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3D54A8"/>
    <w:rPr>
      <w:color w:val="605E5C"/>
      <w:shd w:val="clear" w:color="auto" w:fill="E1DFDD"/>
    </w:rPr>
  </w:style>
  <w:style w:type="paragraph" w:styleId="Header">
    <w:name w:val="header"/>
    <w:basedOn w:val="Normal"/>
    <w:link w:val="HeaderChar"/>
    <w:uiPriority w:val="99"/>
    <w:unhideWhenUsed/>
    <w:rsid w:val="003D5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4A8"/>
    <w:rPr>
      <w:rFonts w:ascii="Calibri" w:hAnsi="Calibri" w:cs="Calibri"/>
    </w:rPr>
  </w:style>
  <w:style w:type="paragraph" w:styleId="Footer">
    <w:name w:val="footer"/>
    <w:basedOn w:val="Normal"/>
    <w:link w:val="FooterChar"/>
    <w:uiPriority w:val="99"/>
    <w:unhideWhenUsed/>
    <w:rsid w:val="003D54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4A8"/>
    <w:rPr>
      <w:rFonts w:ascii="Calibri" w:hAnsi="Calibri" w:cs="Calibri"/>
    </w:rPr>
  </w:style>
  <w:style w:type="paragraph" w:customStyle="1" w:styleId="textbold">
    <w:name w:val="text bold"/>
    <w:basedOn w:val="Normal"/>
    <w:link w:val="Emphasis"/>
    <w:uiPriority w:val="7"/>
    <w:qFormat/>
    <w:rsid w:val="003D54A8"/>
    <w:pPr>
      <w:ind w:left="720"/>
      <w:jc w:val="both"/>
    </w:pPr>
    <w:rPr>
      <w:b/>
      <w:iCs/>
      <w:u w:val="single"/>
    </w:rPr>
  </w:style>
  <w:style w:type="paragraph" w:customStyle="1" w:styleId="Emphasis1">
    <w:name w:val="Emphasis1"/>
    <w:basedOn w:val="Normal"/>
    <w:autoRedefine/>
    <w:uiPriority w:val="7"/>
    <w:qFormat/>
    <w:rsid w:val="003D54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3D5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3D54A8"/>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3D54A8"/>
    <w:pPr>
      <w:ind w:left="720"/>
      <w:contextualSpacing/>
    </w:pPr>
  </w:style>
  <w:style w:type="paragraph" w:customStyle="1" w:styleId="analytics">
    <w:name w:val="analytics"/>
    <w:basedOn w:val="Heading4"/>
    <w:link w:val="analyticsChar"/>
    <w:autoRedefine/>
    <w:uiPriority w:val="4"/>
    <w:qFormat/>
    <w:rsid w:val="003D54A8"/>
  </w:style>
  <w:style w:type="character" w:customStyle="1" w:styleId="analyticsChar">
    <w:name w:val="analytics Char"/>
    <w:basedOn w:val="DefaultParagraphFont"/>
    <w:link w:val="analytics"/>
    <w:uiPriority w:val="4"/>
    <w:rsid w:val="003D54A8"/>
    <w:rPr>
      <w:rFonts w:ascii="Calibri" w:eastAsiaTheme="majorEastAsia" w:hAnsi="Calibri" w:cstheme="majorBidi"/>
      <w:b/>
      <w:iCs/>
      <w:sz w:val="26"/>
    </w:rPr>
  </w:style>
  <w:style w:type="paragraph" w:styleId="NormalWeb">
    <w:name w:val="Normal (Web)"/>
    <w:basedOn w:val="Normal"/>
    <w:uiPriority w:val="99"/>
    <w:semiHidden/>
    <w:unhideWhenUsed/>
    <w:rsid w:val="003D54A8"/>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3D54A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nasa.gov/gateway" TargetMode="External"/><Relationship Id="rId68" Type="http://schemas.openxmlformats.org/officeDocument/2006/relationships/hyperlink" Target="https://psmag.com/social-justice/outer-space-treaties-didnt-anticipate-the-privatization-of-space-travel-can-they-be-enforced" TargetMode="External"/><Relationship Id="rId84" Type="http://schemas.openxmlformats.org/officeDocument/2006/relationships/hyperlink" Target="http://aip.scitation.org/doi/full/10.1063/1.4980833" TargetMode="External"/><Relationship Id="rId89" Type="http://schemas.openxmlformats.org/officeDocument/2006/relationships/theme" Target="theme/theme1.xm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dn27243-rock-grab-from-asteroid-will-aid-human-mission-to-mars" TargetMode="External"/><Relationship Id="rId58" Type="http://schemas.openxmlformats.org/officeDocument/2006/relationships/hyperlink" Target="https://www.planet.com/pulse/planet-ksat-and-airbus-awarded-first-ever-global-contract-to-combat-deforestation/" TargetMode="External"/><Relationship Id="rId74" Type="http://schemas.openxmlformats.org/officeDocument/2006/relationships/hyperlink" Target="https://www.bloomberg.com/news/articles/2019-05-13/why-jeff-bezos-s-space-habitats-already-feel-stale" TargetMode="External"/><Relationship Id="rId79" Type="http://schemas.openxmlformats.org/officeDocument/2006/relationships/hyperlink" Target="https://www.businessinsider.com/amazon-warehouse-2011-9" TargetMode="External"/><Relationship Id="rId5" Type="http://schemas.openxmlformats.org/officeDocument/2006/relationships/webSettings" Target="webSettings.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newrepublic.com/article/160303/monetizing-final-frontier" TargetMode="External"/><Relationship Id="rId64" Type="http://schemas.openxmlformats.org/officeDocument/2006/relationships/hyperlink" Target="http://news.bbc.co.uk/2/hi/science/nature/8544635.stm" TargetMode="External"/><Relationship Id="rId69" Type="http://schemas.openxmlformats.org/officeDocument/2006/relationships/hyperlink" Target="https://www.theguardian.com/science/2020/may/05/trump-mining-moon-us-artemis-accords" TargetMode="External"/><Relationship Id="rId77" Type="http://schemas.openxmlformats.org/officeDocument/2006/relationships/hyperlink" Target="https://www.imdb.com/title/tt3230854/" TargetMode="External"/><Relationship Id="rId8" Type="http://schemas.openxmlformats.org/officeDocument/2006/relationships/hyperlink" Target="https://pubs.rsc.org/en/content/articlehtml/2015/pp/c4pp90033b" TargetMode="External"/><Relationship Id="rId51" Type="http://schemas.openxmlformats.org/officeDocument/2006/relationships/hyperlink" Target="https://arxiv.org/pdf/1505.03800.pdf" TargetMode="External"/><Relationship Id="rId72" Type="http://schemas.openxmlformats.org/officeDocument/2006/relationships/hyperlink" Target="https://www.penguinrandomhouse.com/books/610858/the-consequential-frontier-by-peter-ward/" TargetMode="External"/><Relationship Id="rId80" Type="http://schemas.openxmlformats.org/officeDocument/2006/relationships/hyperlink" Target="https://www.jpl.nasa.gov/missions/psyche/" TargetMode="External"/><Relationship Id="rId85" Type="http://schemas.openxmlformats.org/officeDocument/2006/relationships/hyperlink" Target="https://www.businessinsider.com/russia-says-space-junk-could-spark-war-2016-1" TargetMode="Externa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www.space.com/40552-space-based-manufacturing-just-getting-started.html" TargetMode="External"/><Relationship Id="rId67" Type="http://schemas.openxmlformats.org/officeDocument/2006/relationships/hyperlink" Target="https://www.thespacereview.com/article/1954/1"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www.caseyhandmer.com/" TargetMode="External"/><Relationship Id="rId62" Type="http://schemas.openxmlformats.org/officeDocument/2006/relationships/hyperlink" Target="https://www.space.com/42981-china-moon-far-side-panorama-chang-e-4.html" TargetMode="External"/><Relationship Id="rId70" Type="http://schemas.openxmlformats.org/officeDocument/2006/relationships/hyperlink" Target="https://www.technologyreview.com/2019/11/26/131822/why-its-now-the-perfect-time-to-start-a-small-space-agency/" TargetMode="External"/><Relationship Id="rId75" Type="http://schemas.openxmlformats.org/officeDocument/2006/relationships/hyperlink" Target="https://www.businessinsider.com/jeff-bezos-interview-axel-springer-ceo-amazon-trump-blue-origin-family-regulation-washington-post-2018-4" TargetMode="External"/><Relationship Id="rId83" Type="http://schemas.openxmlformats.org/officeDocument/2006/relationships/hyperlink" Target="https://www.orbitaldebris.jsc.nasa.gov/faq.html"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blogs.nasa.gov/spacestation/2020/09/22/station-boosts-orbit-to-avoid-space-debri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www.nasa.gov/content/what-is-nasa-s-asteroid-redirect-mission/" TargetMode="External"/><Relationship Id="rId60" Type="http://schemas.openxmlformats.org/officeDocument/2006/relationships/hyperlink" Target="https://www.theatlantic.com/science/archive/2019/03/trump-nasa-moon-2024/585880/" TargetMode="External"/><Relationship Id="rId65" Type="http://schemas.openxmlformats.org/officeDocument/2006/relationships/hyperlink" Target="https://www.theverge.com/2017/7/12/15958164/moon-express-robot-landers-private-mining-outpost" TargetMode="External"/><Relationship Id="rId73" Type="http://schemas.openxmlformats.org/officeDocument/2006/relationships/hyperlink" Target="https://www.bmsis.org/" TargetMode="External"/><Relationship Id="rId78" Type="http://schemas.openxmlformats.org/officeDocument/2006/relationships/hyperlink" Target="https://www.theverge.com/2018/4/16/17243026/amazon-warehouse-jobs-worker-conditions-bathroom-breaks" TargetMode="External"/><Relationship Id="rId81" Type="http://schemas.openxmlformats.org/officeDocument/2006/relationships/hyperlink" Target="https://www.scientificamerican.com/podcast/episode/the-sneaky-danger-of-space-dust/" TargetMode="External"/><Relationship Id="rId86"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www.newscientist.com/article/mg22630235-100-dust-from-asteroid-mining-spells-danger-for-satellites/" TargetMode="External"/><Relationship Id="rId55" Type="http://schemas.openxmlformats.org/officeDocument/2006/relationships/hyperlink" Target="http://arxiv.org/abs/1505.03800" TargetMode="External"/><Relationship Id="rId76" Type="http://schemas.openxmlformats.org/officeDocument/2006/relationships/hyperlink" Target="https://www.imdb.com/title/tt0078748/" TargetMode="External"/><Relationship Id="rId7" Type="http://schemas.openxmlformats.org/officeDocument/2006/relationships/hyperlink" Target="https://pubs.rsc.org/en/content/articlehtml/2015/pp/c4pp90033b" TargetMode="External"/><Relationship Id="rId71" Type="http://schemas.openxmlformats.org/officeDocument/2006/relationships/hyperlink" Target="https://www.adlerplanetarium.org/" TargetMode="External"/><Relationship Id="rId2" Type="http://schemas.openxmlformats.org/officeDocument/2006/relationships/numbering" Target="numbering.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2009-2017.state.gov/t/isn/5181.htm" TargetMode="External"/><Relationship Id="rId87" Type="http://schemas.openxmlformats.org/officeDocument/2006/relationships/hyperlink" Target="https://sci-hub.se/10.1016/j.actaastro.2016.03.034" TargetMode="External"/><Relationship Id="rId61" Type="http://schemas.openxmlformats.org/officeDocument/2006/relationships/hyperlink" Target="https://www.npr.org/2019/11/26/782890646/2-months-after-failed-moon-landing-india-admits-its-craft-crashed" TargetMode="External"/><Relationship Id="rId82" Type="http://schemas.openxmlformats.org/officeDocument/2006/relationships/hyperlink" Target="https://www.scientificamerican.com/article/orbital-debris-space-fence/"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17948</Words>
  <Characters>102304</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3</cp:revision>
  <dcterms:created xsi:type="dcterms:W3CDTF">2022-01-28T21:20:00Z</dcterms:created>
  <dcterms:modified xsi:type="dcterms:W3CDTF">2022-01-28T21:30:00Z</dcterms:modified>
</cp:coreProperties>
</file>