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F62EC" w14:textId="77777777" w:rsidR="00A2130C" w:rsidRPr="00100A2B" w:rsidRDefault="00A2130C" w:rsidP="00A2130C">
      <w:pPr>
        <w:pStyle w:val="Heading3"/>
      </w:pPr>
      <w:r w:rsidRPr="00100A2B">
        <w:t xml:space="preserve">AC – Plan </w:t>
      </w:r>
    </w:p>
    <w:p w14:paraId="6422B77F" w14:textId="77777777" w:rsidR="00A2130C" w:rsidRPr="00100A2B" w:rsidRDefault="00A2130C" w:rsidP="00A2130C">
      <w:pPr>
        <w:pStyle w:val="Heading4"/>
        <w:rPr>
          <w:rFonts w:cs="Calibri"/>
        </w:rPr>
      </w:pPr>
      <w:r w:rsidRPr="00100A2B">
        <w:rPr>
          <w:rFonts w:cs="Calibri"/>
        </w:rPr>
        <w:t>Plan – states ought to ban the appropriation of outer space for mining activities by private entities.</w:t>
      </w:r>
    </w:p>
    <w:p w14:paraId="22E67315" w14:textId="77777777" w:rsidR="00A2130C" w:rsidRPr="00100A2B" w:rsidRDefault="00A2130C" w:rsidP="00A2130C"/>
    <w:p w14:paraId="7DD9AE56" w14:textId="77777777" w:rsidR="00A2130C" w:rsidRPr="00100A2B" w:rsidRDefault="00A2130C" w:rsidP="00A2130C">
      <w:pPr>
        <w:pStyle w:val="Heading4"/>
        <w:rPr>
          <w:rFonts w:cs="Calibri"/>
        </w:rPr>
      </w:pPr>
      <w:r w:rsidRPr="00100A2B">
        <w:rPr>
          <w:rFonts w:cs="Calibri"/>
        </w:rPr>
        <w:t>Normal means is ratification of the Moon Treaty</w:t>
      </w:r>
    </w:p>
    <w:p w14:paraId="230224E9" w14:textId="77777777" w:rsidR="00A2130C" w:rsidRPr="00100A2B" w:rsidRDefault="00A2130C" w:rsidP="00A2130C">
      <w:r w:rsidRPr="00100A2B">
        <w:rPr>
          <w:b/>
          <w:bCs/>
          <w:sz w:val="26"/>
          <w:szCs w:val="26"/>
        </w:rPr>
        <w:t>Mallick and Rajagopalan 19</w:t>
      </w:r>
      <w:r w:rsidRPr="00100A2B">
        <w:t xml:space="preserve"> [(</w:t>
      </w:r>
      <w:proofErr w:type="spellStart"/>
      <w:r w:rsidRPr="00100A2B">
        <w:t>Senjuti</w:t>
      </w:r>
      <w:proofErr w:type="spellEnd"/>
      <w:r w:rsidRPr="00100A2B">
        <w:t xml:space="preserve">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w:t>
      </w:r>
      <w:proofErr w:type="gramStart"/>
      <w:r w:rsidRPr="00100A2B">
        <w:t>, in particular, Space</w:t>
      </w:r>
      <w:proofErr w:type="gramEnd"/>
      <w:r w:rsidRPr="00100A2B">
        <w:t xml:space="preserve"> debris mitigation and removal, and the law of the commons. She has published articles on Space Law in the All India Reporter Law Journal and The Hindu</w:t>
      </w:r>
      <w:proofErr w:type="gramStart"/>
      <w:r w:rsidRPr="00100A2B">
        <w:t>.)(</w:t>
      </w:r>
      <w:proofErr w:type="gramEnd"/>
      <w:r w:rsidRPr="00100A2B">
        <w:t xml:space="preserve">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100A2B">
        <w:t>USAsia</w:t>
      </w:r>
      <w:proofErr w:type="spellEnd"/>
      <w:r w:rsidRPr="00100A2B">
        <w:t xml:space="preserve"> Centre from April-December 2020.  As a senior Asia </w:t>
      </w:r>
      <w:proofErr w:type="spellStart"/>
      <w:r w:rsidRPr="00100A2B">
        <w:t>defence</w:t>
      </w:r>
      <w:proofErr w:type="spellEnd"/>
      <w:r w:rsidRPr="00100A2B">
        <w:t xml:space="preserve"> writer for The Diplomat, she writes a weekly column on Asian strategic issues.) “If space is ‘the province of mankind’, who owns its resources?” Occasional Papers, January 24, 2019, https://www.orfonline.org/research/if-space-is-the-province-of-mankind-who-owns-its-resources-47561/] TDI </w:t>
      </w:r>
      <w:r w:rsidRPr="00100A2B">
        <w:br/>
        <w:t xml:space="preserve">A third possible option is to </w:t>
      </w:r>
      <w:r w:rsidRPr="00100A2B">
        <w:rPr>
          <w:rStyle w:val="StyleUnderline"/>
        </w:rPr>
        <w:t>get a larger global endorsement of the Moon Treaty</w:t>
      </w:r>
      <w:r w:rsidRPr="00100A2B">
        <w:t xml:space="preserve">, which highlights the common heritage of mankind. </w:t>
      </w:r>
      <w:r w:rsidRPr="0084068F">
        <w:rPr>
          <w:rStyle w:val="StyleUnderline"/>
          <w:highlight w:val="cyan"/>
        </w:rPr>
        <w:t>The Moon Treaty</w:t>
      </w:r>
      <w:r w:rsidRPr="0084068F">
        <w:rPr>
          <w:rStyle w:val="StyleUnderline"/>
        </w:rPr>
        <w:t xml:space="preserve"> is important as it addresses a “loophole” of the OST “</w:t>
      </w:r>
      <w:r w:rsidRPr="0084068F">
        <w:rPr>
          <w:rStyle w:val="StyleUnderline"/>
          <w:highlight w:val="cyan"/>
        </w:rPr>
        <w:t>by banning any ownership of any extraterrestrial property by any organization or private person</w:t>
      </w:r>
      <w:r w:rsidRPr="00100A2B">
        <w:rPr>
          <w:rStyle w:val="StyleUnderline"/>
        </w:rPr>
        <w:t>, unless that organization is international and governmental</w:t>
      </w:r>
      <w:r w:rsidRPr="00100A2B">
        <w:t>.”</w:t>
      </w:r>
      <w:hyperlink r:id="rId6" w:anchor="_edn64" w:history="1">
        <w:r w:rsidRPr="00100A2B">
          <w:rPr>
            <w:rStyle w:val="Hyperlink"/>
          </w:rPr>
          <w:t>[lxiv]</w:t>
        </w:r>
      </w:hyperlink>
      <w:r w:rsidRPr="00100A2B">
        <w:t xml:space="preserve"> But </w:t>
      </w:r>
      <w:r w:rsidRPr="00100A2B">
        <w:rPr>
          <w:rStyle w:val="StyleUnderline"/>
        </w:rPr>
        <w:t xml:space="preserve">the fact that it </w:t>
      </w:r>
      <w:r w:rsidRPr="0084068F">
        <w:rPr>
          <w:rStyle w:val="StyleUnderline"/>
          <w:highlight w:val="cyan"/>
        </w:rPr>
        <w:t>has been endorsed only by a handful of countries</w:t>
      </w:r>
      <w:r w:rsidRPr="00100A2B">
        <w:rPr>
          <w:rStyle w:val="StyleUnderline"/>
        </w:rPr>
        <w:t xml:space="preserve"> makes it a “failure” from the international law perspective</w:t>
      </w:r>
      <w:r w:rsidRPr="00100A2B">
        <w:t>.</w:t>
      </w:r>
      <w:hyperlink r:id="rId7" w:anchor="_edn65" w:history="1">
        <w:r w:rsidRPr="00100A2B">
          <w:rPr>
            <w:rStyle w:val="Hyperlink"/>
          </w:rPr>
          <w:t>[lxv]</w:t>
        </w:r>
      </w:hyperlink>
      <w:r w:rsidRPr="00100A2B">
        <w:t xml:space="preserve"> Nevertheless, </w:t>
      </w:r>
      <w:r w:rsidRPr="00100A2B">
        <w:rPr>
          <w:rStyle w:val="StyleUnderline"/>
        </w:rPr>
        <w:t>efforts must be made to strengthen the support base for the Moon Agreement given the potential pitfalls of resource extraction and space mining activities in outer space</w:t>
      </w:r>
      <w:r w:rsidRPr="00100A2B">
        <w:t xml:space="preserve">. Signatories to the Moon Treaty can </w:t>
      </w:r>
      <w:r w:rsidRPr="00100A2B">
        <w:rPr>
          <w:rStyle w:val="StyleUnderline"/>
        </w:rPr>
        <w:t xml:space="preserve">take the lead within </w:t>
      </w:r>
      <w:r w:rsidRPr="0084068F">
        <w:rPr>
          <w:rStyle w:val="StyleUnderline"/>
        </w:rPr>
        <w:t>multilateral platforms such as the UN</w:t>
      </w:r>
      <w:r w:rsidRPr="00100A2B">
        <w:rPr>
          <w:rStyle w:val="StyleUnderline"/>
        </w:rPr>
        <w:t xml:space="preserve"> to debate the usefulness of the treaty in the changed context of </w:t>
      </w:r>
      <w:r w:rsidRPr="0084068F">
        <w:rPr>
          <w:rStyle w:val="StyleUnderline"/>
        </w:rPr>
        <w:t>technological</w:t>
      </w:r>
      <w:r w:rsidRPr="00100A2B">
        <w:rPr>
          <w:rStyle w:val="StyleUnderline"/>
        </w:rPr>
        <w:t xml:space="preserve"> advancements and new geopolitical dynamics</w:t>
      </w:r>
      <w:r w:rsidRPr="00100A2B">
        <w:t xml:space="preserve">, and potentially find compromises where there are disagreements. </w:t>
      </w:r>
    </w:p>
    <w:p w14:paraId="244EC84D" w14:textId="77777777" w:rsidR="00A2130C" w:rsidRDefault="00A2130C" w:rsidP="00A2130C">
      <w:pPr>
        <w:pStyle w:val="Heading3"/>
      </w:pPr>
      <w:r>
        <w:lastRenderedPageBreak/>
        <w:t>Framing</w:t>
      </w:r>
    </w:p>
    <w:p w14:paraId="7D66FAA6" w14:textId="77777777" w:rsidR="00A2130C" w:rsidRPr="00EB533F" w:rsidRDefault="00A2130C" w:rsidP="00A2130C">
      <w:pPr>
        <w:pStyle w:val="Heading4"/>
        <w:spacing w:line="276" w:lineRule="auto"/>
        <w:rPr>
          <w:rFonts w:cs="Calibri"/>
        </w:rPr>
      </w:pPr>
      <w:r w:rsidRPr="00EB533F">
        <w:rPr>
          <w:rFonts w:cs="Calibri"/>
        </w:rPr>
        <w:t xml:space="preserve">Existential threats </w:t>
      </w:r>
      <w:r w:rsidRPr="00B509AB">
        <w:rPr>
          <w:rFonts w:cs="Calibri"/>
          <w:u w:val="single"/>
        </w:rPr>
        <w:t>independently</w:t>
      </w:r>
      <w:r w:rsidRPr="00EC6DF3">
        <w:rPr>
          <w:rFonts w:cs="Calibri"/>
          <w:u w:val="single"/>
        </w:rPr>
        <w:t xml:space="preserve"> </w:t>
      </w:r>
      <w:r w:rsidRPr="00EB533F">
        <w:rPr>
          <w:rFonts w:cs="Calibri"/>
          <w:u w:val="single"/>
        </w:rPr>
        <w:t>outweigh</w:t>
      </w:r>
      <w:r w:rsidRPr="00EB533F">
        <w:rPr>
          <w:rFonts w:cs="Calibri"/>
        </w:rPr>
        <w:t xml:space="preserve"> – all life has </w:t>
      </w:r>
      <w:r w:rsidRPr="00EB533F">
        <w:rPr>
          <w:rFonts w:cs="Calibri"/>
          <w:u w:val="single"/>
        </w:rPr>
        <w:t>infinite value</w:t>
      </w:r>
      <w:r w:rsidRPr="00EB533F">
        <w:rPr>
          <w:rFonts w:cs="Calibri"/>
        </w:rPr>
        <w:t xml:space="preserve"> and extinction </w:t>
      </w:r>
      <w:r w:rsidRPr="00EB533F">
        <w:rPr>
          <w:rFonts w:cs="Calibri"/>
          <w:u w:val="single"/>
        </w:rPr>
        <w:t>eliminates the possibility</w:t>
      </w:r>
      <w:r w:rsidRPr="00EB533F">
        <w:rPr>
          <w:rFonts w:cs="Calibri"/>
        </w:rPr>
        <w:t xml:space="preserve"> for future generations</w:t>
      </w:r>
    </w:p>
    <w:p w14:paraId="72AAB9D9" w14:textId="77777777" w:rsidR="00A2130C" w:rsidRPr="00EB533F" w:rsidRDefault="00A2130C" w:rsidP="00A2130C">
      <w:pPr>
        <w:spacing w:line="276" w:lineRule="auto"/>
      </w:pPr>
      <w:r w:rsidRPr="00EB533F">
        <w:rPr>
          <w:rStyle w:val="Style13ptBold"/>
        </w:rPr>
        <w:t>GPP 17</w:t>
      </w:r>
      <w:r w:rsidRPr="00EB533F">
        <w:t xml:space="preserve"> (Global Priorities Project, Future of Humanity Institute at the University of Oxford, Ministry for Foreign Affairs of Finland, “Existential Risk: Diplomacy and Governance,” Global Priorities Project, 2017, </w:t>
      </w:r>
      <w:hyperlink r:id="rId8" w:history="1">
        <w:r w:rsidRPr="00EB533F">
          <w:rPr>
            <w:rStyle w:val="Hyperlink"/>
          </w:rPr>
          <w:t>https://www.fhi.ox.ac.uk/wp-content/uploads/Existential-Risks-2017-01-23.pdf</w:t>
        </w:r>
      </w:hyperlink>
      <w:r w:rsidRPr="00EB533F">
        <w:t xml:space="preserve">, </w:t>
      </w:r>
    </w:p>
    <w:p w14:paraId="1AA8AA4D" w14:textId="77777777" w:rsidR="00A2130C" w:rsidRDefault="00A2130C" w:rsidP="00A2130C">
      <w:pPr>
        <w:spacing w:line="276" w:lineRule="auto"/>
      </w:pPr>
      <w:r w:rsidRPr="00EB533F">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EB533F">
        <w:rPr>
          <w:rStyle w:val="StyleUnderline"/>
          <w:highlight w:val="green"/>
        </w:rPr>
        <w:t>Compare</w:t>
      </w:r>
      <w:r w:rsidRPr="00EB533F">
        <w:rPr>
          <w:rStyle w:val="StyleUnderline"/>
        </w:rPr>
        <w:t xml:space="preserve"> three outcomes: (1) </w:t>
      </w:r>
      <w:r w:rsidRPr="00EB533F">
        <w:rPr>
          <w:rStyle w:val="StyleUnderline"/>
          <w:highlight w:val="green"/>
        </w:rPr>
        <w:t>Peace</w:t>
      </w:r>
      <w:r w:rsidRPr="00EB533F">
        <w:rPr>
          <w:rStyle w:val="StyleUnderline"/>
        </w:rPr>
        <w:t xml:space="preserve">. (2) A nuclear </w:t>
      </w:r>
      <w:r w:rsidRPr="00EB533F">
        <w:rPr>
          <w:rStyle w:val="StyleUnderline"/>
          <w:highlight w:val="green"/>
        </w:rPr>
        <w:t>war that kills 99%</w:t>
      </w:r>
      <w:r w:rsidRPr="00EB533F">
        <w:rPr>
          <w:rStyle w:val="StyleUnderline"/>
        </w:rPr>
        <w:t xml:space="preserve"> of the world’s existing population. (3) A nuclear </w:t>
      </w:r>
      <w:r w:rsidRPr="00EB533F">
        <w:rPr>
          <w:rStyle w:val="StyleUnderline"/>
          <w:highlight w:val="green"/>
        </w:rPr>
        <w:t>war that kills 100%</w:t>
      </w:r>
      <w:r w:rsidRPr="00EB533F">
        <w:rPr>
          <w:rStyle w:val="StyleUnderline"/>
        </w:rPr>
        <w:t xml:space="preserve">. </w:t>
      </w:r>
      <w:r w:rsidRPr="00EB533F">
        <w:t xml:space="preserve">(2) would be worse than (1), and (3) would be worse than (2). Which is the greater of these two differences? </w:t>
      </w:r>
      <w:r w:rsidRPr="00EB533F">
        <w:rPr>
          <w:rStyle w:val="StyleUnderline"/>
        </w:rPr>
        <w:t>Most people believe that the greater difference is between (1) and (2).</w:t>
      </w:r>
      <w:r w:rsidRPr="00EB533F">
        <w:t xml:space="preserve"> </w:t>
      </w:r>
      <w:r w:rsidRPr="00EB533F">
        <w:rPr>
          <w:rStyle w:val="StyleUnderline"/>
        </w:rPr>
        <w:t xml:space="preserve">I believe that </w:t>
      </w:r>
      <w:r w:rsidRPr="00EB533F">
        <w:rPr>
          <w:rStyle w:val="StyleUnderline"/>
          <w:highlight w:val="green"/>
        </w:rPr>
        <w:t>the difference between (2) and (3) is</w:t>
      </w:r>
      <w:r w:rsidRPr="00EB533F">
        <w:rPr>
          <w:rStyle w:val="StyleUnderline"/>
        </w:rPr>
        <w:t xml:space="preserve"> very </w:t>
      </w:r>
      <w:r w:rsidRPr="00EB533F">
        <w:rPr>
          <w:rStyle w:val="StyleUnderline"/>
          <w:highlight w:val="green"/>
        </w:rPr>
        <w:t>much greater</w:t>
      </w:r>
      <w:r w:rsidRPr="00EB533F">
        <w:t xml:space="preserve">. ... </w:t>
      </w:r>
      <w:r w:rsidRPr="00EB533F">
        <w:rPr>
          <w:rStyle w:val="StyleUnderline"/>
        </w:rPr>
        <w:t xml:space="preserve">The Earth will remain habitable for </w:t>
      </w:r>
      <w:r w:rsidRPr="00EB533F">
        <w:rPr>
          <w:rStyle w:val="Emphasis"/>
        </w:rPr>
        <w:t>at least another billion years</w:t>
      </w:r>
      <w:r w:rsidRPr="00EB533F">
        <w:rPr>
          <w:rStyle w:val="StyleUnderline"/>
        </w:rPr>
        <w:t>.</w:t>
      </w:r>
      <w:r w:rsidRPr="00EB533F">
        <w:t xml:space="preserve"> </w:t>
      </w:r>
      <w:r w:rsidRPr="00EB533F">
        <w:rPr>
          <w:rStyle w:val="StyleUnderline"/>
        </w:rPr>
        <w:t>Civilization began only a few thousand years ago.</w:t>
      </w:r>
      <w:r w:rsidRPr="00EB533F">
        <w:t xml:space="preserve"> </w:t>
      </w:r>
      <w:r w:rsidRPr="00EB533F">
        <w:rPr>
          <w:rStyle w:val="StyleUnderline"/>
          <w:highlight w:val="green"/>
        </w:rPr>
        <w:t>If we do not destroy mankind</w:t>
      </w:r>
      <w:r w:rsidRPr="00EB533F">
        <w:rPr>
          <w:rStyle w:val="StyleUnderline"/>
        </w:rPr>
        <w:t xml:space="preserve">, </w:t>
      </w:r>
      <w:r w:rsidRPr="00EB533F">
        <w:rPr>
          <w:rStyle w:val="StyleUnderline"/>
          <w:highlight w:val="green"/>
        </w:rPr>
        <w:t>these</w:t>
      </w:r>
      <w:r w:rsidRPr="00EB533F">
        <w:rPr>
          <w:rStyle w:val="StyleUnderline"/>
        </w:rPr>
        <w:t xml:space="preserve"> few thousand </w:t>
      </w:r>
      <w:r w:rsidRPr="00EB533F">
        <w:rPr>
          <w:rStyle w:val="StyleUnderline"/>
          <w:highlight w:val="green"/>
        </w:rPr>
        <w:t>years may be</w:t>
      </w:r>
      <w:r w:rsidRPr="00EB533F">
        <w:rPr>
          <w:rStyle w:val="StyleUnderline"/>
        </w:rPr>
        <w:t xml:space="preserve"> only </w:t>
      </w:r>
      <w:r w:rsidRPr="00EB533F">
        <w:rPr>
          <w:rStyle w:val="Emphasis"/>
          <w:highlight w:val="green"/>
        </w:rPr>
        <w:t>a tiny fraction</w:t>
      </w:r>
      <w:r w:rsidRPr="00EB533F">
        <w:rPr>
          <w:rStyle w:val="StyleUnderline"/>
          <w:highlight w:val="green"/>
        </w:rPr>
        <w:t xml:space="preserve"> of the whole of civilized</w:t>
      </w:r>
      <w:r w:rsidRPr="00EB533F">
        <w:rPr>
          <w:rStyle w:val="StyleUnderline"/>
        </w:rPr>
        <w:t xml:space="preserve"> human </w:t>
      </w:r>
      <w:r w:rsidRPr="00EB533F">
        <w:rPr>
          <w:rStyle w:val="StyleUnderline"/>
          <w:highlight w:val="green"/>
        </w:rPr>
        <w:t>history</w:t>
      </w:r>
      <w:r w:rsidRPr="00EB533F">
        <w:rPr>
          <w:rStyle w:val="StyleUnderline"/>
        </w:rPr>
        <w:t>.</w:t>
      </w:r>
      <w:r w:rsidRPr="00EB533F">
        <w:t xml:space="preserve"> </w:t>
      </w:r>
      <w:r w:rsidRPr="00EB533F">
        <w:rPr>
          <w:rStyle w:val="StyleUnderline"/>
        </w:rPr>
        <w:t xml:space="preserve">The difference between (2) and (3) may thus be the difference between this tiny fraction and </w:t>
      </w:r>
      <w:proofErr w:type="gramStart"/>
      <w:r w:rsidRPr="00EB533F">
        <w:rPr>
          <w:rStyle w:val="StyleUnderline"/>
        </w:rPr>
        <w:t>all of</w:t>
      </w:r>
      <w:proofErr w:type="gramEnd"/>
      <w:r w:rsidRPr="00EB533F">
        <w:rPr>
          <w:rStyle w:val="StyleUnderline"/>
        </w:rPr>
        <w:t xml:space="preserve"> the rest of this history.</w:t>
      </w:r>
      <w:r w:rsidRPr="00EB533F">
        <w:t xml:space="preserve"> </w:t>
      </w:r>
      <w:r w:rsidRPr="00EB533F">
        <w:rPr>
          <w:rStyle w:val="StyleUnderline"/>
        </w:rPr>
        <w:t xml:space="preserve">If we compare this possible history to a day, what has occurred so far is only a </w:t>
      </w:r>
      <w:r w:rsidRPr="00EB533F">
        <w:rPr>
          <w:rStyle w:val="Emphasis"/>
        </w:rPr>
        <w:t>fraction of a second</w:t>
      </w:r>
      <w:r w:rsidRPr="00EB533F">
        <w:rPr>
          <w:rStyle w:val="StyleUnderline"/>
        </w:rPr>
        <w:t>.65</w:t>
      </w:r>
      <w:r w:rsidRPr="00EB533F">
        <w:t xml:space="preserve"> In this argument, it seems that Parfit is assuming that the survivors of a nuclear war that kills 99% of the population would eventually be able to recover </w:t>
      </w:r>
      <w:proofErr w:type="spellStart"/>
      <w:r w:rsidRPr="00EB533F">
        <w:t>civilisation</w:t>
      </w:r>
      <w:proofErr w:type="spellEnd"/>
      <w:r w:rsidRPr="00EB533F">
        <w:t xml:space="preserve"> without long-term effect. As we have seen, this may not be a safe assumption – but for the purposes of this thought experiment, the point stands. </w:t>
      </w:r>
      <w:r w:rsidRPr="00EB533F">
        <w:rPr>
          <w:rStyle w:val="StyleUnderline"/>
        </w:rPr>
        <w:t xml:space="preserve">What makes </w:t>
      </w:r>
      <w:r w:rsidRPr="00EB533F">
        <w:rPr>
          <w:rStyle w:val="StyleUnderline"/>
          <w:highlight w:val="green"/>
        </w:rPr>
        <w:t>existential catastrophes</w:t>
      </w:r>
      <w:r w:rsidRPr="00EB533F">
        <w:rPr>
          <w:rStyle w:val="StyleUnderline"/>
        </w:rPr>
        <w:t xml:space="preserve"> especially bad is that they </w:t>
      </w:r>
      <w:r w:rsidRPr="00EB533F">
        <w:rPr>
          <w:rStyle w:val="StyleUnderline"/>
          <w:highlight w:val="green"/>
        </w:rPr>
        <w:t>would</w:t>
      </w:r>
      <w:r w:rsidRPr="00EB533F">
        <w:rPr>
          <w:rStyle w:val="StyleUnderline"/>
        </w:rPr>
        <w:t xml:space="preserve"> “</w:t>
      </w:r>
      <w:r w:rsidRPr="00EB533F">
        <w:rPr>
          <w:rStyle w:val="Emphasis"/>
          <w:highlight w:val="green"/>
        </w:rPr>
        <w:t>destroy the future</w:t>
      </w:r>
      <w:r w:rsidRPr="00EB533F">
        <w:rPr>
          <w:rStyle w:val="StyleUnderline"/>
        </w:rPr>
        <w:t>,” as</w:t>
      </w:r>
      <w:r w:rsidRPr="00EB533F">
        <w:t xml:space="preserve"> another Oxford philosopher, Nick </w:t>
      </w:r>
      <w:r w:rsidRPr="00EB533F">
        <w:rPr>
          <w:rStyle w:val="StyleUnderline"/>
        </w:rPr>
        <w:t>Bostrom, puts it.</w:t>
      </w:r>
      <w:r w:rsidRPr="00EB533F">
        <w:t xml:space="preserve">66 </w:t>
      </w:r>
      <w:r w:rsidRPr="00EB533F">
        <w:rPr>
          <w:rStyle w:val="StyleUnderline"/>
          <w:highlight w:val="green"/>
        </w:rPr>
        <w:t>This future could</w:t>
      </w:r>
      <w:r w:rsidRPr="00EB533F">
        <w:rPr>
          <w:rStyle w:val="StyleUnderline"/>
        </w:rPr>
        <w:t xml:space="preserve"> potentially </w:t>
      </w:r>
      <w:r w:rsidRPr="00EB533F">
        <w:rPr>
          <w:rStyle w:val="StyleUnderline"/>
          <w:highlight w:val="green"/>
        </w:rPr>
        <w:t>be</w:t>
      </w:r>
      <w:r w:rsidRPr="00EB533F">
        <w:rPr>
          <w:rStyle w:val="StyleUnderline"/>
        </w:rPr>
        <w:t xml:space="preserve"> extremely </w:t>
      </w:r>
      <w:r w:rsidRPr="00EB533F">
        <w:rPr>
          <w:rStyle w:val="StyleUnderline"/>
          <w:highlight w:val="green"/>
        </w:rPr>
        <w:t>long</w:t>
      </w:r>
      <w:r w:rsidRPr="00EB533F">
        <w:rPr>
          <w:rStyle w:val="StyleUnderline"/>
        </w:rPr>
        <w:t xml:space="preserve"> and full of </w:t>
      </w:r>
      <w:r w:rsidRPr="00EB533F">
        <w:rPr>
          <w:rStyle w:val="StyleUnderline"/>
          <w:highlight w:val="green"/>
        </w:rPr>
        <w:t>flourishing</w:t>
      </w:r>
      <w:r w:rsidRPr="00EB533F">
        <w:rPr>
          <w:rStyle w:val="StyleUnderline"/>
        </w:rPr>
        <w:t xml:space="preserve">, </w:t>
      </w:r>
      <w:r w:rsidRPr="00EB533F">
        <w:rPr>
          <w:rStyle w:val="StyleUnderline"/>
          <w:highlight w:val="green"/>
        </w:rPr>
        <w:t>and</w:t>
      </w:r>
      <w:r w:rsidRPr="00EB533F">
        <w:rPr>
          <w:rStyle w:val="StyleUnderline"/>
        </w:rPr>
        <w:t xml:space="preserve"> would therefore </w:t>
      </w:r>
      <w:r w:rsidRPr="00EB533F">
        <w:rPr>
          <w:rStyle w:val="StyleUnderline"/>
          <w:highlight w:val="green"/>
        </w:rPr>
        <w:t>have</w:t>
      </w:r>
      <w:r w:rsidRPr="00EB533F">
        <w:rPr>
          <w:rStyle w:val="StyleUnderline"/>
        </w:rPr>
        <w:t xml:space="preserve"> extremely </w:t>
      </w:r>
      <w:r w:rsidRPr="00EB533F">
        <w:rPr>
          <w:rStyle w:val="StyleUnderline"/>
          <w:highlight w:val="green"/>
        </w:rPr>
        <w:t>large value</w:t>
      </w:r>
      <w:r w:rsidRPr="00EB533F">
        <w:rPr>
          <w:rStyle w:val="StyleUnderline"/>
        </w:rPr>
        <w:t>.</w:t>
      </w:r>
      <w:r w:rsidRPr="00EB533F">
        <w:t xml:space="preserve"> In standard risk analysis, when working out how to respond to risk, we work out the expected value of risk reduction, by weighing the probability that an action will prevent an adverse event against the severity of the event. </w:t>
      </w:r>
      <w:r w:rsidRPr="00EB533F">
        <w:rPr>
          <w:rStyle w:val="StyleUnderline"/>
        </w:rPr>
        <w:t xml:space="preserve">Because the value of preventing existential catastrophe is so vast, even a tiny probability of prevention has </w:t>
      </w:r>
      <w:proofErr w:type="gramStart"/>
      <w:r w:rsidRPr="00EB533F">
        <w:rPr>
          <w:rStyle w:val="StyleUnderline"/>
        </w:rPr>
        <w:t>huge expected</w:t>
      </w:r>
      <w:proofErr w:type="gramEnd"/>
      <w:r w:rsidRPr="00EB533F">
        <w:rPr>
          <w:rStyle w:val="StyleUnderline"/>
        </w:rPr>
        <w:t xml:space="preserve"> value.</w:t>
      </w:r>
      <w:r w:rsidRPr="00EB533F">
        <w:t xml:space="preserve">67 Of course, there is persisting reasonable disagreement about ethics and there are a number of ways one might resist this conclusion.68 Therefore, it would be unjustified to be overconfident in Parfit and Bostrom’s argument. </w:t>
      </w:r>
      <w:r w:rsidRPr="00EB533F">
        <w:rPr>
          <w:rStyle w:val="StyleUnderline"/>
        </w:rPr>
        <w:t>In some areas, government policy does give significant weight to future generations.</w:t>
      </w:r>
      <w:r w:rsidRPr="00EB533F">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B533F">
        <w:rPr>
          <w:rStyle w:val="StyleUnderline"/>
        </w:rPr>
        <w:t>However, when it comes to existential risk, it would seem that we fail to live up to principles of intergenerational equity.</w:t>
      </w:r>
      <w:r w:rsidRPr="00EB533F">
        <w:t xml:space="preserve"> </w:t>
      </w:r>
      <w:r w:rsidRPr="00EB533F">
        <w:rPr>
          <w:rStyle w:val="StyleUnderline"/>
          <w:highlight w:val="green"/>
        </w:rPr>
        <w:t>Existential catastrophe would</w:t>
      </w:r>
      <w:r w:rsidRPr="00EB533F">
        <w:rPr>
          <w:rStyle w:val="StyleUnderline"/>
        </w:rPr>
        <w:t xml:space="preserve"> not only </w:t>
      </w:r>
      <w:r w:rsidRPr="00EB533F">
        <w:rPr>
          <w:rStyle w:val="StyleUnderline"/>
          <w:highlight w:val="green"/>
        </w:rPr>
        <w:t>give future generations</w:t>
      </w:r>
      <w:r w:rsidRPr="00EB533F">
        <w:rPr>
          <w:rStyle w:val="StyleUnderline"/>
        </w:rPr>
        <w:t xml:space="preserve"> less than the current generations; </w:t>
      </w:r>
      <w:r w:rsidRPr="00EB533F">
        <w:rPr>
          <w:rStyle w:val="Emphasis"/>
        </w:rPr>
        <w:t xml:space="preserve">it would give them </w:t>
      </w:r>
      <w:r w:rsidRPr="00EB533F">
        <w:rPr>
          <w:rStyle w:val="Emphasis"/>
          <w:highlight w:val="green"/>
        </w:rPr>
        <w:t>nothing</w:t>
      </w:r>
      <w:r w:rsidRPr="00EB533F">
        <w:rPr>
          <w:rStyle w:val="StyleUnderline"/>
        </w:rPr>
        <w:t>.</w:t>
      </w:r>
      <w:r w:rsidRPr="00EB533F">
        <w:t xml:space="preserve"> Indeed, </w:t>
      </w:r>
      <w:r w:rsidRPr="00EB533F">
        <w:rPr>
          <w:rStyle w:val="StyleUnderline"/>
        </w:rPr>
        <w:t xml:space="preserve">reducing existential risk plausibly has a quite low cost for us in comparison with the </w:t>
      </w:r>
      <w:proofErr w:type="gramStart"/>
      <w:r w:rsidRPr="00EB533F">
        <w:rPr>
          <w:rStyle w:val="StyleUnderline"/>
        </w:rPr>
        <w:t>huge expected</w:t>
      </w:r>
      <w:proofErr w:type="gramEnd"/>
      <w:r w:rsidRPr="00EB533F">
        <w:rPr>
          <w:rStyle w:val="StyleUnderline"/>
        </w:rPr>
        <w:t xml:space="preserve"> value it has for future generations.</w:t>
      </w:r>
      <w:r w:rsidRPr="00EB533F">
        <w:t xml:space="preserve"> </w:t>
      </w:r>
      <w:proofErr w:type="gramStart"/>
      <w:r w:rsidRPr="00EB533F">
        <w:t>In spite of</w:t>
      </w:r>
      <w:proofErr w:type="gramEnd"/>
      <w:r w:rsidRPr="00EB533F">
        <w:t xml:space="preserve"> this, relatively little is done to reduce existential risk. </w:t>
      </w:r>
      <w:r w:rsidRPr="00EB533F">
        <w:rPr>
          <w:rStyle w:val="StyleUnderline"/>
        </w:rPr>
        <w:t xml:space="preserve">Unless we give up on norms of </w:t>
      </w:r>
      <w:r w:rsidRPr="00EB533F">
        <w:rPr>
          <w:rStyle w:val="StyleUnderline"/>
        </w:rPr>
        <w:lastRenderedPageBreak/>
        <w:t xml:space="preserve">intergenerational equity, they give us a strong case for significantly increasing our efforts to reduce existential risks. </w:t>
      </w:r>
      <w:r w:rsidRPr="00EB533F">
        <w:t xml:space="preserve">1.3. WHY EXISTENTIAL RISKS MAY BE SYSTEMATICALLY UNDERINVESTED IN, AND THE ROLE OF THE INTERNATIONAL COMMUNITY </w:t>
      </w:r>
      <w:r w:rsidRPr="00EB533F">
        <w:rPr>
          <w:rStyle w:val="StyleUnderline"/>
        </w:rPr>
        <w:t xml:space="preserve">In spite of the importance of </w:t>
      </w:r>
      <w:r w:rsidRPr="00EB533F">
        <w:rPr>
          <w:rStyle w:val="StyleUnderline"/>
          <w:highlight w:val="green"/>
        </w:rPr>
        <w:t>existential risk</w:t>
      </w:r>
      <w:r w:rsidRPr="00EB533F">
        <w:rPr>
          <w:rStyle w:val="StyleUnderline"/>
        </w:rPr>
        <w:t xml:space="preserve"> reduction, it probably </w:t>
      </w:r>
      <w:r w:rsidRPr="00EB533F">
        <w:rPr>
          <w:rStyle w:val="StyleUnderline"/>
          <w:highlight w:val="green"/>
        </w:rPr>
        <w:t>receives less attention than</w:t>
      </w:r>
      <w:r w:rsidRPr="00EB533F">
        <w:rPr>
          <w:rStyle w:val="StyleUnderline"/>
        </w:rPr>
        <w:t xml:space="preserve"> is </w:t>
      </w:r>
      <w:r w:rsidRPr="00EB533F">
        <w:rPr>
          <w:rStyle w:val="StyleUnderline"/>
          <w:highlight w:val="green"/>
        </w:rPr>
        <w:t>warranted</w:t>
      </w:r>
      <w:r w:rsidRPr="00EB533F">
        <w:rPr>
          <w:rStyle w:val="StyleUnderline"/>
        </w:rPr>
        <w:t>.</w:t>
      </w:r>
      <w:r w:rsidRPr="00EB533F">
        <w:t xml:space="preserve"> As a result, concerted international cooperation is required if we are to receive adequate protection from existential risks. 1.3.1. Why existential risks are likely to be underinvested in </w:t>
      </w:r>
      <w:r w:rsidRPr="00EB533F">
        <w:rPr>
          <w:rStyle w:val="StyleUnderline"/>
        </w:rPr>
        <w:t>There are several reasons why existential risk reduction is likely to be underinvested in.</w:t>
      </w:r>
      <w:r w:rsidRPr="00EB533F">
        <w:t xml:space="preserve"> </w:t>
      </w:r>
      <w:r w:rsidRPr="00EB533F">
        <w:rPr>
          <w:rStyle w:val="StyleUnderline"/>
        </w:rPr>
        <w:t>Firstly, it is a global public good.</w:t>
      </w:r>
      <w:r w:rsidRPr="00EB533F">
        <w:t xml:space="preserve"> </w:t>
      </w:r>
      <w:r w:rsidRPr="00EB533F">
        <w:rPr>
          <w:rStyle w:val="StyleUnderline"/>
        </w:rPr>
        <w:t>Economic theory predicts that such goods tend to be underprovided.</w:t>
      </w:r>
      <w:r w:rsidRPr="00EB533F">
        <w:t xml:space="preserve"> </w:t>
      </w:r>
      <w:r w:rsidRPr="00EB533F">
        <w:rPr>
          <w:rStyle w:val="StyleUnderline"/>
        </w:rPr>
        <w:t xml:space="preserve">The benefits of existential risk reduction are widely and indivisibly dispersed around the globe from the countries responsible for </w:t>
      </w:r>
      <w:proofErr w:type="gramStart"/>
      <w:r w:rsidRPr="00EB533F">
        <w:rPr>
          <w:rStyle w:val="StyleUnderline"/>
        </w:rPr>
        <w:t>taking action</w:t>
      </w:r>
      <w:proofErr w:type="gramEnd"/>
      <w:r w:rsidRPr="00EB533F">
        <w:rPr>
          <w:rStyle w:val="StyleUnderline"/>
        </w:rPr>
        <w:t>.</w:t>
      </w:r>
      <w:r w:rsidRPr="00EB533F">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EB533F">
        <w:rPr>
          <w:rStyle w:val="StyleUnderline"/>
        </w:rPr>
        <w:t>Secondly</w:t>
      </w:r>
      <w:r w:rsidRPr="00EB533F">
        <w:t xml:space="preserve">, as already suggested above, </w:t>
      </w:r>
      <w:r w:rsidRPr="00EB533F">
        <w:rPr>
          <w:rStyle w:val="StyleUnderline"/>
        </w:rPr>
        <w:t>existential risk reduction is an intergenerational public good: most of the benefits are enjoyed by future generations who have no say in the political process.</w:t>
      </w:r>
      <w:r w:rsidRPr="00EB533F">
        <w:t xml:space="preserve"> </w:t>
      </w:r>
      <w:r w:rsidRPr="00EB533F">
        <w:rPr>
          <w:rStyle w:val="StyleUnderline"/>
        </w:rPr>
        <w:t>For these goods, the problem is temporal free riding: the current generation enjoys the benefits of inaction while future generations bear the costs. Thirdly</w:t>
      </w:r>
      <w:r w:rsidRPr="00EB533F">
        <w:t xml:space="preserve">, many </w:t>
      </w:r>
      <w:r w:rsidRPr="00EB533F">
        <w:rPr>
          <w:rStyle w:val="StyleUnderline"/>
        </w:rPr>
        <w:t>existential risks</w:t>
      </w:r>
      <w:r w:rsidRPr="00EB533F">
        <w:t xml:space="preserve">, such as machine superintelligence, engineered pandemics, and solar geoengineering, </w:t>
      </w:r>
      <w:r w:rsidRPr="00EB533F">
        <w:rPr>
          <w:rStyle w:val="StyleUnderline"/>
          <w:highlight w:val="green"/>
        </w:rPr>
        <w:t>pose</w:t>
      </w:r>
      <w:r w:rsidRPr="00EB533F">
        <w:rPr>
          <w:rStyle w:val="StyleUnderline"/>
        </w:rPr>
        <w:t xml:space="preserve"> an </w:t>
      </w:r>
      <w:r w:rsidRPr="00EB533F">
        <w:rPr>
          <w:rStyle w:val="StyleUnderline"/>
          <w:highlight w:val="green"/>
        </w:rPr>
        <w:t>unprecedented</w:t>
      </w:r>
      <w:r w:rsidRPr="00EB533F">
        <w:rPr>
          <w:rStyle w:val="StyleUnderline"/>
        </w:rPr>
        <w:t xml:space="preserve"> and uncertain future threat.</w:t>
      </w:r>
      <w:r w:rsidRPr="00EB533F">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EB533F">
        <w:t>with regard to</w:t>
      </w:r>
      <w:proofErr w:type="gramEnd"/>
      <w:r w:rsidRPr="00EB533F">
        <w:t xml:space="preserve"> these emerging risks is comparable to the one we faced when nuclear weapons first became available. </w:t>
      </w:r>
      <w:r w:rsidRPr="00EB533F">
        <w:rPr>
          <w:rStyle w:val="StyleUnderline"/>
          <w:highlight w:val="green"/>
        </w:rPr>
        <w:t>Cognitive biases also lead people to underestimate</w:t>
      </w:r>
      <w:r w:rsidRPr="00EB533F">
        <w:rPr>
          <w:rStyle w:val="StyleUnderline"/>
        </w:rPr>
        <w:t xml:space="preserve"> existential </w:t>
      </w:r>
      <w:r w:rsidRPr="00EB533F">
        <w:rPr>
          <w:rStyle w:val="StyleUnderline"/>
          <w:highlight w:val="green"/>
        </w:rPr>
        <w:t>risks</w:t>
      </w:r>
      <w:r w:rsidRPr="00EB533F">
        <w:rPr>
          <w:rStyle w:val="StyleUnderline"/>
        </w:rPr>
        <w:t>.</w:t>
      </w:r>
      <w:r w:rsidRPr="00EB533F">
        <w:t xml:space="preserve"> </w:t>
      </w:r>
      <w:r w:rsidRPr="00EB533F">
        <w:rPr>
          <w:rStyle w:val="StyleUnderline"/>
          <w:highlight w:val="green"/>
        </w:rPr>
        <w:t>Since there have not been any catastrophes of this magnitude, these risks are not salient to politicians and the public</w:t>
      </w:r>
      <w:r w:rsidRPr="00EB533F">
        <w:rPr>
          <w:rStyle w:val="StyleUnderline"/>
        </w:rPr>
        <w:t>.</w:t>
      </w:r>
      <w:r w:rsidRPr="00EB533F">
        <w:t xml:space="preserve">72 This is an example of the misapplication of the availability heuristic, a mental shortcut which assumes that something is important only if it can be readily recalled. </w:t>
      </w:r>
      <w:r w:rsidRPr="00EB533F">
        <w:rPr>
          <w:rStyle w:val="StyleUnderline"/>
          <w:highlight w:val="green"/>
        </w:rPr>
        <w:t>Another cognitive bias</w:t>
      </w:r>
      <w:r w:rsidRPr="00EB533F">
        <w:rPr>
          <w:rStyle w:val="StyleUnderline"/>
        </w:rPr>
        <w:t xml:space="preserve"> affecting perceptions of existential risk </w:t>
      </w:r>
      <w:r w:rsidRPr="00EB533F">
        <w:rPr>
          <w:rStyle w:val="StyleUnderline"/>
          <w:highlight w:val="green"/>
        </w:rPr>
        <w:t>is scope neglect</w:t>
      </w:r>
      <w:r w:rsidRPr="00EB533F">
        <w:rPr>
          <w:rStyle w:val="StyleUnderline"/>
        </w:rPr>
        <w:t>.</w:t>
      </w:r>
      <w:r w:rsidRPr="00EB533F">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EB533F">
        <w:rPr>
          <w:rStyle w:val="StyleUnderline"/>
          <w:highlight w:val="green"/>
        </w:rPr>
        <w:t xml:space="preserve">People become numbed to </w:t>
      </w:r>
      <w:r w:rsidRPr="00EB533F">
        <w:rPr>
          <w:rStyle w:val="StyleUnderline"/>
        </w:rPr>
        <w:t xml:space="preserve">the effect of </w:t>
      </w:r>
      <w:r w:rsidRPr="00EB533F">
        <w:rPr>
          <w:rStyle w:val="StyleUnderline"/>
          <w:highlight w:val="green"/>
        </w:rPr>
        <w:t>saving lives when the numbers get too large</w:t>
      </w:r>
      <w:r w:rsidRPr="00EB533F">
        <w:rPr>
          <w:rStyle w:val="StyleUnderline"/>
        </w:rPr>
        <w:t>.</w:t>
      </w:r>
      <w:r w:rsidRPr="00EB533F">
        <w:t xml:space="preserve"> 74 </w:t>
      </w:r>
      <w:r w:rsidRPr="00EB533F">
        <w:rPr>
          <w:rStyle w:val="StyleUnderline"/>
        </w:rPr>
        <w:t xml:space="preserve">Scope neglect is a </w:t>
      </w:r>
      <w:r w:rsidRPr="00EB533F">
        <w:rPr>
          <w:rStyle w:val="StyleUnderline"/>
          <w:highlight w:val="green"/>
        </w:rPr>
        <w:t>particularly acute</w:t>
      </w:r>
      <w:r w:rsidRPr="00EB533F">
        <w:rPr>
          <w:rStyle w:val="StyleUnderline"/>
        </w:rPr>
        <w:t xml:space="preserve"> problem </w:t>
      </w:r>
      <w:r w:rsidRPr="00EB533F">
        <w:rPr>
          <w:rStyle w:val="StyleUnderline"/>
          <w:highlight w:val="green"/>
        </w:rPr>
        <w:t>for existential risk</w:t>
      </w:r>
      <w:r w:rsidRPr="00EB533F">
        <w:rPr>
          <w:rStyle w:val="StyleUnderline"/>
        </w:rPr>
        <w:t xml:space="preserve"> </w:t>
      </w:r>
      <w:r w:rsidRPr="00EB533F">
        <w:rPr>
          <w:rStyle w:val="StyleUnderline"/>
          <w:highlight w:val="green"/>
        </w:rPr>
        <w:t>because</w:t>
      </w:r>
      <w:r w:rsidRPr="00EB533F">
        <w:rPr>
          <w:rStyle w:val="StyleUnderline"/>
        </w:rPr>
        <w:t xml:space="preserve"> the </w:t>
      </w:r>
      <w:r w:rsidRPr="00EB533F">
        <w:rPr>
          <w:rStyle w:val="StyleUnderline"/>
          <w:highlight w:val="green"/>
        </w:rPr>
        <w:t>numbers</w:t>
      </w:r>
      <w:r w:rsidRPr="00EB533F">
        <w:rPr>
          <w:rStyle w:val="StyleUnderline"/>
        </w:rPr>
        <w:t xml:space="preserve"> at stake </w:t>
      </w:r>
      <w:r w:rsidRPr="00EB533F">
        <w:rPr>
          <w:rStyle w:val="StyleUnderline"/>
          <w:highlight w:val="green"/>
        </w:rPr>
        <w:t xml:space="preserve">are </w:t>
      </w:r>
      <w:r w:rsidRPr="00EB533F">
        <w:rPr>
          <w:rStyle w:val="StyleUnderline"/>
        </w:rPr>
        <w:t xml:space="preserve">so </w:t>
      </w:r>
      <w:r w:rsidRPr="00EB533F">
        <w:rPr>
          <w:rStyle w:val="StyleUnderline"/>
          <w:highlight w:val="green"/>
        </w:rPr>
        <w:t>large</w:t>
      </w:r>
      <w:r w:rsidRPr="00EB533F">
        <w:rPr>
          <w:rStyle w:val="StyleUnderline"/>
        </w:rPr>
        <w:t>.</w:t>
      </w:r>
      <w:r w:rsidRPr="00EB533F">
        <w:t xml:space="preserve"> </w:t>
      </w:r>
      <w:r w:rsidRPr="00EB533F">
        <w:rPr>
          <w:rStyle w:val="StyleUnderline"/>
        </w:rPr>
        <w:t>Due to scope neglect, decision-makers are prone to treat existential risks in a similar way to problems which are less severe by many orders of magnitude.</w:t>
      </w:r>
      <w:r w:rsidRPr="00EB533F">
        <w:t xml:space="preserve"> A wide range of other cognitive biases are likely to affect the evaluation of existential risks.75</w:t>
      </w:r>
    </w:p>
    <w:p w14:paraId="539A182D" w14:textId="77777777" w:rsidR="00A2130C" w:rsidRPr="00D74186" w:rsidRDefault="00A2130C" w:rsidP="00A2130C">
      <w:pPr>
        <w:keepNext/>
        <w:keepLines/>
        <w:spacing w:before="40" w:after="0"/>
        <w:outlineLvl w:val="3"/>
        <w:rPr>
          <w:rFonts w:eastAsiaTheme="majorEastAsia"/>
          <w:b/>
          <w:bCs/>
          <w:sz w:val="26"/>
          <w:szCs w:val="26"/>
        </w:rPr>
      </w:pPr>
      <w:r>
        <w:rPr>
          <w:rFonts w:eastAsiaTheme="majorEastAsia"/>
          <w:b/>
          <w:bCs/>
          <w:sz w:val="26"/>
          <w:szCs w:val="26"/>
        </w:rPr>
        <w:t>P</w:t>
      </w:r>
      <w:r w:rsidRPr="00D74186">
        <w:rPr>
          <w:rFonts w:eastAsiaTheme="majorEastAsia"/>
          <w:b/>
          <w:bCs/>
          <w:sz w:val="26"/>
          <w:szCs w:val="26"/>
        </w:rPr>
        <w:t xml:space="preserve">leasure and pain are intrinsically valuable. </w:t>
      </w:r>
    </w:p>
    <w:p w14:paraId="599E45C5" w14:textId="77777777" w:rsidR="00A2130C" w:rsidRPr="004E07E9" w:rsidRDefault="00A2130C" w:rsidP="00A2130C">
      <w:r w:rsidRPr="004E07E9">
        <w:rPr>
          <w:b/>
          <w:sz w:val="26"/>
        </w:rPr>
        <w:t>Moen 16</w:t>
      </w:r>
      <w:r w:rsidRPr="004E07E9">
        <w:t xml:space="preserve"> [Ole Martin Moen, Research Fellow in Philosophy at University of Oslo “An Argument for Hedonism” Journal of Value Inquiry (Springer), 50 (2) 2016: 267–281] SJDI</w:t>
      </w:r>
    </w:p>
    <w:p w14:paraId="27E78516" w14:textId="77777777" w:rsidR="00A2130C" w:rsidRDefault="00A2130C" w:rsidP="00A2130C">
      <w:pPr>
        <w:rPr>
          <w:b/>
          <w:u w:val="single"/>
        </w:rPr>
      </w:pPr>
      <w:r w:rsidRPr="004E07E9">
        <w:rPr>
          <w:sz w:val="16"/>
        </w:rPr>
        <w:t xml:space="preserve">Let us start by observing, empirically, that </w:t>
      </w:r>
      <w:r w:rsidRPr="004E07E9">
        <w:rPr>
          <w:b/>
          <w:u w:val="single"/>
        </w:rPr>
        <w:t xml:space="preserve">a widely shared judgment about intrinsic value and disvalue is that </w:t>
      </w:r>
      <w:r w:rsidRPr="00D5490B">
        <w:rPr>
          <w:b/>
          <w:highlight w:val="green"/>
          <w:u w:val="single"/>
        </w:rPr>
        <w:t xml:space="preserve">pleasure is intrinsically </w:t>
      </w:r>
      <w:proofErr w:type="gramStart"/>
      <w:r w:rsidRPr="00D5490B">
        <w:rPr>
          <w:b/>
          <w:highlight w:val="green"/>
          <w:u w:val="single"/>
        </w:rPr>
        <w:t>valuable</w:t>
      </w:r>
      <w:proofErr w:type="gramEnd"/>
      <w:r w:rsidRPr="00D5490B">
        <w:rPr>
          <w:b/>
          <w:highlight w:val="green"/>
          <w:u w:val="single"/>
        </w:rPr>
        <w:t xml:space="preserve"> and pain is intrinsically </w:t>
      </w:r>
      <w:proofErr w:type="spellStart"/>
      <w:r w:rsidRPr="00D5490B">
        <w:rPr>
          <w:b/>
          <w:highlight w:val="green"/>
          <w:u w:val="single"/>
        </w:rPr>
        <w:t>disvaluable</w:t>
      </w:r>
      <w:proofErr w:type="spellEnd"/>
      <w:r w:rsidRPr="004E07E9">
        <w:rPr>
          <w:b/>
          <w:u w:val="single"/>
        </w:rPr>
        <w:t>.</w:t>
      </w:r>
      <w:r w:rsidRPr="004E07E9">
        <w:rPr>
          <w:sz w:val="16"/>
        </w:rPr>
        <w:t xml:space="preserve"> </w:t>
      </w:r>
      <w:r w:rsidRPr="004E07E9">
        <w:rPr>
          <w:b/>
          <w:u w:val="single"/>
        </w:rPr>
        <w:t>On virtually any proposed list of intrinsic values and disvalues (we will look at some of them below), pleasure is included among the intrinsic values and pain among the intrinsic disvalues.</w:t>
      </w:r>
      <w:r w:rsidRPr="004E07E9">
        <w:rPr>
          <w:sz w:val="16"/>
        </w:rPr>
        <w:t xml:space="preserve"> This inclusion makes intuitive sense, moreover, for </w:t>
      </w:r>
      <w:r w:rsidRPr="00D5490B">
        <w:rPr>
          <w:b/>
          <w:highlight w:val="green"/>
          <w:u w:val="single"/>
        </w:rPr>
        <w:t>there is something undeniably good about</w:t>
      </w:r>
      <w:r w:rsidRPr="004E07E9">
        <w:rPr>
          <w:b/>
          <w:u w:val="single"/>
        </w:rPr>
        <w:t xml:space="preserve"> the way </w:t>
      </w:r>
      <w:r w:rsidRPr="00D5490B">
        <w:rPr>
          <w:b/>
          <w:highlight w:val="green"/>
          <w:u w:val="single"/>
        </w:rPr>
        <w:t>pleasure</w:t>
      </w:r>
      <w:r w:rsidRPr="004E07E9">
        <w:rPr>
          <w:b/>
          <w:u w:val="single"/>
        </w:rPr>
        <w:t xml:space="preserve"> feels </w:t>
      </w:r>
      <w:r w:rsidRPr="00D5490B">
        <w:rPr>
          <w:b/>
          <w:highlight w:val="green"/>
          <w:u w:val="single"/>
        </w:rPr>
        <w:t xml:space="preserve">and </w:t>
      </w:r>
      <w:r w:rsidRPr="004E07E9">
        <w:rPr>
          <w:b/>
          <w:u w:val="single"/>
        </w:rPr>
        <w:t xml:space="preserve">something undeniably </w:t>
      </w:r>
      <w:r w:rsidRPr="00D5490B">
        <w:rPr>
          <w:b/>
          <w:highlight w:val="green"/>
          <w:u w:val="single"/>
        </w:rPr>
        <w:t>bad about</w:t>
      </w:r>
      <w:r w:rsidRPr="004E07E9">
        <w:rPr>
          <w:b/>
          <w:u w:val="single"/>
        </w:rPr>
        <w:t xml:space="preserve"> the way </w:t>
      </w:r>
      <w:r w:rsidRPr="00D5490B">
        <w:rPr>
          <w:b/>
          <w:highlight w:val="green"/>
          <w:u w:val="single"/>
        </w:rPr>
        <w:t>pain</w:t>
      </w:r>
      <w:r w:rsidRPr="004E07E9">
        <w:rPr>
          <w:b/>
          <w:u w:val="single"/>
        </w:rPr>
        <w:t xml:space="preserve"> feels, and neither the goodness of pleasure nor the badness of pain seems to be exhausted </w:t>
      </w:r>
      <w:r w:rsidRPr="004E07E9">
        <w:rPr>
          <w:b/>
          <w:u w:val="single"/>
        </w:rPr>
        <w:lastRenderedPageBreak/>
        <w:t>by the further effects that these experiences might have.</w:t>
      </w:r>
      <w:r w:rsidRPr="004E07E9">
        <w:rPr>
          <w:sz w:val="16"/>
        </w:rPr>
        <w:t xml:space="preserve"> “Pleasure” and “pain” are here understood inclusively, as encompassing anything hedonically positive and anything hedonically negative.2 </w:t>
      </w:r>
      <w:r w:rsidRPr="004E07E9">
        <w:rPr>
          <w:b/>
          <w:u w:val="single"/>
        </w:rPr>
        <w:t xml:space="preserve">The special </w:t>
      </w:r>
      <w:r w:rsidRPr="00D5490B">
        <w:rPr>
          <w:b/>
          <w:highlight w:val="green"/>
          <w:u w:val="single"/>
        </w:rPr>
        <w:t xml:space="preserve">value statuses </w:t>
      </w:r>
      <w:r w:rsidRPr="001E4E18">
        <w:rPr>
          <w:b/>
          <w:u w:val="single"/>
        </w:rPr>
        <w:t xml:space="preserve">of pleasure and pain </w:t>
      </w:r>
      <w:r w:rsidRPr="00D5490B">
        <w:rPr>
          <w:b/>
          <w:highlight w:val="green"/>
          <w:u w:val="single"/>
        </w:rPr>
        <w:t>are manifested in how we treat</w:t>
      </w:r>
      <w:r w:rsidRPr="004E07E9">
        <w:rPr>
          <w:b/>
          <w:u w:val="single"/>
        </w:rPr>
        <w:t xml:space="preserve"> these </w:t>
      </w:r>
      <w:r w:rsidRPr="00D5490B">
        <w:rPr>
          <w:b/>
          <w:highlight w:val="green"/>
          <w:u w:val="single"/>
        </w:rPr>
        <w:t>experiences in</w:t>
      </w:r>
      <w:r w:rsidRPr="004E07E9">
        <w:rPr>
          <w:b/>
          <w:u w:val="single"/>
        </w:rPr>
        <w:t xml:space="preserve"> our </w:t>
      </w:r>
      <w:r w:rsidRPr="00D5490B">
        <w:rPr>
          <w:b/>
          <w:highlight w:val="green"/>
          <w:u w:val="single"/>
        </w:rPr>
        <w:t>everyday reasoning</w:t>
      </w:r>
      <w:r w:rsidRPr="004E07E9">
        <w:rPr>
          <w:b/>
          <w:u w:val="single"/>
        </w:rPr>
        <w:t xml:space="preserve"> about values.</w:t>
      </w:r>
      <w:r w:rsidRPr="004E07E9">
        <w:rPr>
          <w:sz w:val="16"/>
        </w:rPr>
        <w:t xml:space="preserve"> If you tell me that you are heading for the convenience store, </w:t>
      </w:r>
      <w:r w:rsidRPr="004E07E9">
        <w:rPr>
          <w:b/>
          <w:u w:val="single"/>
        </w:rPr>
        <w:t>I might ask: “What for?” This is a reasonable question, for when you go to the convenience store you usually do so</w:t>
      </w:r>
      <w:r w:rsidRPr="004E07E9">
        <w:rPr>
          <w:sz w:val="16"/>
        </w:rPr>
        <w:t xml:space="preserve">, not merely for the sake of going to the convenience store, but </w:t>
      </w:r>
      <w:r w:rsidRPr="004E07E9">
        <w:rPr>
          <w:b/>
          <w:u w:val="single"/>
        </w:rPr>
        <w:t>for the sake of achieving something further that you deem to be valuable.</w:t>
      </w:r>
      <w:r w:rsidRPr="004E07E9">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E07E9">
        <w:rPr>
          <w:b/>
          <w:u w:val="single"/>
        </w:rPr>
        <w:t xml:space="preserve">If </w:t>
      </w:r>
      <w:proofErr w:type="gramStart"/>
      <w:r w:rsidRPr="004E07E9">
        <w:rPr>
          <w:b/>
          <w:u w:val="single"/>
        </w:rPr>
        <w:t>I</w:t>
      </w:r>
      <w:proofErr w:type="gramEnd"/>
      <w:r w:rsidRPr="004E07E9">
        <w:rPr>
          <w:b/>
          <w:u w:val="single"/>
        </w:rPr>
        <w:t xml:space="preserve"> then proceed by asking “But what is the pleasure of drinking the soda good for?” the discussion is likely to reach an awkward end. The reason is that the </w:t>
      </w:r>
      <w:r w:rsidRPr="00D5490B">
        <w:rPr>
          <w:b/>
          <w:highlight w:val="green"/>
          <w:u w:val="single"/>
        </w:rPr>
        <w:t>pleasure is not good for anything further</w:t>
      </w:r>
      <w:r w:rsidRPr="004E07E9">
        <w:rPr>
          <w:b/>
          <w:u w:val="single"/>
        </w:rPr>
        <w:t>; it is simply that for which going to the convenience store and buying the soda is good.</w:t>
      </w:r>
      <w:r w:rsidRPr="004E07E9">
        <w:rPr>
          <w:sz w:val="16"/>
        </w:rPr>
        <w:t>3 As Aristotle observes</w:t>
      </w:r>
      <w:r w:rsidRPr="004E07E9">
        <w:rPr>
          <w:b/>
          <w:u w:val="single"/>
        </w:rPr>
        <w:t>: “We never ask [a man] what his end is in being pleased, because we assume that pleasure is choice worthy in itself.</w:t>
      </w:r>
      <w:r w:rsidRPr="004E07E9">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5490B">
        <w:rPr>
          <w:b/>
          <w:highlight w:val="green"/>
          <w:u w:val="single"/>
        </w:rPr>
        <w:t>pleasure and pain</w:t>
      </w:r>
      <w:r w:rsidRPr="004E07E9">
        <w:rPr>
          <w:b/>
          <w:u w:val="single"/>
        </w:rPr>
        <w:t xml:space="preserve"> are </w:t>
      </w:r>
      <w:r w:rsidRPr="00D5490B">
        <w:rPr>
          <w:b/>
          <w:highlight w:val="green"/>
          <w:u w:val="single"/>
        </w:rPr>
        <w:t>both</w:t>
      </w:r>
      <w:r w:rsidRPr="004E07E9">
        <w:rPr>
          <w:b/>
          <w:u w:val="single"/>
        </w:rPr>
        <w:t xml:space="preserve"> places where we </w:t>
      </w:r>
      <w:r w:rsidRPr="00D5490B">
        <w:rPr>
          <w:b/>
          <w:highlight w:val="green"/>
          <w:u w:val="single"/>
        </w:rPr>
        <w:t xml:space="preserve">reach the end </w:t>
      </w:r>
      <w:r w:rsidRPr="001E4E18">
        <w:rPr>
          <w:b/>
          <w:u w:val="single"/>
        </w:rPr>
        <w:t xml:space="preserve">of the line in matters </w:t>
      </w:r>
      <w:r w:rsidRPr="00D5490B">
        <w:rPr>
          <w:b/>
          <w:highlight w:val="green"/>
          <w:u w:val="single"/>
        </w:rPr>
        <w:t>of value.</w:t>
      </w:r>
      <w:r w:rsidRPr="004E07E9">
        <w:rPr>
          <w:b/>
          <w:u w:val="single"/>
        </w:rPr>
        <w:t xml:space="preserve"> </w:t>
      </w:r>
    </w:p>
    <w:p w14:paraId="77E973C2" w14:textId="77777777" w:rsidR="00A2130C" w:rsidRPr="00D74186" w:rsidRDefault="00A2130C" w:rsidP="00A2130C">
      <w:pPr>
        <w:rPr>
          <w:b/>
          <w:u w:val="single"/>
        </w:rPr>
      </w:pPr>
    </w:p>
    <w:p w14:paraId="520AC05A" w14:textId="77777777" w:rsidR="00A2130C" w:rsidRDefault="00A2130C" w:rsidP="00A2130C">
      <w:pPr>
        <w:pStyle w:val="Heading4"/>
      </w:pPr>
      <w:r>
        <w:t xml:space="preserve">That justifies </w:t>
      </w:r>
      <w:r w:rsidRPr="00CA3910">
        <w:rPr>
          <w:u w:val="single"/>
        </w:rPr>
        <w:t>Hedonism</w:t>
      </w:r>
      <w:r>
        <w:t xml:space="preserve"> – we must aggregate in order to determine how behaviors will be conducted based on what is most pleasurable. Anything else is </w:t>
      </w:r>
      <w:r w:rsidRPr="00CA3910">
        <w:rPr>
          <w:u w:val="single"/>
        </w:rPr>
        <w:t>arbitrary</w:t>
      </w:r>
      <w:r>
        <w:t xml:space="preserve"> and always allows for exclusions, but </w:t>
      </w:r>
      <w:r w:rsidRPr="00CA3910">
        <w:rPr>
          <w:u w:val="single"/>
        </w:rPr>
        <w:t>aggregation solves</w:t>
      </w:r>
      <w:r>
        <w:t xml:space="preserve"> because it allows us to determine what behaviors are most likely given relative evaluations of pleasure and pain.</w:t>
      </w:r>
    </w:p>
    <w:p w14:paraId="018225AD" w14:textId="77777777" w:rsidR="00A2130C" w:rsidRPr="00CA3910" w:rsidRDefault="00A2130C" w:rsidP="00A2130C"/>
    <w:p w14:paraId="78EBFD50" w14:textId="77777777" w:rsidR="00A2130C" w:rsidRDefault="00A2130C" w:rsidP="00A2130C">
      <w:pPr>
        <w:pStyle w:val="Heading4"/>
      </w:pPr>
      <w:r>
        <w:t xml:space="preserve">Thus, the standard is </w:t>
      </w:r>
      <w:r w:rsidRPr="00EC6DF3">
        <w:rPr>
          <w:u w:val="single"/>
        </w:rPr>
        <w:t>maximizing</w:t>
      </w:r>
      <w:r>
        <w:t xml:space="preserve"> expected </w:t>
      </w:r>
      <w:r w:rsidRPr="00EC6DF3">
        <w:rPr>
          <w:u w:val="single"/>
        </w:rPr>
        <w:t>well-being</w:t>
      </w:r>
      <w:r>
        <w:t xml:space="preserve"> – prefer:</w:t>
      </w:r>
    </w:p>
    <w:p w14:paraId="1061F15C" w14:textId="77777777" w:rsidR="00A2130C" w:rsidRPr="00A1601B" w:rsidRDefault="00A2130C" w:rsidP="00A2130C"/>
    <w:p w14:paraId="187508DA" w14:textId="77777777" w:rsidR="00A2130C" w:rsidRDefault="00A2130C" w:rsidP="00A2130C">
      <w:pPr>
        <w:pStyle w:val="Heading4"/>
        <w:rPr>
          <w:rFonts w:cs="Calibri"/>
          <w:color w:val="000000" w:themeColor="text1"/>
        </w:rPr>
      </w:pPr>
      <w:r>
        <w:rPr>
          <w:rFonts w:cs="Calibri"/>
          <w:color w:val="000000" w:themeColor="text1"/>
        </w:rPr>
        <w:t xml:space="preserve">1] </w:t>
      </w:r>
      <w:r w:rsidRPr="00EC6DF3">
        <w:rPr>
          <w:rFonts w:cs="Calibri"/>
          <w:color w:val="000000" w:themeColor="text1"/>
          <w:u w:val="single"/>
        </w:rPr>
        <w:t>Actor specificity</w:t>
      </w:r>
      <w:r>
        <w:rPr>
          <w:rFonts w:cs="Calibri"/>
          <w:color w:val="000000" w:themeColor="text1"/>
        </w:rPr>
        <w:t xml:space="preserve"> – </w:t>
      </w:r>
      <w:r w:rsidRPr="004E07E9">
        <w:rPr>
          <w:rFonts w:cs="Calibri"/>
          <w:color w:val="000000" w:themeColor="text1"/>
        </w:rPr>
        <w:t xml:space="preserve">Governments must aggregate since every policy </w:t>
      </w:r>
      <w:proofErr w:type="gramStart"/>
      <w:r w:rsidRPr="004E07E9">
        <w:rPr>
          <w:rFonts w:cs="Calibri"/>
          <w:color w:val="000000" w:themeColor="text1"/>
        </w:rPr>
        <w:t>benefits</w:t>
      </w:r>
      <w:proofErr w:type="gramEnd"/>
      <w:r w:rsidRPr="004E07E9">
        <w:rPr>
          <w:rFonts w:cs="Calibri"/>
          <w:color w:val="000000" w:themeColor="text1"/>
        </w:rPr>
        <w:t xml:space="preserve"> some and harms others, which also means side constraints freeze action. Actor-specificity comes first since different agents have different ethical standings. </w:t>
      </w:r>
    </w:p>
    <w:p w14:paraId="5CE15009" w14:textId="77777777" w:rsidR="00A2130C" w:rsidRPr="00A1601B" w:rsidRDefault="00A2130C" w:rsidP="00A2130C"/>
    <w:p w14:paraId="4AC855FD" w14:textId="77777777" w:rsidR="00A2130C" w:rsidRPr="007F04F9" w:rsidRDefault="00A2130C" w:rsidP="00A2130C">
      <w:pPr>
        <w:pStyle w:val="Heading4"/>
      </w:pPr>
      <w:r>
        <w:t xml:space="preserve">2] </w:t>
      </w:r>
      <w:r w:rsidRPr="00EC6DF3">
        <w:rPr>
          <w:rStyle w:val="Style13ptBold"/>
          <w:b/>
          <w:bCs w:val="0"/>
          <w:u w:val="single"/>
        </w:rPr>
        <w:t>No act-omission distinction</w:t>
      </w:r>
      <w:r w:rsidRPr="008E1E97">
        <w:rPr>
          <w:rStyle w:val="Style13ptBold"/>
          <w:b/>
          <w:bCs w:val="0"/>
        </w:rPr>
        <w:t xml:space="preserve">—governments are responsible for everything in the public </w:t>
      </w:r>
      <w:proofErr w:type="gramStart"/>
      <w:r w:rsidRPr="008E1E97">
        <w:rPr>
          <w:rStyle w:val="Style13ptBold"/>
          <w:b/>
          <w:bCs w:val="0"/>
        </w:rPr>
        <w:t>sphere</w:t>
      </w:r>
      <w:proofErr w:type="gramEnd"/>
      <w:r w:rsidRPr="008E1E97">
        <w:rPr>
          <w:rStyle w:val="Style13ptBold"/>
          <w:b/>
          <w:bCs w:val="0"/>
        </w:rPr>
        <w:t xml:space="preserve"> so inaction is implicit authorization of action: they have to yes/no bills, which means everything collapse to aggregation.</w:t>
      </w:r>
    </w:p>
    <w:p w14:paraId="0297BA42" w14:textId="77777777" w:rsidR="00A2130C" w:rsidRPr="0009713A" w:rsidRDefault="00A2130C" w:rsidP="00A2130C"/>
    <w:p w14:paraId="11D1264F" w14:textId="77777777" w:rsidR="00A2130C" w:rsidRPr="00100A2B" w:rsidRDefault="00A2130C" w:rsidP="00A2130C"/>
    <w:p w14:paraId="1FB75E40" w14:textId="77777777" w:rsidR="00A2130C" w:rsidRPr="00100A2B" w:rsidRDefault="00A2130C" w:rsidP="00A2130C">
      <w:pPr>
        <w:pStyle w:val="Heading3"/>
      </w:pPr>
      <w:r w:rsidRPr="00100A2B">
        <w:lastRenderedPageBreak/>
        <w:t xml:space="preserve">AC – Debris Advantage </w:t>
      </w:r>
    </w:p>
    <w:p w14:paraId="58A7748C" w14:textId="77777777" w:rsidR="00A2130C" w:rsidRPr="00100A2B" w:rsidRDefault="00A2130C" w:rsidP="00A2130C">
      <w:pPr>
        <w:pStyle w:val="Heading4"/>
        <w:rPr>
          <w:rFonts w:cs="Calibri"/>
        </w:rPr>
      </w:pPr>
      <w:r w:rsidRPr="00100A2B">
        <w:rPr>
          <w:rFonts w:cs="Calibri"/>
        </w:rPr>
        <w:t>Private space mining and ownership allowed now</w:t>
      </w:r>
    </w:p>
    <w:p w14:paraId="2B2EFAA6" w14:textId="77777777" w:rsidR="00A2130C" w:rsidRPr="00100A2B" w:rsidRDefault="00A2130C" w:rsidP="00A2130C">
      <w:r w:rsidRPr="00100A2B">
        <w:rPr>
          <w:rStyle w:val="StyleUnderline"/>
        </w:rPr>
        <w:t>Williams 20</w:t>
      </w:r>
      <w:r w:rsidRPr="00100A2B">
        <w:t xml:space="preserve"> [(Matt Williams, Reporter) “Trump signs an executive order allowing mining the moon and asteroids,” Phys Org, April 13, 2020, </w:t>
      </w:r>
      <w:hyperlink r:id="rId9" w:history="1">
        <w:r w:rsidRPr="00100A2B">
          <w:rPr>
            <w:rStyle w:val="Hyperlink"/>
          </w:rPr>
          <w:t>https://phys.org/news/2020-04-trump-moon-asteroids.html</w:t>
        </w:r>
      </w:hyperlink>
      <w:r w:rsidRPr="00100A2B">
        <w:t>] TDI</w:t>
      </w:r>
    </w:p>
    <w:p w14:paraId="44527956" w14:textId="77777777" w:rsidR="00A2130C" w:rsidRPr="00100A2B" w:rsidRDefault="00A2130C" w:rsidP="00A2130C">
      <w:pPr>
        <w:rPr>
          <w:b/>
          <w:bCs/>
        </w:rPr>
      </w:pPr>
      <w:r w:rsidRPr="00745B2A">
        <w:rPr>
          <w:rStyle w:val="StyleUnderline"/>
        </w:rPr>
        <w:t>Trump signs an executive order allowing mining the moon and asteroids</w:t>
      </w:r>
    </w:p>
    <w:p w14:paraId="2B05B993" w14:textId="77777777" w:rsidR="00A2130C" w:rsidRPr="00100A2B" w:rsidRDefault="00A2130C" w:rsidP="00A2130C">
      <w:r w:rsidRPr="00100A2B">
        <w:t xml:space="preserve">In 2015, the </w:t>
      </w:r>
      <w:r w:rsidRPr="00745B2A">
        <w:rPr>
          <w:rStyle w:val="StyleUnderline"/>
        </w:rPr>
        <w:t>Obama administration signed the </w:t>
      </w:r>
      <w:hyperlink r:id="rId10" w:history="1">
        <w:r w:rsidRPr="00745B2A">
          <w:rPr>
            <w:rStyle w:val="StyleUnderline"/>
          </w:rPr>
          <w:t>U.S. Commercial Space Launch Competitiveness Act</w:t>
        </w:r>
      </w:hyperlink>
      <w:r w:rsidRPr="00745B2A">
        <w:t> (CSLCA, or H.R. 2262</w:t>
      </w:r>
      <w:r w:rsidRPr="00100A2B">
        <w:t xml:space="preserve">) into law. This bill was intended to "facilitate a pro-growth environment for the developing commercial space industry" by </w:t>
      </w:r>
      <w:r w:rsidRPr="00745B2A">
        <w:rPr>
          <w:rStyle w:val="StyleUnderline"/>
        </w:rPr>
        <w:t>making it legal</w:t>
      </w:r>
      <w:r w:rsidRPr="00100A2B">
        <w:rPr>
          <w:rStyle w:val="StyleUnderline"/>
        </w:rPr>
        <w:t xml:space="preserve"> for </w:t>
      </w:r>
      <w:r w:rsidRPr="002E4133">
        <w:rPr>
          <w:rStyle w:val="StyleUnderline"/>
          <w:highlight w:val="cyan"/>
        </w:rPr>
        <w:t>American companies</w:t>
      </w:r>
      <w:r w:rsidRPr="002E4133">
        <w:rPr>
          <w:rStyle w:val="StyleUnderline"/>
        </w:rPr>
        <w:t xml:space="preserve"> and citizens to </w:t>
      </w:r>
      <w:r w:rsidRPr="002E4133">
        <w:rPr>
          <w:rStyle w:val="StyleUnderline"/>
          <w:highlight w:val="cyan"/>
        </w:rPr>
        <w:t>own and sell resources that they extract from</w:t>
      </w:r>
      <w:r w:rsidRPr="002E4133">
        <w:rPr>
          <w:rStyle w:val="StyleUnderline"/>
        </w:rPr>
        <w:t xml:space="preserve"> asteroids and </w:t>
      </w:r>
      <w:r w:rsidRPr="002E4133">
        <w:rPr>
          <w:rStyle w:val="StyleUnderline"/>
          <w:highlight w:val="cyan"/>
        </w:rPr>
        <w:t>off-world locations</w:t>
      </w:r>
      <w:r w:rsidRPr="002E4133">
        <w:t xml:space="preserve"> (like the moon, Mars or beyond).</w:t>
      </w:r>
    </w:p>
    <w:p w14:paraId="15AD145F" w14:textId="77777777" w:rsidR="00A2130C" w:rsidRPr="00100A2B" w:rsidRDefault="00A2130C" w:rsidP="00A2130C">
      <w:r w:rsidRPr="00100A2B">
        <w:t xml:space="preserve">On April 6th, the </w:t>
      </w:r>
      <w:r w:rsidRPr="00100A2B">
        <w:rPr>
          <w:rStyle w:val="StyleUnderline"/>
        </w:rPr>
        <w:t>Trump administration took things a step further by signing an </w:t>
      </w:r>
      <w:hyperlink r:id="rId11" w:history="1">
        <w:r w:rsidRPr="00745B2A">
          <w:rPr>
            <w:rStyle w:val="StyleUnderline"/>
            <w:highlight w:val="cyan"/>
          </w:rPr>
          <w:t>executive order</w:t>
        </w:r>
      </w:hyperlink>
      <w:r w:rsidRPr="00100A2B">
        <w:rPr>
          <w:rStyle w:val="StyleUnderline"/>
        </w:rPr>
        <w:t xml:space="preserve"> that </w:t>
      </w:r>
      <w:r w:rsidRPr="002E4133">
        <w:rPr>
          <w:rStyle w:val="StyleUnderline"/>
        </w:rPr>
        <w:t xml:space="preserve">formally </w:t>
      </w:r>
      <w:r w:rsidRPr="002E4133">
        <w:rPr>
          <w:rStyle w:val="StyleUnderline"/>
          <w:highlight w:val="cyan"/>
        </w:rPr>
        <w:t>recognizes</w:t>
      </w:r>
      <w:r w:rsidRPr="00100A2B">
        <w:rPr>
          <w:rStyle w:val="StyleUnderline"/>
        </w:rPr>
        <w:t xml:space="preserve"> the </w:t>
      </w:r>
      <w:r w:rsidRPr="002E4133">
        <w:rPr>
          <w:rStyle w:val="StyleUnderline"/>
          <w:highlight w:val="cyan"/>
        </w:rPr>
        <w:t>rights of private interests to claim resources in </w:t>
      </w:r>
      <w:hyperlink r:id="rId12" w:history="1">
        <w:r w:rsidRPr="002E4133">
          <w:rPr>
            <w:rStyle w:val="StyleUnderline"/>
            <w:highlight w:val="cyan"/>
          </w:rPr>
          <w:t>space</w:t>
        </w:r>
      </w:hyperlink>
      <w:r w:rsidRPr="00100A2B">
        <w:t>. This order, titled "</w:t>
      </w:r>
      <w:hyperlink r:id="rId13" w:history="1">
        <w:r w:rsidRPr="00100A2B">
          <w:rPr>
            <w:rStyle w:val="Hyperlink"/>
          </w:rPr>
          <w:t>Encouraging International Support for the Recovery and Use of Space Resources</w:t>
        </w:r>
      </w:hyperlink>
      <w:r w:rsidRPr="00100A2B">
        <w:t>," effectively ends the decades-long debate that began with the signing of </w:t>
      </w:r>
      <w:hyperlink r:id="rId14" w:history="1">
        <w:r w:rsidRPr="00100A2B">
          <w:rPr>
            <w:rStyle w:val="Hyperlink"/>
          </w:rPr>
          <w:t>the Outer Space Treaty</w:t>
        </w:r>
      </w:hyperlink>
      <w:r w:rsidRPr="00100A2B">
        <w:t> in 1967.</w:t>
      </w:r>
    </w:p>
    <w:p w14:paraId="2BF33D6E" w14:textId="77777777" w:rsidR="00A2130C" w:rsidRPr="00100A2B" w:rsidRDefault="00A2130C" w:rsidP="00A2130C"/>
    <w:p w14:paraId="2D88724A" w14:textId="77777777" w:rsidR="00A2130C" w:rsidRPr="00100A2B" w:rsidRDefault="00A2130C" w:rsidP="00A2130C">
      <w:pPr>
        <w:pStyle w:val="Heading4"/>
      </w:pPr>
      <w:r w:rsidRPr="00100A2B">
        <w:t xml:space="preserve">New investments coming and companies are launching – economic incentives make it </w:t>
      </w:r>
      <w:proofErr w:type="gramStart"/>
      <w:r w:rsidRPr="00100A2B">
        <w:t>alluring</w:t>
      </w:r>
      <w:proofErr w:type="gramEnd"/>
    </w:p>
    <w:p w14:paraId="669545BD" w14:textId="77777777" w:rsidR="00A2130C" w:rsidRPr="00100A2B" w:rsidRDefault="00A2130C" w:rsidP="00A2130C">
      <w:proofErr w:type="spellStart"/>
      <w:r w:rsidRPr="00100A2B">
        <w:rPr>
          <w:rStyle w:val="StyleUnderline"/>
          <w:szCs w:val="26"/>
        </w:rPr>
        <w:t>Tosar</w:t>
      </w:r>
      <w:proofErr w:type="spellEnd"/>
      <w:r w:rsidRPr="00100A2B">
        <w:rPr>
          <w:rStyle w:val="StyleUnderline"/>
          <w:szCs w:val="26"/>
        </w:rPr>
        <w:t xml:space="preserve"> 20</w:t>
      </w:r>
      <w:r w:rsidRPr="00100A2B">
        <w:t xml:space="preserve"> [(Borja </w:t>
      </w:r>
      <w:proofErr w:type="spellStart"/>
      <w:r w:rsidRPr="00100A2B">
        <w:t>Tosar</w:t>
      </w:r>
      <w:proofErr w:type="spellEnd"/>
      <w:r w:rsidRPr="00100A2B">
        <w:t xml:space="preserve">, reporter) “Asteroid Mining: A New Space Race,” </w:t>
      </w:r>
      <w:proofErr w:type="spellStart"/>
      <w:r w:rsidRPr="00100A2B">
        <w:t>OpenMind</w:t>
      </w:r>
      <w:proofErr w:type="spellEnd"/>
      <w:r w:rsidRPr="00100A2B">
        <w:t xml:space="preserve"> BBVA, May 18, 2020, </w:t>
      </w:r>
      <w:hyperlink r:id="rId15" w:history="1">
        <w:r w:rsidRPr="00100A2B">
          <w:rPr>
            <w:rStyle w:val="Hyperlink"/>
          </w:rPr>
          <w:t>https://www.bbvaopenmind.com/en/science/physics/asteroid-mining-a-new-space-race/</w:t>
        </w:r>
      </w:hyperlink>
      <w:r w:rsidRPr="00100A2B">
        <w:t>] TDI</w:t>
      </w:r>
    </w:p>
    <w:p w14:paraId="07A16118" w14:textId="77777777" w:rsidR="00A2130C" w:rsidRPr="00100A2B" w:rsidRDefault="00A2130C" w:rsidP="00A2130C">
      <w:r w:rsidRPr="00100A2B">
        <w:rPr>
          <w:rStyle w:val="StyleUnderline"/>
        </w:rPr>
        <w:t xml:space="preserve">This is not science fiction. There are now </w:t>
      </w:r>
      <w:r w:rsidRPr="000D1503">
        <w:rPr>
          <w:rStyle w:val="StyleUnderline"/>
        </w:rPr>
        <w:t>space</w:t>
      </w:r>
      <w:r w:rsidRPr="00100A2B">
        <w:rPr>
          <w:rStyle w:val="StyleUnderline"/>
        </w:rPr>
        <w:t xml:space="preserve"> mining companies, such as </w:t>
      </w:r>
      <w:hyperlink r:id="rId16" w:tgtFrame="_blank" w:history="1">
        <w:r w:rsidRPr="00100A2B">
          <w:rPr>
            <w:rStyle w:val="StyleUnderline"/>
          </w:rPr>
          <w:t>Planetary Resources,</w:t>
        </w:r>
      </w:hyperlink>
      <w:r w:rsidRPr="00100A2B">
        <w:rPr>
          <w:rStyle w:val="StyleUnderline"/>
        </w:rPr>
        <w:t xml:space="preserve"> which has already launched several </w:t>
      </w:r>
      <w:proofErr w:type="gramStart"/>
      <w:r w:rsidRPr="00100A2B">
        <w:rPr>
          <w:rStyle w:val="StyleUnderline"/>
        </w:rPr>
        <w:t>mini-satellites</w:t>
      </w:r>
      <w:proofErr w:type="gramEnd"/>
      <w:r w:rsidRPr="00100A2B">
        <w:rPr>
          <w:rStyle w:val="StyleUnderline"/>
        </w:rPr>
        <w:t xml:space="preserve"> to test several of its patents. Other </w:t>
      </w:r>
      <w:r w:rsidRPr="00984EE1">
        <w:rPr>
          <w:rStyle w:val="StyleUnderline"/>
          <w:highlight w:val="cyan"/>
        </w:rPr>
        <w:t>companies</w:t>
      </w:r>
      <w:r w:rsidRPr="00100A2B">
        <w:rPr>
          <w:rStyle w:val="StyleUnderline"/>
        </w:rPr>
        <w:t xml:space="preserve"> like </w:t>
      </w:r>
      <w:hyperlink r:id="rId17" w:tgtFrame="_blank" w:history="1">
        <w:r w:rsidRPr="00100A2B">
          <w:rPr>
            <w:rStyle w:val="StyleUnderline"/>
          </w:rPr>
          <w:t>Asteroid Mining Corporation</w:t>
        </w:r>
      </w:hyperlink>
      <w:r w:rsidRPr="00100A2B">
        <w:rPr>
          <w:rStyle w:val="StyleUnderline"/>
        </w:rPr>
        <w:t> or </w:t>
      </w:r>
      <w:hyperlink r:id="rId18" w:tgtFrame="_blank" w:history="1">
        <w:r w:rsidRPr="00100A2B">
          <w:rPr>
            <w:rStyle w:val="StyleUnderline"/>
          </w:rPr>
          <w:t xml:space="preserve">Trans </w:t>
        </w:r>
        <w:proofErr w:type="spellStart"/>
        <w:r w:rsidRPr="00100A2B">
          <w:rPr>
            <w:rStyle w:val="StyleUnderline"/>
          </w:rPr>
          <w:t>Astronautica</w:t>
        </w:r>
        <w:proofErr w:type="spellEnd"/>
        <w:r w:rsidRPr="00100A2B">
          <w:rPr>
            <w:rStyle w:val="StyleUnderline"/>
          </w:rPr>
          <w:t xml:space="preserve"> Corporation,</w:t>
        </w:r>
      </w:hyperlink>
      <w:r w:rsidRPr="00100A2B">
        <w:t xml:space="preserve"> although still far from their goal, </w:t>
      </w:r>
      <w:r w:rsidRPr="00100A2B">
        <w:rPr>
          <w:rStyle w:val="StyleUnderline"/>
        </w:rPr>
        <w:t xml:space="preserve">are </w:t>
      </w:r>
      <w:r w:rsidRPr="00984EE1">
        <w:rPr>
          <w:rStyle w:val="StyleUnderline"/>
        </w:rPr>
        <w:t xml:space="preserve">already </w:t>
      </w:r>
      <w:r w:rsidRPr="00984EE1">
        <w:rPr>
          <w:rStyle w:val="StyleUnderline"/>
          <w:highlight w:val="cyan"/>
        </w:rPr>
        <w:t>attract</w:t>
      </w:r>
      <w:r w:rsidRPr="00984EE1">
        <w:rPr>
          <w:rStyle w:val="StyleUnderline"/>
        </w:rPr>
        <w:t>ing</w:t>
      </w:r>
      <w:r w:rsidRPr="00100A2B">
        <w:rPr>
          <w:rStyle w:val="StyleUnderline"/>
        </w:rPr>
        <w:t xml:space="preserve"> </w:t>
      </w:r>
      <w:r w:rsidRPr="00984EE1">
        <w:rPr>
          <w:rStyle w:val="StyleUnderline"/>
        </w:rPr>
        <w:t>millions</w:t>
      </w:r>
      <w:r w:rsidRPr="00100A2B">
        <w:rPr>
          <w:rStyle w:val="StyleUnderline"/>
        </w:rPr>
        <w:t xml:space="preserve"> of dollars of private </w:t>
      </w:r>
      <w:r w:rsidRPr="00984EE1">
        <w:rPr>
          <w:rStyle w:val="StyleUnderline"/>
          <w:highlight w:val="cyan"/>
        </w:rPr>
        <w:t>investment</w:t>
      </w:r>
      <w:r w:rsidRPr="00100A2B">
        <w:rPr>
          <w:rStyle w:val="StyleUnderline"/>
        </w:rPr>
        <w:t xml:space="preserve"> interested </w:t>
      </w:r>
      <w:r w:rsidRPr="00984EE1">
        <w:rPr>
          <w:rStyle w:val="StyleUnderline"/>
          <w:highlight w:val="cyan"/>
        </w:rPr>
        <w:t>in</w:t>
      </w:r>
      <w:r w:rsidRPr="00100A2B">
        <w:rPr>
          <w:rStyle w:val="StyleUnderline"/>
        </w:rPr>
        <w:t xml:space="preserve"> being on the front line of a possible </w:t>
      </w:r>
      <w:r w:rsidRPr="00984EE1">
        <w:rPr>
          <w:rStyle w:val="StyleUnderline"/>
          <w:highlight w:val="cyan"/>
        </w:rPr>
        <w:t>future space business</w:t>
      </w:r>
      <w:r w:rsidRPr="00100A2B">
        <w:t>.</w:t>
      </w:r>
    </w:p>
    <w:p w14:paraId="55168BBE" w14:textId="77777777" w:rsidR="00A2130C" w:rsidRPr="00100A2B" w:rsidRDefault="00A2130C" w:rsidP="00A2130C">
      <w:pPr>
        <w:rPr>
          <w:rStyle w:val="StyleUnderline"/>
        </w:rPr>
      </w:pPr>
      <w:r w:rsidRPr="00100A2B">
        <w:t xml:space="preserve">Is asteroid mining possible? This new space race already began back when </w:t>
      </w:r>
      <w:r w:rsidRPr="00100A2B">
        <w:rPr>
          <w:rStyle w:val="StyleUnderline"/>
        </w:rPr>
        <w:t xml:space="preserve">the Hayabusa missions successfully returned a few grams of an asteroid’s regolith, so the technology to harvest asteroid material exists, we just </w:t>
      </w:r>
      <w:proofErr w:type="gramStart"/>
      <w:r w:rsidRPr="00100A2B">
        <w:rPr>
          <w:rStyle w:val="StyleUnderline"/>
        </w:rPr>
        <w:t>have to</w:t>
      </w:r>
      <w:proofErr w:type="gramEnd"/>
      <w:r w:rsidRPr="00100A2B">
        <w:rPr>
          <w:rStyle w:val="StyleUnderline"/>
        </w:rPr>
        <w:t xml:space="preserve"> change the scale. </w:t>
      </w:r>
      <w:r w:rsidRPr="00984EE1">
        <w:rPr>
          <w:rStyle w:val="StyleUnderline"/>
          <w:highlight w:val="cyan"/>
        </w:rPr>
        <w:t>It is no longer a technological problem.</w:t>
      </w:r>
    </w:p>
    <w:p w14:paraId="5CFBD070" w14:textId="77777777" w:rsidR="00A2130C" w:rsidRPr="00100A2B" w:rsidRDefault="00A2130C" w:rsidP="00A2130C">
      <w:pPr>
        <w:rPr>
          <w:rStyle w:val="StyleUnderline"/>
        </w:rPr>
      </w:pPr>
      <w:r w:rsidRPr="00100A2B">
        <w:t xml:space="preserve">Is it economically viable? </w:t>
      </w:r>
      <w:r w:rsidRPr="00100A2B">
        <w:rPr>
          <w:rStyle w:val="StyleUnderline"/>
        </w:rPr>
        <w:t xml:space="preserve">We are increasingly dependent on </w:t>
      </w:r>
      <w:r w:rsidRPr="00984EE1">
        <w:rPr>
          <w:rStyle w:val="StyleUnderline"/>
          <w:highlight w:val="cyan"/>
        </w:rPr>
        <w:t>rare elements</w:t>
      </w:r>
      <w:r w:rsidRPr="00100A2B">
        <w:t xml:space="preserve"> (such as those in the palladium group), </w:t>
      </w:r>
      <w:r w:rsidRPr="00100A2B">
        <w:rPr>
          <w:rStyle w:val="StyleUnderline"/>
        </w:rPr>
        <w:t xml:space="preserve">which </w:t>
      </w:r>
      <w:r w:rsidRPr="00984EE1">
        <w:rPr>
          <w:rStyle w:val="StyleUnderline"/>
          <w:highlight w:val="cyan"/>
        </w:rPr>
        <w:t>are expensive</w:t>
      </w:r>
      <w:r w:rsidRPr="00100A2B">
        <w:rPr>
          <w:rStyle w:val="StyleUnderline"/>
        </w:rPr>
        <w:t xml:space="preserve"> to exploit on Earth </w:t>
      </w:r>
      <w:r w:rsidRPr="00984EE1">
        <w:rPr>
          <w:rStyle w:val="StyleUnderline"/>
        </w:rPr>
        <w:t>and come</w:t>
      </w:r>
      <w:r w:rsidRPr="00100A2B">
        <w:rPr>
          <w:rStyle w:val="StyleUnderline"/>
        </w:rPr>
        <w:t xml:space="preserve"> </w:t>
      </w:r>
      <w:r w:rsidRPr="00984EE1">
        <w:rPr>
          <w:rStyle w:val="StyleUnderline"/>
          <w:highlight w:val="cyan"/>
        </w:rPr>
        <w:t>with</w:t>
      </w:r>
      <w:r w:rsidRPr="00100A2B">
        <w:rPr>
          <w:rStyle w:val="StyleUnderline"/>
        </w:rPr>
        <w:t xml:space="preserve"> a </w:t>
      </w:r>
      <w:r w:rsidRPr="00984EE1">
        <w:rPr>
          <w:rStyle w:val="StyleUnderline"/>
          <w:highlight w:val="cyan"/>
        </w:rPr>
        <w:t>high environmental cost</w:t>
      </w:r>
      <w:r w:rsidRPr="00984EE1">
        <w:rPr>
          <w:rStyle w:val="StyleUnderline"/>
        </w:rPr>
        <w:t>,</w:t>
      </w:r>
      <w:r w:rsidRPr="00100A2B">
        <w:rPr>
          <w:rStyle w:val="StyleUnderline"/>
        </w:rPr>
        <w:t xml:space="preserve"> so the sum of </w:t>
      </w:r>
      <w:r w:rsidRPr="00984EE1">
        <w:rPr>
          <w:rStyle w:val="StyleUnderline"/>
          <w:highlight w:val="cyan"/>
        </w:rPr>
        <w:t>these two factors</w:t>
      </w:r>
      <w:r w:rsidRPr="00100A2B">
        <w:rPr>
          <w:rStyle w:val="StyleUnderline"/>
        </w:rPr>
        <w:t xml:space="preserve"> could </w:t>
      </w:r>
      <w:r w:rsidRPr="00984EE1">
        <w:rPr>
          <w:rStyle w:val="StyleUnderline"/>
          <w:highlight w:val="cyan"/>
        </w:rPr>
        <w:t>make it profitable</w:t>
      </w:r>
      <w:r w:rsidRPr="00100A2B">
        <w:rPr>
          <w:rStyle w:val="StyleUnderline"/>
        </w:rPr>
        <w:t xml:space="preserve"> to travel to the asteroids </w:t>
      </w:r>
      <w:r w:rsidRPr="00984EE1">
        <w:rPr>
          <w:rStyle w:val="StyleUnderline"/>
          <w:highlight w:val="cyan"/>
        </w:rPr>
        <w:t>to extract these raw materials</w:t>
      </w:r>
      <w:r w:rsidRPr="00984EE1">
        <w:rPr>
          <w:highlight w:val="cyan"/>
        </w:rPr>
        <w:t xml:space="preserve">. </w:t>
      </w:r>
      <w:r w:rsidRPr="00984EE1">
        <w:t>Astrophysicist</w:t>
      </w:r>
      <w:r w:rsidRPr="00100A2B">
        <w:t xml:space="preserve"> Neil deGrasse argues that </w:t>
      </w:r>
      <w:hyperlink r:id="rId19" w:tgtFrame="_blank" w:history="1">
        <w:r w:rsidRPr="00100A2B">
          <w:rPr>
            <w:rStyle w:val="StyleUnderline"/>
          </w:rPr>
          <w:t>the planet’s first trillionaire will undoubtedly be a space miner.</w:t>
        </w:r>
      </w:hyperlink>
    </w:p>
    <w:p w14:paraId="43783F6A" w14:textId="77777777" w:rsidR="00A2130C" w:rsidRPr="00100A2B" w:rsidRDefault="00A2130C" w:rsidP="00A2130C"/>
    <w:p w14:paraId="7725A078" w14:textId="77777777" w:rsidR="00A2130C" w:rsidRPr="00100A2B" w:rsidRDefault="00A2130C" w:rsidP="00A2130C">
      <w:pPr>
        <w:pStyle w:val="Heading4"/>
        <w:rPr>
          <w:rFonts w:cs="Calibri"/>
        </w:rPr>
      </w:pPr>
      <w:r w:rsidRPr="00100A2B">
        <w:rPr>
          <w:rFonts w:cs="Calibri"/>
        </w:rPr>
        <w:t>Asteroid mining spikes the risk of satellite-dust collisions</w:t>
      </w:r>
    </w:p>
    <w:p w14:paraId="798A0910" w14:textId="77777777" w:rsidR="00A2130C" w:rsidRPr="00100A2B" w:rsidRDefault="00A2130C" w:rsidP="00A2130C">
      <w:proofErr w:type="spellStart"/>
      <w:r w:rsidRPr="00100A2B">
        <w:rPr>
          <w:rStyle w:val="StyleUnderline"/>
          <w:szCs w:val="26"/>
        </w:rPr>
        <w:t>Scoles</w:t>
      </w:r>
      <w:proofErr w:type="spellEnd"/>
      <w:r w:rsidRPr="00100A2B">
        <w:rPr>
          <w:rStyle w:val="StyleUnderline"/>
          <w:szCs w:val="26"/>
        </w:rPr>
        <w:t xml:space="preserve"> 15</w:t>
      </w:r>
      <w:r w:rsidRPr="00100A2B">
        <w:t xml:space="preserve"> [(Sarah </w:t>
      </w:r>
      <w:proofErr w:type="spellStart"/>
      <w:r w:rsidRPr="00100A2B">
        <w:t>Scoles</w:t>
      </w:r>
      <w:proofErr w:type="spellEnd"/>
      <w:r w:rsidRPr="00100A2B">
        <w:t xml:space="preserve">, freelance science writer, contributor at Wired and Popular Science, author of the books Making Contact and They Are Already Here) “Dust from asteroid mining spells danger for </w:t>
      </w:r>
      <w:r w:rsidRPr="00100A2B">
        <w:lastRenderedPageBreak/>
        <w:t xml:space="preserve">satellites,” New Scientist, May 27, 2015, </w:t>
      </w:r>
      <w:hyperlink r:id="rId20" w:history="1">
        <w:r w:rsidRPr="00100A2B">
          <w:rPr>
            <w:rStyle w:val="Hyperlink"/>
          </w:rPr>
          <w:t>https://www.newscientist.com/article/mg22630235-100-dust-from-asteroid-mining-spells-danger-for-satellites/</w:t>
        </w:r>
      </w:hyperlink>
      <w:r w:rsidRPr="00100A2B">
        <w:t>] TDI</w:t>
      </w:r>
    </w:p>
    <w:p w14:paraId="3F8A9330" w14:textId="77777777" w:rsidR="00A2130C" w:rsidRPr="00100A2B" w:rsidRDefault="00A2130C" w:rsidP="00A2130C">
      <w:pPr>
        <w:pStyle w:val="ListParagraph"/>
        <w:numPr>
          <w:ilvl w:val="0"/>
          <w:numId w:val="11"/>
        </w:numPr>
      </w:pPr>
      <w:r w:rsidRPr="00100A2B">
        <w:t xml:space="preserve">Study this is citing – Javier </w:t>
      </w:r>
      <w:proofErr w:type="spellStart"/>
      <w:r w:rsidRPr="00100A2B">
        <w:t>Roa</w:t>
      </w:r>
      <w:proofErr w:type="spellEnd"/>
      <w:r w:rsidRPr="00100A2B">
        <w:t xml:space="preserve">, Space Dynamic Group, Applied Physics Department, Technical University of Madrid. Casey J </w:t>
      </w:r>
      <w:proofErr w:type="spellStart"/>
      <w:r w:rsidRPr="00100A2B">
        <w:t>Handmer</w:t>
      </w:r>
      <w:proofErr w:type="spellEnd"/>
      <w:r w:rsidRPr="00100A2B">
        <w:t xml:space="preserve">, Theoretical Astrophysics, California Institute of Technology. Both PhD Candidates. “Quantifying hazards: asteroid disruption in lunar distant retrograde orbits,” </w:t>
      </w:r>
      <w:proofErr w:type="spellStart"/>
      <w:r w:rsidRPr="00100A2B">
        <w:t>arXiv</w:t>
      </w:r>
      <w:proofErr w:type="spellEnd"/>
      <w:r w:rsidRPr="00100A2B">
        <w:t xml:space="preserve">, Cornell University, May 14, 2015, </w:t>
      </w:r>
      <w:hyperlink r:id="rId21" w:history="1">
        <w:r w:rsidRPr="00100A2B">
          <w:rPr>
            <w:rStyle w:val="Hyperlink"/>
          </w:rPr>
          <w:t>https://arxiv.org/pdf/1505.03800.pdf</w:t>
        </w:r>
      </w:hyperlink>
    </w:p>
    <w:p w14:paraId="423D7353" w14:textId="77777777" w:rsidR="00A2130C" w:rsidRPr="00100A2B" w:rsidRDefault="00A2130C" w:rsidP="00A2130C">
      <w:r w:rsidRPr="00100A2B">
        <w:t>NASA chose the second option for its </w:t>
      </w:r>
      <w:hyperlink r:id="rId22" w:history="1">
        <w:r w:rsidRPr="00100A2B">
          <w:rPr>
            <w:rStyle w:val="Hyperlink"/>
          </w:rPr>
          <w:t>Asteroid Redirect Mission</w:t>
        </w:r>
      </w:hyperlink>
      <w:r w:rsidRPr="00100A2B">
        <w:t>, which aims to </w:t>
      </w:r>
      <w:hyperlink r:id="rId23" w:history="1">
        <w:r w:rsidRPr="00100A2B">
          <w:rPr>
            <w:rStyle w:val="Hyperlink"/>
          </w:rPr>
          <w:t>pluck a boulder from an asteroid’s surface</w:t>
        </w:r>
      </w:hyperlink>
      <w:r w:rsidRPr="00100A2B">
        <w:t xml:space="preserve"> and relocate it to a stable orbit around the moon. But </w:t>
      </w:r>
      <w:r w:rsidRPr="00100A2B">
        <w:rPr>
          <w:rStyle w:val="StyleUnderline"/>
        </w:rPr>
        <w:t xml:space="preserve">an asteroid’s gravity is so weak that it’s not hard for </w:t>
      </w:r>
      <w:r w:rsidRPr="00F52F5D">
        <w:rPr>
          <w:rStyle w:val="StyleUnderline"/>
          <w:highlight w:val="cyan"/>
        </w:rPr>
        <w:t>surface particles</w:t>
      </w:r>
      <w:r w:rsidRPr="00100A2B">
        <w:rPr>
          <w:rStyle w:val="StyleUnderline"/>
        </w:rPr>
        <w:t xml:space="preserve"> to </w:t>
      </w:r>
      <w:r w:rsidRPr="00F52F5D">
        <w:rPr>
          <w:rStyle w:val="StyleUnderline"/>
          <w:highlight w:val="cyan"/>
        </w:rPr>
        <w:t>escape into space</w:t>
      </w:r>
      <w:r w:rsidRPr="00F52F5D">
        <w:rPr>
          <w:highlight w:val="cyan"/>
        </w:rPr>
        <w:t xml:space="preserve">. </w:t>
      </w:r>
      <w:r w:rsidRPr="00F52F5D">
        <w:t xml:space="preserve">Now a </w:t>
      </w:r>
      <w:r w:rsidRPr="00F52F5D">
        <w:rPr>
          <w:rStyle w:val="StyleUnderline"/>
        </w:rPr>
        <w:t xml:space="preserve">new model warns that </w:t>
      </w:r>
      <w:r w:rsidRPr="00F52F5D">
        <w:rPr>
          <w:rStyle w:val="StyleUnderline"/>
          <w:highlight w:val="cyan"/>
        </w:rPr>
        <w:t>debris</w:t>
      </w:r>
      <w:r w:rsidRPr="00F52F5D">
        <w:rPr>
          <w:rStyle w:val="StyleUnderline"/>
        </w:rPr>
        <w:t xml:space="preserve"> shed </w:t>
      </w:r>
      <w:r w:rsidRPr="00F52F5D">
        <w:rPr>
          <w:rStyle w:val="StyleUnderline"/>
          <w:highlight w:val="cyan"/>
        </w:rPr>
        <w:t>by</w:t>
      </w:r>
      <w:r w:rsidRPr="00F52F5D">
        <w:rPr>
          <w:rStyle w:val="StyleUnderline"/>
        </w:rPr>
        <w:t xml:space="preserve"> such transplanted </w:t>
      </w:r>
      <w:r w:rsidRPr="00F52F5D">
        <w:rPr>
          <w:rStyle w:val="StyleUnderline"/>
          <w:highlight w:val="cyan"/>
        </w:rPr>
        <w:t>rocks could intrude</w:t>
      </w:r>
      <w:r w:rsidRPr="00100A2B">
        <w:rPr>
          <w:rStyle w:val="StyleUnderline"/>
        </w:rPr>
        <w:t xml:space="preserve"> where many </w:t>
      </w:r>
      <w:proofErr w:type="spellStart"/>
      <w:r w:rsidRPr="00100A2B">
        <w:rPr>
          <w:rStyle w:val="StyleUnderline"/>
        </w:rPr>
        <w:t>defence</w:t>
      </w:r>
      <w:proofErr w:type="spellEnd"/>
      <w:r w:rsidRPr="00100A2B">
        <w:rPr>
          <w:rStyle w:val="StyleUnderline"/>
        </w:rPr>
        <w:t xml:space="preserve"> and communication satellites live</w:t>
      </w:r>
      <w:r w:rsidRPr="00100A2B">
        <w:t xml:space="preserve"> – in geosynchronous orbit.</w:t>
      </w:r>
    </w:p>
    <w:p w14:paraId="4A7E1DA7" w14:textId="77777777" w:rsidR="00A2130C" w:rsidRPr="00100A2B" w:rsidRDefault="00A2130C" w:rsidP="00A2130C">
      <w:r w:rsidRPr="00100A2B">
        <w:t>According to </w:t>
      </w:r>
      <w:hyperlink r:id="rId24" w:history="1">
        <w:r w:rsidRPr="00100A2B">
          <w:rPr>
            <w:rStyle w:val="Hyperlink"/>
          </w:rPr>
          <w:t xml:space="preserve">Casey </w:t>
        </w:r>
        <w:proofErr w:type="spellStart"/>
        <w:r w:rsidRPr="00100A2B">
          <w:rPr>
            <w:rStyle w:val="Hyperlink"/>
          </w:rPr>
          <w:t>Handmer</w:t>
        </w:r>
        <w:proofErr w:type="spellEnd"/>
      </w:hyperlink>
      <w:r w:rsidRPr="00100A2B">
        <w:t xml:space="preserve"> of the California Institute of Technology in Pasadena and Javier </w:t>
      </w:r>
      <w:proofErr w:type="spellStart"/>
      <w:r w:rsidRPr="00100A2B">
        <w:t>Roa</w:t>
      </w:r>
      <w:proofErr w:type="spellEnd"/>
      <w:r w:rsidRPr="00100A2B">
        <w:t xml:space="preserve"> of the Technical University of Madrid in Spain, </w:t>
      </w:r>
      <w:r w:rsidRPr="00100A2B">
        <w:rPr>
          <w:rStyle w:val="StyleUnderline"/>
        </w:rPr>
        <w:t xml:space="preserve">5 per cent of the escaped debris will end up in regions traversed by satellites. Over 10 years, it would cross geosynchronous orbit 63 times on average. </w:t>
      </w:r>
      <w:r w:rsidRPr="00F52F5D">
        <w:rPr>
          <w:rStyle w:val="StyleUnderline"/>
          <w:highlight w:val="cyan"/>
        </w:rPr>
        <w:t>A satellite</w:t>
      </w:r>
      <w:r w:rsidRPr="00F52F5D">
        <w:rPr>
          <w:rStyle w:val="StyleUnderline"/>
        </w:rPr>
        <w:t xml:space="preserve"> in the wrong spot at the wrong</w:t>
      </w:r>
      <w:r w:rsidRPr="00100A2B">
        <w:rPr>
          <w:rStyle w:val="StyleUnderline"/>
        </w:rPr>
        <w:t xml:space="preserve"> time </w:t>
      </w:r>
      <w:r w:rsidRPr="00F52F5D">
        <w:rPr>
          <w:rStyle w:val="StyleUnderline"/>
          <w:highlight w:val="cyan"/>
        </w:rPr>
        <w:t>will suffer a damaging high-speed collision with that dust.</w:t>
      </w:r>
    </w:p>
    <w:p w14:paraId="63447C16" w14:textId="77777777" w:rsidR="00A2130C" w:rsidRPr="00100A2B" w:rsidRDefault="00A2130C" w:rsidP="00A2130C">
      <w:r w:rsidRPr="00100A2B">
        <w:t xml:space="preserve">The </w:t>
      </w:r>
      <w:r w:rsidRPr="00100A2B">
        <w:rPr>
          <w:rStyle w:val="StyleUnderline"/>
        </w:rPr>
        <w:t>study also looks at the “</w:t>
      </w:r>
      <w:r w:rsidRPr="00F52F5D">
        <w:rPr>
          <w:rStyle w:val="StyleUnderline"/>
          <w:highlight w:val="cyan"/>
        </w:rPr>
        <w:t xml:space="preserve">catastrophic disruption” of an asteroid 5 </w:t>
      </w:r>
      <w:proofErr w:type="spellStart"/>
      <w:r w:rsidRPr="00F52F5D">
        <w:rPr>
          <w:rStyle w:val="StyleUnderline"/>
          <w:highlight w:val="cyan"/>
        </w:rPr>
        <w:t>metres</w:t>
      </w:r>
      <w:proofErr w:type="spellEnd"/>
      <w:r w:rsidRPr="00100A2B">
        <w:rPr>
          <w:rStyle w:val="StyleUnderline"/>
        </w:rPr>
        <w:t xml:space="preserve"> across </w:t>
      </w:r>
      <w:r w:rsidRPr="00F52F5D">
        <w:rPr>
          <w:rStyle w:val="StyleUnderline"/>
          <w:highlight w:val="cyan"/>
        </w:rPr>
        <w:t>or bigger</w:t>
      </w:r>
      <w:r w:rsidRPr="00100A2B">
        <w:t xml:space="preserve">. Its </w:t>
      </w:r>
      <w:r w:rsidRPr="00100A2B">
        <w:rPr>
          <w:rStyle w:val="StyleUnderline"/>
        </w:rPr>
        <w:t xml:space="preserve">total break-up into a pile of rubble </w:t>
      </w:r>
      <w:r w:rsidRPr="00F52F5D">
        <w:rPr>
          <w:rStyle w:val="StyleUnderline"/>
          <w:highlight w:val="cyan"/>
        </w:rPr>
        <w:t>would increase the risk to satellites by more than 30 per cent</w:t>
      </w:r>
      <w:r w:rsidRPr="00F52F5D">
        <w:rPr>
          <w:highlight w:val="cyan"/>
        </w:rPr>
        <w:t xml:space="preserve"> </w:t>
      </w:r>
      <w:r w:rsidRPr="00F52F5D">
        <w:t>(</w:t>
      </w:r>
      <w:hyperlink r:id="rId25" w:history="1">
        <w:r w:rsidRPr="00F52F5D">
          <w:rPr>
            <w:rStyle w:val="Hyperlink"/>
          </w:rPr>
          <w:t>arxiv.org/abs/1505.03800</w:t>
        </w:r>
      </w:hyperlink>
      <w:r w:rsidRPr="00F52F5D">
        <w:t>).</w:t>
      </w:r>
    </w:p>
    <w:p w14:paraId="555951D3" w14:textId="77777777" w:rsidR="00A2130C" w:rsidRPr="00100A2B" w:rsidRDefault="00A2130C" w:rsidP="00A2130C"/>
    <w:p w14:paraId="5EA4F2D4" w14:textId="77777777" w:rsidR="00A2130C" w:rsidRPr="00100A2B" w:rsidRDefault="00A2130C" w:rsidP="00A2130C">
      <w:pPr>
        <w:pStyle w:val="Heading4"/>
        <w:rPr>
          <w:rFonts w:cs="Calibri"/>
        </w:rPr>
      </w:pPr>
      <w:r w:rsidRPr="00100A2B">
        <w:rPr>
          <w:rFonts w:cs="Calibri"/>
        </w:rPr>
        <w:t>Space dust wrecks satellites and debris exponentially spirals</w:t>
      </w:r>
    </w:p>
    <w:p w14:paraId="79048D6C" w14:textId="77777777" w:rsidR="00A2130C" w:rsidRPr="00100A2B" w:rsidRDefault="00A2130C" w:rsidP="00A2130C">
      <w:proofErr w:type="spellStart"/>
      <w:r w:rsidRPr="00100A2B">
        <w:rPr>
          <w:rStyle w:val="StyleUnderline"/>
          <w:szCs w:val="26"/>
        </w:rPr>
        <w:t>Intagliata</w:t>
      </w:r>
      <w:proofErr w:type="spellEnd"/>
      <w:r w:rsidRPr="00100A2B">
        <w:rPr>
          <w:rStyle w:val="StyleUnderline"/>
          <w:szCs w:val="26"/>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26" w:history="1">
        <w:r w:rsidRPr="00100A2B">
          <w:rPr>
            <w:rStyle w:val="Hyperlink"/>
          </w:rPr>
          <w:t>https://www.scientificamerican.com/podcast/episode/the-sneaky-danger-of-space-dust/</w:t>
        </w:r>
      </w:hyperlink>
      <w:r w:rsidRPr="00100A2B">
        <w:t>] TDI</w:t>
      </w:r>
    </w:p>
    <w:p w14:paraId="3EB26358" w14:textId="77777777" w:rsidR="00A2130C" w:rsidRPr="00100A2B" w:rsidRDefault="00A2130C" w:rsidP="00A2130C">
      <w:r w:rsidRPr="00F52F5D">
        <w:rPr>
          <w:rStyle w:val="StyleUnderline"/>
          <w:highlight w:val="cyan"/>
        </w:rPr>
        <w:t>When</w:t>
      </w:r>
      <w:r w:rsidRPr="00100A2B">
        <w:rPr>
          <w:rStyle w:val="StyleUnderline"/>
        </w:rPr>
        <w:t xml:space="preserve"> </w:t>
      </w:r>
      <w:r w:rsidRPr="00F52F5D">
        <w:rPr>
          <w:rStyle w:val="StyleUnderline"/>
          <w:highlight w:val="cyan"/>
        </w:rPr>
        <w:t>tiny</w:t>
      </w:r>
      <w:r w:rsidRPr="00100A2B">
        <w:rPr>
          <w:rStyle w:val="StyleUnderline"/>
        </w:rPr>
        <w:t xml:space="preserve"> particles of space </w:t>
      </w:r>
      <w:r w:rsidRPr="00F52F5D">
        <w:rPr>
          <w:rStyle w:val="StyleUnderline"/>
          <w:highlight w:val="cyan"/>
        </w:rPr>
        <w:t>debris slam into satellites</w:t>
      </w:r>
      <w:r w:rsidRPr="00100A2B">
        <w:rPr>
          <w:rStyle w:val="StyleUnderline"/>
        </w:rPr>
        <w:t xml:space="preserve">, </w:t>
      </w:r>
      <w:r w:rsidRPr="00F52F5D">
        <w:rPr>
          <w:rStyle w:val="StyleUnderline"/>
          <w:highlight w:val="cyan"/>
        </w:rPr>
        <w:t>the collision</w:t>
      </w:r>
      <w:r w:rsidRPr="00100A2B">
        <w:rPr>
          <w:rStyle w:val="StyleUnderline"/>
        </w:rPr>
        <w:t xml:space="preserve"> could </w:t>
      </w:r>
      <w:r w:rsidRPr="00F52F5D">
        <w:rPr>
          <w:rStyle w:val="StyleUnderline"/>
          <w:highlight w:val="cyan"/>
        </w:rPr>
        <w:t>cause</w:t>
      </w:r>
      <w:r w:rsidRPr="00100A2B">
        <w:rPr>
          <w:rStyle w:val="StyleUnderline"/>
        </w:rPr>
        <w:t xml:space="preserve"> the </w:t>
      </w:r>
      <w:r w:rsidRPr="00F52F5D">
        <w:rPr>
          <w:rStyle w:val="StyleUnderline"/>
          <w:highlight w:val="cyan"/>
        </w:rPr>
        <w:t>emission of</w:t>
      </w:r>
      <w:r w:rsidRPr="00100A2B">
        <w:rPr>
          <w:rStyle w:val="StyleUnderline"/>
        </w:rPr>
        <w:t xml:space="preserve"> </w:t>
      </w:r>
      <w:r w:rsidRPr="00F52F5D">
        <w:rPr>
          <w:rStyle w:val="StyleUnderline"/>
          <w:highlight w:val="cyan"/>
        </w:rPr>
        <w:t>hardware-frying radiation</w:t>
      </w:r>
      <w:r w:rsidRPr="00100A2B">
        <w:t xml:space="preserve">, Christopher </w:t>
      </w:r>
      <w:proofErr w:type="spellStart"/>
      <w:r w:rsidRPr="00100A2B">
        <w:t>Intagliata</w:t>
      </w:r>
      <w:proofErr w:type="spellEnd"/>
      <w:r w:rsidRPr="00100A2B">
        <w:t xml:space="preserve"> reports. </w:t>
      </w:r>
    </w:p>
    <w:p w14:paraId="5C99EB3A" w14:textId="77777777" w:rsidR="00A2130C" w:rsidRPr="00100A2B" w:rsidRDefault="00A2130C" w:rsidP="00A2130C">
      <w:pPr>
        <w:rPr>
          <w:rStyle w:val="StyleUnderline"/>
        </w:rPr>
      </w:pPr>
      <w:r w:rsidRPr="00100A2B">
        <w:t xml:space="preserve">Aside from all the satellites, and the space station orbiting the Earth, there's a lot of </w:t>
      </w:r>
      <w:r w:rsidRPr="00100A2B">
        <w:rPr>
          <w:rStyle w:val="StyleUnderline"/>
        </w:rPr>
        <w:t>trash circling the planet</w:t>
      </w:r>
      <w:r w:rsidRPr="00100A2B">
        <w:t>, too. Twenty-one thousand </w:t>
      </w:r>
      <w:hyperlink r:id="rId27" w:history="1">
        <w:r w:rsidRPr="00100A2B">
          <w:rPr>
            <w:rStyle w:val="Hyperlink"/>
          </w:rPr>
          <w:t>baseball-sized chunks</w:t>
        </w:r>
      </w:hyperlink>
      <w:r w:rsidRPr="00100A2B">
        <w:t> of debris, </w:t>
      </w:r>
      <w:hyperlink r:id="rId28" w:history="1">
        <w:r w:rsidRPr="00100A2B">
          <w:rPr>
            <w:rStyle w:val="Hyperlink"/>
          </w:rPr>
          <w:t>according to NASA</w:t>
        </w:r>
      </w:hyperlink>
      <w:r w:rsidRPr="00100A2B">
        <w:t xml:space="preserve">. But that </w:t>
      </w:r>
      <w:r w:rsidRPr="00100A2B">
        <w:rPr>
          <w:rStyle w:val="StyleUnderline"/>
        </w:rPr>
        <w:t xml:space="preserve">number's dwarfed by the number of small particles. </w:t>
      </w:r>
      <w:proofErr w:type="gramStart"/>
      <w:r w:rsidRPr="00100A2B">
        <w:rPr>
          <w:rStyle w:val="StyleUnderline"/>
        </w:rPr>
        <w:t>There's</w:t>
      </w:r>
      <w:proofErr w:type="gramEnd"/>
      <w:r w:rsidRPr="00100A2B">
        <w:rPr>
          <w:rStyle w:val="StyleUnderline"/>
        </w:rPr>
        <w:t xml:space="preserve"> </w:t>
      </w:r>
      <w:r w:rsidRPr="00F52F5D">
        <w:rPr>
          <w:rStyle w:val="StyleUnderline"/>
          <w:highlight w:val="cyan"/>
        </w:rPr>
        <w:t>hundreds of millions of</w:t>
      </w:r>
      <w:r w:rsidRPr="00100A2B">
        <w:rPr>
          <w:rStyle w:val="StyleUnderline"/>
        </w:rPr>
        <w:t xml:space="preserve"> those.</w:t>
      </w:r>
    </w:p>
    <w:p w14:paraId="17E1FC1F" w14:textId="77777777" w:rsidR="00A2130C" w:rsidRPr="00100A2B" w:rsidRDefault="00A2130C" w:rsidP="00A2130C">
      <w:r w:rsidRPr="00100A2B">
        <w:t xml:space="preserve">"And those </w:t>
      </w:r>
      <w:r w:rsidRPr="00F52F5D">
        <w:rPr>
          <w:rStyle w:val="StyleUnderline"/>
          <w:highlight w:val="cyan"/>
        </w:rPr>
        <w:t>smaller particles</w:t>
      </w:r>
      <w:r w:rsidRPr="00100A2B">
        <w:rPr>
          <w:rStyle w:val="StyleUnderline"/>
        </w:rPr>
        <w:t xml:space="preserve"> tend to be </w:t>
      </w:r>
      <w:r w:rsidRPr="00F52F5D">
        <w:rPr>
          <w:rStyle w:val="StyleUnderline"/>
        </w:rPr>
        <w:t>going</w:t>
      </w:r>
      <w:r w:rsidRPr="00100A2B">
        <w:rPr>
          <w:rStyle w:val="StyleUnderline"/>
        </w:rPr>
        <w:t xml:space="preserve"> fast</w:t>
      </w:r>
      <w:r w:rsidRPr="00100A2B">
        <w:t xml:space="preserve">. Think of picking up a grain of sand at the beach, and that would be on the large side. But </w:t>
      </w:r>
      <w:r w:rsidRPr="00100A2B">
        <w:rPr>
          <w:rStyle w:val="StyleUnderline"/>
        </w:rPr>
        <w:t xml:space="preserve">they're </w:t>
      </w:r>
      <w:r w:rsidRPr="00F52F5D">
        <w:rPr>
          <w:rStyle w:val="StyleUnderline"/>
          <w:highlight w:val="cyan"/>
        </w:rPr>
        <w:t>going 60 kilometers per second</w:t>
      </w:r>
      <w:r w:rsidRPr="00100A2B">
        <w:t>." </w:t>
      </w:r>
    </w:p>
    <w:p w14:paraId="5391E1E4" w14:textId="77777777" w:rsidR="00A2130C" w:rsidRPr="00100A2B" w:rsidRDefault="00A2130C" w:rsidP="00A2130C">
      <w:r w:rsidRPr="00100A2B">
        <w:rPr>
          <w:rStyle w:val="StyleUnderline"/>
        </w:rPr>
        <w:t>Sigrid Close, an applied physicist and astronautical engineer at Stanford University</w:t>
      </w:r>
      <w:r w:rsidRPr="00100A2B">
        <w:t xml:space="preserve">. Close says that whereas </w:t>
      </w:r>
      <w:r w:rsidRPr="00100A2B">
        <w:rPr>
          <w:rStyle w:val="StyleUnderline"/>
        </w:rPr>
        <w:t xml:space="preserve">mechanical damage—like punctures—is the worry with the bigger chunks, the dust-sized stuff might </w:t>
      </w:r>
      <w:r w:rsidRPr="00F52F5D">
        <w:rPr>
          <w:rStyle w:val="StyleUnderline"/>
          <w:highlight w:val="cyan"/>
        </w:rPr>
        <w:t>leave</w:t>
      </w:r>
      <w:r w:rsidRPr="00100A2B">
        <w:rPr>
          <w:rStyle w:val="StyleUnderline"/>
        </w:rPr>
        <w:t xml:space="preserve"> more </w:t>
      </w:r>
      <w:r w:rsidRPr="00F52F5D">
        <w:rPr>
          <w:rStyle w:val="StyleUnderline"/>
          <w:highlight w:val="cyan"/>
        </w:rPr>
        <w:t>insidious</w:t>
      </w:r>
      <w:r w:rsidRPr="00100A2B">
        <w:rPr>
          <w:rStyle w:val="StyleUnderline"/>
        </w:rPr>
        <w:t xml:space="preserve">, invisible </w:t>
      </w:r>
      <w:r w:rsidRPr="00F52F5D">
        <w:rPr>
          <w:rStyle w:val="StyleUnderline"/>
          <w:highlight w:val="cyan"/>
        </w:rPr>
        <w:t>marks on satellites</w:t>
      </w:r>
      <w:r w:rsidRPr="00100A2B">
        <w:rPr>
          <w:rStyle w:val="StyleUnderline"/>
        </w:rPr>
        <w:t>—</w:t>
      </w:r>
      <w:r w:rsidRPr="00F52F5D">
        <w:rPr>
          <w:rStyle w:val="StyleUnderline"/>
          <w:highlight w:val="cyan"/>
        </w:rPr>
        <w:t>by</w:t>
      </w:r>
      <w:r w:rsidRPr="00100A2B">
        <w:rPr>
          <w:rStyle w:val="StyleUnderline"/>
        </w:rPr>
        <w:t xml:space="preserve"> causing </w:t>
      </w:r>
      <w:r w:rsidRPr="00F52F5D">
        <w:rPr>
          <w:rStyle w:val="StyleUnderline"/>
          <w:highlight w:val="cyan"/>
        </w:rPr>
        <w:t>electrical damage</w:t>
      </w:r>
      <w:r w:rsidRPr="00F52F5D">
        <w:rPr>
          <w:highlight w:val="cyan"/>
        </w:rPr>
        <w:t>.</w:t>
      </w:r>
    </w:p>
    <w:p w14:paraId="1E93BD40" w14:textId="77777777" w:rsidR="00A2130C" w:rsidRPr="00100A2B" w:rsidRDefault="00A2130C" w:rsidP="00A2130C">
      <w:r w:rsidRPr="00100A2B">
        <w:t>"We also think this phenomenon can be attributed to some of the failures and anomalies we see on orbit, that right now are basically tagged as 'unknown cause.'"</w:t>
      </w:r>
    </w:p>
    <w:p w14:paraId="24CFF66D" w14:textId="77777777" w:rsidR="00A2130C" w:rsidRPr="00100A2B" w:rsidRDefault="00A2130C" w:rsidP="00A2130C">
      <w:r w:rsidRPr="00100A2B">
        <w:rPr>
          <w:rStyle w:val="StyleUnderline"/>
        </w:rPr>
        <w:lastRenderedPageBreak/>
        <w:t>Close and her colleague Alex Fletcher modeled this phenomenon mathematically, based on plasma physics behavior</w:t>
      </w:r>
      <w:r w:rsidRPr="00100A2B">
        <w:t xml:space="preserve">. And here's what they think happens. </w:t>
      </w:r>
      <w:r w:rsidRPr="00100A2B">
        <w:rPr>
          <w:rStyle w:val="StyleUnderline"/>
        </w:rPr>
        <w:t xml:space="preserve">First, the </w:t>
      </w:r>
      <w:r w:rsidRPr="007723A1">
        <w:rPr>
          <w:rStyle w:val="StyleUnderline"/>
        </w:rPr>
        <w:t>dust slams into the spacecraft. Incredibly fast</w:t>
      </w:r>
      <w:r w:rsidRPr="00100A2B">
        <w:rPr>
          <w:rStyle w:val="StyleUnderline"/>
        </w:rPr>
        <w:t xml:space="preserve">. It </w:t>
      </w:r>
      <w:r w:rsidRPr="007723A1">
        <w:rPr>
          <w:rStyle w:val="StyleUnderline"/>
        </w:rPr>
        <w:t>vaporizes and ionizes a bit of the ship</w:t>
      </w:r>
      <w:r w:rsidRPr="00100A2B">
        <w:rPr>
          <w:rStyle w:val="StyleUnderline"/>
        </w:rPr>
        <w:t xml:space="preserve">—and itself. Which generates a cloud of ions and electrons, traveling at different speeds. And then: "It's like a spring action, the electrons are pulled back to the ions, ions are being pushed ahead a little bit. And then the electrons overshoot the ions, so </w:t>
      </w:r>
      <w:r w:rsidRPr="007723A1">
        <w:rPr>
          <w:rStyle w:val="StyleUnderline"/>
        </w:rPr>
        <w:t>they oscillate</w:t>
      </w:r>
      <w:r w:rsidRPr="00100A2B">
        <w:rPr>
          <w:rStyle w:val="StyleUnderline"/>
        </w:rPr>
        <w:t>, and then they go back out again.”</w:t>
      </w:r>
    </w:p>
    <w:p w14:paraId="592D7396" w14:textId="77777777" w:rsidR="00A2130C" w:rsidRPr="00100A2B" w:rsidRDefault="00A2130C" w:rsidP="00A2130C">
      <w:r w:rsidRPr="007723A1">
        <w:rPr>
          <w:rStyle w:val="StyleUnderline"/>
          <w:highlight w:val="cyan"/>
        </w:rPr>
        <w:t>That movement of electrons creates a pulse of</w:t>
      </w:r>
      <w:r w:rsidRPr="00100A2B">
        <w:rPr>
          <w:rStyle w:val="StyleUnderline"/>
        </w:rPr>
        <w:t xml:space="preserve"> electromagnetic </w:t>
      </w:r>
      <w:r w:rsidRPr="007723A1">
        <w:rPr>
          <w:rStyle w:val="StyleUnderline"/>
          <w:highlight w:val="cyan"/>
        </w:rPr>
        <w:t>radiation</w:t>
      </w:r>
      <w:r w:rsidRPr="00100A2B">
        <w:t>, which Close says could be the culprit for some of that electrical damage to satellites. The study is in the journal Physics of Plasmas. [Alex C. Fletcher and Sigrid Close, </w:t>
      </w:r>
      <w:hyperlink r:id="rId29" w:history="1">
        <w:r w:rsidRPr="00100A2B">
          <w:rPr>
            <w:rStyle w:val="Hyperlink"/>
          </w:rPr>
          <w:t>Particle-in-cell simulations of an RF emission mechanism associated with hypervelocity impact plasmas</w:t>
        </w:r>
      </w:hyperlink>
      <w:r w:rsidRPr="00100A2B">
        <w:t>]</w:t>
      </w:r>
    </w:p>
    <w:p w14:paraId="3FB81FFA" w14:textId="77777777" w:rsidR="00A2130C" w:rsidRDefault="00A2130C" w:rsidP="00A2130C">
      <w:pPr>
        <w:pStyle w:val="Heading4"/>
        <w:rPr>
          <w:rFonts w:cs="Calibri"/>
        </w:rPr>
      </w:pPr>
      <w:r w:rsidRPr="00100A2B">
        <w:rPr>
          <w:rFonts w:cs="Calibri"/>
        </w:rPr>
        <w:t>Scenario 1 is Climate</w:t>
      </w:r>
    </w:p>
    <w:p w14:paraId="15AF9589" w14:textId="77777777" w:rsidR="00A2130C" w:rsidRPr="00604381" w:rsidRDefault="00A2130C" w:rsidP="00A2130C"/>
    <w:p w14:paraId="0C0868D6" w14:textId="77777777" w:rsidR="00A2130C" w:rsidRDefault="00A2130C" w:rsidP="00A2130C">
      <w:pPr>
        <w:pStyle w:val="Heading4"/>
        <w:rPr>
          <w:rFonts w:cs="Calibri"/>
        </w:rPr>
      </w:pPr>
      <w:r w:rsidRPr="00100A2B">
        <w:rPr>
          <w:rFonts w:cs="Calibri"/>
        </w:rPr>
        <w:t>Earth observation satellites key to warming adaptation</w:t>
      </w:r>
    </w:p>
    <w:p w14:paraId="39AA98D5" w14:textId="77777777" w:rsidR="00A2130C" w:rsidRDefault="00A2130C" w:rsidP="00A2130C">
      <w:pPr>
        <w:pStyle w:val="ListParagraph"/>
        <w:numPr>
          <w:ilvl w:val="0"/>
          <w:numId w:val="11"/>
        </w:numPr>
      </w:pPr>
      <w:r>
        <w:t>Monitoring deforestation/ice caps</w:t>
      </w:r>
    </w:p>
    <w:p w14:paraId="60B5FAF8" w14:textId="77777777" w:rsidR="00A2130C" w:rsidRPr="007C66C6" w:rsidRDefault="00A2130C" w:rsidP="00A2130C">
      <w:pPr>
        <w:pStyle w:val="ListParagraph"/>
        <w:numPr>
          <w:ilvl w:val="0"/>
          <w:numId w:val="11"/>
        </w:numPr>
      </w:pPr>
      <w:r>
        <w:t>ECV essential climate variables</w:t>
      </w:r>
    </w:p>
    <w:p w14:paraId="4069E2E5" w14:textId="77777777" w:rsidR="00A2130C" w:rsidRPr="00100A2B" w:rsidRDefault="00A2130C" w:rsidP="00A2130C">
      <w:r w:rsidRPr="003D2BB2">
        <w:rPr>
          <w:rStyle w:val="StyleUnderline"/>
          <w:b/>
          <w:bCs/>
          <w:szCs w:val="26"/>
        </w:rPr>
        <w:t>Alonso 18</w:t>
      </w:r>
      <w:r w:rsidRPr="00100A2B">
        <w:t xml:space="preserve"> [(Elisa Jiménez Alonso, communications consultant with </w:t>
      </w:r>
      <w:proofErr w:type="spellStart"/>
      <w:r w:rsidRPr="00100A2B">
        <w:t>Acclimatise</w:t>
      </w:r>
      <w:proofErr w:type="spellEnd"/>
      <w:r w:rsidRPr="00100A2B">
        <w:t xml:space="preserve">, climate resilience organization) “Earth Observation of Increasing Importance for Climate Change Adaptation,” </w:t>
      </w:r>
      <w:proofErr w:type="spellStart"/>
      <w:r w:rsidRPr="00100A2B">
        <w:t>Acclimatise</w:t>
      </w:r>
      <w:proofErr w:type="spellEnd"/>
      <w:r w:rsidRPr="00100A2B">
        <w:t xml:space="preserve">, May 2, 2018, </w:t>
      </w:r>
      <w:hyperlink r:id="rId30" w:history="1">
        <w:r w:rsidRPr="00100A2B">
          <w:rPr>
            <w:rStyle w:val="Hyperlink"/>
          </w:rPr>
          <w:t>https://www.acclimatise.uk.com/2018/05/02/earth-observation-of-increasing-importance-for-climate-change-adaptation/</w:t>
        </w:r>
      </w:hyperlink>
      <w:r w:rsidRPr="00100A2B">
        <w:t>] TDI</w:t>
      </w:r>
    </w:p>
    <w:p w14:paraId="39324D20" w14:textId="77777777" w:rsidR="00A2130C" w:rsidRPr="00100A2B" w:rsidRDefault="00A2130C" w:rsidP="00A2130C">
      <w:r w:rsidRPr="00100A2B">
        <w:rPr>
          <w:rStyle w:val="StyleUnderline"/>
        </w:rPr>
        <w:t>Earth observation (</w:t>
      </w:r>
      <w:r w:rsidRPr="007723A1">
        <w:rPr>
          <w:rStyle w:val="StyleUnderline"/>
          <w:highlight w:val="cyan"/>
        </w:rPr>
        <w:t>EO) satellites</w:t>
      </w:r>
      <w:r w:rsidRPr="00100A2B">
        <w:rPr>
          <w:rStyle w:val="StyleUnderline"/>
        </w:rPr>
        <w:t xml:space="preserve"> are playing an increasingly important role </w:t>
      </w:r>
      <w:r w:rsidRPr="007723A1">
        <w:rPr>
          <w:rStyle w:val="StyleUnderline"/>
        </w:rPr>
        <w:t xml:space="preserve">in </w:t>
      </w:r>
      <w:r w:rsidRPr="007723A1">
        <w:rPr>
          <w:rStyle w:val="StyleUnderline"/>
          <w:highlight w:val="cyan"/>
        </w:rPr>
        <w:t>assess</w:t>
      </w:r>
      <w:r w:rsidRPr="00100A2B">
        <w:rPr>
          <w:rStyle w:val="StyleUnderline"/>
        </w:rPr>
        <w:t xml:space="preserve">ing </w:t>
      </w:r>
      <w:r w:rsidRPr="007723A1">
        <w:rPr>
          <w:rStyle w:val="StyleUnderline"/>
          <w:highlight w:val="cyan"/>
        </w:rPr>
        <w:t>climate change</w:t>
      </w:r>
      <w:r w:rsidRPr="00100A2B">
        <w:t xml:space="preserve">. By providing a </w:t>
      </w:r>
      <w:r w:rsidRPr="00100A2B">
        <w:rPr>
          <w:rStyle w:val="StyleUnderline"/>
        </w:rPr>
        <w:t xml:space="preserve">constant and </w:t>
      </w:r>
      <w:r w:rsidRPr="007723A1">
        <w:rPr>
          <w:rStyle w:val="StyleUnderline"/>
          <w:highlight w:val="cyan"/>
        </w:rPr>
        <w:t>consistent</w:t>
      </w:r>
      <w:r w:rsidRPr="00100A2B">
        <w:rPr>
          <w:rStyle w:val="StyleUnderline"/>
        </w:rPr>
        <w:t xml:space="preserve"> stream of </w:t>
      </w:r>
      <w:r w:rsidRPr="007723A1">
        <w:rPr>
          <w:rStyle w:val="StyleUnderline"/>
          <w:highlight w:val="cyan"/>
        </w:rPr>
        <w:t xml:space="preserve">data about </w:t>
      </w:r>
      <w:r w:rsidRPr="007723A1">
        <w:rPr>
          <w:rStyle w:val="StyleUnderline"/>
        </w:rPr>
        <w:t xml:space="preserve">the state of the </w:t>
      </w:r>
      <w:r w:rsidRPr="007723A1">
        <w:rPr>
          <w:rStyle w:val="StyleUnderline"/>
          <w:highlight w:val="cyan"/>
        </w:rPr>
        <w:t>climate</w:t>
      </w:r>
      <w:r w:rsidRPr="007723A1">
        <w:t xml:space="preserve">, EO is </w:t>
      </w:r>
      <w:r w:rsidRPr="007723A1">
        <w:rPr>
          <w:rStyle w:val="StyleUnderline"/>
        </w:rPr>
        <w:t>not just improving scientific outcomes but</w:t>
      </w:r>
      <w:r w:rsidRPr="007723A1">
        <w:rPr>
          <w:rStyle w:val="StyleUnderline"/>
          <w:highlight w:val="cyan"/>
        </w:rPr>
        <w:t xml:space="preserve"> can </w:t>
      </w:r>
      <w:r w:rsidRPr="007723A1">
        <w:rPr>
          <w:rStyle w:val="StyleUnderline"/>
        </w:rPr>
        <w:t xml:space="preserve">also </w:t>
      </w:r>
      <w:r w:rsidRPr="007723A1">
        <w:rPr>
          <w:rStyle w:val="StyleUnderline"/>
          <w:highlight w:val="cyan"/>
        </w:rPr>
        <w:t>inform climate policy</w:t>
      </w:r>
      <w:r w:rsidRPr="00100A2B">
        <w:t>.</w:t>
      </w:r>
    </w:p>
    <w:p w14:paraId="59C5879C" w14:textId="77777777" w:rsidR="00A2130C" w:rsidRPr="00100A2B" w:rsidRDefault="00A2130C" w:rsidP="00A2130C">
      <w:pPr>
        <w:rPr>
          <w:rStyle w:val="StyleUnderline"/>
        </w:rPr>
      </w:pPr>
      <w:r w:rsidRPr="00100A2B">
        <w:rPr>
          <w:rStyle w:val="StyleUnderline"/>
        </w:rPr>
        <w:t xml:space="preserve">Managing climate-related risks effectively requires accurate, robust, sustained, and wide-ranging climate information. </w:t>
      </w:r>
      <w:r w:rsidRPr="007C66C6">
        <w:rPr>
          <w:rStyle w:val="StyleUnderline"/>
          <w:highlight w:val="cyan"/>
        </w:rPr>
        <w:t>Reliable</w:t>
      </w:r>
      <w:r w:rsidRPr="00100A2B">
        <w:rPr>
          <w:rStyle w:val="StyleUnderline"/>
        </w:rPr>
        <w:t xml:space="preserve"> observational climate </w:t>
      </w:r>
      <w:r w:rsidRPr="007C66C6">
        <w:rPr>
          <w:rStyle w:val="StyleUnderline"/>
          <w:highlight w:val="cyan"/>
        </w:rPr>
        <w:t>data</w:t>
      </w:r>
      <w:r w:rsidRPr="00100A2B">
        <w:rPr>
          <w:rStyle w:val="StyleUnderline"/>
        </w:rPr>
        <w:t xml:space="preserve"> can </w:t>
      </w:r>
      <w:r w:rsidRPr="007C66C6">
        <w:rPr>
          <w:rStyle w:val="StyleUnderline"/>
          <w:highlight w:val="cyan"/>
        </w:rPr>
        <w:t>help scientists test</w:t>
      </w:r>
      <w:r w:rsidRPr="00100A2B">
        <w:rPr>
          <w:rStyle w:val="StyleUnderline"/>
        </w:rPr>
        <w:t xml:space="preserve"> the accuracy of their </w:t>
      </w:r>
      <w:r w:rsidRPr="007C66C6">
        <w:rPr>
          <w:rStyle w:val="StyleUnderline"/>
          <w:highlight w:val="cyan"/>
        </w:rPr>
        <w:t>models and improve</w:t>
      </w:r>
      <w:r w:rsidRPr="00100A2B">
        <w:rPr>
          <w:rStyle w:val="StyleUnderline"/>
        </w:rPr>
        <w:t xml:space="preserve"> the science of attributing certain events to climate change. Information based on projections from models and historic data can help decision makers plan and implement </w:t>
      </w:r>
      <w:r w:rsidRPr="007C66C6">
        <w:rPr>
          <w:rStyle w:val="StyleUnderline"/>
          <w:highlight w:val="cyan"/>
        </w:rPr>
        <w:t>adaptation actions</w:t>
      </w:r>
      <w:r w:rsidRPr="00100A2B">
        <w:rPr>
          <w:rStyle w:val="StyleUnderline"/>
        </w:rPr>
        <w:t>.</w:t>
      </w:r>
    </w:p>
    <w:p w14:paraId="09F0545A" w14:textId="77777777" w:rsidR="00A2130C" w:rsidRPr="00100A2B" w:rsidRDefault="00A2130C" w:rsidP="00A2130C">
      <w:r w:rsidRPr="00100A2B">
        <w:t>Providing information in data-sparse regions</w:t>
      </w:r>
    </w:p>
    <w:p w14:paraId="63E0AAA7" w14:textId="77777777" w:rsidR="00A2130C" w:rsidRPr="00100A2B" w:rsidRDefault="00A2130C" w:rsidP="00A2130C">
      <w:pPr>
        <w:rPr>
          <w:rStyle w:val="StyleUnderline"/>
        </w:rPr>
      </w:pPr>
      <w:r w:rsidRPr="00100A2B">
        <w:rPr>
          <w:rStyle w:val="StyleUnderline"/>
        </w:rPr>
        <w:t>Ground-based</w:t>
      </w:r>
      <w:r w:rsidRPr="00100A2B">
        <w:t xml:space="preserve"> weather and climate </w:t>
      </w:r>
      <w:r w:rsidRPr="00100A2B">
        <w:rPr>
          <w:rStyle w:val="StyleUnderline"/>
        </w:rPr>
        <w:t>monitoring systems only cover about 30%</w:t>
      </w:r>
      <w:r w:rsidRPr="00100A2B">
        <w:t xml:space="preserve"> of the Earth’s surface. In many parts of the world such </w:t>
      </w:r>
      <w:r w:rsidRPr="00100A2B">
        <w:rPr>
          <w:rStyle w:val="StyleUnderline"/>
        </w:rPr>
        <w:t>data is incomplete and patchy due to poorly maintained weather stations and a general lack of such facilities.</w:t>
      </w:r>
    </w:p>
    <w:p w14:paraId="3CFFBE15" w14:textId="77777777" w:rsidR="00A2130C" w:rsidRPr="00100A2B" w:rsidRDefault="00A2130C" w:rsidP="00A2130C">
      <w:pPr>
        <w:rPr>
          <w:rStyle w:val="StyleUnderline"/>
        </w:rPr>
      </w:pPr>
      <w:r w:rsidRPr="007C66C6">
        <w:rPr>
          <w:rStyle w:val="StyleUnderline"/>
          <w:highlight w:val="cyan"/>
        </w:rPr>
        <w:t>EO satellites</w:t>
      </w:r>
      <w:r w:rsidRPr="00100A2B">
        <w:t xml:space="preserve"> and rapidly improving satellite technology, especially data from open access </w:t>
      </w:r>
      <w:proofErr w:type="spellStart"/>
      <w:r w:rsidRPr="007C66C6">
        <w:t>programmes</w:t>
      </w:r>
      <w:proofErr w:type="spellEnd"/>
      <w:r w:rsidRPr="00100A2B">
        <w:t xml:space="preserve">, </w:t>
      </w:r>
      <w:r w:rsidRPr="007C66C6">
        <w:rPr>
          <w:rStyle w:val="StyleUnderline"/>
          <w:highlight w:val="cyan"/>
        </w:rPr>
        <w:t>offer</w:t>
      </w:r>
      <w:r w:rsidRPr="00100A2B">
        <w:rPr>
          <w:rStyle w:val="StyleUnderline"/>
        </w:rPr>
        <w:t xml:space="preserve"> a </w:t>
      </w:r>
      <w:r w:rsidRPr="007C66C6">
        <w:rPr>
          <w:rStyle w:val="StyleUnderline"/>
          <w:highlight w:val="cyan"/>
        </w:rPr>
        <w:t>valuable</w:t>
      </w:r>
      <w:r w:rsidRPr="00100A2B">
        <w:rPr>
          <w:rStyle w:val="StyleUnderline"/>
        </w:rPr>
        <w:t xml:space="preserve"> source </w:t>
      </w:r>
      <w:r w:rsidRPr="007C66C6">
        <w:rPr>
          <w:rStyle w:val="StyleUnderline"/>
          <w:highlight w:val="cyan"/>
        </w:rPr>
        <w:t>info</w:t>
      </w:r>
      <w:r w:rsidRPr="007C66C6">
        <w:rPr>
          <w:rStyle w:val="StyleUnderline"/>
        </w:rPr>
        <w:t>rmation</w:t>
      </w:r>
      <w:r w:rsidRPr="00100A2B">
        <w:rPr>
          <w:rStyle w:val="StyleUnderline"/>
        </w:rPr>
        <w:t xml:space="preserve"> </w:t>
      </w:r>
      <w:r w:rsidRPr="007C66C6">
        <w:rPr>
          <w:rStyle w:val="StyleUnderline"/>
          <w:highlight w:val="cyan"/>
        </w:rPr>
        <w:t>for</w:t>
      </w:r>
      <w:r w:rsidRPr="00100A2B">
        <w:rPr>
          <w:rStyle w:val="StyleUnderline"/>
        </w:rPr>
        <w:t xml:space="preserve"> </w:t>
      </w:r>
      <w:r w:rsidRPr="007C66C6">
        <w:rPr>
          <w:rStyle w:val="StyleUnderline"/>
        </w:rPr>
        <w:t xml:space="preserve">such </w:t>
      </w:r>
      <w:r w:rsidRPr="007C66C6">
        <w:rPr>
          <w:rStyle w:val="Emphasis"/>
          <w:highlight w:val="cyan"/>
        </w:rPr>
        <w:t>data-sparse regions</w:t>
      </w:r>
      <w:r w:rsidRPr="00100A2B">
        <w:rPr>
          <w:rStyle w:val="StyleUnderline"/>
        </w:rPr>
        <w:t xml:space="preserve">. This is especially important since countries and </w:t>
      </w:r>
      <w:r w:rsidRPr="007C66C6">
        <w:rPr>
          <w:rStyle w:val="StyleUnderline"/>
          <w:highlight w:val="cyan"/>
        </w:rPr>
        <w:t>regions with a lack of climate data are</w:t>
      </w:r>
      <w:r w:rsidRPr="00100A2B">
        <w:rPr>
          <w:rStyle w:val="StyleUnderline"/>
        </w:rPr>
        <w:t xml:space="preserve"> often </w:t>
      </w:r>
      <w:r w:rsidRPr="007C66C6">
        <w:rPr>
          <w:rStyle w:val="StyleUnderline"/>
          <w:highlight w:val="cyan"/>
        </w:rPr>
        <w:t>particularly vulnerable to</w:t>
      </w:r>
      <w:r w:rsidRPr="00100A2B">
        <w:rPr>
          <w:rStyle w:val="StyleUnderline"/>
        </w:rPr>
        <w:t xml:space="preserve"> climate change </w:t>
      </w:r>
      <w:r w:rsidRPr="007C66C6">
        <w:rPr>
          <w:rStyle w:val="StyleUnderline"/>
          <w:highlight w:val="cyan"/>
        </w:rPr>
        <w:t>impacts</w:t>
      </w:r>
      <w:r w:rsidRPr="00100A2B">
        <w:rPr>
          <w:rStyle w:val="StyleUnderline"/>
        </w:rPr>
        <w:t>.</w:t>
      </w:r>
    </w:p>
    <w:p w14:paraId="3A2BF74F" w14:textId="77777777" w:rsidR="00A2130C" w:rsidRPr="00100A2B" w:rsidRDefault="00A2130C" w:rsidP="00A2130C">
      <w:r w:rsidRPr="00100A2B">
        <w:t>International efforts for systematic observation</w:t>
      </w:r>
    </w:p>
    <w:p w14:paraId="43BB56B5" w14:textId="77777777" w:rsidR="00A2130C" w:rsidRPr="00100A2B" w:rsidRDefault="00A2130C" w:rsidP="00A2130C">
      <w:r w:rsidRPr="00100A2B">
        <w:t xml:space="preserve">The importance of satellite-based observations is also </w:t>
      </w:r>
      <w:proofErr w:type="spellStart"/>
      <w:r w:rsidRPr="00100A2B">
        <w:t>recognised</w:t>
      </w:r>
      <w:proofErr w:type="spellEnd"/>
      <w:r w:rsidRPr="00100A2B">
        <w:t xml:space="preserve"> by the international community. Following the recommendations of the World Meteorological Organization’s (WMO) Global Climate </w:t>
      </w:r>
      <w:r w:rsidRPr="00100A2B">
        <w:lastRenderedPageBreak/>
        <w:t xml:space="preserve">Observing System (GCOS) </w:t>
      </w:r>
      <w:proofErr w:type="spellStart"/>
      <w:r w:rsidRPr="00100A2B">
        <w:t>programme</w:t>
      </w:r>
      <w:proofErr w:type="spellEnd"/>
      <w:r w:rsidRPr="00100A2B">
        <w:t xml:space="preserve">, the UNFCCC strongly encourages countries that support space agencies with EO </w:t>
      </w:r>
      <w:proofErr w:type="spellStart"/>
      <w:r w:rsidRPr="00100A2B">
        <w:t>programmes</w:t>
      </w:r>
      <w:proofErr w:type="spellEnd"/>
      <w:r w:rsidRPr="00100A2B">
        <w:t xml:space="preserve"> to get involved in GCOS and support the </w:t>
      </w:r>
      <w:proofErr w:type="spellStart"/>
      <w:r w:rsidRPr="00100A2B">
        <w:t>programme’s</w:t>
      </w:r>
      <w:proofErr w:type="spellEnd"/>
      <w:r w:rsidRPr="00100A2B">
        <w:t xml:space="preserve">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p>
    <w:p w14:paraId="04FA42C3" w14:textId="77777777" w:rsidR="00A2130C" w:rsidRPr="00100A2B" w:rsidRDefault="00A2130C" w:rsidP="00A2130C">
      <w:r w:rsidRPr="00100A2B">
        <w:t xml:space="preserve">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100A2B">
        <w:t>characterising</w:t>
      </w:r>
      <w:proofErr w:type="spellEnd"/>
      <w:r w:rsidRPr="00100A2B">
        <w:t xml:space="preserve"> the climate system and its changes, the technical feasibility of observing or deriving them on a global scale, and their cost effectiveness.</w:t>
      </w:r>
    </w:p>
    <w:p w14:paraId="0FDFE0A0" w14:textId="77777777" w:rsidR="00A2130C" w:rsidRPr="00100A2B" w:rsidRDefault="00A2130C" w:rsidP="00A2130C">
      <w:r w:rsidRPr="00100A2B">
        <w:t>The 50 Essential Climate Variables as defined by GCOS.</w:t>
      </w:r>
    </w:p>
    <w:p w14:paraId="1AB90CEE" w14:textId="77777777" w:rsidR="00A2130C" w:rsidRPr="00100A2B" w:rsidRDefault="00A2130C" w:rsidP="00A2130C">
      <w:r w:rsidRPr="00100A2B">
        <w:t xml:space="preserve"> One effort supporting the systemic observation of the climate is the European Space Agency’s (ESA) Climate Change Initiative (CCI). The </w:t>
      </w:r>
      <w:proofErr w:type="spellStart"/>
      <w:r w:rsidRPr="00100A2B">
        <w:t>programme</w:t>
      </w:r>
      <w:proofErr w:type="spellEnd"/>
      <w:r w:rsidRPr="00100A2B">
        <w:t xml:space="preserve"> taps into its own and its member countries’ EO archives that have been established in the last three decades in order to provide a timely and adequate contribution to the ECV databases required by the UNFCCC.</w:t>
      </w:r>
    </w:p>
    <w:p w14:paraId="4831BFC8" w14:textId="77777777" w:rsidR="00A2130C" w:rsidRPr="00100A2B" w:rsidRDefault="00A2130C" w:rsidP="00A2130C">
      <w:r w:rsidRPr="00100A2B">
        <w:t>Robust evidence supporting climate risk management</w:t>
      </w:r>
    </w:p>
    <w:p w14:paraId="379733C6" w14:textId="77777777" w:rsidR="00A2130C" w:rsidRPr="00100A2B" w:rsidRDefault="00A2130C" w:rsidP="00A2130C">
      <w:r w:rsidRPr="00100A2B">
        <w:t xml:space="preserve">Earth observation satellites can observe the entire Earth </w:t>
      </w:r>
      <w:proofErr w:type="gramStart"/>
      <w:r w:rsidRPr="00100A2B">
        <w:t>on a daily basis</w:t>
      </w:r>
      <w:proofErr w:type="gramEnd"/>
      <w:r w:rsidRPr="00100A2B">
        <w:t xml:space="preserve">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3EA9FDC9" w14:textId="77777777" w:rsidR="00A2130C" w:rsidRPr="00100A2B" w:rsidRDefault="00A2130C" w:rsidP="00A2130C">
      <w:pPr>
        <w:rPr>
          <w:u w:val="single"/>
        </w:rPr>
      </w:pPr>
      <w:r w:rsidRPr="007C66C6">
        <w:rPr>
          <w:rStyle w:val="StyleUnderline"/>
          <w:highlight w:val="cyan"/>
        </w:rPr>
        <w:t>Without</w:t>
      </w:r>
      <w:r w:rsidRPr="00100A2B">
        <w:rPr>
          <w:rStyle w:val="StyleUnderline"/>
        </w:rPr>
        <w:t xml:space="preserve"> insights offered by </w:t>
      </w:r>
      <w:r w:rsidRPr="007C66C6">
        <w:rPr>
          <w:rStyle w:val="StyleUnderline"/>
          <w:highlight w:val="cyan"/>
        </w:rPr>
        <w:t>EO</w:t>
      </w:r>
      <w:r w:rsidRPr="00100A2B">
        <w:rPr>
          <w:rStyle w:val="StyleUnderline"/>
        </w:rPr>
        <w:t xml:space="preserve"> satellites there would not be enough evidence for decision makers to base their </w:t>
      </w:r>
      <w:r w:rsidRPr="007C66C6">
        <w:rPr>
          <w:rStyle w:val="StyleUnderline"/>
          <w:highlight w:val="cyan"/>
        </w:rPr>
        <w:t>climate policies</w:t>
      </w:r>
      <w:r w:rsidRPr="00100A2B">
        <w:rPr>
          <w:rStyle w:val="StyleUnderline"/>
        </w:rPr>
        <w:t xml:space="preserve"> on, increasing the </w:t>
      </w:r>
      <w:r w:rsidRPr="007C66C6">
        <w:rPr>
          <w:rStyle w:val="StyleUnderline"/>
          <w:highlight w:val="cyan"/>
        </w:rPr>
        <w:t>risk</w:t>
      </w:r>
      <w:r w:rsidRPr="00100A2B">
        <w:rPr>
          <w:rStyle w:val="StyleUnderline"/>
        </w:rPr>
        <w:t xml:space="preserve"> of </w:t>
      </w:r>
      <w:r w:rsidRPr="007C66C6">
        <w:rPr>
          <w:rStyle w:val="Emphasis"/>
          <w:highlight w:val="cyan"/>
        </w:rPr>
        <w:t>maladaptation</w:t>
      </w:r>
      <w:r w:rsidRPr="00100A2B">
        <w:rPr>
          <w:rStyle w:val="StyleUnderline"/>
        </w:rPr>
        <w:t xml:space="preserve">. Robust EO data is an invaluable resource </w:t>
      </w:r>
      <w:r w:rsidRPr="007C66C6">
        <w:rPr>
          <w:rStyle w:val="StyleUnderline"/>
        </w:rPr>
        <w:t>for collecting</w:t>
      </w:r>
      <w:r w:rsidRPr="00100A2B">
        <w:rPr>
          <w:rStyle w:val="StyleUnderline"/>
        </w:rPr>
        <w:t xml:space="preserve"> climate information that can inform climate risk management and make it more effective.</w:t>
      </w:r>
    </w:p>
    <w:p w14:paraId="1A79CD1B" w14:textId="77777777" w:rsidR="00A2130C" w:rsidRPr="00100A2B" w:rsidRDefault="00A2130C" w:rsidP="00A2130C">
      <w:pPr>
        <w:pStyle w:val="Heading4"/>
      </w:pPr>
      <w:r w:rsidRPr="00100A2B">
        <w:t>Warming causes extinction</w:t>
      </w:r>
    </w:p>
    <w:p w14:paraId="4DBE4A6B" w14:textId="77777777" w:rsidR="00A2130C" w:rsidRPr="00100A2B" w:rsidRDefault="00A2130C" w:rsidP="00A2130C">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14:paraId="1839BAE6" w14:textId="77777777" w:rsidR="00A2130C" w:rsidRPr="00100A2B" w:rsidRDefault="00A2130C" w:rsidP="00A2130C">
      <w:r w:rsidRPr="00100A2B">
        <w:t>In a 2012 report, the World Bank laid out the gamble implied by that target. “</w:t>
      </w:r>
      <w:r w:rsidRPr="007C66C6">
        <w:rPr>
          <w:rStyle w:val="StyleUnderline"/>
          <w:highlight w:val="cyan"/>
        </w:rPr>
        <w:t>As</w:t>
      </w:r>
      <w:r w:rsidRPr="00100A2B">
        <w:rPr>
          <w:rStyle w:val="StyleUnderline"/>
        </w:rPr>
        <w:t xml:space="preserve"> </w:t>
      </w:r>
      <w:r w:rsidRPr="007C66C6">
        <w:rPr>
          <w:rStyle w:val="StyleUnderline"/>
        </w:rPr>
        <w:t>global</w:t>
      </w:r>
      <w:r w:rsidRPr="00100A2B">
        <w:rPr>
          <w:rStyle w:val="StyleUnderline"/>
        </w:rPr>
        <w:t xml:space="preserve"> </w:t>
      </w:r>
      <w:r w:rsidRPr="007C66C6">
        <w:rPr>
          <w:rStyle w:val="StyleUnderline"/>
          <w:highlight w:val="cyan"/>
        </w:rPr>
        <w:t>warming</w:t>
      </w:r>
      <w:r w:rsidRPr="00100A2B">
        <w:rPr>
          <w:rStyle w:val="StyleUnderline"/>
        </w:rPr>
        <w:t xml:space="preserve"> approaches and </w:t>
      </w:r>
      <w:r w:rsidRPr="007C66C6">
        <w:rPr>
          <w:rStyle w:val="StyleUnderline"/>
          <w:highlight w:val="cyan"/>
        </w:rPr>
        <w:t>exceeds 2-degrees</w:t>
      </w:r>
      <w:r w:rsidRPr="00100A2B">
        <w:rPr>
          <w:rStyle w:val="StyleUnderline"/>
        </w:rPr>
        <w:t xml:space="preserve"> Celsius, there is a risk of triggering </w:t>
      </w:r>
      <w:r w:rsidRPr="007C66C6">
        <w:rPr>
          <w:rStyle w:val="Emphasis"/>
        </w:rPr>
        <w:t>nonlinear tipping elements</w:t>
      </w:r>
      <w:r w:rsidRPr="007C66C6">
        <w:t xml:space="preserve">. </w:t>
      </w:r>
      <w:r w:rsidRPr="007C66C6">
        <w:rPr>
          <w:rStyle w:val="StyleUnderline"/>
        </w:rPr>
        <w:t>Examples include</w:t>
      </w:r>
      <w:r w:rsidRPr="007C66C6">
        <w:t xml:space="preserve"> the disintegration of the West Antarctic ice sheet leading to more rapid sea-level rise, or </w:t>
      </w:r>
      <w:r w:rsidRPr="007C66C6">
        <w:rPr>
          <w:rStyle w:val="StyleUnderline"/>
        </w:rPr>
        <w:t>large-scale Amazon dieback drastically affecting ecosystems</w:t>
      </w:r>
      <w:r w:rsidRPr="00100A2B">
        <w:rPr>
          <w:rStyle w:val="StyleUnderline"/>
        </w:rPr>
        <w:t xml:space="preserve">, rivers, agriculture, energy production, and </w:t>
      </w:r>
      <w:r w:rsidRPr="007C66C6">
        <w:rPr>
          <w:rStyle w:val="StyleUnderline"/>
        </w:rPr>
        <w:t>livelihoods</w:t>
      </w:r>
      <w:r w:rsidRPr="00100A2B">
        <w:t>. This would further add to 21</w:t>
      </w:r>
      <w:r w:rsidRPr="00100A2B">
        <w:rPr>
          <w:vertAlign w:val="superscript"/>
        </w:rPr>
        <w:t>st</w:t>
      </w:r>
      <w:r w:rsidRPr="00100A2B">
        <w:t xml:space="preserve">-century global warming and impact entire continents.” </w:t>
      </w:r>
      <w:r w:rsidRPr="007C66C6">
        <w:t>In</w:t>
      </w:r>
      <w:r w:rsidRPr="00100A2B">
        <w:t xml:space="preserve"> other words, once we allow temperatures to climb past a certain point, where the mercury stops is not in our </w:t>
      </w:r>
      <w:proofErr w:type="gramStart"/>
      <w:r w:rsidRPr="00100A2B">
        <w:t>control.</w:t>
      </w:r>
      <w:r w:rsidRPr="00100A2B">
        <w:rPr>
          <w:sz w:val="12"/>
        </w:rPr>
        <w:t>¶</w:t>
      </w:r>
      <w:proofErr w:type="gramEnd"/>
      <w:r w:rsidRPr="00100A2B">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w:t>
      </w:r>
      <w:r w:rsidRPr="00100A2B">
        <w:lastRenderedPageBreak/>
        <w:t>something radical changes within our economic structure, 2 degrees now looks like a utopian dream. And it’s not just environmentalists who are raising the alarm. The World Bank also warned when it released its report that “</w:t>
      </w:r>
      <w:r w:rsidRPr="00100A2B">
        <w:rPr>
          <w:rStyle w:val="StyleUnderline"/>
        </w:rPr>
        <w:t>we’re on track to a 4-C warmer world</w:t>
      </w:r>
      <w:r w:rsidRPr="00100A2B">
        <w:t xml:space="preserve"> [by century’s end] </w:t>
      </w:r>
      <w:r w:rsidRPr="00100A2B">
        <w:rPr>
          <w:rStyle w:val="StyleUnderline"/>
        </w:rPr>
        <w:t xml:space="preserve">marked by </w:t>
      </w:r>
      <w:r w:rsidRPr="007C66C6">
        <w:rPr>
          <w:rStyle w:val="Emphasis"/>
          <w:highlight w:val="cyan"/>
        </w:rPr>
        <w:t>extreme heat waves</w:t>
      </w:r>
      <w:r w:rsidRPr="00100A2B">
        <w:rPr>
          <w:rStyle w:val="StyleUnderline"/>
        </w:rPr>
        <w:t xml:space="preserve">, </w:t>
      </w:r>
      <w:r w:rsidRPr="007C66C6">
        <w:rPr>
          <w:rStyle w:val="Emphasis"/>
          <w:highlight w:val="cyan"/>
        </w:rPr>
        <w:t>declining</w:t>
      </w:r>
      <w:r w:rsidRPr="00100A2B">
        <w:rPr>
          <w:rStyle w:val="Emphasis"/>
        </w:rPr>
        <w:t xml:space="preserve"> global </w:t>
      </w:r>
      <w:r w:rsidRPr="007C66C6">
        <w:rPr>
          <w:rStyle w:val="Emphasis"/>
          <w:highlight w:val="cyan"/>
        </w:rPr>
        <w:t>food stocks</w:t>
      </w:r>
      <w:r w:rsidRPr="007C66C6">
        <w:rPr>
          <w:rStyle w:val="StyleUnderline"/>
          <w:highlight w:val="cyan"/>
        </w:rPr>
        <w:t xml:space="preserve">, </w:t>
      </w:r>
      <w:r w:rsidRPr="007C66C6">
        <w:rPr>
          <w:rStyle w:val="Emphasis"/>
          <w:highlight w:val="cyan"/>
        </w:rPr>
        <w:t>loss of ecosystems</w:t>
      </w:r>
      <w:r w:rsidRPr="007C66C6">
        <w:rPr>
          <w:rStyle w:val="StyleUnderline"/>
          <w:highlight w:val="cyan"/>
        </w:rPr>
        <w:t xml:space="preserve"> and biodiversity</w:t>
      </w:r>
      <w:r w:rsidRPr="00100A2B">
        <w:rPr>
          <w:rStyle w:val="StyleUnderline"/>
        </w:rPr>
        <w:t xml:space="preserve">, </w:t>
      </w:r>
      <w:r w:rsidRPr="007C66C6">
        <w:rPr>
          <w:rStyle w:val="StyleUnderline"/>
          <w:highlight w:val="cyan"/>
        </w:rPr>
        <w:t xml:space="preserve">and </w:t>
      </w:r>
      <w:r w:rsidRPr="007C66C6">
        <w:rPr>
          <w:rStyle w:val="Emphasis"/>
          <w:highlight w:val="cyan"/>
        </w:rPr>
        <w:t>life-threatening sea level rise</w:t>
      </w:r>
      <w:r w:rsidRPr="00100A2B">
        <w:t>.” And the report cautioned that, “</w:t>
      </w:r>
      <w:r w:rsidRPr="00100A2B">
        <w:rPr>
          <w:rStyle w:val="StyleUnderline"/>
        </w:rPr>
        <w:t xml:space="preserve">there is also </w:t>
      </w:r>
      <w:r w:rsidRPr="00100A2B">
        <w:rPr>
          <w:rStyle w:val="Emphasis"/>
        </w:rPr>
        <w:t>no certainty that adaptation to a 4-C world is possible</w:t>
      </w:r>
      <w:r w:rsidRPr="00100A2B">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100A2B">
        <w:t>—7.2 degrees Fahrenheit—</w:t>
      </w:r>
      <w:r w:rsidRPr="00100A2B">
        <w:rPr>
          <w:rStyle w:val="StyleUnderline"/>
        </w:rPr>
        <w:t>is “incompatible with an organized, equitable, and civilized global community</w:t>
      </w:r>
      <w:r w:rsidRPr="00100A2B">
        <w:t>.”</w:t>
      </w:r>
      <w:r w:rsidRPr="00100A2B">
        <w:rPr>
          <w:sz w:val="12"/>
        </w:rPr>
        <w:t>¶</w:t>
      </w:r>
      <w:r w:rsidRPr="00100A2B">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100A2B">
        <w:t xml:space="preserve"> (and would lock in at least a few additional meters over future centuries). This would drown some island nations such as the Maldives and </w:t>
      </w:r>
      <w:proofErr w:type="gramStart"/>
      <w:r w:rsidRPr="00100A2B">
        <w:t>Tuvalu, and</w:t>
      </w:r>
      <w:proofErr w:type="gramEnd"/>
      <w:r w:rsidRPr="00100A2B">
        <w:t xml:space="preserve">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w:t>
      </w:r>
      <w:proofErr w:type="gramStart"/>
      <w:r w:rsidRPr="00100A2B">
        <w:t>Shanghai.</w:t>
      </w:r>
      <w:r w:rsidRPr="00100A2B">
        <w:rPr>
          <w:sz w:val="12"/>
        </w:rPr>
        <w:t>¶</w:t>
      </w:r>
      <w:proofErr w:type="gramEnd"/>
      <w:r w:rsidRPr="00100A2B">
        <w:t xml:space="preserve"> Meanwhile, </w:t>
      </w:r>
      <w:r w:rsidRPr="00100A2B">
        <w:rPr>
          <w:rStyle w:val="StyleUnderline"/>
        </w:rPr>
        <w:t xml:space="preserve">brutal heat waves that </w:t>
      </w:r>
      <w:r w:rsidRPr="007C66C6">
        <w:rPr>
          <w:rStyle w:val="StyleUnderline"/>
          <w:highlight w:val="cyan"/>
        </w:rPr>
        <w:t>can</w:t>
      </w:r>
      <w:r w:rsidRPr="00100A2B">
        <w:rPr>
          <w:rStyle w:val="StyleUnderline"/>
        </w:rPr>
        <w:t xml:space="preserve"> </w:t>
      </w:r>
      <w:r w:rsidRPr="007C66C6">
        <w:rPr>
          <w:rStyle w:val="StyleUnderline"/>
          <w:highlight w:val="cyan"/>
        </w:rPr>
        <w:t>kill</w:t>
      </w:r>
      <w:r w:rsidRPr="00100A2B">
        <w:rPr>
          <w:rStyle w:val="StyleUnderline"/>
        </w:rPr>
        <w:t xml:space="preserve"> tens of thousands of people</w:t>
      </w:r>
      <w:r w:rsidRPr="00100A2B">
        <w:t xml:space="preserve">, even in wealthy countries, </w:t>
      </w:r>
      <w:r w:rsidRPr="00100A2B">
        <w:rPr>
          <w:rStyle w:val="StyleUnderline"/>
        </w:rPr>
        <w:t>would become entirely unremarkable summer events on every continent but Antarctica</w:t>
      </w:r>
      <w:r w:rsidRPr="00100A2B">
        <w:t xml:space="preserve">. </w:t>
      </w:r>
      <w:r w:rsidRPr="00100A2B">
        <w:rPr>
          <w:rStyle w:val="StyleUnderline"/>
        </w:rPr>
        <w:t xml:space="preserve">The heat would also cause </w:t>
      </w:r>
      <w:r w:rsidRPr="007C66C6">
        <w:rPr>
          <w:rStyle w:val="StyleUnderline"/>
          <w:highlight w:val="cyan"/>
        </w:rPr>
        <w:t>staple crops</w:t>
      </w:r>
      <w:r w:rsidRPr="00100A2B">
        <w:rPr>
          <w:rStyle w:val="StyleUnderline"/>
        </w:rPr>
        <w:t xml:space="preserve"> to </w:t>
      </w:r>
      <w:r w:rsidRPr="007C66C6">
        <w:rPr>
          <w:rStyle w:val="StyleUnderline"/>
          <w:highlight w:val="cyan"/>
        </w:rPr>
        <w:t>suffer</w:t>
      </w:r>
      <w:r w:rsidRPr="00100A2B">
        <w:rPr>
          <w:rStyle w:val="StyleUnderline"/>
        </w:rPr>
        <w:t xml:space="preserve"> </w:t>
      </w:r>
      <w:r w:rsidRPr="007C66C6">
        <w:rPr>
          <w:rStyle w:val="Emphasis"/>
          <w:highlight w:val="cyan"/>
        </w:rPr>
        <w:t>dramatic yield losses</w:t>
      </w:r>
      <w:r w:rsidRPr="007C66C6">
        <w:rPr>
          <w:rStyle w:val="StyleUnderline"/>
          <w:highlight w:val="cyan"/>
        </w:rPr>
        <w:t xml:space="preserve"> </w:t>
      </w:r>
      <w:r w:rsidRPr="007C66C6">
        <w:rPr>
          <w:rStyle w:val="StyleUnderline"/>
        </w:rPr>
        <w:t>across the globe</w:t>
      </w:r>
      <w:r w:rsidRPr="007C66C6">
        <w:t xml:space="preserve"> (it is possible that Indian wheat and U.S. could plummet by</w:t>
      </w:r>
      <w:r w:rsidRPr="00100A2B">
        <w:t xml:space="preserve"> as much as 60 percent), this at a time </w:t>
      </w:r>
      <w:r w:rsidRPr="00100A2B">
        <w:rPr>
          <w:rStyle w:val="StyleUnderline"/>
        </w:rPr>
        <w:t xml:space="preserve">when </w:t>
      </w:r>
      <w:r w:rsidRPr="007C66C6">
        <w:rPr>
          <w:rStyle w:val="StyleUnderline"/>
        </w:rPr>
        <w:t>demand</w:t>
      </w:r>
      <w:r w:rsidRPr="00100A2B">
        <w:rPr>
          <w:rStyle w:val="StyleUnderline"/>
        </w:rPr>
        <w:t xml:space="preserve"> will be surging due to population growth and a growing demand for meat</w:t>
      </w:r>
      <w:r w:rsidRPr="00100A2B">
        <w:t xml:space="preserve">. And since crops will be facing not just heat stress but also extreme events such as wide-ranging droughts, flooding, or pest outbreaks, the </w:t>
      </w:r>
      <w:r w:rsidRPr="007C66C6">
        <w:rPr>
          <w:rStyle w:val="StyleUnderline"/>
          <w:highlight w:val="cyan"/>
        </w:rPr>
        <w:t>losses could</w:t>
      </w:r>
      <w:r w:rsidRPr="00100A2B">
        <w:rPr>
          <w:rStyle w:val="StyleUnderline"/>
        </w:rPr>
        <w:t xml:space="preserve"> easily </w:t>
      </w:r>
      <w:r w:rsidRPr="007C66C6">
        <w:rPr>
          <w:rStyle w:val="StyleUnderline"/>
          <w:highlight w:val="cyan"/>
        </w:rPr>
        <w:t>turn out</w:t>
      </w:r>
      <w:r w:rsidRPr="00100A2B">
        <w:rPr>
          <w:rStyle w:val="StyleUnderline"/>
        </w:rPr>
        <w:t xml:space="preserve"> to be </w:t>
      </w:r>
      <w:r w:rsidRPr="007C66C6">
        <w:rPr>
          <w:rStyle w:val="StyleUnderline"/>
          <w:highlight w:val="cyan"/>
        </w:rPr>
        <w:t>more severe</w:t>
      </w:r>
      <w:r w:rsidRPr="00100A2B">
        <w:rPr>
          <w:rStyle w:val="StyleUnderline"/>
        </w:rPr>
        <w:t xml:space="preserve"> than the models have predicted</w:t>
      </w:r>
      <w:r w:rsidRPr="00100A2B">
        <w:t xml:space="preserve">. </w:t>
      </w:r>
      <w:r w:rsidRPr="007C66C6">
        <w:rPr>
          <w:rStyle w:val="StyleUnderline"/>
          <w:highlight w:val="cyan"/>
        </w:rPr>
        <w:t>When you add</w:t>
      </w:r>
      <w:r w:rsidRPr="00100A2B">
        <w:rPr>
          <w:rStyle w:val="StyleUnderline"/>
        </w:rPr>
        <w:t xml:space="preserve"> ruinous </w:t>
      </w:r>
      <w:r w:rsidRPr="007C66C6">
        <w:rPr>
          <w:rStyle w:val="StyleUnderline"/>
          <w:highlight w:val="cyan"/>
        </w:rPr>
        <w:t>hurricanes</w:t>
      </w:r>
      <w:r w:rsidRPr="00100A2B">
        <w:rPr>
          <w:rStyle w:val="StyleUnderline"/>
        </w:rPr>
        <w:t xml:space="preserve">, raging </w:t>
      </w:r>
      <w:r w:rsidRPr="007C66C6">
        <w:rPr>
          <w:rStyle w:val="StyleUnderline"/>
          <w:highlight w:val="cyan"/>
        </w:rPr>
        <w:t>wildfires</w:t>
      </w:r>
      <w:r w:rsidRPr="00100A2B">
        <w:rPr>
          <w:rStyle w:val="StyleUnderline"/>
        </w:rPr>
        <w:t xml:space="preserve">, fisheries collapses, widespread </w:t>
      </w:r>
      <w:r w:rsidRPr="007C66C6">
        <w:rPr>
          <w:rStyle w:val="StyleUnderline"/>
          <w:highlight w:val="cyan"/>
        </w:rPr>
        <w:t>disruptions to water supplies</w:t>
      </w:r>
      <w:r w:rsidRPr="00100A2B">
        <w:rPr>
          <w:rStyle w:val="StyleUnderline"/>
        </w:rPr>
        <w:t>, extinctions, and globe-trotting diseases to the mix, it indeed becomes difficult to imagine that a peaceful, ordered society could be sustained</w:t>
      </w:r>
      <w:r w:rsidRPr="00100A2B">
        <w:t xml:space="preserve"> (that is, where such a thing exists in the first place).</w:t>
      </w:r>
      <w:r w:rsidRPr="00100A2B">
        <w:rPr>
          <w:sz w:val="12"/>
        </w:rPr>
        <w:t>¶</w:t>
      </w:r>
      <w:r w:rsidRPr="00100A2B">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 xml:space="preserve">4 degrees could bring about </w:t>
      </w:r>
      <w:proofErr w:type="gramStart"/>
      <w:r w:rsidRPr="00100A2B">
        <w:rPr>
          <w:rStyle w:val="StyleUnderline"/>
        </w:rPr>
        <w:t>a number of</w:t>
      </w:r>
      <w:proofErr w:type="gramEnd"/>
      <w:r w:rsidRPr="00100A2B">
        <w:rPr>
          <w:rStyle w:val="StyleUnderline"/>
        </w:rPr>
        <w:t xml:space="preserve"> extremely dangerous feedback loops</w:t>
      </w:r>
      <w:r w:rsidRPr="00100A2B">
        <w:t xml:space="preserve">—an Arctic that is regularly ice-free in September, for instance, or, according to one recent study, </w:t>
      </w:r>
      <w:r w:rsidRPr="00100A2B">
        <w:rPr>
          <w:rStyle w:val="StyleUnderline"/>
        </w:rPr>
        <w:t>global vegetation that is too saturated to act as a reliable “sink</w:t>
      </w:r>
      <w:r w:rsidRPr="00100A2B">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100A2B">
        <w:t>This likely spells</w:t>
      </w:r>
      <w:proofErr w:type="gramEnd"/>
      <w:r w:rsidRPr="00100A2B">
        <w:t xml:space="preserve"> down for the entire West Antarctic ice sheet, which according to lead study author Eric </w:t>
      </w:r>
      <w:proofErr w:type="spellStart"/>
      <w:r w:rsidRPr="00100A2B">
        <w:t>Rignot</w:t>
      </w:r>
      <w:proofErr w:type="spellEnd"/>
      <w:r w:rsidRPr="00100A2B">
        <w:t xml:space="preserve"> “comes with a sea level rise between three and five </w:t>
      </w:r>
      <w:proofErr w:type="spellStart"/>
      <w:r w:rsidRPr="00100A2B">
        <w:t>metres</w:t>
      </w:r>
      <w:proofErr w:type="spellEnd"/>
      <w:r w:rsidRPr="00100A2B">
        <w:t xml:space="preserve">. Such an event will displace millions of people worldwide.” The disintegration, however, could unfold over centuries and there is still time for emission reductions to slow down the process and prevent the worst. </w:t>
      </w:r>
      <w:r w:rsidRPr="00100A2B">
        <w:rPr>
          <w:sz w:val="12"/>
        </w:rPr>
        <w:t>¶</w:t>
      </w:r>
      <w:r w:rsidRPr="00100A2B">
        <w:t xml:space="preserve"> Much more frightening than any of this is the fact that </w:t>
      </w:r>
      <w:r w:rsidRPr="00100A2B">
        <w:rPr>
          <w:rStyle w:val="StyleUnderline"/>
        </w:rPr>
        <w:t xml:space="preserve">plenty of mainstream analysts think that </w:t>
      </w:r>
      <w:r w:rsidRPr="00100A2B">
        <w:t xml:space="preserve">on our current emissions trajectory, </w:t>
      </w:r>
      <w:r w:rsidRPr="007C66C6">
        <w:rPr>
          <w:rStyle w:val="StyleUnderline"/>
          <w:highlight w:val="cyan"/>
        </w:rPr>
        <w:t xml:space="preserve">we are headed for </w:t>
      </w:r>
      <w:r w:rsidRPr="007C66C6">
        <w:rPr>
          <w:rStyle w:val="Emphasis"/>
          <w:highlight w:val="cyan"/>
        </w:rPr>
        <w:t>even more than 4 degrees</w:t>
      </w:r>
      <w:r w:rsidRPr="00100A2B">
        <w:rPr>
          <w:rStyle w:val="StyleUnderline"/>
        </w:rPr>
        <w:t xml:space="preserve"> of warming</w:t>
      </w:r>
      <w:r w:rsidRPr="00100A2B">
        <w:t xml:space="preserve">. In 2011, the usually staid International Energy Agency (IEA) issued a report predicting that </w:t>
      </w:r>
      <w:r w:rsidRPr="00100A2B">
        <w:rPr>
          <w:rStyle w:val="StyleUnderline"/>
        </w:rPr>
        <w:t xml:space="preserve">we are </w:t>
      </w:r>
      <w:proofErr w:type="gramStart"/>
      <w:r w:rsidRPr="00100A2B">
        <w:rPr>
          <w:rStyle w:val="StyleUnderline"/>
        </w:rPr>
        <w:t>actually on</w:t>
      </w:r>
      <w:proofErr w:type="gramEnd"/>
      <w:r w:rsidRPr="00100A2B">
        <w:rPr>
          <w:rStyle w:val="StyleUnderline"/>
        </w:rPr>
        <w:t xml:space="preserve"> track for 6 degrees Celsius</w:t>
      </w:r>
      <w:r w:rsidRPr="00100A2B">
        <w:t xml:space="preserve">—10.8 degrees Fahrenheit—of warming. And as the IEA’s chief economist put it: “Everybody, even the school children, knows that </w:t>
      </w:r>
      <w:r w:rsidRPr="007C66C6">
        <w:rPr>
          <w:rStyle w:val="StyleUnderline"/>
        </w:rPr>
        <w:t>this</w:t>
      </w:r>
      <w:r w:rsidRPr="00100A2B">
        <w:rPr>
          <w:rStyle w:val="StyleUnderline"/>
        </w:rPr>
        <w:t xml:space="preserve"> will have catastrophic implications for all of us</w:t>
      </w:r>
      <w:r w:rsidRPr="00100A2B">
        <w:t xml:space="preserve">.” (The evidence indicates that </w:t>
      </w:r>
      <w:r w:rsidRPr="00100A2B">
        <w:rPr>
          <w:rStyle w:val="StyleUnderline"/>
        </w:rPr>
        <w:t>6 degrees of warming is likely to set in motion several major tipping points</w:t>
      </w:r>
      <w:r w:rsidRPr="00100A2B">
        <w:t xml:space="preserve">—not only slower ones such as the </w:t>
      </w:r>
      <w:proofErr w:type="gramStart"/>
      <w:r w:rsidRPr="00100A2B">
        <w:t xml:space="preserve">aforementioned </w:t>
      </w:r>
      <w:r w:rsidRPr="00100A2B">
        <w:lastRenderedPageBreak/>
        <w:t>breakdown</w:t>
      </w:r>
      <w:proofErr w:type="gramEnd"/>
      <w:r w:rsidRPr="00100A2B">
        <w:t xml:space="preserve"> of the West Antarctic ice sheet, but possibly more abrupt ones, </w:t>
      </w:r>
      <w:r w:rsidRPr="00100A2B">
        <w:rPr>
          <w:rStyle w:val="StyleUnderline"/>
        </w:rPr>
        <w:t>like</w:t>
      </w:r>
      <w:r w:rsidRPr="00100A2B">
        <w:t xml:space="preserve"> </w:t>
      </w:r>
      <w:r w:rsidRPr="00100A2B">
        <w:rPr>
          <w:rStyle w:val="StyleUnderline"/>
        </w:rPr>
        <w:t>massive releases of methane from Arctic permafrost</w:t>
      </w:r>
      <w:r w:rsidRPr="00100A2B">
        <w:t>.) The accounting giant PricewaterhouseCoopers as also published a report warning businesses that we are headed for “4-</w:t>
      </w:r>
      <w:proofErr w:type="gramStart"/>
      <w:r w:rsidRPr="00100A2B">
        <w:t>C ,</w:t>
      </w:r>
      <w:proofErr w:type="gramEnd"/>
      <w:r w:rsidRPr="00100A2B">
        <w:t xml:space="preserve"> or even 6-C” of warming.</w:t>
      </w:r>
      <w:r w:rsidRPr="00100A2B">
        <w:rPr>
          <w:sz w:val="12"/>
        </w:rPr>
        <w:t>¶</w:t>
      </w:r>
      <w:r w:rsidRPr="00100A2B">
        <w:t xml:space="preserve"> These various projections are the equivalent of every alarm in your house going off simultaneously. And then every alarm on your street going off as well, one by one by one. They mean, quite simply, that </w:t>
      </w:r>
      <w:r w:rsidRPr="00100A2B">
        <w:rPr>
          <w:rStyle w:val="StyleUnderline"/>
        </w:rPr>
        <w:t xml:space="preserve">climate change has become an </w:t>
      </w:r>
      <w:r w:rsidRPr="00100A2B">
        <w:rPr>
          <w:rStyle w:val="Emphasis"/>
        </w:rPr>
        <w:t>existential crisis for the human species</w:t>
      </w:r>
      <w:r w:rsidRPr="00100A2B">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w:t>
      </w:r>
      <w:proofErr w:type="gramStart"/>
      <w:r w:rsidRPr="00100A2B">
        <w:t>The vast majority of</w:t>
      </w:r>
      <w:proofErr w:type="gramEnd"/>
      <w:r w:rsidRPr="00100A2B">
        <w:t xml:space="preserve"> nuclear scientists never told us that we were almost certainly going to put our civilization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on glacier melt, explained in 2010, “</w:t>
      </w:r>
      <w:r w:rsidRPr="00100A2B">
        <w:rPr>
          <w:rStyle w:val="StyleUnderline"/>
        </w:rPr>
        <w:t>Climatologists</w:t>
      </w:r>
      <w:r w:rsidRPr="00100A2B">
        <w:t xml:space="preserve">, like other scientists, </w:t>
      </w:r>
      <w:r w:rsidRPr="00100A2B">
        <w:rPr>
          <w:rStyle w:val="StyleUnderline"/>
        </w:rPr>
        <w:t>tend to be a stolid group. We are not given to theatrical rantings</w:t>
      </w:r>
      <w:r w:rsidRPr="00100A2B">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7C66C6">
        <w:rPr>
          <w:rStyle w:val="Emphasis"/>
        </w:rPr>
        <w:t>all of us</w:t>
      </w:r>
      <w:r w:rsidRPr="00100A2B">
        <w:t xml:space="preserve"> </w:t>
      </w:r>
      <w:r w:rsidRPr="00100A2B">
        <w:rPr>
          <w:rStyle w:val="StyleUnderline"/>
        </w:rPr>
        <w:t xml:space="preserve">are now convinced that global </w:t>
      </w:r>
      <w:r w:rsidRPr="007C66C6">
        <w:rPr>
          <w:rStyle w:val="StyleUnderline"/>
          <w:highlight w:val="cyan"/>
        </w:rPr>
        <w:t xml:space="preserve">warming poses a </w:t>
      </w:r>
      <w:r w:rsidRPr="007C66C6">
        <w:rPr>
          <w:rStyle w:val="Emphasis"/>
          <w:highlight w:val="cyan"/>
        </w:rPr>
        <w:t>clear</w:t>
      </w:r>
      <w:r w:rsidRPr="00100A2B">
        <w:rPr>
          <w:rStyle w:val="Emphasis"/>
        </w:rPr>
        <w:t xml:space="preserve"> and present </w:t>
      </w:r>
      <w:r w:rsidRPr="007C66C6">
        <w:rPr>
          <w:rStyle w:val="Emphasis"/>
          <w:highlight w:val="cyan"/>
        </w:rPr>
        <w:t>danger to civilization</w:t>
      </w:r>
      <w:r w:rsidRPr="00100A2B">
        <w:t>.”</w:t>
      </w:r>
    </w:p>
    <w:p w14:paraId="79C3BCBA" w14:textId="77777777" w:rsidR="00A2130C" w:rsidRPr="00100A2B" w:rsidRDefault="00A2130C" w:rsidP="00A2130C"/>
    <w:p w14:paraId="652C2E18" w14:textId="77777777" w:rsidR="00A2130C" w:rsidRPr="00100A2B" w:rsidRDefault="00A2130C" w:rsidP="00A2130C">
      <w:pPr>
        <w:pStyle w:val="Heading4"/>
      </w:pPr>
      <w:r w:rsidRPr="00100A2B">
        <w:t xml:space="preserve">Early warning satellites going dark signals attacks – causes </w:t>
      </w:r>
      <w:proofErr w:type="spellStart"/>
      <w:r w:rsidRPr="00100A2B">
        <w:t>miscalc</w:t>
      </w:r>
      <w:proofErr w:type="spellEnd"/>
      <w:r w:rsidRPr="00100A2B">
        <w:t xml:space="preserve"> and goes nuclear</w:t>
      </w:r>
    </w:p>
    <w:p w14:paraId="6AF138BD" w14:textId="77777777" w:rsidR="00A2130C" w:rsidRPr="00100A2B" w:rsidRDefault="00A2130C" w:rsidP="00A2130C">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31" w:history="1">
        <w:r w:rsidRPr="00100A2B">
          <w:rPr>
            <w:rStyle w:val="Hyperlink"/>
          </w:rPr>
          <w:t>https://www.businessinsider.com/russia-says-space-junk-could-spark-war-2016-1</w:t>
        </w:r>
      </w:hyperlink>
      <w:r w:rsidRPr="00100A2B">
        <w:t>] TDI</w:t>
      </w:r>
    </w:p>
    <w:p w14:paraId="431AABB0" w14:textId="77777777" w:rsidR="00A2130C" w:rsidRPr="00100A2B" w:rsidRDefault="00A2130C" w:rsidP="00A2130C">
      <w:pPr>
        <w:rPr>
          <w:rStyle w:val="StyleUnderline"/>
        </w:rPr>
      </w:pPr>
      <w:r w:rsidRPr="00100A2B">
        <w:t xml:space="preserve">NASA has already warned that the large amount of space junk around our planet is growing beyond our control, but now a </w:t>
      </w:r>
      <w:r w:rsidRPr="00100A2B">
        <w:rPr>
          <w:rStyle w:val="StyleUnderline"/>
        </w:rPr>
        <w:t>team of Russian scientists has cited another potentially unforeseen consequence of that debris: War.</w:t>
      </w:r>
    </w:p>
    <w:p w14:paraId="713950AE" w14:textId="77777777" w:rsidR="00A2130C" w:rsidRPr="00100A2B" w:rsidRDefault="00A2130C" w:rsidP="00A2130C">
      <w:r w:rsidRPr="00100A2B">
        <w:t>Scientists estimate that anywhere from 500,000 to 600,000 pieces of human-made space debris between 0.4 and 4 inches in size are currently orbiting the Earth and traveling at speeds over 17,000 miles per hour.</w:t>
      </w:r>
    </w:p>
    <w:p w14:paraId="3ED929EF" w14:textId="77777777" w:rsidR="00A2130C" w:rsidRPr="00100A2B" w:rsidRDefault="00A2130C" w:rsidP="00A2130C">
      <w:r w:rsidRPr="00100A2B">
        <w:rPr>
          <w:rStyle w:val="StyleUnderline"/>
        </w:rPr>
        <w:t xml:space="preserve">If one of those </w:t>
      </w:r>
      <w:r w:rsidRPr="007C66C6">
        <w:rPr>
          <w:rStyle w:val="StyleUnderline"/>
          <w:highlight w:val="cyan"/>
        </w:rPr>
        <w:t>pieces smashed into a</w:t>
      </w:r>
      <w:r w:rsidRPr="00100A2B">
        <w:rPr>
          <w:rStyle w:val="StyleUnderline"/>
        </w:rPr>
        <w:t xml:space="preserve"> military </w:t>
      </w:r>
      <w:r w:rsidRPr="007C66C6">
        <w:rPr>
          <w:rStyle w:val="StyleUnderline"/>
          <w:highlight w:val="cyan"/>
        </w:rPr>
        <w:t>satellite</w:t>
      </w:r>
      <w:r w:rsidRPr="00100A2B">
        <w:rPr>
          <w:rStyle w:val="StyleUnderline"/>
        </w:rPr>
        <w:t xml:space="preserve"> it "may </w:t>
      </w:r>
      <w:r w:rsidRPr="007C66C6">
        <w:rPr>
          <w:rStyle w:val="StyleUnderline"/>
          <w:highlight w:val="cyan"/>
        </w:rPr>
        <w:t xml:space="preserve">provoke </w:t>
      </w:r>
      <w:r w:rsidRPr="007C66C6">
        <w:rPr>
          <w:rStyle w:val="StyleUnderline"/>
        </w:rPr>
        <w:t>political</w:t>
      </w:r>
      <w:r w:rsidRPr="00100A2B">
        <w:rPr>
          <w:rStyle w:val="StyleUnderline"/>
        </w:rPr>
        <w:t xml:space="preserve"> or even </w:t>
      </w:r>
      <w:r w:rsidRPr="007C66C6">
        <w:rPr>
          <w:rStyle w:val="StyleUnderline"/>
          <w:highlight w:val="cyan"/>
        </w:rPr>
        <w:t>armed</w:t>
      </w:r>
      <w:r w:rsidRPr="00100A2B">
        <w:rPr>
          <w:rStyle w:val="StyleUnderline"/>
        </w:rPr>
        <w:t xml:space="preserve"> </w:t>
      </w:r>
      <w:r w:rsidRPr="007C66C6">
        <w:rPr>
          <w:rStyle w:val="StyleUnderline"/>
          <w:highlight w:val="cyan"/>
        </w:rPr>
        <w:t>conflict</w:t>
      </w:r>
      <w:r w:rsidRPr="00100A2B">
        <w:rPr>
          <w:rStyle w:val="StyleUnderline"/>
        </w:rPr>
        <w:t xml:space="preserve"> between space-faring nations,"</w:t>
      </w:r>
      <w:r w:rsidRPr="00100A2B">
        <w:t xml:space="preserve"> Vitaly </w:t>
      </w:r>
      <w:proofErr w:type="spellStart"/>
      <w:r w:rsidRPr="00100A2B">
        <w:t>Adushkin</w:t>
      </w:r>
      <w:proofErr w:type="spellEnd"/>
      <w:r w:rsidRPr="00100A2B">
        <w:t xml:space="preserve">, a researcher for the Institute of Geosphere Dynamics at the Russian Academy of Sciences, reported in a paper set to be published in the peer-reviewed journal Acta </w:t>
      </w:r>
      <w:proofErr w:type="spellStart"/>
      <w:r w:rsidRPr="00100A2B">
        <w:t>Astronautica</w:t>
      </w:r>
      <w:proofErr w:type="spellEnd"/>
      <w:r w:rsidRPr="00100A2B">
        <w:t xml:space="preserve">, which is sponsored by the International Academy of Astronautics. </w:t>
      </w:r>
    </w:p>
    <w:p w14:paraId="2C2A8014" w14:textId="77777777" w:rsidR="00A2130C" w:rsidRPr="00100A2B" w:rsidRDefault="00A2130C" w:rsidP="00A2130C">
      <w:r w:rsidRPr="00100A2B">
        <w:rPr>
          <w:rStyle w:val="StyleUnderline"/>
        </w:rPr>
        <w:t>Say, for example, that a satellite was destroyed or significantly damaged in orbit — something that a 4-inch hunk of space junk could easily do traveling at speeds of 17,500 miles per hour</w:t>
      </w:r>
      <w:r w:rsidRPr="00100A2B">
        <w:t xml:space="preserve">, </w:t>
      </w:r>
      <w:proofErr w:type="spellStart"/>
      <w:r w:rsidRPr="00100A2B">
        <w:t>Adushkin</w:t>
      </w:r>
      <w:proofErr w:type="spellEnd"/>
      <w:r w:rsidRPr="00100A2B">
        <w:t xml:space="preserve"> reported. (Even smaller pieces no bigger than size of a pea could cause enough damage to the satellite that it would no longer operate correctly, he notes.) </w:t>
      </w:r>
    </w:p>
    <w:p w14:paraId="75805954" w14:textId="77777777" w:rsidR="00A2130C" w:rsidRPr="00100A2B" w:rsidRDefault="00A2130C" w:rsidP="00A2130C">
      <w:pPr>
        <w:rPr>
          <w:rStyle w:val="StyleUnderline"/>
        </w:rPr>
      </w:pPr>
      <w:r w:rsidRPr="007C66C6">
        <w:rPr>
          <w:rStyle w:val="StyleUnderline"/>
        </w:rPr>
        <w:t>It</w:t>
      </w:r>
      <w:r w:rsidRPr="00100A2B">
        <w:rPr>
          <w:rStyle w:val="StyleUnderline"/>
        </w:rPr>
        <w:t xml:space="preserve"> would be </w:t>
      </w:r>
      <w:r w:rsidRPr="007C66C6">
        <w:rPr>
          <w:rStyle w:val="StyleUnderline"/>
          <w:highlight w:val="cyan"/>
        </w:rPr>
        <w:t>difficult</w:t>
      </w:r>
      <w:r w:rsidRPr="00100A2B">
        <w:rPr>
          <w:rStyle w:val="StyleUnderline"/>
        </w:rPr>
        <w:t xml:space="preserve"> for anyone </w:t>
      </w:r>
      <w:r w:rsidRPr="007C66C6">
        <w:rPr>
          <w:rStyle w:val="StyleUnderline"/>
          <w:highlight w:val="cyan"/>
        </w:rPr>
        <w:t>to determine whether the event was accidental</w:t>
      </w:r>
      <w:r w:rsidRPr="00100A2B">
        <w:rPr>
          <w:rStyle w:val="StyleUnderline"/>
        </w:rPr>
        <w:t xml:space="preserve"> or deliberate. </w:t>
      </w:r>
    </w:p>
    <w:p w14:paraId="57EFD217" w14:textId="77777777" w:rsidR="00A2130C" w:rsidRPr="00100A2B" w:rsidRDefault="00A2130C" w:rsidP="00A2130C">
      <w:pPr>
        <w:rPr>
          <w:rStyle w:val="StyleUnderline"/>
        </w:rPr>
      </w:pPr>
      <w:r w:rsidRPr="00100A2B">
        <w:rPr>
          <w:rStyle w:val="StyleUnderline"/>
        </w:rPr>
        <w:t xml:space="preserve">This </w:t>
      </w:r>
      <w:r w:rsidRPr="007C66C6">
        <w:rPr>
          <w:rStyle w:val="StyleUnderline"/>
          <w:highlight w:val="cyan"/>
        </w:rPr>
        <w:t>lack of</w:t>
      </w:r>
      <w:r w:rsidRPr="00100A2B">
        <w:rPr>
          <w:rStyle w:val="StyleUnderline"/>
        </w:rPr>
        <w:t xml:space="preserve"> immediate </w:t>
      </w:r>
      <w:r w:rsidRPr="007C66C6">
        <w:rPr>
          <w:rStyle w:val="StyleUnderline"/>
          <w:highlight w:val="cyan"/>
        </w:rPr>
        <w:t>proof could lead to</w:t>
      </w:r>
      <w:r w:rsidRPr="00100A2B">
        <w:rPr>
          <w:rStyle w:val="StyleUnderline"/>
        </w:rPr>
        <w:t xml:space="preserve"> false accusations, heated arguments and, eventually, </w:t>
      </w:r>
      <w:r w:rsidRPr="007C66C6">
        <w:rPr>
          <w:rStyle w:val="StyleUnderline"/>
          <w:highlight w:val="cyan"/>
        </w:rPr>
        <w:t>war</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 </w:t>
      </w:r>
    </w:p>
    <w:p w14:paraId="265BAFD2" w14:textId="77777777" w:rsidR="00A2130C" w:rsidRPr="00100A2B" w:rsidRDefault="00A2130C" w:rsidP="00A2130C">
      <w:r w:rsidRPr="00100A2B">
        <w:lastRenderedPageBreak/>
        <w:t>A politically dangerous dilemma</w:t>
      </w:r>
    </w:p>
    <w:p w14:paraId="2674E19C" w14:textId="77777777" w:rsidR="00A2130C" w:rsidRPr="00100A2B" w:rsidRDefault="00A2130C" w:rsidP="00A2130C">
      <w:pPr>
        <w:rPr>
          <w:rStyle w:val="StyleUnderline"/>
        </w:rPr>
      </w:pPr>
      <w:r w:rsidRPr="00100A2B">
        <w:rPr>
          <w:rStyle w:val="StyleUnderline"/>
        </w:rPr>
        <w:t xml:space="preserve">In the report, the </w:t>
      </w:r>
      <w:proofErr w:type="spellStart"/>
      <w:r w:rsidRPr="00100A2B">
        <w:rPr>
          <w:rStyle w:val="StyleUnderline"/>
        </w:rPr>
        <w:t>Adushkin</w:t>
      </w:r>
      <w:proofErr w:type="spellEnd"/>
      <w:r w:rsidRPr="00100A2B">
        <w:rPr>
          <w:rStyle w:val="StyleUnderline"/>
        </w:rPr>
        <w:t xml:space="preserve"> said that there have already been repeated "</w:t>
      </w:r>
      <w:r w:rsidRPr="007C66C6">
        <w:rPr>
          <w:rStyle w:val="StyleUnderline"/>
          <w:highlight w:val="cyan"/>
        </w:rPr>
        <w:t>sudden failures</w:t>
      </w:r>
      <w:r w:rsidRPr="00100A2B">
        <w:rPr>
          <w:rStyle w:val="StyleUnderline"/>
        </w:rPr>
        <w:t xml:space="preserve">" of military spacecraft in the last two decades that </w:t>
      </w:r>
      <w:r w:rsidRPr="007C66C6">
        <w:rPr>
          <w:rStyle w:val="StyleUnderline"/>
          <w:highlight w:val="cyan"/>
        </w:rPr>
        <w:t>cannot be explained</w:t>
      </w:r>
      <w:r w:rsidRPr="00100A2B">
        <w:rPr>
          <w:rStyle w:val="StyleUnderline"/>
        </w:rPr>
        <w:t xml:space="preserve">. </w:t>
      </w:r>
    </w:p>
    <w:p w14:paraId="6CFFDABC" w14:textId="77777777" w:rsidR="00A2130C" w:rsidRPr="00100A2B" w:rsidRDefault="00A2130C" w:rsidP="00A2130C">
      <w:pPr>
        <w:rPr>
          <w:rStyle w:val="StyleUnderline"/>
        </w:rPr>
      </w:pPr>
      <w:r w:rsidRPr="00100A2B">
        <w:rPr>
          <w:rStyle w:val="StyleUnderline"/>
        </w:rPr>
        <w:t xml:space="preserve">"So, </w:t>
      </w:r>
      <w:r w:rsidRPr="007C66C6">
        <w:rPr>
          <w:rStyle w:val="StyleUnderline"/>
          <w:highlight w:val="cyan"/>
        </w:rPr>
        <w:t>there are two</w:t>
      </w:r>
      <w:r w:rsidRPr="00100A2B">
        <w:rPr>
          <w:rStyle w:val="StyleUnderline"/>
        </w:rPr>
        <w:t xml:space="preserve"> possible </w:t>
      </w:r>
      <w:r w:rsidRPr="007C66C6">
        <w:rPr>
          <w:rStyle w:val="StyleUnderline"/>
          <w:highlight w:val="cyan"/>
        </w:rPr>
        <w:t>explanations</w:t>
      </w:r>
      <w:r w:rsidRPr="00100A2B">
        <w:rPr>
          <w:rStyle w:val="StyleUnderline"/>
        </w:rPr>
        <w:t xml:space="preserve">," he wrote. </w:t>
      </w:r>
      <w:r w:rsidRPr="007C66C6">
        <w:rPr>
          <w:rStyle w:val="StyleUnderline"/>
          <w:highlight w:val="cyan"/>
        </w:rPr>
        <w:t>The first is</w:t>
      </w:r>
      <w:r w:rsidRPr="00100A2B">
        <w:rPr>
          <w:rStyle w:val="StyleUnderline"/>
        </w:rPr>
        <w:t xml:space="preserve"> "</w:t>
      </w:r>
      <w:r w:rsidRPr="007C66C6">
        <w:rPr>
          <w:rStyle w:val="StyleUnderline"/>
          <w:highlight w:val="cyan"/>
        </w:rPr>
        <w:t>unregistered</w:t>
      </w:r>
      <w:r w:rsidRPr="00100A2B">
        <w:rPr>
          <w:rStyle w:val="StyleUnderline"/>
        </w:rPr>
        <w:t xml:space="preserve"> </w:t>
      </w:r>
      <w:r w:rsidRPr="007C66C6">
        <w:rPr>
          <w:rStyle w:val="StyleUnderline"/>
          <w:highlight w:val="cyan"/>
        </w:rPr>
        <w:t>collisions</w:t>
      </w:r>
      <w:r w:rsidRPr="00100A2B">
        <w:rPr>
          <w:rStyle w:val="StyleUnderline"/>
        </w:rPr>
        <w:t xml:space="preserve"> with space objects." The </w:t>
      </w:r>
      <w:r w:rsidRPr="007C66C6">
        <w:rPr>
          <w:rStyle w:val="StyleUnderline"/>
          <w:highlight w:val="cyan"/>
        </w:rPr>
        <w:t>second is</w:t>
      </w:r>
      <w:r w:rsidRPr="00100A2B">
        <w:rPr>
          <w:rStyle w:val="StyleUnderline"/>
        </w:rPr>
        <w:t xml:space="preserve"> "machinations" [</w:t>
      </w:r>
      <w:r w:rsidRPr="007C66C6">
        <w:rPr>
          <w:rStyle w:val="StyleUnderline"/>
          <w:highlight w:val="cyan"/>
        </w:rPr>
        <w:t>deliberate action</w:t>
      </w:r>
      <w:r w:rsidRPr="00100A2B">
        <w:rPr>
          <w:rStyle w:val="StyleUnderline"/>
        </w:rPr>
        <w:t xml:space="preserve">] of the space adversary. </w:t>
      </w:r>
    </w:p>
    <w:p w14:paraId="2E775FED" w14:textId="77777777" w:rsidR="00A2130C" w:rsidRPr="00100A2B" w:rsidRDefault="00A2130C" w:rsidP="00A2130C">
      <w:r w:rsidRPr="00100A2B">
        <w:t>"</w:t>
      </w:r>
      <w:r w:rsidRPr="00100A2B">
        <w:rPr>
          <w:rStyle w:val="StyleUnderline"/>
        </w:rPr>
        <w:t>This is a politically dangerous dilemma</w:t>
      </w:r>
      <w:r w:rsidRPr="00100A2B">
        <w:t xml:space="preserve">," he added. </w:t>
      </w:r>
    </w:p>
    <w:p w14:paraId="34A7C3DE" w14:textId="77777777" w:rsidR="00A2130C" w:rsidRPr="00100A2B" w:rsidRDefault="00A2130C" w:rsidP="00A2130C">
      <w:pPr>
        <w:rPr>
          <w:rStyle w:val="StyleUnderline"/>
        </w:rPr>
      </w:pPr>
      <w:r w:rsidRPr="00100A2B">
        <w:rPr>
          <w:rStyle w:val="StyleUnderline"/>
        </w:rPr>
        <w:t xml:space="preserve">But these mysterious failures in the past aren't what concerns </w:t>
      </w:r>
      <w:proofErr w:type="spellStart"/>
      <w:r w:rsidRPr="00100A2B">
        <w:rPr>
          <w:rStyle w:val="StyleUnderline"/>
        </w:rPr>
        <w:t>Adushkin</w:t>
      </w:r>
      <w:proofErr w:type="spellEnd"/>
      <w:r w:rsidRPr="00100A2B">
        <w:rPr>
          <w:rStyle w:val="StyleUnderline"/>
        </w:rPr>
        <w:t xml:space="preserve"> most. </w:t>
      </w:r>
    </w:p>
    <w:p w14:paraId="2311DB0A" w14:textId="77777777" w:rsidR="00A2130C" w:rsidRPr="00100A2B" w:rsidRDefault="00A2130C" w:rsidP="00A2130C">
      <w:pPr>
        <w:rPr>
          <w:rStyle w:val="StyleUnderline"/>
        </w:rPr>
      </w:pPr>
      <w:r w:rsidRPr="00100A2B">
        <w:rPr>
          <w:rStyle w:val="StyleUnderline"/>
        </w:rPr>
        <w:t xml:space="preserve">It's a future threat of what experts call the cascade effect that has </w:t>
      </w:r>
      <w:proofErr w:type="spellStart"/>
      <w:r w:rsidRPr="00100A2B">
        <w:rPr>
          <w:rStyle w:val="StyleUnderline"/>
        </w:rPr>
        <w:t>Adushkin</w:t>
      </w:r>
      <w:proofErr w:type="spellEnd"/>
      <w:r w:rsidRPr="00100A2B">
        <w:rPr>
          <w:rStyle w:val="StyleUnderline"/>
        </w:rPr>
        <w:t xml:space="preserve"> and other scientists around the world extremely concerned. </w:t>
      </w:r>
    </w:p>
    <w:p w14:paraId="7F0CDBBB" w14:textId="77777777" w:rsidR="00A2130C" w:rsidRPr="00100A2B" w:rsidRDefault="00A2130C" w:rsidP="00A2130C">
      <w:pPr>
        <w:rPr>
          <w:rStyle w:val="StyleUnderline"/>
        </w:rPr>
      </w:pPr>
      <w:r w:rsidRPr="00100A2B">
        <w:rPr>
          <w:rStyle w:val="StyleUnderline"/>
        </w:rPr>
        <w:t>The Kessler Syndrome</w:t>
      </w:r>
    </w:p>
    <w:p w14:paraId="2B56919E" w14:textId="77777777" w:rsidR="00A2130C" w:rsidRPr="00100A2B" w:rsidRDefault="00A2130C" w:rsidP="00A2130C">
      <w:r w:rsidRPr="00100A2B">
        <w:t xml:space="preserve">In 1978, American astrophysicist Donald Kessler predicted that the amount of space debris around Earth would begin to grow exponentially after the turn of the millennium. </w:t>
      </w:r>
    </w:p>
    <w:p w14:paraId="331D1777" w14:textId="77777777" w:rsidR="00A2130C" w:rsidRPr="00100A2B" w:rsidRDefault="00A2130C" w:rsidP="00A2130C">
      <w:pPr>
        <w:rPr>
          <w:rStyle w:val="StyleUnderline"/>
        </w:rPr>
      </w:pPr>
      <w:r w:rsidRPr="00100A2B">
        <w:rPr>
          <w:rStyle w:val="StyleUnderline"/>
        </w:rPr>
        <w:t xml:space="preserve">Kessler 's predictions rely on the fact that over time, space junk accumulates. We leave most of our defunct satellites in space, and when meteors and other man-made space debris slam into them, you get a cascade of debris. </w:t>
      </w:r>
    </w:p>
    <w:p w14:paraId="7E1A0B7D" w14:textId="77777777" w:rsidR="00A2130C" w:rsidRPr="00100A2B" w:rsidRDefault="00A2130C" w:rsidP="00A2130C">
      <w:pPr>
        <w:rPr>
          <w:rStyle w:val="StyleUnderline"/>
        </w:rPr>
      </w:pPr>
      <w:r w:rsidRPr="007C66C6">
        <w:rPr>
          <w:rStyle w:val="StyleUnderline"/>
          <w:highlight w:val="cyan"/>
        </w:rPr>
        <w:t>The cascade effect</w:t>
      </w:r>
      <w:r w:rsidRPr="00100A2B">
        <w:rPr>
          <w:rStyle w:val="StyleUnderline"/>
        </w:rPr>
        <w:t xml:space="preserve"> — also known as the Kessler Syndrome — refers to a critical point </w:t>
      </w:r>
      <w:r w:rsidRPr="00827164">
        <w:rPr>
          <w:rStyle w:val="StyleUnderline"/>
          <w:highlight w:val="cyan"/>
        </w:rPr>
        <w:t>wherein the</w:t>
      </w:r>
      <w:r w:rsidRPr="00100A2B">
        <w:rPr>
          <w:rStyle w:val="StyleUnderline"/>
        </w:rPr>
        <w:t xml:space="preserve"> </w:t>
      </w:r>
      <w:r w:rsidRPr="00827164">
        <w:rPr>
          <w:rStyle w:val="StyleUnderline"/>
          <w:highlight w:val="cyan"/>
        </w:rPr>
        <w:t>density of space junk</w:t>
      </w:r>
      <w:r w:rsidRPr="00100A2B">
        <w:rPr>
          <w:rStyle w:val="StyleUnderline"/>
        </w:rPr>
        <w:t xml:space="preserve"> grows so large that a single collision </w:t>
      </w:r>
      <w:r w:rsidRPr="00827164">
        <w:rPr>
          <w:rStyle w:val="StyleUnderline"/>
          <w:highlight w:val="cyan"/>
        </w:rPr>
        <w:t>could set off a domino effect</w:t>
      </w:r>
      <w:r w:rsidRPr="00100A2B">
        <w:rPr>
          <w:rStyle w:val="StyleUnderline"/>
        </w:rPr>
        <w:t xml:space="preserve"> of increasingly more collisions. </w:t>
      </w:r>
    </w:p>
    <w:p w14:paraId="4837C3C1" w14:textId="77777777" w:rsidR="00A2130C" w:rsidRPr="00100A2B" w:rsidRDefault="00A2130C" w:rsidP="00A2130C">
      <w:r w:rsidRPr="00100A2B">
        <w:t xml:space="preserve">For Kessler, this is a problem because it would "create small debris faster than it can be removed," Kessler said last year. And this cloud of junk could eventually make missions to space too dangerous. </w:t>
      </w:r>
    </w:p>
    <w:p w14:paraId="1E5D9B02" w14:textId="77777777" w:rsidR="00A2130C" w:rsidRPr="00100A2B" w:rsidRDefault="00A2130C" w:rsidP="00A2130C">
      <w:pPr>
        <w:rPr>
          <w:rStyle w:val="StyleUnderline"/>
        </w:rPr>
      </w:pP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this </w:t>
      </w:r>
      <w:r w:rsidRPr="00827164">
        <w:rPr>
          <w:rStyle w:val="StyleUnderline"/>
          <w:highlight w:val="cyan"/>
        </w:rPr>
        <w:t>would exacerbate</w:t>
      </w:r>
      <w:r w:rsidRPr="00100A2B">
        <w:rPr>
          <w:rStyle w:val="StyleUnderline"/>
        </w:rPr>
        <w:t xml:space="preserve"> the issue of </w:t>
      </w:r>
      <w:r w:rsidRPr="00827164">
        <w:rPr>
          <w:rStyle w:val="StyleUnderline"/>
          <w:highlight w:val="cyan"/>
        </w:rPr>
        <w:t>identifying</w:t>
      </w:r>
      <w:r w:rsidRPr="00100A2B">
        <w:rPr>
          <w:rStyle w:val="StyleUnderline"/>
        </w:rPr>
        <w:t xml:space="preserve"> </w:t>
      </w:r>
      <w:r w:rsidRPr="00827164">
        <w:rPr>
          <w:rStyle w:val="StyleUnderline"/>
          <w:highlight w:val="cyan"/>
        </w:rPr>
        <w:t>what</w:t>
      </w:r>
      <w:r w:rsidRPr="00100A2B">
        <w:rPr>
          <w:rStyle w:val="StyleUnderline"/>
        </w:rPr>
        <w:t xml:space="preserve">, or </w:t>
      </w:r>
      <w:r w:rsidRPr="00827164">
        <w:rPr>
          <w:rStyle w:val="StyleUnderline"/>
        </w:rPr>
        <w:t xml:space="preserve">who, </w:t>
      </w:r>
      <w:r w:rsidRPr="00827164">
        <w:rPr>
          <w:rStyle w:val="StyleUnderline"/>
          <w:highlight w:val="cyan"/>
        </w:rPr>
        <w:t>could be behind broken satellites.</w:t>
      </w:r>
      <w:r w:rsidRPr="00100A2B">
        <w:rPr>
          <w:rStyle w:val="StyleUnderline"/>
        </w:rPr>
        <w:t xml:space="preserve"> </w:t>
      </w:r>
    </w:p>
    <w:p w14:paraId="081051AE" w14:textId="77777777" w:rsidR="00A2130C" w:rsidRPr="00100A2B" w:rsidRDefault="00A2130C" w:rsidP="00A2130C">
      <w:r w:rsidRPr="00100A2B">
        <w:t xml:space="preserve">The future </w:t>
      </w:r>
    </w:p>
    <w:p w14:paraId="751A2B4B" w14:textId="77777777" w:rsidR="00A2130C" w:rsidRPr="00100A2B" w:rsidRDefault="00A2130C" w:rsidP="00A2130C">
      <w:pPr>
        <w:rPr>
          <w:rStyle w:val="StyleUnderline"/>
        </w:rPr>
      </w:pPr>
      <w:r w:rsidRPr="00100A2B">
        <w:rPr>
          <w:rStyle w:val="StyleUnderline"/>
        </w:rPr>
        <w:t xml:space="preserve">So far, the US and Russian Space Surveillance Systems have catalogued 170,000 pieces of large space debris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 </w:t>
      </w:r>
    </w:p>
    <w:p w14:paraId="07FBC719" w14:textId="77777777" w:rsidR="00A2130C" w:rsidRPr="00100A2B" w:rsidRDefault="00A2130C" w:rsidP="00A2130C">
      <w:r w:rsidRPr="00100A2B">
        <w:t xml:space="preserve">But it's not just the large objects that concern </w:t>
      </w:r>
      <w:proofErr w:type="spellStart"/>
      <w:r w:rsidRPr="00100A2B">
        <w:t>Adushkin</w:t>
      </w:r>
      <w:proofErr w:type="spellEnd"/>
      <w:r w:rsidRPr="00100A2B">
        <w:t xml:space="preserve">, who reported that even small objects (less than 1/3 of an inch) could damage satellites to the point they can't function properly. </w:t>
      </w:r>
    </w:p>
    <w:p w14:paraId="6111BE75" w14:textId="77777777" w:rsidR="00A2130C" w:rsidRPr="00100A2B" w:rsidRDefault="00A2130C" w:rsidP="00A2130C">
      <w:r w:rsidRPr="00100A2B">
        <w:t xml:space="preserve">Using mathematical models, </w:t>
      </w:r>
      <w:proofErr w:type="spellStart"/>
      <w:r w:rsidRPr="00100A2B">
        <w:t>Adushkin</w:t>
      </w:r>
      <w:proofErr w:type="spellEnd"/>
      <w:r w:rsidRPr="00100A2B">
        <w:t xml:space="preserve"> and his colleagues calculated what the </w:t>
      </w:r>
      <w:proofErr w:type="spellStart"/>
      <w:r w:rsidRPr="00100A2B">
        <w:t>situtation</w:t>
      </w:r>
      <w:proofErr w:type="spellEnd"/>
      <w:r w:rsidRPr="00100A2B">
        <w:t xml:space="preserve"> will be like in 200 years if we continue to leave satellites in space and make no effort to clean up the mess. They estimate we'll have: </w:t>
      </w:r>
    </w:p>
    <w:p w14:paraId="00C46713" w14:textId="77777777" w:rsidR="00A2130C" w:rsidRPr="00100A2B" w:rsidRDefault="00A2130C" w:rsidP="00A2130C">
      <w:r w:rsidRPr="00100A2B">
        <w:t xml:space="preserve">1.5 times more fragments greater than 8 inches across </w:t>
      </w:r>
    </w:p>
    <w:p w14:paraId="09B2EBD8" w14:textId="77777777" w:rsidR="00A2130C" w:rsidRPr="00100A2B" w:rsidRDefault="00A2130C" w:rsidP="00A2130C">
      <w:r w:rsidRPr="00100A2B">
        <w:t xml:space="preserve">3.2 times more fragments between 4 and 8 inches across </w:t>
      </w:r>
    </w:p>
    <w:p w14:paraId="300E69D4" w14:textId="77777777" w:rsidR="00A2130C" w:rsidRPr="00100A2B" w:rsidRDefault="00A2130C" w:rsidP="00A2130C">
      <w:r w:rsidRPr="00100A2B">
        <w:t xml:space="preserve">13-20 times </w:t>
      </w:r>
      <w:proofErr w:type="gramStart"/>
      <w:r w:rsidRPr="00100A2B">
        <w:t>more smaller</w:t>
      </w:r>
      <w:proofErr w:type="gramEnd"/>
      <w:r w:rsidRPr="00100A2B">
        <w:t>-sized fragments less than 4 inches across</w:t>
      </w:r>
    </w:p>
    <w:p w14:paraId="33FEBD60" w14:textId="77777777" w:rsidR="00A2130C" w:rsidRPr="00100A2B" w:rsidRDefault="00A2130C" w:rsidP="00A2130C">
      <w:r w:rsidRPr="00100A2B">
        <w:rPr>
          <w:rStyle w:val="StyleUnderline"/>
        </w:rPr>
        <w:lastRenderedPageBreak/>
        <w:t xml:space="preserve">"The </w:t>
      </w:r>
      <w:r w:rsidRPr="00827164">
        <w:rPr>
          <w:rStyle w:val="StyleUnderline"/>
        </w:rPr>
        <w:t>number</w:t>
      </w:r>
      <w:r w:rsidRPr="00100A2B">
        <w:rPr>
          <w:rStyle w:val="StyleUnderline"/>
        </w:rPr>
        <w:t xml:space="preserve"> of </w:t>
      </w:r>
      <w:r w:rsidRPr="00827164">
        <w:rPr>
          <w:rStyle w:val="StyleUnderline"/>
        </w:rPr>
        <w:t>small-size</w:t>
      </w:r>
      <w:r w:rsidRPr="00100A2B">
        <w:rPr>
          <w:rStyle w:val="StyleUnderline"/>
        </w:rPr>
        <w:t xml:space="preserve">, </w:t>
      </w:r>
      <w:r w:rsidRPr="00827164">
        <w:rPr>
          <w:rStyle w:val="StyleUnderline"/>
          <w:highlight w:val="cyan"/>
        </w:rPr>
        <w:t>non-catalogued objects will grow exponentially</w:t>
      </w:r>
      <w:r w:rsidRPr="00100A2B">
        <w:rPr>
          <w:rStyle w:val="StyleUnderline"/>
        </w:rPr>
        <w:t xml:space="preserve"> in mutual collisions,"</w:t>
      </w:r>
      <w:r w:rsidRPr="00100A2B">
        <w:t xml:space="preserve"> the researchers reported.</w:t>
      </w:r>
    </w:p>
    <w:p w14:paraId="4EB3D56B" w14:textId="77777777" w:rsidR="00A2130C" w:rsidRPr="00100A2B" w:rsidRDefault="00A2130C" w:rsidP="00A2130C"/>
    <w:p w14:paraId="640F3B47" w14:textId="77777777" w:rsidR="00A2130C" w:rsidRPr="00100A2B" w:rsidRDefault="00A2130C" w:rsidP="00A2130C">
      <w:pPr>
        <w:pStyle w:val="Heading4"/>
        <w:rPr>
          <w:rFonts w:cs="Calibri"/>
        </w:rPr>
      </w:pPr>
      <w:r w:rsidRPr="00100A2B">
        <w:rPr>
          <w:rFonts w:cs="Calibri"/>
        </w:rPr>
        <w:t>Nuke war causes extinction – it won’t stay limited</w:t>
      </w:r>
    </w:p>
    <w:p w14:paraId="37620D60" w14:textId="77777777" w:rsidR="00A2130C" w:rsidRPr="00100A2B" w:rsidRDefault="00A2130C" w:rsidP="00A2130C">
      <w:r w:rsidRPr="00100A2B">
        <w:rPr>
          <w:rStyle w:val="StyleUnderline"/>
          <w:szCs w:val="26"/>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14:paraId="47A7FC02" w14:textId="77777777" w:rsidR="00A2130C" w:rsidRPr="00100A2B" w:rsidRDefault="00A2130C" w:rsidP="00A2130C">
      <w:pPr>
        <w:rPr>
          <w:szCs w:val="26"/>
        </w:rPr>
      </w:pPr>
      <w:r w:rsidRPr="00100A2B">
        <w:rPr>
          <w:rStyle w:val="StyleUnderline"/>
        </w:rPr>
        <w:t>We are not talking enough about the climatic effects of nuclear war</w:t>
      </w:r>
      <w:r w:rsidRPr="00100A2B">
        <w:rPr>
          <w:szCs w:val="26"/>
        </w:rPr>
        <w:t xml:space="preserve">. </w:t>
      </w:r>
    </w:p>
    <w:p w14:paraId="127BB44B" w14:textId="77777777" w:rsidR="00A2130C" w:rsidRPr="00100A2B" w:rsidRDefault="00A2130C" w:rsidP="00A2130C">
      <w:pPr>
        <w:rPr>
          <w:szCs w:val="26"/>
        </w:rPr>
      </w:pPr>
      <w:r w:rsidRPr="00100A2B">
        <w:rPr>
          <w:szCs w:val="26"/>
        </w:rPr>
        <w:t xml:space="preserve">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aspect of nuclear war has faded from view. That’s not good. In the mid-2000s, climate scientists such as Alan </w:t>
      </w:r>
      <w:proofErr w:type="spellStart"/>
      <w:r w:rsidRPr="00100A2B">
        <w:rPr>
          <w:rStyle w:val="StyleUnderline"/>
        </w:rPr>
        <w:t>Robock</w:t>
      </w:r>
      <w:proofErr w:type="spellEnd"/>
      <w:r w:rsidRPr="00100A2B">
        <w:rPr>
          <w:rStyle w:val="StyleUnderline"/>
        </w:rPr>
        <w:t xml:space="preserve"> (Rutgers) took another look at nuclear winter theory. This time around, they used </w:t>
      </w:r>
      <w:proofErr w:type="gramStart"/>
      <w:r w:rsidRPr="00100A2B">
        <w:rPr>
          <w:rStyle w:val="StyleUnderline"/>
        </w:rPr>
        <w:t>much-improved</w:t>
      </w:r>
      <w:proofErr w:type="gramEnd"/>
      <w:r w:rsidRPr="00100A2B">
        <w:rPr>
          <w:rStyle w:val="StyleUnderline"/>
        </w:rPr>
        <w:t xml:space="preserve"> and much more detailed climate models than those available 20 years earlier.</w:t>
      </w:r>
      <w:r w:rsidRPr="00100A2B">
        <w:rPr>
          <w:szCs w:val="26"/>
        </w:rPr>
        <w:t xml:space="preserve"> They also tested the potential effects of smaller nuclear exchanges. </w:t>
      </w:r>
    </w:p>
    <w:p w14:paraId="2EC05360" w14:textId="77777777" w:rsidR="00A2130C" w:rsidRPr="00100A2B" w:rsidRDefault="00A2130C" w:rsidP="00A2130C">
      <w:pPr>
        <w:rPr>
          <w:szCs w:val="26"/>
        </w:rPr>
      </w:pPr>
      <w:r w:rsidRPr="00100A2B">
        <w:rPr>
          <w:szCs w:val="26"/>
        </w:rPr>
        <w:t xml:space="preserve">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100A2B">
        <w:rPr>
          <w:szCs w:val="26"/>
        </w:rPr>
        <w:t>really significant</w:t>
      </w:r>
      <w:proofErr w:type="gramEnd"/>
      <w:r w:rsidRPr="00100A2B">
        <w:rPr>
          <w:szCs w:val="26"/>
        </w:rPr>
        <w:t xml:space="preserve"> food shortages. </w:t>
      </w:r>
      <w:proofErr w:type="gramStart"/>
      <w:r w:rsidRPr="00100A2B">
        <w:rPr>
          <w:szCs w:val="26"/>
        </w:rPr>
        <w:t>So</w:t>
      </w:r>
      <w:proofErr w:type="gramEnd"/>
      <w:r w:rsidRPr="00100A2B">
        <w:rPr>
          <w:szCs w:val="26"/>
        </w:rPr>
        <w:t xml:space="preserve"> the climatic effects of even a relatively small nuclear war would be planet-wide. </w:t>
      </w:r>
    </w:p>
    <w:p w14:paraId="234B5135" w14:textId="77777777" w:rsidR="00A2130C" w:rsidRPr="00100A2B" w:rsidRDefault="00A2130C" w:rsidP="00A2130C">
      <w:pPr>
        <w:rPr>
          <w:szCs w:val="26"/>
        </w:rPr>
      </w:pPr>
      <w:r w:rsidRPr="00100A2B">
        <w:rPr>
          <w:szCs w:val="26"/>
        </w:rPr>
        <w:t xml:space="preserve">What about a larger-scale conflict? </w:t>
      </w:r>
    </w:p>
    <w:p w14:paraId="1B773519" w14:textId="77777777" w:rsidR="00A2130C" w:rsidRPr="00100A2B" w:rsidRDefault="00A2130C" w:rsidP="00A2130C">
      <w:pPr>
        <w:rPr>
          <w:rStyle w:val="StyleUnderline"/>
        </w:rPr>
      </w:pPr>
      <w:r w:rsidRPr="00100A2B">
        <w:rPr>
          <w:szCs w:val="26"/>
        </w:rPr>
        <w:t xml:space="preserve">A </w:t>
      </w:r>
      <w:r w:rsidRPr="00100A2B">
        <w:rPr>
          <w:rStyle w:val="StyleUnderline"/>
        </w:rPr>
        <w:t>U</w:t>
      </w:r>
      <w:r w:rsidRPr="00827164">
        <w:rPr>
          <w:rStyle w:val="StyleUnderline"/>
          <w:highlight w:val="cyan"/>
        </w:rPr>
        <w:t>.S.-Russia war</w:t>
      </w:r>
      <w:r w:rsidRPr="00100A2B">
        <w:rPr>
          <w:rStyle w:val="StyleUnderline"/>
        </w:rPr>
        <w:t xml:space="preserve"> currently seems unlikely, but if it were to occur, hundreds or even thousands of nuclear weapons might be launched. The climatic consequences </w:t>
      </w:r>
      <w:r w:rsidRPr="00827164">
        <w:rPr>
          <w:rStyle w:val="StyleUnderline"/>
          <w:highlight w:val="cyan"/>
        </w:rPr>
        <w:t>would be catastrophic</w:t>
      </w:r>
      <w:r w:rsidRPr="00100A2B">
        <w:rPr>
          <w:rStyle w:val="StyleUnderline"/>
        </w:rPr>
        <w:t xml:space="preserve">: global average temperatures would drop as much as 12 degrees Fahrenheit (7 degrees Celsius) for up to several years — temperatures last seen during the great ice ages. Meanwhile, </w:t>
      </w:r>
      <w:r w:rsidRPr="00827164">
        <w:rPr>
          <w:rStyle w:val="StyleUnderline"/>
        </w:rPr>
        <w:t>smoke and dust circulating in the stratosphere would darken the atmosphere</w:t>
      </w:r>
      <w:r w:rsidRPr="00100A2B">
        <w:rPr>
          <w:rStyle w:val="StyleUnderline"/>
        </w:rPr>
        <w:t xml:space="preserve"> enough to inhibit photosynthesis, causing disastrous </w:t>
      </w:r>
      <w:r w:rsidRPr="00827164">
        <w:rPr>
          <w:rStyle w:val="StyleUnderline"/>
          <w:highlight w:val="cyan"/>
        </w:rPr>
        <w:t>crop failures</w:t>
      </w:r>
      <w:r w:rsidRPr="00100A2B">
        <w:rPr>
          <w:rStyle w:val="StyleUnderline"/>
        </w:rPr>
        <w:t xml:space="preserve">, widespread </w:t>
      </w:r>
      <w:r w:rsidRPr="00827164">
        <w:rPr>
          <w:rStyle w:val="StyleUnderline"/>
          <w:highlight w:val="cyan"/>
        </w:rPr>
        <w:t>famine</w:t>
      </w:r>
      <w:r w:rsidRPr="00100A2B">
        <w:rPr>
          <w:rStyle w:val="StyleUnderline"/>
        </w:rPr>
        <w:t xml:space="preserve"> and massive ecological disruption. </w:t>
      </w:r>
    </w:p>
    <w:p w14:paraId="473CC790" w14:textId="77777777" w:rsidR="00A2130C" w:rsidRPr="00100A2B" w:rsidRDefault="00A2130C" w:rsidP="00A2130C">
      <w:pPr>
        <w:rPr>
          <w:szCs w:val="26"/>
        </w:rPr>
      </w:pPr>
      <w:r w:rsidRPr="00100A2B">
        <w:rPr>
          <w:rStyle w:val="StyleUnderline"/>
        </w:rPr>
        <w:t xml:space="preserve">The effect would be </w:t>
      </w:r>
      <w:proofErr w:type="gramStart"/>
      <w:r w:rsidRPr="00100A2B">
        <w:rPr>
          <w:rStyle w:val="StyleUnderline"/>
        </w:rPr>
        <w:t>similar to</w:t>
      </w:r>
      <w:proofErr w:type="gramEnd"/>
      <w:r w:rsidRPr="00100A2B">
        <w:rPr>
          <w:rStyle w:val="StyleUnderline"/>
        </w:rPr>
        <w:t xml:space="preserve"> that of the giant meteor believed to be responsible for the extinction of the dinosaurs. This time, </w:t>
      </w:r>
      <w:r w:rsidRPr="00827164">
        <w:rPr>
          <w:rStyle w:val="StyleUnderline"/>
          <w:highlight w:val="cyan"/>
        </w:rPr>
        <w:t>we would be the dinosaurs</w:t>
      </w:r>
      <w:r w:rsidRPr="00100A2B">
        <w:rPr>
          <w:rStyle w:val="StyleUnderline"/>
        </w:rPr>
        <w:t>.</w:t>
      </w:r>
      <w:r w:rsidRPr="00100A2B">
        <w:rPr>
          <w:szCs w:val="26"/>
        </w:rPr>
        <w:t xml:space="preserve"> </w:t>
      </w:r>
    </w:p>
    <w:p w14:paraId="01C0C418" w14:textId="77777777" w:rsidR="00A2130C" w:rsidRPr="00100A2B" w:rsidRDefault="00A2130C" w:rsidP="00A2130C">
      <w:pPr>
        <w:rPr>
          <w:szCs w:val="26"/>
        </w:rPr>
      </w:pPr>
      <w:r w:rsidRPr="00100A2B">
        <w:rPr>
          <w:szCs w:val="26"/>
        </w:rPr>
        <w:t xml:space="preserve">Many people are concerned about North Korea’s advancing missile capabilities. Is nuclear war likely in your opinion? </w:t>
      </w:r>
    </w:p>
    <w:p w14:paraId="5B2F8BF5" w14:textId="77777777" w:rsidR="00A2130C" w:rsidRPr="00100A2B" w:rsidRDefault="00A2130C" w:rsidP="00A2130C">
      <w:r w:rsidRPr="00100A2B">
        <w:rPr>
          <w:szCs w:val="26"/>
        </w:rPr>
        <w:t xml:space="preserve">At this </w:t>
      </w:r>
      <w:r w:rsidRPr="00100A2B">
        <w:t xml:space="preserve">writing, I think </w:t>
      </w:r>
      <w:r w:rsidRPr="00100A2B">
        <w:rPr>
          <w:rStyle w:val="StyleUnderline"/>
        </w:rPr>
        <w:t>we are closer to a nuclear war than we have been since the early 1960s</w:t>
      </w:r>
      <w:r w:rsidRPr="00100A2B">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100A2B">
        <w:t>have to</w:t>
      </w:r>
      <w:proofErr w:type="gramEnd"/>
      <w:r w:rsidRPr="00100A2B">
        <w:t xml:space="preserve"> hope that our generals, both inside and outside the White House, can rein him in. </w:t>
      </w:r>
    </w:p>
    <w:p w14:paraId="4A191B89" w14:textId="77777777" w:rsidR="00A2130C" w:rsidRPr="00100A2B" w:rsidRDefault="00A2130C" w:rsidP="00A2130C">
      <w:pPr>
        <w:rPr>
          <w:szCs w:val="26"/>
        </w:rPr>
      </w:pPr>
      <w:r w:rsidRPr="00100A2B">
        <w:lastRenderedPageBreak/>
        <w:t>North Korea would most certainly “lose” a nuclear war with the United States. But many millions would</w:t>
      </w:r>
      <w:r w:rsidRPr="00100A2B">
        <w:rPr>
          <w:szCs w:val="26"/>
        </w:rPr>
        <w:t xml:space="preserve"> die, including hundreds of thousands of Americans currently living in South Korea and Japan (probable North Korean targets). Such vast damage would be wrought in Korea, Japan and </w:t>
      </w:r>
      <w:proofErr w:type="gramStart"/>
      <w:r w:rsidRPr="00100A2B">
        <w:rPr>
          <w:szCs w:val="26"/>
        </w:rPr>
        <w:t>Pacific island</w:t>
      </w:r>
      <w:proofErr w:type="gramEnd"/>
      <w:r w:rsidRPr="00100A2B">
        <w:rPr>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w:t>
      </w:r>
    </w:p>
    <w:p w14:paraId="404225F8" w14:textId="77777777" w:rsidR="00A2130C" w:rsidRPr="00100A2B" w:rsidRDefault="00A2130C" w:rsidP="00A2130C">
      <w:pPr>
        <w:rPr>
          <w:szCs w:val="26"/>
        </w:rPr>
      </w:pPr>
      <w:r w:rsidRPr="00100A2B">
        <w:rPr>
          <w:szCs w:val="26"/>
        </w:rPr>
        <w:t xml:space="preserve">It has been more than 70 years since the last time a nuclear bomb was used in warfare. What would be the effects on the environment and on human health today? </w:t>
      </w:r>
    </w:p>
    <w:p w14:paraId="44B774B5" w14:textId="77777777" w:rsidR="00A2130C" w:rsidRPr="00100A2B" w:rsidRDefault="00A2130C" w:rsidP="00A2130C">
      <w:pPr>
        <w:rPr>
          <w:rStyle w:val="StyleUnderline"/>
        </w:rPr>
      </w:pPr>
      <w:r w:rsidRPr="00100A2B">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827164">
        <w:rPr>
          <w:rStyle w:val="StyleUnderline"/>
          <w:highlight w:val="cyan"/>
        </w:rPr>
        <w:t xml:space="preserve">it’s </w:t>
      </w:r>
      <w:r w:rsidRPr="00827164">
        <w:rPr>
          <w:rStyle w:val="StyleUnderline"/>
        </w:rPr>
        <w:t xml:space="preserve">quite </w:t>
      </w:r>
      <w:r w:rsidRPr="00827164">
        <w:rPr>
          <w:rStyle w:val="StyleUnderline"/>
          <w:highlight w:val="cyan"/>
        </w:rPr>
        <w:t xml:space="preserve">unlikely that </w:t>
      </w:r>
      <w:r w:rsidRPr="00827164">
        <w:rPr>
          <w:rStyle w:val="StyleUnderline"/>
        </w:rPr>
        <w:t xml:space="preserve">any exchange between </w:t>
      </w:r>
      <w:r w:rsidRPr="00827164">
        <w:rPr>
          <w:rStyle w:val="StyleUnderline"/>
          <w:highlight w:val="cyan"/>
        </w:rPr>
        <w:t>two nuclear powers would stay limited</w:t>
      </w:r>
      <w:r w:rsidRPr="00827164">
        <w:rPr>
          <w:rStyle w:val="StyleUnderline"/>
        </w:rPr>
        <w:t xml:space="preserve"> to these smaller, less destructive bombs.</w:t>
      </w:r>
    </w:p>
    <w:p w14:paraId="4D0526E2" w14:textId="77777777" w:rsidR="00A2130C" w:rsidRPr="00100A2B" w:rsidRDefault="00A2130C" w:rsidP="00A2130C"/>
    <w:p w14:paraId="59B191DA" w14:textId="77777777" w:rsidR="00A2130C" w:rsidRPr="00CF5506" w:rsidRDefault="00A2130C" w:rsidP="00A2130C">
      <w:pPr>
        <w:pStyle w:val="Heading3"/>
      </w:pPr>
      <w:r w:rsidRPr="00100A2B">
        <w:lastRenderedPageBreak/>
        <w:t xml:space="preserve">AC – Africa Mining Advantage </w:t>
      </w:r>
    </w:p>
    <w:p w14:paraId="0C354BAA" w14:textId="77777777" w:rsidR="00A2130C" w:rsidRPr="004C3169" w:rsidRDefault="00A2130C" w:rsidP="00A2130C"/>
    <w:p w14:paraId="73A468B6" w14:textId="77777777" w:rsidR="00A2130C" w:rsidRPr="00100A2B" w:rsidRDefault="00A2130C" w:rsidP="00A2130C">
      <w:pPr>
        <w:pStyle w:val="Heading4"/>
      </w:pPr>
      <w:r w:rsidRPr="00100A2B">
        <w:t xml:space="preserve">Space mining destroys the African economy </w:t>
      </w:r>
    </w:p>
    <w:p w14:paraId="0551F18D" w14:textId="77777777" w:rsidR="00A2130C" w:rsidRPr="00100A2B" w:rsidRDefault="00A2130C" w:rsidP="00A2130C">
      <w:pPr>
        <w:rPr>
          <w:rFonts w:ascii="Times New Roman" w:eastAsia="Times New Roman" w:hAnsi="Times New Roman" w:cs="Times New Roman"/>
          <w:sz w:val="24"/>
        </w:rPr>
      </w:pPr>
      <w:r w:rsidRPr="00100A2B">
        <w:rPr>
          <w:rStyle w:val="Style13ptBold"/>
        </w:rPr>
        <w:t>Oni 19</w:t>
      </w:r>
      <w:r w:rsidRPr="00100A2B">
        <w:t xml:space="preserve"> [(David, a space industry and technology analyst at Space in Africa. He’s a graduate of Mining Engineering from the Federal University of Technology Akure.) “The Effect of Asteroid Mining on Mining Activities in Africa,” Africa News, 9/24/19, </w:t>
      </w:r>
      <w:hyperlink r:id="rId32" w:history="1">
        <w:r w:rsidRPr="00100A2B">
          <w:rPr>
            <w:rStyle w:val="Hyperlink"/>
          </w:rPr>
          <w:t>https://africanews.space/the-effect-of-asteroid-mining-on-mining-activities-in-africa/</w:t>
        </w:r>
      </w:hyperlink>
      <w:r w:rsidRPr="00100A2B">
        <w:t xml:space="preserve">] </w:t>
      </w:r>
    </w:p>
    <w:p w14:paraId="33AC6333" w14:textId="77777777" w:rsidR="00A2130C" w:rsidRPr="00100A2B" w:rsidRDefault="00A2130C" w:rsidP="00A2130C">
      <w:proofErr w:type="gramStart"/>
      <w:r w:rsidRPr="00100A2B">
        <w:t>At the moment</w:t>
      </w:r>
      <w:proofErr w:type="gramEnd"/>
      <w:r w:rsidRPr="00100A2B">
        <w:t xml:space="preserve">, Asteroid mining poses no threat to terrestrial mining; however, this will not hold for long. </w:t>
      </w:r>
      <w:r w:rsidRPr="00100A2B">
        <w:rPr>
          <w:rStyle w:val="StyleUnderline"/>
        </w:rPr>
        <w:t xml:space="preserve">The </w:t>
      </w:r>
      <w:r w:rsidRPr="00827164">
        <w:rPr>
          <w:rStyle w:val="StyleUnderline"/>
          <w:highlight w:val="cyan"/>
        </w:rPr>
        <w:t>space industr</w:t>
      </w:r>
      <w:r w:rsidRPr="00827164">
        <w:rPr>
          <w:highlight w:val="cyan"/>
        </w:rPr>
        <w:t>y</w:t>
      </w:r>
      <w:r w:rsidRPr="00100A2B">
        <w:t xml:space="preserve"> is progressing at such a rapid pace, and the </w:t>
      </w:r>
      <w:r w:rsidRPr="00827164">
        <w:rPr>
          <w:rStyle w:val="Emphasis"/>
          <w:highlight w:val="cyan"/>
        </w:rPr>
        <w:t>prospects</w:t>
      </w:r>
      <w:r w:rsidRPr="00100A2B">
        <w:rPr>
          <w:rStyle w:val="Emphasis"/>
        </w:rPr>
        <w:t xml:space="preserve"> are unequivocally mouth-watering</w:t>
      </w:r>
      <w:r w:rsidRPr="00100A2B">
        <w:t xml:space="preserve">. The big question is, </w:t>
      </w:r>
      <w:r w:rsidRPr="00827164">
        <w:rPr>
          <w:rStyle w:val="StyleUnderline"/>
          <w:highlight w:val="cyan"/>
        </w:rPr>
        <w:t>will</w:t>
      </w:r>
      <w:r w:rsidRPr="00827164">
        <w:rPr>
          <w:rStyle w:val="StyleUnderline"/>
        </w:rPr>
        <w:t xml:space="preserve"> asteroid mining</w:t>
      </w:r>
      <w:r w:rsidRPr="00100A2B">
        <w:rPr>
          <w:rStyle w:val="StyleUnderline"/>
        </w:rPr>
        <w:t xml:space="preserve"> </w:t>
      </w:r>
      <w:r w:rsidRPr="00827164">
        <w:rPr>
          <w:rStyle w:val="StyleUnderline"/>
          <w:highlight w:val="cyan"/>
        </w:rPr>
        <w:t>lure away investors in Africa</w:t>
      </w:r>
      <w:r w:rsidRPr="00100A2B">
        <w:t xml:space="preserve">? The </w:t>
      </w:r>
      <w:r w:rsidRPr="00100A2B">
        <w:rPr>
          <w:rStyle w:val="StyleUnderline"/>
        </w:rPr>
        <w:t>planetary resources</w:t>
      </w:r>
      <w:r w:rsidRPr="00100A2B">
        <w:t xml:space="preserve"> company </w:t>
      </w:r>
      <w:r w:rsidRPr="00100A2B">
        <w:rPr>
          <w:rStyle w:val="StyleUnderline"/>
        </w:rPr>
        <w:t>estimates that a single 30-m asteroid may contain 30 billion dollars in platinum alone and a 500m rock could contain half the entire world resources of PGM</w:t>
      </w:r>
      <w:r w:rsidRPr="00100A2B">
        <w:t xml:space="preserve">. </w:t>
      </w:r>
      <w:r w:rsidRPr="00100A2B">
        <w:rPr>
          <w:rStyle w:val="StyleUnderline"/>
        </w:rPr>
        <w:t>Considering the abundance</w:t>
      </w:r>
      <w:r w:rsidRPr="00100A2B">
        <w:t xml:space="preserve"> of minerals in asteroids, once asteroid mining </w:t>
      </w:r>
      <w:proofErr w:type="spellStart"/>
      <w:r w:rsidRPr="00100A2B">
        <w:t>materialises</w:t>
      </w:r>
      <w:proofErr w:type="spellEnd"/>
      <w:r w:rsidRPr="00100A2B">
        <w:t xml:space="preserve">, </w:t>
      </w:r>
      <w:r w:rsidRPr="00827164">
        <w:rPr>
          <w:rStyle w:val="Emphasis"/>
          <w:highlight w:val="cyan"/>
        </w:rPr>
        <w:t>it will</w:t>
      </w:r>
      <w:r w:rsidRPr="00100A2B">
        <w:rPr>
          <w:rStyle w:val="Emphasis"/>
        </w:rPr>
        <w:t xml:space="preserve"> </w:t>
      </w:r>
      <w:r w:rsidRPr="00827164">
        <w:rPr>
          <w:rStyle w:val="Emphasis"/>
        </w:rPr>
        <w:t>severely</w:t>
      </w:r>
      <w:r w:rsidRPr="00100A2B">
        <w:rPr>
          <w:rStyle w:val="Emphasis"/>
        </w:rPr>
        <w:t xml:space="preserve"> affect the precious metals market</w:t>
      </w:r>
      <w:r w:rsidRPr="00100A2B">
        <w:t xml:space="preserve">, </w:t>
      </w:r>
      <w:r w:rsidRPr="00827164">
        <w:rPr>
          <w:rStyle w:val="StyleUnderline"/>
          <w:highlight w:val="cyan"/>
        </w:rPr>
        <w:t>usurp the prices of rare earth minerals</w:t>
      </w:r>
      <w:r w:rsidRPr="00100A2B">
        <w:rPr>
          <w:rStyle w:val="StyleUnderline"/>
        </w:rPr>
        <w:t xml:space="preserve">, and a whole lot more because minerals that are usually somewhat scarce on earth will be easily accessible on asteroids. While </w:t>
      </w:r>
      <w:r w:rsidRPr="00100A2B">
        <w:rPr>
          <w:rStyle w:val="Emphasis"/>
        </w:rPr>
        <w:t>foreign investors</w:t>
      </w:r>
      <w:r w:rsidRPr="00100A2B">
        <w:rPr>
          <w:rStyle w:val="StyleUnderline"/>
        </w:rPr>
        <w:t xml:space="preserve"> run </w:t>
      </w:r>
      <w:proofErr w:type="gramStart"/>
      <w:r w:rsidRPr="00100A2B">
        <w:rPr>
          <w:rStyle w:val="StyleUnderline"/>
        </w:rPr>
        <w:t>the majority of</w:t>
      </w:r>
      <w:proofErr w:type="gramEnd"/>
      <w:r w:rsidRPr="00100A2B">
        <w:rPr>
          <w:rStyle w:val="StyleUnderline"/>
        </w:rPr>
        <w:t xml:space="preserve"> the large-scale mining activities in the region, reports say that many </w:t>
      </w:r>
      <w:r w:rsidRPr="00827164">
        <w:rPr>
          <w:rStyle w:val="StyleUnderline"/>
          <w:highlight w:val="cyan"/>
        </w:rPr>
        <w:t xml:space="preserve">African countries are </w:t>
      </w:r>
      <w:r w:rsidRPr="00827164">
        <w:rPr>
          <w:rStyle w:val="Emphasis"/>
          <w:highlight w:val="cyan"/>
        </w:rPr>
        <w:t>dangerously dependent on mining</w:t>
      </w:r>
      <w:r w:rsidRPr="00100A2B">
        <w:rPr>
          <w:rStyle w:val="Emphasis"/>
        </w:rPr>
        <w:t xml:space="preserve"> activities</w:t>
      </w:r>
      <w:r w:rsidRPr="00100A2B">
        <w:t>. For some African countries, despite massive mineral wealth, their mining sectors are underdeveloped, and this is as a result of much focus on oil resources and a couple of other challenges. The million-dollar question is, what will become of the mining activities in Africa?</w:t>
      </w:r>
    </w:p>
    <w:p w14:paraId="77665F1C" w14:textId="77777777" w:rsidR="00A2130C" w:rsidRPr="00100A2B" w:rsidRDefault="00A2130C" w:rsidP="00A2130C"/>
    <w:p w14:paraId="2D5BAF3B" w14:textId="77777777" w:rsidR="00A2130C" w:rsidRPr="00100A2B" w:rsidRDefault="00A2130C" w:rsidP="00A2130C">
      <w:pPr>
        <w:pStyle w:val="Heading4"/>
      </w:pPr>
      <w:r w:rsidRPr="00100A2B">
        <w:t>Economic decline causes Africa war</w:t>
      </w:r>
    </w:p>
    <w:p w14:paraId="315E403A" w14:textId="77777777" w:rsidR="00A2130C" w:rsidRPr="00100A2B" w:rsidRDefault="00A2130C" w:rsidP="00A2130C">
      <w:pPr>
        <w:rPr>
          <w:rStyle w:val="StyleUnderline"/>
          <w:sz w:val="16"/>
        </w:rPr>
      </w:pPr>
      <w:proofErr w:type="spellStart"/>
      <w:r w:rsidRPr="00100A2B">
        <w:rPr>
          <w:rStyle w:val="Style13ptBold"/>
        </w:rPr>
        <w:t>Tollefsen</w:t>
      </w:r>
      <w:proofErr w:type="spellEnd"/>
      <w:r w:rsidRPr="00100A2B">
        <w:rPr>
          <w:rStyle w:val="Style13ptBold"/>
        </w:rPr>
        <w:t xml:space="preserve"> 17 </w:t>
      </w:r>
      <w:r w:rsidRPr="00100A2B">
        <w:t xml:space="preserve">[(Andreas </w:t>
      </w:r>
      <w:proofErr w:type="spellStart"/>
      <w:r w:rsidRPr="00100A2B">
        <w:t>Forø</w:t>
      </w:r>
      <w:proofErr w:type="spellEnd"/>
      <w:r w:rsidRPr="00100A2B">
        <w:t xml:space="preserve">, Peace Research Institute Oslo (PRIO) and Ph.D. in Human Geography from the University of Oslo) “Experienced poverty and local conflict violence," Conflict Management and Peace Science, 12/21/17, </w:t>
      </w:r>
      <w:hyperlink r:id="rId33" w:history="1">
        <w:r w:rsidRPr="00100A2B">
          <w:rPr>
            <w:rStyle w:val="Hyperlink"/>
          </w:rPr>
          <w:t>https://www.researchgate.net/publication/320740608_Experienced_poverty_and_local_conflict_violence</w:t>
        </w:r>
      </w:hyperlink>
      <w:r w:rsidRPr="00100A2B">
        <w:rPr>
          <w:rStyle w:val="StyleUnderline"/>
          <w:sz w:val="16"/>
        </w:rPr>
        <w:t xml:space="preserve">] </w:t>
      </w:r>
    </w:p>
    <w:p w14:paraId="07D2CA17" w14:textId="77777777" w:rsidR="00A2130C" w:rsidRPr="00100A2B" w:rsidRDefault="00A2130C" w:rsidP="00A2130C">
      <w:pPr>
        <w:rPr>
          <w:rStyle w:val="StyleUnderline"/>
        </w:rPr>
      </w:pPr>
      <w:r w:rsidRPr="0084068F">
        <w:rPr>
          <w:rStyle w:val="StyleUnderline"/>
          <w:highlight w:val="cyan"/>
        </w:rPr>
        <w:t xml:space="preserve">Civil wars are </w:t>
      </w:r>
      <w:r w:rsidRPr="0084068F">
        <w:rPr>
          <w:rStyle w:val="Emphasis"/>
          <w:highlight w:val="cyan"/>
        </w:rPr>
        <w:t xml:space="preserve">more frequent than </w:t>
      </w:r>
      <w:r w:rsidRPr="0084068F">
        <w:rPr>
          <w:rStyle w:val="Emphasis"/>
        </w:rPr>
        <w:t xml:space="preserve">any </w:t>
      </w:r>
      <w:r w:rsidRPr="0084068F">
        <w:rPr>
          <w:rStyle w:val="Emphasis"/>
          <w:highlight w:val="cyan"/>
        </w:rPr>
        <w:t xml:space="preserve">other </w:t>
      </w:r>
      <w:r w:rsidRPr="0084068F">
        <w:rPr>
          <w:rStyle w:val="Emphasis"/>
        </w:rPr>
        <w:t xml:space="preserve">type of </w:t>
      </w:r>
      <w:r w:rsidRPr="0084068F">
        <w:rPr>
          <w:rStyle w:val="Emphasis"/>
          <w:highlight w:val="cyan"/>
        </w:rPr>
        <w:t>conflict</w:t>
      </w:r>
      <w:r w:rsidRPr="00100A2B">
        <w:rPr>
          <w:rStyle w:val="StyleUnderline"/>
        </w:rPr>
        <w:t xml:space="preserve"> in the modern era, </w:t>
      </w:r>
      <w:r w:rsidRPr="0084068F">
        <w:rPr>
          <w:rStyle w:val="StyleUnderline"/>
          <w:highlight w:val="cyan"/>
        </w:rPr>
        <w:t>with the majority</w:t>
      </w:r>
      <w:r w:rsidRPr="00100A2B">
        <w:rPr>
          <w:rStyle w:val="StyleUnderline"/>
        </w:rPr>
        <w:t xml:space="preserve"> </w:t>
      </w:r>
      <w:r w:rsidRPr="0084068F">
        <w:rPr>
          <w:rStyle w:val="StyleUnderline"/>
        </w:rPr>
        <w:t xml:space="preserve">occurring </w:t>
      </w:r>
      <w:r w:rsidRPr="0084068F">
        <w:rPr>
          <w:rStyle w:val="StyleUnderline"/>
          <w:highlight w:val="cyan"/>
        </w:rPr>
        <w:t xml:space="preserve">in </w:t>
      </w:r>
      <w:r w:rsidRPr="0084068F">
        <w:rPr>
          <w:rStyle w:val="Emphasis"/>
          <w:highlight w:val="cyan"/>
        </w:rPr>
        <w:t>low-income countries</w:t>
      </w:r>
      <w:r w:rsidRPr="00100A2B">
        <w:rPr>
          <w:rStyle w:val="StyleUnderline"/>
        </w:rPr>
        <w:t xml:space="preserve">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xml:space="preserve">, 2006; Jakobsen et al., 2013). While most country-level studies find that </w:t>
      </w:r>
      <w:r w:rsidRPr="00827164">
        <w:rPr>
          <w:rStyle w:val="StyleUnderline"/>
        </w:rPr>
        <w:t xml:space="preserve">poverty and inadequate economic development increase the risk of conflict—a relationship that appears to be </w:t>
      </w:r>
      <w:r w:rsidRPr="00827164">
        <w:rPr>
          <w:rStyle w:val="Emphasis"/>
        </w:rPr>
        <w:t>causal</w:t>
      </w:r>
      <w:r w:rsidRPr="00827164">
        <w:rPr>
          <w:rStyle w:val="StyleUnderline"/>
        </w:rPr>
        <w:t xml:space="preserve"> (Braithwaite et al., 2016)—we lack consensus on the</w:t>
      </w:r>
      <w:r w:rsidRPr="00100A2B">
        <w:rPr>
          <w:rStyle w:val="StyleUnderline"/>
        </w:rPr>
        <w:t xml:space="preserve"> precise mechanisms driving this phenomenon (Justino, 2009). Researchers have explained a correlation between low </w:t>
      </w:r>
      <w:proofErr w:type="gramStart"/>
      <w:r w:rsidRPr="00100A2B">
        <w:rPr>
          <w:rStyle w:val="StyleUnderline"/>
        </w:rPr>
        <w:t>GDP</w:t>
      </w:r>
      <w:proofErr w:type="gramEnd"/>
      <w:r w:rsidRPr="00100A2B">
        <w:rPr>
          <w:rStyle w:val="StyleUnderline"/>
        </w:rPr>
        <w:t xml:space="preserve"> per capita and conflict using diverse hypotheses, including lowered opportunity costs for individuals to rebel (Collier et al., 2009) and responses to a state’s weak capacity (Fearon and </w:t>
      </w:r>
      <w:proofErr w:type="spellStart"/>
      <w:r w:rsidRPr="00100A2B">
        <w:rPr>
          <w:rStyle w:val="StyleUnderline"/>
        </w:rPr>
        <w:t>Laitin</w:t>
      </w:r>
      <w:proofErr w:type="spellEnd"/>
      <w:r w:rsidRPr="00100A2B">
        <w:rPr>
          <w:rStyle w:val="StyleUnderline"/>
        </w:rPr>
        <w:t>, 2003).</w:t>
      </w:r>
    </w:p>
    <w:p w14:paraId="3C9F7FBD" w14:textId="77777777" w:rsidR="00A2130C" w:rsidRPr="00100A2B" w:rsidRDefault="00A2130C" w:rsidP="00A2130C">
      <w:pPr>
        <w:rPr>
          <w:rStyle w:val="StyleUnderline"/>
        </w:rPr>
      </w:pPr>
      <w:r w:rsidRPr="00100A2B">
        <w:rPr>
          <w:rStyle w:val="StyleUnderline"/>
        </w:rPr>
        <w:t xml:space="preserve">However, as argued by </w:t>
      </w:r>
      <w:proofErr w:type="spellStart"/>
      <w:r w:rsidRPr="00100A2B">
        <w:rPr>
          <w:rStyle w:val="StyleUnderline"/>
        </w:rPr>
        <w:t>Hegre</w:t>
      </w:r>
      <w:proofErr w:type="spellEnd"/>
      <w:r w:rsidRPr="00100A2B">
        <w:rPr>
          <w:rStyle w:val="StyleUnderline"/>
        </w:rPr>
        <w:t xml:space="preserve"> (2016), development’s highly correlated indicators make it difficult to distinguish between the theoretical mechanisms underlying the development– conflict nexus. Moreover, previously proposed models often represent processes operating on various geographical scales at individual, group, and state levels. Few researchers have backed up theoretical expectations with data at scientifically fitting levels of analysis, consequently ignoring intra-country variations of </w:t>
      </w:r>
      <w:r w:rsidRPr="00100A2B">
        <w:rPr>
          <w:rStyle w:val="StyleUnderline"/>
        </w:rPr>
        <w:lastRenderedPageBreak/>
        <w:t>explanatory variables and outcomes. Furthermore, aggregated measures are incapable of capturing significant variations in economic conditions (</w:t>
      </w:r>
      <w:proofErr w:type="spellStart"/>
      <w:r w:rsidRPr="00100A2B">
        <w:rPr>
          <w:rStyle w:val="StyleUnderline"/>
        </w:rPr>
        <w:t>Elbers</w:t>
      </w:r>
      <w:proofErr w:type="spellEnd"/>
      <w:r w:rsidRPr="00100A2B">
        <w:rPr>
          <w:rStyle w:val="StyleUnderline"/>
        </w:rPr>
        <w:t xml:space="preserve"> et al., 2003) and conflict intensity (</w:t>
      </w:r>
      <w:proofErr w:type="spellStart"/>
      <w:r w:rsidRPr="00100A2B">
        <w:rPr>
          <w:rStyle w:val="StyleUnderline"/>
        </w:rPr>
        <w:t>Rustad</w:t>
      </w:r>
      <w:proofErr w:type="spellEnd"/>
      <w:r w:rsidRPr="00100A2B">
        <w:rPr>
          <w:rStyle w:val="StyleUnderline"/>
        </w:rPr>
        <w:t xml:space="preserve"> et al., 2011) within countries. In addition, conflict areas are, in general, atypical of a </w:t>
      </w:r>
      <w:proofErr w:type="gramStart"/>
      <w:r w:rsidRPr="00100A2B">
        <w:rPr>
          <w:rStyle w:val="StyleUnderline"/>
        </w:rPr>
        <w:t>nation as a whole</w:t>
      </w:r>
      <w:proofErr w:type="gramEnd"/>
      <w:r w:rsidRPr="00100A2B">
        <w:rPr>
          <w:rStyle w:val="StyleUnderline"/>
        </w:rPr>
        <w:t xml:space="preserve"> (</w:t>
      </w:r>
      <w:proofErr w:type="spellStart"/>
      <w:r w:rsidRPr="00100A2B">
        <w:rPr>
          <w:rStyle w:val="StyleUnderline"/>
        </w:rPr>
        <w:t>Buhaug</w:t>
      </w:r>
      <w:proofErr w:type="spellEnd"/>
      <w:r w:rsidRPr="00100A2B">
        <w:rPr>
          <w:rStyle w:val="StyleUnderline"/>
        </w:rPr>
        <w:t xml:space="preserve"> and </w:t>
      </w:r>
      <w:proofErr w:type="spellStart"/>
      <w:r w:rsidRPr="00100A2B">
        <w:rPr>
          <w:rStyle w:val="StyleUnderline"/>
        </w:rPr>
        <w:t>Lujala</w:t>
      </w:r>
      <w:proofErr w:type="spellEnd"/>
      <w:r w:rsidRPr="00100A2B">
        <w:rPr>
          <w:rStyle w:val="StyleUnderline"/>
        </w:rPr>
        <w:t>, 2005), which calls for a subnational level analysis.</w:t>
      </w:r>
    </w:p>
    <w:p w14:paraId="4DF45604" w14:textId="77777777" w:rsidR="00A2130C" w:rsidRPr="00100A2B" w:rsidRDefault="00A2130C" w:rsidP="00A2130C">
      <w:pPr>
        <w:rPr>
          <w:rStyle w:val="StyleUnderline"/>
        </w:rPr>
      </w:pPr>
      <w:r w:rsidRPr="00100A2B">
        <w:rPr>
          <w:rStyle w:val="StyleUnderline"/>
        </w:rPr>
        <w:t>Addressing these disconnects—and the fact that most conflict operates at a local level (</w:t>
      </w:r>
      <w:proofErr w:type="spellStart"/>
      <w:r w:rsidRPr="00100A2B">
        <w:rPr>
          <w:rStyle w:val="StyleUnderline"/>
        </w:rPr>
        <w:t>Rustad</w:t>
      </w:r>
      <w:proofErr w:type="spellEnd"/>
      <w:r w:rsidRPr="00100A2B">
        <w:rPr>
          <w:rStyle w:val="StyleUnderline"/>
        </w:rPr>
        <w:t xml:space="preserve"> et al., 2011)—a recent body of studies has focused on how subnational variations in poverty determine the locations within a country where conflicts break out (</w:t>
      </w:r>
      <w:proofErr w:type="spellStart"/>
      <w:r w:rsidRPr="00100A2B">
        <w:rPr>
          <w:rStyle w:val="StyleUnderline"/>
        </w:rPr>
        <w:t>Buhaug</w:t>
      </w:r>
      <w:proofErr w:type="spellEnd"/>
      <w:r w:rsidRPr="00100A2B">
        <w:rPr>
          <w:rStyle w:val="StyleUnderline"/>
        </w:rPr>
        <w:t xml:space="preserve"> et al., 2011; </w:t>
      </w:r>
      <w:proofErr w:type="spellStart"/>
      <w:r w:rsidRPr="00100A2B">
        <w:rPr>
          <w:rStyle w:val="StyleUnderline"/>
        </w:rPr>
        <w:t>Hegre</w:t>
      </w:r>
      <w:proofErr w:type="spellEnd"/>
      <w:r w:rsidRPr="00100A2B">
        <w:rPr>
          <w:rStyle w:val="StyleUnderline"/>
        </w:rPr>
        <w:t xml:space="preserve"> et al., 2009; </w:t>
      </w:r>
      <w:proofErr w:type="spellStart"/>
      <w:r w:rsidRPr="00100A2B">
        <w:rPr>
          <w:rStyle w:val="StyleUnderline"/>
        </w:rPr>
        <w:t>Østby</w:t>
      </w:r>
      <w:proofErr w:type="spellEnd"/>
      <w:r w:rsidRPr="00100A2B">
        <w:rPr>
          <w:rStyle w:val="StyleUnderline"/>
        </w:rPr>
        <w:t xml:space="preserve"> et al., 2009). To date, their findings are largely mixed, with no consensus yet on strength, direction, or mechanisms behind the relationship. The problem here may be the use of varying proxies for poverty that are only loosely linked to the rationale for conflict and/or insufficient attention on the local sociopolitical context.</w:t>
      </w:r>
    </w:p>
    <w:p w14:paraId="3194C7EC" w14:textId="77777777" w:rsidR="00A2130C" w:rsidRPr="00100A2B" w:rsidRDefault="00A2130C" w:rsidP="00A2130C">
      <w:pPr>
        <w:rPr>
          <w:rStyle w:val="StyleUnderline"/>
        </w:rPr>
      </w:pPr>
      <w:r w:rsidRPr="00100A2B">
        <w:rPr>
          <w:rStyle w:val="StyleUnderline"/>
        </w:rPr>
        <w:t xml:space="preserve">The present study’s empirical contributions seek to help rectify the inadequate measures of poverty that have come to characterize the literature. To begin with, the article improves our understanding of whether and where a local poverty–conflict nexus exists by deploying experiential </w:t>
      </w:r>
      <w:r w:rsidRPr="0084068F">
        <w:rPr>
          <w:rStyle w:val="Emphasis"/>
        </w:rPr>
        <w:t xml:space="preserve">data on </w:t>
      </w:r>
      <w:r w:rsidRPr="0084068F">
        <w:rPr>
          <w:rStyle w:val="Emphasis"/>
          <w:highlight w:val="cyan"/>
        </w:rPr>
        <w:t xml:space="preserve">individuals’ </w:t>
      </w:r>
      <w:r w:rsidRPr="0084068F">
        <w:rPr>
          <w:rStyle w:val="Emphasis"/>
        </w:rPr>
        <w:t xml:space="preserve">actual </w:t>
      </w:r>
      <w:r w:rsidRPr="0084068F">
        <w:rPr>
          <w:rStyle w:val="Emphasis"/>
          <w:highlight w:val="cyan"/>
        </w:rPr>
        <w:t>wellbeing</w:t>
      </w:r>
      <w:r w:rsidRPr="00100A2B">
        <w:rPr>
          <w:rStyle w:val="StyleUnderline"/>
        </w:rPr>
        <w:t xml:space="preserve">—which I argue </w:t>
      </w:r>
      <w:r w:rsidRPr="0084068F">
        <w:rPr>
          <w:rStyle w:val="StyleUnderline"/>
          <w:highlight w:val="cyan"/>
        </w:rPr>
        <w:t>is</w:t>
      </w:r>
      <w:r w:rsidRPr="00100A2B">
        <w:rPr>
          <w:rStyle w:val="StyleUnderline"/>
        </w:rPr>
        <w:t xml:space="preserve"> more </w:t>
      </w:r>
      <w:r w:rsidRPr="0084068F">
        <w:rPr>
          <w:rStyle w:val="StyleUnderline"/>
          <w:highlight w:val="cyan"/>
        </w:rPr>
        <w:t>closely connected</w:t>
      </w:r>
      <w:r w:rsidRPr="00100A2B">
        <w:rPr>
          <w:rStyle w:val="StyleUnderline"/>
        </w:rPr>
        <w:t xml:space="preserve"> to people’s </w:t>
      </w:r>
      <w:r w:rsidRPr="0084068F">
        <w:rPr>
          <w:rStyle w:val="StyleUnderline"/>
          <w:highlight w:val="cyan"/>
        </w:rPr>
        <w:t>motives</w:t>
      </w:r>
      <w:r w:rsidRPr="00100A2B">
        <w:rPr>
          <w:rStyle w:val="StyleUnderline"/>
        </w:rPr>
        <w:t xml:space="preserve"> and rationale </w:t>
      </w:r>
      <w:r w:rsidRPr="0084068F">
        <w:rPr>
          <w:rStyle w:val="StyleUnderline"/>
          <w:highlight w:val="cyan"/>
        </w:rPr>
        <w:t>for taking up arms</w:t>
      </w:r>
      <w:r w:rsidRPr="00100A2B">
        <w:rPr>
          <w:rStyle w:val="StyleUnderline"/>
        </w:rPr>
        <w:t>. Second, the article examines the sociopolitical context’s conditioning effect on the poverty–conflict nexus. This is achieved by including data on individuals’ perceptions surrounding the quality of their local institutions, the presence of group grievances, and local unemployment rates. These factors, I argue, are more closely linked to reasons for fighting than are common proxies such as night-time luminosity and estimates of economic activity, both of which are often derived from dividing GDP per capita by local population counts.</w:t>
      </w:r>
    </w:p>
    <w:p w14:paraId="33C674DD" w14:textId="77777777" w:rsidR="00A2130C" w:rsidRPr="00100A2B" w:rsidRDefault="00A2130C" w:rsidP="00A2130C">
      <w:pPr>
        <w:rPr>
          <w:rStyle w:val="StyleUnderline"/>
        </w:rPr>
      </w:pPr>
      <w:r w:rsidRPr="0084068F">
        <w:rPr>
          <w:rStyle w:val="StyleUnderline"/>
          <w:highlight w:val="cyan"/>
        </w:rPr>
        <w:t>Poverty</w:t>
      </w:r>
      <w:r w:rsidRPr="00100A2B">
        <w:rPr>
          <w:rStyle w:val="StyleUnderline"/>
        </w:rPr>
        <w:t xml:space="preserve">—a state in which individuals’ basic needs go unmet—has been shown to </w:t>
      </w:r>
      <w:r w:rsidRPr="0084068F">
        <w:rPr>
          <w:rStyle w:val="StyleUnderline"/>
          <w:highlight w:val="cyan"/>
        </w:rPr>
        <w:t>motivate</w:t>
      </w:r>
      <w:r w:rsidRPr="00100A2B">
        <w:rPr>
          <w:rStyle w:val="StyleUnderline"/>
        </w:rPr>
        <w:t xml:space="preserve"> people to join </w:t>
      </w:r>
      <w:r w:rsidRPr="0084068F">
        <w:rPr>
          <w:rStyle w:val="StyleUnderline"/>
          <w:highlight w:val="cyan"/>
        </w:rPr>
        <w:t>rebellions</w:t>
      </w:r>
      <w:r w:rsidRPr="00100A2B">
        <w:rPr>
          <w:rStyle w:val="StyleUnderline"/>
        </w:rPr>
        <w:t xml:space="preserve">. Humphreys and Weinstein (2008), for instance, found that poverty predicted inscription in the Revolutionary United Front during </w:t>
      </w:r>
      <w:r w:rsidRPr="0084068F">
        <w:rPr>
          <w:rStyle w:val="StyleUnderline"/>
          <w:highlight w:val="cyan"/>
        </w:rPr>
        <w:t>Sierra Leone’s civil war</w:t>
      </w:r>
      <w:r w:rsidRPr="00100A2B">
        <w:rPr>
          <w:rStyle w:val="StyleUnderline"/>
        </w:rPr>
        <w:t xml:space="preserve">. Barrett (2011) similarly saw how promises of loot lured the poor to enlist in the 1997– 1998 dispute in </w:t>
      </w:r>
      <w:r w:rsidRPr="0084068F">
        <w:rPr>
          <w:rStyle w:val="StyleUnderline"/>
          <w:highlight w:val="cyan"/>
        </w:rPr>
        <w:t>Nigeria’s</w:t>
      </w:r>
      <w:r w:rsidRPr="00100A2B">
        <w:rPr>
          <w:rStyle w:val="StyleUnderline"/>
        </w:rPr>
        <w:t xml:space="preserve"> local government area known as Toto. Combatants of the </w:t>
      </w:r>
      <w:r w:rsidRPr="0084068F">
        <w:rPr>
          <w:rStyle w:val="StyleUnderline"/>
          <w:highlight w:val="cyan"/>
        </w:rPr>
        <w:t>Toto conflict</w:t>
      </w:r>
      <w:r w:rsidRPr="00100A2B">
        <w:rPr>
          <w:rStyle w:val="StyleUnderline"/>
        </w:rPr>
        <w:t xml:space="preserve"> were also more likely to join the rebellion if they stood to gain personal protection, food, and shelter.</w:t>
      </w:r>
    </w:p>
    <w:p w14:paraId="5F7E0ABD" w14:textId="77777777" w:rsidR="00A2130C" w:rsidRPr="00100A2B" w:rsidRDefault="00A2130C" w:rsidP="00A2130C">
      <w:pPr>
        <w:rPr>
          <w:rStyle w:val="StyleUnderline"/>
        </w:rPr>
      </w:pPr>
      <w:r w:rsidRPr="00100A2B">
        <w:rPr>
          <w:rStyle w:val="StyleUnderline"/>
        </w:rPr>
        <w:t xml:space="preserve">For the present study, I developed a dataset by </w:t>
      </w:r>
      <w:r w:rsidRPr="00100A2B">
        <w:t xml:space="preserve">aggregating survey responses from the pan-African </w:t>
      </w:r>
      <w:proofErr w:type="spellStart"/>
      <w:r w:rsidRPr="00100A2B">
        <w:t>Afrobarometer</w:t>
      </w:r>
      <w:proofErr w:type="spellEnd"/>
      <w:r w:rsidRPr="00100A2B">
        <w:t xml:space="preserve"> survey to subnational districts and combining the results with information on post-survey violent conflicts</w:t>
      </w:r>
      <w:r w:rsidRPr="00100A2B">
        <w:rPr>
          <w:rStyle w:val="StyleUnderline"/>
        </w:rPr>
        <w:t xml:space="preserve">. The dataset consists of 4008 subnational districts, spanning 35 African countries. As most districts were only assessed once, thus restricting study of within-unit variation, survey responses were also aggregated to higher-order subnational regions, resulting in a </w:t>
      </w:r>
      <w:r w:rsidRPr="002B41A8">
        <w:rPr>
          <w:rStyle w:val="StyleUnderline"/>
        </w:rPr>
        <w:t xml:space="preserve">dataset of </w:t>
      </w:r>
      <w:r w:rsidRPr="002B41A8">
        <w:rPr>
          <w:rStyle w:val="Emphasis"/>
        </w:rPr>
        <w:t>111 regions</w:t>
      </w:r>
      <w:r w:rsidRPr="00100A2B">
        <w:rPr>
          <w:rStyle w:val="StyleUnderline"/>
        </w:rPr>
        <w:t xml:space="preserve"> that were surveyed </w:t>
      </w:r>
      <w:r w:rsidRPr="00100A2B">
        <w:rPr>
          <w:rStyle w:val="Emphasis"/>
        </w:rPr>
        <w:t>at least twice</w:t>
      </w:r>
      <w:r w:rsidRPr="00100A2B">
        <w:rPr>
          <w:rStyle w:val="StyleUnderline"/>
        </w:rPr>
        <w:t>; this permitted a region-level fixed-effects model design.</w:t>
      </w:r>
    </w:p>
    <w:p w14:paraId="016EE74E" w14:textId="77777777" w:rsidR="00A2130C" w:rsidRPr="00100A2B" w:rsidRDefault="00A2130C" w:rsidP="00A2130C">
      <w:pPr>
        <w:rPr>
          <w:rStyle w:val="StyleUnderline"/>
        </w:rPr>
      </w:pPr>
      <w:r w:rsidRPr="00100A2B">
        <w:rPr>
          <w:rStyle w:val="StyleUnderline"/>
        </w:rPr>
        <w:t xml:space="preserve">Using a pooled cross-sectional dataset of districts, I found that </w:t>
      </w:r>
      <w:r w:rsidRPr="002B41A8">
        <w:rPr>
          <w:rStyle w:val="StyleUnderline"/>
          <w:highlight w:val="cyan"/>
        </w:rPr>
        <w:t xml:space="preserve">high levels of poverty were linked to </w:t>
      </w:r>
      <w:r w:rsidRPr="002B41A8">
        <w:rPr>
          <w:rStyle w:val="Emphasis"/>
          <w:highlight w:val="cyan"/>
        </w:rPr>
        <w:t>increases in</w:t>
      </w:r>
      <w:r w:rsidRPr="00100A2B">
        <w:rPr>
          <w:rStyle w:val="Emphasis"/>
        </w:rPr>
        <w:t xml:space="preserve"> local </w:t>
      </w:r>
      <w:r w:rsidRPr="002B41A8">
        <w:rPr>
          <w:rStyle w:val="Emphasis"/>
          <w:highlight w:val="cyan"/>
        </w:rPr>
        <w:t>conflict</w:t>
      </w:r>
      <w:r w:rsidRPr="00100A2B">
        <w:rPr>
          <w:rStyle w:val="Emphasis"/>
        </w:rPr>
        <w:t xml:space="preserve">-based </w:t>
      </w:r>
      <w:r w:rsidRPr="002B41A8">
        <w:rPr>
          <w:rStyle w:val="Emphasis"/>
        </w:rPr>
        <w:t>violence</w:t>
      </w:r>
      <w:r w:rsidRPr="00100A2B">
        <w:rPr>
          <w:rStyle w:val="StyleUnderline"/>
        </w:rPr>
        <w:t xml:space="preserve">. Districts with a large share of poor individuals, both in absolute terms and relative to country average, had a higher risk </w:t>
      </w:r>
      <w:proofErr w:type="spellStart"/>
      <w:r w:rsidRPr="00100A2B">
        <w:rPr>
          <w:rStyle w:val="StyleUnderline"/>
        </w:rPr>
        <w:t>ofconflict</w:t>
      </w:r>
      <w:proofErr w:type="spellEnd"/>
      <w:r w:rsidRPr="00100A2B">
        <w:rPr>
          <w:rStyle w:val="StyleUnderline"/>
        </w:rPr>
        <w:t xml:space="preserve"> than more affluent areas. This relationship held in a coarsened exact matching setup, as well as in a region-level fixed effects design with repeated measurements across time. While the results reveal a local poverty–conflict link, they do not aid in uncovering underlying mechanisms.</w:t>
      </w:r>
    </w:p>
    <w:p w14:paraId="16AC4B5E" w14:textId="77777777" w:rsidR="00A2130C" w:rsidRPr="00100A2B" w:rsidRDefault="00A2130C" w:rsidP="00A2130C">
      <w:pPr>
        <w:rPr>
          <w:rStyle w:val="StyleUnderline"/>
        </w:rPr>
      </w:pPr>
      <w:r w:rsidRPr="00100A2B">
        <w:rPr>
          <w:rStyle w:val="StyleUnderline"/>
        </w:rPr>
        <w:t xml:space="preserve">Using interactions models, I found that poverty increased the risk of conflict, although only where local institutions are weak. The results also show that poverty-stricken areas in which individuals strongly </w:t>
      </w:r>
      <w:r w:rsidRPr="00100A2B">
        <w:rPr>
          <w:rStyle w:val="StyleUnderline"/>
        </w:rPr>
        <w:lastRenderedPageBreak/>
        <w:t xml:space="preserve">perceive group injustice have a greater risk of conflict than similarly impoverished regions with no aggrieved population. A departure from the local individual opportunity cost explanation, local economic opportunities do not seem to condition the poverty–conflict nexus. In sum, the results suggest that while poverty is significantly connected to conflict, high-quality institutions and </w:t>
      </w:r>
      <w:r w:rsidRPr="007436D0">
        <w:rPr>
          <w:rStyle w:val="StyleUnderline"/>
        </w:rPr>
        <w:t>inclusiveness of ethnic groups can prevent violence</w:t>
      </w:r>
      <w:r w:rsidRPr="00100A2B">
        <w:rPr>
          <w:rStyle w:val="StyleUnderline"/>
        </w:rPr>
        <w:t xml:space="preserve">. Although a wide range of robustness checks and alternative model specifications were implemented, including matching and fixed-effects models, the issue of endogeneity could not be ruled out; doing so would require </w:t>
      </w:r>
      <w:proofErr w:type="gramStart"/>
      <w:r w:rsidRPr="00100A2B">
        <w:rPr>
          <w:rStyle w:val="StyleUnderline"/>
        </w:rPr>
        <w:t>some kind of exogenous</w:t>
      </w:r>
      <w:proofErr w:type="gramEnd"/>
      <w:r w:rsidRPr="00100A2B">
        <w:rPr>
          <w:rStyle w:val="StyleUnderline"/>
        </w:rPr>
        <w:t xml:space="preserve"> instrument, which I have been unable to identify.</w:t>
      </w:r>
    </w:p>
    <w:p w14:paraId="6AD4192F" w14:textId="77777777" w:rsidR="00A2130C" w:rsidRPr="00100A2B" w:rsidRDefault="00A2130C" w:rsidP="00A2130C">
      <w:pPr>
        <w:rPr>
          <w:rStyle w:val="StyleUnderline"/>
        </w:rPr>
      </w:pPr>
      <w:r w:rsidRPr="00100A2B">
        <w:rPr>
          <w:rStyle w:val="StyleUnderline"/>
        </w:rPr>
        <w:t>The remainder of this article elaborates on the theoretical framework linking subnational poverty to local conflict-based violence. This is followed by a discussion of existing methods for measuring local poverty and their potential shortcomings. Next presented is the study’s research design and modeling strategy, followed by a discussion of empirical results. The conclusion considers the study’s limitations and proposes avenues for future research on poverty in locations that support rebel groups.</w:t>
      </w:r>
    </w:p>
    <w:p w14:paraId="65D702B7" w14:textId="77777777" w:rsidR="00A2130C" w:rsidRPr="00100A2B" w:rsidRDefault="00A2130C" w:rsidP="00A2130C">
      <w:pPr>
        <w:rPr>
          <w:rStyle w:val="StyleUnderline"/>
        </w:rPr>
      </w:pPr>
      <w:r w:rsidRPr="00100A2B">
        <w:rPr>
          <w:rStyle w:val="StyleUnderline"/>
        </w:rPr>
        <w:t>Poverty and conflict</w:t>
      </w:r>
    </w:p>
    <w:p w14:paraId="0490189A" w14:textId="77777777" w:rsidR="00A2130C" w:rsidRPr="00100A2B" w:rsidRDefault="00A2130C" w:rsidP="00A2130C">
      <w:pPr>
        <w:rPr>
          <w:rStyle w:val="StyleUnderline"/>
        </w:rPr>
      </w:pPr>
      <w:r w:rsidRPr="00100A2B">
        <w:rPr>
          <w:rStyle w:val="StyleUnderline"/>
        </w:rPr>
        <w:t>A direct link</w:t>
      </w:r>
    </w:p>
    <w:p w14:paraId="270C7190" w14:textId="77777777" w:rsidR="00A2130C" w:rsidRPr="00100A2B" w:rsidRDefault="00A2130C" w:rsidP="00A2130C">
      <w:pPr>
        <w:rPr>
          <w:rStyle w:val="StyleUnderline"/>
        </w:rPr>
      </w:pPr>
      <w:r w:rsidRPr="00100A2B">
        <w:rPr>
          <w:rStyle w:val="StyleUnderline"/>
        </w:rPr>
        <w:t xml:space="preserve">A connection between </w:t>
      </w:r>
      <w:r w:rsidRPr="007436D0">
        <w:rPr>
          <w:rStyle w:val="StyleUnderline"/>
          <w:highlight w:val="cyan"/>
        </w:rPr>
        <w:t>low income and</w:t>
      </w:r>
      <w:r w:rsidRPr="00100A2B">
        <w:rPr>
          <w:rStyle w:val="StyleUnderline"/>
        </w:rPr>
        <w:t xml:space="preserve"> risk of </w:t>
      </w:r>
      <w:r w:rsidRPr="007436D0">
        <w:rPr>
          <w:rStyle w:val="StyleUnderline"/>
          <w:highlight w:val="cyan"/>
        </w:rPr>
        <w:t xml:space="preserve">conflict is among the </w:t>
      </w:r>
      <w:r w:rsidRPr="007436D0">
        <w:rPr>
          <w:rStyle w:val="Emphasis"/>
          <w:highlight w:val="cyan"/>
        </w:rPr>
        <w:t>most robust findings</w:t>
      </w:r>
      <w:r w:rsidRPr="00100A2B">
        <w:rPr>
          <w:rStyle w:val="StyleUnderline"/>
        </w:rPr>
        <w:t xml:space="preserve"> in the literature on civil wars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xml:space="preserve">, 2006). However, there is little consensus on the mechanisms through which poverty may produce conflict. Collier and </w:t>
      </w:r>
      <w:proofErr w:type="spellStart"/>
      <w:r w:rsidRPr="00100A2B">
        <w:rPr>
          <w:rStyle w:val="StyleUnderline"/>
        </w:rPr>
        <w:t>Hoeffler</w:t>
      </w:r>
      <w:proofErr w:type="spellEnd"/>
      <w:r w:rsidRPr="00100A2B">
        <w:rPr>
          <w:rStyle w:val="StyleUnderline"/>
        </w:rPr>
        <w:t xml:space="preserve"> (1998) claimed that low per-capita income lowers the opportunity cost of rebellion because when they have less to lose from taking up arms, poorer individuals become more inclined to rebel. Fearon and </w:t>
      </w:r>
      <w:proofErr w:type="spellStart"/>
      <w:r w:rsidRPr="00100A2B">
        <w:rPr>
          <w:rStyle w:val="StyleUnderline"/>
        </w:rPr>
        <w:t>Laitin</w:t>
      </w:r>
      <w:proofErr w:type="spellEnd"/>
      <w:r w:rsidRPr="00100A2B">
        <w:rPr>
          <w:rStyle w:val="StyleUnderline"/>
        </w:rPr>
        <w:t xml:space="preserve"> (2003) observed that </w:t>
      </w:r>
      <w:r w:rsidRPr="007436D0">
        <w:rPr>
          <w:rStyle w:val="StyleUnderline"/>
        </w:rPr>
        <w:t>poorer</w:t>
      </w:r>
      <w:r w:rsidRPr="00100A2B">
        <w:rPr>
          <w:rStyle w:val="StyleUnderline"/>
        </w:rPr>
        <w:t xml:space="preserve"> countries experience more conflict because </w:t>
      </w:r>
      <w:r w:rsidRPr="007436D0">
        <w:rPr>
          <w:rStyle w:val="StyleUnderline"/>
          <w:highlight w:val="cyan"/>
        </w:rPr>
        <w:t>they are unable to monitor and control</w:t>
      </w:r>
      <w:r w:rsidRPr="00100A2B">
        <w:rPr>
          <w:rStyle w:val="StyleUnderline"/>
        </w:rPr>
        <w:t xml:space="preserve"> </w:t>
      </w:r>
      <w:proofErr w:type="gramStart"/>
      <w:r w:rsidRPr="00100A2B">
        <w:rPr>
          <w:rStyle w:val="StyleUnderline"/>
        </w:rPr>
        <w:t>all of</w:t>
      </w:r>
      <w:proofErr w:type="gramEnd"/>
      <w:r w:rsidRPr="00100A2B">
        <w:rPr>
          <w:rStyle w:val="StyleUnderline"/>
        </w:rPr>
        <w:t xml:space="preserve"> their </w:t>
      </w:r>
      <w:r w:rsidRPr="007436D0">
        <w:rPr>
          <w:rStyle w:val="StyleUnderline"/>
          <w:highlight w:val="cyan"/>
        </w:rPr>
        <w:t>territory</w:t>
      </w:r>
      <w:r w:rsidRPr="00100A2B">
        <w:rPr>
          <w:rStyle w:val="StyleUnderline"/>
        </w:rPr>
        <w:t xml:space="preserve">, thereby </w:t>
      </w:r>
      <w:r w:rsidRPr="007436D0">
        <w:rPr>
          <w:rStyle w:val="StyleUnderline"/>
          <w:highlight w:val="cyan"/>
        </w:rPr>
        <w:t>creating pockets of</w:t>
      </w:r>
      <w:r w:rsidRPr="00100A2B">
        <w:rPr>
          <w:rStyle w:val="StyleUnderline"/>
        </w:rPr>
        <w:t xml:space="preserve"> hospitable conditions for </w:t>
      </w:r>
      <w:r w:rsidRPr="007436D0">
        <w:rPr>
          <w:rStyle w:val="StyleUnderline"/>
          <w:highlight w:val="cyan"/>
        </w:rPr>
        <w:t>insurgents</w:t>
      </w:r>
      <w:r w:rsidRPr="00100A2B">
        <w:rPr>
          <w:rStyle w:val="StyleUnderline"/>
        </w:rPr>
        <w:t xml:space="preserve">; </w:t>
      </w:r>
      <w:proofErr w:type="spellStart"/>
      <w:r w:rsidRPr="00100A2B">
        <w:rPr>
          <w:rStyle w:val="StyleUnderline"/>
        </w:rPr>
        <w:t>Tollefsen</w:t>
      </w:r>
      <w:proofErr w:type="spellEnd"/>
      <w:r w:rsidRPr="00100A2B">
        <w:rPr>
          <w:rStyle w:val="StyleUnderline"/>
        </w:rPr>
        <w:t xml:space="preserve"> and </w:t>
      </w:r>
      <w:proofErr w:type="spellStart"/>
      <w:r w:rsidRPr="00100A2B">
        <w:rPr>
          <w:rStyle w:val="StyleUnderline"/>
        </w:rPr>
        <w:t>Buhaug</w:t>
      </w:r>
      <w:proofErr w:type="spellEnd"/>
      <w:r w:rsidRPr="00100A2B">
        <w:rPr>
          <w:rStyle w:val="StyleUnderline"/>
        </w:rPr>
        <w:t xml:space="preserve"> (2015) identified a similar scenario at the local level.</w:t>
      </w:r>
    </w:p>
    <w:p w14:paraId="236D5BD5" w14:textId="77777777" w:rsidR="00A2130C" w:rsidRPr="00100A2B" w:rsidRDefault="00A2130C" w:rsidP="00A2130C">
      <w:pPr>
        <w:pStyle w:val="Heading4"/>
      </w:pPr>
      <w:r w:rsidRPr="00100A2B">
        <w:t>Great power war</w:t>
      </w:r>
    </w:p>
    <w:p w14:paraId="3568CEE6" w14:textId="77777777" w:rsidR="00A2130C" w:rsidRPr="00100A2B" w:rsidRDefault="00A2130C" w:rsidP="00A2130C">
      <w:proofErr w:type="spellStart"/>
      <w:r w:rsidRPr="00100A2B">
        <w:rPr>
          <w:rStyle w:val="Style13ptBold"/>
        </w:rPr>
        <w:t>Yeisley</w:t>
      </w:r>
      <w:proofErr w:type="spellEnd"/>
      <w:r w:rsidRPr="00100A2B">
        <w:rPr>
          <w:rStyle w:val="Style13ptBold"/>
        </w:rPr>
        <w:t xml:space="preserve"> 11 </w:t>
      </w:r>
      <w:r w:rsidRPr="00100A2B">
        <w:t xml:space="preserve">[(USAF Lieutenant Colonel Mark O. </w:t>
      </w:r>
      <w:proofErr w:type="spellStart"/>
      <w:r w:rsidRPr="00100A2B">
        <w:t>Yeisley</w:t>
      </w:r>
      <w:proofErr w:type="spellEnd"/>
      <w:r w:rsidRPr="00100A2B">
        <w:t xml:space="preserve">, assistant professor of international relations at the School of Advanced Air and Space Studies, Maxwell AFB, Alabama. MA Colorado State, PhD in international relations from Duke University) “Bipolarity, Proxy Wars, and the Rise of China,” Strategic Studies Quarterly, Winter 2011, </w:t>
      </w:r>
      <w:hyperlink r:id="rId34" w:anchor="metadata_info_tab_contents" w:history="1">
        <w:r w:rsidRPr="00100A2B">
          <w:rPr>
            <w:rStyle w:val="Hyperlink"/>
          </w:rPr>
          <w:t>https://www.jstor.org/stable/26270538?seq=1#metadata_info_tab_contents</w:t>
        </w:r>
      </w:hyperlink>
      <w:r w:rsidRPr="00100A2B">
        <w:t>] TDI</w:t>
      </w:r>
    </w:p>
    <w:p w14:paraId="10D62333" w14:textId="77777777" w:rsidR="00A2130C" w:rsidRPr="00100A2B" w:rsidRDefault="00A2130C" w:rsidP="00A2130C">
      <w:pPr>
        <w:rPr>
          <w:rStyle w:val="Emphasis"/>
        </w:rPr>
      </w:pPr>
      <w:r w:rsidRPr="00100A2B">
        <w:rPr>
          <w:rStyle w:val="Emphasis"/>
        </w:rPr>
        <w:t xml:space="preserve">Bipolarity, </w:t>
      </w:r>
      <w:proofErr w:type="gramStart"/>
      <w:r w:rsidRPr="00100A2B">
        <w:rPr>
          <w:rStyle w:val="Emphasis"/>
        </w:rPr>
        <w:t>Nuclear Weapons</w:t>
      </w:r>
      <w:proofErr w:type="gramEnd"/>
      <w:r w:rsidRPr="00100A2B">
        <w:rPr>
          <w:rStyle w:val="Emphasis"/>
        </w:rPr>
        <w:t xml:space="preserve">, and </w:t>
      </w:r>
      <w:r w:rsidRPr="00861B70">
        <w:rPr>
          <w:rStyle w:val="Emphasis"/>
        </w:rPr>
        <w:t>Sino-US Proxy Conflict in Africa</w:t>
      </w:r>
    </w:p>
    <w:p w14:paraId="0211269C" w14:textId="77777777" w:rsidR="00A2130C" w:rsidRPr="00100A2B" w:rsidRDefault="00A2130C" w:rsidP="00A2130C">
      <w:r w:rsidRPr="00100A2B">
        <w:t xml:space="preserve">It is likely China will achieve economic and then military parity with the United States in the next two decades. China currently possesses 240 nuclear warheads and 135 ballistic missiles capable of reaching the United States or its allies; that number of nuclear warheads is estimated to double by the </w:t>
      </w:r>
      <w:proofErr w:type="spellStart"/>
      <w:r w:rsidRPr="00100A2B">
        <w:t>mid 2020s</w:t>
      </w:r>
      <w:proofErr w:type="spellEnd"/>
      <w:r w:rsidRPr="00100A2B">
        <w:t xml:space="preserve">.43 As during the Cold War, a bipolar system in which war between the United States and China is too costly will lead to policy decisions that seek conflict resolution elsewhere.44 But why would China’s rising necessarily lead to geostrategic competition with the United States, and where would this most likely occur? Unlike the Cold War, </w:t>
      </w:r>
      <w:r w:rsidRPr="00100A2B">
        <w:rPr>
          <w:rStyle w:val="StyleUnderline"/>
        </w:rPr>
        <w:t xml:space="preserve">access to strategic resources rather than ideology would lie at the heart of future US-Sino competition, and </w:t>
      </w:r>
      <w:r w:rsidRPr="00861B70">
        <w:rPr>
          <w:rStyle w:val="StyleUnderline"/>
          <w:highlight w:val="cyan"/>
        </w:rPr>
        <w:t>the new “great game” will</w:t>
      </w:r>
      <w:r w:rsidRPr="00100A2B">
        <w:rPr>
          <w:rStyle w:val="StyleUnderline"/>
        </w:rPr>
        <w:t xml:space="preserve"> most likely </w:t>
      </w:r>
      <w:r w:rsidRPr="00861B70">
        <w:rPr>
          <w:rStyle w:val="StyleUnderline"/>
          <w:highlight w:val="cyan"/>
        </w:rPr>
        <w:t>be played in Africa</w:t>
      </w:r>
      <w:r w:rsidRPr="00100A2B">
        <w:t xml:space="preserve">. </w:t>
      </w:r>
    </w:p>
    <w:p w14:paraId="6702E24C" w14:textId="77777777" w:rsidR="00A2130C" w:rsidRPr="00100A2B" w:rsidRDefault="00A2130C" w:rsidP="00A2130C">
      <w:r w:rsidRPr="00100A2B">
        <w:t xml:space="preserve">Despite Communist Party control of its government, China is not interested in spreading its version of communism and is much more pragmatic in its objectives—securing resources to meet the needs of its </w:t>
      </w:r>
      <w:r w:rsidRPr="00100A2B">
        <w:lastRenderedPageBreak/>
        <w:t xml:space="preserve">citizens and improve their standard of living.45 Some estimates show that China will overtake the United States to become the world’s largest economy by 2015, and rising powers usually take the necessary steps to “ensure markets, materials, and transportation routes.”46 </w:t>
      </w:r>
      <w:r w:rsidRPr="00100A2B">
        <w:rPr>
          <w:rStyle w:val="StyleUnderline"/>
        </w:rPr>
        <w:t>China is the leading global consumer of aluminum, copper, lead, nickel, zinc, tin, and iron ore, and its metal needs now represent more than 25 percent of the world’s total</w:t>
      </w:r>
      <w:r w:rsidRPr="00100A2B">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100A2B">
        <w:rPr>
          <w:rStyle w:val="StyleUnderline"/>
        </w:rPr>
        <w:t xml:space="preserve">As the two largest consumers of both global energy and materials, the United States and China must seek foreign policy prescriptions </w:t>
      </w:r>
      <w:r w:rsidRPr="00100A2B">
        <w:t xml:space="preserve">to fulfill future resource needs. While the United States can alleviate some of its energy needs via bio- or coal-based fuels, hydrogen, or natural gas alternatives, </w:t>
      </w:r>
      <w:r w:rsidRPr="00100A2B">
        <w:rPr>
          <w:rStyle w:val="StyleUnderline"/>
        </w:rPr>
        <w:t>China currently lacks the technological know-how to do so and remains tied to a mainly nonrenewable energy resource base</w:t>
      </w:r>
      <w:r w:rsidRPr="00100A2B">
        <w:t xml:space="preserve">. Since </w:t>
      </w:r>
      <w:proofErr w:type="gramStart"/>
      <w:r w:rsidRPr="00100A2B">
        <w:t>the majority of</w:t>
      </w:r>
      <w:proofErr w:type="gramEnd"/>
      <w:r w:rsidRPr="00100A2B">
        <w:t xml:space="preserve"> these needs are nonrenewable, competition of necessity will be zero-sum and will be conducted via all instruments of power.50</w:t>
      </w:r>
    </w:p>
    <w:p w14:paraId="74B05D38" w14:textId="77777777" w:rsidR="00A2130C" w:rsidRPr="00100A2B" w:rsidRDefault="00A2130C" w:rsidP="00A2130C">
      <w:r w:rsidRPr="00A32299">
        <w:rPr>
          <w:rStyle w:val="StyleUnderline"/>
          <w:highlight w:val="cyan"/>
        </w:rPr>
        <w:t>Africa is home to</w:t>
      </w:r>
      <w:r w:rsidRPr="00100A2B">
        <w:rPr>
          <w:rStyle w:val="StyleUnderline"/>
        </w:rPr>
        <w:t xml:space="preserve"> a wealth of </w:t>
      </w:r>
      <w:r w:rsidRPr="00861B70">
        <w:rPr>
          <w:rStyle w:val="StyleUnderline"/>
          <w:highlight w:val="cyan"/>
        </w:rPr>
        <w:t>mineral and energy resources</w:t>
      </w:r>
      <w:r w:rsidRPr="00100A2B">
        <w:t xml:space="preserve">, much of which </w:t>
      </w:r>
      <w:proofErr w:type="gramStart"/>
      <w:r w:rsidRPr="00100A2B">
        <w:t>still remains</w:t>
      </w:r>
      <w:proofErr w:type="gramEnd"/>
      <w:r w:rsidRPr="00100A2B">
        <w:t xml:space="preserve"> largely unexploited. </w:t>
      </w:r>
      <w:r w:rsidRPr="00100A2B">
        <w:rPr>
          <w:rStyle w:val="StyleUnderline"/>
        </w:rPr>
        <w:t xml:space="preserve">Seven African states possess huge endowments of </w:t>
      </w:r>
      <w:r w:rsidRPr="00861B70">
        <w:rPr>
          <w:rStyle w:val="StyleUnderline"/>
          <w:highlight w:val="cyan"/>
        </w:rPr>
        <w:t>oil</w:t>
      </w:r>
      <w:r w:rsidRPr="00100A2B">
        <w:rPr>
          <w:rStyle w:val="StyleUnderline"/>
        </w:rPr>
        <w:t xml:space="preserve">, </w:t>
      </w:r>
      <w:r w:rsidRPr="00A32299">
        <w:rPr>
          <w:rStyle w:val="StyleUnderline"/>
          <w:highlight w:val="cyan"/>
        </w:rPr>
        <w:t>and</w:t>
      </w:r>
      <w:r w:rsidRPr="00100A2B">
        <w:rPr>
          <w:rStyle w:val="StyleUnderline"/>
        </w:rPr>
        <w:t xml:space="preserve"> four of these have equally substantial amounts of </w:t>
      </w:r>
      <w:r w:rsidRPr="00861B70">
        <w:rPr>
          <w:rStyle w:val="StyleUnderline"/>
          <w:highlight w:val="cyan"/>
        </w:rPr>
        <w:t>natural gas</w:t>
      </w:r>
      <w:r w:rsidRPr="00100A2B">
        <w:t xml:space="preserve">.51 Africa also enjoys large deposits of bauxite (used to make aluminum), copper, lead, nickel, zinc, and iron ore, all of which are imported and highly desired by China. Recent activity serves to prove that China seeks greater access to natural resources in Africa by avidly promoting Chinese development in </w:t>
      </w:r>
      <w:proofErr w:type="gramStart"/>
      <w:r w:rsidRPr="00100A2B">
        <w:t>a large number of</w:t>
      </w:r>
      <w:proofErr w:type="gramEnd"/>
      <w:r w:rsidRPr="00100A2B">
        <w:t xml:space="preserve"> African nations. South Africa, the continent’s largest economy, has recently allowed China to help develop its vast mineral wealth; it is China’s number one African source of manganese, iron, and copper.52 </w:t>
      </w:r>
      <w:r w:rsidRPr="00100A2B">
        <w:rPr>
          <w:rStyle w:val="StyleUnderline"/>
        </w:rPr>
        <w:t xml:space="preserve">Chinese involvement in Africa is not wholly extractive; the continent provides a booming export market for China’s goods and a forum to augment its soft power </w:t>
      </w:r>
      <w:r w:rsidRPr="00100A2B">
        <w:t xml:space="preserve">in the region </w:t>
      </w:r>
      <w:r w:rsidRPr="00100A2B">
        <w:rPr>
          <w:rStyle w:val="StyleUnderline"/>
        </w:rPr>
        <w:t xml:space="preserve">by offering alternatives to the political and economic </w:t>
      </w:r>
      <w:r w:rsidRPr="00100A2B">
        <w:rPr>
          <w:rStyle w:val="Emphasis"/>
        </w:rPr>
        <w:t>baggage that accompanies US foreign aid</w:t>
      </w:r>
      <w:r w:rsidRPr="00100A2B">
        <w:t xml:space="preserve">.53 </w:t>
      </w:r>
    </w:p>
    <w:p w14:paraId="2CF5157F" w14:textId="77777777" w:rsidR="00A2130C" w:rsidRPr="00100A2B" w:rsidRDefault="00A2130C" w:rsidP="00A2130C">
      <w:r w:rsidRPr="00100A2B">
        <w:t xml:space="preserve">Of primary interest is open access to Africa’s significant deposits of oil and other energy resources. For example, </w:t>
      </w:r>
      <w:r w:rsidRPr="00A32299">
        <w:rPr>
          <w:rStyle w:val="StyleUnderline"/>
          <w:highlight w:val="cyan"/>
        </w:rPr>
        <w:t>China has</w:t>
      </w:r>
      <w:r w:rsidRPr="00100A2B">
        <w:rPr>
          <w:rStyle w:val="StyleUnderline"/>
        </w:rPr>
        <w:t xml:space="preserve"> 4</w:t>
      </w:r>
      <w:r w:rsidRPr="00100A2B">
        <w:rPr>
          <w:rStyle w:val="Emphasis"/>
        </w:rPr>
        <w:t xml:space="preserve">,000 </w:t>
      </w:r>
      <w:r w:rsidRPr="00A32299">
        <w:rPr>
          <w:rStyle w:val="Emphasis"/>
          <w:highlight w:val="cyan"/>
        </w:rPr>
        <w:t>military personnel</w:t>
      </w:r>
      <w:r w:rsidRPr="00100A2B">
        <w:rPr>
          <w:rStyle w:val="Emphasis"/>
        </w:rPr>
        <w:t xml:space="preserve"> in </w:t>
      </w:r>
      <w:r w:rsidRPr="00A32299">
        <w:rPr>
          <w:rStyle w:val="Emphasis"/>
        </w:rPr>
        <w:t>Sudan</w:t>
      </w:r>
      <w:r w:rsidRPr="00A32299">
        <w:rPr>
          <w:rStyle w:val="StyleUnderline"/>
        </w:rPr>
        <w:t xml:space="preserve"> </w:t>
      </w:r>
      <w:r w:rsidRPr="00A32299">
        <w:rPr>
          <w:rStyle w:val="StyleUnderline"/>
          <w:highlight w:val="cyan"/>
        </w:rPr>
        <w:t>to protect its</w:t>
      </w:r>
      <w:r w:rsidRPr="00100A2B">
        <w:rPr>
          <w:rStyle w:val="StyleUnderline"/>
        </w:rPr>
        <w:t xml:space="preserve"> </w:t>
      </w:r>
      <w:r w:rsidRPr="00A32299">
        <w:rPr>
          <w:rStyle w:val="StyleUnderline"/>
          <w:highlight w:val="cyan"/>
        </w:rPr>
        <w:t>interests in energy and mineral investments</w:t>
      </w:r>
      <w:r w:rsidRPr="00100A2B">
        <w:rPr>
          <w:rStyle w:val="StyleUnderline"/>
        </w:rPr>
        <w:t xml:space="preserve"> there; it also owns 40 percent of the Greater Nile Oil Production Company</w:t>
      </w:r>
      <w:r w:rsidRPr="00100A2B">
        <w:t xml:space="preserve">.54 Estimates indicate that </w:t>
      </w:r>
      <w:r w:rsidRPr="00100A2B">
        <w:rPr>
          <w:rStyle w:val="StyleUnderline"/>
        </w:rPr>
        <w:t xml:space="preserve">within the next few decades </w:t>
      </w:r>
      <w:r w:rsidRPr="00A32299">
        <w:rPr>
          <w:rStyle w:val="StyleUnderline"/>
          <w:highlight w:val="cyan"/>
        </w:rPr>
        <w:t xml:space="preserve">China will obtain </w:t>
      </w:r>
      <w:r w:rsidRPr="00A32299">
        <w:rPr>
          <w:rStyle w:val="Emphasis"/>
          <w:highlight w:val="cyan"/>
        </w:rPr>
        <w:t>40 percent of its oil and gas</w:t>
      </w:r>
      <w:r w:rsidRPr="00100A2B">
        <w:rPr>
          <w:rStyle w:val="StyleUnderline"/>
        </w:rPr>
        <w:t xml:space="preserve"> supplies </w:t>
      </w:r>
      <w:r w:rsidRPr="00A32299">
        <w:rPr>
          <w:rStyle w:val="StyleUnderline"/>
          <w:highlight w:val="cyan"/>
        </w:rPr>
        <w:t>from Africa</w:t>
      </w:r>
      <w:r w:rsidRPr="00100A2B">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p>
    <w:p w14:paraId="51466F32" w14:textId="77777777" w:rsidR="00A2130C" w:rsidRPr="00100A2B" w:rsidRDefault="00A2130C" w:rsidP="00A2130C">
      <w:pPr>
        <w:rPr>
          <w:rStyle w:val="StyleUnderline"/>
        </w:rPr>
      </w:pPr>
      <w:r w:rsidRPr="00100A2B">
        <w:rPr>
          <w:rStyle w:val="StyleUnderline"/>
        </w:rPr>
        <w:t>Africa is</w:t>
      </w:r>
      <w:r w:rsidRPr="00100A2B">
        <w:t xml:space="preserve"> thus a </w:t>
      </w:r>
      <w:r w:rsidRPr="00100A2B">
        <w:rPr>
          <w:rStyle w:val="Emphasis"/>
        </w:rPr>
        <w:t>vital</w:t>
      </w:r>
      <w:r w:rsidRPr="00100A2B">
        <w:t xml:space="preserve"> foreign interest </w:t>
      </w:r>
      <w:r w:rsidRPr="00100A2B">
        <w:rPr>
          <w:rStyle w:val="StyleUnderline"/>
        </w:rPr>
        <w:t>for the Chinese and must be for the United States; access to its mineral and petroleum wealth is crucial to the survival of each</w:t>
      </w:r>
      <w:r w:rsidRPr="00100A2B">
        <w:t xml:space="preserve">.57 Although the US and Chinese economies are tightly interconnected, </w:t>
      </w:r>
      <w:r w:rsidRPr="00100A2B">
        <w:rPr>
          <w:rStyle w:val="StyleUnderline"/>
        </w:rPr>
        <w:t xml:space="preserve">the </w:t>
      </w:r>
      <w:r w:rsidRPr="00A32299">
        <w:rPr>
          <w:rStyle w:val="StyleUnderline"/>
          <w:highlight w:val="cyan"/>
        </w:rPr>
        <w:t>nonrenewable</w:t>
      </w:r>
      <w:r w:rsidRPr="00100A2B">
        <w:rPr>
          <w:rStyle w:val="StyleUnderline"/>
        </w:rPr>
        <w:t xml:space="preserve"> nature of these </w:t>
      </w:r>
      <w:r w:rsidRPr="00A32299">
        <w:rPr>
          <w:rStyle w:val="StyleUnderline"/>
          <w:highlight w:val="cyan"/>
        </w:rPr>
        <w:t>assets means</w:t>
      </w:r>
      <w:r w:rsidRPr="00100A2B">
        <w:rPr>
          <w:rStyle w:val="StyleUnderline"/>
        </w:rPr>
        <w:t xml:space="preserve"> </w:t>
      </w:r>
      <w:r w:rsidRPr="00A32299">
        <w:rPr>
          <w:rStyle w:val="StyleUnderline"/>
          <w:highlight w:val="cyan"/>
        </w:rPr>
        <w:t xml:space="preserve">competition will remain a </w:t>
      </w:r>
      <w:r w:rsidRPr="00A32299">
        <w:rPr>
          <w:rStyle w:val="Emphasis"/>
          <w:highlight w:val="cyan"/>
        </w:rPr>
        <w:t>zero-sum game</w:t>
      </w:r>
      <w:r w:rsidRPr="00100A2B">
        <w:t xml:space="preserve">. </w:t>
      </w:r>
      <w:r w:rsidRPr="00100A2B">
        <w:rPr>
          <w:rStyle w:val="StyleUnderline"/>
        </w:rPr>
        <w:t>Nearly all African states have been independent entities for less than 50 years; consolidating robust domestic state institutions and stable governments remains problematic.</w:t>
      </w:r>
      <w:r w:rsidRPr="00100A2B">
        <w:t xml:space="preserve">58 Studies have shown that </w:t>
      </w:r>
      <w:r w:rsidRPr="00100A2B">
        <w:rPr>
          <w:rStyle w:val="StyleUnderline"/>
        </w:rPr>
        <w:t>weak governments are often prime targets for civil conflicts that prove costly to control</w:t>
      </w:r>
      <w:r w:rsidRPr="00100A2B">
        <w:t xml:space="preserve">.59 Many African nations possess both strategic resources and weak regimes, making them vulnerable to internal conflict and thus valuable candidates for assistance from China or the United </w:t>
      </w:r>
      <w:r w:rsidRPr="00100A2B">
        <w:lastRenderedPageBreak/>
        <w:t xml:space="preserve">States to help settle their domestic grievances. With access to African resources of vital strategic interest to each side, </w:t>
      </w:r>
      <w:r w:rsidRPr="00100A2B">
        <w:rPr>
          <w:rStyle w:val="StyleUnderline"/>
        </w:rPr>
        <w:t>competition could likely occur by proxy via diplomatic, economic, or military assistance to one</w:t>
      </w:r>
      <w:r w:rsidRPr="00100A2B">
        <w:t xml:space="preserve"> (or both) </w:t>
      </w:r>
      <w:r w:rsidRPr="00100A2B">
        <w:rPr>
          <w:rStyle w:val="StyleUnderline"/>
        </w:rPr>
        <w:t>of the parties involved.</w:t>
      </w:r>
    </w:p>
    <w:p w14:paraId="1624A4A3" w14:textId="77777777" w:rsidR="00A2130C" w:rsidRPr="00100A2B" w:rsidRDefault="00A2130C" w:rsidP="00A2130C">
      <w:r w:rsidRPr="00100A2B">
        <w:t xml:space="preserve">Realist claims that focusing on third-world issues is misplaced are thus fallacious; war in a future US-China bipolar system remains as costly as it was during the Cold War. Because of the fragile nature of many African regimes, domestic grievances are more prone to result in conflict; </w:t>
      </w:r>
      <w:r w:rsidRPr="00100A2B">
        <w:rPr>
          <w:rStyle w:val="StyleUnderline"/>
        </w:rPr>
        <w:t xml:space="preserve">US and Chinese strategic </w:t>
      </w:r>
      <w:r w:rsidRPr="00A32299">
        <w:rPr>
          <w:rStyle w:val="StyleUnderline"/>
          <w:highlight w:val="cyan"/>
        </w:rPr>
        <w:t>interests will dictate</w:t>
      </w:r>
      <w:r w:rsidRPr="00100A2B">
        <w:rPr>
          <w:rStyle w:val="StyleUnderline"/>
        </w:rPr>
        <w:t xml:space="preserve"> an </w:t>
      </w:r>
      <w:r w:rsidRPr="00A32299">
        <w:rPr>
          <w:rStyle w:val="StyleUnderline"/>
          <w:highlight w:val="cyan"/>
        </w:rPr>
        <w:t>intrusive foreign policy</w:t>
      </w:r>
      <w:r w:rsidRPr="00100A2B">
        <w:rPr>
          <w:rStyle w:val="StyleUnderline"/>
        </w:rPr>
        <w:t xml:space="preserve"> </w:t>
      </w:r>
      <w:r w:rsidRPr="00A32299">
        <w:rPr>
          <w:rStyle w:val="StyleUnderline"/>
          <w:highlight w:val="cyan"/>
        </w:rPr>
        <w:t>to be</w:t>
      </w:r>
      <w:r w:rsidRPr="00100A2B">
        <w:rPr>
          <w:rStyle w:val="StyleUnderline"/>
        </w:rPr>
        <w:t xml:space="preserve"> both </w:t>
      </w:r>
      <w:r w:rsidRPr="00A32299">
        <w:rPr>
          <w:rStyle w:val="StyleUnderline"/>
          <w:highlight w:val="cyan"/>
        </w:rPr>
        <w:t>prudent and vital</w:t>
      </w:r>
      <w:r w:rsidRPr="00100A2B">
        <w:rPr>
          <w:rStyle w:val="StyleUnderline"/>
        </w:rPr>
        <w:t xml:space="preserve">. US-Sino </w:t>
      </w:r>
      <w:r w:rsidRPr="00A32299">
        <w:rPr>
          <w:rStyle w:val="StyleUnderline"/>
          <w:highlight w:val="cyan"/>
        </w:rPr>
        <w:t>proxy conflicts</w:t>
      </w:r>
      <w:r w:rsidRPr="00100A2B">
        <w:rPr>
          <w:rStyle w:val="StyleUnderline"/>
        </w:rPr>
        <w:t xml:space="preserve"> over control of African resources </w:t>
      </w:r>
      <w:r w:rsidRPr="00A32299">
        <w:rPr>
          <w:rStyle w:val="StyleUnderline"/>
          <w:highlight w:val="cyan"/>
        </w:rPr>
        <w:t>will</w:t>
      </w:r>
      <w:r w:rsidRPr="00100A2B">
        <w:rPr>
          <w:rStyle w:val="StyleUnderline"/>
        </w:rPr>
        <w:t xml:space="preserve"> likely </w:t>
      </w:r>
      <w:r w:rsidRPr="00A32299">
        <w:rPr>
          <w:rStyle w:val="StyleUnderline"/>
          <w:highlight w:val="cyan"/>
        </w:rPr>
        <w:t>become necessary</w:t>
      </w:r>
      <w:r w:rsidRPr="00100A2B">
        <w:rPr>
          <w:rStyle w:val="StyleUnderline"/>
        </w:rPr>
        <w:t xml:space="preserve"> if these great powers are </w:t>
      </w:r>
      <w:r w:rsidRPr="00A32299">
        <w:rPr>
          <w:rStyle w:val="StyleUnderline"/>
          <w:highlight w:val="cyan"/>
        </w:rPr>
        <w:t xml:space="preserve">to sustain </w:t>
      </w:r>
      <w:r w:rsidRPr="00A32299">
        <w:rPr>
          <w:rStyle w:val="StyleUnderline"/>
        </w:rPr>
        <w:t xml:space="preserve">their </w:t>
      </w:r>
      <w:r w:rsidRPr="00A32299">
        <w:rPr>
          <w:rStyle w:val="StyleUnderline"/>
          <w:highlight w:val="cyan"/>
        </w:rPr>
        <w:t>national security postures</w:t>
      </w:r>
      <w:r w:rsidRPr="00A32299">
        <w:t>, especially in terms of strategic defense.60</w:t>
      </w:r>
      <w:r w:rsidRPr="00100A2B">
        <w:t xml:space="preserve"> </w:t>
      </w:r>
    </w:p>
    <w:p w14:paraId="59C0C6F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2130C"/>
    <w:rsid w:val="000139A3"/>
    <w:rsid w:val="001004E8"/>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C65F8"/>
    <w:rsid w:val="009D2EAD"/>
    <w:rsid w:val="009D54B2"/>
    <w:rsid w:val="009E1922"/>
    <w:rsid w:val="009F7ED2"/>
    <w:rsid w:val="00A2130C"/>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39647"/>
  <w15:chartTrackingRefBased/>
  <w15:docId w15:val="{6192A8D0-196D-4ABA-90B2-93E57464A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2130C"/>
    <w:rPr>
      <w:rFonts w:ascii="Calibri" w:hAnsi="Calibri"/>
    </w:rPr>
  </w:style>
  <w:style w:type="paragraph" w:styleId="Heading1">
    <w:name w:val="heading 1"/>
    <w:aliases w:val="Pocket"/>
    <w:basedOn w:val="Normal"/>
    <w:next w:val="Normal"/>
    <w:link w:val="Heading1Char"/>
    <w:qFormat/>
    <w:rsid w:val="00A2130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2130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A2130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A2130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213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130C"/>
  </w:style>
  <w:style w:type="character" w:customStyle="1" w:styleId="Heading1Char">
    <w:name w:val="Heading 1 Char"/>
    <w:aliases w:val="Pocket Char"/>
    <w:basedOn w:val="DefaultParagraphFont"/>
    <w:link w:val="Heading1"/>
    <w:rsid w:val="00A2130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2130C"/>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A2130C"/>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A2130C"/>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A2130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2130C"/>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A2130C"/>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A2130C"/>
    <w:rPr>
      <w:color w:val="auto"/>
      <w:u w:val="none"/>
    </w:rPr>
  </w:style>
  <w:style w:type="character" w:styleId="FollowedHyperlink">
    <w:name w:val="FollowedHyperlink"/>
    <w:basedOn w:val="DefaultParagraphFont"/>
    <w:uiPriority w:val="99"/>
    <w:semiHidden/>
    <w:unhideWhenUsed/>
    <w:rsid w:val="00A2130C"/>
    <w:rPr>
      <w:color w:val="auto"/>
      <w:u w:val="none"/>
    </w:rPr>
  </w:style>
  <w:style w:type="paragraph" w:customStyle="1" w:styleId="Emphasis1">
    <w:name w:val="Emphasis1"/>
    <w:basedOn w:val="Normal"/>
    <w:link w:val="Emphasis"/>
    <w:autoRedefine/>
    <w:uiPriority w:val="7"/>
    <w:qFormat/>
    <w:rsid w:val="00A2130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A2130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34"/>
    <w:unhideWhenUsed/>
    <w:qFormat/>
    <w:rsid w:val="00A213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hitehouse.gov/presidential-actions/executive-order-encouraging-international-support-recovery-use-space-resources/" TargetMode="External"/><Relationship Id="rId18" Type="http://schemas.openxmlformats.org/officeDocument/2006/relationships/hyperlink" Target="https://www.transastracorp.com/" TargetMode="External"/><Relationship Id="rId26" Type="http://schemas.openxmlformats.org/officeDocument/2006/relationships/hyperlink" Target="https://www.scientificamerican.com/podcast/episode/the-sneaky-danger-of-space-dust/" TargetMode="External"/><Relationship Id="rId3" Type="http://schemas.openxmlformats.org/officeDocument/2006/relationships/styles" Target="styles.xml"/><Relationship Id="rId21" Type="http://schemas.openxmlformats.org/officeDocument/2006/relationships/hyperlink" Target="https://arxiv.org/pdf/1505.03800.pdf" TargetMode="External"/><Relationship Id="rId34" Type="http://schemas.openxmlformats.org/officeDocument/2006/relationships/hyperlink" Target="https://www.jstor.org/stable/26270538?seq=1" TargetMode="External"/><Relationship Id="rId7" Type="http://schemas.openxmlformats.org/officeDocument/2006/relationships/hyperlink" Target="https://www.orfonline.org/research/if-space-is-the-province-of-mankind-who-owns-its-resources-47561/" TargetMode="External"/><Relationship Id="rId12" Type="http://schemas.openxmlformats.org/officeDocument/2006/relationships/hyperlink" Target="https://phys.org/tags/space/" TargetMode="External"/><Relationship Id="rId17" Type="http://schemas.openxmlformats.org/officeDocument/2006/relationships/hyperlink" Target="https://asteroidminingcorporation.co.uk/" TargetMode="External"/><Relationship Id="rId25" Type="http://schemas.openxmlformats.org/officeDocument/2006/relationships/hyperlink" Target="http://arxiv.org/abs/1505.03800" TargetMode="External"/><Relationship Id="rId33" Type="http://schemas.openxmlformats.org/officeDocument/2006/relationships/hyperlink" Target="https://www.researchgate.net/publication/320740608_Experienced_poverty_and_local_conflict_violence" TargetMode="External"/><Relationship Id="rId2" Type="http://schemas.openxmlformats.org/officeDocument/2006/relationships/numbering" Target="numbering.xml"/><Relationship Id="rId16" Type="http://schemas.openxmlformats.org/officeDocument/2006/relationships/hyperlink" Target="https://www.consensys.space/pr" TargetMode="External"/><Relationship Id="rId20" Type="http://schemas.openxmlformats.org/officeDocument/2006/relationships/hyperlink" Target="https://www.newscientist.com/article/mg22630235-100-dust-from-asteroid-mining-spells-danger-for-satellites/" TargetMode="External"/><Relationship Id="rId29" Type="http://schemas.openxmlformats.org/officeDocument/2006/relationships/hyperlink" Target="http://aip.scitation.org/doi/full/10.1063/1.4980833" TargetMode="External"/><Relationship Id="rId1" Type="http://schemas.openxmlformats.org/officeDocument/2006/relationships/customXml" Target="../customXml/item1.xml"/><Relationship Id="rId6" Type="http://schemas.openxmlformats.org/officeDocument/2006/relationships/hyperlink" Target="https://www.orfonline.org/research/if-space-is-the-province-of-mankind-who-owns-its-resources-47561/" TargetMode="External"/><Relationship Id="rId11" Type="http://schemas.openxmlformats.org/officeDocument/2006/relationships/hyperlink" Target="https://www.space.com/trump-moon-mining-space-resources-executive-order.html" TargetMode="External"/><Relationship Id="rId24" Type="http://schemas.openxmlformats.org/officeDocument/2006/relationships/hyperlink" Target="http://www.caseyhandmer.com/" TargetMode="External"/><Relationship Id="rId32" Type="http://schemas.openxmlformats.org/officeDocument/2006/relationships/hyperlink" Target="https://africanews.space/the-effect-of-asteroid-mining-on-mining-activities-in-africa/" TargetMode="External"/><Relationship Id="rId5" Type="http://schemas.openxmlformats.org/officeDocument/2006/relationships/webSettings" Target="webSettings.xml"/><Relationship Id="rId15" Type="http://schemas.openxmlformats.org/officeDocument/2006/relationships/hyperlink" Target="https://www.bbvaopenmind.com/en/science/physics/asteroid-mining-a-new-space-race/" TargetMode="External"/><Relationship Id="rId23" Type="http://schemas.openxmlformats.org/officeDocument/2006/relationships/hyperlink" Target="https://www.newscientist.com/article/dn27243-rock-grab-from-asteroid-will-aid-human-mission-to-mars" TargetMode="External"/><Relationship Id="rId28" Type="http://schemas.openxmlformats.org/officeDocument/2006/relationships/hyperlink" Target="https://www.orbitaldebris.jsc.nasa.gov/faq.html" TargetMode="External"/><Relationship Id="rId36" Type="http://schemas.openxmlformats.org/officeDocument/2006/relationships/theme" Target="theme/theme1.xml"/><Relationship Id="rId10" Type="http://schemas.openxmlformats.org/officeDocument/2006/relationships/hyperlink" Target="https://www.congress.gov/bill/114th-congress/house-bill/2262/text" TargetMode="External"/><Relationship Id="rId19" Type="http://schemas.openxmlformats.org/officeDocument/2006/relationships/hyperlink" Target="https://www.cnbc.com/2015/05/01/build-the-economy-here-on-earth-by-exploring-space-tyson.html" TargetMode="External"/><Relationship Id="rId31" Type="http://schemas.openxmlformats.org/officeDocument/2006/relationships/hyperlink" Target="https://www.businessinsider.com/russia-says-space-junk-could-spark-war-2016-1" TargetMode="External"/><Relationship Id="rId4" Type="http://schemas.openxmlformats.org/officeDocument/2006/relationships/settings" Target="settings.xml"/><Relationship Id="rId9" Type="http://schemas.openxmlformats.org/officeDocument/2006/relationships/hyperlink" Target="https://phys.org/news/2020-04-trump-moon-asteroids.html" TargetMode="External"/><Relationship Id="rId14" Type="http://schemas.openxmlformats.org/officeDocument/2006/relationships/hyperlink" Target="https://www.universetoday.com/20590/moon-for-sale/" TargetMode="External"/><Relationship Id="rId22" Type="http://schemas.openxmlformats.org/officeDocument/2006/relationships/hyperlink" Target="http://www.nasa.gov/content/what-is-nasa-s-asteroid-redirect-mission/" TargetMode="External"/><Relationship Id="rId27" Type="http://schemas.openxmlformats.org/officeDocument/2006/relationships/hyperlink" Target="https://www.scientificamerican.com/article/orbital-debris-space-fence/" TargetMode="External"/><Relationship Id="rId30" Type="http://schemas.openxmlformats.org/officeDocument/2006/relationships/hyperlink" Target="https://www.acclimatise.uk.com/2018/05/02/earth-observation-of-increasing-importance-for-climate-change-adaptation/" TargetMode="External"/><Relationship Id="rId35" Type="http://schemas.openxmlformats.org/officeDocument/2006/relationships/fontTable" Target="fontTable.xml"/><Relationship Id="rId8" Type="http://schemas.openxmlformats.org/officeDocument/2006/relationships/hyperlink" Target="https://www.fhi.ox.ac.uk/wp-content/uploads/Existential-Risks-2017-01-2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onderuyt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18</Pages>
  <Words>8745</Words>
  <Characters>49851</Characters>
  <Application>Microsoft Office Word</Application>
  <DocSecurity>0</DocSecurity>
  <Lines>415</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De Ruyter</dc:creator>
  <cp:keywords>5.1.1</cp:keywords>
  <dc:description/>
  <cp:lastModifiedBy>Aaron De Ruyter</cp:lastModifiedBy>
  <cp:revision>1</cp:revision>
  <dcterms:created xsi:type="dcterms:W3CDTF">2022-01-07T19:40:00Z</dcterms:created>
  <dcterms:modified xsi:type="dcterms:W3CDTF">2022-01-07T20:00:00Z</dcterms:modified>
</cp:coreProperties>
</file>