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E90DB" w14:textId="77777777" w:rsidR="00535A62" w:rsidRDefault="00535A62" w:rsidP="00535A62">
      <w:pPr>
        <w:pStyle w:val="Heading3"/>
      </w:pPr>
      <w:r>
        <w:t>1NC – T</w:t>
      </w:r>
    </w:p>
    <w:p w14:paraId="78D8273A" w14:textId="77777777" w:rsidR="00535A62" w:rsidRDefault="00535A62" w:rsidP="00535A62">
      <w:pPr>
        <w:pStyle w:val="Heading4"/>
      </w:pPr>
      <w:r>
        <w:t xml:space="preserve">Interpretation---“Appropriation of outer space” by private entities refers to the exercise of exclusive control of space. </w:t>
      </w:r>
    </w:p>
    <w:p w14:paraId="1765DE13" w14:textId="77777777" w:rsidR="00535A62" w:rsidRPr="00932A50" w:rsidRDefault="00535A62" w:rsidP="00535A62">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3A053813" w14:textId="77777777" w:rsidR="00535A62" w:rsidRPr="00315C09" w:rsidRDefault="00535A62" w:rsidP="00535A62">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B43C35">
        <w:rPr>
          <w:rStyle w:val="Emphasis"/>
          <w:highlight w:val="cyan"/>
        </w:rPr>
        <w:t>Appropriation of outer space</w:t>
      </w:r>
      <w:r>
        <w:t xml:space="preserve">, </w:t>
      </w:r>
      <w:r w:rsidRPr="00624907">
        <w:rPr>
          <w:rStyle w:val="Emphasis"/>
        </w:rPr>
        <w:t xml:space="preserve">therefore, </w:t>
      </w:r>
      <w:r w:rsidRPr="00B43C35">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B43C35">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544FB14" w14:textId="77777777" w:rsidR="00535A62" w:rsidRPr="00932A50" w:rsidRDefault="00535A62" w:rsidP="00535A62">
      <w:pPr>
        <w:pStyle w:val="Heading4"/>
      </w:pPr>
      <w:r w:rsidRPr="00932A50">
        <w:t xml:space="preserve">Private appropriation </w:t>
      </w:r>
      <w:r>
        <w:t>for temporary usage or perusal</w:t>
      </w:r>
      <w:r w:rsidRPr="00932A50">
        <w:t xml:space="preserve"> is distinct from appropriation “of” outer space</w:t>
      </w:r>
      <w:proofErr w:type="gramStart"/>
      <w:r w:rsidRPr="00932A50">
        <w:t xml:space="preserve">. </w:t>
      </w:r>
      <w:proofErr w:type="gramEnd"/>
      <w:r>
        <w:t>Sovereign</w:t>
      </w:r>
      <w:r w:rsidRPr="00932A50">
        <w:t xml:space="preserve"> claims are still universally prohibited. </w:t>
      </w:r>
    </w:p>
    <w:p w14:paraId="726127B9" w14:textId="77777777" w:rsidR="00535A62" w:rsidRPr="00932A50" w:rsidRDefault="00535A62" w:rsidP="00535A62">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43DCEFC" w14:textId="77777777" w:rsidR="00535A62" w:rsidRPr="0021742C" w:rsidRDefault="00535A62" w:rsidP="00535A62">
      <w:pPr>
        <w:rPr>
          <w:sz w:val="12"/>
        </w:rPr>
      </w:pPr>
      <w:r w:rsidRPr="0021742C">
        <w:rPr>
          <w:sz w:val="12"/>
        </w:rPr>
        <w:t>II. THE FIRST SHIFT IN CUSTOMARY INTERNATIONAL LAW’S INTERPRETATION OF THE NON-APPROPRIATION PRINCIPLE Since the drafting of the Outer Space Treaty, several States have chosen to reinterpret the non-appropriation principle as narrower in scope than its drafters originally intended</w:t>
      </w:r>
      <w:proofErr w:type="gramStart"/>
      <w:r w:rsidRPr="0021742C">
        <w:rPr>
          <w:sz w:val="12"/>
        </w:rPr>
        <w:t xml:space="preserve">. </w:t>
      </w:r>
      <w:proofErr w:type="gramEnd"/>
      <w:r w:rsidRPr="0021742C">
        <w:rPr>
          <w:sz w:val="12"/>
        </w:rPr>
        <w:t>This reinterpretation has gone largely unchallenged and has in fact been widely adopted by space-faring nations</w:t>
      </w:r>
      <w:proofErr w:type="gramStart"/>
      <w:r w:rsidRPr="0021742C">
        <w:rPr>
          <w:sz w:val="12"/>
        </w:rPr>
        <w:t xml:space="preserve">. </w:t>
      </w:r>
      <w:proofErr w:type="gramEnd"/>
      <w:r w:rsidRPr="0021742C">
        <w:rPr>
          <w:sz w:val="12"/>
        </w:rPr>
        <w:t>In turn, this has had the effect of changing customary international law relating to the non-appropriation principle</w:t>
      </w:r>
      <w:proofErr w:type="gramStart"/>
      <w:r w:rsidRPr="0021742C">
        <w:rPr>
          <w:sz w:val="12"/>
        </w:rPr>
        <w:t xml:space="preserve">. </w:t>
      </w:r>
      <w:proofErr w:type="gramEnd"/>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DD6B15">
        <w:rPr>
          <w:rStyle w:val="StyleUnderline"/>
          <w:highlight w:val="cyan"/>
        </w:rPr>
        <w:t xml:space="preserve">, States </w:t>
      </w:r>
      <w:r w:rsidRPr="00ED2EEB">
        <w:rPr>
          <w:rStyle w:val="StyleUnderline"/>
        </w:rPr>
        <w:t xml:space="preserve">have </w:t>
      </w:r>
      <w:r w:rsidRPr="00DD6B15">
        <w:rPr>
          <w:rStyle w:val="StyleUnderline"/>
          <w:highlight w:val="cyan"/>
        </w:rPr>
        <w:t xml:space="preserve">carved </w:t>
      </w:r>
      <w:r w:rsidRPr="00ED2EEB">
        <w:rPr>
          <w:rStyle w:val="StyleUnderline"/>
        </w:rPr>
        <w:t xml:space="preserve">out </w:t>
      </w:r>
      <w:r w:rsidRPr="00DD6B15">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w:t>
      </w:r>
      <w:proofErr w:type="gramStart"/>
      <w:r w:rsidRPr="0021742C">
        <w:rPr>
          <w:sz w:val="12"/>
        </w:rPr>
        <w:t xml:space="preserve">. </w:t>
      </w:r>
      <w:proofErr w:type="gramEnd"/>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when the United States first sent astronauts to the moon</w:t>
      </w:r>
      <w:proofErr w:type="gramStart"/>
      <w:r w:rsidRPr="0021742C">
        <w:rPr>
          <w:sz w:val="12"/>
        </w:rPr>
        <w:t xml:space="preserve">. </w:t>
      </w:r>
      <w:proofErr w:type="gramEnd"/>
      <w:r w:rsidRPr="0021742C">
        <w:rPr>
          <w:sz w:val="12"/>
        </w:rPr>
        <w:t xml:space="preserve">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some of which was eventually sold to private citizens</w:t>
      </w:r>
      <w:proofErr w:type="gramStart"/>
      <w:r w:rsidRPr="009E311E">
        <w:rPr>
          <w:sz w:val="12"/>
        </w:rPr>
        <w:t xml:space="preserve">. </w:t>
      </w:r>
      <w:proofErr w:type="gramEnd"/>
      <w:r w:rsidRPr="009E311E">
        <w:rPr>
          <w:sz w:val="12"/>
        </w:rPr>
        <w:t xml:space="preserve">55 These </w:t>
      </w:r>
      <w:r w:rsidRPr="009E311E">
        <w:rPr>
          <w:rStyle w:val="StyleUnderline"/>
        </w:rPr>
        <w:t>first instances of space resource appropriation did not draw much attention, but they presented a distinct shift marking the beginning of a new period in State practice</w:t>
      </w:r>
      <w:proofErr w:type="gramStart"/>
      <w:r w:rsidRPr="009E311E">
        <w:rPr>
          <w:sz w:val="12"/>
        </w:rPr>
        <w:t xml:space="preserve">. </w:t>
      </w:r>
      <w:proofErr w:type="gramEnd"/>
      <w:r w:rsidRPr="009E311E">
        <w:rPr>
          <w:sz w:val="12"/>
        </w:rPr>
        <w:t>Having previously been limited by their technological capabilities, States could now establish new practices with respect to celestial bodies</w:t>
      </w:r>
      <w:proofErr w:type="gramStart"/>
      <w:r w:rsidRPr="009E311E">
        <w:rPr>
          <w:sz w:val="12"/>
        </w:rPr>
        <w:t xml:space="preserve">. </w:t>
      </w:r>
      <w:proofErr w:type="gramEnd"/>
      <w:r w:rsidRPr="009E311E">
        <w:rPr>
          <w:sz w:val="12"/>
        </w:rPr>
        <w:t>This was the beginning of a pattern of appropriation that slowly unfolded over the next few decades and has since solidified into the general and consistent State practice necessary to establish the existence of customary international law</w:t>
      </w:r>
      <w:proofErr w:type="gramStart"/>
      <w:r w:rsidRPr="009E311E">
        <w:rPr>
          <w:sz w:val="12"/>
        </w:rPr>
        <w:t xml:space="preserve">. </w:t>
      </w:r>
      <w:proofErr w:type="gramEnd"/>
      <w:r w:rsidRPr="009E311E">
        <w:rPr>
          <w:sz w:val="12"/>
        </w:rPr>
        <w:t>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DD6B15">
        <w:rPr>
          <w:rStyle w:val="StyleUnderline"/>
          <w:highlight w:val="cyan"/>
        </w:rPr>
        <w:t xml:space="preserve">appropriation of extracted resources is a </w:t>
      </w:r>
      <w:r w:rsidRPr="00DD6B15">
        <w:rPr>
          <w:rStyle w:val="Emphasis"/>
          <w:highlight w:val="cyan"/>
        </w:rPr>
        <w:t>permissible exception</w:t>
      </w:r>
      <w:r w:rsidRPr="00DD6B15">
        <w:rPr>
          <w:rStyle w:val="StyleUnderline"/>
          <w:highlight w:val="cyan"/>
        </w:rPr>
        <w:t xml:space="preserve"> </w:t>
      </w:r>
      <w:r w:rsidRPr="00CD19C2">
        <w:rPr>
          <w:rStyle w:val="StyleUnderline"/>
        </w:rPr>
        <w:t xml:space="preserve">to the non-appropriation clause </w:t>
      </w:r>
      <w:r w:rsidRPr="008831E5">
        <w:rPr>
          <w:rStyle w:val="StyleUnderline"/>
        </w:rPr>
        <w:t>of 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ED2EEB">
        <w:rPr>
          <w:rStyle w:val="StyleUnderline"/>
          <w:highlight w:val="cyan"/>
        </w:rPr>
        <w:t xml:space="preserve">a statement laying out the </w:t>
      </w:r>
      <w:r w:rsidRPr="00ED2EEB">
        <w:rPr>
          <w:rStyle w:val="StyleUnderline"/>
        </w:rPr>
        <w:t xml:space="preserve">American </w:t>
      </w:r>
      <w:r w:rsidRPr="00ED2EEB">
        <w:rPr>
          <w:rStyle w:val="StyleUnderline"/>
          <w:highlight w:val="cyan"/>
        </w:rPr>
        <w:t>view that</w:t>
      </w:r>
      <w:r w:rsidRPr="00932A50">
        <w:rPr>
          <w:rStyle w:val="StyleUnderline"/>
        </w:rPr>
        <w:t xml:space="preserve"> </w:t>
      </w:r>
      <w:r w:rsidRPr="00DD6B15">
        <w:rPr>
          <w:rStyle w:val="StyleUnderline"/>
          <w:highlight w:val="cyan"/>
        </w:rPr>
        <w:t xml:space="preserve">the words “in place” imply </w:t>
      </w:r>
      <w:r w:rsidRPr="008831E5">
        <w:rPr>
          <w:rStyle w:val="StyleUnderline"/>
        </w:rPr>
        <w:t xml:space="preserve">that </w:t>
      </w:r>
      <w:r w:rsidRPr="00DD6B15">
        <w:rPr>
          <w:rStyle w:val="StyleUnderline"/>
          <w:highlight w:val="cyan"/>
        </w:rPr>
        <w:t>private property rights apply to extracted resources</w:t>
      </w:r>
      <w:r w:rsidRPr="0021742C">
        <w:rPr>
          <w:sz w:val="12"/>
          <w:highlight w:val="cyan"/>
        </w:rPr>
        <w:t>61</w:t>
      </w:r>
      <w:r w:rsidRPr="0021742C">
        <w:rPr>
          <w:sz w:val="12"/>
        </w:rPr>
        <w:t xml:space="preserve">—a comment </w:t>
      </w:r>
      <w:r w:rsidRPr="00932A50">
        <w:rPr>
          <w:rStyle w:val="StyleUnderline"/>
        </w:rPr>
        <w:t xml:space="preserve">that </w:t>
      </w:r>
      <w:r w:rsidRPr="00DD6B15">
        <w:rPr>
          <w:rStyle w:val="StyleUnderline"/>
          <w:highlight w:val="cyan"/>
        </w:rPr>
        <w:lastRenderedPageBreak/>
        <w:t xml:space="preserve">went </w:t>
      </w:r>
      <w:r w:rsidRPr="0021742C">
        <w:rPr>
          <w:rStyle w:val="Emphasis"/>
        </w:rPr>
        <w:t xml:space="preserve">completely </w:t>
      </w:r>
      <w:r w:rsidRPr="00DD6B15">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w:t>
      </w:r>
      <w:proofErr w:type="gramStart"/>
      <w:r w:rsidRPr="0021742C">
        <w:rPr>
          <w:sz w:val="12"/>
        </w:rPr>
        <w:t xml:space="preserve">. </w:t>
      </w:r>
      <w:proofErr w:type="gramEnd"/>
      <w:r w:rsidRPr="0021742C">
        <w:rPr>
          <w:sz w:val="12"/>
        </w:rPr>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DD6B15">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5</w:t>
      </w:r>
      <w:proofErr w:type="gramStart"/>
      <w:r w:rsidRPr="0021742C">
        <w:rPr>
          <w:sz w:val="12"/>
        </w:rPr>
        <w:t xml:space="preserve">. </w:t>
      </w:r>
      <w:proofErr w:type="gramEnd"/>
      <w:r w:rsidRPr="0021742C">
        <w:rPr>
          <w:sz w:val="12"/>
        </w:rPr>
        <w:t xml:space="preserve">As incorporated into Section 51 of the Code, this Act </w:t>
      </w:r>
      <w:r w:rsidRPr="0021742C">
        <w:rPr>
          <w:rStyle w:val="StyleUnderline"/>
          <w:highlight w:val="cyan"/>
        </w:rPr>
        <w:t>provides</w:t>
      </w:r>
      <w:r w:rsidRPr="00932A50">
        <w:rPr>
          <w:rStyle w:val="StyleUnderline"/>
        </w:rPr>
        <w:t xml:space="preserve">: </w:t>
      </w:r>
      <w:r w:rsidRPr="0021742C">
        <w:rPr>
          <w:rStyle w:val="StyleUnderline"/>
          <w:highlight w:val="cyan"/>
        </w:rPr>
        <w:t>A</w:t>
      </w:r>
      <w:r w:rsidRPr="00932A50">
        <w:rPr>
          <w:rStyle w:val="StyleUnderline"/>
        </w:rPr>
        <w:t xml:space="preserve"> United States </w:t>
      </w:r>
      <w:r w:rsidRPr="0021742C">
        <w:rPr>
          <w:rStyle w:val="StyleUnderline"/>
          <w:highlight w:val="cyan"/>
        </w:rPr>
        <w:t>citizen</w:t>
      </w:r>
      <w:r w:rsidRPr="00932A50">
        <w:rPr>
          <w:rStyle w:val="StyleUnderline"/>
        </w:rPr>
        <w:t xml:space="preserve"> </w:t>
      </w:r>
      <w:r w:rsidRPr="00DD6B15">
        <w:rPr>
          <w:rStyle w:val="StyleUnderline"/>
          <w:highlight w:val="cyan"/>
        </w:rPr>
        <w:t xml:space="preserve">engaged in </w:t>
      </w:r>
      <w:r w:rsidRPr="00CD19C2">
        <w:rPr>
          <w:rStyle w:val="StyleUnderline"/>
        </w:rPr>
        <w:t xml:space="preserve">commercial </w:t>
      </w:r>
      <w:r w:rsidRPr="00DD6B15">
        <w:rPr>
          <w:rStyle w:val="StyleUnderline"/>
          <w:highlight w:val="cyan"/>
        </w:rPr>
        <w:t xml:space="preserve">recovery of an asteroid resource </w:t>
      </w:r>
      <w:r w:rsidRPr="0021742C">
        <w:rPr>
          <w:rStyle w:val="StyleUnderline"/>
        </w:rPr>
        <w:t xml:space="preserve">or a space resource under this chapter </w:t>
      </w:r>
      <w:r w:rsidRPr="00DD6B15">
        <w:rPr>
          <w:rStyle w:val="StyleUnderline"/>
          <w:highlight w:val="cyan"/>
        </w:rPr>
        <w:t xml:space="preserve">shall be entitled to any </w:t>
      </w:r>
      <w:r w:rsidRPr="0021742C">
        <w:rPr>
          <w:rStyle w:val="StyleUnderline"/>
        </w:rPr>
        <w:t xml:space="preserve">asteroid resource or space resource </w:t>
      </w:r>
      <w:r w:rsidRPr="00DD6B15">
        <w:rPr>
          <w:rStyle w:val="StyleUnderline"/>
          <w:highlight w:val="cyan"/>
        </w:rPr>
        <w:t>obtained</w:t>
      </w:r>
      <w:r w:rsidRPr="0021742C">
        <w:rPr>
          <w:sz w:val="12"/>
        </w:rPr>
        <w:t>,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roofErr w:type="gramStart"/>
      <w:r w:rsidRPr="0021742C">
        <w:rPr>
          <w:sz w:val="12"/>
        </w:rPr>
        <w:t xml:space="preserve">. </w:t>
      </w:r>
      <w:proofErr w:type="gramEnd"/>
      <w:r w:rsidRPr="0021742C">
        <w:rPr>
          <w:sz w:val="12"/>
        </w:rPr>
        <w:t xml:space="preserve">Although the United States was the first country to officially reinterpret the non-appropriation principle, </w:t>
      </w:r>
      <w:r w:rsidRPr="00DD6B15">
        <w:rPr>
          <w:rStyle w:val="StyleUnderline"/>
          <w:highlight w:val="cyan"/>
        </w:rPr>
        <w:t xml:space="preserve">other countries </w:t>
      </w:r>
      <w:r w:rsidRPr="00CD19C2">
        <w:rPr>
          <w:rStyle w:val="StyleUnderline"/>
        </w:rPr>
        <w:t xml:space="preserve">are </w:t>
      </w:r>
      <w:r w:rsidRPr="00DD6B15">
        <w:rPr>
          <w:rStyle w:val="Emphasis"/>
          <w:highlight w:val="cyan"/>
        </w:rPr>
        <w:t>following suit</w:t>
      </w:r>
      <w:proofErr w:type="gramStart"/>
      <w:r w:rsidRPr="0021742C">
        <w:rPr>
          <w:sz w:val="12"/>
        </w:rPr>
        <w:t xml:space="preserve">. </w:t>
      </w:r>
      <w:proofErr w:type="gramEnd"/>
      <w:r w:rsidRPr="0021742C">
        <w:rPr>
          <w:sz w:val="12"/>
        </w:rPr>
        <w:t xml:space="preserve">On July 20, 2017, </w:t>
      </w:r>
      <w:r w:rsidRPr="00DD6B15">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DD6B15">
        <w:rPr>
          <w:rStyle w:val="Emphasis"/>
          <w:highlight w:val="cyan"/>
        </w:rPr>
        <w:t>UAE</w:t>
      </w:r>
      <w:r w:rsidRPr="00DD6B15">
        <w:rPr>
          <w:rStyle w:val="StyleUnderline"/>
          <w:highlight w:val="cyan"/>
        </w:rPr>
        <w:t xml:space="preserve"> is </w:t>
      </w:r>
      <w:r w:rsidRPr="0021742C">
        <w:rPr>
          <w:rStyle w:val="StyleUnderline"/>
        </w:rPr>
        <w:t xml:space="preserve">currently </w:t>
      </w:r>
      <w:r w:rsidRPr="00CD19C2">
        <w:rPr>
          <w:rStyle w:val="StyleUnderline"/>
        </w:rPr>
        <w:t>in the process of</w:t>
      </w:r>
      <w:r w:rsidRPr="00DD6B15">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DD6B15">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DD6B15">
        <w:rPr>
          <w:rStyle w:val="StyleUnderline"/>
          <w:highlight w:val="cyan"/>
        </w:rPr>
        <w:t xml:space="preserve">international </w:t>
      </w:r>
      <w:r w:rsidRPr="000E3A33">
        <w:rPr>
          <w:rStyle w:val="StyleUnderline"/>
          <w:highlight w:val="cyan"/>
        </w:rPr>
        <w:t>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proofErr w:type="gramStart"/>
      <w:r w:rsidRPr="009E311E">
        <w:rPr>
          <w:rStyle w:val="StyleUnderline"/>
        </w:rPr>
        <w:t>.</w:t>
      </w:r>
      <w:r w:rsidRPr="009E311E">
        <w:rPr>
          <w:sz w:val="12"/>
        </w:rPr>
        <w:t xml:space="preserve"> </w:t>
      </w:r>
      <w:proofErr w:type="gramEnd"/>
      <w:r w:rsidRPr="009E311E">
        <w:rPr>
          <w:sz w:val="12"/>
        </w:rPr>
        <w:t xml:space="preserve">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DD6B15">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DD6B15">
        <w:rPr>
          <w:rStyle w:val="StyleUnderline"/>
          <w:highlight w:val="cyan"/>
        </w:rPr>
        <w:t xml:space="preserve">Treaty does not </w:t>
      </w:r>
      <w:r w:rsidRPr="0021742C">
        <w:rPr>
          <w:rStyle w:val="StyleUnderline"/>
        </w:rPr>
        <w:t xml:space="preserve">explicitly </w:t>
      </w:r>
      <w:r w:rsidRPr="00DD6B15">
        <w:rPr>
          <w:rStyle w:val="StyleUnderline"/>
          <w:highlight w:val="cyan"/>
        </w:rPr>
        <w:t xml:space="preserve">prohibit appropriating resources from </w:t>
      </w:r>
      <w:r w:rsidRPr="00CD19C2">
        <w:rPr>
          <w:rStyle w:val="StyleUnderline"/>
        </w:rPr>
        <w:t xml:space="preserve">outer </w:t>
      </w:r>
      <w:r w:rsidRPr="0021742C">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DD6B15">
        <w:rPr>
          <w:rStyle w:val="StyleUnderline"/>
          <w:highlight w:val="cyan"/>
        </w:rPr>
        <w:t xml:space="preserve">right to use </w:t>
      </w:r>
      <w:r w:rsidRPr="009E311E">
        <w:rPr>
          <w:rStyle w:val="StyleUnderline"/>
        </w:rPr>
        <w:t xml:space="preserve">extraterrestrial </w:t>
      </w:r>
      <w:r w:rsidRPr="00DD6B15">
        <w:rPr>
          <w:rStyle w:val="StyleUnderline"/>
          <w:highlight w:val="cyan"/>
        </w:rPr>
        <w:t xml:space="preserve">resources is distinct from </w:t>
      </w:r>
      <w:r w:rsidRPr="00CD19C2">
        <w:rPr>
          <w:rStyle w:val="StyleUnderline"/>
        </w:rPr>
        <w:t xml:space="preserve">ownership of </w:t>
      </w:r>
      <w:r w:rsidRPr="00DD6B15">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w:t>
      </w:r>
      <w:proofErr w:type="gramStart"/>
      <w:r w:rsidRPr="0021742C">
        <w:rPr>
          <w:sz w:val="12"/>
        </w:rPr>
        <w:t xml:space="preserve">. </w:t>
      </w:r>
      <w:proofErr w:type="gramEnd"/>
      <w:r w:rsidRPr="0021742C">
        <w:rPr>
          <w:sz w:val="12"/>
        </w:rPr>
        <w:t xml:space="preserve">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proofErr w:type="gramStart"/>
      <w:r w:rsidRPr="0021742C">
        <w:rPr>
          <w:sz w:val="12"/>
        </w:rPr>
        <w:t xml:space="preserve">. </w:t>
      </w:r>
      <w:proofErr w:type="gramEnd"/>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223A46E1" w14:textId="77777777" w:rsidR="00535A62" w:rsidRDefault="00535A62" w:rsidP="00535A62">
      <w:pPr>
        <w:pStyle w:val="Heading4"/>
      </w:pPr>
      <w:r>
        <w:lastRenderedPageBreak/>
        <w:t xml:space="preserve">Violation---they defend banning the appropriation of outer space for mining activities only, which is not exclusive control.  </w:t>
      </w:r>
    </w:p>
    <w:p w14:paraId="30BDFB75" w14:textId="77777777" w:rsidR="00535A62" w:rsidRPr="00B36F1B" w:rsidRDefault="00535A62" w:rsidP="00535A62"/>
    <w:p w14:paraId="0364898E" w14:textId="77777777" w:rsidR="00535A62" w:rsidRDefault="00535A62" w:rsidP="00535A62">
      <w:pPr>
        <w:pStyle w:val="Heading4"/>
      </w:pPr>
      <w:r>
        <w:t>Standards---</w:t>
      </w:r>
    </w:p>
    <w:p w14:paraId="42FDBC17" w14:textId="77777777" w:rsidR="00535A62" w:rsidRPr="00B36F1B" w:rsidRDefault="00535A62" w:rsidP="00535A62"/>
    <w:p w14:paraId="1B259E57" w14:textId="77777777" w:rsidR="00535A62" w:rsidRDefault="00535A62" w:rsidP="00535A62">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w:t>
      </w:r>
      <w:proofErr w:type="gramStart"/>
      <w:r>
        <w:t xml:space="preserve">etc. </w:t>
      </w:r>
      <w:proofErr w:type="gramEnd"/>
      <w:r>
        <w:t xml:space="preserve">This explodes neg prep burdens since </w:t>
      </w:r>
      <w:proofErr w:type="spellStart"/>
      <w:r>
        <w:t>affs</w:t>
      </w:r>
      <w:proofErr w:type="spellEnd"/>
      <w:r>
        <w:t xml:space="preserve"> are pushed to the fringes of the topic where no neg lit exists</w:t>
      </w:r>
    </w:p>
    <w:p w14:paraId="0D383D3C" w14:textId="77777777" w:rsidR="00535A62" w:rsidRPr="00955AA4" w:rsidRDefault="00535A62" w:rsidP="00535A62"/>
    <w:p w14:paraId="4191E12B" w14:textId="77777777" w:rsidR="00535A62" w:rsidRDefault="00535A62" w:rsidP="00535A62">
      <w:pPr>
        <w:pStyle w:val="Heading4"/>
      </w:pPr>
      <w:r>
        <w:t>2] Ground—they shift the controversy from sovereign domination to minute activity</w:t>
      </w:r>
      <w:proofErr w:type="gramStart"/>
      <w:r>
        <w:t xml:space="preserve">. </w:t>
      </w:r>
      <w:proofErr w:type="gramEnd"/>
      <w:r>
        <w:t>The topic literature is grounded in a debate over sovereign control over space, which means core neg generics are space ownership bad, space democracy bad, not temporary resource extraction or expeditions</w:t>
      </w:r>
      <w:proofErr w:type="gramStart"/>
      <w:r>
        <w:t xml:space="preserve">. </w:t>
      </w:r>
      <w:proofErr w:type="gramEnd"/>
      <w:r>
        <w:t xml:space="preserve">Their </w:t>
      </w:r>
      <w:proofErr w:type="spellStart"/>
      <w:r>
        <w:t>interp</w:t>
      </w:r>
      <w:proofErr w:type="spellEnd"/>
      <w:r>
        <w:t xml:space="preserve"> minimizes link uniqueness because our impacts will never be overcome the advantage.</w:t>
      </w:r>
    </w:p>
    <w:p w14:paraId="1477F535" w14:textId="77777777" w:rsidR="00535A62" w:rsidRDefault="00535A62" w:rsidP="00535A62"/>
    <w:p w14:paraId="5906A9C6" w14:textId="77777777" w:rsidR="00535A62" w:rsidRDefault="00535A62" w:rsidP="00535A62">
      <w:pPr>
        <w:pStyle w:val="Heading4"/>
        <w:rPr>
          <w:rFonts w:cs="Calibri"/>
        </w:rPr>
      </w:pPr>
      <w:r w:rsidRPr="00772C2C">
        <w:rPr>
          <w:rFonts w:cs="Calibri"/>
        </w:rPr>
        <w:t xml:space="preserve">Fairness and education are voters – debate’s a game that needs rules to evaluate it and education gives us portable skills </w:t>
      </w:r>
      <w:r>
        <w:rPr>
          <w:rFonts w:cs="Calibri"/>
        </w:rPr>
        <w:t>like research, its why schools fund debate</w:t>
      </w:r>
    </w:p>
    <w:p w14:paraId="6FAC019F" w14:textId="77777777" w:rsidR="00535A62" w:rsidRDefault="00535A62" w:rsidP="00535A62"/>
    <w:p w14:paraId="34C711CB" w14:textId="77777777" w:rsidR="00535A62" w:rsidRDefault="00535A62" w:rsidP="00535A62">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p>
    <w:p w14:paraId="54027B47" w14:textId="77777777" w:rsidR="00535A62" w:rsidRPr="00955AA4" w:rsidRDefault="00535A62" w:rsidP="00535A62"/>
    <w:p w14:paraId="7E402729" w14:textId="5C1A5C0E" w:rsidR="00535A62" w:rsidRDefault="00535A62" w:rsidP="00535A62">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w:t>
      </w:r>
      <w:proofErr w:type="gramStart"/>
      <w:r>
        <w:rPr>
          <w:rFonts w:cs="Calibri"/>
        </w:rPr>
        <w:t xml:space="preserve">. </w:t>
      </w:r>
      <w:proofErr w:type="gramEnd"/>
      <w:r>
        <w:rPr>
          <w:rFonts w:cs="Calibri"/>
        </w:rPr>
        <w:t xml:space="preserve">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151999E4" w14:textId="77777777" w:rsidR="00535A62" w:rsidRPr="00B72115" w:rsidRDefault="00535A62" w:rsidP="00535A62">
      <w:pPr>
        <w:pStyle w:val="Heading3"/>
      </w:pPr>
      <w:r w:rsidRPr="00B72115">
        <w:lastRenderedPageBreak/>
        <w:t>1NC – DA</w:t>
      </w:r>
    </w:p>
    <w:p w14:paraId="12316D50" w14:textId="77777777" w:rsidR="00535A62" w:rsidRPr="00B72115" w:rsidRDefault="00535A62" w:rsidP="00535A62">
      <w:pPr>
        <w:pStyle w:val="Heading4"/>
      </w:pPr>
      <w:r>
        <w:t>Deal now</w:t>
      </w:r>
      <w:r w:rsidRPr="00B72115">
        <w:t xml:space="preserve"> – US and French coordination and they prevent Russian interference.</w:t>
      </w:r>
    </w:p>
    <w:p w14:paraId="0D3B535B" w14:textId="77777777" w:rsidR="00535A62" w:rsidRPr="00B72115" w:rsidRDefault="00535A62" w:rsidP="00535A62">
      <w:r w:rsidRPr="00B72115">
        <w:rPr>
          <w:rStyle w:val="Style13ptBold"/>
        </w:rPr>
        <w:t>RFE 3-8</w:t>
      </w:r>
      <w:r w:rsidRPr="00B72115">
        <w:t xml:space="preserve"> </w:t>
      </w:r>
      <w:proofErr w:type="spellStart"/>
      <w:r w:rsidRPr="00B72115">
        <w:t>RadioFreeEurope</w:t>
      </w:r>
      <w:proofErr w:type="spellEnd"/>
      <w:r w:rsidRPr="00B72115">
        <w:t>/</w:t>
      </w:r>
      <w:proofErr w:type="spellStart"/>
      <w:r w:rsidRPr="00B72115">
        <w:t>RadioLiberty</w:t>
      </w:r>
      <w:proofErr w:type="spellEnd"/>
      <w:proofErr w:type="gramStart"/>
      <w:r w:rsidRPr="00B72115">
        <w:t xml:space="preserve">. </w:t>
      </w:r>
      <w:proofErr w:type="gramEnd"/>
      <w:r w:rsidRPr="00B72115">
        <w:rPr>
          <w:shd w:val="clear" w:color="auto" w:fill="FFFFFF"/>
        </w:rPr>
        <w:t>RFE/RL journalists report the news in 27 languages in 23 countries where a free press is banned by the government or not fully established</w:t>
      </w:r>
      <w:proofErr w:type="gramStart"/>
      <w:r w:rsidRPr="00B72115">
        <w:rPr>
          <w:shd w:val="clear" w:color="auto" w:fill="FFFFFF"/>
        </w:rPr>
        <w:t xml:space="preserve">. </w:t>
      </w:r>
      <w:proofErr w:type="gramEnd"/>
      <w:r w:rsidRPr="00B72115">
        <w:rPr>
          <w:shd w:val="clear" w:color="auto" w:fill="FFFFFF"/>
        </w:rPr>
        <w:t>They provide what many people cannot get locally: uncensored news, responsible discussion, and open debate</w:t>
      </w:r>
      <w:proofErr w:type="gramStart"/>
      <w:r w:rsidRPr="00B72115">
        <w:rPr>
          <w:shd w:val="clear" w:color="auto" w:fill="FFFFFF"/>
        </w:rPr>
        <w:t>.</w:t>
      </w:r>
      <w:r w:rsidRPr="00B72115">
        <w:t xml:space="preserve"> </w:t>
      </w:r>
      <w:proofErr w:type="gramEnd"/>
      <w:r w:rsidRPr="00B72115">
        <w:t>March 8, 2022</w:t>
      </w:r>
      <w:proofErr w:type="gramStart"/>
      <w:r w:rsidRPr="00B72115">
        <w:t xml:space="preserve">. </w:t>
      </w:r>
      <w:proofErr w:type="gramEnd"/>
      <w:r w:rsidRPr="00B72115">
        <w:t xml:space="preserve">“U.S., France Agree To Continue 'Close Coordination' On Reviving Iran Nuclear Deal” </w:t>
      </w:r>
      <w:hyperlink r:id="rId6" w:history="1">
        <w:r w:rsidRPr="00B72115">
          <w:rPr>
            <w:rStyle w:val="Hyperlink"/>
          </w:rPr>
          <w:t>https://www.rferl.org/a/iran-satellite-launch-military-nuclear-deal/31742560.html Accessed 3-9 //</w:t>
        </w:r>
      </w:hyperlink>
      <w:r w:rsidRPr="00B72115">
        <w:t xml:space="preserve"> gord0</w:t>
      </w:r>
    </w:p>
    <w:p w14:paraId="37F993DD" w14:textId="77777777" w:rsidR="00535A62" w:rsidRPr="00B72115" w:rsidRDefault="00535A62" w:rsidP="00535A62">
      <w:pPr>
        <w:rPr>
          <w:u w:val="single"/>
        </w:rPr>
      </w:pPr>
      <w:r w:rsidRPr="00B72115">
        <w:rPr>
          <w:highlight w:val="cyan"/>
          <w:u w:val="single"/>
        </w:rPr>
        <w:t>The U</w:t>
      </w:r>
      <w:r w:rsidRPr="00B72115">
        <w:rPr>
          <w:u w:val="single"/>
        </w:rPr>
        <w:t xml:space="preserve">nited </w:t>
      </w:r>
      <w:r w:rsidRPr="00B72115">
        <w:rPr>
          <w:highlight w:val="cyan"/>
          <w:u w:val="single"/>
        </w:rPr>
        <w:t>S</w:t>
      </w:r>
      <w:r w:rsidRPr="00B72115">
        <w:rPr>
          <w:u w:val="single"/>
        </w:rPr>
        <w:t xml:space="preserve">tates </w:t>
      </w:r>
      <w:r w:rsidRPr="00B72115">
        <w:rPr>
          <w:highlight w:val="cyan"/>
          <w:u w:val="single"/>
        </w:rPr>
        <w:t>and France</w:t>
      </w:r>
      <w:r w:rsidRPr="00B72115">
        <w:rPr>
          <w:u w:val="single"/>
        </w:rPr>
        <w:t xml:space="preserve"> have </w:t>
      </w:r>
      <w:r w:rsidRPr="00B72115">
        <w:rPr>
          <w:highlight w:val="cyan"/>
          <w:u w:val="single"/>
        </w:rPr>
        <w:t>agreed to continue</w:t>
      </w:r>
      <w:r w:rsidRPr="00B72115">
        <w:rPr>
          <w:u w:val="single"/>
        </w:rPr>
        <w:t xml:space="preserve"> their </w:t>
      </w:r>
      <w:r w:rsidRPr="00B72115">
        <w:rPr>
          <w:highlight w:val="cyan"/>
          <w:u w:val="single"/>
        </w:rPr>
        <w:t>close coordination</w:t>
      </w:r>
      <w:r w:rsidRPr="00B72115">
        <w:rPr>
          <w:u w:val="single"/>
        </w:rPr>
        <w:t xml:space="preserve"> as talks </w:t>
      </w:r>
      <w:r w:rsidRPr="00B72115">
        <w:rPr>
          <w:highlight w:val="cyan"/>
          <w:u w:val="single"/>
        </w:rPr>
        <w:t>on reviving</w:t>
      </w:r>
      <w:r w:rsidRPr="00B72115">
        <w:rPr>
          <w:u w:val="single"/>
        </w:rPr>
        <w:t xml:space="preserve"> a 2015 </w:t>
      </w:r>
      <w:r w:rsidRPr="00B72115">
        <w:rPr>
          <w:highlight w:val="cyan"/>
          <w:u w:val="single"/>
        </w:rPr>
        <w:t>nuclear deal between Tehran and major powers</w:t>
      </w:r>
      <w:r w:rsidRPr="00B72115">
        <w:rPr>
          <w:u w:val="single"/>
        </w:rPr>
        <w:t xml:space="preserve"> reached a critical point.</w:t>
      </w:r>
    </w:p>
    <w:p w14:paraId="7CAA5BE6" w14:textId="77777777" w:rsidR="00535A62" w:rsidRPr="00B72115" w:rsidRDefault="00535A62" w:rsidP="00535A62">
      <w:pPr>
        <w:rPr>
          <w:u w:val="single"/>
        </w:rPr>
      </w:pPr>
      <w:r w:rsidRPr="00B72115">
        <w:t xml:space="preserve">The U.S. State Department issued the statement after Secretary of State Antony </w:t>
      </w:r>
      <w:r w:rsidRPr="00B72115">
        <w:rPr>
          <w:highlight w:val="cyan"/>
          <w:u w:val="single"/>
        </w:rPr>
        <w:t>Blinken met with</w:t>
      </w:r>
      <w:r w:rsidRPr="00B72115">
        <w:rPr>
          <w:u w:val="single"/>
        </w:rPr>
        <w:t xml:space="preserve"> French President Emmanuel </w:t>
      </w:r>
      <w:r w:rsidRPr="00B72115">
        <w:rPr>
          <w:highlight w:val="cyan"/>
          <w:u w:val="single"/>
        </w:rPr>
        <w:t>Macron</w:t>
      </w:r>
      <w:r w:rsidRPr="00B72115">
        <w:rPr>
          <w:u w:val="single"/>
        </w:rPr>
        <w:t xml:space="preserve"> in Paris </w:t>
      </w:r>
      <w:r w:rsidRPr="00B72115">
        <w:rPr>
          <w:highlight w:val="cyan"/>
          <w:u w:val="single"/>
        </w:rPr>
        <w:t>on March 8 to discuss the</w:t>
      </w:r>
      <w:r w:rsidRPr="00B72115">
        <w:rPr>
          <w:u w:val="single"/>
        </w:rPr>
        <w:t xml:space="preserve"> Iran nuclear </w:t>
      </w:r>
      <w:r w:rsidRPr="00B72115">
        <w:rPr>
          <w:highlight w:val="cyan"/>
          <w:u w:val="single"/>
        </w:rPr>
        <w:t>deal</w:t>
      </w:r>
      <w:r w:rsidRPr="00B72115">
        <w:rPr>
          <w:u w:val="single"/>
        </w:rPr>
        <w:t>.</w:t>
      </w:r>
    </w:p>
    <w:p w14:paraId="2E9485DC" w14:textId="77777777" w:rsidR="00535A62" w:rsidRPr="00B72115" w:rsidRDefault="00535A62" w:rsidP="00535A62">
      <w:r w:rsidRPr="00B72115">
        <w:t xml:space="preserve">Earlier, the </w:t>
      </w:r>
      <w:r w:rsidRPr="00B72115">
        <w:rPr>
          <w:highlight w:val="cyan"/>
          <w:u w:val="single"/>
        </w:rPr>
        <w:t>European parties</w:t>
      </w:r>
      <w:r w:rsidRPr="00B72115">
        <w:rPr>
          <w:u w:val="single"/>
        </w:rPr>
        <w:t xml:space="preserve"> negotiating to revive the deal </w:t>
      </w:r>
      <w:r w:rsidRPr="00B72115">
        <w:rPr>
          <w:highlight w:val="cyan"/>
          <w:u w:val="single"/>
        </w:rPr>
        <w:t>warned Russia not to add conditions that would complicate reaching an accord</w:t>
      </w:r>
      <w:r w:rsidRPr="00B72115">
        <w:rPr>
          <w:u w:val="single"/>
        </w:rPr>
        <w:t>,</w:t>
      </w:r>
      <w:r w:rsidRPr="00B72115">
        <w:t xml:space="preserve"> they said in a joint statement to the UN nuclear watchdog's 35-country board of governors.</w:t>
      </w:r>
    </w:p>
    <w:p w14:paraId="12E013C7" w14:textId="77777777" w:rsidR="00535A62" w:rsidRPr="00B72115" w:rsidRDefault="00535A62" w:rsidP="00535A62">
      <w:pPr>
        <w:rPr>
          <w:sz w:val="16"/>
          <w:szCs w:val="16"/>
        </w:rPr>
      </w:pPr>
      <w:r w:rsidRPr="00B72115">
        <w:rPr>
          <w:sz w:val="16"/>
          <w:szCs w:val="16"/>
        </w:rPr>
        <w:t>"The window of opportunity is closing</w:t>
      </w:r>
      <w:proofErr w:type="gramStart"/>
      <w:r w:rsidRPr="00B72115">
        <w:rPr>
          <w:sz w:val="16"/>
          <w:szCs w:val="16"/>
        </w:rPr>
        <w:t xml:space="preserve">. </w:t>
      </w:r>
      <w:proofErr w:type="gramEnd"/>
      <w:r w:rsidRPr="00B72115">
        <w:rPr>
          <w:sz w:val="16"/>
          <w:szCs w:val="16"/>
        </w:rPr>
        <w:t>We call on all sides to make the decisions necessary to close this deal now, and on Russia not to add extraneous conditions to its conclusion," Britain, France and Germany said after Russia announced extra demands that stalled negotiations.</w:t>
      </w:r>
    </w:p>
    <w:p w14:paraId="39637E61" w14:textId="77777777" w:rsidR="00535A62" w:rsidRPr="00B72115" w:rsidRDefault="00535A62" w:rsidP="00535A62">
      <w:pPr>
        <w:rPr>
          <w:u w:val="single"/>
        </w:rPr>
      </w:pPr>
      <w:r w:rsidRPr="00B72115">
        <w:rPr>
          <w:sz w:val="16"/>
          <w:szCs w:val="16"/>
          <w:u w:val="single"/>
        </w:rPr>
        <w:t>The diplomatic activity comes after Iran announced earlier it had successfully launched its second military satellite.</w:t>
      </w:r>
      <w:r w:rsidRPr="00B72115">
        <w:rPr>
          <w:sz w:val="16"/>
          <w:szCs w:val="16"/>
        </w:rPr>
        <w:br/>
      </w:r>
      <w:r w:rsidRPr="00B72115">
        <w:rPr>
          <w:sz w:val="16"/>
          <w:szCs w:val="16"/>
        </w:rPr>
        <w:br/>
        <w:t xml:space="preserve">"Iran's second military satellite -- named Noor-2 -- has been launched into space by the </w:t>
      </w:r>
      <w:proofErr w:type="spellStart"/>
      <w:r w:rsidRPr="00B72115">
        <w:rPr>
          <w:sz w:val="16"/>
          <w:szCs w:val="16"/>
        </w:rPr>
        <w:t>Qassed</w:t>
      </w:r>
      <w:proofErr w:type="spellEnd"/>
      <w:r w:rsidRPr="00B72115">
        <w:rPr>
          <w:sz w:val="16"/>
          <w:szCs w:val="16"/>
        </w:rPr>
        <w:t xml:space="preserve"> rocket of the aerospace wing of the Revolutionary Guards and successfully </w:t>
      </w:r>
      <w:r w:rsidRPr="00B72115">
        <w:rPr>
          <w:sz w:val="16"/>
          <w:szCs w:val="16"/>
          <w:u w:val="single"/>
        </w:rPr>
        <w:t>placed in orbit 500 kilometers above the Earth</w:t>
      </w:r>
      <w:r w:rsidRPr="00B72115">
        <w:rPr>
          <w:sz w:val="16"/>
          <w:szCs w:val="16"/>
        </w:rPr>
        <w:t>," the official IRNA news agency </w:t>
      </w:r>
      <w:hyperlink r:id="rId7" w:tgtFrame="_blank" w:history="1">
        <w:r w:rsidRPr="00B72115">
          <w:rPr>
            <w:sz w:val="16"/>
            <w:szCs w:val="16"/>
          </w:rPr>
          <w:t>reported</w:t>
        </w:r>
      </w:hyperlink>
      <w:r w:rsidRPr="00B72115">
        <w:rPr>
          <w:sz w:val="16"/>
          <w:szCs w:val="16"/>
        </w:rPr>
        <w:t> on March 8.</w:t>
      </w:r>
      <w:r w:rsidRPr="00B72115">
        <w:rPr>
          <w:sz w:val="16"/>
          <w:szCs w:val="16"/>
        </w:rPr>
        <w:br/>
      </w:r>
      <w:r w:rsidRPr="00B72115">
        <w:br/>
      </w:r>
      <w:r w:rsidRPr="00B72115">
        <w:rPr>
          <w:highlight w:val="cyan"/>
          <w:u w:val="single"/>
        </w:rPr>
        <w:t>Iran's military</w:t>
      </w:r>
      <w:r w:rsidRPr="00B72115">
        <w:rPr>
          <w:u w:val="single"/>
        </w:rPr>
        <w:t xml:space="preserve"> has </w:t>
      </w:r>
      <w:r w:rsidRPr="00B72115">
        <w:rPr>
          <w:highlight w:val="cyan"/>
          <w:u w:val="single"/>
        </w:rPr>
        <w:t>struggled to get effective military reconnaissance craft into orbit</w:t>
      </w:r>
      <w:r w:rsidRPr="00B72115">
        <w:rPr>
          <w:u w:val="single"/>
        </w:rPr>
        <w:t xml:space="preserve">, though it </w:t>
      </w:r>
      <w:r w:rsidRPr="00B72115">
        <w:rPr>
          <w:highlight w:val="cyan"/>
          <w:u w:val="single"/>
        </w:rPr>
        <w:t>took a major step</w:t>
      </w:r>
      <w:r w:rsidRPr="00B72115">
        <w:rPr>
          <w:u w:val="single"/>
        </w:rPr>
        <w:t xml:space="preserve"> toward strengthening its capabilities when it successfully put a Noor-1 satellite into orbit </w:t>
      </w:r>
      <w:r w:rsidRPr="00B72115">
        <w:rPr>
          <w:highlight w:val="cyan"/>
          <w:u w:val="single"/>
        </w:rPr>
        <w:t>in 2020.</w:t>
      </w:r>
    </w:p>
    <w:p w14:paraId="38F414D9" w14:textId="77777777" w:rsidR="00535A62" w:rsidRPr="00B72115" w:rsidRDefault="00535A62" w:rsidP="00535A62">
      <w:r w:rsidRPr="00B72115">
        <w:rPr>
          <w:sz w:val="16"/>
          <w:szCs w:val="16"/>
          <w:u w:val="single"/>
        </w:rPr>
        <w:t>The United States has alleged Iran’s satellite launches defy a UN Security Council resolution and has called on Tehran to abstain from activity related to ballistic missiles capable of delivering nuclear weapons.</w:t>
      </w:r>
      <w:r w:rsidRPr="00B72115">
        <w:rPr>
          <w:sz w:val="16"/>
          <w:szCs w:val="16"/>
          <w:u w:val="single"/>
        </w:rPr>
        <w:br/>
      </w:r>
      <w:r w:rsidRPr="00B72115">
        <w:rPr>
          <w:sz w:val="16"/>
          <w:szCs w:val="16"/>
        </w:rPr>
        <w:br/>
        <w:t>Some Middle Eastern and Western officials have expressed concern that Tehran could share imagery from the satellites with pro-Iran militia groups around the region.</w:t>
      </w:r>
      <w:r w:rsidRPr="00B72115">
        <w:rPr>
          <w:sz w:val="16"/>
          <w:szCs w:val="16"/>
        </w:rPr>
        <w:br/>
      </w:r>
      <w:r w:rsidRPr="00B72115">
        <w:rPr>
          <w:sz w:val="16"/>
          <w:szCs w:val="16"/>
        </w:rPr>
        <w:br/>
        <w:t>Talks to restore the 2015 deal that the United States withdrew from in 2018 have been ongoing in Vienna since April, mediated by France, Germany, the United Kingdom, Russia, and China.</w:t>
      </w:r>
      <w:r w:rsidRPr="00B72115">
        <w:br/>
      </w:r>
      <w:r w:rsidRPr="00B72115">
        <w:br/>
      </w:r>
      <w:r w:rsidRPr="00B72115">
        <w:rPr>
          <w:highlight w:val="cyan"/>
          <w:u w:val="single"/>
        </w:rPr>
        <w:t xml:space="preserve">Negotiators on all sides </w:t>
      </w:r>
      <w:r w:rsidRPr="00B72115">
        <w:rPr>
          <w:u w:val="single"/>
        </w:rPr>
        <w:t xml:space="preserve">have </w:t>
      </w:r>
      <w:r w:rsidRPr="00B72115">
        <w:rPr>
          <w:highlight w:val="cyan"/>
          <w:u w:val="single"/>
        </w:rPr>
        <w:t>signaled that a</w:t>
      </w:r>
      <w:r w:rsidRPr="00B72115">
        <w:rPr>
          <w:u w:val="single"/>
        </w:rPr>
        <w:t xml:space="preserve"> potential </w:t>
      </w:r>
      <w:r w:rsidRPr="00B72115">
        <w:rPr>
          <w:highlight w:val="cyan"/>
          <w:u w:val="single"/>
        </w:rPr>
        <w:t>deal is close as the</w:t>
      </w:r>
      <w:r w:rsidRPr="00B72115">
        <w:rPr>
          <w:u w:val="single"/>
        </w:rPr>
        <w:t xml:space="preserve"> head of the </w:t>
      </w:r>
      <w:r w:rsidRPr="00B72115">
        <w:rPr>
          <w:highlight w:val="cyan"/>
          <w:u w:val="single"/>
        </w:rPr>
        <w:t>UN</w:t>
      </w:r>
      <w:r w:rsidRPr="00B72115">
        <w:rPr>
          <w:u w:val="single"/>
        </w:rPr>
        <w:t xml:space="preserve"> nuclear watchdog </w:t>
      </w:r>
      <w:r w:rsidRPr="00B72115">
        <w:rPr>
          <w:highlight w:val="cyan"/>
          <w:u w:val="single"/>
        </w:rPr>
        <w:t>agreed to a timetable for Iran</w:t>
      </w:r>
      <w:r w:rsidRPr="00B72115">
        <w:rPr>
          <w:u w:val="single"/>
        </w:rPr>
        <w:t xml:space="preserve"> to answer the watchdog's long-standing questions about Tehran's program.</w:t>
      </w:r>
    </w:p>
    <w:p w14:paraId="06D098DC" w14:textId="77777777" w:rsidR="00535A62" w:rsidRPr="00B72115" w:rsidRDefault="00535A62" w:rsidP="00535A62">
      <w:pPr>
        <w:pStyle w:val="Heading4"/>
        <w:rPr>
          <w:rFonts w:cs="Calibri"/>
        </w:rPr>
      </w:pPr>
      <w:r w:rsidRPr="00B72115">
        <w:rPr>
          <w:rFonts w:cs="Calibri"/>
        </w:rPr>
        <w:t xml:space="preserve">Space diplomacy </w:t>
      </w:r>
      <w:r w:rsidRPr="00656E24">
        <w:rPr>
          <w:rFonts w:cs="Calibri"/>
        </w:rPr>
        <w:t>trades off</w:t>
      </w:r>
      <w:r>
        <w:rPr>
          <w:rFonts w:cs="Calibri"/>
        </w:rPr>
        <w:t xml:space="preserve"> </w:t>
      </w:r>
      <w:r w:rsidRPr="00B72115">
        <w:rPr>
          <w:rFonts w:cs="Calibri"/>
        </w:rPr>
        <w:t xml:space="preserve">– </w:t>
      </w:r>
      <w:r w:rsidRPr="00656E24">
        <w:rPr>
          <w:rFonts w:cs="Calibri"/>
        </w:rPr>
        <w:t>finite</w:t>
      </w:r>
      <w:r w:rsidRPr="00B72115">
        <w:rPr>
          <w:rFonts w:cs="Calibri"/>
        </w:rPr>
        <w:t xml:space="preserve"> manpower, money, and political will</w:t>
      </w:r>
      <w:r>
        <w:rPr>
          <w:rFonts w:cs="Calibri"/>
        </w:rPr>
        <w:t>.</w:t>
      </w:r>
    </w:p>
    <w:p w14:paraId="0B84E31A" w14:textId="77777777" w:rsidR="00535A62" w:rsidRPr="00B72115" w:rsidRDefault="00535A62" w:rsidP="00535A62">
      <w:pPr>
        <w:rPr>
          <w:szCs w:val="16"/>
        </w:rPr>
      </w:pPr>
      <w:r w:rsidRPr="00B72115">
        <w:rPr>
          <w:rStyle w:val="Style13ptBold"/>
        </w:rPr>
        <w:t xml:space="preserve">Johnson-Freeze 16 </w:t>
      </w:r>
      <w:r w:rsidRPr="00B72115">
        <w:rPr>
          <w:rStyle w:val="Style13ptBold"/>
          <w:b w:val="0"/>
          <w:bCs w:val="0"/>
          <w:sz w:val="16"/>
          <w:szCs w:val="16"/>
        </w:rPr>
        <w:t xml:space="preserve">[(Joan, </w:t>
      </w:r>
      <w:r w:rsidRPr="00B72115">
        <w:rPr>
          <w:szCs w:val="16"/>
        </w:rPr>
        <w:t>Professor and former Chair of National Security Affairs at the US Naval War College, Newport, Rhode Island</w:t>
      </w:r>
      <w:r w:rsidRPr="00B72115">
        <w:rPr>
          <w:rStyle w:val="Style13ptBold"/>
          <w:b w:val="0"/>
          <w:bCs w:val="0"/>
          <w:sz w:val="16"/>
          <w:szCs w:val="16"/>
        </w:rPr>
        <w:t>) “</w:t>
      </w:r>
      <w:r w:rsidRPr="00B72115">
        <w:rPr>
          <w:szCs w:val="16"/>
        </w:rPr>
        <w:t>Space Warfare in the 21st Century: Arming the Heavens,” Cass Military Studies, 11/8/2016] JL</w:t>
      </w:r>
    </w:p>
    <w:p w14:paraId="0409123F" w14:textId="77777777" w:rsidR="00535A62" w:rsidRPr="00B72115" w:rsidRDefault="00535A62" w:rsidP="00535A62">
      <w:pPr>
        <w:rPr>
          <w:rStyle w:val="Style13ptBold"/>
          <w:b w:val="0"/>
          <w:sz w:val="16"/>
        </w:rPr>
      </w:pPr>
      <w:r w:rsidRPr="00B72115">
        <w:lastRenderedPageBreak/>
        <w:t> *The plan is legislated in the AVC (same bureau of the State Department that’s concerned with the JCPOA)</w:t>
      </w:r>
    </w:p>
    <w:p w14:paraId="6B0DBE65" w14:textId="77777777" w:rsidR="00535A62" w:rsidRPr="00B72115" w:rsidRDefault="00535A62" w:rsidP="00535A62">
      <w:pPr>
        <w:rPr>
          <w:sz w:val="12"/>
        </w:rPr>
      </w:pPr>
      <w:r w:rsidRPr="00B72115">
        <w:rPr>
          <w:rStyle w:val="StyleUnderline"/>
          <w:highlight w:val="cyan"/>
        </w:rPr>
        <w:t xml:space="preserve">Proactive policymaking takes </w:t>
      </w:r>
      <w:r w:rsidRPr="00B72115">
        <w:rPr>
          <w:rStyle w:val="Emphasis"/>
          <w:highlight w:val="cyan"/>
        </w:rPr>
        <w:t>commitment, manpower, and money</w:t>
      </w:r>
      <w:proofErr w:type="gramStart"/>
      <w:r w:rsidRPr="00B72115">
        <w:rPr>
          <w:sz w:val="12"/>
        </w:rPr>
        <w:t xml:space="preserve">. </w:t>
      </w:r>
      <w:proofErr w:type="gramEnd"/>
      <w:r w:rsidRPr="00B72115">
        <w:rPr>
          <w:sz w:val="12"/>
        </w:rPr>
        <w:t xml:space="preserve">A quick look at the money and manpower devoted to diplomacy in the US State and Defense departments compared to the resources available for the </w:t>
      </w:r>
      <w:proofErr w:type="spellStart"/>
      <w:r w:rsidRPr="00B72115">
        <w:rPr>
          <w:sz w:val="12"/>
        </w:rPr>
        <w:t>hardwareproducing</w:t>
      </w:r>
      <w:proofErr w:type="spellEnd"/>
      <w:r w:rsidRPr="00B72115">
        <w:rPr>
          <w:sz w:val="12"/>
        </w:rPr>
        <w:t xml:space="preserve"> military–industrial complex efforts described in Chapter 5 is enlightening</w:t>
      </w:r>
      <w:proofErr w:type="gramStart"/>
      <w:r w:rsidRPr="00B72115">
        <w:rPr>
          <w:sz w:val="12"/>
        </w:rPr>
        <w:t xml:space="preserve">. </w:t>
      </w:r>
      <w:proofErr w:type="gramEnd"/>
      <w:r w:rsidRPr="00B72115">
        <w:rPr>
          <w:rStyle w:val="StyleUnderline"/>
        </w:rPr>
        <w:t>The Assistant Secretary of State for Arms Control, Verification, and Compliance (</w:t>
      </w:r>
      <w:r w:rsidRPr="00B72115">
        <w:rPr>
          <w:rStyle w:val="Emphasis"/>
          <w:highlight w:val="cyan"/>
        </w:rPr>
        <w:t>AVC) leads space-related diplomacy</w:t>
      </w:r>
      <w:r w:rsidRPr="00B72115">
        <w:rPr>
          <w:rStyle w:val="StyleUnderline"/>
        </w:rPr>
        <w:t xml:space="preserve"> in the State Department</w:t>
      </w:r>
      <w:proofErr w:type="gramStart"/>
      <w:r w:rsidRPr="00B72115">
        <w:rPr>
          <w:rStyle w:val="StyleUnderline"/>
        </w:rPr>
        <w:t xml:space="preserve">. </w:t>
      </w:r>
      <w:proofErr w:type="gramEnd"/>
      <w:r w:rsidRPr="00B72115">
        <w:rPr>
          <w:rStyle w:val="StyleUnderline"/>
        </w:rPr>
        <w:t>The AVC Bureau is responsible for “</w:t>
      </w:r>
      <w:r w:rsidRPr="00B72115">
        <w:rPr>
          <w:rStyle w:val="Emphasis"/>
        </w:rPr>
        <w:t xml:space="preserve">all matters related to the implementation of certain international arms control, </w:t>
      </w:r>
      <w:r w:rsidRPr="00B72115">
        <w:rPr>
          <w:rStyle w:val="Emphasis"/>
          <w:highlight w:val="cyan"/>
        </w:rPr>
        <w:t>nonproliferation</w:t>
      </w:r>
      <w:r w:rsidRPr="00B72115">
        <w:rPr>
          <w:rStyle w:val="Emphasis"/>
        </w:rPr>
        <w:t xml:space="preserve">, and disarmament agreements </w:t>
      </w:r>
      <w:r w:rsidRPr="00B72115">
        <w:rPr>
          <w:rStyle w:val="Emphasis"/>
          <w:highlight w:val="cyan"/>
        </w:rPr>
        <w:t>and</w:t>
      </w:r>
      <w:r w:rsidRPr="00B72115">
        <w:rPr>
          <w:rStyle w:val="Emphasis"/>
        </w:rPr>
        <w:t xml:space="preserve"> commitments</w:t>
      </w:r>
      <w:r w:rsidRPr="00B72115">
        <w:rPr>
          <w:rStyle w:val="StyleUnderline"/>
        </w:rPr>
        <w:t xml:space="preserve">; this includes </w:t>
      </w:r>
      <w:r w:rsidRPr="00B72115">
        <w:rPr>
          <w:rStyle w:val="Emphasis"/>
        </w:rPr>
        <w:t xml:space="preserve">staffing and managing </w:t>
      </w:r>
      <w:r w:rsidRPr="00B72115">
        <w:rPr>
          <w:rStyle w:val="Emphasis"/>
          <w:highlight w:val="cyan"/>
        </w:rPr>
        <w:t>treaty implementation</w:t>
      </w:r>
      <w:r w:rsidRPr="00B72115">
        <w:rPr>
          <w:rStyle w:val="Emphasis"/>
        </w:rPr>
        <w:t xml:space="preserve"> commissions</w:t>
      </w:r>
      <w:r w:rsidRPr="00B72115">
        <w:rPr>
          <w:sz w:val="12"/>
        </w:rPr>
        <w:t xml:space="preserve">.”34 </w:t>
      </w:r>
      <w:r w:rsidRPr="00B72115">
        <w:rPr>
          <w:rStyle w:val="StyleUnderline"/>
          <w:highlight w:val="cyan"/>
        </w:rPr>
        <w:t>The AVC</w:t>
      </w:r>
      <w:r w:rsidRPr="00B72115">
        <w:rPr>
          <w:rStyle w:val="StyleUnderline"/>
        </w:rPr>
        <w:t xml:space="preserve"> arms control </w:t>
      </w:r>
      <w:r w:rsidRPr="00B72115">
        <w:rPr>
          <w:rStyle w:val="StyleUnderline"/>
          <w:highlight w:val="cyan"/>
        </w:rPr>
        <w:t>portfolio includes nuclear</w:t>
      </w:r>
      <w:r w:rsidRPr="00B72115">
        <w:rPr>
          <w:rStyle w:val="StyleUnderline"/>
        </w:rPr>
        <w:t xml:space="preserve">, biological, and chemical weapons and all related </w:t>
      </w:r>
      <w:r w:rsidRPr="00B72115">
        <w:rPr>
          <w:rStyle w:val="StyleUnderline"/>
          <w:highlight w:val="cyan"/>
        </w:rPr>
        <w:t>issues</w:t>
      </w:r>
      <w:proofErr w:type="gramStart"/>
      <w:r w:rsidRPr="00B72115">
        <w:rPr>
          <w:sz w:val="12"/>
        </w:rPr>
        <w:t xml:space="preserve">. </w:t>
      </w:r>
      <w:proofErr w:type="gramEnd"/>
      <w:r w:rsidRPr="00B72115">
        <w:rPr>
          <w:sz w:val="12"/>
        </w:rPr>
        <w:t>The AVC section charged with space issues is the Office of Emerging Security Challenges; this office also handles missile defense issues and the promotion of transparency, cooperation, and building confidence regarding cybersecurity</w:t>
      </w:r>
      <w:proofErr w:type="gramStart"/>
      <w:r w:rsidRPr="00B72115">
        <w:rPr>
          <w:sz w:val="12"/>
        </w:rPr>
        <w:t xml:space="preserve">. </w:t>
      </w:r>
      <w:proofErr w:type="gramEnd"/>
      <w:r w:rsidRPr="00B72115">
        <w:rPr>
          <w:sz w:val="12"/>
        </w:rPr>
        <w:t xml:space="preserve">As of financial year 2013, </w:t>
      </w:r>
      <w:r w:rsidRPr="00B72115">
        <w:rPr>
          <w:rStyle w:val="StyleUnderline"/>
        </w:rPr>
        <w:t>AVC had a budget of $31.2 million and 141 employees</w:t>
      </w:r>
      <w:r w:rsidRPr="00B72115">
        <w:rPr>
          <w:sz w:val="12"/>
        </w:rPr>
        <w:t xml:space="preserve">35 to be active participants and leaders in </w:t>
      </w:r>
      <w:proofErr w:type="gramStart"/>
      <w:r w:rsidRPr="00B72115">
        <w:rPr>
          <w:sz w:val="12"/>
        </w:rPr>
        <w:t>all of</w:t>
      </w:r>
      <w:proofErr w:type="gramEnd"/>
      <w:r w:rsidRPr="00B72115">
        <w:rPr>
          <w:sz w:val="12"/>
        </w:rPr>
        <w:t xml:space="preserve"> these issues.</w:t>
      </w:r>
    </w:p>
    <w:p w14:paraId="094E1BC9" w14:textId="77777777" w:rsidR="00535A62" w:rsidRPr="00B72115" w:rsidRDefault="00535A62" w:rsidP="00535A62">
      <w:pPr>
        <w:rPr>
          <w:sz w:val="12"/>
        </w:rPr>
      </w:pPr>
      <w:r w:rsidRPr="00B72115">
        <w:rPr>
          <w:sz w:val="12"/>
        </w:rPr>
        <w:t>By way of comparison, the Space Security and Defense Program, a joint program of the DoD and the Office of the Director of National Intelligence (ODNI) was programmed for a similar budget amount in financial year 2015: $32.3 million</w:t>
      </w:r>
      <w:proofErr w:type="gramStart"/>
      <w:r w:rsidRPr="00B72115">
        <w:rPr>
          <w:sz w:val="12"/>
        </w:rPr>
        <w:t xml:space="preserve">. </w:t>
      </w:r>
      <w:proofErr w:type="gramEnd"/>
      <w:r w:rsidRPr="00B72115">
        <w:rPr>
          <w:sz w:val="12"/>
        </w:rPr>
        <w:t xml:space="preserve">That program is described as a “center of excellence for options and strategies (materiel, non-materiel, cross-Title, cross-domain) leading to a more resilient and enduring National Security Space (NSS) Enterprise.”36 </w:t>
      </w:r>
      <w:r w:rsidRPr="00B72115">
        <w:rPr>
          <w:rStyle w:val="StyleUnderline"/>
        </w:rPr>
        <w:t>A majority of SSDP funding is allocated to the development of offensive space control strategies</w:t>
      </w:r>
      <w:proofErr w:type="gramStart"/>
      <w:r w:rsidRPr="00B72115">
        <w:rPr>
          <w:sz w:val="12"/>
        </w:rPr>
        <w:t xml:space="preserve">. </w:t>
      </w:r>
      <w:proofErr w:type="gramEnd"/>
      <w:r w:rsidRPr="00B72115">
        <w:rPr>
          <w:sz w:val="12"/>
        </w:rPr>
        <w:t xml:space="preserve">So basically, </w:t>
      </w:r>
      <w:r w:rsidRPr="00B72115">
        <w:rPr>
          <w:rStyle w:val="StyleUnderline"/>
          <w:highlight w:val="cyan"/>
        </w:rPr>
        <w:t>the same budget is allocated for all</w:t>
      </w:r>
      <w:r w:rsidRPr="00B72115">
        <w:rPr>
          <w:rStyle w:val="StyleUnderline"/>
        </w:rPr>
        <w:t xml:space="preserve"> US global </w:t>
      </w:r>
      <w:r w:rsidRPr="00B72115">
        <w:rPr>
          <w:rStyle w:val="StyleUnderline"/>
          <w:highlight w:val="cyan"/>
        </w:rPr>
        <w:t>space diplomacy</w:t>
      </w:r>
      <w:r w:rsidRPr="00B72115">
        <w:rPr>
          <w:rStyle w:val="StyleUnderline"/>
        </w:rPr>
        <w:t xml:space="preserve"> efforts </w:t>
      </w:r>
      <w:r w:rsidRPr="00B72115">
        <w:rPr>
          <w:rStyle w:val="StyleUnderline"/>
          <w:highlight w:val="cyan"/>
        </w:rPr>
        <w:t>as</w:t>
      </w:r>
      <w:r w:rsidRPr="00B72115">
        <w:rPr>
          <w:rStyle w:val="StyleUnderline"/>
        </w:rPr>
        <w:t xml:space="preserve"> for </w:t>
      </w:r>
      <w:r w:rsidRPr="00B72115">
        <w:rPr>
          <w:rStyle w:val="StyleUnderline"/>
          <w:highlight w:val="cyan"/>
        </w:rPr>
        <w:t>an in-house</w:t>
      </w:r>
      <w:r w:rsidRPr="00B72115">
        <w:rPr>
          <w:rStyle w:val="StyleUnderline"/>
        </w:rPr>
        <w:t xml:space="preserve"> Pentagon </w:t>
      </w:r>
      <w:r w:rsidRPr="00B72115">
        <w:rPr>
          <w:rStyle w:val="StyleUnderline"/>
          <w:highlight w:val="cyan"/>
        </w:rPr>
        <w:t>think tank</w:t>
      </w:r>
      <w:r w:rsidRPr="00B72115">
        <w:rPr>
          <w:rStyle w:val="StyleUnderline"/>
        </w:rPr>
        <w:t xml:space="preserve"> to devise counterspace strategies</w:t>
      </w:r>
      <w:r w:rsidRPr="00B72115">
        <w:rPr>
          <w:sz w:val="12"/>
        </w:rPr>
        <w:t>.</w:t>
      </w:r>
    </w:p>
    <w:p w14:paraId="148CA180" w14:textId="77777777" w:rsidR="00535A62" w:rsidRPr="00B72115" w:rsidRDefault="00535A62" w:rsidP="00535A62">
      <w:pPr>
        <w:rPr>
          <w:sz w:val="12"/>
        </w:rPr>
      </w:pPr>
      <w:r w:rsidRPr="00B72115">
        <w:rPr>
          <w:sz w:val="12"/>
        </w:rPr>
        <w:t xml:space="preserve">Within the Pentagon, </w:t>
      </w:r>
      <w:r w:rsidRPr="00B72115">
        <w:rPr>
          <w:rStyle w:val="StyleUnderline"/>
        </w:rPr>
        <w:t>the Deputy Assistant Secretary of Defense for Space Policy is charged with all issues related to space policy</w:t>
      </w:r>
      <w:r w:rsidRPr="00B72115">
        <w:rPr>
          <w:sz w:val="12"/>
        </w:rPr>
        <w:t>, including diplomacy</w:t>
      </w:r>
      <w:proofErr w:type="gramStart"/>
      <w:r w:rsidRPr="00B72115">
        <w:rPr>
          <w:sz w:val="12"/>
        </w:rPr>
        <w:t xml:space="preserve">. </w:t>
      </w:r>
      <w:proofErr w:type="gramEnd"/>
      <w:r w:rsidRPr="00B72115">
        <w:rPr>
          <w:rStyle w:val="StyleUnderline"/>
        </w:rPr>
        <w:t>The responsibilities of the Space Policy office are to</w:t>
      </w:r>
      <w:r w:rsidRPr="00B72115">
        <w:rPr>
          <w:sz w:val="12"/>
        </w:rPr>
        <w:t>:</w:t>
      </w:r>
    </w:p>
    <w:p w14:paraId="721C56CE" w14:textId="77777777" w:rsidR="00535A62" w:rsidRPr="00B72115" w:rsidRDefault="00535A62" w:rsidP="00535A62">
      <w:r w:rsidRPr="00B72115">
        <w:t xml:space="preserve">• </w:t>
      </w:r>
      <w:r w:rsidRPr="00B72115">
        <w:rPr>
          <w:rStyle w:val="StyleUnderline"/>
        </w:rPr>
        <w:t>Develop policy and strategy for a domain that is increasingly congested, competitive, and contested</w:t>
      </w:r>
    </w:p>
    <w:p w14:paraId="443B1C97" w14:textId="77777777" w:rsidR="00535A62" w:rsidRPr="00B72115" w:rsidRDefault="00535A62" w:rsidP="00535A62">
      <w:pPr>
        <w:rPr>
          <w:sz w:val="12"/>
          <w:szCs w:val="12"/>
        </w:rPr>
      </w:pPr>
      <w:r w:rsidRPr="00B72115">
        <w:rPr>
          <w:sz w:val="12"/>
          <w:szCs w:val="12"/>
        </w:rPr>
        <w:t>• Implement across DoD — plans, programs, doctrine, operations — and with the IC and other agencies</w:t>
      </w:r>
    </w:p>
    <w:p w14:paraId="2AC49B28" w14:textId="77777777" w:rsidR="00535A62" w:rsidRPr="00B72115" w:rsidRDefault="00535A62" w:rsidP="00535A62">
      <w:pPr>
        <w:rPr>
          <w:sz w:val="12"/>
        </w:rPr>
      </w:pPr>
      <w:r w:rsidRPr="00B72115">
        <w:rPr>
          <w:sz w:val="12"/>
        </w:rPr>
        <w:t xml:space="preserve">• </w:t>
      </w:r>
      <w:r w:rsidRPr="00B72115">
        <w:rPr>
          <w:rStyle w:val="StyleUnderline"/>
        </w:rPr>
        <w:t xml:space="preserve">Engage with allies and other space-faring countries in establishing norms </w:t>
      </w:r>
      <w:r w:rsidRPr="00B72115">
        <w:rPr>
          <w:sz w:val="12"/>
        </w:rPr>
        <w:t>and augmenting our capabilities.37</w:t>
      </w:r>
    </w:p>
    <w:p w14:paraId="53812040" w14:textId="77777777" w:rsidR="00535A62" w:rsidRPr="00B72115" w:rsidRDefault="00535A62" w:rsidP="00535A62">
      <w:pPr>
        <w:rPr>
          <w:sz w:val="12"/>
        </w:rPr>
      </w:pPr>
      <w:r w:rsidRPr="00B72115">
        <w:rPr>
          <w:sz w:val="12"/>
        </w:rPr>
        <w:t xml:space="preserve">The breadth of those responsibilities, which includes reviewing space acquisitions, means that </w:t>
      </w:r>
      <w:r w:rsidRPr="00B72115">
        <w:rPr>
          <w:rStyle w:val="Emphasis"/>
          <w:highlight w:val="cyan"/>
        </w:rPr>
        <w:t xml:space="preserve">there may be only a handful of individuals </w:t>
      </w:r>
      <w:proofErr w:type="gramStart"/>
      <w:r w:rsidRPr="00B72115">
        <w:rPr>
          <w:rStyle w:val="Emphasis"/>
          <w:highlight w:val="cyan"/>
        </w:rPr>
        <w:t>actually engaged</w:t>
      </w:r>
      <w:proofErr w:type="gramEnd"/>
      <w:r w:rsidRPr="00B72115">
        <w:rPr>
          <w:rStyle w:val="Emphasis"/>
          <w:highlight w:val="cyan"/>
        </w:rPr>
        <w:t xml:space="preserve"> in</w:t>
      </w:r>
      <w:r w:rsidRPr="00B72115">
        <w:rPr>
          <w:rStyle w:val="Emphasis"/>
        </w:rPr>
        <w:t xml:space="preserve"> multilateral </w:t>
      </w:r>
      <w:r w:rsidRPr="00B72115">
        <w:rPr>
          <w:rStyle w:val="Emphasis"/>
          <w:highlight w:val="cyan"/>
        </w:rPr>
        <w:t>diplomatic efforts</w:t>
      </w:r>
      <w:r w:rsidRPr="00B72115">
        <w:rPr>
          <w:rStyle w:val="StyleUnderline"/>
        </w:rPr>
        <w:t>, acting, for example, as advisors to diplomatic discussions such as those through the United Nations</w:t>
      </w:r>
      <w:r w:rsidRPr="00B72115">
        <w:rPr>
          <w:sz w:val="12"/>
        </w:rPr>
        <w:t xml:space="preserve">. Additionally, </w:t>
      </w:r>
      <w:r w:rsidRPr="00B72115">
        <w:rPr>
          <w:rStyle w:val="StyleUnderline"/>
        </w:rPr>
        <w:t xml:space="preserve">the expanse of the Pentagon results in </w:t>
      </w:r>
      <w:r w:rsidRPr="00B72115">
        <w:rPr>
          <w:rStyle w:val="StyleUnderline"/>
          <w:highlight w:val="cyan"/>
        </w:rPr>
        <w:t>a chain of command</w:t>
      </w:r>
      <w:r w:rsidRPr="00B72115">
        <w:rPr>
          <w:rStyle w:val="StyleUnderline"/>
        </w:rPr>
        <w:t xml:space="preserve"> that </w:t>
      </w:r>
      <w:r w:rsidRPr="00B72115">
        <w:rPr>
          <w:rStyle w:val="StyleUnderline"/>
          <w:highlight w:val="cyan"/>
        </w:rPr>
        <w:t xml:space="preserve">makes </w:t>
      </w:r>
      <w:r w:rsidRPr="00B72115">
        <w:rPr>
          <w:rStyle w:val="Emphasis"/>
          <w:highlight w:val="cyan"/>
        </w:rPr>
        <w:t>organizational competition</w:t>
      </w:r>
      <w:r w:rsidRPr="00B72115">
        <w:rPr>
          <w:rStyle w:val="Emphasis"/>
        </w:rPr>
        <w:t xml:space="preserve"> for attention</w:t>
      </w:r>
      <w:r w:rsidRPr="00B72115">
        <w:rPr>
          <w:rStyle w:val="StyleUnderline"/>
        </w:rPr>
        <w:t xml:space="preserve"> to subject matter </w:t>
      </w:r>
      <w:r w:rsidRPr="00B72115">
        <w:rPr>
          <w:rStyle w:val="Emphasis"/>
          <w:highlight w:val="cyan"/>
        </w:rPr>
        <w:t>challenging</w:t>
      </w:r>
      <w:r w:rsidRPr="00B72115">
        <w:rPr>
          <w:rStyle w:val="StyleUnderline"/>
        </w:rPr>
        <w:t xml:space="preserve"> at best</w:t>
      </w:r>
      <w:proofErr w:type="gramStart"/>
      <w:r w:rsidRPr="00B72115">
        <w:rPr>
          <w:sz w:val="12"/>
        </w:rPr>
        <w:t xml:space="preserve">. </w:t>
      </w:r>
      <w:proofErr w:type="gramEnd"/>
      <w:r w:rsidRPr="00B72115">
        <w:rPr>
          <w:sz w:val="12"/>
        </w:rPr>
        <w:t xml:space="preserve">The Deputy Assistant Secretary of Defense for Space Policy reports to the Assistant Secretary of Defense for Homeland Defense, who then reports to the </w:t>
      </w:r>
      <w:proofErr w:type="gramStart"/>
      <w:r w:rsidRPr="00B72115">
        <w:rPr>
          <w:sz w:val="12"/>
        </w:rPr>
        <w:t>Principle</w:t>
      </w:r>
      <w:proofErr w:type="gramEnd"/>
      <w:r w:rsidRPr="00B72115">
        <w:rPr>
          <w:sz w:val="12"/>
        </w:rPr>
        <w:t xml:space="preserve"> Deputy Secretary of Defense for Homeland Defense and Global Security, who then reports to the Under Secretary of Defense for Defense Policy. </w:t>
      </w:r>
      <w:r w:rsidRPr="00B72115">
        <w:rPr>
          <w:rStyle w:val="StyleUnderline"/>
        </w:rPr>
        <w:t>There are also a multitude of space players in other governmental organizations to coordinate and contend with</w:t>
      </w:r>
      <w:r w:rsidRPr="00B72115">
        <w:rPr>
          <w:sz w:val="12"/>
        </w:rPr>
        <w:t>, particularly within the Air Force and intelligence communities</w:t>
      </w:r>
      <w:proofErr w:type="gramStart"/>
      <w:r w:rsidRPr="00B72115">
        <w:rPr>
          <w:sz w:val="12"/>
        </w:rPr>
        <w:t xml:space="preserve">. </w:t>
      </w:r>
      <w:proofErr w:type="gramEnd"/>
      <w:r w:rsidRPr="00B72115">
        <w:rPr>
          <w:rStyle w:val="Emphasis"/>
          <w:highlight w:val="cyan"/>
        </w:rPr>
        <w:t>Personnel are spread thin</w:t>
      </w:r>
      <w:r w:rsidRPr="00B72115">
        <w:rPr>
          <w:sz w:val="12"/>
          <w:highlight w:val="cyan"/>
        </w:rPr>
        <w:t>.</w:t>
      </w:r>
    </w:p>
    <w:p w14:paraId="1BBF2579" w14:textId="77777777" w:rsidR="00535A62" w:rsidRPr="00B72115" w:rsidRDefault="00535A62" w:rsidP="00535A62">
      <w:pPr>
        <w:rPr>
          <w:sz w:val="12"/>
        </w:rPr>
      </w:pPr>
      <w:r w:rsidRPr="00B72115">
        <w:rPr>
          <w:sz w:val="12"/>
        </w:rPr>
        <w:t xml:space="preserve">US government-wide space </w:t>
      </w:r>
      <w:r w:rsidRPr="00B72115">
        <w:rPr>
          <w:rStyle w:val="StyleUnderline"/>
        </w:rPr>
        <w:t>diplomacy needs a mandate, manpower, and a supporting budget</w:t>
      </w:r>
      <w:proofErr w:type="gramStart"/>
      <w:r w:rsidRPr="00B72115">
        <w:rPr>
          <w:rStyle w:val="StyleUnderline"/>
        </w:rPr>
        <w:t xml:space="preserve">. </w:t>
      </w:r>
      <w:proofErr w:type="gramEnd"/>
      <w:r w:rsidRPr="00B72115">
        <w:rPr>
          <w:sz w:val="12"/>
        </w:rPr>
        <w:t xml:space="preserve">Diplomacy, especially </w:t>
      </w:r>
      <w:r w:rsidRPr="00B72115">
        <w:rPr>
          <w:rStyle w:val="Emphasis"/>
          <w:highlight w:val="cyan"/>
        </w:rPr>
        <w:t xml:space="preserve">multilateral diplomacy, can be </w:t>
      </w:r>
      <w:proofErr w:type="spellStart"/>
      <w:r w:rsidRPr="00B72115">
        <w:rPr>
          <w:rStyle w:val="Emphasis"/>
          <w:highlight w:val="cyan"/>
        </w:rPr>
        <w:t>timeconsuming</w:t>
      </w:r>
      <w:proofErr w:type="spellEnd"/>
      <w:r w:rsidRPr="00B72115">
        <w:rPr>
          <w:rStyle w:val="Emphasis"/>
          <w:highlight w:val="cyan"/>
        </w:rPr>
        <w:t>, manpower-intensive, and frustrating</w:t>
      </w:r>
      <w:r w:rsidRPr="00B72115">
        <w:rPr>
          <w:sz w:val="12"/>
        </w:rPr>
        <w:t>; and patience is not a strong American virtue</w:t>
      </w:r>
      <w:proofErr w:type="gramStart"/>
      <w:r w:rsidRPr="00B72115">
        <w:rPr>
          <w:sz w:val="12"/>
        </w:rPr>
        <w:t xml:space="preserve">. </w:t>
      </w:r>
      <w:proofErr w:type="gramEnd"/>
      <w:r w:rsidRPr="00B72115">
        <w:rPr>
          <w:sz w:val="12"/>
        </w:rPr>
        <w:t>The recent experience in the UN LTS Working Group is emblematic of everything that causes the United States to shun multilateralism</w:t>
      </w:r>
      <w:proofErr w:type="gramStart"/>
      <w:r w:rsidRPr="00B72115">
        <w:rPr>
          <w:sz w:val="12"/>
        </w:rPr>
        <w:t xml:space="preserve">. </w:t>
      </w:r>
      <w:proofErr w:type="gramEnd"/>
      <w:r w:rsidRPr="00B72115">
        <w:rPr>
          <w:sz w:val="12"/>
        </w:rPr>
        <w:t>Under the auspices of this group, countries had worked in good faith over the past five years to develop technical guidelines as reciprocal constraints, as insisted upon by the developing countries when they rejected the ICOC</w:t>
      </w:r>
      <w:proofErr w:type="gramStart"/>
      <w:r w:rsidRPr="00B72115">
        <w:rPr>
          <w:sz w:val="12"/>
        </w:rPr>
        <w:t xml:space="preserve">. </w:t>
      </w:r>
      <w:proofErr w:type="gramEnd"/>
      <w:r w:rsidRPr="00B72115">
        <w:rPr>
          <w:sz w:val="12"/>
        </w:rPr>
        <w:t>Yet group success appeared thwarted at the February 2016 meeting of the LTS Working Group by one country, Russia.</w:t>
      </w:r>
    </w:p>
    <w:p w14:paraId="0F0D4DDB" w14:textId="77777777" w:rsidR="00535A62" w:rsidRPr="00B72115" w:rsidRDefault="00535A62" w:rsidP="00535A62">
      <w:pPr>
        <w:rPr>
          <w:sz w:val="12"/>
        </w:rPr>
      </w:pPr>
    </w:p>
    <w:p w14:paraId="0C707532" w14:textId="77777777" w:rsidR="00535A62" w:rsidRPr="00B72115" w:rsidRDefault="00535A62" w:rsidP="00535A62">
      <w:pPr>
        <w:pStyle w:val="Heading4"/>
        <w:rPr>
          <w:rFonts w:cs="Calibri"/>
        </w:rPr>
      </w:pPr>
      <w:r>
        <w:rPr>
          <w:rFonts w:cs="Calibri"/>
        </w:rPr>
        <w:t>N</w:t>
      </w:r>
      <w:r w:rsidRPr="00B72115">
        <w:rPr>
          <w:rFonts w:cs="Calibri"/>
        </w:rPr>
        <w:t xml:space="preserve">uclear deal solves </w:t>
      </w:r>
      <w:r>
        <w:rPr>
          <w:rFonts w:cs="Calibri"/>
          <w:u w:val="single"/>
        </w:rPr>
        <w:t>Iran</w:t>
      </w:r>
      <w:r w:rsidRPr="00B72115">
        <w:rPr>
          <w:rFonts w:cs="Calibri"/>
          <w:u w:val="single"/>
        </w:rPr>
        <w:t xml:space="preserve"> proliferation</w:t>
      </w:r>
    </w:p>
    <w:p w14:paraId="514CC033" w14:textId="77777777" w:rsidR="00535A62" w:rsidRPr="00B72115" w:rsidRDefault="00535A62" w:rsidP="00535A62">
      <w:pPr>
        <w:rPr>
          <w:rFonts w:ascii="Palatino" w:eastAsiaTheme="majorEastAsia" w:hAnsi="Palatino"/>
          <w:color w:val="222222"/>
        </w:rPr>
      </w:pPr>
      <w:r w:rsidRPr="00B72115">
        <w:rPr>
          <w:rStyle w:val="Style13ptBold"/>
        </w:rPr>
        <w:t>Kemp 19</w:t>
      </w:r>
      <w:r w:rsidRPr="00B72115">
        <w:t xml:space="preserve"> Scott, Department of Nuclear Science and Engineering, Massachusetts Institute of Technology, Cambridge, MA, USA</w:t>
      </w:r>
      <w:proofErr w:type="gramStart"/>
      <w:r w:rsidRPr="00B72115">
        <w:t xml:space="preserve">. </w:t>
      </w:r>
      <w:proofErr w:type="gramEnd"/>
      <w:r w:rsidRPr="00B72115">
        <w:t>February 11, 2019</w:t>
      </w:r>
      <w:proofErr w:type="gramStart"/>
      <w:r w:rsidRPr="00B72115">
        <w:t xml:space="preserve">. </w:t>
      </w:r>
      <w:proofErr w:type="gramEnd"/>
      <w:r w:rsidRPr="00B72115">
        <w:t>“</w:t>
      </w:r>
      <w:r w:rsidRPr="00B72115">
        <w:rPr>
          <w:rFonts w:ascii="Palatino" w:hAnsi="Palatino"/>
          <w:color w:val="222222"/>
        </w:rPr>
        <w:t xml:space="preserve">The Iran nuclear deal as a case study in limiting the proliferation potential of nuclear power" </w:t>
      </w:r>
      <w:hyperlink r:id="rId8" w:history="1">
        <w:r w:rsidRPr="00B72115">
          <w:rPr>
            <w:rStyle w:val="Hyperlink"/>
          </w:rPr>
          <w:t>The Iran nuclear deal as a case study in limiting the proliferation potential of nuclear power | Nature Energy</w:t>
        </w:r>
      </w:hyperlink>
      <w:r w:rsidRPr="00B72115">
        <w:t xml:space="preserve"> Accessed 3-8 // gord0</w:t>
      </w:r>
    </w:p>
    <w:p w14:paraId="087657D8" w14:textId="77777777" w:rsidR="00535A62" w:rsidRPr="008833D0" w:rsidRDefault="00535A62" w:rsidP="00535A62">
      <w:pPr>
        <w:rPr>
          <w:rFonts w:ascii="Segoe UI" w:hAnsi="Segoe UI" w:cs="Segoe UI"/>
          <w:sz w:val="16"/>
          <w:szCs w:val="16"/>
        </w:rPr>
      </w:pPr>
      <w:r w:rsidRPr="00B72115">
        <w:lastRenderedPageBreak/>
        <w:t xml:space="preserve">Historically, </w:t>
      </w:r>
      <w:r w:rsidRPr="00B72115">
        <w:rPr>
          <w:u w:val="single"/>
        </w:rPr>
        <w:t xml:space="preserve">the </w:t>
      </w:r>
      <w:r w:rsidRPr="00B72115">
        <w:rPr>
          <w:highlight w:val="cyan"/>
          <w:u w:val="single"/>
        </w:rPr>
        <w:t>potential to exploit nuclear power</w:t>
      </w:r>
      <w:r w:rsidRPr="00B72115">
        <w:rPr>
          <w:u w:val="single"/>
        </w:rPr>
        <w:t xml:space="preserve"> technology </w:t>
      </w:r>
      <w:r w:rsidRPr="00B72115">
        <w:rPr>
          <w:highlight w:val="cyan"/>
          <w:u w:val="single"/>
        </w:rPr>
        <w:t>to make weapons</w:t>
      </w:r>
      <w:r w:rsidRPr="00B72115">
        <w:rPr>
          <w:u w:val="single"/>
        </w:rPr>
        <w:t xml:space="preserve"> has </w:t>
      </w:r>
      <w:r w:rsidRPr="00B72115">
        <w:rPr>
          <w:highlight w:val="cyan"/>
          <w:u w:val="single"/>
        </w:rPr>
        <w:t>increased international interest in nuc</w:t>
      </w:r>
      <w:r w:rsidRPr="00B72115">
        <w:rPr>
          <w:u w:val="single"/>
        </w:rPr>
        <w:t xml:space="preserve">lear </w:t>
      </w:r>
      <w:r w:rsidRPr="00B72115">
        <w:rPr>
          <w:highlight w:val="cyan"/>
          <w:u w:val="single"/>
        </w:rPr>
        <w:t>power</w:t>
      </w:r>
      <w:r w:rsidRPr="00B72115">
        <w:t xml:space="preserve"> and limited the willingness of supplier nations to provide it</w:t>
      </w:r>
      <w:proofErr w:type="gramStart"/>
      <w:r w:rsidRPr="00B72115">
        <w:t xml:space="preserve">. </w:t>
      </w:r>
      <w:proofErr w:type="gramEnd"/>
      <w:r w:rsidRPr="00B72115">
        <w:t xml:space="preserve">Recently, </w:t>
      </w:r>
      <w:r w:rsidRPr="00B72115">
        <w:rPr>
          <w:highlight w:val="cyan"/>
          <w:u w:val="single"/>
        </w:rPr>
        <w:t>concern about non-peaceful intent drove</w:t>
      </w:r>
      <w:r w:rsidRPr="00B72115">
        <w:rPr>
          <w:u w:val="single"/>
        </w:rPr>
        <w:t xml:space="preserve"> a decades-long </w:t>
      </w:r>
      <w:r w:rsidRPr="00B72115">
        <w:rPr>
          <w:highlight w:val="cyan"/>
          <w:u w:val="single"/>
        </w:rPr>
        <w:t>standoff between</w:t>
      </w:r>
      <w:r w:rsidRPr="00B72115">
        <w:rPr>
          <w:u w:val="single"/>
        </w:rPr>
        <w:t xml:space="preserve"> the Islamic Republic of </w:t>
      </w:r>
      <w:r w:rsidRPr="00B72115">
        <w:rPr>
          <w:highlight w:val="cyan"/>
          <w:u w:val="single"/>
        </w:rPr>
        <w:t>Iran and</w:t>
      </w:r>
      <w:r w:rsidRPr="00B72115">
        <w:rPr>
          <w:u w:val="single"/>
        </w:rPr>
        <w:t xml:space="preserve"> a six-state collective known as </w:t>
      </w:r>
      <w:r w:rsidRPr="00B72115">
        <w:rPr>
          <w:highlight w:val="cyan"/>
          <w:u w:val="single"/>
        </w:rPr>
        <w:t>the E3+3</w:t>
      </w:r>
      <w:r w:rsidRPr="00B72115">
        <w:t xml:space="preserve"> (also P5+1) consisting of China, France, Germany, Russia, the United </w:t>
      </w:r>
      <w:proofErr w:type="gramStart"/>
      <w:r w:rsidRPr="00B72115">
        <w:t>Kingdom</w:t>
      </w:r>
      <w:proofErr w:type="gramEnd"/>
      <w:r w:rsidRPr="00B72115">
        <w:t xml:space="preserve"> and the United States. That standoff was eventually resolved through the negotiation of the Joint Comprehensive Plan of Action (JCPOA), a novel non-treaty agreement concluded in 2015 that limits Iran’s use of civil-nuclear technology</w:t>
      </w:r>
      <w:proofErr w:type="gramStart"/>
      <w:r w:rsidRPr="00B72115">
        <w:t xml:space="preserve">. </w:t>
      </w:r>
      <w:proofErr w:type="gramEnd"/>
      <w:r w:rsidRPr="00B72115">
        <w:rPr>
          <w:u w:val="single"/>
        </w:rPr>
        <w:t xml:space="preserve">The </w:t>
      </w:r>
      <w:r w:rsidRPr="00B72115">
        <w:rPr>
          <w:highlight w:val="cyan"/>
          <w:u w:val="single"/>
        </w:rPr>
        <w:t>agreement is unprecedented</w:t>
      </w:r>
      <w:r w:rsidRPr="00B72115">
        <w:rPr>
          <w:u w:val="single"/>
        </w:rPr>
        <w:t xml:space="preserve"> in that it is the </w:t>
      </w:r>
      <w:r w:rsidRPr="00B72115">
        <w:rPr>
          <w:highlight w:val="cyan"/>
          <w:u w:val="single"/>
        </w:rPr>
        <w:t>first time a small group of states</w:t>
      </w:r>
      <w:r w:rsidRPr="00B72115">
        <w:rPr>
          <w:u w:val="single"/>
        </w:rPr>
        <w:t xml:space="preserve"> have </w:t>
      </w:r>
      <w:r w:rsidRPr="00B72115">
        <w:rPr>
          <w:highlight w:val="cyan"/>
          <w:u w:val="single"/>
        </w:rPr>
        <w:t>reached an agreement for governing how a</w:t>
      </w:r>
      <w:r w:rsidRPr="00B72115">
        <w:rPr>
          <w:u w:val="single"/>
        </w:rPr>
        <w:t xml:space="preserve"> particular </w:t>
      </w:r>
      <w:r w:rsidRPr="00B72115">
        <w:rPr>
          <w:highlight w:val="cyan"/>
          <w:u w:val="single"/>
        </w:rPr>
        <w:t>state may use its own tech</w:t>
      </w:r>
      <w:r w:rsidRPr="00B72115">
        <w:rPr>
          <w:u w:val="single"/>
        </w:rPr>
        <w:t xml:space="preserve">nology </w:t>
      </w:r>
      <w:r w:rsidRPr="00B72115">
        <w:rPr>
          <w:highlight w:val="cyan"/>
          <w:u w:val="single"/>
        </w:rPr>
        <w:t>to mitigate prolif</w:t>
      </w:r>
      <w:r w:rsidRPr="00B72115">
        <w:rPr>
          <w:u w:val="single"/>
        </w:rPr>
        <w:t xml:space="preserve">eration </w:t>
      </w:r>
      <w:r w:rsidRPr="00B72115">
        <w:rPr>
          <w:highlight w:val="cyan"/>
          <w:u w:val="single"/>
        </w:rPr>
        <w:t>concerns</w:t>
      </w:r>
      <w:r w:rsidRPr="00B72115">
        <w:rPr>
          <w:u w:val="single"/>
        </w:rPr>
        <w:t xml:space="preserve"> held by external states</w:t>
      </w:r>
      <w:proofErr w:type="gramStart"/>
      <w:r w:rsidRPr="00B72115">
        <w:t xml:space="preserve">. </w:t>
      </w:r>
      <w:proofErr w:type="gramEnd"/>
      <w:r w:rsidRPr="008833D0">
        <w:rPr>
          <w:sz w:val="16"/>
          <w:szCs w:val="16"/>
        </w:rPr>
        <w:t>Although the United States under President Trump has withdrawn from the agreement, all other parties have remained committed to upholding its terms and there remains every indication that the agreement is functioning as intended.</w:t>
      </w:r>
    </w:p>
    <w:p w14:paraId="3F14C1DA" w14:textId="77777777" w:rsidR="00535A62" w:rsidRPr="008833D0" w:rsidRDefault="00535A62" w:rsidP="00535A62">
      <w:pPr>
        <w:rPr>
          <w:rFonts w:ascii="Times New Roman" w:hAnsi="Times New Roman" w:cs="Times New Roman"/>
          <w:sz w:val="16"/>
          <w:szCs w:val="16"/>
        </w:rPr>
      </w:pPr>
      <w:r w:rsidRPr="008833D0">
        <w:rPr>
          <w:sz w:val="16"/>
          <w:szCs w:val="16"/>
        </w:rPr>
        <w:t xml:space="preserve">Representatives from the United States, United Kingdom, Iran, European Union, Germany, </w:t>
      </w:r>
      <w:proofErr w:type="gramStart"/>
      <w:r w:rsidRPr="008833D0">
        <w:rPr>
          <w:sz w:val="16"/>
          <w:szCs w:val="16"/>
        </w:rPr>
        <w:t>France</w:t>
      </w:r>
      <w:proofErr w:type="gramEnd"/>
      <w:r w:rsidRPr="008833D0">
        <w:rPr>
          <w:sz w:val="16"/>
          <w:szCs w:val="16"/>
        </w:rPr>
        <w:t xml:space="preserve"> and China attend an Iran nuclear talk meeting in Vienna, Austria on 14 July 2015.</w:t>
      </w:r>
    </w:p>
    <w:p w14:paraId="1A5D8D82" w14:textId="77777777" w:rsidR="00535A62" w:rsidRPr="00B72115" w:rsidRDefault="00535A62" w:rsidP="00535A62">
      <w:pPr>
        <w:rPr>
          <w:rFonts w:asciiTheme="minorHAnsi" w:hAnsiTheme="minorHAnsi" w:cstheme="minorHAnsi"/>
          <w:color w:val="222222"/>
        </w:rPr>
      </w:pPr>
      <w:r w:rsidRPr="008833D0">
        <w:rPr>
          <w:sz w:val="16"/>
          <w:szCs w:val="16"/>
        </w:rPr>
        <w:t>Despite its early successes, the JCPOA was only intended to be a temporary measure</w:t>
      </w:r>
      <w:proofErr w:type="gramStart"/>
      <w:r w:rsidRPr="008833D0">
        <w:rPr>
          <w:sz w:val="16"/>
          <w:szCs w:val="16"/>
        </w:rPr>
        <w:t xml:space="preserve">. </w:t>
      </w:r>
      <w:proofErr w:type="gramEnd"/>
      <w:r w:rsidRPr="008833D0">
        <w:rPr>
          <w:sz w:val="16"/>
          <w:szCs w:val="16"/>
        </w:rPr>
        <w:t>Key provisions expire in 2025, ten years after implementation, and parties to the agreement made it clear that they do not wish its terms to become a de facto norm</w:t>
      </w:r>
      <w:hyperlink r:id="rId9" w:anchor="ref-CR3" w:tooltip="United Nations Security Council Resolution 2231 (United Nations, 2015)." w:history="1">
        <w:r w:rsidRPr="008833D0">
          <w:rPr>
            <w:rStyle w:val="Hyperlink"/>
            <w:color w:val="006699"/>
            <w:sz w:val="16"/>
            <w:szCs w:val="16"/>
          </w:rPr>
          <w:t>3</w:t>
        </w:r>
      </w:hyperlink>
      <w:r w:rsidRPr="008833D0">
        <w:rPr>
          <w:sz w:val="16"/>
          <w:szCs w:val="16"/>
        </w:rPr>
        <w:t>. This is driven by both sides: some view the terms as unfairly restrictive while others view them as too permissive</w:t>
      </w:r>
      <w:proofErr w:type="gramStart"/>
      <w:r w:rsidRPr="008833D0">
        <w:rPr>
          <w:sz w:val="16"/>
          <w:szCs w:val="16"/>
        </w:rPr>
        <w:t>.</w:t>
      </w:r>
      <w:r w:rsidRPr="00B72115">
        <w:t xml:space="preserve"> </w:t>
      </w:r>
      <w:proofErr w:type="gramEnd"/>
      <w:r w:rsidRPr="00B72115">
        <w:t xml:space="preserve">Nevertheless, </w:t>
      </w:r>
      <w:r w:rsidRPr="00B72115">
        <w:rPr>
          <w:u w:val="single"/>
        </w:rPr>
        <w:t xml:space="preserve">the fact that </w:t>
      </w:r>
      <w:r w:rsidRPr="00B72115">
        <w:rPr>
          <w:highlight w:val="cyan"/>
          <w:u w:val="single"/>
        </w:rPr>
        <w:t>the agreement brought years of escalation to a</w:t>
      </w:r>
      <w:r w:rsidRPr="00B72115">
        <w:rPr>
          <w:u w:val="single"/>
        </w:rPr>
        <w:t xml:space="preserve"> temporary </w:t>
      </w:r>
      <w:r w:rsidRPr="00B72115">
        <w:rPr>
          <w:highlight w:val="cyan"/>
          <w:u w:val="single"/>
        </w:rPr>
        <w:t>resolution suggests</w:t>
      </w:r>
      <w:r w:rsidRPr="00B72115">
        <w:rPr>
          <w:u w:val="single"/>
        </w:rPr>
        <w:t xml:space="preserve"> that </w:t>
      </w:r>
      <w:r w:rsidRPr="00B72115">
        <w:rPr>
          <w:highlight w:val="cyan"/>
          <w:u w:val="single"/>
        </w:rPr>
        <w:t>the approach might serve as a model for mitigating nuclear</w:t>
      </w:r>
      <w:r w:rsidRPr="00B72115">
        <w:rPr>
          <w:u w:val="single"/>
        </w:rPr>
        <w:t xml:space="preserve"> weapon </w:t>
      </w:r>
      <w:r w:rsidRPr="00B72115">
        <w:rPr>
          <w:highlight w:val="cyan"/>
          <w:u w:val="single"/>
        </w:rPr>
        <w:t>concerns associated with</w:t>
      </w:r>
      <w:r w:rsidRPr="00B72115">
        <w:rPr>
          <w:u w:val="single"/>
        </w:rPr>
        <w:t xml:space="preserve"> the future use of </w:t>
      </w:r>
      <w:r w:rsidRPr="00B72115">
        <w:rPr>
          <w:highlight w:val="cyan"/>
          <w:u w:val="single"/>
        </w:rPr>
        <w:t>nuclear power</w:t>
      </w:r>
      <w:r w:rsidRPr="00B72115">
        <w:rPr>
          <w:u w:val="single"/>
        </w:rPr>
        <w:t xml:space="preserve"> in other nuclear-newcomer states</w:t>
      </w:r>
      <w:proofErr w:type="gramStart"/>
      <w:r w:rsidRPr="00B72115">
        <w:rPr>
          <w:u w:val="single"/>
        </w:rPr>
        <w:t xml:space="preserve">. </w:t>
      </w:r>
      <w:proofErr w:type="gramEnd"/>
      <w:r w:rsidRPr="00B72115">
        <w:t>This article reviews the technical nature of the problem the agreement attempts to tackle, and the technical solutions the agreement used to reduce proliferation concern in Iran</w:t>
      </w:r>
      <w:proofErr w:type="gramStart"/>
      <w:r w:rsidRPr="00B72115">
        <w:t xml:space="preserve">. </w:t>
      </w:r>
      <w:proofErr w:type="gramEnd"/>
      <w:r w:rsidRPr="00B72115">
        <w:rPr>
          <w:u w:val="single"/>
        </w:rPr>
        <w:t xml:space="preserve">Although the politics of any future proliferation case will be sui generis, </w:t>
      </w:r>
      <w:r w:rsidRPr="00B72115">
        <w:rPr>
          <w:highlight w:val="cyan"/>
          <w:u w:val="single"/>
        </w:rPr>
        <w:t>the underlying</w:t>
      </w:r>
      <w:r w:rsidRPr="00B72115">
        <w:rPr>
          <w:u w:val="single"/>
        </w:rPr>
        <w:t xml:space="preserve"> technical </w:t>
      </w:r>
      <w:r w:rsidRPr="00B72115">
        <w:rPr>
          <w:highlight w:val="cyan"/>
          <w:u w:val="single"/>
        </w:rPr>
        <w:t xml:space="preserve">problem has a good probability of being </w:t>
      </w:r>
      <w:proofErr w:type="gramStart"/>
      <w:r w:rsidRPr="00B72115">
        <w:rPr>
          <w:highlight w:val="cyan"/>
          <w:u w:val="single"/>
        </w:rPr>
        <w:t>similar to</w:t>
      </w:r>
      <w:proofErr w:type="gramEnd"/>
      <w:r w:rsidRPr="00B72115">
        <w:rPr>
          <w:u w:val="single"/>
        </w:rPr>
        <w:t xml:space="preserve"> that of </w:t>
      </w:r>
      <w:r w:rsidRPr="00B72115">
        <w:rPr>
          <w:highlight w:val="cyan"/>
          <w:u w:val="single"/>
        </w:rPr>
        <w:t>the Iran case</w:t>
      </w:r>
      <w:r w:rsidRPr="00B72115">
        <w:rPr>
          <w:u w:val="single"/>
        </w:rPr>
        <w:t>, and may, therefore, be soluble through similar means.</w:t>
      </w:r>
    </w:p>
    <w:p w14:paraId="120A6861" w14:textId="77777777" w:rsidR="00535A62" w:rsidRPr="00B72115" w:rsidRDefault="00535A62" w:rsidP="00535A62">
      <w:pPr>
        <w:pStyle w:val="Heading4"/>
        <w:rPr>
          <w:rFonts w:cs="Calibri"/>
        </w:rPr>
      </w:pPr>
      <w:r w:rsidRPr="00B72115">
        <w:rPr>
          <w:rFonts w:cs="Calibri"/>
        </w:rPr>
        <w:t xml:space="preserve">Iranian proliferation goes </w:t>
      </w:r>
      <w:r w:rsidRPr="00B72115">
        <w:rPr>
          <w:rFonts w:cs="Calibri"/>
          <w:u w:val="single"/>
        </w:rPr>
        <w:t>nuclear</w:t>
      </w:r>
      <w:r w:rsidRPr="00B72115">
        <w:rPr>
          <w:rFonts w:cs="Calibri"/>
        </w:rPr>
        <w:t xml:space="preserve"> – causes regional war and spurs </w:t>
      </w:r>
      <w:r w:rsidRPr="00B72115">
        <w:rPr>
          <w:rFonts w:cs="Calibri"/>
          <w:u w:val="single"/>
        </w:rPr>
        <w:t xml:space="preserve">proliferation cascades </w:t>
      </w:r>
      <w:r w:rsidRPr="00B72115">
        <w:rPr>
          <w:rFonts w:cs="Calibri"/>
        </w:rPr>
        <w:t>across the Middle East</w:t>
      </w:r>
    </w:p>
    <w:p w14:paraId="345314E6" w14:textId="77777777" w:rsidR="00535A62" w:rsidRPr="00B72115" w:rsidRDefault="00535A62" w:rsidP="00535A62">
      <w:r w:rsidRPr="00B72115">
        <w:rPr>
          <w:rStyle w:val="Style13ptBold"/>
        </w:rPr>
        <w:t xml:space="preserve">Chilton and </w:t>
      </w:r>
      <w:proofErr w:type="spellStart"/>
      <w:r w:rsidRPr="00B72115">
        <w:rPr>
          <w:rStyle w:val="Style13ptBold"/>
        </w:rPr>
        <w:t>Hoshovsky</w:t>
      </w:r>
      <w:proofErr w:type="spellEnd"/>
      <w:r w:rsidRPr="00B72115">
        <w:rPr>
          <w:rStyle w:val="Style13ptBold"/>
        </w:rPr>
        <w:t xml:space="preserve"> 20</w:t>
      </w:r>
      <w:r w:rsidRPr="00B72115">
        <w:t xml:space="preserve"> – [(Kevin, led U.S. Strategic Command and has participated in the Jewish Institute for National Security of America’s Generals and Admirals Program; Harry, policy analyst at JINSA’s </w:t>
      </w:r>
      <w:proofErr w:type="spellStart"/>
      <w:r w:rsidRPr="00B72115">
        <w:t>Gemunder</w:t>
      </w:r>
      <w:proofErr w:type="spellEnd"/>
      <w:r w:rsidRPr="00B72115">
        <w:t xml:space="preserve"> Center for Defense and Strategy) "Avoiding a nuclear arms race in the Middle East," Defense News, 2-13-2020, https://www.defensenews.com/opinion/commentary/2020/02/13/avoiding-a-nuclear-arms-race-in-the-middle-east/] TDI</w:t>
      </w:r>
    </w:p>
    <w:p w14:paraId="72559637" w14:textId="77777777" w:rsidR="00535A62" w:rsidRPr="00B72115" w:rsidRDefault="00535A62" w:rsidP="00535A62">
      <w:r w:rsidRPr="00B72115">
        <w:t>This raises two immediate concerns</w:t>
      </w:r>
      <w:proofErr w:type="gramStart"/>
      <w:r w:rsidRPr="00B72115">
        <w:t xml:space="preserve">. </w:t>
      </w:r>
      <w:proofErr w:type="gramEnd"/>
      <w:r w:rsidRPr="00B72115">
        <w:t xml:space="preserve">First, </w:t>
      </w:r>
      <w:r w:rsidRPr="00B72115">
        <w:rPr>
          <w:b/>
          <w:bCs/>
          <w:u w:val="single"/>
        </w:rPr>
        <w:t>should Iran race for the bomb</w:t>
      </w:r>
      <w:r w:rsidRPr="00B72115">
        <w:rPr>
          <w:b/>
          <w:bCs/>
        </w:rPr>
        <w:t xml:space="preserve">, </w:t>
      </w:r>
      <w:r w:rsidRPr="00B72115">
        <w:rPr>
          <w:b/>
          <w:bCs/>
          <w:u w:val="single"/>
        </w:rPr>
        <w:t>it is</w:t>
      </w:r>
      <w:r w:rsidRPr="00B72115">
        <w:rPr>
          <w:u w:val="single"/>
        </w:rPr>
        <w:t xml:space="preserve"> </w:t>
      </w:r>
      <w:r w:rsidRPr="00B72115">
        <w:rPr>
          <w:rStyle w:val="Emphasis"/>
        </w:rPr>
        <w:t xml:space="preserve">almost inevitable that the </w:t>
      </w:r>
      <w:r w:rsidRPr="00B72115">
        <w:rPr>
          <w:rStyle w:val="Emphasis"/>
          <w:highlight w:val="cyan"/>
        </w:rPr>
        <w:t>United States and</w:t>
      </w:r>
      <w:r w:rsidRPr="00B72115">
        <w:rPr>
          <w:rStyle w:val="Emphasis"/>
        </w:rPr>
        <w:t xml:space="preserve">/or </w:t>
      </w:r>
      <w:r w:rsidRPr="00B72115">
        <w:rPr>
          <w:rStyle w:val="Emphasis"/>
          <w:highlight w:val="cyan"/>
        </w:rPr>
        <w:t>Israel</w:t>
      </w:r>
      <w:r w:rsidRPr="00B72115">
        <w:rPr>
          <w:rStyle w:val="Emphasis"/>
        </w:rPr>
        <w:t xml:space="preserve"> will take </w:t>
      </w:r>
      <w:r w:rsidRPr="00B72115">
        <w:rPr>
          <w:rStyle w:val="Emphasis"/>
          <w:highlight w:val="cyan"/>
        </w:rPr>
        <w:t>preventative military action</w:t>
      </w:r>
      <w:r w:rsidRPr="00B72115">
        <w:rPr>
          <w:u w:val="single"/>
        </w:rPr>
        <w:t xml:space="preserve"> </w:t>
      </w:r>
      <w:r w:rsidRPr="00B72115">
        <w:rPr>
          <w:b/>
          <w:bCs/>
          <w:u w:val="single"/>
        </w:rPr>
        <w:t>to stop it from crossing that fateful threshold</w:t>
      </w:r>
      <w:proofErr w:type="gramStart"/>
      <w:r w:rsidRPr="00B72115">
        <w:t xml:space="preserve">. </w:t>
      </w:r>
      <w:proofErr w:type="gramEnd"/>
      <w:r w:rsidRPr="00B72115">
        <w:rPr>
          <w:rStyle w:val="StyleUnderline"/>
        </w:rPr>
        <w:t xml:space="preserve">This </w:t>
      </w:r>
      <w:r w:rsidRPr="00B72115">
        <w:rPr>
          <w:rStyle w:val="StyleUnderline"/>
          <w:highlight w:val="cyan"/>
        </w:rPr>
        <w:t xml:space="preserve">could </w:t>
      </w:r>
      <w:r w:rsidRPr="00B72115">
        <w:rPr>
          <w:rStyle w:val="StyleUnderline"/>
        </w:rPr>
        <w:t xml:space="preserve">easily </w:t>
      </w:r>
      <w:r w:rsidRPr="00B72115">
        <w:rPr>
          <w:rStyle w:val="Emphasis"/>
          <w:highlight w:val="cyan"/>
        </w:rPr>
        <w:t>spiral into a regional war</w:t>
      </w:r>
      <w:r w:rsidRPr="00B72115">
        <w:rPr>
          <w:rStyle w:val="StyleUnderline"/>
          <w:highlight w:val="cyan"/>
        </w:rPr>
        <w:t xml:space="preserve"> as Iran activates</w:t>
      </w:r>
      <w:r w:rsidRPr="00B72115">
        <w:rPr>
          <w:rStyle w:val="StyleUnderline"/>
        </w:rPr>
        <w:t xml:space="preserve"> its various </w:t>
      </w:r>
      <w:r w:rsidRPr="00B72115">
        <w:rPr>
          <w:rStyle w:val="StyleUnderline"/>
          <w:highlight w:val="cyan"/>
        </w:rPr>
        <w:t xml:space="preserve">proxy forces </w:t>
      </w:r>
      <w:r w:rsidRPr="00B72115">
        <w:rPr>
          <w:rStyle w:val="StyleUnderline"/>
        </w:rPr>
        <w:t>against the United States and its allies</w:t>
      </w:r>
      <w:r w:rsidRPr="00B72115">
        <w:t>.</w:t>
      </w:r>
    </w:p>
    <w:p w14:paraId="5870B3F1" w14:textId="77777777" w:rsidR="00535A62" w:rsidRPr="00B72115" w:rsidRDefault="00535A62" w:rsidP="00535A62">
      <w:pPr>
        <w:rPr>
          <w:b/>
          <w:bCs/>
        </w:rPr>
      </w:pPr>
      <w:r w:rsidRPr="00B72115">
        <w:t xml:space="preserve">Second, </w:t>
      </w:r>
      <w:r w:rsidRPr="00B72115">
        <w:rPr>
          <w:b/>
          <w:bCs/>
          <w:u w:val="single"/>
        </w:rPr>
        <w:t xml:space="preserve">an Iranian </w:t>
      </w:r>
      <w:r w:rsidRPr="00B72115">
        <w:rPr>
          <w:b/>
          <w:bCs/>
          <w:highlight w:val="cyan"/>
          <w:u w:val="single"/>
        </w:rPr>
        <w:t>nuclear breakout</w:t>
      </w:r>
      <w:r w:rsidRPr="00B72115">
        <w:rPr>
          <w:b/>
          <w:bCs/>
          <w:u w:val="single"/>
        </w:rPr>
        <w:t xml:space="preserve"> attempt </w:t>
      </w:r>
      <w:r w:rsidRPr="00B72115">
        <w:rPr>
          <w:b/>
          <w:bCs/>
          <w:highlight w:val="cyan"/>
          <w:u w:val="single"/>
        </w:rPr>
        <w:t>could</w:t>
      </w:r>
      <w:r w:rsidRPr="00B72115">
        <w:rPr>
          <w:highlight w:val="cyan"/>
          <w:u w:val="single"/>
        </w:rPr>
        <w:t xml:space="preserve"> </w:t>
      </w:r>
      <w:r w:rsidRPr="00B72115">
        <w:rPr>
          <w:rStyle w:val="Emphasis"/>
          <w:highlight w:val="cyan"/>
        </w:rPr>
        <w:t>spur a proliferation cascade throughout the Middle East</w:t>
      </w:r>
      <w:r w:rsidRPr="00B72115">
        <w:t xml:space="preserve">, </w:t>
      </w:r>
      <w:r w:rsidRPr="00B72115">
        <w:rPr>
          <w:b/>
          <w:bCs/>
          <w:u w:val="single"/>
        </w:rPr>
        <w:t>beginning with Saudi Arabia</w:t>
      </w:r>
      <w:r w:rsidRPr="00B72115">
        <w:rPr>
          <w:b/>
          <w:bCs/>
        </w:rPr>
        <w:t>.</w:t>
      </w:r>
    </w:p>
    <w:p w14:paraId="76B3F70B" w14:textId="77777777" w:rsidR="00535A62" w:rsidRPr="00B72115" w:rsidRDefault="00535A62" w:rsidP="00535A62">
      <w:r w:rsidRPr="00B72115">
        <w:t xml:space="preserve">Mohammed bin Salman, </w:t>
      </w:r>
      <w:r w:rsidRPr="00B72115">
        <w:rPr>
          <w:b/>
          <w:bCs/>
          <w:u w:val="single"/>
        </w:rPr>
        <w:t>the Saudi crown prince</w:t>
      </w:r>
      <w:r w:rsidRPr="00B72115">
        <w:rPr>
          <w:b/>
          <w:bCs/>
        </w:rPr>
        <w:t xml:space="preserve">, </w:t>
      </w:r>
      <w:r w:rsidRPr="00B72115">
        <w:rPr>
          <w:b/>
          <w:bCs/>
          <w:u w:val="single"/>
        </w:rPr>
        <w:t>openly stated in 2018 that if Iran developed nuclear weapons</w:t>
      </w:r>
      <w:r w:rsidRPr="00B72115">
        <w:t xml:space="preserve">, </w:t>
      </w:r>
      <w:r w:rsidRPr="00B72115">
        <w:rPr>
          <w:rStyle w:val="Emphasis"/>
          <w:highlight w:val="cyan"/>
        </w:rPr>
        <w:t>Riyadh would quickly “follow suit.”</w:t>
      </w:r>
      <w:r w:rsidRPr="00B72115">
        <w:t xml:space="preserve"> </w:t>
      </w:r>
      <w:r w:rsidRPr="00B72115">
        <w:rPr>
          <w:b/>
          <w:bCs/>
          <w:u w:val="single"/>
        </w:rPr>
        <w:t xml:space="preserve">One suggested approach would see Saudi Arabia purchase a nuclear power reactor from a major supplier like South Korea and then </w:t>
      </w:r>
      <w:r w:rsidRPr="00B72115">
        <w:rPr>
          <w:b/>
          <w:bCs/>
          <w:highlight w:val="cyan"/>
          <w:u w:val="single"/>
        </w:rPr>
        <w:t xml:space="preserve">build a reprocessing plant that would yield </w:t>
      </w:r>
      <w:r w:rsidRPr="00B72115">
        <w:rPr>
          <w:b/>
          <w:bCs/>
          <w:u w:val="single"/>
        </w:rPr>
        <w:t xml:space="preserve">enough </w:t>
      </w:r>
      <w:r w:rsidRPr="00B72115">
        <w:rPr>
          <w:b/>
          <w:bCs/>
          <w:highlight w:val="cyan"/>
          <w:u w:val="single"/>
        </w:rPr>
        <w:t xml:space="preserve">weapons-grade plutonium </w:t>
      </w:r>
      <w:r w:rsidRPr="00B72115">
        <w:rPr>
          <w:b/>
          <w:bCs/>
          <w:u w:val="single"/>
        </w:rPr>
        <w:t>in five years</w:t>
      </w:r>
      <w:r w:rsidRPr="00B72115">
        <w:t>.</w:t>
      </w:r>
    </w:p>
    <w:p w14:paraId="711960AC" w14:textId="77777777" w:rsidR="00535A62" w:rsidRPr="00B72115" w:rsidRDefault="00535A62" w:rsidP="00535A62">
      <w:pPr>
        <w:rPr>
          <w:szCs w:val="16"/>
        </w:rPr>
      </w:pPr>
      <w:r w:rsidRPr="00B72115">
        <w:rPr>
          <w:szCs w:val="16"/>
        </w:rPr>
        <w:lastRenderedPageBreak/>
        <w:t>A half-decade delay isn’t optimal, however, when the goal is achieving nuclear deterrence quickly</w:t>
      </w:r>
      <w:proofErr w:type="gramStart"/>
      <w:r w:rsidRPr="00B72115">
        <w:rPr>
          <w:szCs w:val="16"/>
        </w:rPr>
        <w:t xml:space="preserve">. </w:t>
      </w:r>
      <w:proofErr w:type="gramEnd"/>
      <w:r w:rsidRPr="00B72115">
        <w:rPr>
          <w:szCs w:val="16"/>
        </w:rPr>
        <w:t>Thus, there is the so-called Islamabad option.</w:t>
      </w:r>
    </w:p>
    <w:p w14:paraId="759E941A" w14:textId="77777777" w:rsidR="00535A62" w:rsidRPr="00B72115" w:rsidRDefault="00535A62" w:rsidP="00535A62">
      <w:pPr>
        <w:rPr>
          <w:b/>
          <w:bCs/>
        </w:rPr>
      </w:pPr>
      <w:r w:rsidRPr="00B72115">
        <w:t>This refers to Riyadh’s role in financing Pakistan’s nuclear weapons program and an alleged commitment from Islamabad that it would repay the favor</w:t>
      </w:r>
      <w:proofErr w:type="gramStart"/>
      <w:r w:rsidRPr="00B72115">
        <w:t xml:space="preserve">. </w:t>
      </w:r>
      <w:proofErr w:type="gramEnd"/>
      <w:r w:rsidRPr="00B72115">
        <w:t xml:space="preserve">While </w:t>
      </w:r>
      <w:r w:rsidRPr="00B72115">
        <w:rPr>
          <w:rStyle w:val="StyleUnderline"/>
        </w:rPr>
        <w:t>Pakistan</w:t>
      </w:r>
      <w:r w:rsidRPr="00B72115">
        <w:t xml:space="preserve">i </w:t>
      </w:r>
      <w:r w:rsidRPr="00B72115">
        <w:rPr>
          <w:rStyle w:val="StyleUnderline"/>
        </w:rPr>
        <w:t>and Saudi</w:t>
      </w:r>
      <w:r w:rsidRPr="00B72115">
        <w:t xml:space="preserve"> officials have denied any such understanding, </w:t>
      </w:r>
      <w:r w:rsidRPr="00B72115">
        <w:rPr>
          <w:b/>
          <w:bCs/>
          <w:u w:val="single"/>
        </w:rPr>
        <w:t xml:space="preserve">there is the possibility that the two could work out an arrangement where </w:t>
      </w:r>
      <w:r w:rsidRPr="00B72115">
        <w:rPr>
          <w:b/>
          <w:bCs/>
          <w:highlight w:val="cyan"/>
          <w:u w:val="single"/>
        </w:rPr>
        <w:t xml:space="preserve">Islamabad could deploy some of its nuclear arsenal on Saudi soil </w:t>
      </w:r>
      <w:r w:rsidRPr="00B72115">
        <w:rPr>
          <w:b/>
          <w:bCs/>
          <w:u w:val="single"/>
        </w:rPr>
        <w:t>following a successful Iranian breakout</w:t>
      </w:r>
      <w:r w:rsidRPr="00B72115">
        <w:rPr>
          <w:b/>
          <w:bCs/>
        </w:rPr>
        <w:t>.</w:t>
      </w:r>
    </w:p>
    <w:p w14:paraId="5FA49FC1" w14:textId="77777777" w:rsidR="00535A62" w:rsidRPr="00B72115" w:rsidRDefault="00535A62" w:rsidP="00535A62">
      <w:pPr>
        <w:rPr>
          <w:szCs w:val="16"/>
        </w:rPr>
      </w:pPr>
      <w:r w:rsidRPr="00B72115">
        <w:rPr>
          <w:szCs w:val="16"/>
        </w:rPr>
        <w:t>Although this maneuver would draw sharp, international criticism, in theory, it would allow Riyadh to remain in good standing vis-a-vis the nuclear nonproliferation treaty</w:t>
      </w:r>
      <w:proofErr w:type="gramStart"/>
      <w:r w:rsidRPr="00B72115">
        <w:rPr>
          <w:szCs w:val="16"/>
        </w:rPr>
        <w:t xml:space="preserve">. </w:t>
      </w:r>
      <w:proofErr w:type="gramEnd"/>
      <w:r w:rsidRPr="00B72115">
        <w:rPr>
          <w:szCs w:val="16"/>
        </w:rPr>
        <w:t>Nevertheless, Pakistan might not be willing to play spoiler against a nuclearized Iran</w:t>
      </w:r>
      <w:proofErr w:type="gramStart"/>
      <w:r w:rsidRPr="00B72115">
        <w:rPr>
          <w:szCs w:val="16"/>
        </w:rPr>
        <w:t xml:space="preserve">. </w:t>
      </w:r>
      <w:proofErr w:type="gramEnd"/>
      <w:r w:rsidRPr="00B72115">
        <w:rPr>
          <w:szCs w:val="16"/>
        </w:rPr>
        <w:t>If it is, Middle Eastern geopolitics would become extremely unstable.</w:t>
      </w:r>
    </w:p>
    <w:p w14:paraId="4991A81F" w14:textId="77777777" w:rsidR="00535A62" w:rsidRPr="00B72115" w:rsidRDefault="00535A62" w:rsidP="00535A62">
      <w:r w:rsidRPr="00B72115">
        <w:rPr>
          <w:b/>
          <w:bCs/>
          <w:u w:val="single"/>
        </w:rPr>
        <w:t>If Saudi Arabia acquires nuclear weapons</w:t>
      </w:r>
      <w:r w:rsidRPr="00B72115">
        <w:t xml:space="preserve">, </w:t>
      </w:r>
      <w:r w:rsidRPr="00B72115">
        <w:rPr>
          <w:rStyle w:val="Emphasis"/>
        </w:rPr>
        <w:t xml:space="preserve">many believe </w:t>
      </w:r>
      <w:r w:rsidRPr="00B72115">
        <w:rPr>
          <w:rStyle w:val="Emphasis"/>
          <w:highlight w:val="cyan"/>
        </w:rPr>
        <w:t xml:space="preserve">Turkey would follow </w:t>
      </w:r>
      <w:r w:rsidRPr="00B72115">
        <w:rPr>
          <w:rStyle w:val="Emphasis"/>
        </w:rPr>
        <w:t>suit</w:t>
      </w:r>
      <w:proofErr w:type="gramStart"/>
      <w:r w:rsidRPr="00B72115">
        <w:t xml:space="preserve">. </w:t>
      </w:r>
      <w:proofErr w:type="gramEnd"/>
      <w:r w:rsidRPr="00B72115">
        <w:t xml:space="preserve">Last September, Turkish President Recep Tayyip </w:t>
      </w:r>
      <w:r w:rsidRPr="00B72115">
        <w:rPr>
          <w:b/>
          <w:bCs/>
          <w:highlight w:val="cyan"/>
          <w:u w:val="single"/>
        </w:rPr>
        <w:t xml:space="preserve">Erdogan </w:t>
      </w:r>
      <w:r w:rsidRPr="00B72115">
        <w:rPr>
          <w:b/>
          <w:bCs/>
          <w:u w:val="single"/>
        </w:rPr>
        <w:t xml:space="preserve">declared that he </w:t>
      </w:r>
      <w:r w:rsidRPr="00B72115">
        <w:rPr>
          <w:b/>
          <w:bCs/>
          <w:highlight w:val="cyan"/>
          <w:u w:val="single"/>
        </w:rPr>
        <w:t xml:space="preserve">“cannot accept” the argument </w:t>
      </w:r>
      <w:r w:rsidRPr="00B72115">
        <w:rPr>
          <w:b/>
          <w:bCs/>
          <w:u w:val="single"/>
        </w:rPr>
        <w:t xml:space="preserve">from Western nations </w:t>
      </w:r>
      <w:r w:rsidRPr="00B72115">
        <w:rPr>
          <w:b/>
          <w:bCs/>
          <w:highlight w:val="cyan"/>
          <w:u w:val="single"/>
        </w:rPr>
        <w:t>that Turkey should not be allowed to attain nuclear weapons</w:t>
      </w:r>
      <w:proofErr w:type="gramStart"/>
      <w:r w:rsidRPr="00B72115">
        <w:rPr>
          <w:b/>
          <w:bCs/>
        </w:rPr>
        <w:t>.</w:t>
      </w:r>
      <w:r w:rsidRPr="00B72115">
        <w:t xml:space="preserve"> </w:t>
      </w:r>
      <w:proofErr w:type="gramEnd"/>
      <w:r w:rsidRPr="00B72115">
        <w:t>In 1958, Charles de Gaulle proclaimed that a nation without nuclear weapons “does not command its own destiny”; two years later, France tested its first bomb</w:t>
      </w:r>
      <w:proofErr w:type="gramStart"/>
      <w:r w:rsidRPr="00B72115">
        <w:t xml:space="preserve">. </w:t>
      </w:r>
      <w:proofErr w:type="gramEnd"/>
      <w:r w:rsidRPr="00B72115">
        <w:t>Erdogan’s comments echo those earlier remarks and raise the possibility that Ankara could become the second NATO member to leave the alliance’s nuclear umbrella in favor of its own independent arsenal.</w:t>
      </w:r>
    </w:p>
    <w:p w14:paraId="7A4A728E" w14:textId="77777777" w:rsidR="00535A62" w:rsidRPr="00535A62" w:rsidRDefault="00535A62" w:rsidP="00535A62"/>
    <w:p w14:paraId="1827B307" w14:textId="57FEB5FF" w:rsidR="00F92311" w:rsidRDefault="000043B8" w:rsidP="00F92311">
      <w:pPr>
        <w:pStyle w:val="Heading2"/>
      </w:pPr>
      <w:r>
        <w:lastRenderedPageBreak/>
        <w:t>Case</w:t>
      </w:r>
    </w:p>
    <w:p w14:paraId="460BC4C5" w14:textId="77777777" w:rsidR="00F92311" w:rsidRPr="00100A2B" w:rsidRDefault="00F92311" w:rsidP="00F92311">
      <w:pPr>
        <w:pStyle w:val="Heading4"/>
      </w:pPr>
      <w:r w:rsidRPr="00100A2B">
        <w:t xml:space="preserve">Alt cause – broad space privatization and existing debris. </w:t>
      </w:r>
    </w:p>
    <w:p w14:paraId="4C88A05E" w14:textId="77777777" w:rsidR="00F92311" w:rsidRPr="00100A2B" w:rsidRDefault="00F92311" w:rsidP="00F92311">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10" w:history="1">
        <w:r w:rsidRPr="00100A2B">
          <w:rPr>
            <w:rStyle w:val="Hyperlink"/>
          </w:rPr>
          <w:t>https://doi.org/10.1016/j.jsse.2019.05.007</w:t>
        </w:r>
      </w:hyperlink>
      <w:r w:rsidRPr="00100A2B">
        <w:t>] TDI</w:t>
      </w:r>
    </w:p>
    <w:p w14:paraId="307D1815" w14:textId="77777777" w:rsidR="00F92311" w:rsidRPr="00100A2B" w:rsidRDefault="00F92311" w:rsidP="00F92311">
      <w:r w:rsidRPr="00100A2B">
        <w:t>The last decade has seen rapid growth and change in the space industry, and an explosion of commercial and private activity</w:t>
      </w:r>
      <w:proofErr w:type="gramStart"/>
      <w:r w:rsidRPr="00100A2B">
        <w:t xml:space="preserve">. </w:t>
      </w:r>
      <w:proofErr w:type="gramEnd"/>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w:t>
      </w:r>
      <w:proofErr w:type="gramStart"/>
      <w:r w:rsidRPr="00C121C4">
        <w:t xml:space="preserve">. </w:t>
      </w:r>
      <w:proofErr w:type="gramEnd"/>
      <w:r w:rsidRPr="00C121C4">
        <w:t>The easier access to space</w:t>
      </w:r>
      <w:r w:rsidRPr="00100A2B">
        <w:t xml:space="preserve"> has opened participation to many more participants than was historically possible</w:t>
      </w:r>
      <w:proofErr w:type="gramStart"/>
      <w:r w:rsidRPr="00100A2B">
        <w:t xml:space="preserve">. </w:t>
      </w:r>
      <w:proofErr w:type="gramEnd"/>
      <w:r w:rsidRPr="00100A2B">
        <w:t xml:space="preserve">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but there are also signs of progress and the outlook is encouraging</w:t>
      </w:r>
      <w:proofErr w:type="gramStart"/>
      <w:r w:rsidRPr="00100A2B">
        <w:t xml:space="preserve">. </w:t>
      </w:r>
      <w:proofErr w:type="gramEnd"/>
      <w:r w:rsidRPr="00100A2B">
        <w:t xml:space="preserve">Many </w:t>
      </w:r>
      <w:proofErr w:type="spellStart"/>
      <w:r w:rsidRPr="00100A2B">
        <w:t>NewSpace</w:t>
      </w:r>
      <w:proofErr w:type="spellEnd"/>
      <w:r w:rsidRPr="00100A2B">
        <w:t xml:space="preserve"> operators are actively working to mitigate their impact</w:t>
      </w:r>
      <w:proofErr w:type="gramStart"/>
      <w:r w:rsidRPr="00100A2B">
        <w:t xml:space="preserve">. </w:t>
      </w:r>
      <w:proofErr w:type="gramEnd"/>
      <w:r w:rsidRPr="00100A2B">
        <w:t xml:space="preserve">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4A11A09D" w14:textId="77777777" w:rsidR="00F92311" w:rsidRPr="00100A2B" w:rsidRDefault="00F92311" w:rsidP="00F92311">
      <w:r w:rsidRPr="00100A2B">
        <w:t xml:space="preserve">2. Characterizing </w:t>
      </w:r>
      <w:proofErr w:type="spellStart"/>
      <w:r w:rsidRPr="00100A2B">
        <w:t>NewSpace</w:t>
      </w:r>
      <w:proofErr w:type="spellEnd"/>
      <w:r w:rsidRPr="00100A2B">
        <w:t>: a step change in the space environment</w:t>
      </w:r>
    </w:p>
    <w:p w14:paraId="214B8FB6" w14:textId="77777777" w:rsidR="00F92311" w:rsidRPr="00100A2B" w:rsidRDefault="00F92311" w:rsidP="00F92311">
      <w:pPr>
        <w:rPr>
          <w:rStyle w:val="StyleUnderline"/>
        </w:rPr>
      </w:pPr>
      <w:r w:rsidRPr="00100A2B">
        <w:t>In just the last few years, commercial companies have proposed, funded, and in a few cases begun deployment of very large constellations of small to medium-sized satellites</w:t>
      </w:r>
      <w:proofErr w:type="gramStart"/>
      <w:r w:rsidRPr="00100A2B">
        <w:t xml:space="preserve">. </w:t>
      </w:r>
      <w:proofErr w:type="gramEnd"/>
      <w:r w:rsidRPr="00100A2B">
        <w:t>These constellations will add much more complexity to space operations</w:t>
      </w:r>
      <w:proofErr w:type="gramStart"/>
      <w:r w:rsidRPr="00100A2B">
        <w:t xml:space="preserve">. </w:t>
      </w:r>
      <w:proofErr w:type="gramEnd"/>
      <w:r w:rsidRPr="00100A2B">
        <w:t>Table 1 shows some of the constellations that have been announced for launch in the next decade</w:t>
      </w:r>
      <w:proofErr w:type="gramStart"/>
      <w:r w:rsidRPr="00100A2B">
        <w:t xml:space="preserve">. </w:t>
      </w:r>
      <w:proofErr w:type="gramEnd"/>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proofErr w:type="gramStart"/>
      <w:r w:rsidRPr="00100A2B">
        <w:rPr>
          <w:rStyle w:val="StyleUnderline"/>
        </w:rPr>
        <w:t>.</w:t>
      </w:r>
      <w:r w:rsidRPr="00100A2B">
        <w:t xml:space="preserve"> </w:t>
      </w:r>
      <w:proofErr w:type="gramEnd"/>
      <w:r w:rsidRPr="00100A2B">
        <w:t xml:space="preserve">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6AD50970" w14:textId="77777777" w:rsidR="00F92311" w:rsidRPr="00100A2B" w:rsidRDefault="00F92311" w:rsidP="00F92311">
      <w:r w:rsidRPr="00100A2B">
        <w:t>[Table 1 Omitted]</w:t>
      </w:r>
    </w:p>
    <w:p w14:paraId="09D8031B" w14:textId="77777777" w:rsidR="00F92311" w:rsidRPr="00100A2B" w:rsidRDefault="00F92311" w:rsidP="00F92311">
      <w:pPr>
        <w:rPr>
          <w:rStyle w:val="Emphasis"/>
        </w:rPr>
      </w:pPr>
      <w:r w:rsidRPr="00100A2B">
        <w:t>This table is in constant flux</w:t>
      </w:r>
      <w:proofErr w:type="gramStart"/>
      <w:r w:rsidRPr="00100A2B">
        <w:t xml:space="preserve">. </w:t>
      </w:r>
      <w:proofErr w:type="gramEnd"/>
      <w:r w:rsidRPr="00100A2B">
        <w:t xml:space="preserve">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proofErr w:type="gramStart"/>
      <w:r w:rsidRPr="00100A2B">
        <w:t xml:space="preserve">. </w:t>
      </w:r>
      <w:proofErr w:type="gramEnd"/>
      <w:r w:rsidRPr="00100A2B">
        <w:t xml:space="preserve">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3EFBC833" w14:textId="77777777" w:rsidR="00F92311" w:rsidRPr="00100A2B" w:rsidRDefault="00F92311" w:rsidP="00F92311">
      <w:r w:rsidRPr="00100A2B">
        <w:t>Current space safety, space surveillance, collision avoidance (COLA) and debris mitigation processes have been designed for and have evolved with the current population profile, launch rates and density of LEO space.</w:t>
      </w:r>
    </w:p>
    <w:p w14:paraId="5C3C1881" w14:textId="77777777" w:rsidR="00F92311" w:rsidRPr="00100A2B" w:rsidRDefault="00F92311" w:rsidP="00F92311">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0884EDC0" w14:textId="77777777" w:rsidR="00F92311" w:rsidRPr="00100A2B" w:rsidRDefault="00F92311" w:rsidP="00F92311">
      <w:r w:rsidRPr="00100A2B">
        <w:lastRenderedPageBreak/>
        <w:t>3. Compounding effects of better SSA, more satellites, and new operational concepts</w:t>
      </w:r>
    </w:p>
    <w:p w14:paraId="6EA18CE7" w14:textId="77777777" w:rsidR="00F92311" w:rsidRPr="00100A2B" w:rsidRDefault="00F92311" w:rsidP="00F92311">
      <w:r w:rsidRPr="00100A2B">
        <w:t>The changes in the space environment can be seen on this figurative map of low Earth orbit</w:t>
      </w:r>
      <w:proofErr w:type="gramStart"/>
      <w:r w:rsidRPr="00100A2B">
        <w:t xml:space="preserve">. </w:t>
      </w:r>
      <w:proofErr w:type="gramEnd"/>
      <w:r w:rsidRPr="00100A2B">
        <w:t>Fig. 1 shows the LEO environment as a function of altitude</w:t>
      </w:r>
      <w:proofErr w:type="gramStart"/>
      <w:r w:rsidRPr="00100A2B">
        <w:t xml:space="preserve">. </w:t>
      </w:r>
      <w:proofErr w:type="gramEnd"/>
      <w:r w:rsidRPr="00100A2B">
        <w:t>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w:t>
      </w:r>
      <w:proofErr w:type="gramStart"/>
      <w:r w:rsidRPr="00100A2B">
        <w:t xml:space="preserve">. </w:t>
      </w:r>
      <w:proofErr w:type="gramEnd"/>
      <w:r w:rsidRPr="00100A2B">
        <w:t>Objects in elliptical orbits are distributed between bins as partial objects proportional to the time spent in each bin</w:t>
      </w:r>
      <w:proofErr w:type="gramStart"/>
      <w:r w:rsidRPr="00100A2B">
        <w:t xml:space="preserve">. </w:t>
      </w:r>
      <w:proofErr w:type="gramEnd"/>
      <w:r w:rsidRPr="00100A2B">
        <w:t>Some notable resident systems are indicated in blue text on the right to provide an altitude reference</w:t>
      </w:r>
      <w:proofErr w:type="gramStart"/>
      <w:r w:rsidRPr="00100A2B">
        <w:t xml:space="preserve">. </w:t>
      </w:r>
      <w:proofErr w:type="gramEnd"/>
      <w:r w:rsidRPr="00100A2B">
        <w:t>The (dotted) red line shows the number of objects in the current catalog tracked by the U.S. Space Surveillance Network (SSN)</w:t>
      </w:r>
      <w:proofErr w:type="gramStart"/>
      <w:r w:rsidRPr="00100A2B">
        <w:t xml:space="preserve">. </w:t>
      </w:r>
      <w:proofErr w:type="gramEnd"/>
      <w:r w:rsidRPr="00100A2B">
        <w:t>All the COLA alerts and actions that must be taken by the residents are due to their neighbors in the nearby bins, so the currently visible risk is proportional to the red line.</w:t>
      </w:r>
    </w:p>
    <w:p w14:paraId="46A775ED" w14:textId="77777777" w:rsidR="00F92311" w:rsidRPr="00100A2B" w:rsidRDefault="00F92311" w:rsidP="00F92311"/>
    <w:p w14:paraId="2163D041" w14:textId="77777777" w:rsidR="00F92311" w:rsidRPr="00100A2B" w:rsidRDefault="00F92311" w:rsidP="00F92311">
      <w:r w:rsidRPr="00100A2B">
        <w:rPr>
          <w:noProof/>
        </w:rPr>
        <w:drawing>
          <wp:inline distT="0" distB="0" distL="0" distR="0" wp14:anchorId="6C4E817F" wp14:editId="1ACAD276">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0D390836" w14:textId="77777777" w:rsidR="00F92311" w:rsidRPr="00100A2B" w:rsidRDefault="00F92311" w:rsidP="00F92311">
      <w:r w:rsidRPr="00100A2B">
        <w:t>The red line of the current catalog does not represent the complete risk; it indicates the risk we can track and perhaps avoid</w:t>
      </w:r>
      <w:proofErr w:type="gramStart"/>
      <w:r w:rsidRPr="00100A2B">
        <w:t xml:space="preserve">. </w:t>
      </w:r>
      <w:proofErr w:type="gramEnd"/>
      <w:r w:rsidRPr="00100A2B">
        <w:t>A rule of thumb is that the current SSN LEO catalog contains objects about 10</w:t>
      </w:r>
      <w:r w:rsidRPr="00100A2B">
        <w:rPr>
          <w:rFonts w:ascii="Times New Roman" w:hAnsi="Times New Roman"/>
        </w:rPr>
        <w:t> </w:t>
      </w:r>
      <w:r w:rsidRPr="00100A2B">
        <w:t>cm or larger</w:t>
      </w:r>
      <w:proofErr w:type="gramStart"/>
      <w:r w:rsidRPr="00100A2B">
        <w:t xml:space="preserve">. </w:t>
      </w:r>
      <w:proofErr w:type="gramEnd"/>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proofErr w:type="gramStart"/>
      <w:r w:rsidRPr="00100A2B">
        <w:rPr>
          <w:rStyle w:val="StyleUnderline"/>
        </w:rPr>
        <w:t>.</w:t>
      </w:r>
      <w:r w:rsidRPr="00100A2B">
        <w:t xml:space="preserve"> </w:t>
      </w:r>
      <w:proofErr w:type="gramEnd"/>
      <w:r w:rsidRPr="00100A2B">
        <w:t>Therefore, there is a large latent risk from unobserved debris</w:t>
      </w:r>
      <w:proofErr w:type="gramStart"/>
      <w:r w:rsidRPr="00100A2B">
        <w:t xml:space="preserve">. </w:t>
      </w:r>
      <w:proofErr w:type="gramEnd"/>
      <w:r w:rsidRPr="00100A2B">
        <w:t>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w:t>
      </w:r>
      <w:proofErr w:type="gramStart"/>
      <w:r w:rsidRPr="00100A2B">
        <w:t xml:space="preserve">. </w:t>
      </w:r>
      <w:proofErr w:type="gramEnd"/>
      <w:r w:rsidRPr="00100A2B">
        <w:t>The (solid) blue line represents the model of the 1</w:t>
      </w:r>
      <w:r w:rsidRPr="00100A2B">
        <w:rPr>
          <w:rFonts w:ascii="Times New Roman" w:hAnsi="Times New Roman"/>
        </w:rPr>
        <w:t> </w:t>
      </w:r>
      <w:r w:rsidRPr="00100A2B">
        <w:t xml:space="preserve">cm and larger debris that is likely mission-ending, </w:t>
      </w:r>
      <w:r w:rsidRPr="00100A2B">
        <w:lastRenderedPageBreak/>
        <w:t>usually called lethal but not trackable</w:t>
      </w:r>
      <w:proofErr w:type="gramStart"/>
      <w:r w:rsidRPr="00100A2B">
        <w:t xml:space="preserve">. </w:t>
      </w:r>
      <w:proofErr w:type="gramEnd"/>
      <w:r w:rsidRPr="00100A2B">
        <w:t>If LEO operators avoid collisions with all the objects in the red line, they are nonetheless inherently accepting the risk from the blue line</w:t>
      </w:r>
      <w:proofErr w:type="gramStart"/>
      <w:r w:rsidRPr="00100A2B">
        <w:t xml:space="preserve">. </w:t>
      </w:r>
      <w:proofErr w:type="gramEnd"/>
      <w:r w:rsidRPr="00100A2B">
        <w:t>This risk is already present.</w:t>
      </w:r>
    </w:p>
    <w:p w14:paraId="5FFCB4BD" w14:textId="77777777" w:rsidR="00F92311" w:rsidRPr="00100A2B" w:rsidRDefault="00F92311" w:rsidP="00F92311">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w:t>
      </w:r>
      <w:proofErr w:type="gramStart"/>
      <w:r w:rsidRPr="00100A2B">
        <w:t xml:space="preserve">. </w:t>
      </w:r>
      <w:proofErr w:type="gramEnd"/>
      <w:r w:rsidRPr="00100A2B">
        <w:t>Space Policy Directive 3 (SPD-3) [13] specifically seeks to expand the use of commercial SSA services.</w:t>
      </w:r>
    </w:p>
    <w:p w14:paraId="7CAEAE8B" w14:textId="77777777" w:rsidR="00F92311" w:rsidRPr="00100A2B" w:rsidRDefault="00F92311" w:rsidP="00F92311">
      <w:r w:rsidRPr="00100A2B">
        <w:rPr>
          <w:rStyle w:val="StyleUnderline"/>
        </w:rPr>
        <w:t>Existing operators can expect a sharp increase in the number of warnings and alerts they will receive because of the increase in the cataloged population</w:t>
      </w:r>
      <w:proofErr w:type="gramStart"/>
      <w:r w:rsidRPr="00100A2B">
        <w:rPr>
          <w:rStyle w:val="StyleUnderline"/>
        </w:rPr>
        <w:t xml:space="preserve">. </w:t>
      </w:r>
      <w:proofErr w:type="gramEnd"/>
      <w:r w:rsidRPr="00100A2B">
        <w:rPr>
          <w:rStyle w:val="StyleUnderline"/>
        </w:rPr>
        <w:t xml:space="preserve">Almost all the increase will come from newly detected debris </w:t>
      </w:r>
      <w:r w:rsidRPr="00100A2B">
        <w:t>[5].</w:t>
      </w:r>
    </w:p>
    <w:p w14:paraId="546AFC50" w14:textId="77777777" w:rsidR="00F92311" w:rsidRPr="00100A2B" w:rsidRDefault="00F92311" w:rsidP="00F92311">
      <w:r w:rsidRPr="00100A2B">
        <w:t>The pace of safety operations for each satellite on orbit will significantly change because of the increase in the catalog from the Space Fence</w:t>
      </w:r>
      <w:proofErr w:type="gramStart"/>
      <w:r w:rsidRPr="00100A2B">
        <w:t xml:space="preserve">. </w:t>
      </w:r>
      <w:proofErr w:type="gramEnd"/>
      <w:r w:rsidRPr="00100A2B">
        <w:t xml:space="preserve">This effect is compounded because the </w:t>
      </w:r>
      <w:proofErr w:type="spellStart"/>
      <w:r w:rsidRPr="00100A2B">
        <w:t>NewSpace</w:t>
      </w:r>
      <w:proofErr w:type="spellEnd"/>
      <w:r w:rsidRPr="00100A2B">
        <w:t xml:space="preserve"> constellations described in Table 1 will drastically change the profile of satellites in LEO</w:t>
      </w:r>
      <w:proofErr w:type="gramStart"/>
      <w:r w:rsidRPr="00100A2B">
        <w:t xml:space="preserve">. </w:t>
      </w:r>
      <w:proofErr w:type="gramEnd"/>
      <w:r w:rsidRPr="00100A2B">
        <w:t xml:space="preserve">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w:t>
      </w:r>
      <w:proofErr w:type="gramStart"/>
      <w:r w:rsidRPr="00100A2B">
        <w:t xml:space="preserve">. </w:t>
      </w:r>
      <w:proofErr w:type="gramEnd"/>
      <w:r w:rsidRPr="00100A2B">
        <w:t>This does not include the rocket stages that launch them, or satellites in the process of being phased into or removed from the operational orbits</w:t>
      </w:r>
      <w:proofErr w:type="gramStart"/>
      <w:r w:rsidRPr="00100A2B">
        <w:t xml:space="preserve">. </w:t>
      </w:r>
      <w:proofErr w:type="gramEnd"/>
      <w:r w:rsidRPr="00100A2B">
        <w:t>Neighbors of one of these new constellations may face a radically different operations environment than their current practices were designed to address.</w:t>
      </w:r>
    </w:p>
    <w:p w14:paraId="275E5F9B" w14:textId="77777777" w:rsidR="00F92311" w:rsidRPr="00100A2B" w:rsidRDefault="00F92311" w:rsidP="00F92311">
      <w:pPr>
        <w:rPr>
          <w:rStyle w:val="StyleUnderline"/>
        </w:rPr>
      </w:pPr>
      <w:r w:rsidRPr="00100A2B">
        <w:rPr>
          <w:rStyle w:val="StyleUnderline"/>
        </w:rPr>
        <w:t>Satellites in these large LEO constellations typically have planned operational lifetimes of 5–10 years</w:t>
      </w:r>
      <w:proofErr w:type="gramStart"/>
      <w:r w:rsidRPr="00100A2B">
        <w:t xml:space="preserve">. </w:t>
      </w:r>
      <w:proofErr w:type="gramEnd"/>
      <w:r w:rsidRPr="00100A2B">
        <w:t>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km through lower orbits where the Hubble Space Telescope, the International Space Station, and other critical LEO satellites operate [6]</w:t>
      </w:r>
      <w:proofErr w:type="gramStart"/>
      <w:r w:rsidRPr="00100A2B">
        <w:t xml:space="preserve">. </w:t>
      </w:r>
      <w:proofErr w:type="gramEnd"/>
      <w:r w:rsidRPr="00100A2B">
        <w:t>Similar propulsive techniques would raise replacement satellites from lower launch injection orbits to higher operational orbits</w:t>
      </w:r>
      <w:proofErr w:type="gramStart"/>
      <w:r w:rsidRPr="00100A2B">
        <w:t xml:space="preserve">. </w:t>
      </w:r>
      <w:proofErr w:type="gramEnd"/>
      <w:r w:rsidRPr="00100A2B">
        <w:t xml:space="preserve">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proofErr w:type="gramStart"/>
      <w:r w:rsidRPr="00100A2B">
        <w:rPr>
          <w:rStyle w:val="StyleUnderline"/>
        </w:rPr>
        <w:t>.</w:t>
      </w:r>
      <w:r w:rsidRPr="00100A2B">
        <w:t xml:space="preserve"> </w:t>
      </w:r>
      <w:proofErr w:type="gramEnd"/>
      <w:r w:rsidRPr="00100A2B">
        <w:t xml:space="preserve">More importantly, </w:t>
      </w:r>
      <w:r w:rsidRPr="00100A2B">
        <w:rPr>
          <w:rStyle w:val="StyleUnderline"/>
        </w:rPr>
        <w:t>failures will occur both among transiting satellites and operational constellations, potentially leaving hundreds more stranded along the transit path.</w:t>
      </w:r>
    </w:p>
    <w:p w14:paraId="7BD4595E" w14:textId="77777777" w:rsidR="00F92311" w:rsidRPr="00100A2B" w:rsidRDefault="00F92311" w:rsidP="00F92311">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1C755AB8" w14:textId="77777777" w:rsidR="00F92311" w:rsidRPr="00100A2B" w:rsidRDefault="00F92311" w:rsidP="00F92311">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5D2615B1" w14:textId="77777777" w:rsidR="00F92311" w:rsidRPr="00100A2B" w:rsidRDefault="00F92311" w:rsidP="00F92311">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w:t>
      </w:r>
      <w:proofErr w:type="gramStart"/>
      <w:r w:rsidRPr="00100A2B">
        <w:rPr>
          <w:rFonts w:eastAsia="Calibri"/>
        </w:rPr>
        <w:t xml:space="preserve">. </w:t>
      </w:r>
      <w:proofErr w:type="gramEnd"/>
      <w:r w:rsidRPr="00100A2B">
        <w:rPr>
          <w:rFonts w:eastAsia="Calibri"/>
        </w:rPr>
        <w:t>Long-term forecasting means the prediction of the evolution of the future debris environment in time periods of decades or even centuries</w:t>
      </w:r>
      <w:proofErr w:type="gramStart"/>
      <w:r w:rsidRPr="00100A2B">
        <w:rPr>
          <w:rFonts w:eastAsia="Calibri"/>
        </w:rPr>
        <w:t xml:space="preserve">. </w:t>
      </w:r>
      <w:proofErr w:type="gramEnd"/>
      <w:r w:rsidRPr="00100A2B">
        <w:rPr>
          <w:rFonts w:eastAsia="Calibri"/>
        </w:rPr>
        <w:t>Predictions are based on models84 that work with certain assumptions, and altering these parameters significantly influences the outcomes of the predictions</w:t>
      </w:r>
      <w:proofErr w:type="gramStart"/>
      <w:r w:rsidRPr="00100A2B">
        <w:rPr>
          <w:rFonts w:eastAsia="Calibri"/>
        </w:rPr>
        <w:t xml:space="preserve">. </w:t>
      </w:r>
      <w:proofErr w:type="gramEnd"/>
      <w:r w:rsidRPr="00100A2B">
        <w:rPr>
          <w:rFonts w:eastAsia="Calibri"/>
        </w:rPr>
        <w:t xml:space="preserve">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xml:space="preserve">, which assumes that there is a certain collision </w:t>
      </w:r>
      <w:r w:rsidRPr="000B0C1F">
        <w:rPr>
          <w:rFonts w:eastAsia="Calibri"/>
        </w:rPr>
        <w:lastRenderedPageBreak/>
        <w:t>probability among space objects</w:t>
      </w:r>
      <w:r w:rsidRPr="00100A2B">
        <w:rPr>
          <w:rFonts w:eastAsia="Calibri"/>
        </w:rPr>
        <w:t xml:space="preserve"> because many satellites operate in similar orbital regions</w:t>
      </w:r>
      <w:proofErr w:type="gramStart"/>
      <w:r w:rsidRPr="00100A2B">
        <w:rPr>
          <w:rFonts w:eastAsia="Calibri"/>
        </w:rPr>
        <w:t xml:space="preserve">. </w:t>
      </w:r>
      <w:proofErr w:type="gramEnd"/>
      <w:r w:rsidRPr="00100A2B">
        <w:rPr>
          <w:rFonts w:eastAsia="Calibri"/>
        </w:rPr>
        <w:t>These collisions create fragments, and thus additional objects in the respective orbits, which in turn enhances the risk of further collisions</w:t>
      </w:r>
      <w:proofErr w:type="gramStart"/>
      <w:r w:rsidRPr="00100A2B">
        <w:rPr>
          <w:rFonts w:eastAsia="Calibri"/>
        </w:rPr>
        <w:t xml:space="preserve">. </w:t>
      </w:r>
      <w:proofErr w:type="gramEnd"/>
      <w:r w:rsidRPr="00100A2B">
        <w:rPr>
          <w:rFonts w:eastAsia="Calibri"/>
        </w:rPr>
        <w:t xml:space="preserve">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w:t>
      </w:r>
      <w:proofErr w:type="gramStart"/>
      <w:r w:rsidRPr="00100A2B">
        <w:rPr>
          <w:rFonts w:eastAsia="Calibri"/>
        </w:rPr>
        <w:t xml:space="preserve">. </w:t>
      </w:r>
      <w:proofErr w:type="gramEnd"/>
      <w:r w:rsidRPr="00100A2B">
        <w:rPr>
          <w:rFonts w:eastAsia="Calibri"/>
        </w:rPr>
        <w:t xml:space="preserve">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191B00C5" w14:textId="77777777" w:rsidR="00F92311" w:rsidRPr="00100A2B" w:rsidRDefault="00F92311" w:rsidP="00F92311">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3BF93466" w14:textId="77777777" w:rsidR="00F92311" w:rsidRPr="00100A2B" w:rsidRDefault="00F92311" w:rsidP="00F92311">
      <w:pPr>
        <w:pStyle w:val="Heading4"/>
      </w:pPr>
      <w:r w:rsidRPr="00100A2B">
        <w:t>Asteroid mining fails</w:t>
      </w:r>
    </w:p>
    <w:p w14:paraId="625BF4AF" w14:textId="77777777" w:rsidR="00F92311" w:rsidRPr="00100A2B" w:rsidRDefault="00F92311" w:rsidP="00F92311">
      <w:proofErr w:type="spellStart"/>
      <w:r w:rsidRPr="00100A2B">
        <w:rPr>
          <w:rStyle w:val="StyleUnderline"/>
          <w:szCs w:val="26"/>
        </w:rPr>
        <w:t>Fickling</w:t>
      </w:r>
      <w:proofErr w:type="spellEnd"/>
      <w:r w:rsidRPr="00100A2B">
        <w:rPr>
          <w:rStyle w:val="StyleUnderline"/>
          <w:szCs w:val="26"/>
        </w:rPr>
        <w:t xml:space="preserve"> 20</w:t>
      </w:r>
      <w:r w:rsidRPr="00100A2B">
        <w:t xml:space="preserve"> [(David, Bloomberg opinion columnist, previously at Guardian and Financial Times, MA in </w:t>
      </w:r>
      <w:proofErr w:type="spellStart"/>
      <w:r w:rsidRPr="00100A2B">
        <w:t>Eng</w:t>
      </w:r>
      <w:proofErr w:type="spellEnd"/>
      <w:r w:rsidRPr="00100A2B">
        <w:t xml:space="preserve"> Lit from Cambridge) “We’re Never Going to Mine the Asteroid Belt,” Bloomberg Opinion, December 21, 2020, </w:t>
      </w:r>
      <w:hyperlink r:id="rId12" w:history="1">
        <w:r w:rsidRPr="00100A2B">
          <w:rPr>
            <w:rStyle w:val="Hyperlink"/>
          </w:rPr>
          <w:t>https://www.bloomberg.com/opinion/articles/2020-12-21/space-mining-on-asteroids-is-never-going-to-happen</w:t>
        </w:r>
      </w:hyperlink>
      <w:r w:rsidRPr="00100A2B">
        <w:t>] TDI</w:t>
      </w:r>
    </w:p>
    <w:p w14:paraId="7CC6D049" w14:textId="77777777" w:rsidR="00F92311" w:rsidRPr="00100A2B" w:rsidRDefault="00F92311" w:rsidP="00F92311">
      <w:r w:rsidRPr="00100A2B">
        <w:t xml:space="preserve">It’s wonderful that people are shooting for the stars — but </w:t>
      </w:r>
      <w:r w:rsidRPr="00100A2B">
        <w:rPr>
          <w:rStyle w:val="StyleUnderline"/>
        </w:rPr>
        <w:t>those who declined to fund the expansive plans of the nascent space mining industry were right about the fundamentals</w:t>
      </w:r>
      <w:proofErr w:type="gramStart"/>
      <w:r w:rsidRPr="00100A2B">
        <w:rPr>
          <w:rStyle w:val="StyleUnderline"/>
        </w:rPr>
        <w:t xml:space="preserve">. </w:t>
      </w:r>
      <w:proofErr w:type="gramEnd"/>
      <w:r w:rsidRPr="008F1B65">
        <w:rPr>
          <w:rStyle w:val="StyleUnderline"/>
        </w:rPr>
        <w:t>Space mining won’t get off the ground in any foreseeable future</w:t>
      </w:r>
      <w:r w:rsidRPr="00100A2B">
        <w:t xml:space="preserve"> — and you only </w:t>
      </w:r>
      <w:proofErr w:type="gramStart"/>
      <w:r w:rsidRPr="00100A2B">
        <w:t>have to</w:t>
      </w:r>
      <w:proofErr w:type="gramEnd"/>
      <w:r w:rsidRPr="00100A2B">
        <w:t xml:space="preserve"> look at the history of civilization to see why.</w:t>
      </w:r>
    </w:p>
    <w:p w14:paraId="7231843E" w14:textId="77777777" w:rsidR="00F92311" w:rsidRPr="00100A2B" w:rsidRDefault="00F92311" w:rsidP="00F92311">
      <w:r w:rsidRPr="00100A2B">
        <w:rPr>
          <w:rStyle w:val="StyleUnderline"/>
        </w:rPr>
        <w:t xml:space="preserve">One factor rules out most space mining at the outset: </w:t>
      </w:r>
      <w:r w:rsidRPr="008F1B65">
        <w:rPr>
          <w:rStyle w:val="StyleUnderline"/>
        </w:rPr>
        <w:t>gravity</w:t>
      </w:r>
      <w:proofErr w:type="gramStart"/>
      <w:r w:rsidRPr="00100A2B">
        <w:t xml:space="preserve">. </w:t>
      </w:r>
      <w:proofErr w:type="gramEnd"/>
      <w:r w:rsidRPr="00100A2B">
        <w:t xml:space="preserve">On one hand, it guarantees that </w:t>
      </w:r>
      <w:r w:rsidRPr="00100A2B">
        <w:rPr>
          <w:rStyle w:val="StyleUnderline"/>
        </w:rPr>
        <w:t>most of the solar system’s best mineral resources are to be found under our feet</w:t>
      </w:r>
      <w:proofErr w:type="gramStart"/>
      <w:r w:rsidRPr="00100A2B">
        <w:t xml:space="preserve">. </w:t>
      </w:r>
      <w:proofErr w:type="gramEnd"/>
      <w:r w:rsidRPr="00100A2B">
        <w:t>Earth is the largest rocky planet orbiting the sun</w:t>
      </w:r>
      <w:proofErr w:type="gramStart"/>
      <w:r w:rsidRPr="00100A2B">
        <w:t xml:space="preserve">. </w:t>
      </w:r>
      <w:proofErr w:type="gramEnd"/>
      <w:r w:rsidRPr="00100A2B">
        <w:t>As a result, the cornucopia of minerals the globe attracted as it coalesced is as rich as will be found this side of Alpha Centauri.</w:t>
      </w:r>
    </w:p>
    <w:p w14:paraId="70AB24F3" w14:textId="77777777" w:rsidR="00F92311" w:rsidRPr="00100A2B" w:rsidRDefault="00F92311" w:rsidP="00F92311">
      <w:r w:rsidRPr="00100A2B">
        <w:t>Gravity poses a more technical problem, too</w:t>
      </w:r>
      <w:proofErr w:type="gramStart"/>
      <w:r w:rsidRPr="00100A2B">
        <w:t xml:space="preserve">. </w:t>
      </w:r>
      <w:proofErr w:type="gramEnd"/>
      <w:r w:rsidRPr="003C374D">
        <w:rPr>
          <w:rStyle w:val="StyleUnderline"/>
          <w:highlight w:val="cyan"/>
        </w:rPr>
        <w:t>Escaping Earth’s gravitational field</w:t>
      </w:r>
      <w:r w:rsidRPr="00100A2B">
        <w:rPr>
          <w:rStyle w:val="StyleUnderline"/>
        </w:rPr>
        <w:t> </w:t>
      </w:r>
      <w:r w:rsidRPr="003C374D">
        <w:rPr>
          <w:rStyle w:val="StyleUnderline"/>
          <w:highlight w:val="cyan"/>
        </w:rPr>
        <w:t>makes</w:t>
      </w:r>
      <w:r w:rsidRPr="00100A2B">
        <w:rPr>
          <w:rStyle w:val="StyleUnderline"/>
        </w:rPr>
        <w:t xml:space="preserve"> </w:t>
      </w:r>
      <w:r w:rsidRPr="003C374D">
        <w:rPr>
          <w:rStyle w:val="StyleUnderline"/>
          <w:highlight w:val="cyan"/>
        </w:rPr>
        <w:t>transporting</w:t>
      </w:r>
      <w:r w:rsidRPr="00100A2B">
        <w:rPr>
          <w:rStyle w:val="StyleUnderline"/>
        </w:rPr>
        <w:t xml:space="preserve"> the volumes of </w:t>
      </w:r>
      <w:r w:rsidRPr="003C374D">
        <w:rPr>
          <w:rStyle w:val="StyleUnderline"/>
          <w:highlight w:val="cyan"/>
        </w:rPr>
        <w:t>material needed</w:t>
      </w:r>
      <w:r w:rsidRPr="00100A2B">
        <w:rPr>
          <w:rStyle w:val="StyleUnderline"/>
        </w:rPr>
        <w:t xml:space="preserve"> </w:t>
      </w:r>
      <w:r w:rsidRPr="003C374D">
        <w:rPr>
          <w:rStyle w:val="StyleUnderline"/>
          <w:highlight w:val="cyan"/>
        </w:rPr>
        <w:t>in</w:t>
      </w:r>
      <w:r w:rsidRPr="008F1B65">
        <w:rPr>
          <w:rStyle w:val="StyleUnderline"/>
        </w:rPr>
        <w:t xml:space="preserve"> a </w:t>
      </w:r>
      <w:r w:rsidRPr="003C374D">
        <w:rPr>
          <w:rStyle w:val="StyleUnderline"/>
          <w:highlight w:val="cyan"/>
        </w:rPr>
        <w:t>mining</w:t>
      </w:r>
      <w:r w:rsidRPr="00100A2B">
        <w:rPr>
          <w:rStyle w:val="StyleUnderline"/>
        </w:rPr>
        <w:t xml:space="preserve"> operation </w:t>
      </w:r>
      <w:r w:rsidRPr="003C374D">
        <w:rPr>
          <w:rStyle w:val="StyleUnderline"/>
          <w:highlight w:val="cyan"/>
        </w:rPr>
        <w:t>hugely expensive</w:t>
      </w:r>
      <w:proofErr w:type="gramStart"/>
      <w:r w:rsidRPr="00100A2B">
        <w:t xml:space="preserve">. </w:t>
      </w:r>
      <w:proofErr w:type="gramEnd"/>
      <w:r w:rsidRPr="00100A2B">
        <w:t xml:space="preserve">On Falcon Heavy, the large rocket being developed by Elon Musk’s SpaceX, </w:t>
      </w:r>
      <w:r w:rsidRPr="00100A2B">
        <w:rPr>
          <w:rStyle w:val="StyleUnderline"/>
        </w:rPr>
        <w:t>transporting a payload to the orbit of Mars comes to as little as </w:t>
      </w:r>
      <w:hyperlink r:id="rId13" w:tgtFrame="_blank" w:tooltip="Falcon Heavy -- SpaceX" w:history="1">
        <w:r w:rsidRPr="00100A2B">
          <w:rPr>
            <w:rStyle w:val="StyleUnderline"/>
          </w:rPr>
          <w:t>$5,357 per kilogram</w:t>
        </w:r>
      </w:hyperlink>
      <w:r w:rsidRPr="00100A2B">
        <w:t xml:space="preserve"> — a drastic reduction in normal launch costs. Still, at those prices </w:t>
      </w:r>
      <w:r w:rsidRPr="00100A2B">
        <w:rPr>
          <w:rStyle w:val="StyleUnderline"/>
        </w:rPr>
        <w:t xml:space="preserve">just </w:t>
      </w:r>
      <w:r w:rsidRPr="008F1B65">
        <w:rPr>
          <w:rStyle w:val="StyleUnderline"/>
        </w:rPr>
        <w:t xml:space="preserve">lofting </w:t>
      </w:r>
      <w:r w:rsidRPr="003C374D">
        <w:rPr>
          <w:rStyle w:val="StyleUnderline"/>
          <w:highlight w:val="cyan"/>
        </w:rPr>
        <w:t>a single half-ton</w:t>
      </w:r>
      <w:r w:rsidRPr="00100A2B">
        <w:rPr>
          <w:rStyle w:val="StyleUnderline"/>
        </w:rPr>
        <w:t xml:space="preserve"> drilling rig to the asteroid belt </w:t>
      </w:r>
      <w:r w:rsidRPr="003C374D">
        <w:rPr>
          <w:rStyle w:val="StyleUnderline"/>
          <w:highlight w:val="cyan"/>
        </w:rPr>
        <w:t>would use</w:t>
      </w:r>
      <w:r w:rsidRPr="00100A2B">
        <w:rPr>
          <w:rStyle w:val="StyleUnderline"/>
        </w:rPr>
        <w:t xml:space="preserve"> up </w:t>
      </w:r>
      <w:r w:rsidRPr="003C374D">
        <w:rPr>
          <w:rStyle w:val="StyleUnderline"/>
          <w:highlight w:val="cyan"/>
        </w:rPr>
        <w:t>the</w:t>
      </w:r>
      <w:r w:rsidRPr="00100A2B">
        <w:rPr>
          <w:rStyle w:val="StyleUnderline"/>
        </w:rPr>
        <w:t xml:space="preserve"> </w:t>
      </w:r>
      <w:r w:rsidRPr="003C374D">
        <w:rPr>
          <w:rStyle w:val="StyleUnderline"/>
          <w:highlight w:val="cyan"/>
        </w:rPr>
        <w:t>annual</w:t>
      </w:r>
      <w:r w:rsidRPr="00100A2B">
        <w:rPr>
          <w:rStyle w:val="StyleUnderline"/>
        </w:rPr>
        <w:t xml:space="preserve"> exploration </w:t>
      </w:r>
      <w:r w:rsidRPr="003C374D">
        <w:rPr>
          <w:rStyle w:val="StyleUnderline"/>
          <w:highlight w:val="cyan"/>
        </w:rPr>
        <w:t>budget</w:t>
      </w:r>
      <w:r w:rsidRPr="00100A2B">
        <w:rPr>
          <w:rStyle w:val="StyleUnderline"/>
        </w:rPr>
        <w:t xml:space="preserve"> of a small mining company</w:t>
      </w:r>
      <w:r w:rsidRPr="00100A2B">
        <w:t>.</w:t>
      </w:r>
    </w:p>
    <w:p w14:paraId="70B563CD" w14:textId="77777777" w:rsidR="00F92311" w:rsidRPr="00100A2B" w:rsidRDefault="00F92311" w:rsidP="00F92311">
      <w:pPr>
        <w:rPr>
          <w:rStyle w:val="StyleUnderline"/>
        </w:rPr>
      </w:pPr>
      <w:r w:rsidRPr="00100A2B">
        <w:rPr>
          <w:rStyle w:val="StyleUnderline"/>
        </w:rPr>
        <w:t>Power is another issue</w:t>
      </w:r>
      <w:proofErr w:type="gramStart"/>
      <w:r w:rsidRPr="00100A2B">
        <w:rPr>
          <w:rStyle w:val="StyleUnderline"/>
        </w:rPr>
        <w:t>. </w:t>
      </w:r>
      <w:proofErr w:type="gramEnd"/>
      <w:r w:rsidRPr="00100A2B">
        <w:rPr>
          <w:rStyle w:val="StyleUnderline"/>
        </w:rPr>
        <w:t>The international space station, with 35,000 square feet of solar arrays, generates up to 120 kilowatts of electricity</w:t>
      </w:r>
      <w:proofErr w:type="gramStart"/>
      <w:r w:rsidRPr="00100A2B">
        <w:rPr>
          <w:rStyle w:val="StyleUnderline"/>
        </w:rPr>
        <w:t xml:space="preserve">. </w:t>
      </w:r>
      <w:proofErr w:type="gramEnd"/>
      <w:r w:rsidRPr="008F1B65">
        <w:rPr>
          <w:rStyle w:val="StyleUnderline"/>
        </w:rPr>
        <w:t xml:space="preserve">That </w:t>
      </w:r>
      <w:r w:rsidRPr="003C374D">
        <w:rPr>
          <w:rStyle w:val="StyleUnderline"/>
          <w:highlight w:val="cyan"/>
        </w:rPr>
        <w:t>drill would need a </w:t>
      </w:r>
      <w:hyperlink r:id="rId14" w:tgtFrame="_blank" w:tooltip="Sandvik: COMPACT CORE DRILL RIGS" w:history="1">
        <w:r w:rsidRPr="003C374D">
          <w:rPr>
            <w:rStyle w:val="StyleUnderline"/>
            <w:highlight w:val="cyan"/>
          </w:rPr>
          <w:t>similar-sized power plant</w:t>
        </w:r>
      </w:hyperlink>
      <w:r w:rsidRPr="003C374D">
        <w:rPr>
          <w:rStyle w:val="StyleUnderline"/>
          <w:highlight w:val="cyan"/>
        </w:rPr>
        <w:t> </w:t>
      </w:r>
      <w:r w:rsidRPr="008F1B65">
        <w:rPr>
          <w:rStyle w:val="StyleUnderline"/>
        </w:rPr>
        <w:t>— and most mining companies operate multiple rigs at a time. Power demands rise</w:t>
      </w:r>
      <w:r w:rsidRPr="00100A2B">
        <w:rPr>
          <w:rStyle w:val="StyleUnderline"/>
        </w:rPr>
        <w:t xml:space="preserve"> drastically once you move from exploration drilling to mining and processing</w:t>
      </w:r>
      <w:proofErr w:type="gramStart"/>
      <w:r w:rsidRPr="00100A2B">
        <w:rPr>
          <w:rStyle w:val="StyleUnderline"/>
        </w:rPr>
        <w:t xml:space="preserve">. </w:t>
      </w:r>
      <w:proofErr w:type="gramEnd"/>
      <w:r w:rsidRPr="003C374D">
        <w:rPr>
          <w:rStyle w:val="StyleUnderline"/>
          <w:highlight w:val="cyan"/>
        </w:rPr>
        <w:t>Bringing material back to Earth would raise</w:t>
      </w:r>
      <w:r w:rsidRPr="00100A2B">
        <w:rPr>
          <w:rStyle w:val="StyleUnderline"/>
        </w:rPr>
        <w:t xml:space="preserve"> the </w:t>
      </w:r>
      <w:r w:rsidRPr="003C374D">
        <w:rPr>
          <w:rStyle w:val="StyleUnderline"/>
          <w:highlight w:val="cyan"/>
        </w:rPr>
        <w:t>costs even more</w:t>
      </w:r>
      <w:proofErr w:type="gramStart"/>
      <w:r w:rsidRPr="00100A2B">
        <w:rPr>
          <w:rStyle w:val="StyleUnderline"/>
        </w:rPr>
        <w:t xml:space="preserve">. </w:t>
      </w:r>
      <w:proofErr w:type="gramEnd"/>
      <w:r w:rsidRPr="00100A2B">
        <w:rPr>
          <w:rStyle w:val="StyleUnderline"/>
        </w:rPr>
        <w:t>Japan’s Hayabusa2 satellite spent six years and 16.4 billion yen ($</w:t>
      </w:r>
      <w:r w:rsidRPr="003C374D">
        <w:rPr>
          <w:rStyle w:val="StyleUnderline"/>
          <w:highlight w:val="cyan"/>
        </w:rPr>
        <w:t>157 million</w:t>
      </w:r>
      <w:r w:rsidRPr="00100A2B">
        <w:rPr>
          <w:rStyle w:val="StyleUnderline"/>
        </w:rPr>
        <w:t xml:space="preserve">) </w:t>
      </w:r>
      <w:r w:rsidRPr="003C374D">
        <w:rPr>
          <w:rStyle w:val="StyleUnderline"/>
          <w:highlight w:val="cyan"/>
        </w:rPr>
        <w:t>recovering a single gram</w:t>
      </w:r>
      <w:r w:rsidRPr="008F1B65">
        <w:rPr>
          <w:rStyle w:val="StyleUnderline"/>
        </w:rPr>
        <w:t xml:space="preserve"> of material from the asteroid </w:t>
      </w:r>
      <w:proofErr w:type="spellStart"/>
      <w:r w:rsidRPr="008F1B65">
        <w:rPr>
          <w:rStyle w:val="StyleUnderline"/>
        </w:rPr>
        <w:t>Ryugu</w:t>
      </w:r>
      <w:proofErr w:type="spellEnd"/>
      <w:r w:rsidRPr="008F1B65">
        <w:rPr>
          <w:rStyle w:val="StyleUnderline"/>
        </w:rPr>
        <w:t xml:space="preserve"> and returning it to Earth earlier this month.</w:t>
      </w:r>
    </w:p>
    <w:p w14:paraId="79C2B478" w14:textId="77777777" w:rsidR="00F92311" w:rsidRPr="00100A2B" w:rsidRDefault="00F92311" w:rsidP="00F92311"/>
    <w:p w14:paraId="3D924951" w14:textId="77777777" w:rsidR="00F92311" w:rsidRPr="005D198F" w:rsidRDefault="00F92311" w:rsidP="00F92311">
      <w:pPr>
        <w:pStyle w:val="Heading4"/>
        <w:rPr>
          <w:rFonts w:cs="Calibri"/>
        </w:rPr>
      </w:pPr>
      <w:r w:rsidRPr="005D198F">
        <w:rPr>
          <w:rFonts w:cs="Calibri"/>
        </w:rPr>
        <w:lastRenderedPageBreak/>
        <w:t xml:space="preserve">Extinction from warming requires 12 degrees and intervening actors will solve before then </w:t>
      </w:r>
    </w:p>
    <w:p w14:paraId="30138DA8" w14:textId="77777777" w:rsidR="00F92311" w:rsidRPr="005D198F" w:rsidRDefault="00F92311" w:rsidP="00F92311">
      <w:r w:rsidRPr="007730B5">
        <w:rPr>
          <w:rStyle w:val="StyleUnderline"/>
          <w:szCs w:val="26"/>
        </w:rPr>
        <w:t>Farquhar 17</w:t>
      </w:r>
      <w:r w:rsidRPr="005D198F">
        <w:t xml:space="preserve"> [(Sebastian, leads the Global Priorities Project (GPP) at the Centre for Effective Altruism) “Existential Risk: Diplomacy and Governance,” 2017, </w:t>
      </w:r>
      <w:hyperlink r:id="rId15" w:history="1">
        <w:r w:rsidRPr="005D198F">
          <w:rPr>
            <w:rStyle w:val="Hyperlink"/>
          </w:rPr>
          <w:t>https://www.fhi.ox.ac.uk/wp-content/uploads/Existential-Risks-2017-01-23.pdf</w:t>
        </w:r>
      </w:hyperlink>
      <w:r w:rsidRPr="005D198F">
        <w:t>] TDI</w:t>
      </w:r>
    </w:p>
    <w:p w14:paraId="792E28B7" w14:textId="77777777" w:rsidR="00F92311" w:rsidRPr="00A008FE" w:rsidRDefault="00F92311" w:rsidP="00F92311">
      <w:r w:rsidRPr="00A008FE">
        <w:rPr>
          <w:rStyle w:val="StyleUnderline"/>
        </w:rPr>
        <w:t xml:space="preserve">The </w:t>
      </w:r>
      <w:r w:rsidRPr="00A008FE">
        <w:rPr>
          <w:rStyle w:val="Emphasis"/>
        </w:rPr>
        <w:t>most likely</w:t>
      </w:r>
      <w:r w:rsidRPr="00A008FE">
        <w:rPr>
          <w:rStyle w:val="StyleUnderline"/>
        </w:rPr>
        <w:t xml:space="preserve"> levels of global </w:t>
      </w:r>
      <w:r w:rsidRPr="003C374D">
        <w:rPr>
          <w:rStyle w:val="StyleUnderline"/>
          <w:highlight w:val="cyan"/>
        </w:rPr>
        <w:t xml:space="preserve">warming </w:t>
      </w:r>
      <w:r w:rsidRPr="00A008FE">
        <w:rPr>
          <w:rStyle w:val="StyleUnderline"/>
        </w:rPr>
        <w:t xml:space="preserve">are </w:t>
      </w:r>
      <w:r w:rsidRPr="00AC4A05">
        <w:rPr>
          <w:rStyle w:val="Emphasis"/>
        </w:rPr>
        <w:t xml:space="preserve">very </w:t>
      </w:r>
      <w:r w:rsidRPr="003C374D">
        <w:rPr>
          <w:rStyle w:val="Emphasis"/>
          <w:highlight w:val="cyan"/>
        </w:rPr>
        <w:t>unlikely to cause</w:t>
      </w:r>
      <w:r w:rsidRPr="00A008FE">
        <w:rPr>
          <w:rStyle w:val="Emphasis"/>
        </w:rPr>
        <w:t xml:space="preserve"> human </w:t>
      </w:r>
      <w:r w:rsidRPr="003C374D">
        <w:rPr>
          <w:rStyle w:val="Emphasis"/>
          <w:highlight w:val="cyan"/>
        </w:rPr>
        <w:t>extinction</w:t>
      </w:r>
      <w:r w:rsidRPr="00A008FE">
        <w:t xml:space="preserve">.15 The </w:t>
      </w:r>
      <w:r w:rsidRPr="00A008FE">
        <w:rPr>
          <w:rStyle w:val="StyleUnderline"/>
        </w:rPr>
        <w:t>existential risks of climate change</w:t>
      </w:r>
      <w:r w:rsidRPr="00A008FE">
        <w:t xml:space="preserve"> instead </w:t>
      </w:r>
      <w:r w:rsidRPr="00A008FE">
        <w:rPr>
          <w:rStyle w:val="StyleUnderline"/>
        </w:rPr>
        <w:t>stem from tail risk</w:t>
      </w:r>
      <w:r w:rsidRPr="00A008FE">
        <w:t xml:space="preserve"> climate change – </w:t>
      </w:r>
      <w:r w:rsidRPr="00A008FE">
        <w:rPr>
          <w:rStyle w:val="StyleUnderline"/>
        </w:rPr>
        <w:t xml:space="preserve">the </w:t>
      </w:r>
      <w:r w:rsidRPr="00A008FE">
        <w:rPr>
          <w:rStyle w:val="Emphasis"/>
        </w:rPr>
        <w:t>low probability</w:t>
      </w:r>
      <w:r w:rsidRPr="00A008FE">
        <w:rPr>
          <w:rStyle w:val="StyleUnderline"/>
        </w:rPr>
        <w:t xml:space="preserve"> of extreme levels of warming</w:t>
      </w:r>
      <w:r w:rsidRPr="00A008FE">
        <w:t xml:space="preserve"> – </w:t>
      </w:r>
      <w:r w:rsidRPr="00A008FE">
        <w:rPr>
          <w:rStyle w:val="StyleUnderline"/>
        </w:rPr>
        <w:t>and interaction with other sources of risk</w:t>
      </w:r>
      <w:proofErr w:type="gramStart"/>
      <w:r w:rsidRPr="00A008FE">
        <w:t xml:space="preserve">. </w:t>
      </w:r>
      <w:proofErr w:type="gramEnd"/>
      <w:r w:rsidRPr="00A008FE">
        <w:t>It is impossible to say with confidence at what point global warming would become severe enough to pose an existential threat</w:t>
      </w:r>
      <w:proofErr w:type="gramStart"/>
      <w:r w:rsidRPr="00A008FE">
        <w:t xml:space="preserve">. </w:t>
      </w:r>
      <w:proofErr w:type="gramEnd"/>
      <w:r w:rsidRPr="00A008FE">
        <w:t xml:space="preserve">Research has suggested that </w:t>
      </w:r>
      <w:r w:rsidRPr="00A008FE">
        <w:rPr>
          <w:rStyle w:val="Emphasis"/>
        </w:rPr>
        <w:t>warming of 11-</w:t>
      </w:r>
      <w:r w:rsidRPr="003C374D">
        <w:rPr>
          <w:rStyle w:val="Emphasis"/>
          <w:highlight w:val="cyan"/>
        </w:rPr>
        <w:t>12°C</w:t>
      </w:r>
      <w:r w:rsidRPr="003C374D">
        <w:rPr>
          <w:rStyle w:val="StyleUnderline"/>
          <w:highlight w:val="cyan"/>
        </w:rPr>
        <w:t xml:space="preserve"> would render most of the planet uninhabitable</w:t>
      </w:r>
      <w:r w:rsidRPr="00A008FE">
        <w:t xml:space="preserve">,16 and would completely devastate agriculture.17 This would pose an extreme threat to human </w:t>
      </w:r>
      <w:proofErr w:type="spellStart"/>
      <w:r w:rsidRPr="00A008FE">
        <w:t>civilisation</w:t>
      </w:r>
      <w:proofErr w:type="spellEnd"/>
      <w:r w:rsidRPr="00A008FE">
        <w:t xml:space="preserve"> as we know it.18 Warming of around 7°C or more could potentially produce conflict and instability on such a scale that the indirect effects could be an existential risk, although it is extremely uncertain how likely such scenarios are.19 Moreover, </w:t>
      </w:r>
      <w:r w:rsidRPr="00A008FE">
        <w:rPr>
          <w:rStyle w:val="StyleUnderline"/>
        </w:rPr>
        <w:t>the timescales over which such changes might happen could mean</w:t>
      </w:r>
      <w:r w:rsidRPr="00A008FE">
        <w:t xml:space="preserve"> that </w:t>
      </w:r>
      <w:r w:rsidRPr="003C374D">
        <w:rPr>
          <w:rStyle w:val="Emphasis"/>
          <w:highlight w:val="cyan"/>
        </w:rPr>
        <w:t>humanity is able to adapt</w:t>
      </w:r>
      <w:r w:rsidRPr="00A008FE">
        <w:t xml:space="preserve"> enough </w:t>
      </w:r>
      <w:r w:rsidRPr="003C374D">
        <w:rPr>
          <w:rStyle w:val="StyleUnderline"/>
          <w:highlight w:val="cyan"/>
        </w:rPr>
        <w:t xml:space="preserve">to avoid extinction in </w:t>
      </w:r>
      <w:r w:rsidRPr="00A008FE">
        <w:rPr>
          <w:rStyle w:val="Emphasis"/>
        </w:rPr>
        <w:t xml:space="preserve">even very </w:t>
      </w:r>
      <w:r w:rsidRPr="003C374D">
        <w:rPr>
          <w:rStyle w:val="Emphasis"/>
          <w:highlight w:val="cyan"/>
        </w:rPr>
        <w:t>extreme scenarios</w:t>
      </w:r>
      <w:r w:rsidRPr="00A008FE">
        <w:t>. The probability of these levels of warming depends on eventual greenhouse gas concentrations</w:t>
      </w:r>
      <w:proofErr w:type="gramStart"/>
      <w:r w:rsidRPr="00A008FE">
        <w:t xml:space="preserve">. </w:t>
      </w:r>
      <w:proofErr w:type="gramEnd"/>
      <w:r w:rsidRPr="00A008FE">
        <w:t xml:space="preserve">According to some experts, </w:t>
      </w:r>
      <w:r w:rsidRPr="00A008FE">
        <w:rPr>
          <w:rStyle w:val="StyleUnderline"/>
        </w:rPr>
        <w:t>unless strong action is taken soon by major emitters</w:t>
      </w:r>
      <w:r w:rsidRPr="00A008FE">
        <w:t xml:space="preserve">, it is likely that </w:t>
      </w:r>
      <w:r w:rsidRPr="00A008FE">
        <w:rPr>
          <w:rStyle w:val="StyleUnderline"/>
        </w:rPr>
        <w:t>we will pursue a medium-high emissions pathway</w:t>
      </w:r>
      <w:r w:rsidRPr="00A008FE">
        <w:t>.20 If we do, the chance of extreme warming is highly uncertain but appears non-negligible</w:t>
      </w:r>
      <w:proofErr w:type="gramStart"/>
      <w:r w:rsidRPr="00A008FE">
        <w:t xml:space="preserve">. </w:t>
      </w:r>
      <w:proofErr w:type="gramEnd"/>
      <w:r w:rsidRPr="00A008FE">
        <w:t>Current concentrations of greenhouse gases are higher than they have been for hundreds of thousands of years,21 which means that there are significant unknown unknowns about how the climate system will respond</w:t>
      </w:r>
      <w:proofErr w:type="gramStart"/>
      <w:r w:rsidRPr="00A008FE">
        <w:t xml:space="preserve">. </w:t>
      </w:r>
      <w:proofErr w:type="gramEnd"/>
      <w:r w:rsidRPr="00A008FE">
        <w:t xml:space="preserve">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sidRPr="00A008FE">
        <w:rPr>
          <w:rStyle w:val="StyleUnderline"/>
        </w:rPr>
        <w:t>if we continue to pursue a medium-high emissions pathway</w:t>
      </w:r>
      <w:r w:rsidRPr="00A008FE">
        <w:t xml:space="preserve">, the </w:t>
      </w:r>
      <w:r w:rsidRPr="003C374D">
        <w:rPr>
          <w:rStyle w:val="StyleUnderline"/>
          <w:highlight w:val="cyan"/>
        </w:rPr>
        <w:t>probability of</w:t>
      </w:r>
      <w:r w:rsidRPr="00A008FE">
        <w:rPr>
          <w:rStyle w:val="StyleUnderline"/>
        </w:rPr>
        <w:t xml:space="preserve"> eventual warming of </w:t>
      </w:r>
      <w:r w:rsidRPr="003C374D">
        <w:rPr>
          <w:rStyle w:val="StyleUnderline"/>
          <w:highlight w:val="cyan"/>
        </w:rPr>
        <w:t>6°C is</w:t>
      </w:r>
      <w:r w:rsidRPr="00A008FE">
        <w:rPr>
          <w:rStyle w:val="StyleUnderline"/>
        </w:rPr>
        <w:t xml:space="preserve"> around </w:t>
      </w:r>
      <w:r w:rsidRPr="003C374D">
        <w:rPr>
          <w:rStyle w:val="Emphasis"/>
          <w:highlight w:val="cyan"/>
        </w:rPr>
        <w:t>10%</w:t>
      </w:r>
      <w:r w:rsidRPr="00A008FE">
        <w:t xml:space="preserve">,23 </w:t>
      </w:r>
      <w:r w:rsidRPr="003C374D">
        <w:rPr>
          <w:rStyle w:val="StyleUnderline"/>
          <w:highlight w:val="cyan"/>
        </w:rPr>
        <w:t>and</w:t>
      </w:r>
      <w:r w:rsidRPr="00A008FE">
        <w:t xml:space="preserve"> of </w:t>
      </w:r>
      <w:r w:rsidRPr="003C374D">
        <w:rPr>
          <w:rStyle w:val="StyleUnderline"/>
          <w:highlight w:val="cyan"/>
        </w:rPr>
        <w:t>10°C is</w:t>
      </w:r>
      <w:r w:rsidRPr="00A008FE">
        <w:t xml:space="preserve"> around </w:t>
      </w:r>
      <w:r w:rsidRPr="003C374D">
        <w:rPr>
          <w:rStyle w:val="Emphasis"/>
          <w:highlight w:val="cyan"/>
        </w:rPr>
        <w:t>3%</w:t>
      </w:r>
      <w:r w:rsidRPr="00A008FE">
        <w:t xml:space="preserve">.24 </w:t>
      </w:r>
      <w:r w:rsidRPr="003C374D">
        <w:rPr>
          <w:rStyle w:val="StyleUnderline"/>
          <w:highlight w:val="cyan"/>
        </w:rPr>
        <w:t>These</w:t>
      </w:r>
      <w:r w:rsidRPr="00A008FE">
        <w:rPr>
          <w:rStyle w:val="StyleUnderline"/>
        </w:rPr>
        <w:t xml:space="preserve"> estimates </w:t>
      </w:r>
      <w:r w:rsidRPr="003C374D">
        <w:rPr>
          <w:rStyle w:val="StyleUnderline"/>
          <w:highlight w:val="cyan"/>
        </w:rPr>
        <w:t>are</w:t>
      </w:r>
      <w:r w:rsidRPr="00A008FE">
        <w:t xml:space="preserve"> of course </w:t>
      </w:r>
      <w:r w:rsidRPr="003C374D">
        <w:rPr>
          <w:rStyle w:val="Emphasis"/>
          <w:highlight w:val="cyan"/>
        </w:rPr>
        <w:t>highly uncertain</w:t>
      </w:r>
      <w:r w:rsidRPr="00A008FE">
        <w:t xml:space="preserve">. </w:t>
      </w:r>
      <w:r w:rsidRPr="00A008FE">
        <w:rPr>
          <w:rStyle w:val="StyleUnderline"/>
        </w:rPr>
        <w:t xml:space="preserve">It is </w:t>
      </w:r>
      <w:r w:rsidRPr="00A008FE">
        <w:rPr>
          <w:rStyle w:val="Emphasis"/>
        </w:rPr>
        <w:t>likely</w:t>
      </w:r>
      <w:r w:rsidRPr="00A008FE">
        <w:t xml:space="preserve"> that </w:t>
      </w:r>
      <w:r w:rsidRPr="003C374D">
        <w:rPr>
          <w:rStyle w:val="StyleUnderline"/>
          <w:highlight w:val="cyan"/>
        </w:rPr>
        <w:t xml:space="preserve">the world will </w:t>
      </w:r>
      <w:proofErr w:type="gramStart"/>
      <w:r w:rsidRPr="003C374D">
        <w:rPr>
          <w:rStyle w:val="StyleUnderline"/>
          <w:highlight w:val="cyan"/>
        </w:rPr>
        <w:t>take action</w:t>
      </w:r>
      <w:proofErr w:type="gramEnd"/>
      <w:r w:rsidRPr="00A008FE">
        <w:rPr>
          <w:rStyle w:val="StyleUnderline"/>
        </w:rPr>
        <w:t xml:space="preserve"> against climate change </w:t>
      </w:r>
      <w:r w:rsidRPr="003C374D">
        <w:rPr>
          <w:rStyle w:val="StyleUnderline"/>
          <w:highlight w:val="cyan"/>
        </w:rPr>
        <w:t>once it begins to impose</w:t>
      </w:r>
      <w:r w:rsidRPr="00A008FE">
        <w:rPr>
          <w:rStyle w:val="StyleUnderline"/>
        </w:rPr>
        <w:t xml:space="preserve"> large </w:t>
      </w:r>
      <w:r w:rsidRPr="003C374D">
        <w:rPr>
          <w:rStyle w:val="StyleUnderline"/>
          <w:highlight w:val="cyan"/>
        </w:rPr>
        <w:t>costs</w:t>
      </w:r>
      <w:r w:rsidRPr="00A008FE">
        <w:t xml:space="preserve"> on human society, </w:t>
      </w:r>
      <w:r w:rsidRPr="003C374D">
        <w:rPr>
          <w:rStyle w:val="Emphasis"/>
          <w:highlight w:val="cyan"/>
        </w:rPr>
        <w:t>long before</w:t>
      </w:r>
      <w:r w:rsidRPr="00A008FE">
        <w:rPr>
          <w:rStyle w:val="Emphasis"/>
        </w:rPr>
        <w:t xml:space="preserve"> there is warming of </w:t>
      </w:r>
      <w:r w:rsidRPr="003C374D">
        <w:rPr>
          <w:rStyle w:val="Emphasis"/>
          <w:highlight w:val="cyan"/>
        </w:rPr>
        <w:t>10°C</w:t>
      </w:r>
      <w:r w:rsidRPr="00A008FE">
        <w:t xml:space="preserve">. Unfortunately, there is significant inertia in the climate system: there is a </w:t>
      </w:r>
      <w:proofErr w:type="gramStart"/>
      <w:r w:rsidRPr="00A008FE">
        <w:t>25 to 50 year</w:t>
      </w:r>
      <w:proofErr w:type="gramEnd"/>
      <w:r w:rsidRPr="00A008FE">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7ADCE7A4" w14:textId="77777777" w:rsidR="00F92311" w:rsidRPr="0089747E" w:rsidRDefault="00F92311" w:rsidP="00F92311">
      <w:pPr>
        <w:keepNext/>
        <w:keepLines/>
        <w:spacing w:before="200"/>
        <w:outlineLvl w:val="3"/>
        <w:rPr>
          <w:rFonts w:eastAsiaTheme="majorEastAsia" w:cstheme="majorBidi"/>
          <w:b/>
          <w:iCs/>
          <w:sz w:val="26"/>
        </w:rPr>
      </w:pPr>
      <w:r w:rsidRPr="0089747E">
        <w:rPr>
          <w:rFonts w:eastAsiaTheme="majorEastAsia" w:cstheme="majorBidi"/>
          <w:b/>
          <w:iCs/>
          <w:sz w:val="26"/>
        </w:rPr>
        <w:t xml:space="preserve">No space </w:t>
      </w:r>
      <w:proofErr w:type="gramStart"/>
      <w:r w:rsidRPr="0089747E">
        <w:rPr>
          <w:rFonts w:eastAsiaTheme="majorEastAsia" w:cstheme="majorBidi"/>
          <w:b/>
          <w:iCs/>
          <w:sz w:val="26"/>
        </w:rPr>
        <w:t>war</w:t>
      </w:r>
      <w:proofErr w:type="gramEnd"/>
      <w:r w:rsidRPr="0089747E">
        <w:rPr>
          <w:rFonts w:eastAsiaTheme="majorEastAsia" w:cstheme="majorBidi"/>
          <w:b/>
          <w:iCs/>
          <w:sz w:val="26"/>
        </w:rPr>
        <w:t xml:space="preserve">. Insurmountable barriers </w:t>
      </w:r>
      <w:r>
        <w:rPr>
          <w:rFonts w:eastAsiaTheme="majorEastAsia" w:cstheme="majorBidi"/>
          <w:b/>
          <w:iCs/>
          <w:sz w:val="26"/>
        </w:rPr>
        <w:t>and common interests</w:t>
      </w:r>
    </w:p>
    <w:p w14:paraId="07AF85D4" w14:textId="77777777" w:rsidR="00F92311" w:rsidRPr="0089747E" w:rsidRDefault="00F92311" w:rsidP="00F92311">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73ADC43E" w14:textId="77777777" w:rsidR="00F92311" w:rsidRPr="00D537ED" w:rsidRDefault="00F92311" w:rsidP="00F92311">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w:t>
      </w:r>
      <w:proofErr w:type="gramStart"/>
      <w:r w:rsidRPr="000578F6">
        <w:rPr>
          <w:sz w:val="16"/>
        </w:rPr>
        <w:t xml:space="preserve">. </w:t>
      </w:r>
      <w:proofErr w:type="gramEnd"/>
      <w:r w:rsidRPr="000578F6">
        <w:rPr>
          <w:b/>
          <w:u w:val="single"/>
        </w:rPr>
        <w:t xml:space="preserve">In current global international </w:t>
      </w:r>
      <w:r w:rsidRPr="000578F6">
        <w:rPr>
          <w:b/>
          <w:u w:val="single"/>
        </w:rPr>
        <w:lastRenderedPageBreak/>
        <w:t>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even if we accept that the ultimate high ground presents the potential to get a decisive tangible military advantage (which is unclear)</w:t>
      </w:r>
      <w:proofErr w:type="gramStart"/>
      <w:r w:rsidRPr="000578F6">
        <w:rPr>
          <w:sz w:val="16"/>
        </w:rPr>
        <w:t xml:space="preserve">. </w:t>
      </w:r>
      <w:proofErr w:type="gramEnd"/>
      <w:r w:rsidRPr="0089747E">
        <w:rPr>
          <w:u w:val="single"/>
        </w:rPr>
        <w:t>This stands among the reasons for the lack of their utilization so far</w:t>
      </w:r>
      <w:proofErr w:type="gramStart"/>
      <w:r w:rsidRPr="000578F6">
        <w:rPr>
          <w:sz w:val="16"/>
        </w:rPr>
        <w:t xml:space="preserve">. </w:t>
      </w:r>
      <w:proofErr w:type="gramEnd"/>
      <w:r w:rsidRPr="000578F6">
        <w:rPr>
          <w:sz w:val="16"/>
        </w:rPr>
        <w:t xml:space="preserve">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w:t>
      </w:r>
      <w:proofErr w:type="gramStart"/>
      <w:r w:rsidRPr="0089747E">
        <w:rPr>
          <w:u w:val="single"/>
        </w:rPr>
        <w:t xml:space="preserve">. </w:t>
      </w:r>
      <w:proofErr w:type="gramEnd"/>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proofErr w:type="gramStart"/>
      <w:r w:rsidRPr="0089747E">
        <w:rPr>
          <w:u w:val="single"/>
        </w:rPr>
        <w:t>.</w:t>
      </w:r>
      <w:r w:rsidRPr="000578F6">
        <w:rPr>
          <w:sz w:val="16"/>
        </w:rPr>
        <w:t xml:space="preserve"> </w:t>
      </w:r>
      <w:proofErr w:type="gramEnd"/>
      <w:r w:rsidRPr="000578F6">
        <w:rPr>
          <w:sz w:val="16"/>
        </w:rPr>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w:t>
      </w:r>
      <w:proofErr w:type="gramStart"/>
      <w:r w:rsidRPr="000578F6">
        <w:rPr>
          <w:sz w:val="16"/>
        </w:rPr>
        <w:t xml:space="preserve">. </w:t>
      </w:r>
      <w:proofErr w:type="gramEnd"/>
      <w:r w:rsidRPr="0089747E">
        <w:rPr>
          <w:u w:val="single"/>
        </w:rPr>
        <w:t>Finally, we must look at the main obstacles of connection of the outer space and warfare</w:t>
      </w:r>
      <w:proofErr w:type="gramStart"/>
      <w:r w:rsidRPr="0089747E">
        <w:rPr>
          <w:u w:val="single"/>
        </w:rPr>
        <w:t xml:space="preserve">. </w:t>
      </w:r>
      <w:proofErr w:type="gramEnd"/>
      <w:r w:rsidRPr="0089747E">
        <w:rPr>
          <w:u w:val="single"/>
        </w:rPr>
        <w:t xml:space="preserve">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proofErr w:type="gramStart"/>
      <w:r w:rsidRPr="000578F6">
        <w:rPr>
          <w:sz w:val="16"/>
        </w:rPr>
        <w:t xml:space="preserve">. </w:t>
      </w:r>
      <w:proofErr w:type="gramEnd"/>
      <w:r w:rsidRPr="000578F6">
        <w:rPr>
          <w:sz w:val="16"/>
        </w:rPr>
        <w:t xml:space="preserve">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 xml:space="preserve">to operate </w:t>
      </w:r>
      <w:proofErr w:type="gramStart"/>
      <w:r w:rsidRPr="0089747E">
        <w:rPr>
          <w:highlight w:val="yellow"/>
          <w:u w:val="single"/>
        </w:rPr>
        <w:t>in</w:t>
      </w:r>
      <w:r w:rsidRPr="0089747E">
        <w:rPr>
          <w:u w:val="single"/>
        </w:rPr>
        <w:t xml:space="preserve">. </w:t>
      </w:r>
      <w:proofErr w:type="gramEnd"/>
      <w:r w:rsidRPr="0089747E">
        <w:rPr>
          <w:u w:val="single"/>
        </w:rPr>
        <w:t>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w:t>
      </w:r>
      <w:proofErr w:type="gramStart"/>
      <w:r w:rsidRPr="000578F6">
        <w:rPr>
          <w:sz w:val="16"/>
        </w:rPr>
        <w:t xml:space="preserve">. </w:t>
      </w:r>
      <w:proofErr w:type="gramEnd"/>
      <w:r w:rsidRPr="0089747E">
        <w:rPr>
          <w:u w:val="single"/>
        </w:rPr>
        <w:t>A following issue that hinders military operations in the outer space is the predictability of orbital movemen</w:t>
      </w:r>
      <w:r w:rsidRPr="000578F6">
        <w:rPr>
          <w:sz w:val="16"/>
        </w:rPr>
        <w:t>t</w:t>
      </w:r>
      <w:proofErr w:type="gramStart"/>
      <w:r w:rsidRPr="000578F6">
        <w:rPr>
          <w:sz w:val="16"/>
        </w:rPr>
        <w:t xml:space="preserve">. </w:t>
      </w:r>
      <w:proofErr w:type="gramEnd"/>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proofErr w:type="gramStart"/>
      <w:r w:rsidRPr="0089747E">
        <w:rPr>
          <w:u w:val="single"/>
        </w:rPr>
        <w:t>.</w:t>
      </w:r>
      <w:r w:rsidRPr="000578F6">
        <w:rPr>
          <w:sz w:val="16"/>
        </w:rPr>
        <w:t xml:space="preserve"> </w:t>
      </w:r>
      <w:proofErr w:type="gramEnd"/>
      <w:r w:rsidRPr="000578F6">
        <w:rPr>
          <w:sz w:val="16"/>
        </w:rPr>
        <w:t xml:space="preserve">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proofErr w:type="gramStart"/>
      <w:r w:rsidRPr="0089747E">
        <w:rPr>
          <w:u w:val="single"/>
        </w:rPr>
        <w:t>.</w:t>
      </w:r>
      <w:r w:rsidRPr="000578F6">
        <w:rPr>
          <w:sz w:val="16"/>
        </w:rPr>
        <w:t xml:space="preserve"> </w:t>
      </w:r>
      <w:proofErr w:type="gramEnd"/>
      <w:r w:rsidRPr="0089747E">
        <w:rPr>
          <w:u w:val="single"/>
        </w:rPr>
        <w:t>Another possibility is to attempt to destroy the weapon in orbit</w:t>
      </w:r>
      <w:proofErr w:type="gramStart"/>
      <w:r w:rsidRPr="0089747E">
        <w:rPr>
          <w:u w:val="single"/>
        </w:rPr>
        <w:t xml:space="preserve">. </w:t>
      </w:r>
      <w:proofErr w:type="gramEnd"/>
      <w:r w:rsidRPr="0089747E">
        <w:rPr>
          <w:u w:val="single"/>
        </w:rPr>
        <w:t>Given the level of development for the ASAT technology, it seems that they will prevail over any possible weapon system for the time to come</w:t>
      </w:r>
      <w:proofErr w:type="gramStart"/>
      <w:r w:rsidRPr="0089747E">
        <w:rPr>
          <w:u w:val="single"/>
        </w:rPr>
        <w:t>.</w:t>
      </w:r>
      <w:r w:rsidRPr="000578F6">
        <w:rPr>
          <w:sz w:val="16"/>
        </w:rPr>
        <w:t xml:space="preserve"> </w:t>
      </w:r>
      <w:proofErr w:type="gramEnd"/>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proofErr w:type="gramStart"/>
      <w:r w:rsidRPr="000578F6">
        <w:rPr>
          <w:sz w:val="16"/>
        </w:rPr>
        <w:t xml:space="preserve">. </w:t>
      </w:r>
      <w:proofErr w:type="gramEnd"/>
      <w:r w:rsidRPr="000578F6">
        <w:rPr>
          <w:sz w:val="16"/>
        </w:rPr>
        <w:t xml:space="preserve">This means that their protection against ASAT weapons is very limited, and, </w:t>
      </w:r>
      <w:r w:rsidRPr="0089747E">
        <w:rPr>
          <w:u w:val="single"/>
        </w:rPr>
        <w:t>whereas some avoidance techniques are being discussed, they are of limited use in case of ASAT attac</w:t>
      </w:r>
      <w:r w:rsidRPr="000578F6">
        <w:rPr>
          <w:sz w:val="16"/>
        </w:rPr>
        <w:t>k</w:t>
      </w:r>
      <w:proofErr w:type="gramStart"/>
      <w:r w:rsidRPr="000578F6">
        <w:rPr>
          <w:sz w:val="16"/>
        </w:rPr>
        <w:t xml:space="preserve">. </w:t>
      </w:r>
      <w:proofErr w:type="gramEnd"/>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w:t>
      </w:r>
      <w:proofErr w:type="gramStart"/>
      <w:r w:rsidRPr="000578F6">
        <w:rPr>
          <w:sz w:val="16"/>
        </w:rPr>
        <w:t xml:space="preserve">. </w:t>
      </w:r>
      <w:proofErr w:type="gramEnd"/>
      <w:r w:rsidRPr="000578F6">
        <w:rPr>
          <w:sz w:val="16"/>
        </w:rPr>
        <w:t>Even if the high ground was effectively achieved and other nations could not attack the space assets directly, there is still a need for communication with those assets from Earth</w:t>
      </w:r>
      <w:proofErr w:type="gramStart"/>
      <w:r w:rsidRPr="000578F6">
        <w:rPr>
          <w:sz w:val="16"/>
        </w:rPr>
        <w:t xml:space="preserve">. </w:t>
      </w:r>
      <w:proofErr w:type="gramEnd"/>
      <w:r w:rsidRPr="000578F6">
        <w:rPr>
          <w:sz w:val="16"/>
        </w:rPr>
        <w:t>There are also ground facilities that support and control such weapons located on the surface</w:t>
      </w:r>
      <w:proofErr w:type="gramStart"/>
      <w:r w:rsidRPr="000578F6">
        <w:rPr>
          <w:sz w:val="16"/>
        </w:rPr>
        <w:t xml:space="preserve">. </w:t>
      </w:r>
      <w:proofErr w:type="gramEnd"/>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w:t>
      </w:r>
      <w:proofErr w:type="gramStart"/>
      <w:r w:rsidRPr="000578F6">
        <w:rPr>
          <w:sz w:val="16"/>
        </w:rPr>
        <w:t xml:space="preserve">. </w:t>
      </w:r>
      <w:proofErr w:type="gramEnd"/>
      <w:r w:rsidRPr="000578F6">
        <w:rPr>
          <w:sz w:val="16"/>
        </w:rPr>
        <w:t xml:space="preserve">This issue might be overcome by the establishment of a base controlling these assets outside the Earth-on Moon or lunar orbit, at lunar L-points, etc.-but </w:t>
      </w:r>
      <w:r w:rsidRPr="0089747E">
        <w:rPr>
          <w:u w:val="single"/>
        </w:rPr>
        <w:t>this perspective remains, for now, unrealistic</w:t>
      </w:r>
      <w:proofErr w:type="gramStart"/>
      <w:r w:rsidRPr="0089747E">
        <w:rPr>
          <w:u w:val="single"/>
        </w:rPr>
        <w:t xml:space="preserve">. </w:t>
      </w:r>
      <w:proofErr w:type="gramEnd"/>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proofErr w:type="gramStart"/>
      <w:r w:rsidRPr="0089747E">
        <w:rPr>
          <w:b/>
          <w:highlight w:val="yellow"/>
          <w:u w:val="single"/>
        </w:rPr>
        <w:t>.</w:t>
      </w:r>
      <w:r w:rsidRPr="0089747E">
        <w:rPr>
          <w:highlight w:val="yellow"/>
          <w:u w:val="single"/>
        </w:rPr>
        <w:t xml:space="preserve"> </w:t>
      </w:r>
      <w:proofErr w:type="gramEnd"/>
      <w:r w:rsidRPr="004631E7">
        <w:rPr>
          <w:u w:val="single"/>
        </w:rPr>
        <w:t>No actor is dominant enough to prevent others to challenge any possible attempts to dominate the domain</w:t>
      </w:r>
      <w:r w:rsidRPr="0089747E">
        <w:rPr>
          <w:u w:val="single"/>
        </w:rPr>
        <w:t xml:space="preserve"> by military means</w:t>
      </w:r>
      <w:proofErr w:type="gramStart"/>
      <w:r w:rsidRPr="000578F6">
        <w:rPr>
          <w:sz w:val="16"/>
        </w:rPr>
        <w:t xml:space="preserve">. </w:t>
      </w:r>
      <w:proofErr w:type="gramEnd"/>
      <w:r w:rsidRPr="000578F6">
        <w:rPr>
          <w:sz w:val="16"/>
        </w:rPr>
        <w:t>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w:t>
      </w:r>
      <w:proofErr w:type="gramStart"/>
      <w:r w:rsidRPr="000578F6">
        <w:rPr>
          <w:sz w:val="16"/>
        </w:rPr>
        <w:t xml:space="preserve">. </w:t>
      </w:r>
      <w:proofErr w:type="gramEnd"/>
      <w:r w:rsidRPr="000578F6">
        <w:rPr>
          <w:sz w:val="16"/>
        </w:rPr>
        <w:t>This stands true unless some space actor finds a utility in disrupting the arena for others.</w:t>
      </w:r>
    </w:p>
    <w:p w14:paraId="2289E9C4" w14:textId="77777777" w:rsidR="00FF60EA" w:rsidRDefault="00FF60EA" w:rsidP="00FF60EA">
      <w:pPr>
        <w:pStyle w:val="Heading4"/>
      </w:pPr>
      <w:r>
        <w:t xml:space="preserve">Public </w:t>
      </w:r>
      <w:proofErr w:type="gramStart"/>
      <w:r>
        <w:t>space based</w:t>
      </w:r>
      <w:proofErr w:type="gramEnd"/>
      <w:r>
        <w:t xml:space="preserve"> astronomy solves.</w:t>
      </w:r>
    </w:p>
    <w:p w14:paraId="1FD9BE5A" w14:textId="77777777" w:rsidR="00FF60EA" w:rsidRPr="00B06D5A" w:rsidRDefault="00FF60EA" w:rsidP="00FF60EA">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16" w:history="1">
        <w:r w:rsidRPr="003C2F7E">
          <w:rPr>
            <w:rStyle w:val="Hyperlink"/>
          </w:rPr>
          <w:t>https://www.jpl.nasa.gov/news/asteroid-hunting-space-telescope-gets-two-year-mission-extension</w:t>
        </w:r>
      </w:hyperlink>
      <w:r>
        <w:t xml:space="preserve"> SM</w:t>
      </w:r>
    </w:p>
    <w:p w14:paraId="7F68345F" w14:textId="77777777" w:rsidR="00FF60EA" w:rsidRPr="00B06D5A" w:rsidRDefault="00FF60EA" w:rsidP="00FF60EA">
      <w:pPr>
        <w:rPr>
          <w:rStyle w:val="StyleUnderline"/>
        </w:rPr>
      </w:pPr>
      <w:r w:rsidRPr="00B06D5A">
        <w:rPr>
          <w:rStyle w:val="StyleUnderline"/>
        </w:rPr>
        <w:t>Asteroid-Hunting Space Telescope Gets Two-Year Mission Extension</w:t>
      </w:r>
    </w:p>
    <w:p w14:paraId="5BAE0AC2" w14:textId="77777777" w:rsidR="00FF60EA" w:rsidRDefault="00FF60EA" w:rsidP="00FF60EA">
      <w:r w:rsidRPr="00B06D5A">
        <w:rPr>
          <w:rStyle w:val="StyleUnderline"/>
        </w:rPr>
        <w:t>NEOWISE has provided an estimate of the size of over 1,850 near-Earth objects</w:t>
      </w:r>
      <w:r>
        <w:t>, helping us better understand our nearest solar system neighbors.</w:t>
      </w:r>
    </w:p>
    <w:p w14:paraId="3EDFA432" w14:textId="77777777" w:rsidR="00FF60EA" w:rsidRPr="00B06D5A" w:rsidRDefault="00FF60EA" w:rsidP="00FF60EA">
      <w:pPr>
        <w:rPr>
          <w:rStyle w:val="StyleUnderline"/>
        </w:rPr>
      </w:pPr>
      <w:r w:rsidRPr="00B06D5A">
        <w:rPr>
          <w:rStyle w:val="StyleUnderline"/>
        </w:rPr>
        <w:lastRenderedPageBreak/>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proofErr w:type="gramStart"/>
      <w:r w:rsidRPr="00B06D5A">
        <w:rPr>
          <w:rStyle w:val="StyleUnderline"/>
        </w:rPr>
        <w:t xml:space="preserve">. </w:t>
      </w:r>
      <w:proofErr w:type="gramEnd"/>
      <w:r w:rsidRPr="00B06D5A">
        <w:rPr>
          <w:rStyle w:val="StyleUnderline"/>
        </w:rPr>
        <w:t>This mission extension means NASA’s prolific near-Earth object (NEO) hunting space telescope will continue operations until June 2023.</w:t>
      </w:r>
    </w:p>
    <w:p w14:paraId="24AAE556" w14:textId="77777777" w:rsidR="00FF60EA" w:rsidRPr="00B06D5A" w:rsidRDefault="00FF60EA" w:rsidP="00FF60EA">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said NASA Administrator Bill Nelson</w:t>
      </w:r>
      <w:proofErr w:type="gramStart"/>
      <w:r>
        <w:t xml:space="preserve">. </w:t>
      </w:r>
      <w:proofErr w:type="gramEnd"/>
      <w:r>
        <w:t>“Using ground-based telescopes, over 26,000 near-Earth asteroids have already been discovered, but there are many more to be found</w:t>
      </w:r>
      <w:proofErr w:type="gramStart"/>
      <w:r>
        <w:t xml:space="preserve">. </w:t>
      </w:r>
      <w:proofErr w:type="gramEnd"/>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w:t>
      </w:r>
      <w:proofErr w:type="gramStart"/>
      <w:r w:rsidRPr="00B06D5A">
        <w:rPr>
          <w:rStyle w:val="StyleUnderline"/>
        </w:rPr>
        <w:t>potentially-hazardous</w:t>
      </w:r>
      <w:proofErr w:type="gramEnd"/>
      <w:r w:rsidRPr="00B06D5A">
        <w:rPr>
          <w:rStyle w:val="StyleUnderline"/>
        </w:rPr>
        <w:t xml:space="preserve"> asteroids and comets </w:t>
      </w:r>
      <w:r w:rsidRPr="00C90F46">
        <w:rPr>
          <w:rStyle w:val="StyleUnderline"/>
          <w:highlight w:val="yellow"/>
        </w:rPr>
        <w:t>before they are a threat</w:t>
      </w:r>
      <w:r w:rsidRPr="00B06D5A">
        <w:rPr>
          <w:rStyle w:val="StyleUnderline"/>
        </w:rPr>
        <w:t xml:space="preserve"> to us here on Earth.”</w:t>
      </w:r>
    </w:p>
    <w:p w14:paraId="4B2CDF8B" w14:textId="77777777" w:rsidR="00FF60EA" w:rsidRPr="00B06D5A" w:rsidRDefault="00FF60EA" w:rsidP="00FF60EA">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proofErr w:type="gramStart"/>
      <w:r w:rsidRPr="00C90F46">
        <w:t xml:space="preserve">. </w:t>
      </w:r>
      <w:proofErr w:type="gramEnd"/>
      <w:r w:rsidRPr="00C90F46">
        <w:t xml:space="preserve">WISE completed its primary mission when it depleted its cryogenic </w:t>
      </w:r>
      <w:proofErr w:type="gramStart"/>
      <w:r w:rsidRPr="00C90F46">
        <w:t>coolant</w:t>
      </w:r>
      <w:proofErr w:type="gramEnd"/>
      <w:r w:rsidRPr="00C90F46">
        <w:t xml:space="preserve">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1388C665" w14:textId="77777777" w:rsidR="00FF60EA" w:rsidRDefault="00FF60EA" w:rsidP="00FF60EA">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w:t>
      </w:r>
      <w:proofErr w:type="gramStart"/>
      <w:r>
        <w:t>Officer</w:t>
      </w:r>
      <w:proofErr w:type="gramEnd"/>
      <w:r>
        <w:t xml:space="preserve">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012FBD94" w14:textId="77777777" w:rsidR="00FF60EA" w:rsidRDefault="00FF60EA" w:rsidP="00FF60EA">
      <w:pPr>
        <w:pStyle w:val="Heading4"/>
      </w:pPr>
      <w:r>
        <w:t>Odds of asteroid are almost nonexistent</w:t>
      </w:r>
    </w:p>
    <w:p w14:paraId="1F8882AD" w14:textId="77777777" w:rsidR="00FF60EA" w:rsidRDefault="00FF60EA" w:rsidP="00FF60EA">
      <w:r>
        <w:t xml:space="preserve">Ethan </w:t>
      </w:r>
      <w:r w:rsidRPr="00404041">
        <w:rPr>
          <w:rStyle w:val="Style13ptBold"/>
        </w:rPr>
        <w:t>Siegel 10,</w:t>
      </w:r>
      <w:r>
        <w:t xml:space="preserve"> PhD in theoretical astrophysics at the University of Florida, 11-2-2010, "How Afraid of Asteroids Should You </w:t>
      </w:r>
      <w:proofErr w:type="gramStart"/>
      <w:r>
        <w:t>Be?,</w:t>
      </w:r>
      <w:proofErr w:type="gramEnd"/>
      <w:r>
        <w:t>" No Publication, https://scienceblogs.com/startswithabang/2010/11/02/how-afraid-of-asteroids-should</w:t>
      </w:r>
    </w:p>
    <w:p w14:paraId="5309EB42" w14:textId="77777777" w:rsidR="00FF60EA" w:rsidRPr="00E757CA" w:rsidRDefault="00FF60EA" w:rsidP="00FF60EA">
      <w:pPr>
        <w:rPr>
          <w:rStyle w:val="StyleUnderline"/>
        </w:rPr>
      </w:pPr>
      <w:r w:rsidRPr="00E757CA">
        <w:rPr>
          <w:sz w:val="14"/>
        </w:rPr>
        <w:t>First off, we learn that the Torino Scale -- the scale that scientists have agreed upon for alerting the public about possible asteroid strikes -- only matters if we consider numbers that are eight or higher</w:t>
      </w:r>
      <w:proofErr w:type="gramStart"/>
      <w:r w:rsidRPr="00E757CA">
        <w:rPr>
          <w:sz w:val="14"/>
        </w:rPr>
        <w:t xml:space="preserve">. </w:t>
      </w:r>
      <w:proofErr w:type="gramEnd"/>
      <w:r w:rsidRPr="00E757CA">
        <w:rPr>
          <w:sz w:val="14"/>
        </w:rPr>
        <w:t xml:space="preserve">These are the asteroids that will </w:t>
      </w:r>
      <w:proofErr w:type="gramStart"/>
      <w:r w:rsidRPr="00E757CA">
        <w:rPr>
          <w:sz w:val="14"/>
        </w:rPr>
        <w:t>actually hit</w:t>
      </w:r>
      <w:proofErr w:type="gramEnd"/>
      <w:r w:rsidRPr="00E757CA">
        <w:rPr>
          <w:sz w:val="14"/>
        </w:rPr>
        <w:t xml:space="preserve"> us. </w:t>
      </w:r>
      <w:r w:rsidRPr="00E757CA">
        <w:rPr>
          <w:rStyle w:val="StyleUnderline"/>
        </w:rPr>
        <w:t xml:space="preserve">And second off, </w:t>
      </w:r>
      <w:r w:rsidRPr="00741465">
        <w:rPr>
          <w:rStyle w:val="StyleUnderline"/>
          <w:highlight w:val="cyan"/>
        </w:rPr>
        <w:t>we find that your odds of being killed o</w:t>
      </w:r>
      <w:r w:rsidRPr="00E757CA">
        <w:rPr>
          <w:rStyle w:val="StyleUnderline"/>
        </w:rPr>
        <w:t xml:space="preserve">r injured </w:t>
      </w:r>
      <w:r w:rsidRPr="00741465">
        <w:rPr>
          <w:rStyle w:val="StyleUnderline"/>
          <w:highlight w:val="cyan"/>
        </w:rPr>
        <w:t>by an asteroid</w:t>
      </w:r>
      <w:r w:rsidRPr="00E757CA">
        <w:rPr>
          <w:rStyle w:val="StyleUnderline"/>
        </w:rPr>
        <w:t xml:space="preserve"> strike, in any given year, </w:t>
      </w:r>
      <w:r w:rsidRPr="00741465">
        <w:rPr>
          <w:rStyle w:val="StyleUnderline"/>
          <w:highlight w:val="cyan"/>
        </w:rPr>
        <w:t xml:space="preserve">are about </w:t>
      </w:r>
      <w:r w:rsidRPr="00741465">
        <w:rPr>
          <w:rStyle w:val="Emphasis"/>
          <w:highlight w:val="cyan"/>
        </w:rPr>
        <w:t>one-in-70,000,000</w:t>
      </w:r>
      <w:proofErr w:type="gramStart"/>
      <w:r w:rsidRPr="00E757CA">
        <w:rPr>
          <w:rStyle w:val="StyleUnderline"/>
        </w:rPr>
        <w:t xml:space="preserve">. </w:t>
      </w:r>
      <w:proofErr w:type="gramEnd"/>
      <w:r w:rsidRPr="00E757CA">
        <w:rPr>
          <w:rStyle w:val="StyleUnderline"/>
        </w:rPr>
        <w:t xml:space="preserve">Which means, </w:t>
      </w:r>
      <w:r w:rsidRPr="00741465">
        <w:rPr>
          <w:rStyle w:val="StyleUnderline"/>
          <w:highlight w:val="cyan"/>
        </w:rPr>
        <w:t>if you live to be 80, your personal odds</w:t>
      </w:r>
      <w:r w:rsidRPr="00E757CA">
        <w:rPr>
          <w:rStyle w:val="StyleUnderline"/>
        </w:rPr>
        <w:t xml:space="preserve"> of being harmed by an asteroid strike in your lifetime </w:t>
      </w:r>
      <w:r w:rsidRPr="00741465">
        <w:rPr>
          <w:rStyle w:val="StyleUnderline"/>
          <w:highlight w:val="cyan"/>
        </w:rPr>
        <w:t>are one-in-875,000</w:t>
      </w:r>
      <w:proofErr w:type="gramStart"/>
      <w:r w:rsidRPr="00741465">
        <w:rPr>
          <w:rStyle w:val="StyleUnderline"/>
          <w:highlight w:val="cyan"/>
        </w:rPr>
        <w:t>.</w:t>
      </w:r>
      <w:r w:rsidRPr="00E757CA">
        <w:rPr>
          <w:sz w:val="14"/>
        </w:rPr>
        <w:t xml:space="preserve"> </w:t>
      </w:r>
      <w:proofErr w:type="gramEnd"/>
      <w:r w:rsidRPr="00741465">
        <w:rPr>
          <w:rStyle w:val="Emphasis"/>
          <w:highlight w:val="cyan"/>
        </w:rPr>
        <w:t xml:space="preserve">You are more than 100 times more likely to be struck by </w:t>
      </w:r>
      <w:proofErr w:type="gramStart"/>
      <w:r w:rsidRPr="00741465">
        <w:rPr>
          <w:rStyle w:val="Emphasis"/>
          <w:highlight w:val="cyan"/>
        </w:rPr>
        <w:t>lightning</w:t>
      </w:r>
      <w:r w:rsidRPr="00E757CA">
        <w:rPr>
          <w:rStyle w:val="Emphasis"/>
        </w:rPr>
        <w:t>,</w:t>
      </w:r>
      <w:r w:rsidRPr="00E757CA">
        <w:rPr>
          <w:sz w:val="14"/>
        </w:rPr>
        <w:t xml:space="preserve"> or</w:t>
      </w:r>
      <w:proofErr w:type="gramEnd"/>
      <w:r w:rsidRPr="00E757CA">
        <w:rPr>
          <w:sz w:val="14"/>
        </w:rPr>
        <w:t xml:space="preserve"> die in other nasty ways. Those are your odds</w:t>
      </w:r>
      <w:proofErr w:type="gramStart"/>
      <w:r w:rsidRPr="00E757CA">
        <w:rPr>
          <w:sz w:val="14"/>
        </w:rPr>
        <w:t xml:space="preserve">. </w:t>
      </w:r>
      <w:proofErr w:type="gramEnd"/>
      <w:r w:rsidRPr="00E757CA">
        <w:rPr>
          <w:sz w:val="14"/>
        </w:rPr>
        <w:t>Those are your scientifically, number-crunched odds of being killed or injured by an asteroid here on Earth</w:t>
      </w:r>
      <w:proofErr w:type="gramStart"/>
      <w:r w:rsidRPr="00E757CA">
        <w:rPr>
          <w:sz w:val="14"/>
        </w:rPr>
        <w:t xml:space="preserve">. </w:t>
      </w:r>
      <w:proofErr w:type="gramEnd"/>
      <w:r w:rsidRPr="00E757CA">
        <w:rPr>
          <w:rStyle w:val="StyleUnderline"/>
        </w:rPr>
        <w:t>If you're terrified of those odds, so be it</w:t>
      </w:r>
      <w:proofErr w:type="gramStart"/>
      <w:r w:rsidRPr="00E757CA">
        <w:rPr>
          <w:rStyle w:val="StyleUnderline"/>
        </w:rPr>
        <w:t xml:space="preserve">. </w:t>
      </w:r>
      <w:proofErr w:type="gramEnd"/>
      <w:r w:rsidRPr="00E757CA">
        <w:rPr>
          <w:rStyle w:val="StyleUnderline"/>
        </w:rPr>
        <w:t>But don't let anyone exaggerate these odds to you, don't let something with a Torino scale rating of 1 or 2 or 3 cause you to lose sleep at night, and please, if you're a policymaker, consider this reality when you make your policy.</w:t>
      </w:r>
    </w:p>
    <w:p w14:paraId="3E932219" w14:textId="77777777" w:rsidR="00FF60EA" w:rsidRDefault="00FF60EA" w:rsidP="00FF60EA">
      <w:pPr>
        <w:pStyle w:val="Heading4"/>
      </w:pPr>
      <w:r>
        <w:t>No extinction—humans would adapt.</w:t>
      </w:r>
    </w:p>
    <w:p w14:paraId="2D8FF672" w14:textId="77777777" w:rsidR="00FF60EA" w:rsidRDefault="00FF60EA" w:rsidP="00FF60EA">
      <w:r>
        <w:t xml:space="preserve">Robert </w:t>
      </w:r>
      <w:r w:rsidRPr="004B56C6">
        <w:rPr>
          <w:rStyle w:val="Style13ptBold"/>
        </w:rPr>
        <w:t>Walker 16</w:t>
      </w:r>
      <w:r>
        <w:t xml:space="preserve">, mathematician, 12-14-2016, “Why Resilient Humans Would Survive Giant Asteroid Impact - Even </w:t>
      </w:r>
      <w:proofErr w:type="gramStart"/>
      <w:r>
        <w:t>With</w:t>
      </w:r>
      <w:proofErr w:type="gramEnd"/>
      <w:r>
        <w:t xml:space="preserve"> Over 90% Of Species Extinct,” </w:t>
      </w:r>
      <w:r>
        <w:lastRenderedPageBreak/>
        <w:t>https://www.science20.com/robert_inventor/why_resilient_humans_would_survive_giant_asteroid_impact_even_with_over_90_of_species_extinct-187383</w:t>
      </w:r>
    </w:p>
    <w:p w14:paraId="06EE3355" w14:textId="77777777" w:rsidR="00FF60EA" w:rsidRPr="0068040B" w:rsidRDefault="00FF60EA" w:rsidP="00FF60EA">
      <w:pPr>
        <w:rPr>
          <w:u w:val="single"/>
        </w:rPr>
      </w:pPr>
      <w:r w:rsidRPr="00277792">
        <w:rPr>
          <w:rStyle w:val="StyleUnderline"/>
        </w:rPr>
        <w:t>If you look at some of the past extinction events, you might think that humans could go extinct very easily</w:t>
      </w:r>
      <w:proofErr w:type="gramStart"/>
      <w:r w:rsidRPr="00277792">
        <w:rPr>
          <w:sz w:val="12"/>
        </w:rPr>
        <w:t xml:space="preserve">. </w:t>
      </w:r>
      <w:proofErr w:type="gramEnd"/>
      <w:r w:rsidRPr="00277792">
        <w:rPr>
          <w:rStyle w:val="StyleUnderline"/>
        </w:rPr>
        <w:t>The worst of all of those was the Permian–Triassic extinction event during which 96% of marine species and 70% of land species went extinct</w:t>
      </w:r>
      <w:r w:rsidRPr="00277792">
        <w:rPr>
          <w:sz w:val="12"/>
        </w:rPr>
        <w:t xml:space="preserve"> according to one estimate</w:t>
      </w:r>
      <w:proofErr w:type="gramStart"/>
      <w:r w:rsidRPr="00277792">
        <w:rPr>
          <w:sz w:val="12"/>
        </w:rPr>
        <w:t xml:space="preserve">. </w:t>
      </w:r>
      <w:proofErr w:type="gramEnd"/>
      <w:r w:rsidRPr="00277792">
        <w:rPr>
          <w:rStyle w:val="StyleUnderline"/>
        </w:rPr>
        <w:t xml:space="preserve">So based on those figures you might well think that there is a 70% chance that humans would go extinct </w:t>
      </w:r>
      <w:proofErr w:type="gramStart"/>
      <w:r w:rsidRPr="00277792">
        <w:rPr>
          <w:rStyle w:val="StyleUnderline"/>
        </w:rPr>
        <w:t>as a result of</w:t>
      </w:r>
      <w:proofErr w:type="gramEnd"/>
      <w:r w:rsidRPr="00277792">
        <w:rPr>
          <w:rStyle w:val="StyleUnderline"/>
        </w:rPr>
        <w:t xml:space="preserve"> whatever causes those extinctions</w:t>
      </w:r>
      <w:r w:rsidRPr="00277792">
        <w:rPr>
          <w:sz w:val="12"/>
        </w:rPr>
        <w:t xml:space="preserve">. </w:t>
      </w:r>
      <w:r w:rsidRPr="00277792">
        <w:rPr>
          <w:rStyle w:val="StyleUnderline"/>
        </w:rPr>
        <w:t xml:space="preserve">However, </w:t>
      </w:r>
      <w:r w:rsidRPr="00741465">
        <w:rPr>
          <w:rStyle w:val="StyleUnderline"/>
          <w:highlight w:val="cyan"/>
        </w:rPr>
        <w:t xml:space="preserve">even after the extinction of the dinosaurs, </w:t>
      </w:r>
      <w:r w:rsidRPr="00E170CA">
        <w:rPr>
          <w:rStyle w:val="StyleUnderline"/>
        </w:rPr>
        <w:t xml:space="preserve">birds, dawn sequoia, river turtles, small mammals and </w:t>
      </w:r>
      <w:r w:rsidRPr="00741465">
        <w:rPr>
          <w:rStyle w:val="Emphasis"/>
          <w:highlight w:val="cyan"/>
        </w:rPr>
        <w:t xml:space="preserve">many </w:t>
      </w:r>
      <w:r w:rsidRPr="00E170CA">
        <w:rPr>
          <w:rStyle w:val="Emphasis"/>
        </w:rPr>
        <w:t xml:space="preserve">other </w:t>
      </w:r>
      <w:r w:rsidRPr="00741465">
        <w:rPr>
          <w:rStyle w:val="Emphasis"/>
          <w:highlight w:val="cyan"/>
        </w:rPr>
        <w:t>plants and creatures survived</w:t>
      </w:r>
      <w:proofErr w:type="gramStart"/>
      <w:r w:rsidRPr="00277792">
        <w:rPr>
          <w:sz w:val="12"/>
        </w:rPr>
        <w:t xml:space="preserve">. </w:t>
      </w:r>
      <w:proofErr w:type="gramEnd"/>
      <w:r w:rsidRPr="00277792">
        <w:rPr>
          <w:rStyle w:val="StyleUnderline"/>
        </w:rPr>
        <w:t xml:space="preserve">Many species would go extinct after a gamma ray burst or a large asteroid impact, </w:t>
      </w:r>
      <w:r w:rsidRPr="00277792">
        <w:rPr>
          <w:rStyle w:val="Emphasis"/>
        </w:rPr>
        <w:t xml:space="preserve">but </w:t>
      </w:r>
      <w:r w:rsidRPr="00741465">
        <w:rPr>
          <w:rStyle w:val="Emphasis"/>
          <w:highlight w:val="cyan"/>
        </w:rPr>
        <w:t>humans are great survivors</w:t>
      </w:r>
      <w:proofErr w:type="gramStart"/>
      <w:r w:rsidRPr="00277792">
        <w:rPr>
          <w:sz w:val="12"/>
        </w:rPr>
        <w:t xml:space="preserve">. </w:t>
      </w:r>
      <w:proofErr w:type="gramEnd"/>
      <w:r w:rsidRPr="00277792">
        <w:rPr>
          <w:rStyle w:val="StyleUnderline"/>
        </w:rPr>
        <w:t>We were at risk in the past before we developed tools and clothing</w:t>
      </w:r>
      <w:proofErr w:type="gramStart"/>
      <w:r w:rsidRPr="00277792">
        <w:rPr>
          <w:rStyle w:val="StyleUnderline"/>
        </w:rPr>
        <w:t xml:space="preserve">. </w:t>
      </w:r>
      <w:proofErr w:type="gramEnd"/>
      <w:r w:rsidRPr="00E170CA">
        <w:rPr>
          <w:rStyle w:val="StyleUnderline"/>
        </w:rPr>
        <w:t xml:space="preserve">But with clothes, tools, boats, </w:t>
      </w:r>
      <w:proofErr w:type="spellStart"/>
      <w:r w:rsidRPr="00E170CA">
        <w:rPr>
          <w:rStyle w:val="StyleUnderline"/>
        </w:rPr>
        <w:t>etc</w:t>
      </w:r>
      <w:proofErr w:type="spellEnd"/>
      <w:r w:rsidRPr="00E170CA">
        <w:rPr>
          <w:rStyle w:val="StyleUnderline"/>
        </w:rPr>
        <w:t>,</w:t>
      </w:r>
      <w:r w:rsidRPr="00741465">
        <w:rPr>
          <w:rStyle w:val="StyleUnderline"/>
          <w:highlight w:val="cyan"/>
        </w:rPr>
        <w:t xml:space="preserve"> we are </w:t>
      </w:r>
      <w:r w:rsidRPr="00E170CA">
        <w:rPr>
          <w:rStyle w:val="StyleUnderline"/>
        </w:rPr>
        <w:t xml:space="preserve">an </w:t>
      </w:r>
      <w:r w:rsidRPr="00741465">
        <w:rPr>
          <w:rStyle w:val="StyleUnderline"/>
          <w:highlight w:val="cyan"/>
        </w:rPr>
        <w:t xml:space="preserve">extremely adaptable </w:t>
      </w:r>
      <w:r w:rsidRPr="00E170CA">
        <w:rPr>
          <w:rStyle w:val="StyleUnderline"/>
        </w:rPr>
        <w:t>species</w:t>
      </w:r>
      <w:r w:rsidRPr="00741465">
        <w:rPr>
          <w:rStyle w:val="StyleUnderline"/>
          <w:highlight w:val="cyan"/>
        </w:rPr>
        <w:t>, able to survive anywhere</w:t>
      </w:r>
      <w:r w:rsidRPr="00277792">
        <w:rPr>
          <w:rStyle w:val="StyleUnderline"/>
        </w:rPr>
        <w:t xml:space="preserve"> from the </w:t>
      </w:r>
      <w:proofErr w:type="gramStart"/>
      <w:r w:rsidRPr="00277792">
        <w:rPr>
          <w:rStyle w:val="StyleUnderline"/>
        </w:rPr>
        <w:t>Kalahari desert</w:t>
      </w:r>
      <w:proofErr w:type="gramEnd"/>
      <w:r w:rsidRPr="00277792">
        <w:rPr>
          <w:rStyle w:val="StyleUnderline"/>
        </w:rPr>
        <w:t xml:space="preserve"> to the Arctic, </w:t>
      </w:r>
      <w:r w:rsidRPr="00741465">
        <w:rPr>
          <w:rStyle w:val="Emphasis"/>
          <w:highlight w:val="cyan"/>
        </w:rPr>
        <w:t>with only stone age technology</w:t>
      </w:r>
      <w:r w:rsidRPr="00741465">
        <w:rPr>
          <w:sz w:val="12"/>
          <w:highlight w:val="cyan"/>
        </w:rPr>
        <w:t>.</w:t>
      </w:r>
      <w:r w:rsidRPr="00277792">
        <w:rPr>
          <w:sz w:val="12"/>
        </w:rPr>
        <w:t xml:space="preserve"> We had already colonized most of the world by the end of the neolithic period</w:t>
      </w:r>
      <w:proofErr w:type="gramStart"/>
      <w:r w:rsidRPr="00277792">
        <w:rPr>
          <w:sz w:val="12"/>
        </w:rPr>
        <w:t xml:space="preserve">. </w:t>
      </w:r>
      <w:proofErr w:type="gramEnd"/>
      <w:r w:rsidRPr="00277792">
        <w:rPr>
          <w:sz w:val="12"/>
        </w:rPr>
        <w:t>Overview of Pre-modern human migration - there is debate and controversy about the details, but generally agreed that humans were already present world-wide by the end of the neolithic period (which ends around 2000 BC), or shortly after</w:t>
      </w:r>
      <w:proofErr w:type="gramStart"/>
      <w:r w:rsidRPr="00277792">
        <w:rPr>
          <w:sz w:val="12"/>
        </w:rPr>
        <w:t xml:space="preserve">. </w:t>
      </w:r>
      <w:proofErr w:type="gramEnd"/>
      <w:r w:rsidRPr="00277792">
        <w:rPr>
          <w:rStyle w:val="StyleUnderline"/>
        </w:rPr>
        <w:t xml:space="preserve">So, </w:t>
      </w:r>
      <w:proofErr w:type="gramStart"/>
      <w:r w:rsidRPr="00277792">
        <w:rPr>
          <w:rStyle w:val="StyleUnderline"/>
        </w:rPr>
        <w:t>as long as</w:t>
      </w:r>
      <w:proofErr w:type="gramEnd"/>
      <w:r w:rsidRPr="00277792">
        <w:rPr>
          <w:rStyle w:val="StyleUnderline"/>
        </w:rPr>
        <w:t xml:space="preserve"> we retain at least stone age technology, there isn't much that could make us extinct. </w:t>
      </w:r>
      <w:r w:rsidRPr="00741465">
        <w:rPr>
          <w:rStyle w:val="StyleUnderline"/>
          <w:highlight w:val="cyan"/>
        </w:rPr>
        <w:t xml:space="preserve">Even if we </w:t>
      </w:r>
      <w:proofErr w:type="gramStart"/>
      <w:r w:rsidRPr="00741465">
        <w:rPr>
          <w:rStyle w:val="StyleUnderline"/>
          <w:highlight w:val="cyan"/>
        </w:rPr>
        <w:t>have to</w:t>
      </w:r>
      <w:proofErr w:type="gramEnd"/>
      <w:r w:rsidRPr="00741465">
        <w:rPr>
          <w:rStyle w:val="StyleUnderline"/>
          <w:highlight w:val="cyan"/>
        </w:rPr>
        <w:t xml:space="preserve"> go back to beachcombing </w:t>
      </w:r>
      <w:r w:rsidRPr="00E170CA">
        <w:rPr>
          <w:rStyle w:val="StyleUnderline"/>
        </w:rPr>
        <w:t>and surviving on shellfish, which</w:t>
      </w:r>
      <w:r w:rsidRPr="00277792">
        <w:rPr>
          <w:rStyle w:val="StyleUnderline"/>
        </w:rPr>
        <w:t xml:space="preserve"> was a staple of early human diet </w:t>
      </w:r>
      <w:r w:rsidRPr="00277792">
        <w:rPr>
          <w:sz w:val="12"/>
        </w:rPr>
        <w:t xml:space="preserve">in cold places such as Canada and Scotland where I live, </w:t>
      </w:r>
      <w:r w:rsidRPr="00741465">
        <w:rPr>
          <w:rStyle w:val="Emphasis"/>
          <w:highlight w:val="cyan"/>
        </w:rPr>
        <w:t>one way or another some humans would survive</w:t>
      </w:r>
      <w:r w:rsidRPr="00277792">
        <w:rPr>
          <w:rStyle w:val="Emphasis"/>
        </w:rPr>
        <w:t>.</w:t>
      </w:r>
      <w:r>
        <w:rPr>
          <w:rStyle w:val="Emphasis"/>
        </w:rPr>
        <w:t xml:space="preserve"> </w:t>
      </w:r>
      <w:r w:rsidRPr="00FF60EA">
        <w:rPr>
          <w:sz w:val="12"/>
          <w:lang w:val="es-MX"/>
        </w:rPr>
        <w:t xml:space="preserve">Conchero al sur de Puerto Desead - a </w:t>
      </w:r>
      <w:proofErr w:type="spellStart"/>
      <w:r w:rsidRPr="00FF60EA">
        <w:rPr>
          <w:sz w:val="12"/>
          <w:lang w:val="es-MX"/>
        </w:rPr>
        <w:t>shell</w:t>
      </w:r>
      <w:proofErr w:type="spellEnd"/>
      <w:r w:rsidRPr="00FF60EA">
        <w:rPr>
          <w:sz w:val="12"/>
          <w:lang w:val="es-MX"/>
        </w:rPr>
        <w:t xml:space="preserve"> </w:t>
      </w:r>
      <w:proofErr w:type="spellStart"/>
      <w:r w:rsidRPr="00FF60EA">
        <w:rPr>
          <w:sz w:val="12"/>
          <w:lang w:val="es-MX"/>
        </w:rPr>
        <w:t>midden</w:t>
      </w:r>
      <w:proofErr w:type="spellEnd"/>
      <w:r w:rsidRPr="00FF60EA">
        <w:rPr>
          <w:sz w:val="12"/>
          <w:lang w:val="es-MX"/>
        </w:rPr>
        <w:t xml:space="preserve"> in </w:t>
      </w:r>
      <w:proofErr w:type="gramStart"/>
      <w:r w:rsidRPr="00FF60EA">
        <w:rPr>
          <w:sz w:val="12"/>
          <w:lang w:val="es-MX"/>
        </w:rPr>
        <w:t>Argentina</w:t>
      </w:r>
      <w:proofErr w:type="gramEnd"/>
      <w:r w:rsidRPr="00FF60EA">
        <w:rPr>
          <w:sz w:val="12"/>
          <w:lang w:val="es-MX"/>
        </w:rPr>
        <w:t xml:space="preserve">. </w:t>
      </w:r>
      <w:r w:rsidRPr="00277792">
        <w:rPr>
          <w:sz w:val="12"/>
        </w:rPr>
        <w:t>For long periods of time ancient humans survived on shellfish, for so long that they built up these huge shell middens in many parts of the world</w:t>
      </w:r>
      <w:proofErr w:type="gramStart"/>
      <w:r w:rsidRPr="00277792">
        <w:rPr>
          <w:sz w:val="12"/>
        </w:rPr>
        <w:t xml:space="preserve">. </w:t>
      </w:r>
      <w:proofErr w:type="gramEnd"/>
      <w:r w:rsidRPr="00277792">
        <w:rPr>
          <w:sz w:val="12"/>
        </w:rPr>
        <w:t xml:space="preserve">See Shell Midden </w:t>
      </w:r>
      <w:r w:rsidRPr="00277792">
        <w:rPr>
          <w:rStyle w:val="StyleUnderline"/>
        </w:rPr>
        <w:t>We are omnivores able to survive on:</w:t>
      </w:r>
      <w:r>
        <w:rPr>
          <w:rStyle w:val="StyleUnderline"/>
        </w:rPr>
        <w:t xml:space="preserve"> </w:t>
      </w:r>
      <w:r w:rsidRPr="00277792">
        <w:rPr>
          <w:rStyle w:val="StyleUnderline"/>
        </w:rPr>
        <w:t>Shellfish</w:t>
      </w:r>
      <w:r>
        <w:rPr>
          <w:rStyle w:val="StyleUnderline"/>
        </w:rPr>
        <w:t xml:space="preserve"> </w:t>
      </w:r>
      <w:r w:rsidRPr="00277792">
        <w:rPr>
          <w:rStyle w:val="StyleUnderline"/>
        </w:rPr>
        <w:t>Insects</w:t>
      </w:r>
      <w:r>
        <w:rPr>
          <w:rStyle w:val="StyleUnderline"/>
        </w:rPr>
        <w:t xml:space="preserve"> </w:t>
      </w:r>
      <w:r w:rsidRPr="00277792">
        <w:rPr>
          <w:rStyle w:val="StyleUnderline"/>
        </w:rPr>
        <w:t>Fish and other marine life</w:t>
      </w:r>
      <w:r>
        <w:rPr>
          <w:rStyle w:val="StyleUnderline"/>
        </w:rPr>
        <w:t xml:space="preserve"> </w:t>
      </w:r>
      <w:r w:rsidRPr="00277792">
        <w:rPr>
          <w:rStyle w:val="StyleUnderline"/>
        </w:rPr>
        <w:t>Nuts</w:t>
      </w:r>
      <w:r>
        <w:rPr>
          <w:rStyle w:val="StyleUnderline"/>
        </w:rPr>
        <w:t xml:space="preserve"> </w:t>
      </w:r>
      <w:r w:rsidRPr="00277792">
        <w:rPr>
          <w:rStyle w:val="StyleUnderline"/>
        </w:rPr>
        <w:t>Fruit</w:t>
      </w:r>
      <w:r>
        <w:rPr>
          <w:rStyle w:val="StyleUnderline"/>
        </w:rPr>
        <w:t xml:space="preserve"> </w:t>
      </w:r>
      <w:r w:rsidRPr="00277792">
        <w:rPr>
          <w:rStyle w:val="StyleUnderline"/>
        </w:rPr>
        <w:t>Roots</w:t>
      </w:r>
      <w:r>
        <w:rPr>
          <w:rStyle w:val="StyleUnderline"/>
        </w:rPr>
        <w:t xml:space="preserve"> </w:t>
      </w:r>
      <w:r w:rsidRPr="00277792">
        <w:rPr>
          <w:rStyle w:val="StyleUnderline"/>
        </w:rPr>
        <w:t>Seeds and cereals</w:t>
      </w:r>
      <w:r>
        <w:rPr>
          <w:rStyle w:val="StyleUnderline"/>
        </w:rPr>
        <w:t xml:space="preserve"> </w:t>
      </w:r>
      <w:r w:rsidRPr="00277792">
        <w:rPr>
          <w:rStyle w:val="StyleUnderline"/>
        </w:rPr>
        <w:t>Birds,</w:t>
      </w:r>
      <w:r>
        <w:rPr>
          <w:rStyle w:val="StyleUnderline"/>
        </w:rPr>
        <w:t xml:space="preserve"> </w:t>
      </w:r>
      <w:r w:rsidRPr="00277792">
        <w:rPr>
          <w:rStyle w:val="StyleUnderline"/>
        </w:rPr>
        <w:t>Animals</w:t>
      </w:r>
      <w:r>
        <w:rPr>
          <w:rStyle w:val="StyleUnderline"/>
        </w:rPr>
        <w:t xml:space="preserve"> </w:t>
      </w:r>
      <w:r w:rsidRPr="00277792">
        <w:rPr>
          <w:rStyle w:val="StyleUnderline"/>
        </w:rPr>
        <w:t>Reptiles</w:t>
      </w:r>
      <w:proofErr w:type="gramStart"/>
      <w:r w:rsidRPr="00277792">
        <w:rPr>
          <w:rStyle w:val="StyleUnderline"/>
        </w:rPr>
        <w:t>.</w:t>
      </w:r>
      <w:r>
        <w:rPr>
          <w:rStyle w:val="StyleUnderline"/>
        </w:rPr>
        <w:t xml:space="preserve"> </w:t>
      </w:r>
      <w:proofErr w:type="gramEnd"/>
      <w:r w:rsidRPr="00277792">
        <w:rPr>
          <w:rStyle w:val="StyleUnderline"/>
        </w:rPr>
        <w:t xml:space="preserve">So long as any of those survive the extinction event, anywhere in the world and so long as humans retain at least stone age level of understanding of technology - </w:t>
      </w:r>
      <w:r w:rsidRPr="00E170CA">
        <w:rPr>
          <w:rStyle w:val="Emphasis"/>
        </w:rPr>
        <w:t xml:space="preserve">then there would be many survivors and </w:t>
      </w:r>
      <w:r w:rsidRPr="00741465">
        <w:rPr>
          <w:rStyle w:val="Emphasis"/>
          <w:highlight w:val="cyan"/>
        </w:rPr>
        <w:t>we would not go extinct, even if more than 90% of species went extinct</w:t>
      </w:r>
      <w:proofErr w:type="gramStart"/>
      <w:r w:rsidRPr="00277792">
        <w:rPr>
          <w:sz w:val="12"/>
        </w:rPr>
        <w:t xml:space="preserve">. </w:t>
      </w:r>
      <w:proofErr w:type="gramEnd"/>
      <w:r w:rsidRPr="00277792">
        <w:rPr>
          <w:sz w:val="12"/>
        </w:rPr>
        <w:t>The dinosaurs weren't a patch on us as far as survival goes</w:t>
      </w:r>
      <w:proofErr w:type="gramStart"/>
      <w:r w:rsidRPr="00277792">
        <w:rPr>
          <w:sz w:val="12"/>
        </w:rPr>
        <w:t xml:space="preserve">. </w:t>
      </w:r>
      <w:proofErr w:type="gramEnd"/>
      <w:r w:rsidRPr="00741465">
        <w:rPr>
          <w:rStyle w:val="StyleUnderline"/>
          <w:highlight w:val="cyan"/>
        </w:rPr>
        <w:t>Without any tech</w:t>
      </w:r>
      <w:r w:rsidRPr="00E170CA">
        <w:rPr>
          <w:rStyle w:val="StyleUnderline"/>
        </w:rPr>
        <w:t>nology, turtles, croco</w:t>
      </w:r>
      <w:r w:rsidRPr="00277792">
        <w:rPr>
          <w:rStyle w:val="StyleUnderline"/>
        </w:rPr>
        <w:t xml:space="preserve">diles, alligators, small mammals, flying dinosaurs (the birds), dawn redwood </w:t>
      </w:r>
      <w:r w:rsidRPr="00E170CA">
        <w:rPr>
          <w:rStyle w:val="StyleUnderline"/>
        </w:rPr>
        <w:t>trees, pine trees</w:t>
      </w:r>
      <w:r w:rsidRPr="00741465">
        <w:rPr>
          <w:rStyle w:val="StyleUnderline"/>
          <w:highlight w:val="cyan"/>
        </w:rPr>
        <w:t>, many lifeforms survived the dinosaur extinction impact</w:t>
      </w:r>
      <w:proofErr w:type="gramStart"/>
      <w:r w:rsidRPr="00277792">
        <w:rPr>
          <w:rStyle w:val="StyleUnderline"/>
        </w:rPr>
        <w:t>.</w:t>
      </w:r>
      <w:r>
        <w:rPr>
          <w:rStyle w:val="StyleUnderline"/>
        </w:rPr>
        <w:t xml:space="preserve"> </w:t>
      </w:r>
      <w:proofErr w:type="gramEnd"/>
      <w:r w:rsidRPr="00277792">
        <w:rPr>
          <w:sz w:val="12"/>
        </w:rPr>
        <w:t>We aren't vulnerable like the early hominids</w:t>
      </w:r>
      <w:proofErr w:type="gramStart"/>
      <w:r w:rsidRPr="00277792">
        <w:rPr>
          <w:sz w:val="12"/>
        </w:rPr>
        <w:t xml:space="preserve">. </w:t>
      </w:r>
      <w:proofErr w:type="gramEnd"/>
      <w:r w:rsidRPr="00277792">
        <w:rPr>
          <w:sz w:val="12"/>
        </w:rPr>
        <w:t xml:space="preserve">So long as </w:t>
      </w:r>
      <w:r w:rsidRPr="00277792">
        <w:rPr>
          <w:rStyle w:val="StyleUnderline"/>
        </w:rPr>
        <w:t>We retain the ability to make clothes and simple tools and to make boats to cross rivers and seas to find new sources of food</w:t>
      </w:r>
      <w:r>
        <w:rPr>
          <w:rStyle w:val="StyleUnderline"/>
        </w:rPr>
        <w:t xml:space="preserve"> </w:t>
      </w:r>
      <w:r w:rsidRPr="00277792">
        <w:rPr>
          <w:rStyle w:val="StyleUnderline"/>
        </w:rPr>
        <w:t>There is something edible somewhere on Earth that we can find in our travels, and cultivate or just eat in situ as hunter gatherers</w:t>
      </w:r>
      <w:r>
        <w:rPr>
          <w:rStyle w:val="StyleUnderline"/>
        </w:rPr>
        <w:t xml:space="preserve"> </w:t>
      </w:r>
      <w:r w:rsidRPr="00277792">
        <w:rPr>
          <w:sz w:val="12"/>
        </w:rPr>
        <w:t xml:space="preserve">Then we could survive anywhere where there is such food, from the Arctic to the hottest of deserts, along the sea shores, or in tropical rainforests. </w:t>
      </w:r>
      <w:r w:rsidRPr="00277792">
        <w:rPr>
          <w:rStyle w:val="StyleUnderline"/>
        </w:rPr>
        <w:t>So, for sure, some of us would survive a giant impact like that.</w:t>
      </w:r>
    </w:p>
    <w:p w14:paraId="2603C091" w14:textId="77777777" w:rsidR="000043B8" w:rsidRPr="00985E67" w:rsidRDefault="000043B8" w:rsidP="000043B8">
      <w:pPr>
        <w:pStyle w:val="Heading4"/>
        <w:rPr>
          <w:rFonts w:cs="Arial"/>
        </w:rPr>
      </w:pPr>
      <w:r w:rsidRPr="00985E67">
        <w:rPr>
          <w:rFonts w:cs="Arial"/>
        </w:rPr>
        <w:t>Either the asteroids are small and not existential OR we’d have forever to prepare</w:t>
      </w:r>
    </w:p>
    <w:p w14:paraId="78FF4DB1" w14:textId="77777777" w:rsidR="000043B8" w:rsidRPr="00985E67" w:rsidRDefault="000043B8" w:rsidP="000043B8">
      <w:r w:rsidRPr="00985E67">
        <w:t xml:space="preserve">Martin </w:t>
      </w:r>
      <w:r w:rsidRPr="00985E67">
        <w:rPr>
          <w:b/>
        </w:rPr>
        <w:t>Rees 18</w:t>
      </w:r>
      <w:proofErr w:type="gramStart"/>
      <w:r w:rsidRPr="00985E67">
        <w:t>. Astronomer Royal,</w:t>
      </w:r>
      <w:proofErr w:type="gramEnd"/>
      <w:r w:rsidRPr="00985E67">
        <w:t xml:space="preserve"> founded the Centre for the Study of Existential Risk, Fellow of Trinity College and Emeritus Professor of Cosmology and Astrophysics at the University of Cambridge. 10/16/2018</w:t>
      </w:r>
      <w:proofErr w:type="gramStart"/>
      <w:r w:rsidRPr="00985E67">
        <w:t xml:space="preserve">. </w:t>
      </w:r>
      <w:proofErr w:type="gramEnd"/>
      <w:r w:rsidRPr="00985E67">
        <w:t>On the Future: Prospects for Humanity</w:t>
      </w:r>
      <w:proofErr w:type="gramStart"/>
      <w:r w:rsidRPr="00985E67">
        <w:t xml:space="preserve">. </w:t>
      </w:r>
      <w:proofErr w:type="gramEnd"/>
      <w:r w:rsidRPr="00985E67">
        <w:t>Princeton University Press.</w:t>
      </w:r>
    </w:p>
    <w:p w14:paraId="75548964" w14:textId="77777777" w:rsidR="000043B8" w:rsidRDefault="000043B8" w:rsidP="000043B8">
      <w:pPr>
        <w:rPr>
          <w:rStyle w:val="StyleUnderline"/>
        </w:rPr>
      </w:pPr>
      <w:r w:rsidRPr="00985E67">
        <w:rPr>
          <w:sz w:val="16"/>
        </w:rPr>
        <w:t xml:space="preserve">You may guess </w:t>
      </w:r>
      <w:proofErr w:type="gramStart"/>
      <w:r w:rsidRPr="00985E67">
        <w:rPr>
          <w:sz w:val="16"/>
        </w:rPr>
        <w:t>that,</w:t>
      </w:r>
      <w:proofErr w:type="gramEnd"/>
      <w:r w:rsidRPr="00985E67">
        <w:rPr>
          <w:sz w:val="16"/>
        </w:rPr>
        <w:t xml:space="preserve"> being an astronomer, anxiety about </w:t>
      </w:r>
      <w:r w:rsidRPr="00741465">
        <w:rPr>
          <w:rStyle w:val="StyleUnderline"/>
          <w:highlight w:val="cyan"/>
        </w:rPr>
        <w:t>asteroid</w:t>
      </w:r>
      <w:r w:rsidRPr="00985E67">
        <w:rPr>
          <w:rStyle w:val="StyleUnderline"/>
        </w:rPr>
        <w:t xml:space="preserve"> collisions</w:t>
      </w:r>
      <w:r w:rsidRPr="00985E67">
        <w:rPr>
          <w:sz w:val="16"/>
        </w:rPr>
        <w:t xml:space="preserve"> keeps me awake at night. Not so</w:t>
      </w:r>
      <w:proofErr w:type="gramStart"/>
      <w:r w:rsidRPr="00985E67">
        <w:rPr>
          <w:sz w:val="16"/>
        </w:rPr>
        <w:t xml:space="preserve">. </w:t>
      </w:r>
      <w:proofErr w:type="gramEnd"/>
      <w:r w:rsidRPr="00985E67">
        <w:rPr>
          <w:sz w:val="16"/>
        </w:rPr>
        <w:t xml:space="preserve">Indeed, this </w:t>
      </w:r>
      <w:r w:rsidRPr="00985E67">
        <w:rPr>
          <w:rStyle w:val="StyleUnderline"/>
        </w:rPr>
        <w:t xml:space="preserve">is </w:t>
      </w:r>
      <w:r w:rsidRPr="00741465">
        <w:rPr>
          <w:rStyle w:val="StyleUnderline"/>
          <w:highlight w:val="cyan"/>
        </w:rPr>
        <w:t>one of the few threats that</w:t>
      </w:r>
      <w:r w:rsidRPr="00741465">
        <w:rPr>
          <w:sz w:val="16"/>
          <w:highlight w:val="cyan"/>
        </w:rPr>
        <w:t xml:space="preserve"> </w:t>
      </w:r>
      <w:r w:rsidRPr="00741465">
        <w:rPr>
          <w:rStyle w:val="StyleUnderline"/>
          <w:highlight w:val="cyan"/>
        </w:rPr>
        <w:t>we</w:t>
      </w:r>
      <w:r w:rsidRPr="00741465">
        <w:rPr>
          <w:sz w:val="16"/>
          <w:highlight w:val="cyan"/>
        </w:rPr>
        <w:t xml:space="preserve"> </w:t>
      </w:r>
      <w:r w:rsidRPr="00741465">
        <w:rPr>
          <w:rStyle w:val="Emphasis"/>
          <w:highlight w:val="cyan"/>
        </w:rPr>
        <w:t>can quantify</w:t>
      </w:r>
      <w:r w:rsidRPr="00741465">
        <w:rPr>
          <w:rStyle w:val="StyleUnderline"/>
          <w:highlight w:val="cyan"/>
        </w:rPr>
        <w:t>— and be</w:t>
      </w:r>
      <w:r w:rsidRPr="00741465">
        <w:rPr>
          <w:sz w:val="16"/>
          <w:highlight w:val="cyan"/>
        </w:rPr>
        <w:t xml:space="preserve"> </w:t>
      </w:r>
      <w:r w:rsidRPr="00741465">
        <w:rPr>
          <w:rStyle w:val="Emphasis"/>
          <w:highlight w:val="cyan"/>
        </w:rPr>
        <w:t>confident is unlikely</w:t>
      </w:r>
      <w:proofErr w:type="gramStart"/>
      <w:r w:rsidRPr="00985E67">
        <w:rPr>
          <w:rStyle w:val="StyleUnderline"/>
        </w:rPr>
        <w:t xml:space="preserve">. </w:t>
      </w:r>
      <w:proofErr w:type="gramEnd"/>
      <w:r w:rsidRPr="00985E67">
        <w:rPr>
          <w:rStyle w:val="StyleUnderline"/>
        </w:rPr>
        <w:t xml:space="preserve">Every ten million years or so, a body a few </w:t>
      </w:r>
      <w:proofErr w:type="spellStart"/>
      <w:r w:rsidRPr="00985E67">
        <w:rPr>
          <w:rStyle w:val="StyleUnderline"/>
        </w:rPr>
        <w:t>kilometres</w:t>
      </w:r>
      <w:proofErr w:type="spellEnd"/>
      <w:r w:rsidRPr="00985E67">
        <w:rPr>
          <w:rStyle w:val="StyleUnderline"/>
        </w:rPr>
        <w:t xml:space="preserve"> across will hit the Earth, causing global catastrophe— so </w:t>
      </w:r>
      <w:r w:rsidRPr="00741465">
        <w:rPr>
          <w:rStyle w:val="StyleUnderline"/>
          <w:highlight w:val="cyan"/>
        </w:rPr>
        <w:t xml:space="preserve">there are </w:t>
      </w:r>
      <w:r w:rsidRPr="00741465">
        <w:rPr>
          <w:rStyle w:val="Emphasis"/>
          <w:highlight w:val="cyan"/>
        </w:rPr>
        <w:t>a few chances in a million</w:t>
      </w:r>
      <w:r w:rsidRPr="00741465">
        <w:rPr>
          <w:sz w:val="16"/>
          <w:highlight w:val="cyan"/>
        </w:rPr>
        <w:t xml:space="preserve"> </w:t>
      </w:r>
      <w:r w:rsidRPr="00741465">
        <w:rPr>
          <w:rStyle w:val="StyleUnderline"/>
          <w:highlight w:val="cyan"/>
        </w:rPr>
        <w:t>that</w:t>
      </w:r>
      <w:r w:rsidRPr="00985E67">
        <w:rPr>
          <w:rStyle w:val="StyleUnderline"/>
        </w:rPr>
        <w:t xml:space="preserve"> such </w:t>
      </w:r>
      <w:r w:rsidRPr="00741465">
        <w:rPr>
          <w:rStyle w:val="StyleUnderline"/>
          <w:highlight w:val="cyan"/>
        </w:rPr>
        <w:t>an impact occurs within a human lifetime</w:t>
      </w:r>
      <w:r w:rsidRPr="00985E67">
        <w:rPr>
          <w:rStyle w:val="StyleUnderline"/>
        </w:rPr>
        <w:t>.</w:t>
      </w:r>
    </w:p>
    <w:p w14:paraId="4727B88A" w14:textId="77777777" w:rsidR="000043B8" w:rsidRDefault="000043B8" w:rsidP="000043B8">
      <w:pPr>
        <w:rPr>
          <w:rStyle w:val="StyleUnderline"/>
        </w:rPr>
      </w:pPr>
    </w:p>
    <w:p w14:paraId="59DF5FAC" w14:textId="77777777" w:rsidR="000043B8" w:rsidRDefault="000043B8" w:rsidP="000043B8">
      <w:pPr>
        <w:rPr>
          <w:rStyle w:val="StyleUnderline"/>
        </w:rPr>
      </w:pPr>
    </w:p>
    <w:p w14:paraId="696625A5" w14:textId="77777777" w:rsidR="000043B8" w:rsidRDefault="000043B8" w:rsidP="000043B8">
      <w:pPr>
        <w:rPr>
          <w:rStyle w:val="StyleUnderline"/>
        </w:rPr>
      </w:pPr>
    </w:p>
    <w:p w14:paraId="0EBF14D2" w14:textId="77777777" w:rsidR="000043B8" w:rsidRPr="00985E67" w:rsidRDefault="000043B8" w:rsidP="000043B8">
      <w:pPr>
        <w:rPr>
          <w:sz w:val="16"/>
        </w:rPr>
      </w:pPr>
      <w:r w:rsidRPr="00985E67">
        <w:rPr>
          <w:rStyle w:val="StyleUnderline"/>
        </w:rPr>
        <w:lastRenderedPageBreak/>
        <w:t xml:space="preserve"> There are larger numbers of smaller asteroids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proofErr w:type="gramStart"/>
      <w:r w:rsidRPr="00985E67">
        <w:rPr>
          <w:sz w:val="16"/>
        </w:rPr>
        <w:t xml:space="preserve">. </w:t>
      </w:r>
      <w:proofErr w:type="gramEnd"/>
      <w:r w:rsidRPr="00985E67">
        <w:rPr>
          <w:sz w:val="16"/>
        </w:rPr>
        <w:t xml:space="preserve">The 1908 Tunguska event, which flattened hundreds of square </w:t>
      </w:r>
      <w:proofErr w:type="spellStart"/>
      <w:r w:rsidRPr="00985E67">
        <w:rPr>
          <w:sz w:val="16"/>
        </w:rPr>
        <w:t>kilometres</w:t>
      </w:r>
      <w:proofErr w:type="spellEnd"/>
      <w:r w:rsidRPr="00985E67">
        <w:rPr>
          <w:sz w:val="16"/>
        </w:rPr>
        <w:t xml:space="preserve"> of (fortunately unpopulated) forests in Siberia, released energy equivalent to several hundred Hiroshima bombs</w:t>
      </w:r>
      <w:proofErr w:type="gramStart"/>
      <w:r w:rsidRPr="00985E67">
        <w:rPr>
          <w:sz w:val="16"/>
        </w:rPr>
        <w:t xml:space="preserve">. </w:t>
      </w:r>
      <w:proofErr w:type="gramEnd"/>
      <w:r w:rsidRPr="00741465">
        <w:rPr>
          <w:rStyle w:val="StyleUnderline"/>
          <w:highlight w:val="cyan"/>
        </w:rPr>
        <w:t>Can we be</w:t>
      </w:r>
      <w:r w:rsidRPr="00741465">
        <w:rPr>
          <w:sz w:val="16"/>
          <w:highlight w:val="cyan"/>
        </w:rPr>
        <w:t xml:space="preserve"> </w:t>
      </w:r>
      <w:r w:rsidRPr="00741465">
        <w:rPr>
          <w:rStyle w:val="Emphasis"/>
          <w:highlight w:val="cya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proofErr w:type="gramStart"/>
      <w:r w:rsidRPr="00741465">
        <w:rPr>
          <w:rStyle w:val="StyleUnderline"/>
          <w:highlight w:val="cyan"/>
        </w:rPr>
        <w:t>?</w:t>
      </w:r>
      <w:r w:rsidRPr="00985E67">
        <w:rPr>
          <w:rStyle w:val="StyleUnderline"/>
        </w:rPr>
        <w:t xml:space="preserve"> </w:t>
      </w:r>
      <w:proofErr w:type="gramEnd"/>
      <w:r w:rsidRPr="00985E67">
        <w:rPr>
          <w:rStyle w:val="StyleUnderline"/>
        </w:rPr>
        <w:t xml:space="preserve">The answer is </w:t>
      </w:r>
      <w:r w:rsidRPr="00741465">
        <w:rPr>
          <w:rStyle w:val="Emphasis"/>
          <w:highlight w:val="cyan"/>
        </w:rPr>
        <w:t>yes</w:t>
      </w:r>
      <w:proofErr w:type="gramStart"/>
      <w:r w:rsidRPr="00985E67">
        <w:rPr>
          <w:rStyle w:val="StyleUnderline"/>
        </w:rPr>
        <w:t xml:space="preserve">. </w:t>
      </w:r>
      <w:proofErr w:type="gramEnd"/>
      <w:r w:rsidRPr="00985E67">
        <w:rPr>
          <w:rStyle w:val="StyleUnderline"/>
        </w:rPr>
        <w:t>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w:t>
      </w:r>
      <w:proofErr w:type="spellStart"/>
      <w:r w:rsidRPr="00985E67">
        <w:rPr>
          <w:sz w:val="16"/>
        </w:rPr>
        <w:t>metres</w:t>
      </w:r>
      <w:proofErr w:type="spellEnd"/>
      <w:r w:rsidRPr="00985E67">
        <w:rPr>
          <w:sz w:val="16"/>
        </w:rPr>
        <w:t xml:space="preserve"> and track their orbits precisely enough to identify those that might come dangerously close</w:t>
      </w:r>
      <w:proofErr w:type="gramStart"/>
      <w:r w:rsidRPr="00985E67">
        <w:rPr>
          <w:sz w:val="16"/>
        </w:rPr>
        <w:t xml:space="preserve">. </w:t>
      </w:r>
      <w:proofErr w:type="gramEnd"/>
      <w:r w:rsidRPr="00985E67">
        <w:rPr>
          <w:rStyle w:val="StyleUnderline"/>
        </w:rPr>
        <w:t xml:space="preserve">With the forewarning of an impact, </w:t>
      </w:r>
      <w:r w:rsidRPr="00741465">
        <w:rPr>
          <w:rStyle w:val="StyleUnderline"/>
          <w:highlight w:val="cyan"/>
        </w:rPr>
        <w:t>the most vulnerable areas could be</w:t>
      </w:r>
      <w:r w:rsidRPr="00741465">
        <w:rPr>
          <w:sz w:val="16"/>
          <w:highlight w:val="cyan"/>
        </w:rPr>
        <w:t xml:space="preserve"> </w:t>
      </w:r>
      <w:r w:rsidRPr="00741465">
        <w:rPr>
          <w:rStyle w:val="Emphasis"/>
          <w:highlight w:val="cyan"/>
        </w:rPr>
        <w:t>evacuated</w:t>
      </w:r>
      <w:proofErr w:type="gramStart"/>
      <w:r w:rsidRPr="00985E67">
        <w:rPr>
          <w:rStyle w:val="StyleUnderline"/>
        </w:rPr>
        <w:t xml:space="preserve">. </w:t>
      </w:r>
      <w:proofErr w:type="gramEnd"/>
      <w:r w:rsidRPr="00985E67">
        <w:rPr>
          <w:rStyle w:val="StyleUnderline"/>
        </w:rPr>
        <w:t>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w:t>
      </w:r>
      <w:proofErr w:type="gramStart"/>
      <w:r w:rsidRPr="00985E67">
        <w:rPr>
          <w:sz w:val="16"/>
        </w:rPr>
        <w:t xml:space="preserve">. </w:t>
      </w:r>
      <w:proofErr w:type="gramEnd"/>
      <w:r w:rsidRPr="00741465">
        <w:rPr>
          <w:sz w:val="16"/>
          <w:highlight w:val="cyan"/>
        </w:rPr>
        <w:t xml:space="preserve">A </w:t>
      </w:r>
      <w:r w:rsidRPr="00741465">
        <w:rPr>
          <w:rStyle w:val="Emphasis"/>
          <w:highlight w:val="cyan"/>
        </w:rPr>
        <w:t>‘nudge’</w:t>
      </w:r>
      <w:r w:rsidRPr="00985E67">
        <w:rPr>
          <w:sz w:val="16"/>
        </w:rPr>
        <w:t xml:space="preserve">, imparted in space </w:t>
      </w:r>
      <w:r w:rsidRPr="00741465">
        <w:rPr>
          <w:rStyle w:val="StyleUnderline"/>
          <w:highlight w:val="cyan"/>
        </w:rPr>
        <w:t>several years before the threatened impact</w:t>
      </w:r>
      <w:r w:rsidRPr="00741465">
        <w:rPr>
          <w:sz w:val="16"/>
          <w:highlight w:val="cyan"/>
        </w:rPr>
        <w:t>,</w:t>
      </w:r>
      <w:r w:rsidRPr="00985E67">
        <w:rPr>
          <w:sz w:val="16"/>
        </w:rPr>
        <w:t xml:space="preserve"> would only need to </w:t>
      </w:r>
      <w:r w:rsidRPr="00741465">
        <w:rPr>
          <w:rStyle w:val="StyleUnderline"/>
          <w:highlight w:val="cyan"/>
        </w:rPr>
        <w:t>change an 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741465">
        <w:rPr>
          <w:rStyle w:val="StyleUnderline"/>
          <w:highlight w:val="cyan"/>
        </w:rPr>
        <w:t>to</w:t>
      </w:r>
      <w:r w:rsidRPr="00985E67">
        <w:rPr>
          <w:rStyle w:val="StyleUnderline"/>
        </w:rPr>
        <w:t xml:space="preserve"> </w:t>
      </w:r>
      <w:r w:rsidRPr="00741465">
        <w:rPr>
          <w:rStyle w:val="Emphasis"/>
          <w:highlight w:val="cyan"/>
        </w:rPr>
        <w:t>deflect</w:t>
      </w:r>
      <w:r w:rsidRPr="00985E67">
        <w:rPr>
          <w:rStyle w:val="Emphasis"/>
        </w:rPr>
        <w:t xml:space="preserve"> it from</w:t>
      </w:r>
      <w:r w:rsidRPr="00985E67">
        <w:rPr>
          <w:sz w:val="16"/>
        </w:rPr>
        <w:t xml:space="preserve"> a </w:t>
      </w:r>
      <w:r w:rsidRPr="00741465">
        <w:rPr>
          <w:rStyle w:val="Emphasis"/>
          <w:highlight w:val="cyan"/>
        </w:rPr>
        <w:t>collision</w:t>
      </w:r>
      <w:r w:rsidRPr="00985E67">
        <w:rPr>
          <w:sz w:val="16"/>
        </w:rPr>
        <w:t xml:space="preserve"> course with the Earth. </w:t>
      </w:r>
    </w:p>
    <w:p w14:paraId="18AE55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456702"/>
    <w:multiLevelType w:val="hybridMultilevel"/>
    <w:tmpl w:val="206C466E"/>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458578">
    <w:abstractNumId w:val="9"/>
  </w:num>
  <w:num w:numId="2" w16cid:durableId="1168474029">
    <w:abstractNumId w:val="7"/>
  </w:num>
  <w:num w:numId="3" w16cid:durableId="1185022695">
    <w:abstractNumId w:val="6"/>
  </w:num>
  <w:num w:numId="4" w16cid:durableId="22438364">
    <w:abstractNumId w:val="5"/>
  </w:num>
  <w:num w:numId="5" w16cid:durableId="391774779">
    <w:abstractNumId w:val="4"/>
  </w:num>
  <w:num w:numId="6" w16cid:durableId="59059545">
    <w:abstractNumId w:val="8"/>
  </w:num>
  <w:num w:numId="7" w16cid:durableId="1123309786">
    <w:abstractNumId w:val="3"/>
  </w:num>
  <w:num w:numId="8" w16cid:durableId="1071848675">
    <w:abstractNumId w:val="2"/>
  </w:num>
  <w:num w:numId="9" w16cid:durableId="1446921388">
    <w:abstractNumId w:val="1"/>
  </w:num>
  <w:num w:numId="10" w16cid:durableId="783962273">
    <w:abstractNumId w:val="0"/>
  </w:num>
  <w:num w:numId="11" w16cid:durableId="16709799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04207348320"/>
    <w:docVar w:name="VerbatimVersion" w:val="5.1"/>
  </w:docVars>
  <w:rsids>
    <w:rsidRoot w:val="00F92311"/>
    <w:rsid w:val="000043B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5A62"/>
    <w:rsid w:val="00537BD5"/>
    <w:rsid w:val="005653F7"/>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D0623"/>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D2F7A"/>
    <w:rsid w:val="00B33C6D"/>
    <w:rsid w:val="00B4508F"/>
    <w:rsid w:val="00B55AD5"/>
    <w:rsid w:val="00B7448A"/>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2311"/>
    <w:rsid w:val="00FE2546"/>
    <w:rsid w:val="00FF53A6"/>
    <w:rsid w:val="00FF6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B4613"/>
  <w15:chartTrackingRefBased/>
  <w15:docId w15:val="{AA2276DC-D993-41FA-876E-8C6121C90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2311"/>
    <w:rPr>
      <w:rFonts w:ascii="Calibri" w:hAnsi="Calibri"/>
    </w:rPr>
  </w:style>
  <w:style w:type="paragraph" w:styleId="Heading1">
    <w:name w:val="heading 1"/>
    <w:aliases w:val="Pocket"/>
    <w:basedOn w:val="Normal"/>
    <w:next w:val="Normal"/>
    <w:link w:val="Heading1Char"/>
    <w:qFormat/>
    <w:rsid w:val="00F923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23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Tags v 2"/>
    <w:basedOn w:val="Normal"/>
    <w:next w:val="Normal"/>
    <w:link w:val="Heading3Char"/>
    <w:uiPriority w:val="2"/>
    <w:unhideWhenUsed/>
    <w:qFormat/>
    <w:rsid w:val="00F923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t"/>
    <w:basedOn w:val="Normal"/>
    <w:next w:val="Normal"/>
    <w:link w:val="Heading4Char"/>
    <w:uiPriority w:val="3"/>
    <w:unhideWhenUsed/>
    <w:qFormat/>
    <w:rsid w:val="00F923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2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311"/>
  </w:style>
  <w:style w:type="character" w:customStyle="1" w:styleId="Heading1Char">
    <w:name w:val="Heading 1 Char"/>
    <w:aliases w:val="Pocket Char"/>
    <w:basedOn w:val="DefaultParagraphFont"/>
    <w:link w:val="Heading1"/>
    <w:rsid w:val="00F923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231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F923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F923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F923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2311"/>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S"/>
    <w:basedOn w:val="DefaultParagraphFont"/>
    <w:uiPriority w:val="6"/>
    <w:qFormat/>
    <w:rsid w:val="00F923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 Spacing31 Char,No Spacing22 Char"/>
    <w:basedOn w:val="DefaultParagraphFont"/>
    <w:link w:val="NoSpacing"/>
    <w:uiPriority w:val="99"/>
    <w:unhideWhenUsed/>
    <w:rsid w:val="00F92311"/>
    <w:rPr>
      <w:color w:val="auto"/>
      <w:u w:val="none"/>
    </w:rPr>
  </w:style>
  <w:style w:type="character" w:styleId="FollowedHyperlink">
    <w:name w:val="FollowedHyperlink"/>
    <w:basedOn w:val="DefaultParagraphFont"/>
    <w:uiPriority w:val="99"/>
    <w:semiHidden/>
    <w:unhideWhenUsed/>
    <w:rsid w:val="00F92311"/>
    <w:rPr>
      <w:color w:val="auto"/>
      <w:u w:val="none"/>
    </w:rPr>
  </w:style>
  <w:style w:type="paragraph" w:customStyle="1" w:styleId="Emphasis1">
    <w:name w:val="Emphasis1"/>
    <w:basedOn w:val="Normal"/>
    <w:link w:val="Emphasis"/>
    <w:uiPriority w:val="7"/>
    <w:qFormat/>
    <w:rsid w:val="00F923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Tag and Cite,No Spacing31,No Spacing22,Very Small Text,Dont u,No Spacing311,No Spacing111112,No Spacing3,No Spacing6,tag,card"/>
    <w:basedOn w:val="Heading1"/>
    <w:link w:val="Hyperlink"/>
    <w:autoRedefine/>
    <w:uiPriority w:val="99"/>
    <w:qFormat/>
    <w:rsid w:val="00F923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AD2F7A"/>
    <w:pPr>
      <w:ind w:left="720"/>
      <w:contextualSpacing/>
    </w:pPr>
  </w:style>
  <w:style w:type="paragraph" w:customStyle="1" w:styleId="textbold">
    <w:name w:val="text bold"/>
    <w:basedOn w:val="Normal"/>
    <w:uiPriority w:val="7"/>
    <w:qFormat/>
    <w:rsid w:val="00535A6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60-019-0325-2" TargetMode="External"/><Relationship Id="rId13" Type="http://schemas.openxmlformats.org/officeDocument/2006/relationships/hyperlink" Target="https://www.spacex.com/media/Capabilities&amp;Servic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irna.ir/news/84675620/%D9%85%D8%A7%D9%87%D9%88%D8%A7%D8%B1%D9%87-%D9%86%D9%88%D8%B1-%DB%B2-%D8%B3%D9%BE%D8%A7%D9%87-%D8%A8%D9%87-%D9%81%D8%B6%D8%A7-%D9%BE%D8%B1%D8%AA%D8%A7%D8%A8-%D8%B4%D8%AF" TargetMode="External"/><Relationship Id="rId12" Type="http://schemas.openxmlformats.org/officeDocument/2006/relationships/hyperlink" Target="https://www.bloomberg.com/opinion/articles/2020-12-21/space-mining-on-asteroids-is-never-going-to-happ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pl.nasa.gov/news/asteroid-hunting-space-telescope-gets-two-year-mission-extension" TargetMode="External"/><Relationship Id="rId1" Type="http://schemas.openxmlformats.org/officeDocument/2006/relationships/customXml" Target="../customXml/item1.xml"/><Relationship Id="rId6" Type="http://schemas.openxmlformats.org/officeDocument/2006/relationships/hyperlink" Target="https://www.rferl.org/a/iran-satellite-launch-military-nuclear-deal/31742560.html%20Accessed%203-9%20//"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www.fhi.ox.ac.uk/wp-content/uploads/Existential-Risks-2017-01-23.pdf" TargetMode="External"/><Relationship Id="rId10" Type="http://schemas.openxmlformats.org/officeDocument/2006/relationships/hyperlink" Target="https://doi.org/10.1016/j.jsse.2019.05.007" TargetMode="External"/><Relationship Id="rId4" Type="http://schemas.openxmlformats.org/officeDocument/2006/relationships/settings" Target="settings.xml"/><Relationship Id="rId9" Type="http://schemas.openxmlformats.org/officeDocument/2006/relationships/hyperlink" Target="https://www.nature.com/articles/s41560-019-0325-2" TargetMode="External"/><Relationship Id="rId14" Type="http://schemas.openxmlformats.org/officeDocument/2006/relationships/hyperlink" Target="https://www.rocktechnology.sandvik/en/products/exploration-drill-rigs-and-tools/compact-core-drill-ri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16</Pages>
  <Words>8481</Words>
  <Characters>48345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2022-04-10T14:17:00Z</dcterms:created>
  <dcterms:modified xsi:type="dcterms:W3CDTF">2022-04-10T15:11:00Z</dcterms:modified>
</cp:coreProperties>
</file>