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C791" w14:textId="08F39F3E" w:rsidR="007D1FA0" w:rsidRDefault="007D1FA0" w:rsidP="007D1FA0">
      <w:pPr>
        <w:pStyle w:val="Heading3"/>
      </w:pPr>
      <w:r>
        <w:t>1NC – US CP</w:t>
      </w:r>
    </w:p>
    <w:p w14:paraId="7C817173" w14:textId="2E0D4FF9" w:rsidR="007D1FA0" w:rsidRPr="00100A2B" w:rsidRDefault="007D1FA0" w:rsidP="007D1FA0">
      <w:pPr>
        <w:pStyle w:val="Heading4"/>
        <w:rPr>
          <w:rFonts w:cs="Calibri"/>
        </w:rPr>
      </w:pPr>
      <w:r w:rsidRPr="00100A2B">
        <w:rPr>
          <w:rFonts w:cs="Calibri"/>
        </w:rPr>
        <w:t>CP Text: States, except the United States, should ban the appropriation of outer space for asteroid mining by private entities</w:t>
      </w:r>
      <w:proofErr w:type="gramStart"/>
      <w:r w:rsidRPr="00100A2B">
        <w:rPr>
          <w:rFonts w:cs="Calibri"/>
        </w:rPr>
        <w:t xml:space="preserve">. </w:t>
      </w:r>
      <w:proofErr w:type="gramEnd"/>
      <w:r w:rsidRPr="00100A2B">
        <w:rPr>
          <w:rFonts w:cs="Calibri"/>
        </w:rPr>
        <w:t>The United States should fund the appropriation of outer space for the mining of rare earth metals from asteroids by private entities.</w:t>
      </w:r>
    </w:p>
    <w:p w14:paraId="0CEA3234" w14:textId="77777777" w:rsidR="007D1FA0" w:rsidRPr="00100A2B" w:rsidRDefault="007D1FA0" w:rsidP="007D1FA0">
      <w:pPr>
        <w:pStyle w:val="Heading4"/>
      </w:pPr>
      <w:r w:rsidRPr="00100A2B">
        <w:t>The PIC is key to beat China and protect against Chinese REM gatekeeping</w:t>
      </w:r>
    </w:p>
    <w:p w14:paraId="0F94BE40" w14:textId="77777777" w:rsidR="007D1FA0" w:rsidRPr="00100A2B" w:rsidRDefault="007D1FA0" w:rsidP="007D1FA0">
      <w:proofErr w:type="spellStart"/>
      <w:r w:rsidRPr="00100A2B">
        <w:rPr>
          <w:rStyle w:val="StyleUnderline"/>
          <w:szCs w:val="26"/>
        </w:rPr>
        <w:t>Stavridis</w:t>
      </w:r>
      <w:proofErr w:type="spellEnd"/>
      <w:r w:rsidRPr="00100A2B">
        <w:rPr>
          <w:rStyle w:val="StyleUnderline"/>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58534A0E" w14:textId="77777777" w:rsidR="007D1FA0" w:rsidRPr="00100A2B" w:rsidRDefault="007D1FA0" w:rsidP="007D1FA0">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r w:rsidRPr="00FB3D96">
        <w:t>goodwill gesture</w:t>
      </w:r>
      <w:r w:rsidRPr="00100A2B">
        <w:t> to the Joe Biden administration</w:t>
      </w:r>
      <w:proofErr w:type="gramStart"/>
      <w:r w:rsidRPr="00100A2B">
        <w:t xml:space="preserve">. </w:t>
      </w:r>
      <w:proofErr w:type="gramEnd"/>
      <w:r w:rsidRPr="00100A2B">
        <w:t xml:space="preserve">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0E4CECC1" w14:textId="77777777" w:rsidR="007D1FA0" w:rsidRPr="00100A2B" w:rsidRDefault="007D1FA0" w:rsidP="007D1FA0">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382370A5" w14:textId="77777777" w:rsidR="007D1FA0" w:rsidRPr="00100A2B" w:rsidRDefault="007D1FA0" w:rsidP="007D1FA0">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r w:rsidRPr="00FB3D96">
        <w:t>studies</w:t>
      </w:r>
      <w:r w:rsidRPr="00100A2B">
        <w:t> have assessed that they sit atop $1 trillion to $3 trillion in a wide variety of minerals, including rare earths</w:t>
      </w:r>
      <w:proofErr w:type="gramStart"/>
      <w:r w:rsidRPr="00100A2B">
        <w:t xml:space="preserve">. </w:t>
      </w:r>
      <w:proofErr w:type="gramEnd"/>
      <w:r w:rsidRPr="00100A2B">
        <w:t>Some </w:t>
      </w:r>
      <w:r w:rsidRPr="00FB3D96">
        <w:t>estimates</w:t>
      </w:r>
      <w:r w:rsidRPr="00100A2B">
        <w:t> put the rare-earth levels alone at 1.4 million metric tons.</w:t>
      </w:r>
    </w:p>
    <w:p w14:paraId="42A53D30" w14:textId="77777777" w:rsidR="007D1FA0" w:rsidRPr="00100A2B" w:rsidRDefault="007D1FA0" w:rsidP="007D1FA0">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58292CB5" w14:textId="77777777" w:rsidR="007D1FA0" w:rsidRPr="00100A2B" w:rsidRDefault="007D1FA0" w:rsidP="007D1FA0">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between what it mines itself and processes in raw material from elsewhere</w:t>
      </w:r>
      <w:proofErr w:type="gramStart"/>
      <w:r w:rsidRPr="00100A2B">
        <w:rPr>
          <w:rStyle w:val="StyleUnderline"/>
        </w:rPr>
        <w:t xml:space="preserve">. </w:t>
      </w:r>
      <w:proofErr w:type="gramEnd"/>
      <w:r w:rsidRPr="00100A2B">
        <w:rPr>
          <w:rStyle w:val="StyleUnderline"/>
        </w:rPr>
        <w:t xml:space="preserve">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3EA50687" w14:textId="77777777" w:rsidR="007D1FA0" w:rsidRPr="00100A2B" w:rsidRDefault="007D1FA0" w:rsidP="007D1FA0">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BF83CA9" w14:textId="77777777" w:rsidR="007D1FA0" w:rsidRPr="00100A2B" w:rsidRDefault="007D1FA0" w:rsidP="007D1FA0">
      <w:r w:rsidRPr="00100A2B">
        <w:lastRenderedPageBreak/>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5D3C1482" w14:textId="77777777" w:rsidR="007D1FA0" w:rsidRPr="00100A2B" w:rsidRDefault="007D1FA0" w:rsidP="007D1FA0">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64EB9564" w14:textId="77777777" w:rsidR="007D1FA0" w:rsidRPr="00100A2B" w:rsidRDefault="007D1FA0" w:rsidP="007D1FA0">
      <w:pPr>
        <w:rPr>
          <w:rStyle w:val="StyleUnderline"/>
        </w:rPr>
      </w:pPr>
      <w:r w:rsidRPr="00100A2B">
        <w:rPr>
          <w:rStyle w:val="StyleUnderline"/>
        </w:rPr>
        <w:t>China will go to great lengths to maintain overall control of the global rare-earths supply</w:t>
      </w:r>
      <w:proofErr w:type="gramStart"/>
      <w:r w:rsidRPr="00100A2B">
        <w:rPr>
          <w:rStyle w:val="StyleUnderline"/>
        </w:rPr>
        <w:t xml:space="preserve">. </w:t>
      </w:r>
      <w:proofErr w:type="gramEnd"/>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to create zones of influence globally</w:t>
      </w:r>
      <w:proofErr w:type="gramStart"/>
      <w:r w:rsidRPr="00100A2B">
        <w:rPr>
          <w:rStyle w:val="StyleUnderline"/>
        </w:rPr>
        <w:t xml:space="preserve">. </w:t>
      </w:r>
      <w:proofErr w:type="gramEnd"/>
      <w:r w:rsidRPr="00100A2B">
        <w:rPr>
          <w:rStyle w:val="StyleUnderline"/>
        </w:rPr>
        <w:t xml:space="preserve">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3CCF192F" w14:textId="77777777" w:rsidR="007D1FA0" w:rsidRPr="00100A2B" w:rsidRDefault="007D1FA0" w:rsidP="007D1FA0">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w:t>
      </w:r>
      <w:proofErr w:type="gramStart"/>
      <w:r w:rsidRPr="00100A2B">
        <w:t xml:space="preserve">. </w:t>
      </w:r>
      <w:proofErr w:type="gramEnd"/>
      <w:r w:rsidRPr="00100A2B">
        <w:t>What seems more likely is a series of targeted shutdowns directed against specific entities such as U.S. defense companies, Japanese consumer electronics makers, or European industrial concerns that have offended Beijing.</w:t>
      </w:r>
    </w:p>
    <w:p w14:paraId="70060394" w14:textId="77777777" w:rsidR="007D1FA0" w:rsidRPr="00100A2B" w:rsidRDefault="007D1FA0" w:rsidP="007D1FA0">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31C426FF" w14:textId="77777777" w:rsidR="007D1FA0" w:rsidRPr="00100A2B" w:rsidRDefault="007D1FA0" w:rsidP="007D1FA0">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4D18E392" w14:textId="77777777" w:rsidR="007D1FA0" w:rsidRPr="00100A2B" w:rsidRDefault="007D1FA0" w:rsidP="007D1FA0"/>
    <w:p w14:paraId="4EDF3733" w14:textId="77777777" w:rsidR="007D1FA0" w:rsidRPr="00100A2B" w:rsidRDefault="007D1FA0" w:rsidP="007D1FA0">
      <w:pPr>
        <w:pStyle w:val="Heading4"/>
        <w:rPr>
          <w:rFonts w:cs="Calibri"/>
        </w:rPr>
      </w:pPr>
      <w:r w:rsidRPr="00100A2B">
        <w:rPr>
          <w:rFonts w:cs="Calibri"/>
        </w:rPr>
        <w:t>REM access key to military primacy and tech advancement – alternatives fail</w:t>
      </w:r>
    </w:p>
    <w:p w14:paraId="64556D3A" w14:textId="77777777" w:rsidR="007D1FA0" w:rsidRPr="00100A2B" w:rsidRDefault="007D1FA0" w:rsidP="007D1FA0">
      <w:pPr>
        <w:rPr>
          <w:szCs w:val="26"/>
        </w:rPr>
      </w:pPr>
      <w:proofErr w:type="spellStart"/>
      <w:r w:rsidRPr="00100A2B">
        <w:rPr>
          <w:rStyle w:val="StyleUnderline"/>
          <w:szCs w:val="26"/>
        </w:rPr>
        <w:t>Trigaux</w:t>
      </w:r>
      <w:proofErr w:type="spellEnd"/>
      <w:r w:rsidRPr="00100A2B">
        <w:rPr>
          <w:rStyle w:val="StyleUnderline"/>
          <w:szCs w:val="26"/>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C4C31C6" w14:textId="77777777" w:rsidR="007D1FA0" w:rsidRPr="00100A2B" w:rsidRDefault="007D1FA0" w:rsidP="007D1FA0">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100A2B">
        <w:rPr>
          <w:rStyle w:val="StyleUnderline"/>
        </w:rPr>
        <w:t xml:space="preserve">Our military expansion was built upon </w:t>
      </w:r>
      <w:r w:rsidRPr="00100A2B">
        <w:rPr>
          <w:rStyle w:val="StyleUnderline"/>
        </w:rPr>
        <w:lastRenderedPageBreak/>
        <w:t>a large, powerful industrial base that created more, better weapons of war for our soldiers</w:t>
      </w:r>
      <w:proofErr w:type="gramStart"/>
      <w:r w:rsidRPr="00100A2B">
        <w:t xml:space="preserve">. </w:t>
      </w:r>
      <w:proofErr w:type="gramEnd"/>
      <w:r w:rsidRPr="00100A2B">
        <w:t xml:space="preserve">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proofErr w:type="gramStart"/>
      <w:r w:rsidRPr="00100A2B">
        <w:rPr>
          <w:rStyle w:val="StyleUnderline"/>
        </w:rPr>
        <w:t xml:space="preserve">. </w:t>
      </w:r>
      <w:proofErr w:type="gramEnd"/>
      <w:r w:rsidRPr="00100A2B">
        <w:rPr>
          <w:rStyle w:val="StyleUnderline"/>
        </w:rPr>
        <w:t xml:space="preserve">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21E3B64" w14:textId="77777777" w:rsidR="007D1FA0" w:rsidRPr="00100A2B" w:rsidRDefault="007D1FA0" w:rsidP="007D1FA0">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 xml:space="preserve">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proofErr w:type="gramStart"/>
      <w:r w:rsidRPr="00100A2B">
        <w:t xml:space="preserve">. </w:t>
      </w:r>
      <w:proofErr w:type="gramEnd"/>
      <w:r w:rsidRPr="00100A2B">
        <w:t xml:space="preserve">While not direct challenges to US primacy, both terrorism and nuclear proliferation can kill thousands.  </w:t>
      </w:r>
    </w:p>
    <w:p w14:paraId="6CD94996" w14:textId="77777777" w:rsidR="007D1FA0" w:rsidRPr="00100A2B" w:rsidRDefault="007D1FA0" w:rsidP="007D1FA0">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66E8ECA9" w14:textId="77777777" w:rsidR="007D1FA0" w:rsidRPr="00100A2B" w:rsidRDefault="007D1FA0" w:rsidP="007D1FA0">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0CC0243" w14:textId="77777777" w:rsidR="007D1FA0" w:rsidRPr="00100A2B" w:rsidRDefault="007D1FA0" w:rsidP="007D1FA0">
      <w:r w:rsidRPr="00100A2B">
        <w:rPr>
          <w:rStyle w:val="StyleUnderline"/>
        </w:rPr>
        <w:t>The largest example is US airpower</w:t>
      </w:r>
      <w:proofErr w:type="gramStart"/>
      <w:r w:rsidRPr="00100A2B">
        <w:t xml:space="preserve">. </w:t>
      </w:r>
      <w:proofErr w:type="gramEnd"/>
      <w:r w:rsidRPr="00100A2B">
        <w:t>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 xml:space="preserve">rare earths are required to producing miniaturized fins, and samarium is required to build the </w:t>
      </w:r>
      <w:r w:rsidRPr="00100A2B">
        <w:rPr>
          <w:rStyle w:val="StyleUnderline"/>
        </w:rPr>
        <w:lastRenderedPageBreak/>
        <w:t>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7D7F8945" w14:textId="77777777" w:rsidR="007D1FA0" w:rsidRPr="00100A2B" w:rsidRDefault="007D1FA0" w:rsidP="007D1FA0">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which need samarium cobalt magnets</w:t>
      </w:r>
      <w:proofErr w:type="gramStart"/>
      <w:r w:rsidRPr="00100A2B">
        <w:rPr>
          <w:rStyle w:val="StyleUnderline"/>
        </w:rPr>
        <w:t xml:space="preserve">. </w:t>
      </w:r>
      <w:proofErr w:type="gramEnd"/>
      <w:r w:rsidRPr="00100A2B">
        <w:rPr>
          <w:rStyle w:val="StyleUnderline"/>
        </w:rPr>
        <w:t xml:space="preserve">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w:t>
      </w:r>
      <w:proofErr w:type="gramStart"/>
      <w:r w:rsidRPr="00100A2B">
        <w:rPr>
          <w:rStyle w:val="StyleUnderline"/>
        </w:rPr>
        <w:t xml:space="preserve">. </w:t>
      </w:r>
      <w:proofErr w:type="gramEnd"/>
      <w:r w:rsidRPr="00100A2B">
        <w:rPr>
          <w:rStyle w:val="StyleUnderline"/>
        </w:rPr>
        <w:t>The Aegis Spy 1 Radar also uses samarium.87 Many naval ships require 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20C22078" w14:textId="77777777" w:rsidR="007D1FA0" w:rsidRPr="00100A2B" w:rsidRDefault="007D1FA0" w:rsidP="007D1FA0">
      <w:pPr>
        <w:rPr>
          <w:rStyle w:val="StyleUnderline"/>
        </w:rPr>
      </w:pPr>
      <w:r w:rsidRPr="00100A2B">
        <w:rPr>
          <w:rStyle w:val="StyleUnderline"/>
        </w:rPr>
        <w:t>American military superiority is based on technological advancement that outstrips the rest of the world</w:t>
      </w:r>
      <w:proofErr w:type="gramStart"/>
      <w:r w:rsidRPr="00100A2B">
        <w:rPr>
          <w:rStyle w:val="StyleUnderline"/>
        </w:rPr>
        <w:t xml:space="preserve">. </w:t>
      </w:r>
      <w:proofErr w:type="gramEnd"/>
      <w:r w:rsidRPr="00100A2B">
        <w:rPr>
          <w:rStyle w:val="StyleUnderline"/>
        </w:rPr>
        <w:t>Command and control technology allows the U.S. to fight multiple wars at once and maintain readiness for other issues, as well as have overwhelming force against rising challengers</w:t>
      </w:r>
      <w:proofErr w:type="gramStart"/>
      <w:r w:rsidRPr="00100A2B">
        <w:rPr>
          <w:rStyle w:val="StyleUnderline"/>
        </w:rPr>
        <w:t xml:space="preserve">. </w:t>
      </w:r>
      <w:proofErr w:type="gramEnd"/>
      <w:r w:rsidRPr="00100A2B">
        <w:rPr>
          <w:rStyle w:val="StyleUnderline"/>
        </w:rPr>
        <w:t>This technology helps the U.S. know who, where, and what is going to attack them, and respond effectively, regardless of the source of the threat.</w:t>
      </w:r>
    </w:p>
    <w:p w14:paraId="52644D92" w14:textId="77777777" w:rsidR="007D1FA0" w:rsidRPr="00100A2B" w:rsidRDefault="007D1FA0" w:rsidP="007D1FA0">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6D00B9CC" w14:textId="77777777" w:rsidR="007D1FA0" w:rsidRPr="00100A2B" w:rsidRDefault="007D1FA0" w:rsidP="007D1FA0">
      <w:r w:rsidRPr="00100A2B">
        <w:t>To make matters worse, the defense industrial base is often a single market industry, dependent on government contracts for its business</w:t>
      </w:r>
      <w:proofErr w:type="gramStart"/>
      <w:r w:rsidRPr="00100A2B">
        <w:t xml:space="preserve">. </w:t>
      </w:r>
      <w:proofErr w:type="gramEnd"/>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.89 Every sector of the defense industrial base is dependent on rare earth metals</w:t>
      </w:r>
      <w:proofErr w:type="gramStart"/>
      <w:r w:rsidRPr="00100A2B">
        <w:rPr>
          <w:rStyle w:val="StyleUnderline"/>
        </w:rPr>
        <w:t xml:space="preserve">. </w:t>
      </w:r>
      <w:proofErr w:type="gramEnd"/>
      <w:r w:rsidRPr="00100A2B">
        <w:rPr>
          <w:rStyle w:val="StyleUnderline"/>
        </w:rPr>
        <w:t xml:space="preserve">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4FE4A631" w14:textId="77777777" w:rsidR="007D1FA0" w:rsidRPr="00100A2B" w:rsidRDefault="007D1FA0" w:rsidP="007D1FA0">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100A2B">
        <w:rPr>
          <w:rStyle w:val="StyleUnderline"/>
        </w:rPr>
        <w:t xml:space="preserve">Given the nature of many military applications, </w:t>
      </w:r>
      <w:r w:rsidRPr="008212F1">
        <w:rPr>
          <w:rStyle w:val="StyleUnderline"/>
          <w:highlight w:val="green"/>
        </w:rPr>
        <w:t>substitutions aren’t possible</w:t>
      </w:r>
      <w:proofErr w:type="gramStart"/>
      <w:r w:rsidRPr="00100A2B">
        <w:t xml:space="preserve">. </w:t>
      </w:r>
      <w:proofErr w:type="gramEnd"/>
      <w:r w:rsidRPr="00100A2B">
        <w:t>91</w:t>
      </w:r>
    </w:p>
    <w:p w14:paraId="11C892F9" w14:textId="77777777" w:rsidR="007D1FA0" w:rsidRPr="00100A2B" w:rsidRDefault="007D1FA0" w:rsidP="007D1FA0"/>
    <w:p w14:paraId="56BB26E2" w14:textId="77777777" w:rsidR="007D1FA0" w:rsidRPr="001A42E6" w:rsidRDefault="007D1FA0" w:rsidP="007D1FA0">
      <w:pPr>
        <w:pStyle w:val="Heading4"/>
        <w:rPr>
          <w:rStyle w:val="Emphasis"/>
          <w:b/>
          <w:iCs/>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b/>
        </w:rPr>
        <w:t>Erickson and Collins 10/21</w:t>
      </w:r>
      <w:r w:rsidRPr="00682F63">
        <w:rPr>
          <w:rStyle w:val="Style13ptBold"/>
        </w:rPr>
        <w:t xml:space="preserve"> </w:t>
      </w:r>
      <w:r w:rsidRPr="00682F63">
        <w:rPr>
          <w:rStyle w:val="Style13ptBold"/>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sz w:val="16"/>
          <w:szCs w:val="16"/>
        </w:rPr>
        <w:t xml:space="preserve">  </w:t>
      </w:r>
      <w:r w:rsidRPr="00682F63">
        <w:rPr>
          <w:rFonts w:eastAsiaTheme="minorEastAsia" w:cs="Calibri"/>
          <w:b w:val="0"/>
        </w:rPr>
        <w:br/>
      </w:r>
      <w:r w:rsidRPr="001A42E6">
        <w:rPr>
          <w:rStyle w:val="StyleUnderline"/>
          <w:rFonts w:cs="Calibri"/>
          <w:b w:val="0"/>
        </w:rPr>
        <w:t xml:space="preserve">U.S. and allied policymakers are facing the most important foreign-policy challenge of the 21st century. </w:t>
      </w:r>
      <w:r w:rsidRPr="001A42E6">
        <w:rPr>
          <w:rStyle w:val="Emphasis"/>
          <w:highlight w:val="green"/>
        </w:rPr>
        <w:t>China’s power is peaking</w:t>
      </w:r>
      <w:r w:rsidRPr="001A42E6">
        <w:rPr>
          <w:rStyle w:val="StyleUnderline"/>
          <w:rFonts w:cs="Calibri"/>
          <w:b w:val="0"/>
          <w:highlight w:val="green"/>
        </w:rPr>
        <w:t>; so is</w:t>
      </w:r>
      <w:r w:rsidRPr="001A42E6">
        <w:rPr>
          <w:rStyle w:val="StyleUnderline"/>
          <w:rFonts w:cs="Calibri"/>
          <w:b w:val="0"/>
        </w:rPr>
        <w:t xml:space="preserve"> the political position of Chinese President Xi Jinping and </w:t>
      </w:r>
      <w:r w:rsidRPr="001A42E6">
        <w:rPr>
          <w:rStyle w:val="StyleUnderline"/>
          <w:rFonts w:cs="Calibri"/>
          <w:b w:val="0"/>
          <w:highlight w:val="green"/>
        </w:rPr>
        <w:t>the C</w:t>
      </w:r>
      <w:r w:rsidRPr="001A42E6">
        <w:rPr>
          <w:rStyle w:val="StyleUnderline"/>
          <w:rFonts w:cs="Calibri"/>
          <w:b w:val="0"/>
        </w:rPr>
        <w:t xml:space="preserve">hinese </w:t>
      </w:r>
      <w:r w:rsidRPr="001A42E6">
        <w:rPr>
          <w:rStyle w:val="StyleUnderline"/>
          <w:rFonts w:cs="Calibri"/>
          <w:b w:val="0"/>
          <w:highlight w:val="green"/>
        </w:rPr>
        <w:t>C</w:t>
      </w:r>
      <w:r w:rsidRPr="001A42E6">
        <w:rPr>
          <w:rStyle w:val="StyleUnderline"/>
          <w:rFonts w:cs="Calibri"/>
          <w:b w:val="0"/>
        </w:rPr>
        <w:t xml:space="preserve">ommunist </w:t>
      </w:r>
      <w:r w:rsidRPr="001A42E6">
        <w:rPr>
          <w:rStyle w:val="StyleUnderline"/>
          <w:rFonts w:cs="Calibri"/>
          <w:b w:val="0"/>
          <w:highlight w:val="green"/>
        </w:rPr>
        <w:t>P</w:t>
      </w:r>
      <w:r w:rsidRPr="001A42E6">
        <w:rPr>
          <w:rStyle w:val="StyleUnderline"/>
          <w:rFonts w:cs="Calibri"/>
          <w:b w:val="0"/>
        </w:rPr>
        <w:t>arty</w:t>
      </w:r>
      <w:r w:rsidRPr="001A42E6">
        <w:rPr>
          <w:rStyle w:val="StyleUnderline"/>
          <w:rFonts w:cs="Calibri"/>
          <w:b w:val="0"/>
          <w:highlight w:val="green"/>
        </w:rPr>
        <w:t>’s</w:t>
      </w:r>
      <w:r w:rsidRPr="001A42E6">
        <w:rPr>
          <w:rStyle w:val="StyleUnderline"/>
          <w:rFonts w:cs="Calibri"/>
          <w:b w:val="0"/>
        </w:rPr>
        <w:t xml:space="preserve"> (CCP) </w:t>
      </w:r>
      <w:r w:rsidRPr="001A42E6">
        <w:rPr>
          <w:rStyle w:val="Emphasis"/>
          <w:highlight w:val="green"/>
        </w:rPr>
        <w:t>domestic strength</w:t>
      </w:r>
      <w:proofErr w:type="gramStart"/>
      <w:r w:rsidRPr="001A42E6">
        <w:rPr>
          <w:rStyle w:val="Emphasis"/>
          <w:highlight w:val="green"/>
        </w:rPr>
        <w:t>.</w:t>
      </w:r>
      <w:r w:rsidRPr="001A42E6">
        <w:rPr>
          <w:rStyle w:val="StyleUnderline"/>
          <w:rFonts w:cs="Calibri"/>
          <w:b w:val="0"/>
        </w:rPr>
        <w:t xml:space="preserve"> </w:t>
      </w:r>
      <w:proofErr w:type="gramEnd"/>
      <w:r w:rsidRPr="001A42E6">
        <w:rPr>
          <w:rStyle w:val="StyleUnderline"/>
          <w:rFonts w:cs="Calibri"/>
          <w:b w:val="0"/>
        </w:rPr>
        <w:t xml:space="preserve">In the long term, </w:t>
      </w:r>
      <w:r w:rsidRPr="001A42E6">
        <w:rPr>
          <w:rStyle w:val="StyleUnderline"/>
          <w:rFonts w:cs="Calibri"/>
          <w:b w:val="0"/>
          <w:highlight w:val="green"/>
        </w:rPr>
        <w:t xml:space="preserve">China’s </w:t>
      </w:r>
      <w:r w:rsidRPr="001A42E6">
        <w:rPr>
          <w:rStyle w:val="Emphasis"/>
        </w:rPr>
        <w:t xml:space="preserve">likely </w:t>
      </w:r>
      <w:r w:rsidRPr="001A42E6">
        <w:rPr>
          <w:rStyle w:val="Emphasis"/>
          <w:highlight w:val="green"/>
        </w:rPr>
        <w:t>decline</w:t>
      </w:r>
      <w:r w:rsidRPr="001A42E6">
        <w:rPr>
          <w:rStyle w:val="StyleUnderline"/>
          <w:rFonts w:cs="Calibri"/>
          <w:b w:val="0"/>
          <w:highlight w:val="green"/>
        </w:rPr>
        <w:t xml:space="preserve"> after this peak is</w:t>
      </w:r>
      <w:r w:rsidRPr="001A42E6">
        <w:rPr>
          <w:rStyle w:val="StyleUnderline"/>
          <w:rFonts w:cs="Calibri"/>
          <w:b w:val="0"/>
        </w:rPr>
        <w:t xml:space="preserve"> a </w:t>
      </w:r>
      <w:r w:rsidRPr="001A42E6">
        <w:rPr>
          <w:rStyle w:val="Emphasis"/>
          <w:highlight w:val="green"/>
        </w:rPr>
        <w:t xml:space="preserve">good </w:t>
      </w:r>
      <w:r w:rsidRPr="001A42E6">
        <w:rPr>
          <w:rStyle w:val="Emphasis"/>
        </w:rPr>
        <w:t>thing</w:t>
      </w:r>
      <w:proofErr w:type="gramStart"/>
      <w:r w:rsidRPr="001A42E6">
        <w:rPr>
          <w:rStyle w:val="Emphasis"/>
        </w:rPr>
        <w:t>.</w:t>
      </w:r>
      <w:r w:rsidRPr="001A42E6">
        <w:rPr>
          <w:rStyle w:val="StyleUnderline"/>
          <w:rFonts w:cs="Calibri"/>
          <w:b w:val="0"/>
          <w:highlight w:val="green"/>
        </w:rPr>
        <w:t xml:space="preserve"> </w:t>
      </w:r>
      <w:proofErr w:type="gramEnd"/>
      <w:r w:rsidRPr="001A42E6">
        <w:rPr>
          <w:rStyle w:val="StyleUnderline"/>
          <w:rFonts w:cs="Calibri"/>
          <w:b w:val="0"/>
          <w:highlight w:val="green"/>
        </w:rPr>
        <w:t>But</w:t>
      </w:r>
      <w:r w:rsidRPr="001A42E6">
        <w:rPr>
          <w:rStyle w:val="StyleUnderline"/>
          <w:rFonts w:cs="Calibri"/>
          <w:b w:val="0"/>
        </w:rPr>
        <w:t xml:space="preserve"> right </w:t>
      </w:r>
      <w:r w:rsidRPr="001A42E6">
        <w:rPr>
          <w:rStyle w:val="StyleUnderline"/>
          <w:rFonts w:cs="Calibri"/>
          <w:b w:val="0"/>
          <w:highlight w:val="green"/>
        </w:rPr>
        <w:t>now</w:t>
      </w:r>
      <w:r w:rsidRPr="001A42E6">
        <w:rPr>
          <w:rStyle w:val="StyleUnderline"/>
          <w:rFonts w:cs="Calibri"/>
          <w:b w:val="0"/>
        </w:rPr>
        <w:t xml:space="preserve">, it </w:t>
      </w:r>
      <w:r w:rsidRPr="001A42E6">
        <w:rPr>
          <w:rStyle w:val="StyleUnderline"/>
          <w:rFonts w:cs="Calibri"/>
          <w:b w:val="0"/>
          <w:highlight w:val="green"/>
        </w:rPr>
        <w:t xml:space="preserve">creates a </w:t>
      </w:r>
      <w:r w:rsidRPr="001A42E6">
        <w:rPr>
          <w:rStyle w:val="Emphasis"/>
          <w:highlight w:val="green"/>
        </w:rPr>
        <w:t>decade of danger</w:t>
      </w:r>
      <w:r w:rsidRPr="001A42E6">
        <w:rPr>
          <w:rStyle w:val="StyleUnderline"/>
          <w:rFonts w:cs="Calibri"/>
          <w:b w:val="0"/>
          <w:highlight w:val="green"/>
        </w:rPr>
        <w:t xml:space="preserve"> from a system that</w:t>
      </w:r>
      <w:r w:rsidRPr="001A42E6">
        <w:rPr>
          <w:rStyle w:val="StyleUnderline"/>
          <w:rFonts w:cs="Calibri"/>
          <w:b w:val="0"/>
        </w:rPr>
        <w:t xml:space="preserve"> increasingly </w:t>
      </w:r>
      <w:r w:rsidRPr="001A42E6">
        <w:rPr>
          <w:rStyle w:val="StyleUnderline"/>
          <w:rFonts w:cs="Calibri"/>
          <w:b w:val="0"/>
          <w:highlight w:val="green"/>
        </w:rPr>
        <w:t>realizes it</w:t>
      </w:r>
      <w:r w:rsidRPr="001A42E6">
        <w:rPr>
          <w:rStyle w:val="StyleUnderline"/>
          <w:rFonts w:cs="Calibri"/>
          <w:b w:val="0"/>
        </w:rPr>
        <w:t xml:space="preserve"> only </w:t>
      </w:r>
      <w:r w:rsidRPr="001A42E6">
        <w:rPr>
          <w:rStyle w:val="StyleUnderline"/>
          <w:rFonts w:cs="Calibri"/>
          <w:b w:val="0"/>
          <w:highlight w:val="green"/>
        </w:rPr>
        <w:t xml:space="preserve">has a </w:t>
      </w:r>
      <w:r w:rsidRPr="001A42E6">
        <w:rPr>
          <w:rStyle w:val="Emphasis"/>
          <w:highlight w:val="green"/>
        </w:rPr>
        <w:t>short time</w:t>
      </w:r>
      <w:r w:rsidRPr="001A42E6">
        <w:rPr>
          <w:rStyle w:val="StyleUnderline"/>
          <w:rFonts w:cs="Calibri"/>
          <w:b w:val="0"/>
          <w:highlight w:val="green"/>
        </w:rPr>
        <w:t xml:space="preserve"> to fulfill</w:t>
      </w:r>
      <w:r w:rsidRPr="001A42E6">
        <w:rPr>
          <w:rStyle w:val="StyleUnderline"/>
          <w:rFonts w:cs="Calibri"/>
          <w:b w:val="0"/>
        </w:rPr>
        <w:t xml:space="preserve"> some of </w:t>
      </w:r>
      <w:r w:rsidRPr="001A42E6">
        <w:rPr>
          <w:rStyle w:val="StyleUnderline"/>
          <w:rFonts w:cs="Calibri"/>
          <w:b w:val="0"/>
          <w:highlight w:val="green"/>
        </w:rPr>
        <w:t xml:space="preserve">its </w:t>
      </w:r>
      <w:r w:rsidRPr="001A42E6">
        <w:rPr>
          <w:rStyle w:val="Emphasis"/>
          <w:highlight w:val="green"/>
        </w:rPr>
        <w:t>most critical</w:t>
      </w:r>
      <w:r w:rsidRPr="001A42E6">
        <w:rPr>
          <w:rStyle w:val="StyleUnderline"/>
          <w:rFonts w:cs="Calibri"/>
          <w:b w:val="0"/>
        </w:rPr>
        <w:t xml:space="preserve">, long-held </w:t>
      </w:r>
      <w:r w:rsidRPr="001A42E6">
        <w:rPr>
          <w:rStyle w:val="Emphasis"/>
          <w:highlight w:val="green"/>
        </w:rPr>
        <w:t>goals.</w:t>
      </w:r>
    </w:p>
    <w:p w14:paraId="64CF906E" w14:textId="77777777" w:rsidR="007D1FA0" w:rsidRPr="001A42E6" w:rsidRDefault="007D1FA0" w:rsidP="007D1FA0">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w:t>
      </w:r>
      <w:proofErr w:type="gramStart"/>
      <w:r w:rsidRPr="001A42E6">
        <w:rPr>
          <w:rStyle w:val="StyleUnderline"/>
        </w:rPr>
        <w:t xml:space="preserve">. </w:t>
      </w:r>
      <w:proofErr w:type="gramEnd"/>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w:t>
      </w:r>
      <w:r w:rsidRPr="001A42E6">
        <w:rPr>
          <w:rStyle w:val="StyleUnderline"/>
        </w:rPr>
        <w:lastRenderedPageBreak/>
        <w:t xml:space="preserve">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rPr>
        <w:t xml:space="preserve"> against the rules-based order</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Notable examples include China occupying and </w:t>
      </w:r>
      <w:r w:rsidRPr="001A42E6">
        <w:rPr>
          <w:rStyle w:val="StyleUnderline"/>
          <w:highlight w:val="green"/>
        </w:rPr>
        <w:t>militarizing</w:t>
      </w:r>
      <w:r w:rsidRPr="00711B24">
        <w:rPr>
          <w:rFonts w:eastAsia="Times New Roman"/>
          <w:color w:val="000000"/>
          <w:sz w:val="1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6"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9E4AE1F"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 xml:space="preserve">The relatively low-hanging fruit is plucked, but </w:t>
      </w:r>
      <w:r w:rsidRPr="001A42E6">
        <w:rPr>
          <w:rStyle w:val="Emphasis"/>
        </w:rPr>
        <w:t>Beijing is emboldened to grasp the biggest single revisionist prize: Taiwan.</w:t>
      </w:r>
    </w:p>
    <w:p w14:paraId="24F88CCB"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proofErr w:type="gramStart"/>
      <w:r w:rsidRPr="001A42E6">
        <w:rPr>
          <w:rStyle w:val="Emphasis"/>
          <w:highlight w:val="green"/>
        </w:rPr>
        <w:t>.</w:t>
      </w:r>
      <w:r w:rsidRPr="00711B24">
        <w:rPr>
          <w:rFonts w:eastAsia="Times New Roman"/>
          <w:color w:val="000000"/>
          <w:sz w:val="12"/>
        </w:rPr>
        <w:t xml:space="preserve"> </w:t>
      </w:r>
      <w:proofErr w:type="gramEnd"/>
      <w:r w:rsidRPr="00711B24">
        <w:rPr>
          <w:rFonts w:eastAsia="Times New Roman"/>
          <w:color w:val="000000"/>
          <w:sz w:val="12"/>
        </w:rPr>
        <w:t xml:space="preserve">It’s remarkable and dangerous that </w:t>
      </w:r>
      <w:r w:rsidRPr="001A42E6">
        <w:rPr>
          <w:rStyle w:val="StyleUnderline"/>
        </w:rPr>
        <w:t>China has paid few costs for its actions over the last 10 years, even as its military capacities have rapidly grown.</w:t>
      </w:r>
    </w:p>
    <w:p w14:paraId="6E3DFDB1" w14:textId="77777777" w:rsidR="007D1FA0" w:rsidRPr="001A42E6" w:rsidRDefault="007D1FA0" w:rsidP="007D1FA0">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rPr>
        <w:t xml:space="preserve"> 68-year-old </w:t>
      </w:r>
      <w:r w:rsidRPr="001A42E6">
        <w:rPr>
          <w:rStyle w:val="StyleUnderline"/>
        </w:rPr>
        <w:t>leader, who seeks a historical achievement at the zenith of his career.</w:t>
      </w:r>
    </w:p>
    <w:p w14:paraId="5B3A671C" w14:textId="77777777" w:rsidR="007D1FA0" w:rsidRPr="001A42E6" w:rsidRDefault="007D1FA0" w:rsidP="007D1FA0">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rPr>
        <w:t xml:space="preserve"> that currently exist or can be operationally assembled and scaled within the next several years</w:t>
      </w:r>
      <w:proofErr w:type="gramStart"/>
      <w:r w:rsidRPr="00711B24">
        <w:rPr>
          <w:rFonts w:eastAsia="Times New Roman"/>
          <w:color w:val="000000"/>
          <w:sz w:val="10"/>
        </w:rPr>
        <w:t xml:space="preserve">. </w:t>
      </w:r>
      <w:proofErr w:type="gramEnd"/>
      <w:r w:rsidRPr="001A42E6">
        <w:rPr>
          <w:rStyle w:val="StyleUnderline"/>
          <w:highlight w:val="green"/>
        </w:rPr>
        <w:t>That will</w:t>
      </w:r>
      <w:r w:rsidRPr="001A42E6">
        <w:rPr>
          <w:rStyle w:val="StyleUnderline"/>
        </w:rPr>
        <w:t xml:space="preserve"> </w:t>
      </w:r>
      <w:r w:rsidRPr="00711B24">
        <w:rPr>
          <w:rFonts w:eastAsia="Times New Roman"/>
          <w:color w:val="000000"/>
          <w:sz w:val="10"/>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A928818" w14:textId="77777777" w:rsidR="007D1FA0" w:rsidRPr="001A42E6" w:rsidRDefault="007D1FA0" w:rsidP="007D1FA0">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rPr>
        <w:t xml:space="preserve"> to achieve them</w:t>
      </w:r>
      <w:proofErr w:type="gramStart"/>
      <w:r w:rsidRPr="00711B24">
        <w:rPr>
          <w:rFonts w:eastAsia="Times New Roman"/>
          <w:color w:val="000000"/>
          <w:sz w:val="10"/>
        </w:rPr>
        <w:t xml:space="preserve">. </w:t>
      </w:r>
      <w:proofErr w:type="gramEnd"/>
      <w:r w:rsidRPr="001A42E6">
        <w:rPr>
          <w:rStyle w:val="StyleUnderline"/>
          <w:highlight w:val="green"/>
        </w:rPr>
        <w:t>China</w:t>
      </w:r>
      <w:r w:rsidRPr="001A42E6">
        <w:rPr>
          <w:rStyle w:val="StyleUnderline"/>
        </w:rPr>
        <w:t xml:space="preserve"> is</w:t>
      </w:r>
      <w:r w:rsidRPr="00711B24">
        <w:rPr>
          <w:rFonts w:eastAsia="Times New Roman"/>
          <w:color w:val="000000"/>
          <w:sz w:val="10"/>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rPr>
        <w:t xml:space="preserve">; and </w:t>
      </w:r>
      <w:r w:rsidRPr="001A42E6">
        <w:rPr>
          <w:rStyle w:val="StyleUnderline"/>
          <w:highlight w:val="green"/>
        </w:rPr>
        <w:t>by 2030</w:t>
      </w:r>
      <w:r w:rsidRPr="00711B24">
        <w:rPr>
          <w:rFonts w:eastAsia="Times New Roman"/>
          <w:color w:val="000000"/>
          <w:sz w:val="10"/>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 xml:space="preserve">Growing </w:t>
      </w:r>
      <w:r w:rsidRPr="001A42E6">
        <w:rPr>
          <w:rStyle w:val="StyleUnderline"/>
        </w:rPr>
        <w:t>headwinds constraining Chinese growth</w:t>
      </w:r>
      <w:r w:rsidRPr="00711B24">
        <w:rPr>
          <w:rFonts w:eastAsia="Times New Roman"/>
          <w:color w:val="000000"/>
          <w:sz w:val="10"/>
        </w:rPr>
        <w:t xml:space="preserve">, while not publicly acknowledged by Beijing, </w:t>
      </w:r>
      <w:r w:rsidRPr="001A42E6">
        <w:rPr>
          <w:rStyle w:val="StyleUnderline"/>
        </w:rPr>
        <w:t>help explain Xi’s</w:t>
      </w:r>
      <w:r w:rsidRPr="00711B24">
        <w:rPr>
          <w:rFonts w:eastAsia="Times New Roman"/>
          <w:color w:val="000000"/>
          <w:sz w:val="10"/>
        </w:rPr>
        <w:t xml:space="preserve"> high and apparently </w:t>
      </w:r>
      <w:r w:rsidRPr="001A42E6">
        <w:rPr>
          <w:rStyle w:val="Emphasis"/>
        </w:rPr>
        <w:t>increasing risk tolerance</w:t>
      </w:r>
      <w:proofErr w:type="gramStart"/>
      <w:r w:rsidRPr="001A42E6">
        <w:rPr>
          <w:rStyle w:val="Emphasis"/>
        </w:rPr>
        <w:t xml:space="preserve">. </w:t>
      </w:r>
      <w:proofErr w:type="gramEnd"/>
      <w:r w:rsidRPr="001A42E6">
        <w:rPr>
          <w:rStyle w:val="StyleUnderline"/>
        </w:rPr>
        <w:t>Beijing’s window of strategic opportunity is sliding shut.</w:t>
      </w:r>
    </w:p>
    <w:p w14:paraId="127BE247" w14:textId="77777777" w:rsidR="007D1FA0" w:rsidRPr="00711B24" w:rsidRDefault="007D1FA0" w:rsidP="007D1FA0">
      <w:pPr>
        <w:spacing w:before="100" w:beforeAutospacing="1" w:after="100" w:afterAutospacing="1"/>
        <w:rPr>
          <w:rFonts w:eastAsia="Times New Roman"/>
          <w:color w:val="000000"/>
          <w:sz w:val="1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rPr>
        <w:t xml:space="preserve"> when it had similar per capita GDP and income levels</w:t>
      </w:r>
      <w:proofErr w:type="gramStart"/>
      <w:r w:rsidRPr="00711B24">
        <w:rPr>
          <w:rFonts w:eastAsia="Times New Roman"/>
          <w:color w:val="000000"/>
          <w:sz w:val="12"/>
        </w:rPr>
        <w:t xml:space="preserve">. </w:t>
      </w:r>
      <w:proofErr w:type="gramEnd"/>
      <w:r w:rsidRPr="001A42E6">
        <w:rPr>
          <w:rStyle w:val="StyleUnderline"/>
        </w:rPr>
        <w:t>Debt is often a wet blanket on consumption growth</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A 2017 </w:t>
      </w:r>
      <w:r w:rsidRPr="001A42E6">
        <w:rPr>
          <w:rFonts w:eastAsia="Times New Roman"/>
          <w:color w:val="111111"/>
          <w:u w:val="single"/>
        </w:rPr>
        <w:t>analysis</w:t>
      </w:r>
      <w:r w:rsidRPr="00711B24">
        <w:rPr>
          <w:rFonts w:eastAsia="Times New Roman"/>
          <w:color w:val="000000"/>
          <w:sz w:val="1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Rising debt service burdens thus threaten Chinese consumers’ capacity to sustain the domestic consumption-focused “dual circulation” economic model that Xi and his advisors seek to build</w:t>
      </w:r>
      <w:proofErr w:type="gramStart"/>
      <w:r w:rsidRPr="00711B24">
        <w:rPr>
          <w:rFonts w:eastAsia="Times New Roman"/>
          <w:color w:val="000000"/>
          <w:sz w:val="12"/>
        </w:rPr>
        <w:t xml:space="preserve">. </w:t>
      </w:r>
      <w:proofErr w:type="gramEnd"/>
      <w:r w:rsidRPr="00711B24">
        <w:rPr>
          <w:rFonts w:eastAsia="Times New Roman"/>
          <w:color w:val="000000"/>
          <w:sz w:val="12"/>
        </w:rPr>
        <w:t>China’s growth record during the past 30 years has been remarkable, but past exceptionalism does not confer future immunity from fundamental demographic and economic headwinds.</w:t>
      </w:r>
    </w:p>
    <w:p w14:paraId="35A4844D"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0"/>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proofErr w:type="gramStart"/>
      <w:r w:rsidRPr="001A42E6">
        <w:rPr>
          <w:rStyle w:val="Emphasis"/>
          <w:highlight w:val="green"/>
        </w:rPr>
        <w:t>.</w:t>
      </w:r>
      <w:r w:rsidRPr="001A42E6">
        <w:rPr>
          <w:rStyle w:val="StyleUnderline"/>
        </w:rPr>
        <w:t xml:space="preserve"> </w:t>
      </w:r>
      <w:proofErr w:type="gramEnd"/>
      <w:r w:rsidRPr="001A42E6">
        <w:rPr>
          <w:rStyle w:val="StyleUnderline"/>
        </w:rPr>
        <w:t>This critical segment peaked in 2010 and has since declined</w:t>
      </w:r>
      <w:r w:rsidRPr="00711B24">
        <w:rPr>
          <w:rFonts w:eastAsia="Times New Roman"/>
          <w:color w:val="000000"/>
          <w:sz w:val="10"/>
        </w:rPr>
        <w:t>, with the rate from 2015 to 2020 nearing 0.6 percent annually—nearly twice the respective pace in the United States</w:t>
      </w:r>
      <w:proofErr w:type="gramStart"/>
      <w:r w:rsidRPr="00711B24">
        <w:rPr>
          <w:rFonts w:eastAsia="Times New Roman"/>
          <w:color w:val="000000"/>
          <w:sz w:val="10"/>
        </w:rPr>
        <w:t xml:space="preserve">. </w:t>
      </w:r>
      <w:proofErr w:type="gramEnd"/>
      <w:r w:rsidRPr="001A42E6">
        <w:rPr>
          <w:rStyle w:val="StyleUnderline"/>
        </w:rPr>
        <w:t>While the United States faces demographic challenges of its own, the disparity between the respective paces of decline highlights its relative advantage compared to its chief geopolitical competitor</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 xml:space="preserve">Moreover, </w:t>
      </w:r>
      <w:r w:rsidRPr="001A42E6">
        <w:rPr>
          <w:rStyle w:val="StyleUnderline"/>
        </w:rPr>
        <w:t>the United States can choose to access a global demographic and talent dividend via immigration in a way China simply will not be able to do.</w:t>
      </w:r>
    </w:p>
    <w:p w14:paraId="037454E5"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proofErr w:type="gramStart"/>
      <w:r w:rsidRPr="001A42E6">
        <w:rPr>
          <w:rStyle w:val="Emphasis"/>
          <w:highlight w:val="green"/>
        </w:rPr>
        <w:t>.</w:t>
      </w:r>
      <w:r w:rsidRPr="001A42E6">
        <w:rPr>
          <w:rStyle w:val="StyleUnderline"/>
        </w:rPr>
        <w:t xml:space="preserve"> </w:t>
      </w:r>
      <w:proofErr w:type="gramEnd"/>
      <w:r w:rsidRPr="001A42E6">
        <w:rPr>
          <w:rStyle w:val="StyleUnderline"/>
        </w:rPr>
        <w:t xml:space="preserve">China’s dependence on imported </w:t>
      </w:r>
      <w:r w:rsidRPr="001A42E6">
        <w:rPr>
          <w:rStyle w:val="StyleUnderline"/>
          <w:highlight w:val="green"/>
        </w:rPr>
        <w:t>food</w:t>
      </w:r>
      <w:r w:rsidRPr="001A42E6">
        <w:rPr>
          <w:rStyle w:val="StyleUnderline"/>
        </w:rPr>
        <w:t xml:space="preserve"> and energy has grown steadily over the past two decades</w:t>
      </w:r>
      <w:proofErr w:type="gramStart"/>
      <w:r w:rsidRPr="001A42E6">
        <w:rPr>
          <w:rStyle w:val="StyleUnderline"/>
        </w:rPr>
        <w:t xml:space="preserve">. </w:t>
      </w:r>
      <w:proofErr w:type="gramEnd"/>
      <w:r w:rsidRPr="001A42E6">
        <w:rPr>
          <w:rStyle w:val="StyleUnderline"/>
        </w:rPr>
        <w:t>Projections</w:t>
      </w:r>
      <w:r w:rsidRPr="00711B24">
        <w:rPr>
          <w:rFonts w:eastAsia="Times New Roman"/>
          <w:color w:val="000000"/>
          <w:sz w:val="12"/>
        </w:rPr>
        <w:t xml:space="preserve"> from </w:t>
      </w:r>
      <w:r w:rsidRPr="00711B24">
        <w:rPr>
          <w:rFonts w:eastAsia="Times New Roman"/>
          <w:color w:val="111111"/>
          <w:sz w:val="12"/>
          <w:szCs w:val="14"/>
        </w:rPr>
        <w:t>Tsinghua University</w:t>
      </w:r>
      <w:r w:rsidRPr="00711B24">
        <w:rPr>
          <w:rFonts w:eastAsia="Times New Roman"/>
          <w:color w:val="000000"/>
          <w:sz w:val="12"/>
        </w:rPr>
        <w:t> </w:t>
      </w:r>
      <w:r w:rsidRPr="001A42E6">
        <w:rPr>
          <w:rStyle w:val="StyleUnderline"/>
        </w:rPr>
        <w:t xml:space="preserve">make a compelling </w:t>
      </w:r>
      <w:r w:rsidRPr="001A42E6">
        <w:rPr>
          <w:rStyle w:val="StyleUnderline"/>
        </w:rPr>
        <w:lastRenderedPageBreak/>
        <w:t xml:space="preserve">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rPr>
        <w:t>and 2035</w:t>
      </w:r>
      <w:proofErr w:type="gramStart"/>
      <w:r w:rsidRPr="001A42E6">
        <w:rPr>
          <w:rStyle w:val="StyleUnderline"/>
        </w:rPr>
        <w:t>. </w:t>
      </w:r>
      <w:proofErr w:type="gramEnd"/>
      <w:r w:rsidRPr="001A42E6">
        <w:rPr>
          <w:rStyle w:val="StyleUnderline"/>
        </w:rPr>
        <w:t>As China grapples with power shortages, Beijing has been reminded that supply shortfalls</w:t>
      </w:r>
      <w:r w:rsidRPr="00711B24">
        <w:rPr>
          <w:rFonts w:eastAsia="Times New Roman"/>
          <w:color w:val="000000"/>
          <w:sz w:val="12"/>
        </w:rPr>
        <w:t xml:space="preserve"> equal to even a few percentage points of total demand can </w:t>
      </w:r>
      <w:r w:rsidRPr="001A42E6">
        <w:rPr>
          <w:rStyle w:val="StyleUnderline"/>
        </w:rPr>
        <w:t>have outsized negative impacts.</w:t>
      </w:r>
    </w:p>
    <w:p w14:paraId="20E97D48"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0"/>
        </w:rPr>
        <w:t>Domestic resource insufficiency by itself does not hinder economic growth—as the Four Asian Tigers’ multi-decade boom attests</w:t>
      </w:r>
      <w:proofErr w:type="gramStart"/>
      <w:r w:rsidRPr="00711B24">
        <w:rPr>
          <w:rFonts w:eastAsia="Times New Roman"/>
          <w:color w:val="000000"/>
          <w:sz w:val="10"/>
        </w:rPr>
        <w:t xml:space="preserve">. </w:t>
      </w:r>
      <w:proofErr w:type="gramEnd"/>
      <w:r w:rsidRPr="00711B24">
        <w:rPr>
          <w:rFonts w:eastAsia="Times New Roman"/>
          <w:color w:val="000000"/>
          <w:sz w:val="10"/>
        </w:rPr>
        <w:t>But China is in a different position</w:t>
      </w:r>
      <w:proofErr w:type="gramStart"/>
      <w:r w:rsidRPr="00711B24">
        <w:rPr>
          <w:rFonts w:eastAsia="Times New Roman"/>
          <w:color w:val="000000"/>
          <w:sz w:val="10"/>
        </w:rPr>
        <w:t xml:space="preserve">. </w:t>
      </w:r>
      <w:proofErr w:type="gramEnd"/>
      <w:r w:rsidRPr="00711B24">
        <w:rPr>
          <w:rFonts w:eastAsia="Times New Roman"/>
          <w:color w:val="000000"/>
          <w:sz w:val="10"/>
        </w:rPr>
        <w:t>Japan and South Korea never had to worry about the U.S. Navy interdicting inbound tankers or grain ships</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In fact, </w:t>
      </w:r>
      <w:r w:rsidRPr="001A42E6">
        <w:rPr>
          <w:rStyle w:val="StyleUnderline"/>
        </w:rPr>
        <w:t>the United States was avowedly willing to use military force to protect energy flows from the Persian Gulf region to its allies</w:t>
      </w:r>
      <w:proofErr w:type="gramStart"/>
      <w:r w:rsidRPr="001A42E6">
        <w:rPr>
          <w:rStyle w:val="StyleUnderline"/>
        </w:rPr>
        <w:t xml:space="preserve">. </w:t>
      </w:r>
      <w:proofErr w:type="gramEnd"/>
      <w:r w:rsidRPr="001A42E6">
        <w:rPr>
          <w:rStyle w:val="StyleUnderline"/>
        </w:rPr>
        <w:t>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877ED74" w14:textId="77777777" w:rsidR="007D1FA0" w:rsidRPr="001A42E6" w:rsidRDefault="007D1FA0" w:rsidP="007D1FA0">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rPr>
        <w:t xml:space="preserve">, and a solidifying alignment of countries abroad concerned by aggressive Chinese behavior all </w:t>
      </w:r>
      <w:r w:rsidRPr="001A42E6">
        <w:rPr>
          <w:rStyle w:val="Emphasis"/>
          <w:highlight w:val="green"/>
        </w:rPr>
        <w:t>raise questions about Xi’s ability to deliver</w:t>
      </w:r>
      <w:proofErr w:type="gramStart"/>
      <w:r w:rsidRPr="001A42E6">
        <w:rPr>
          <w:rStyle w:val="Emphasis"/>
          <w:highlight w:val="green"/>
        </w:rPr>
        <w:t>.</w:t>
      </w:r>
      <w:r w:rsidRPr="00711B24">
        <w:rPr>
          <w:rFonts w:eastAsia="Times New Roman"/>
          <w:color w:val="000000"/>
          <w:sz w:val="10"/>
        </w:rPr>
        <w:t xml:space="preserve"> </w:t>
      </w:r>
      <w:proofErr w:type="gramEnd"/>
      <w:r w:rsidRPr="00711B24">
        <w:rPr>
          <w:rFonts w:eastAsia="Times New Roman"/>
          <w:color w:val="000000"/>
          <w:sz w:val="10"/>
        </w:rPr>
        <w:t>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rPr>
        <w:t>perception</w:t>
      </w:r>
      <w:proofErr w:type="gramEnd"/>
      <w:r w:rsidRPr="00711B24">
        <w:rPr>
          <w:rFonts w:eastAsia="Times New Roman"/>
          <w:color w:val="000000"/>
          <w:sz w:val="10"/>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BDD3AC1"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7"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123E01F" w14:textId="77777777" w:rsidR="007D1FA0" w:rsidRPr="00711B24" w:rsidRDefault="007D1FA0" w:rsidP="007D1FA0">
      <w:pPr>
        <w:spacing w:before="100" w:beforeAutospacing="1" w:after="100" w:afterAutospacing="1"/>
        <w:rPr>
          <w:rFonts w:eastAsia="Times New Roman"/>
          <w:color w:val="000000"/>
          <w:sz w:val="1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rPr>
        <w:t xml:space="preserve"> triumphant outcome to its hostage diplomacy, these tactical public actions mask a growing private awareness that </w:t>
      </w:r>
      <w:r w:rsidRPr="001A42E6">
        <w:rPr>
          <w:rStyle w:val="StyleUnderline"/>
        </w:rPr>
        <w:t>China’s latitude for irredentist action is poised to shrink</w:t>
      </w:r>
      <w:proofErr w:type="gramStart"/>
      <w:r w:rsidRPr="001A42E6">
        <w:rPr>
          <w:rStyle w:val="StyleUnderline"/>
        </w:rPr>
        <w:t xml:space="preserve">. </w:t>
      </w:r>
      <w:proofErr w:type="gramEnd"/>
      <w:r w:rsidRPr="001A42E6">
        <w:rPr>
          <w:rStyle w:val="StyleUnderline"/>
        </w:rPr>
        <w:t>Not knowing exactly when domestic and external constraints will come to bite</w:t>
      </w:r>
      <w:r w:rsidRPr="00711B24">
        <w:rPr>
          <w:rFonts w:eastAsia="Times New Roman"/>
          <w:color w:val="000000"/>
          <w:sz w:val="12"/>
        </w:rPr>
        <w:t>—but knowing that when Beijing sees the tipping point in its rearview mirror, major rivals will recognize it too—</w:t>
      </w:r>
      <w:r w:rsidRPr="001A42E6">
        <w:rPr>
          <w:rStyle w:val="Emphasis"/>
        </w:rPr>
        <w:t>amplifies Xi and the party’s anxiety to act on a shorter timeline</w:t>
      </w:r>
      <w:proofErr w:type="gramStart"/>
      <w:r w:rsidRPr="001A42E6">
        <w:rPr>
          <w:rStyle w:val="Emphasis"/>
        </w:rPr>
        <w:t>.</w:t>
      </w:r>
      <w:r w:rsidRPr="00711B24">
        <w:rPr>
          <w:rFonts w:eastAsia="Times New Roman"/>
          <w:color w:val="000000"/>
          <w:sz w:val="12"/>
        </w:rPr>
        <w:t xml:space="preserve"> </w:t>
      </w:r>
      <w:proofErr w:type="gramEnd"/>
      <w:r w:rsidRPr="00711B24">
        <w:rPr>
          <w:rFonts w:eastAsia="Times New Roman"/>
          <w:color w:val="000000"/>
          <w:sz w:val="12"/>
        </w:rPr>
        <w:t>Hence the dramatic acceleration of the last few years.</w:t>
      </w:r>
    </w:p>
    <w:p w14:paraId="7859CF36"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 xml:space="preserve">Just as China is mustering its own strategic actions, so </w:t>
      </w:r>
      <w:r w:rsidRPr="001A42E6">
        <w:rPr>
          <w:rStyle w:val="StyleUnderline"/>
        </w:rPr>
        <w:t>the United States must also intensify its focus and deployment of resources</w:t>
      </w:r>
      <w:proofErr w:type="gramStart"/>
      <w:r w:rsidRPr="001A42E6">
        <w:rPr>
          <w:rStyle w:val="StyleUnderline"/>
        </w:rPr>
        <w:t xml:space="preserve">. </w:t>
      </w:r>
      <w:proofErr w:type="gramEnd"/>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proofErr w:type="gramStart"/>
      <w:r w:rsidRPr="001A42E6">
        <w:rPr>
          <w:rStyle w:val="Emphasis"/>
          <w:highlight w:val="green"/>
        </w:rPr>
        <w:t>.</w:t>
      </w:r>
      <w:r w:rsidRPr="00711B24">
        <w:rPr>
          <w:rFonts w:eastAsia="Times New Roman"/>
          <w:color w:val="000000"/>
          <w:sz w:val="12"/>
        </w:rPr>
        <w:t xml:space="preserve"> </w:t>
      </w:r>
      <w:proofErr w:type="gramEnd"/>
      <w:r w:rsidRPr="00711B24">
        <w:rPr>
          <w:rFonts w:eastAsia="Times New Roman"/>
          <w:color w:val="000000"/>
          <w:sz w:val="12"/>
        </w:rPr>
        <w:t xml:space="preserve">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rPr>
        <w:t xml:space="preserve"> or 2035 </w:t>
      </w:r>
      <w:r w:rsidRPr="001A42E6">
        <w:rPr>
          <w:rStyle w:val="StyleUnderline"/>
        </w:rPr>
        <w:t>will matter little</w:t>
      </w:r>
      <w:proofErr w:type="gramStart"/>
      <w:r w:rsidRPr="001A42E6">
        <w:rPr>
          <w:rStyle w:val="StyleUnderline"/>
        </w:rPr>
        <w:t xml:space="preserve">. </w:t>
      </w:r>
      <w:proofErr w:type="gramEnd"/>
      <w:r w:rsidRPr="001A42E6">
        <w:rPr>
          <w:rStyle w:val="StyleUnderline"/>
        </w:rPr>
        <w:t xml:space="preserve">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286F5589" w14:textId="77777777" w:rsidR="007D1FA0" w:rsidRPr="001A42E6" w:rsidRDefault="007D1FA0" w:rsidP="007D1FA0">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rPr>
        <w:t xml:space="preserve"> is never certain</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proofErr w:type="gramStart"/>
      <w:r w:rsidRPr="001A42E6">
        <w:rPr>
          <w:rStyle w:val="StyleUnderline"/>
        </w:rPr>
        <w:t>.</w:t>
      </w:r>
      <w:r w:rsidRPr="00711B24">
        <w:rPr>
          <w:rFonts w:eastAsia="Times New Roman"/>
          <w:color w:val="000000"/>
          <w:sz w:val="12"/>
        </w:rPr>
        <w:t xml:space="preserve"> </w:t>
      </w:r>
      <w:proofErr w:type="gramEnd"/>
      <w:r w:rsidRPr="00711B24">
        <w:rPr>
          <w:rFonts w:eastAsia="Times New Roman"/>
          <w:color w:val="000000"/>
          <w:sz w:val="12"/>
        </w:rPr>
        <w:t xml:space="preserve">Accordingly, </w:t>
      </w:r>
      <w:r w:rsidRPr="001A42E6">
        <w:rPr>
          <w:rStyle w:val="StyleUnderline"/>
        </w:rPr>
        <w:t xml:space="preserve">U.S. planners should </w:t>
      </w:r>
      <w:r w:rsidRPr="00711B24">
        <w:rPr>
          <w:rFonts w:eastAsia="Times New Roman"/>
          <w:color w:val="000000"/>
          <w:sz w:val="12"/>
        </w:rPr>
        <w:t xml:space="preserve">immediately mobilize resources and effort as well as </w:t>
      </w:r>
      <w:r w:rsidRPr="001A42E6">
        <w:rPr>
          <w:rStyle w:val="StyleUnderline"/>
        </w:rPr>
        <w:t>accept greater risks to deter Chinese action over the critical next decade.</w:t>
      </w:r>
    </w:p>
    <w:p w14:paraId="5231399E" w14:textId="77777777" w:rsidR="007D1FA0" w:rsidRPr="00711B24" w:rsidRDefault="007D1FA0" w:rsidP="007D1FA0">
      <w:pPr>
        <w:spacing w:before="100" w:beforeAutospacing="1" w:after="100" w:afterAutospacing="1"/>
        <w:rPr>
          <w:rFonts w:eastAsia="Times New Roman"/>
          <w:color w:val="000000"/>
          <w:sz w:val="12"/>
        </w:rPr>
      </w:pPr>
      <w:r w:rsidRPr="001A42E6">
        <w:rPr>
          <w:rStyle w:val="StyleUnderline"/>
        </w:rPr>
        <w:t xml:space="preserve">The greatest threat is armed conflict over Taiwan, where U.S. </w:t>
      </w:r>
      <w:r w:rsidRPr="00711B24">
        <w:rPr>
          <w:rFonts w:eastAsia="Times New Roman"/>
          <w:color w:val="000000"/>
          <w:sz w:val="12"/>
        </w:rPr>
        <w:t xml:space="preserve">and allied </w:t>
      </w:r>
      <w:r w:rsidRPr="001A42E6">
        <w:rPr>
          <w:rStyle w:val="StyleUnderline"/>
        </w:rPr>
        <w:t>success or failure will be fundamental and reverberate for the remainder of the century</w:t>
      </w:r>
      <w:proofErr w:type="gramStart"/>
      <w:r w:rsidRPr="001A42E6">
        <w:rPr>
          <w:rStyle w:val="StyleUnderline"/>
        </w:rPr>
        <w:t xml:space="preserve">. </w:t>
      </w:r>
      <w:proofErr w:type="gramEnd"/>
      <w:r w:rsidRPr="001A42E6">
        <w:rPr>
          <w:rStyle w:val="StyleUnderline"/>
        </w:rPr>
        <w:t>There is a high chance of a major move against Taiwan by the late 2020s</w:t>
      </w:r>
      <w:r w:rsidRPr="00711B24">
        <w:rPr>
          <w:rFonts w:eastAsia="Times New Roman"/>
          <w:color w:val="000000"/>
          <w:sz w:val="12"/>
        </w:rPr>
        <w:t xml:space="preserve">—following an extraordinary ramp-up in People’s Liberation Army capabilities and before Xi or the party state’s power grasp has </w:t>
      </w:r>
      <w:proofErr w:type="gramStart"/>
      <w:r w:rsidRPr="00711B24">
        <w:rPr>
          <w:rFonts w:eastAsia="Times New Roman"/>
          <w:color w:val="000000"/>
          <w:sz w:val="12"/>
        </w:rPr>
        <w:t>ebbed</w:t>
      </w:r>
      <w:proofErr w:type="gramEnd"/>
      <w:r w:rsidRPr="00711B24">
        <w:rPr>
          <w:rFonts w:eastAsia="Times New Roman"/>
          <w:color w:val="000000"/>
          <w:sz w:val="12"/>
        </w:rPr>
        <w:t xml:space="preserve"> or Washington and its allies have fully regrouped and rallied to the challenge.</w:t>
      </w:r>
    </w:p>
    <w:p w14:paraId="457C3BDD"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rPr>
        <w:t>Adms</w:t>
      </w:r>
      <w:proofErr w:type="spellEnd"/>
      <w:proofErr w:type="gramStart"/>
      <w:r w:rsidRPr="00711B24">
        <w:rPr>
          <w:rFonts w:eastAsia="Times New Roman"/>
          <w:color w:val="000000"/>
          <w:sz w:val="12"/>
        </w:rPr>
        <w:t>. </w:t>
      </w:r>
      <w:proofErr w:type="gramEnd"/>
      <w:r w:rsidRPr="001A42E6">
        <w:rPr>
          <w:rFonts w:eastAsia="Times New Roman"/>
          <w:color w:val="111111"/>
          <w:u w:val="single"/>
        </w:rPr>
        <w:t>Philip Davidson</w:t>
      </w:r>
      <w:r w:rsidRPr="00711B24">
        <w:rPr>
          <w:rFonts w:eastAsia="Times New Roman"/>
          <w:color w:val="000000"/>
          <w:sz w:val="12"/>
        </w:rPr>
        <w:t> and </w:t>
      </w:r>
      <w:r w:rsidRPr="001A42E6">
        <w:rPr>
          <w:rFonts w:eastAsia="Times New Roman"/>
          <w:color w:val="111111"/>
          <w:u w:val="single"/>
        </w:rPr>
        <w:t>John Aquilino</w:t>
      </w:r>
      <w:proofErr w:type="gramStart"/>
      <w:r w:rsidRPr="00711B24">
        <w:rPr>
          <w:rFonts w:eastAsia="Times New Roman"/>
          <w:color w:val="000000"/>
          <w:sz w:val="12"/>
        </w:rPr>
        <w:t xml:space="preserve">? </w:t>
      </w:r>
      <w:proofErr w:type="gramEnd"/>
      <w:r w:rsidRPr="00711B24">
        <w:rPr>
          <w:rFonts w:eastAsia="Times New Roman"/>
          <w:color w:val="000000"/>
          <w:sz w:val="12"/>
        </w:rPr>
        <w:t>In June, Chairman of the Joint Chiefs Gen. </w:t>
      </w:r>
      <w:r w:rsidRPr="001A42E6">
        <w:rPr>
          <w:rFonts w:eastAsia="Times New Roman"/>
          <w:color w:val="111111"/>
          <w:u w:val="single"/>
        </w:rPr>
        <w:t xml:space="preserve">Mark </w:t>
      </w:r>
      <w:proofErr w:type="spellStart"/>
      <w:r w:rsidRPr="001A42E6">
        <w:rPr>
          <w:rFonts w:eastAsia="Times New Roman"/>
          <w:color w:val="111111"/>
          <w:u w:val="single"/>
        </w:rPr>
        <w:t>Milley</w:t>
      </w:r>
      <w:proofErr w:type="spellEnd"/>
      <w:r w:rsidRPr="00711B24">
        <w:rPr>
          <w:rFonts w:eastAsia="Times New Roman"/>
          <w:color w:val="000000"/>
          <w:sz w:val="12"/>
        </w:rPr>
        <w:t xml:space="preserve"> testified to the House of Representatives that </w:t>
      </w:r>
      <w:r w:rsidRPr="001A42E6">
        <w:rPr>
          <w:rStyle w:val="StyleUnderline"/>
        </w:rPr>
        <w:t xml:space="preserve">Xi had </w:t>
      </w:r>
      <w:r w:rsidRPr="001A42E6">
        <w:rPr>
          <w:rStyle w:val="StyleUnderline"/>
        </w:rPr>
        <w:lastRenderedPageBreak/>
        <w:t>“challenged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A11627A"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But what’s striking is open-source information available to everyone suggests similar things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 xml:space="preserve">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17FBD051"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Taiwan is the “OPEC+” of semiconductors, accounting for approximately two-thirds of global chip foundry capacity</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 kinetic crisis would almost certainly disrupt—and potentially even completely curtail—semiconductor supplies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8"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The closer China comes to being able to secure “good enough” chips for “inside China-only” needs, the less of a constraint this becomes.</w:t>
      </w:r>
    </w:p>
    <w:p w14:paraId="32737FC7"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13F9D2A8"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This target has already basically been achieved over the last few months, meaning at least 3.5 to 4 million (and eventually many more) new elective vehicles will enter China’s car fleet each year from now on.</w:t>
      </w:r>
    </w:p>
    <w:p w14:paraId="721336F1" w14:textId="77777777" w:rsidR="007D1FA0" w:rsidRPr="00711B24" w:rsidRDefault="007D1FA0" w:rsidP="007D1FA0">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9"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To capture and garrison, Beijing would need not only air, missile, naval, and special operations forces but also the ability to move lots of equipment and—at the very least—tens of thousands of personnel across the Taiwan Strait</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As such, Beijing would have to amass maritime transport assets</w:t>
      </w:r>
      <w:proofErr w:type="gramStart"/>
      <w:r w:rsidRPr="00711B24">
        <w:rPr>
          <w:rFonts w:eastAsia="Times New Roman"/>
          <w:color w:val="000000"/>
          <w:sz w:val="12"/>
          <w:szCs w:val="12"/>
        </w:rPr>
        <w:t xml:space="preserve">. </w:t>
      </w:r>
      <w:proofErr w:type="gramEnd"/>
      <w:r w:rsidRPr="00711B24">
        <w:rPr>
          <w:rFonts w:eastAsia="Times New Roman"/>
          <w:color w:val="000000"/>
          <w:sz w:val="12"/>
          <w:szCs w:val="12"/>
        </w:rPr>
        <w:t>And given the scale required, this would alter ship patterns elsewhere along China’s coast in ways detectable with artificial intelligence-facilitated imagery analysis from firms like Planet Labs (or national assets).</w:t>
      </w:r>
    </w:p>
    <w:p w14:paraId="662FB96E" w14:textId="77777777" w:rsidR="007D1FA0" w:rsidRPr="00711B24" w:rsidRDefault="007D1FA0" w:rsidP="007D1FA0">
      <w:pPr>
        <w:spacing w:before="100" w:beforeAutospacing="1" w:after="100" w:afterAutospacing="1"/>
        <w:rPr>
          <w:rFonts w:eastAsia="Times New Roman"/>
          <w:color w:val="000000"/>
          <w:sz w:val="10"/>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w:t>
      </w:r>
      <w:proofErr w:type="gramStart"/>
      <w:r w:rsidRPr="001A42E6">
        <w:rPr>
          <w:rStyle w:val="StyleUnderline"/>
        </w:rPr>
        <w:t xml:space="preserve">. </w:t>
      </w:r>
      <w:proofErr w:type="gramEnd"/>
      <w:r w:rsidRPr="001A42E6">
        <w:rPr>
          <w:rStyle w:val="Emphasis"/>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rPr>
        <w:t xml:space="preserve"> on the rules-based order in the Indo-Pacific</w:t>
      </w:r>
      <w:proofErr w:type="gramStart"/>
      <w:r w:rsidRPr="00711B24">
        <w:rPr>
          <w:rFonts w:eastAsia="Times New Roman"/>
          <w:color w:val="000000"/>
          <w:sz w:val="10"/>
        </w:rPr>
        <w:t xml:space="preserve">. </w:t>
      </w:r>
      <w:proofErr w:type="gramEnd"/>
      <w:r w:rsidRPr="00711B24">
        <w:rPr>
          <w:rFonts w:eastAsia="Times New Roman"/>
          <w:color w:val="000000"/>
          <w:sz w:val="10"/>
        </w:rPr>
        <w:t>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u w:val="single"/>
        </w:rPr>
        <w:t>Maritime Militia</w:t>
      </w:r>
      <w:r w:rsidRPr="00711B24">
        <w:rPr>
          <w:rFonts w:eastAsia="Times New Roman"/>
          <w:color w:val="000000"/>
          <w:sz w:val="10"/>
        </w:rPr>
        <w:t>-affiliated vessels in the South China Sea, intensified air and maritime surveillance of Chinese naval bases, and visas and resettlement options to </w:t>
      </w:r>
      <w:r w:rsidRPr="001A42E6">
        <w:rPr>
          <w:rFonts w:eastAsia="Times New Roman"/>
          <w:color w:val="111111"/>
          <w:u w:val="single"/>
        </w:rPr>
        <w:t xml:space="preserve">Hong </w:t>
      </w:r>
      <w:proofErr w:type="spellStart"/>
      <w:r w:rsidRPr="001A42E6">
        <w:rPr>
          <w:rFonts w:eastAsia="Times New Roman"/>
          <w:color w:val="111111"/>
          <w:u w:val="single"/>
        </w:rPr>
        <w:t>Kongers</w:t>
      </w:r>
      <w:proofErr w:type="spellEnd"/>
      <w:r w:rsidRPr="00711B24">
        <w:rPr>
          <w:rFonts w:eastAsia="Times New Roman"/>
          <w:color w:val="000000"/>
          <w:sz w:val="10"/>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FE990CB" w14:textId="77777777" w:rsidR="007D1FA0" w:rsidRPr="00711B24" w:rsidRDefault="007D1FA0" w:rsidP="007D1FA0">
      <w:pPr>
        <w:spacing w:before="100" w:beforeAutospacing="1" w:after="100" w:afterAutospacing="1"/>
        <w:rPr>
          <w:rFonts w:eastAsia="Times New Roman"/>
          <w:color w:val="000000"/>
          <w:sz w:val="10"/>
        </w:rPr>
      </w:pPr>
      <w:r w:rsidRPr="001A42E6">
        <w:rPr>
          <w:rStyle w:val="StyleUnderline"/>
        </w:rPr>
        <w:t>Bombastic Chinese reactions to emerging cohesive actions verify the approach’s effectiveness and potential for</w:t>
      </w:r>
      <w:r w:rsidRPr="00711B24">
        <w:rPr>
          <w:rFonts w:eastAsia="Times New Roman"/>
          <w:color w:val="000000"/>
          <w:sz w:val="10"/>
        </w:rPr>
        <w:t xml:space="preserve"> halting—and perhaps even </w:t>
      </w:r>
      <w:r w:rsidRPr="001A42E6">
        <w:rPr>
          <w:rStyle w:val="StyleUnderline"/>
        </w:rPr>
        <w:t>reversing—the revisionist tide</w:t>
      </w:r>
      <w:r w:rsidRPr="00711B24">
        <w:rPr>
          <w:rFonts w:eastAsia="Times New Roman"/>
          <w:color w:val="000000"/>
          <w:sz w:val="10"/>
        </w:rPr>
        <w:t xml:space="preserve"> China has unleashed across the Asian region</w:t>
      </w:r>
      <w:proofErr w:type="gramStart"/>
      <w:r w:rsidRPr="00711B24">
        <w:rPr>
          <w:rFonts w:eastAsia="Times New Roman"/>
          <w:color w:val="000000"/>
          <w:sz w:val="10"/>
        </w:rPr>
        <w:t xml:space="preserve">. </w:t>
      </w:r>
      <w:proofErr w:type="gramEnd"/>
      <w:r w:rsidRPr="00711B24">
        <w:rPr>
          <w:rFonts w:eastAsia="Times New Roman"/>
          <w:color w:val="000000"/>
          <w:sz w:val="10"/>
        </w:rPr>
        <w:t xml:space="preserve">Consider </w:t>
      </w:r>
      <w:r w:rsidRPr="00711B24">
        <w:rPr>
          <w:sz w:val="10"/>
        </w:rPr>
        <w:t>the</w:t>
      </w:r>
      <w:r w:rsidRPr="00711B24">
        <w:rPr>
          <w:rFonts w:eastAsia="Times New Roman"/>
          <w:color w:val="000000"/>
          <w:sz w:val="10"/>
        </w:rPr>
        <w:t xml:space="preserve"> recent nuclear submarine deal among Australia, the United States, and the United Kingdom</w:t>
      </w:r>
      <w:proofErr w:type="gramStart"/>
      <w:r w:rsidRPr="00711B24">
        <w:rPr>
          <w:rFonts w:eastAsia="Times New Roman"/>
          <w:color w:val="000000"/>
          <w:sz w:val="10"/>
        </w:rPr>
        <w:t xml:space="preserve">. </w:t>
      </w:r>
      <w:proofErr w:type="gramEnd"/>
      <w:r w:rsidRPr="001A42E6">
        <w:rPr>
          <w:rStyle w:val="StyleUnderline"/>
        </w:rPr>
        <w:t>Beijing’s strong public reaction</w:t>
      </w:r>
      <w:r w:rsidRPr="00711B24">
        <w:rPr>
          <w:rFonts w:eastAsia="Times New Roman"/>
          <w:color w:val="000000"/>
          <w:sz w:val="10"/>
        </w:rPr>
        <w:t xml:space="preserve"> (including toleration of </w:t>
      </w:r>
      <w:hyperlink r:id="rId10" w:history="1">
        <w:r w:rsidRPr="001A42E6">
          <w:rPr>
            <w:rFonts w:eastAsia="Times New Roman"/>
            <w:color w:val="111111"/>
            <w:u w:val="single"/>
          </w:rPr>
          <w:t>nuclear threats</w:t>
        </w:r>
      </w:hyperlink>
      <w:r w:rsidRPr="00711B24">
        <w:rPr>
          <w:rFonts w:eastAsia="Times New Roman"/>
          <w:color w:val="000000"/>
          <w:sz w:val="10"/>
        </w:rPr>
        <w:t> made by the state-affiliated </w:t>
      </w:r>
      <w:r w:rsidRPr="00711B24">
        <w:rPr>
          <w:rFonts w:eastAsia="Times New Roman"/>
          <w:i/>
          <w:iCs/>
          <w:color w:val="000000"/>
          <w:sz w:val="10"/>
        </w:rPr>
        <w:t>Global Times</w:t>
      </w:r>
      <w:r w:rsidRPr="00711B24">
        <w:rPr>
          <w:rFonts w:eastAsia="Times New Roman"/>
          <w:color w:val="000000"/>
          <w:sz w:val="10"/>
        </w:rPr>
        <w:t xml:space="preserve">) </w:t>
      </w:r>
      <w:r w:rsidRPr="001A42E6">
        <w:rPr>
          <w:rStyle w:val="StyleUnderline"/>
        </w:rPr>
        <w:t>highlights</w:t>
      </w:r>
      <w:r w:rsidRPr="00711B24">
        <w:rPr>
          <w:rFonts w:eastAsia="Times New Roman"/>
          <w:color w:val="000000"/>
          <w:sz w:val="10"/>
        </w:rPr>
        <w:t xml:space="preserve"> the gap between its global information war touting China’s irresistible power and deeply </w:t>
      </w:r>
      <w:r w:rsidRPr="001A42E6">
        <w:rPr>
          <w:rStyle w:val="StyleUnderline"/>
        </w:rPr>
        <w:t>insecure internal self-perception</w:t>
      </w:r>
      <w:proofErr w:type="gramStart"/>
      <w:r w:rsidRPr="001A42E6">
        <w:rPr>
          <w:rStyle w:val="StyleUnderline"/>
        </w:rPr>
        <w:t xml:space="preserve">. </w:t>
      </w:r>
      <w:proofErr w:type="gramEnd"/>
      <w:r w:rsidRPr="001A42E6">
        <w:rPr>
          <w:rStyle w:val="StyleUnderline"/>
        </w:rPr>
        <w:t>Eight nuclear submarines</w:t>
      </w:r>
      <w:r w:rsidRPr="00711B24">
        <w:rPr>
          <w:rFonts w:eastAsia="Times New Roman"/>
          <w:color w:val="000000"/>
          <w:sz w:val="10"/>
        </w:rPr>
        <w:t xml:space="preserve"> will ultimately represent formidable military capacity, but </w:t>
      </w:r>
      <w:r w:rsidRPr="001A42E6">
        <w:rPr>
          <w:rStyle w:val="StyleUnderline"/>
        </w:rPr>
        <w:t>for a bona fide superpower</w:t>
      </w:r>
      <w:r w:rsidRPr="00711B24">
        <w:rPr>
          <w:rFonts w:eastAsia="Times New Roman"/>
          <w:color w:val="000000"/>
          <w:sz w:val="10"/>
        </w:rPr>
        <w:t xml:space="preserve"> that believes in its own capabilities, they </w:t>
      </w:r>
      <w:r w:rsidRPr="001A42E6">
        <w:rPr>
          <w:rStyle w:val="StyleUnderline"/>
        </w:rPr>
        <w:t>would not be a game-changer</w:t>
      </w:r>
      <w:proofErr w:type="gramStart"/>
      <w:r w:rsidRPr="001A42E6">
        <w:rPr>
          <w:rStyle w:val="StyleUnderline"/>
        </w:rPr>
        <w:t>.</w:t>
      </w:r>
      <w:r w:rsidRPr="00711B24">
        <w:rPr>
          <w:rFonts w:eastAsia="Times New Roman"/>
          <w:color w:val="000000"/>
          <w:sz w:val="10"/>
        </w:rPr>
        <w:t xml:space="preserve"> </w:t>
      </w:r>
      <w:proofErr w:type="gramEnd"/>
      <w:r w:rsidRPr="00711B24">
        <w:rPr>
          <w:rFonts w:eastAsia="Times New Roman"/>
          <w:color w:val="000000"/>
          <w:sz w:val="10"/>
        </w:rPr>
        <w:t>Consider the U.S.-NATO reaction to the Soviet Union’s commissioning of eight Oscar I/II-class cruise missile subs during the late Cold War</w:t>
      </w:r>
      <w:proofErr w:type="gramStart"/>
      <w:r w:rsidRPr="00711B24">
        <w:rPr>
          <w:rFonts w:eastAsia="Times New Roman"/>
          <w:color w:val="000000"/>
          <w:sz w:val="10"/>
        </w:rPr>
        <w:t xml:space="preserve">. </w:t>
      </w:r>
      <w:proofErr w:type="gramEnd"/>
      <w:r w:rsidRPr="00711B24">
        <w:rPr>
          <w:rFonts w:eastAsia="Times New Roman"/>
          <w:color w:val="000000"/>
          <w:sz w:val="10"/>
        </w:rPr>
        <w:t>These formidable boats each carried 24 SS-N-19 Granit missiles specifically designed to kill U.S. carrier battle groups, yet NATO never stooped to public threats.</w:t>
      </w:r>
    </w:p>
    <w:p w14:paraId="4E64A1CC" w14:textId="77777777" w:rsidR="007D1FA0" w:rsidRPr="001A42E6" w:rsidRDefault="007D1FA0" w:rsidP="007D1FA0">
      <w:pPr>
        <w:spacing w:before="100" w:beforeAutospacing="1" w:after="100" w:afterAutospacing="1"/>
        <w:rPr>
          <w:rStyle w:val="StyleUnderline"/>
        </w:rPr>
      </w:pPr>
      <w:r w:rsidRPr="00711B24">
        <w:rPr>
          <w:rFonts w:eastAsia="Times New Roman"/>
          <w:color w:val="000000"/>
          <w:sz w:val="1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rPr>
        <w:t> now falling into place, it is time to comprehensively peak the non-authoritarian world’s protective action to </w:t>
      </w:r>
      <w:r w:rsidRPr="001A42E6">
        <w:rPr>
          <w:rFonts w:eastAsia="Times New Roman"/>
          <w:color w:val="111111"/>
          <w:u w:val="single"/>
        </w:rPr>
        <w:t>hold the line</w:t>
      </w:r>
      <w:r w:rsidRPr="00711B24">
        <w:rPr>
          <w:rFonts w:eastAsia="Times New Roman"/>
          <w:color w:val="000000"/>
          <w:sz w:val="12"/>
        </w:rPr>
        <w:t> in the Indo-Pacific</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During this decade, U.S. policymakers must understand that under </w:t>
      </w:r>
      <w:r w:rsidRPr="001A42E6">
        <w:rPr>
          <w:rStyle w:val="StyleUnderline"/>
        </w:rPr>
        <w:t>Xi’s strongman rule, personal political survival will dictate Chinese behavior</w:t>
      </w:r>
      <w:proofErr w:type="gramStart"/>
      <w:r w:rsidRPr="001A42E6">
        <w:rPr>
          <w:rStyle w:val="StyleUnderline"/>
        </w:rPr>
        <w:t xml:space="preserve">. </w:t>
      </w:r>
      <w:proofErr w:type="gramEnd"/>
      <w:r w:rsidRPr="001A42E6">
        <w:rPr>
          <w:rStyle w:val="StyleUnderline"/>
        </w:rPr>
        <w:t xml:space="preserve">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059FF816" w14:textId="77777777" w:rsidR="007D1FA0" w:rsidRPr="001A42E6" w:rsidRDefault="007D1FA0" w:rsidP="007D1FA0">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rPr>
        <w:t>, all of which he personally and exclusively signed for. Resulting tensions could very realistically undermine his status and authority, embolden internal challengers, and </w:t>
      </w:r>
      <w:r w:rsidRPr="001A42E6">
        <w:rPr>
          <w:rFonts w:eastAsia="Times New Roman"/>
          <w:color w:val="111111"/>
          <w:u w:val="single"/>
        </w:rPr>
        <w:t>weaken the party</w:t>
      </w:r>
      <w:proofErr w:type="gramStart"/>
      <w:r w:rsidRPr="001A42E6">
        <w:rPr>
          <w:rFonts w:eastAsia="Times New Roman"/>
          <w:color w:val="000000"/>
          <w:sz w:val="14"/>
        </w:rPr>
        <w:t xml:space="preserve">. </w:t>
      </w:r>
      <w:proofErr w:type="gramEnd"/>
      <w:r w:rsidRPr="001A42E6">
        <w:rPr>
          <w:rFonts w:eastAsia="Times New Roman"/>
          <w:color w:val="000000"/>
          <w:sz w:val="14"/>
        </w:rPr>
        <w:t xml:space="preserve">They could also foreseeably drive him to double down on mistakes, especially if those led to—or were made </w:t>
      </w:r>
      <w:proofErr w:type="gramStart"/>
      <w:r w:rsidRPr="001A42E6">
        <w:rPr>
          <w:rFonts w:eastAsia="Times New Roman"/>
          <w:color w:val="000000"/>
          <w:sz w:val="14"/>
        </w:rPr>
        <w:t>in the course of</w:t>
      </w:r>
      <w:proofErr w:type="gramEnd"/>
      <w:r w:rsidRPr="001A42E6">
        <w:rPr>
          <w:rFonts w:eastAsia="Times New Roman"/>
          <w:color w:val="000000"/>
          <w:sz w:val="14"/>
        </w:rPr>
        <w:t xml:space="preserve">—a kinetic conflict. </w:t>
      </w:r>
      <w:r w:rsidRPr="001A42E6">
        <w:rPr>
          <w:rStyle w:val="StyleUnderline"/>
          <w:highlight w:val="green"/>
        </w:rPr>
        <w:t>Personal survival measures could</w:t>
      </w:r>
      <w:r w:rsidRPr="001A42E6">
        <w:rPr>
          <w:rFonts w:eastAsia="Times New Roman"/>
          <w:color w:val="000000"/>
          <w:sz w:val="14"/>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64FD29D3" w14:textId="77777777" w:rsidR="007D1FA0" w:rsidRPr="00711B24" w:rsidRDefault="007D1FA0" w:rsidP="007D1FA0">
      <w:pPr>
        <w:spacing w:before="100" w:beforeAutospacing="1" w:after="100" w:afterAutospacing="1"/>
        <w:rPr>
          <w:rFonts w:eastAsia="Times New Roman"/>
          <w:color w:val="000000"/>
          <w:sz w:val="12"/>
        </w:rPr>
      </w:pPr>
      <w:r w:rsidRPr="00711B24">
        <w:rPr>
          <w:rFonts w:eastAsia="Times New Roman"/>
          <w:color w:val="000000"/>
          <w:sz w:val="12"/>
        </w:rPr>
        <w:lastRenderedPageBreak/>
        <w:t xml:space="preserve">If </w:t>
      </w:r>
      <w:proofErr w:type="gramStart"/>
      <w:r w:rsidRPr="00711B24">
        <w:rPr>
          <w:rFonts w:eastAsia="Times New Roman"/>
          <w:color w:val="000000"/>
          <w:sz w:val="12"/>
        </w:rPr>
        <w:t>Xi</w:t>
      </w:r>
      <w:proofErr w:type="gramEnd"/>
      <w:r w:rsidRPr="00711B24">
        <w:rPr>
          <w:rFonts w:eastAsia="Times New Roman"/>
          <w:color w:val="000000"/>
          <w:sz w:val="1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proofErr w:type="gramStart"/>
      <w:r w:rsidRPr="00711B24">
        <w:rPr>
          <w:rFonts w:eastAsia="Times New Roman"/>
          <w:color w:val="000000"/>
          <w:sz w:val="12"/>
        </w:rPr>
        <w:t xml:space="preserve">. </w:t>
      </w:r>
      <w:proofErr w:type="gramEnd"/>
      <w:r w:rsidRPr="00711B24">
        <w:rPr>
          <w:rFonts w:eastAsia="Times New Roman"/>
          <w:color w:val="000000"/>
          <w:sz w:val="12"/>
        </w:rPr>
        <w:t xml:space="preserve">Si vis </w:t>
      </w:r>
      <w:proofErr w:type="spellStart"/>
      <w:r w:rsidRPr="00711B24">
        <w:rPr>
          <w:rFonts w:eastAsia="Times New Roman"/>
          <w:color w:val="000000"/>
          <w:sz w:val="12"/>
        </w:rPr>
        <w:t>pacem</w:t>
      </w:r>
      <w:proofErr w:type="spellEnd"/>
      <w:r w:rsidRPr="00711B24">
        <w:rPr>
          <w:rFonts w:eastAsia="Times New Roman"/>
          <w:color w:val="000000"/>
          <w:sz w:val="1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rPr>
        <w:t xml:space="preserve"> for a variety of U.S. and allied decisions during the next decade with China.</w:t>
      </w:r>
    </w:p>
    <w:p w14:paraId="5F3A6894" w14:textId="77777777" w:rsidR="007D1FA0" w:rsidRPr="001A42E6" w:rsidRDefault="007D1FA0" w:rsidP="007D1FA0">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ECAE94E" w14:textId="77777777" w:rsidR="007D1FA0" w:rsidRPr="00711B24" w:rsidRDefault="007D1FA0" w:rsidP="007D1FA0">
      <w:pPr>
        <w:spacing w:before="100" w:beforeAutospacing="1" w:after="100" w:afterAutospacing="1"/>
        <w:rPr>
          <w:rFonts w:eastAsia="Times New Roman"/>
          <w:color w:val="000000"/>
          <w:sz w:val="1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rPr>
        <w:t>-credible capabilities we can realistically achieve no later than the mid-to-late 2020s.</w:t>
      </w:r>
    </w:p>
    <w:p w14:paraId="296532A0" w14:textId="77777777" w:rsidR="007D1FA0" w:rsidRDefault="007D1FA0" w:rsidP="007D1FA0"/>
    <w:p w14:paraId="2A53DD12" w14:textId="77777777" w:rsidR="007D1FA0" w:rsidRPr="00314A8E" w:rsidRDefault="007D1FA0" w:rsidP="007D1FA0">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6E54D72D" w14:textId="77777777" w:rsidR="007D1FA0" w:rsidRPr="00314A8E" w:rsidRDefault="007D1FA0" w:rsidP="007D1FA0">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11" w:history="1">
        <w:r w:rsidRPr="00314A8E">
          <w:rPr>
            <w:rStyle w:val="Hyperlink"/>
          </w:rPr>
          <w:t>http://live.belfercenter.org/files/IS3904_pp007-048.pdf</w:t>
        </w:r>
      </w:hyperlink>
      <w:r w:rsidRPr="00314A8E">
        <w:t>)</w:t>
      </w:r>
    </w:p>
    <w:p w14:paraId="47CFB8CE" w14:textId="77777777" w:rsidR="007D1FA0" w:rsidRPr="00314A8E" w:rsidRDefault="007D1FA0" w:rsidP="007D1FA0">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w:t>
      </w:r>
      <w:proofErr w:type="gramStart"/>
      <w:r w:rsidRPr="00F202DF">
        <w:t xml:space="preserve">. </w:t>
      </w:r>
      <w:proofErr w:type="gramEnd"/>
      <w:r w:rsidRPr="00F202DF">
        <w:t xml:space="preserve">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06F1A090" w14:textId="77777777" w:rsidR="007D1FA0" w:rsidRDefault="007D1FA0" w:rsidP="007D1FA0">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proofErr w:type="gramStart"/>
      <w:r w:rsidRPr="00314A8E">
        <w:rPr>
          <w:sz w:val="12"/>
        </w:rPr>
        <w:t xml:space="preserve">. </w:t>
      </w:r>
      <w:proofErr w:type="gramEnd"/>
      <w:r w:rsidRPr="00314A8E">
        <w:rPr>
          <w:sz w:val="12"/>
        </w:rPr>
        <w:t xml:space="preserve">Since 1945 the United States has been, by some measures, the most militarily active state in the </w:t>
      </w:r>
      <w:r w:rsidRPr="00F202DF">
        <w:rPr>
          <w:sz w:val="12"/>
        </w:rPr>
        <w:t>world</w:t>
      </w:r>
      <w:proofErr w:type="gramStart"/>
      <w:r w:rsidRPr="00F202DF">
        <w:rPr>
          <w:sz w:val="12"/>
        </w:rPr>
        <w:t xml:space="preserve">. </w:t>
      </w:r>
      <w:proofErr w:type="gramEnd"/>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w:t>
      </w:r>
      <w:proofErr w:type="gramStart"/>
      <w:r w:rsidRPr="00314A8E">
        <w:rPr>
          <w:sz w:val="12"/>
        </w:rPr>
        <w:t xml:space="preserve">. </w:t>
      </w:r>
      <w:proofErr w:type="gramEnd"/>
      <w:r w:rsidRPr="00314A8E">
        <w:rPr>
          <w:sz w:val="12"/>
        </w:rPr>
        <w:t>Scrapping alliances will not correct these bad habits</w:t>
      </w:r>
      <w:proofErr w:type="gramStart"/>
      <w:r w:rsidRPr="00314A8E">
        <w:rPr>
          <w:sz w:val="12"/>
        </w:rPr>
        <w:t xml:space="preserve">. </w:t>
      </w:r>
      <w:proofErr w:type="gramEnd"/>
      <w:r w:rsidRPr="00314A8E">
        <w:rPr>
          <w:sz w:val="12"/>
        </w:rPr>
        <w:t xml:space="preserve">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55593B05" w14:textId="77777777" w:rsidR="007D1FA0" w:rsidRDefault="007D1FA0" w:rsidP="007D1FA0">
      <w:pPr>
        <w:pStyle w:val="Heading3"/>
      </w:pPr>
      <w:r>
        <w:lastRenderedPageBreak/>
        <w:t>1NC – Innovation DA</w:t>
      </w:r>
    </w:p>
    <w:p w14:paraId="5B3A0090" w14:textId="77777777" w:rsidR="007D1FA0" w:rsidRDefault="007D1FA0" w:rsidP="007D1FA0">
      <w:pPr>
        <w:pStyle w:val="Heading4"/>
      </w:pPr>
      <w:r>
        <w:t xml:space="preserve">Space Commercialization </w:t>
      </w:r>
      <w:r>
        <w:rPr>
          <w:u w:val="single"/>
        </w:rPr>
        <w:t>drives</w:t>
      </w:r>
      <w:r>
        <w:t xml:space="preserve"> Tech Innovation in the Status Quo – it provides a </w:t>
      </w:r>
      <w:r>
        <w:rPr>
          <w:u w:val="single"/>
        </w:rPr>
        <w:t>unique impetus</w:t>
      </w:r>
      <w:r>
        <w:t>.</w:t>
      </w:r>
    </w:p>
    <w:p w14:paraId="5B3474AB" w14:textId="77777777" w:rsidR="007D1FA0" w:rsidRDefault="007D1FA0" w:rsidP="007D1FA0">
      <w:r w:rsidRPr="000C5DFB">
        <w:rPr>
          <w:rStyle w:val="Style13ptBold"/>
        </w:rPr>
        <w:t>Hampson 17</w:t>
      </w:r>
      <w:r>
        <w:t xml:space="preserve"> Joshua Hampson 1-25-2017 “The Future of Space Commercialization” </w:t>
      </w:r>
      <w:hyperlink r:id="rId12"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66CB498" w14:textId="77777777" w:rsidR="007D1FA0" w:rsidRPr="00D428FF" w:rsidRDefault="007D1FA0" w:rsidP="007D1FA0">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1358D0FC" w14:textId="77777777" w:rsidR="007D1FA0" w:rsidRDefault="007D1FA0" w:rsidP="007D1FA0">
      <w:pPr>
        <w:pStyle w:val="Heading4"/>
      </w:pPr>
      <w:r>
        <w:t xml:space="preserve">Strong Innovation </w:t>
      </w:r>
      <w:r>
        <w:rPr>
          <w:u w:val="single"/>
        </w:rPr>
        <w:t>solves Extinction</w:t>
      </w:r>
      <w:r>
        <w:t>.</w:t>
      </w:r>
    </w:p>
    <w:p w14:paraId="51561C00" w14:textId="77777777" w:rsidR="007D1FA0" w:rsidRPr="003C3DBE" w:rsidRDefault="007D1FA0" w:rsidP="007D1FA0">
      <w:r w:rsidRPr="00AB017F">
        <w:rPr>
          <w:rStyle w:val="Style13ptBold"/>
        </w:rPr>
        <w:t>Matthews 18</w:t>
      </w:r>
      <w:r>
        <w:t xml:space="preserve"> Dylan Matthews 10-26-2018 “How to help people millions of years from now” </w:t>
      </w:r>
      <w:hyperlink r:id="rId13"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F7D1EA3" w14:textId="5A2DFEC7" w:rsidR="007D1FA0" w:rsidRDefault="007D1FA0" w:rsidP="007D1FA0">
      <w:pPr>
        <w:rPr>
          <w:rStyle w:val="StyleUnderlin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6739D3E8" w14:textId="243D5988" w:rsidR="00A95652" w:rsidRDefault="007D1FA0" w:rsidP="007D1FA0">
      <w:pPr>
        <w:pStyle w:val="Heading2"/>
      </w:pPr>
      <w:r>
        <w:lastRenderedPageBreak/>
        <w:t>Case</w:t>
      </w:r>
    </w:p>
    <w:p w14:paraId="09D91D6D" w14:textId="77777777" w:rsidR="007D1FA0" w:rsidRPr="00100A2B" w:rsidRDefault="007D1FA0" w:rsidP="007D1FA0">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694A9285" w14:textId="77777777" w:rsidR="007D1FA0" w:rsidRPr="00100A2B" w:rsidRDefault="007D1FA0" w:rsidP="007D1FA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6CE3F3CC" w14:textId="77777777" w:rsidR="007D1FA0" w:rsidRPr="00100A2B" w:rsidRDefault="007D1FA0" w:rsidP="007D1FA0">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w:t>
      </w:r>
      <w:r w:rsidRPr="003C374D">
        <w:rPr>
          <w:rStyle w:val="StyleUnderline"/>
          <w:highlight w:val="cyan"/>
        </w:rPr>
        <w:t>space weapons is</w:t>
      </w:r>
      <w:r w:rsidRPr="00100A2B">
        <w:rPr>
          <w:rStyle w:val="StyleUnderline"/>
        </w:rPr>
        <w:t xml:space="preserve"> </w:t>
      </w:r>
      <w:r w:rsidRPr="003C374D">
        <w:rPr>
          <w:rStyle w:val="StyleUnderline"/>
          <w:highlight w:val="cyan"/>
        </w:rPr>
        <w:t>with current technology</w:t>
      </w:r>
      <w:r w:rsidRPr="00100A2B">
        <w:rPr>
          <w:rStyle w:val="StyleUnderline"/>
        </w:rPr>
        <w:t xml:space="preserve"> and no effective means to protect them </w:t>
      </w:r>
      <w:r w:rsidRPr="003C374D">
        <w:rPr>
          <w:rStyle w:val="StyleUnderline"/>
          <w:highlight w:val="cyan"/>
        </w:rPr>
        <w:t>far from fulfilling</w:t>
      </w:r>
      <w:r w:rsidRPr="00100A2B">
        <w:rPr>
          <w:rStyle w:val="StyleUnderline"/>
        </w:rPr>
        <w:t xml:space="preserve"> this potential </w:t>
      </w:r>
      <w:r w:rsidRPr="00100A2B">
        <w:t>(Steinberg 2012, p. 255)</w:t>
      </w:r>
      <w:proofErr w:type="gramStart"/>
      <w:r w:rsidRPr="00100A2B">
        <w:t xml:space="preserve">. </w:t>
      </w:r>
      <w:proofErr w:type="gramEnd"/>
      <w:r w:rsidRPr="00100A2B">
        <w:rPr>
          <w:rStyle w:val="StyleUnderline"/>
        </w:rPr>
        <w:t xml:space="preserve">In current global international political and technological setting, the </w:t>
      </w:r>
      <w:r w:rsidRPr="007D1FA0">
        <w:rPr>
          <w:rStyle w:val="StyleUnderline"/>
          <w:highlight w:val="cyan"/>
        </w:rPr>
        <w:t>utility of space weapons is very</w:t>
      </w:r>
      <w:r w:rsidRPr="00100A2B">
        <w:rPr>
          <w:rStyle w:val="StyleUnderline"/>
        </w:rPr>
        <w:t xml:space="preserve"> </w:t>
      </w:r>
      <w:r w:rsidRPr="003C374D">
        <w:rPr>
          <w:rStyle w:val="StyleUnderline"/>
          <w:highlight w:val="cyan"/>
        </w:rPr>
        <w:t>limited</w:t>
      </w:r>
      <w:r w:rsidRPr="00100A2B">
        <w:rPr>
          <w:rStyle w:val="StyleUnderline"/>
        </w:rPr>
        <w:t xml:space="preserve">, </w:t>
      </w:r>
      <w:r w:rsidRPr="00100A2B">
        <w:t>even if we accept that the ultimate high ground presents the potential to get a decisive tangible military advantage (which is unclear)</w:t>
      </w:r>
      <w:proofErr w:type="gramStart"/>
      <w:r w:rsidRPr="00100A2B">
        <w:t xml:space="preserve">. </w:t>
      </w:r>
      <w:proofErr w:type="gramEnd"/>
      <w:r w:rsidRPr="00100A2B">
        <w:rPr>
          <w:rStyle w:val="StyleUnderline"/>
        </w:rPr>
        <w:t>This stands among the reasons for the lack of their utilization so far</w:t>
      </w:r>
      <w:proofErr w:type="gramStart"/>
      <w:r w:rsidRPr="00100A2B">
        <w:t xml:space="preserve">. </w:t>
      </w:r>
      <w:proofErr w:type="gramEnd"/>
      <w:r w:rsidRPr="00100A2B">
        <w:t xml:space="preserve">Last but not the least, it must be pointed out that </w:t>
      </w:r>
      <w:r w:rsidRPr="00100A2B">
        <w:rPr>
          <w:rStyle w:val="StyleUnderline"/>
        </w:rPr>
        <w:t xml:space="preserve">the </w:t>
      </w:r>
      <w:r w:rsidRPr="003C374D">
        <w:rPr>
          <w:rStyle w:val="StyleUnderline"/>
          <w:highlight w:val="cyan"/>
        </w:rPr>
        <w:t xml:space="preserve">states also develop passive </w:t>
      </w:r>
      <w:r w:rsidRPr="007D1FA0">
        <w:rPr>
          <w:rStyle w:val="StyleUnderline"/>
          <w:highlight w:val="cyan"/>
        </w:rPr>
        <w:t>defense systems designed to protect the satellites on orbit or critical capabilities they provide</w:t>
      </w:r>
      <w:proofErr w:type="gramStart"/>
      <w:r w:rsidRPr="007D1FA0">
        <w:rPr>
          <w:rStyle w:val="StyleUnderline"/>
          <w:highlight w:val="cyan"/>
        </w:rPr>
        <w:t xml:space="preserve">. </w:t>
      </w:r>
      <w:proofErr w:type="gramEnd"/>
      <w:r w:rsidRPr="007D1FA0">
        <w:rPr>
          <w:rStyle w:val="StyleUnderline"/>
          <w:highlight w:val="cyan"/>
        </w:rPr>
        <w:t>These further decrease the utility of space weapons</w:t>
      </w:r>
      <w:proofErr w:type="gramStart"/>
      <w:r w:rsidRPr="00100A2B">
        <w:rPr>
          <w:u w:val="single"/>
        </w:rPr>
        <w:t>.</w:t>
      </w:r>
      <w:r w:rsidRPr="00100A2B">
        <w:t xml:space="preserve"> </w:t>
      </w:r>
      <w:proofErr w:type="gramEnd"/>
      <w:r w:rsidRPr="00100A2B">
        <w:t>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w:t>
      </w:r>
      <w:proofErr w:type="gramStart"/>
      <w:r w:rsidRPr="00100A2B">
        <w:t xml:space="preserve">. </w:t>
      </w:r>
      <w:proofErr w:type="gramEnd"/>
      <w:r w:rsidRPr="00100A2B">
        <w:rPr>
          <w:rStyle w:val="StyleUnderline"/>
        </w:rPr>
        <w:t>Finally, we must look at the main obstacles of connection of the outer space and warfare</w:t>
      </w:r>
      <w:proofErr w:type="gramStart"/>
      <w:r w:rsidRPr="00100A2B">
        <w:rPr>
          <w:rStyle w:val="StyleUnderline"/>
        </w:rPr>
        <w:t xml:space="preserve">. </w:t>
      </w:r>
      <w:proofErr w:type="gramEnd"/>
      <w:r w:rsidRPr="00100A2B">
        <w:rPr>
          <w:rStyle w:val="StyleUnderline"/>
        </w:rPr>
        <w:t xml:space="preserve">The first set of </w:t>
      </w:r>
      <w:r w:rsidRPr="007D1FA0">
        <w:rPr>
          <w:rStyle w:val="StyleUnderline"/>
          <w:highlight w:val="cyan"/>
        </w:rPr>
        <w:t>barriers is</w:t>
      </w:r>
      <w:r w:rsidRPr="00100A2B">
        <w:rPr>
          <w:rStyle w:val="StyleUnderline"/>
        </w:rPr>
        <w:t xml:space="preserve"> comprised of </w:t>
      </w:r>
      <w:r w:rsidRPr="007D1FA0">
        <w:rPr>
          <w:rStyle w:val="Emphasis"/>
          <w:highlight w:val="cyan"/>
        </w:rPr>
        <w:t>physical obstructions</w:t>
      </w:r>
      <w:proofErr w:type="gramStart"/>
      <w:r w:rsidRPr="00100A2B">
        <w:t xml:space="preserve">. </w:t>
      </w:r>
      <w:proofErr w:type="gramEnd"/>
      <w:r w:rsidRPr="00100A2B">
        <w:t xml:space="preserve">As has been presented in the previous chapter, </w:t>
      </w:r>
      <w:r w:rsidRPr="00100A2B">
        <w:rPr>
          <w:rStyle w:val="StyleUnderline"/>
        </w:rPr>
        <w:t xml:space="preserve">the </w:t>
      </w:r>
      <w:r w:rsidRPr="007D1FA0">
        <w:rPr>
          <w:rStyle w:val="StyleUnderline"/>
          <w:highlight w:val="cyan"/>
        </w:rPr>
        <w:t>outer space is</w:t>
      </w:r>
      <w:r w:rsidRPr="00100A2B">
        <w:rPr>
          <w:rStyle w:val="StyleUnderline"/>
        </w:rPr>
        <w:t xml:space="preserve"> very </w:t>
      </w:r>
      <w:r w:rsidRPr="007D1FA0">
        <w:rPr>
          <w:rStyle w:val="StyleUnderline"/>
          <w:highlight w:val="cyan"/>
        </w:rPr>
        <w:t xml:space="preserve">challenging domain to operate </w:t>
      </w:r>
      <w:proofErr w:type="gramStart"/>
      <w:r w:rsidRPr="007D1FA0">
        <w:rPr>
          <w:rStyle w:val="StyleUnderline"/>
          <w:highlight w:val="cyan"/>
        </w:rPr>
        <w:t xml:space="preserve">in. </w:t>
      </w:r>
      <w:proofErr w:type="gramEnd"/>
      <w:r w:rsidRPr="007D1FA0">
        <w:rPr>
          <w:rStyle w:val="StyleUnderline"/>
          <w:highlight w:val="cyan"/>
        </w:rPr>
        <w:t>Environmental factors</w:t>
      </w:r>
      <w:r w:rsidRPr="000B0C1F">
        <w:rPr>
          <w:rStyle w:val="StyleUnderline"/>
        </w:rPr>
        <w:t xml:space="preserve"> still</w:t>
      </w:r>
      <w:r w:rsidRPr="00100A2B">
        <w:rPr>
          <w:rStyle w:val="StyleUnderline"/>
        </w:rPr>
        <w:t xml:space="preserve"> </w:t>
      </w:r>
      <w:r w:rsidRPr="007D1FA0">
        <w:rPr>
          <w:rStyle w:val="StyleUnderline"/>
          <w:highlight w:val="cyan"/>
        </w:rPr>
        <w:t>present</w:t>
      </w:r>
      <w:r w:rsidRPr="00100A2B">
        <w:rPr>
          <w:rStyle w:val="StyleUnderline"/>
        </w:rPr>
        <w:t xml:space="preserve"> the largest t</w:t>
      </w:r>
      <w:r w:rsidRPr="007D1FA0">
        <w:rPr>
          <w:rStyle w:val="StyleUnderline"/>
          <w:highlight w:val="cyan"/>
        </w:rPr>
        <w:t>hreat to any space military capabilities</w:t>
      </w:r>
      <w:r w:rsidRPr="00100A2B">
        <w:rPr>
          <w:rStyle w:val="StyleUnderline"/>
        </w:rPr>
        <w:t xml:space="preserve"> if </w:t>
      </w:r>
      <w:r w:rsidRPr="000B0C1F">
        <w:rPr>
          <w:rStyle w:val="StyleUnderline"/>
        </w:rPr>
        <w:t>compared</w:t>
      </w:r>
      <w:r w:rsidRPr="00100A2B">
        <w:rPr>
          <w:rStyle w:val="StyleUnderline"/>
        </w:rPr>
        <w:t xml:space="preserve"> to any man-made threats </w:t>
      </w:r>
      <w:r w:rsidRPr="00100A2B">
        <w:t>(</w:t>
      </w:r>
      <w:proofErr w:type="spellStart"/>
      <w:r w:rsidRPr="00100A2B">
        <w:t>Rendleman</w:t>
      </w:r>
      <w:proofErr w:type="spellEnd"/>
      <w:r w:rsidRPr="00100A2B">
        <w:t xml:space="preserve"> 2013, p. 79)</w:t>
      </w:r>
      <w:proofErr w:type="gramStart"/>
      <w:r w:rsidRPr="00100A2B">
        <w:t xml:space="preserve">. </w:t>
      </w:r>
      <w:proofErr w:type="gramEnd"/>
      <w:r w:rsidRPr="00100A2B">
        <w:rPr>
          <w:rStyle w:val="StyleUnderline"/>
        </w:rPr>
        <w:t xml:space="preserve">A </w:t>
      </w:r>
      <w:r w:rsidRPr="00BD6491">
        <w:rPr>
          <w:rStyle w:val="StyleUnderline"/>
          <w:highlight w:val="cyan"/>
        </w:rPr>
        <w:t>following issue</w:t>
      </w:r>
      <w:r w:rsidRPr="00100A2B">
        <w:rPr>
          <w:rStyle w:val="StyleUnderline"/>
        </w:rPr>
        <w:t xml:space="preserve"> that hinders military operations </w:t>
      </w:r>
      <w:r w:rsidRPr="00BD6491">
        <w:rPr>
          <w:rStyle w:val="StyleUnderline"/>
          <w:highlight w:val="cyan"/>
        </w:rPr>
        <w:t>in</w:t>
      </w:r>
      <w:r w:rsidRPr="00100A2B">
        <w:rPr>
          <w:rStyle w:val="StyleUnderline"/>
        </w:rPr>
        <w:t xml:space="preserve"> the </w:t>
      </w:r>
      <w:r w:rsidRPr="00BD6491">
        <w:rPr>
          <w:rStyle w:val="StyleUnderline"/>
          <w:highlight w:val="cyan"/>
        </w:rPr>
        <w:t>outer space is the predictability of orbital movement</w:t>
      </w:r>
      <w:proofErr w:type="gramStart"/>
      <w:r w:rsidRPr="00100A2B">
        <w:rPr>
          <w:rStyle w:val="StyleUnderline"/>
        </w:rPr>
        <w:t xml:space="preserve">. </w:t>
      </w:r>
      <w:proofErr w:type="gramEnd"/>
      <w:r w:rsidRPr="00100A2B">
        <w:rPr>
          <w:rStyle w:val="StyleUnderline"/>
        </w:rPr>
        <w:t>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but the hide-and-seek game is on</w:t>
      </w:r>
      <w:proofErr w:type="gramStart"/>
      <w:r w:rsidRPr="00100A2B">
        <w:rPr>
          <w:rStyle w:val="StyleUnderline"/>
        </w:rPr>
        <w:t xml:space="preserve">. </w:t>
      </w:r>
      <w:proofErr w:type="gramEnd"/>
      <w:r w:rsidRPr="00100A2B">
        <w:t xml:space="preserve">This same principle is, however, in place for </w:t>
      </w:r>
      <w:r w:rsidRPr="00100A2B">
        <w:rPr>
          <w:rStyle w:val="StyleUnderline"/>
        </w:rPr>
        <w:t>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w:t>
      </w:r>
      <w:proofErr w:type="gramStart"/>
      <w:r w:rsidRPr="00100A2B">
        <w:rPr>
          <w:rStyle w:val="StyleUnderline"/>
        </w:rPr>
        <w:t xml:space="preserve">. </w:t>
      </w:r>
      <w:proofErr w:type="gramEnd"/>
      <w:r w:rsidRPr="00100A2B">
        <w:rPr>
          <w:rStyle w:val="StyleUnderline"/>
        </w:rPr>
        <w:t>Another possibility is to attempt to destroy the weapon in orbit</w:t>
      </w:r>
      <w:proofErr w:type="gramStart"/>
      <w:r w:rsidRPr="00100A2B">
        <w:rPr>
          <w:rStyle w:val="StyleUnderline"/>
        </w:rPr>
        <w:t xml:space="preserve">. </w:t>
      </w:r>
      <w:proofErr w:type="gramEnd"/>
      <w:r w:rsidRPr="00100A2B">
        <w:rPr>
          <w:rStyle w:val="StyleUnderline"/>
        </w:rPr>
        <w:t>Given the level of development for the ASAT technology, it seems that they will prevail over any possible weapon system for the time to come</w:t>
      </w:r>
      <w:proofErr w:type="gramStart"/>
      <w:r w:rsidRPr="00100A2B">
        <w:rPr>
          <w:rStyle w:val="StyleUnderline"/>
        </w:rPr>
        <w:t xml:space="preserve">. </w:t>
      </w:r>
      <w:proofErr w:type="gramEnd"/>
      <w:r w:rsidRPr="00100A2B">
        <w:rPr>
          <w:rStyle w:val="StyleUnderline"/>
        </w:rPr>
        <w:t>Next issue</w:t>
      </w:r>
      <w:r w:rsidRPr="00100A2B">
        <w:t xml:space="preserve">, directly connected to the first one, </w:t>
      </w:r>
      <w:r w:rsidRPr="00100A2B">
        <w:rPr>
          <w:rStyle w:val="StyleUnderline"/>
        </w:rPr>
        <w:t xml:space="preserve">is the utilization of weak physical protection of </w:t>
      </w:r>
      <w:r w:rsidRPr="00BD6491">
        <w:rPr>
          <w:rStyle w:val="StyleUnderline"/>
          <w:highlight w:val="cyan"/>
        </w:rPr>
        <w:t>space objects</w:t>
      </w:r>
      <w:r w:rsidRPr="00100A2B">
        <w:rPr>
          <w:rStyle w:val="StyleUnderline"/>
        </w:rPr>
        <w:t xml:space="preserve"> that </w:t>
      </w:r>
      <w:r w:rsidRPr="00BD6491">
        <w:rPr>
          <w:rStyle w:val="StyleUnderline"/>
          <w:highlight w:val="cyan"/>
        </w:rPr>
        <w:t>need to be as light as possible to reach the orbit</w:t>
      </w:r>
      <w:r w:rsidRPr="00100A2B">
        <w:rPr>
          <w:rStyle w:val="StyleUnderline"/>
        </w:rPr>
        <w:t xml:space="preserve"> and to be able to withstand harsh conditions of the domain</w:t>
      </w:r>
      <w:proofErr w:type="gramStart"/>
      <w:r w:rsidRPr="00100A2B">
        <w:t xml:space="preserve">. </w:t>
      </w:r>
      <w:proofErr w:type="gramEnd"/>
      <w:r w:rsidRPr="00100A2B">
        <w:t xml:space="preserve">This means that their protection against ASAT weapons is very limited, and, </w:t>
      </w:r>
      <w:r w:rsidRPr="00100A2B">
        <w:rPr>
          <w:rStyle w:val="StyleUnderline"/>
        </w:rPr>
        <w:t>whereas some avoidance techniques are being discussed, they are of limited use in case of ASAT attack</w:t>
      </w:r>
      <w:proofErr w:type="gramStart"/>
      <w:r w:rsidRPr="00100A2B">
        <w:rPr>
          <w:rStyle w:val="StyleUnderline"/>
        </w:rPr>
        <w:t xml:space="preserve">. </w:t>
      </w:r>
      <w:proofErr w:type="gramEnd"/>
      <w:r w:rsidRPr="003C374D">
        <w:rPr>
          <w:rStyle w:val="StyleUnderline"/>
          <w:highlight w:val="cyan"/>
        </w:rPr>
        <w:t>We can</w:t>
      </w:r>
      <w:r w:rsidRPr="00100A2B">
        <w:rPr>
          <w:rStyle w:val="StyleUnderline"/>
        </w:rPr>
        <w:t xml:space="preserve"> thus </w:t>
      </w:r>
      <w:r w:rsidRPr="003C374D">
        <w:rPr>
          <w:rStyle w:val="StyleUnderline"/>
          <w:highlight w:val="cyan"/>
        </w:rPr>
        <w:t>add</w:t>
      </w:r>
      <w:r w:rsidRPr="00100A2B">
        <w:rPr>
          <w:rStyle w:val="StyleUnderline"/>
        </w:rPr>
        <w:t xml:space="preserve"> to </w:t>
      </w:r>
      <w:r w:rsidRPr="00BD6491">
        <w:rPr>
          <w:rStyle w:val="StyleUnderline"/>
          <w:highlight w:val="cyan"/>
        </w:rPr>
        <w:t>the issue of</w:t>
      </w:r>
      <w:r w:rsidRPr="00100A2B">
        <w:rPr>
          <w:rStyle w:val="StyleUnderline"/>
        </w:rPr>
        <w:t xml:space="preserve"> predictability also the issue of </w:t>
      </w:r>
      <w:r w:rsidRPr="003C374D">
        <w:rPr>
          <w:rStyle w:val="StyleUnderline"/>
          <w:highlight w:val="cyan"/>
        </w:rPr>
        <w:t>easy destructibility</w:t>
      </w:r>
      <w:r w:rsidRPr="00100A2B">
        <w:rPr>
          <w:rStyle w:val="StyleUnderline"/>
        </w:rPr>
        <w:t xml:space="preserve"> </w:t>
      </w:r>
      <w:r w:rsidRPr="003C374D">
        <w:rPr>
          <w:rStyle w:val="StyleUnderline"/>
          <w:highlight w:val="cyan"/>
        </w:rPr>
        <w:t>of</w:t>
      </w:r>
      <w:r w:rsidRPr="00100A2B">
        <w:rPr>
          <w:rStyle w:val="StyleUnderline"/>
        </w:rPr>
        <w:t xml:space="preserve"> space </w:t>
      </w:r>
      <w:r w:rsidRPr="003C374D">
        <w:rPr>
          <w:rStyle w:val="StyleUnderline"/>
          <w:highlight w:val="cyan"/>
        </w:rPr>
        <w:t xml:space="preserve">weapons </w:t>
      </w:r>
      <w:r w:rsidRPr="000B0C1F">
        <w:rPr>
          <w:rStyle w:val="StyleUnderline"/>
        </w:rPr>
        <w:t>and</w:t>
      </w:r>
      <w:r w:rsidRPr="00100A2B">
        <w:rPr>
          <w:rStyle w:val="StyleUnderline"/>
        </w:rPr>
        <w:t xml:space="preserve"> other military hardware </w:t>
      </w:r>
      <w:r w:rsidRPr="00100A2B">
        <w:t xml:space="preserve">(Dolman 2005, p. 40; </w:t>
      </w:r>
      <w:proofErr w:type="spellStart"/>
      <w:r w:rsidRPr="00100A2B">
        <w:t>Anantatmula</w:t>
      </w:r>
      <w:proofErr w:type="spellEnd"/>
      <w:r w:rsidRPr="00100A2B">
        <w:t xml:space="preserve"> 2013, p. 137; Steinberg 2012, p. 255)</w:t>
      </w:r>
      <w:proofErr w:type="gramStart"/>
      <w:r w:rsidRPr="00100A2B">
        <w:t xml:space="preserve">. </w:t>
      </w:r>
      <w:proofErr w:type="gramEnd"/>
      <w:r w:rsidRPr="00100A2B">
        <w:t>Even if the high ground was effectively achieved and other nations could not attack the space assets directly, there is still a need for communication with those assets from Earth</w:t>
      </w:r>
      <w:proofErr w:type="gramStart"/>
      <w:r w:rsidRPr="00100A2B">
        <w:t xml:space="preserve">. </w:t>
      </w:r>
      <w:proofErr w:type="gramEnd"/>
      <w:r w:rsidRPr="00100A2B">
        <w:t>There are also ground facilities that support and control such weapons located on the surface</w:t>
      </w:r>
      <w:proofErr w:type="gramStart"/>
      <w:r w:rsidRPr="00100A2B">
        <w:t xml:space="preserve">. </w:t>
      </w:r>
      <w:proofErr w:type="gramEnd"/>
      <w:r w:rsidRPr="00100A2B">
        <w:rPr>
          <w:rStyle w:val="StyleUnderline"/>
        </w:rPr>
        <w:t xml:space="preserve">Electromagnetic communication with satellites might be jammed </w:t>
      </w:r>
      <w:r w:rsidRPr="00100A2B">
        <w:rPr>
          <w:rStyle w:val="StyleUnderline"/>
        </w:rPr>
        <w:lastRenderedPageBreak/>
        <w:t xml:space="preserve">or hacked and the ground facilities infiltrated or destroyed thus rendering the possible space weapons useless </w:t>
      </w:r>
      <w:r w:rsidRPr="00100A2B">
        <w:t xml:space="preserve">(Klein 2006, p. 105; </w:t>
      </w:r>
      <w:proofErr w:type="spellStart"/>
      <w:r w:rsidRPr="00100A2B">
        <w:t>Rendleman</w:t>
      </w:r>
      <w:proofErr w:type="spellEnd"/>
      <w:r w:rsidRPr="00100A2B">
        <w:t xml:space="preserve"> 2013, p. 81)</w:t>
      </w:r>
      <w:proofErr w:type="gramStart"/>
      <w:r w:rsidRPr="00100A2B">
        <w:t xml:space="preserve">. </w:t>
      </w:r>
      <w:proofErr w:type="gramEnd"/>
      <w:r w:rsidRPr="00100A2B">
        <w:t xml:space="preserve">This issue might be overcome by the establishment of a base controlling these assets outside the Earth-on Moon or lunar orbit, at lunar L-points, etc.-but </w:t>
      </w:r>
      <w:r w:rsidRPr="00100A2B">
        <w:rPr>
          <w:rStyle w:val="StyleUnderline"/>
        </w:rPr>
        <w:t>this perspective remains, for now, unrealistic</w:t>
      </w:r>
      <w:proofErr w:type="gramStart"/>
      <w:r w:rsidRPr="00100A2B">
        <w:rPr>
          <w:rStyle w:val="StyleUnderline"/>
        </w:rPr>
        <w:t>.</w:t>
      </w:r>
      <w:r w:rsidRPr="00100A2B">
        <w:rPr>
          <w:u w:val="single"/>
        </w:rPr>
        <w:t xml:space="preserve"> </w:t>
      </w:r>
      <w:proofErr w:type="gramEnd"/>
      <w:r w:rsidRPr="00100A2B">
        <w:t xml:space="preserve">Furthermore, </w:t>
      </w:r>
      <w:r w:rsidRPr="003C374D">
        <w:rPr>
          <w:rStyle w:val="Emphasis"/>
          <w:highlight w:val="cyan"/>
        </w:rPr>
        <w:t>no contemporary actor will</w:t>
      </w:r>
      <w:r w:rsidRPr="00100A2B">
        <w:rPr>
          <w:rStyle w:val="Emphasis"/>
        </w:rPr>
        <w:t xml:space="preserve"> </w:t>
      </w:r>
      <w:r w:rsidRPr="003C374D">
        <w:rPr>
          <w:rStyle w:val="Emphasis"/>
          <w:highlight w:val="cyan"/>
        </w:rPr>
        <w:t>risk</w:t>
      </w:r>
      <w:r w:rsidRPr="00100A2B">
        <w:rPr>
          <w:rStyle w:val="Emphasis"/>
        </w:rPr>
        <w:t xml:space="preserve"> full space </w:t>
      </w:r>
      <w:r w:rsidRPr="003C374D">
        <w:rPr>
          <w:rStyle w:val="Emphasis"/>
          <w:highlight w:val="cyan"/>
        </w:rPr>
        <w:t>weaponization in</w:t>
      </w:r>
      <w:r w:rsidRPr="00100A2B">
        <w:rPr>
          <w:rStyle w:val="Emphasis"/>
        </w:rPr>
        <w:t xml:space="preserve"> the face of possible </w:t>
      </w:r>
      <w:r w:rsidRPr="003C374D">
        <w:rPr>
          <w:rStyle w:val="Emphasis"/>
          <w:highlight w:val="cyan"/>
        </w:rPr>
        <w:t>competition</w:t>
      </w:r>
      <w:r w:rsidRPr="00100A2B">
        <w:rPr>
          <w:rStyle w:val="Emphasis"/>
        </w:rPr>
        <w:t xml:space="preserve"> and the possibility of rendering the outer space useless</w:t>
      </w:r>
      <w:proofErr w:type="gramStart"/>
      <w:r w:rsidRPr="00100A2B">
        <w:rPr>
          <w:rStyle w:val="Emphasis"/>
        </w:rPr>
        <w:t>.</w:t>
      </w:r>
      <w:r w:rsidRPr="00100A2B">
        <w:rPr>
          <w:rStyle w:val="StyleUnderline"/>
        </w:rPr>
        <w:t xml:space="preserve"> </w:t>
      </w:r>
      <w:proofErr w:type="gramEnd"/>
      <w:r w:rsidRPr="008A00F6">
        <w:rPr>
          <w:rStyle w:val="StyleUnderline"/>
          <w:highlight w:val="cyan"/>
        </w:rPr>
        <w:t>No actor is dominant enough</w:t>
      </w:r>
      <w:r w:rsidRPr="00100A2B">
        <w:rPr>
          <w:rStyle w:val="StyleUnderline"/>
        </w:rPr>
        <w:t xml:space="preserve"> to prevent others to challenge any possible attempts to dominate the domain by military means</w:t>
      </w:r>
      <w:proofErr w:type="gramStart"/>
      <w:r w:rsidRPr="00100A2B">
        <w:t xml:space="preserve">. </w:t>
      </w:r>
      <w:proofErr w:type="gramEnd"/>
      <w:r w:rsidRPr="00100A2B">
        <w:t xml:space="preserve">To quote 2016 Stratfor analysis, "(a) </w:t>
      </w:r>
      <w:r w:rsidRPr="008A00F6">
        <w:rPr>
          <w:highlight w:val="cyan"/>
        </w:rPr>
        <w:t xml:space="preserve">war in space would be devastating to all, </w:t>
      </w:r>
      <w:r w:rsidRPr="008A00F6">
        <w:rPr>
          <w:rStyle w:val="StyleUnderline"/>
          <w:highlight w:val="cyan"/>
        </w:rPr>
        <w:t>and preventing it, rather than finding ways to fight it, will likely remain the goal</w:t>
      </w:r>
      <w:r w:rsidRPr="00100A2B">
        <w:t>" (</w:t>
      </w:r>
      <w:proofErr w:type="spellStart"/>
      <w:r w:rsidRPr="00100A2B">
        <w:t>Larnrani</w:t>
      </w:r>
      <w:proofErr w:type="spellEnd"/>
      <w:r w:rsidRPr="00100A2B">
        <w:t xml:space="preserve"> 20 16)</w:t>
      </w:r>
      <w:proofErr w:type="gramStart"/>
      <w:r w:rsidRPr="00100A2B">
        <w:t xml:space="preserve">. </w:t>
      </w:r>
      <w:proofErr w:type="gramEnd"/>
      <w:r w:rsidRPr="00100A2B">
        <w:t>This stands true unless some space actor finds a utility in disrupting the arena for others.</w:t>
      </w:r>
    </w:p>
    <w:p w14:paraId="0A374EF1" w14:textId="77777777" w:rsidR="00BD6491" w:rsidRDefault="00BD6491" w:rsidP="00BD6491">
      <w:pPr>
        <w:pStyle w:val="Heading4"/>
      </w:pPr>
      <w:r>
        <w:t>Existing methods are insufficient to colonize- we’d die before then</w:t>
      </w:r>
    </w:p>
    <w:p w14:paraId="06DC19B1" w14:textId="77777777" w:rsidR="00BD6491" w:rsidRDefault="00BD6491" w:rsidP="00BD6491">
      <w:r>
        <w:t xml:space="preserve">Lucien </w:t>
      </w:r>
      <w:r w:rsidRPr="003F5B67">
        <w:rPr>
          <w:rStyle w:val="Style13ptBold"/>
        </w:rPr>
        <w:t>Tomlinson 20</w:t>
      </w:r>
      <w:r>
        <w:t>, San Francisco State University, 3-25-2020, "Why Humans Will Never Leave the Solar System," Eagle's Scream, https://www.erscream.com/post/why-humans-will-never-leave-the-solar-system, Accessed 11-17-2021, LR</w:t>
      </w:r>
    </w:p>
    <w:p w14:paraId="44D2603C" w14:textId="77777777" w:rsidR="00BD6491" w:rsidRPr="002207EC" w:rsidRDefault="00BD6491" w:rsidP="00BD6491">
      <w:pPr>
        <w:rPr>
          <w:sz w:val="16"/>
        </w:rPr>
      </w:pPr>
      <w:r w:rsidRPr="002207EC">
        <w:rPr>
          <w:sz w:val="16"/>
        </w:rPr>
        <w:t>The idea of humans becoming an interstellar species-- being able to live across the stars-- has enthralled our culture for nearly our entire existence, from the Greeks to the latest science fiction</w:t>
      </w:r>
      <w:proofErr w:type="gramStart"/>
      <w:r w:rsidRPr="002207EC">
        <w:rPr>
          <w:sz w:val="16"/>
        </w:rPr>
        <w:t xml:space="preserve">. </w:t>
      </w:r>
      <w:proofErr w:type="gramEnd"/>
      <w:r w:rsidRPr="003F5B67">
        <w:rPr>
          <w:rStyle w:val="StyleUnderline"/>
        </w:rPr>
        <w:t>We may forever</w:t>
      </w:r>
      <w:r w:rsidRPr="002207EC">
        <w:rPr>
          <w:sz w:val="16"/>
        </w:rPr>
        <w:t xml:space="preserve"> only </w:t>
      </w:r>
      <w:r w:rsidRPr="003F5B67">
        <w:rPr>
          <w:rStyle w:val="StyleUnderline"/>
        </w:rPr>
        <w:t>gaze</w:t>
      </w:r>
      <w:r w:rsidRPr="002207EC">
        <w:rPr>
          <w:sz w:val="16"/>
        </w:rPr>
        <w:t xml:space="preserve"> up at the stars from Earth, </w:t>
      </w:r>
      <w:r w:rsidRPr="003F5B67">
        <w:rPr>
          <w:rStyle w:val="StyleUnderline"/>
        </w:rPr>
        <w:t>never to reach another star</w:t>
      </w:r>
      <w:proofErr w:type="gramStart"/>
      <w:r w:rsidRPr="002207EC">
        <w:rPr>
          <w:sz w:val="16"/>
        </w:rPr>
        <w:t xml:space="preserve">. </w:t>
      </w:r>
      <w:proofErr w:type="gramEnd"/>
      <w:r w:rsidRPr="002207EC">
        <w:rPr>
          <w:sz w:val="16"/>
        </w:rPr>
        <w:t>Climate change is altering our planet, and some have wondered if we may have to leave Earth to another distant planet</w:t>
      </w:r>
      <w:proofErr w:type="gramStart"/>
      <w:r w:rsidRPr="002207EC">
        <w:rPr>
          <w:sz w:val="16"/>
        </w:rPr>
        <w:t xml:space="preserve">. </w:t>
      </w:r>
      <w:proofErr w:type="gramEnd"/>
      <w:r w:rsidRPr="00294380">
        <w:rPr>
          <w:rStyle w:val="StyleUnderline"/>
          <w:highlight w:val="cyan"/>
        </w:rPr>
        <w:t>We will</w:t>
      </w:r>
      <w:r w:rsidRPr="003F5B67">
        <w:rPr>
          <w:rStyle w:val="StyleUnderline"/>
        </w:rPr>
        <w:t xml:space="preserve"> never escape climate change</w:t>
      </w:r>
      <w:r w:rsidRPr="002207EC">
        <w:rPr>
          <w:sz w:val="16"/>
        </w:rPr>
        <w:t xml:space="preserve">, </w:t>
      </w:r>
      <w:r w:rsidRPr="003F5B67">
        <w:rPr>
          <w:rStyle w:val="StyleUnderline"/>
        </w:rPr>
        <w:t>and</w:t>
      </w:r>
      <w:r w:rsidRPr="002207EC">
        <w:rPr>
          <w:sz w:val="16"/>
        </w:rPr>
        <w:t xml:space="preserve"> unfortunately, we will </w:t>
      </w:r>
      <w:r w:rsidRPr="00294380">
        <w:rPr>
          <w:rStyle w:val="Emphasis"/>
          <w:highlight w:val="cyan"/>
        </w:rPr>
        <w:t>never leave the Solar System</w:t>
      </w:r>
      <w:r w:rsidRPr="002207EC">
        <w:rPr>
          <w:sz w:val="16"/>
        </w:rPr>
        <w:t>, and Earth may be our home forever.</w:t>
      </w:r>
    </w:p>
    <w:p w14:paraId="55C2BBD5" w14:textId="77777777" w:rsidR="00BD6491" w:rsidRPr="002207EC" w:rsidRDefault="00BD6491" w:rsidP="00BD6491">
      <w:pPr>
        <w:rPr>
          <w:sz w:val="16"/>
        </w:rPr>
      </w:pPr>
      <w:r w:rsidRPr="002207EC">
        <w:rPr>
          <w:sz w:val="16"/>
        </w:rPr>
        <w:t xml:space="preserve">The </w:t>
      </w:r>
      <w:r w:rsidRPr="00294380">
        <w:rPr>
          <w:rStyle w:val="StyleUnderline"/>
          <w:highlight w:val="cyan"/>
        </w:rPr>
        <w:t>Alpha Centauri</w:t>
      </w:r>
      <w:r w:rsidRPr="002207EC">
        <w:rPr>
          <w:sz w:val="16"/>
        </w:rPr>
        <w:t xml:space="preserve"> system is the closest system to us</w:t>
      </w:r>
      <w:proofErr w:type="gramStart"/>
      <w:r w:rsidRPr="002207EC">
        <w:rPr>
          <w:sz w:val="16"/>
        </w:rPr>
        <w:t xml:space="preserve">. </w:t>
      </w:r>
      <w:proofErr w:type="gramEnd"/>
      <w:r w:rsidRPr="002207EC">
        <w:rPr>
          <w:sz w:val="16"/>
        </w:rPr>
        <w:t xml:space="preserve">This system </w:t>
      </w:r>
      <w:r w:rsidRPr="003F5B67">
        <w:rPr>
          <w:rStyle w:val="StyleUnderline"/>
        </w:rPr>
        <w:t>is</w:t>
      </w:r>
      <w:r w:rsidRPr="002207EC">
        <w:rPr>
          <w:sz w:val="16"/>
        </w:rPr>
        <w:t xml:space="preserve"> only </w:t>
      </w:r>
      <w:r w:rsidRPr="003F5B67">
        <w:rPr>
          <w:rStyle w:val="StyleUnderline"/>
        </w:rPr>
        <w:t>4.3 light-years away</w:t>
      </w:r>
      <w:r w:rsidRPr="002207EC">
        <w:rPr>
          <w:sz w:val="16"/>
        </w:rPr>
        <w:t xml:space="preserve"> or 25 </w:t>
      </w:r>
      <w:proofErr w:type="gramStart"/>
      <w:r w:rsidRPr="002207EC">
        <w:rPr>
          <w:sz w:val="16"/>
        </w:rPr>
        <w:t>Trillion</w:t>
      </w:r>
      <w:proofErr w:type="gramEnd"/>
      <w:r w:rsidRPr="002207EC">
        <w:rPr>
          <w:sz w:val="16"/>
        </w:rPr>
        <w:t xml:space="preserve"> Miles, this system also has a planet in the habitable zone of its star (Alpha Centauri B), which has the capability to hold human life. Why don’t we leave now</w:t>
      </w:r>
      <w:proofErr w:type="gramStart"/>
      <w:r w:rsidRPr="002207EC">
        <w:rPr>
          <w:sz w:val="16"/>
        </w:rPr>
        <w:t xml:space="preserve">? </w:t>
      </w:r>
      <w:proofErr w:type="gramEnd"/>
      <w:r w:rsidRPr="002207EC">
        <w:rPr>
          <w:sz w:val="16"/>
        </w:rPr>
        <w:t xml:space="preserve">It was determined that with current technology, even with </w:t>
      </w:r>
      <w:r w:rsidRPr="003F5B67">
        <w:rPr>
          <w:rStyle w:val="StyleUnderline"/>
        </w:rPr>
        <w:t>our fastest method</w:t>
      </w:r>
      <w:r w:rsidRPr="002207EC">
        <w:rPr>
          <w:sz w:val="16"/>
        </w:rPr>
        <w:t xml:space="preserve"> of transportation, it </w:t>
      </w:r>
      <w:r w:rsidRPr="00294380">
        <w:rPr>
          <w:rStyle w:val="StyleUnderline"/>
          <w:highlight w:val="cyan"/>
        </w:rPr>
        <w:t>would take</w:t>
      </w:r>
      <w:r w:rsidRPr="002207EC">
        <w:rPr>
          <w:sz w:val="16"/>
        </w:rPr>
        <w:t xml:space="preserve"> around </w:t>
      </w:r>
      <w:r w:rsidRPr="00294380">
        <w:rPr>
          <w:rStyle w:val="Emphasis"/>
          <w:highlight w:val="cyan"/>
        </w:rPr>
        <w:t>19,000 years</w:t>
      </w:r>
      <w:r w:rsidRPr="002207EC">
        <w:rPr>
          <w:sz w:val="16"/>
        </w:rPr>
        <w:t xml:space="preserve"> and 600 to 2700 generations of humans</w:t>
      </w:r>
      <w:proofErr w:type="gramStart"/>
      <w:r w:rsidRPr="002207EC">
        <w:rPr>
          <w:sz w:val="16"/>
        </w:rPr>
        <w:t xml:space="preserve">. </w:t>
      </w:r>
      <w:proofErr w:type="gramEnd"/>
      <w:r w:rsidRPr="002207EC">
        <w:rPr>
          <w:sz w:val="16"/>
        </w:rPr>
        <w:t>To bring this into perspective, 19,000 years ago humans were still hunters and gatherers, while Neanderthals and Mammoths still walked the Earth.</w:t>
      </w:r>
    </w:p>
    <w:p w14:paraId="2AACB2A5" w14:textId="77777777" w:rsidR="00BD6491" w:rsidRPr="002207EC" w:rsidRDefault="00BD6491" w:rsidP="00BD6491">
      <w:pPr>
        <w:rPr>
          <w:sz w:val="16"/>
        </w:rPr>
      </w:pPr>
      <w:r w:rsidRPr="003F5B67">
        <w:rPr>
          <w:rStyle w:val="StyleUnderline"/>
        </w:rPr>
        <w:t>One</w:t>
      </w:r>
      <w:r w:rsidRPr="002207EC">
        <w:rPr>
          <w:sz w:val="16"/>
        </w:rPr>
        <w:t xml:space="preserve"> possible </w:t>
      </w:r>
      <w:r w:rsidRPr="003F5B67">
        <w:rPr>
          <w:rStyle w:val="StyleUnderline"/>
        </w:rPr>
        <w:t>solution would be</w:t>
      </w:r>
      <w:r w:rsidRPr="002207EC">
        <w:rPr>
          <w:sz w:val="16"/>
        </w:rPr>
        <w:t xml:space="preserve"> to develop </w:t>
      </w:r>
      <w:r w:rsidRPr="00294380">
        <w:rPr>
          <w:rStyle w:val="StyleUnderline"/>
          <w:highlight w:val="cyan"/>
        </w:rPr>
        <w:t>a</w:t>
      </w:r>
      <w:r w:rsidRPr="003F5B67">
        <w:rPr>
          <w:rStyle w:val="StyleUnderline"/>
        </w:rPr>
        <w:t xml:space="preserve"> habitable </w:t>
      </w:r>
      <w:r w:rsidRPr="00294380">
        <w:rPr>
          <w:rStyle w:val="StyleUnderline"/>
          <w:highlight w:val="cyan"/>
        </w:rPr>
        <w:t>colony ship</w:t>
      </w:r>
      <w:r w:rsidRPr="002207EC">
        <w:rPr>
          <w:sz w:val="16"/>
        </w:rPr>
        <w:t xml:space="preserve"> where humans could live for thousands of years, or at least until they reach Alpha Centauri</w:t>
      </w:r>
      <w:proofErr w:type="gramStart"/>
      <w:r w:rsidRPr="002207EC">
        <w:rPr>
          <w:sz w:val="16"/>
        </w:rPr>
        <w:t xml:space="preserve">. </w:t>
      </w:r>
      <w:proofErr w:type="gramEnd"/>
      <w:r w:rsidRPr="002207EC">
        <w:rPr>
          <w:sz w:val="16"/>
        </w:rPr>
        <w:t>Unfortunately, this is highly unlikely</w:t>
      </w:r>
      <w:proofErr w:type="gramStart"/>
      <w:r w:rsidRPr="002207EC">
        <w:rPr>
          <w:sz w:val="16"/>
        </w:rPr>
        <w:t xml:space="preserve">. </w:t>
      </w:r>
      <w:proofErr w:type="gramEnd"/>
      <w:r w:rsidRPr="003F5B67">
        <w:rPr>
          <w:rStyle w:val="StyleUnderline"/>
        </w:rPr>
        <w:t>Living for generations</w:t>
      </w:r>
      <w:r w:rsidRPr="002207EC">
        <w:rPr>
          <w:sz w:val="16"/>
        </w:rPr>
        <w:t xml:space="preserve"> in space </w:t>
      </w:r>
      <w:r w:rsidRPr="00294380">
        <w:rPr>
          <w:rStyle w:val="StyleUnderline"/>
          <w:highlight w:val="cyan"/>
        </w:rPr>
        <w:t>would require</w:t>
      </w:r>
      <w:r w:rsidRPr="002207EC">
        <w:rPr>
          <w:sz w:val="16"/>
        </w:rPr>
        <w:t xml:space="preserve"> you to have </w:t>
      </w:r>
      <w:r w:rsidRPr="00294380">
        <w:rPr>
          <w:rStyle w:val="Emphasis"/>
          <w:highlight w:val="cyan"/>
        </w:rPr>
        <w:t>space children</w:t>
      </w:r>
      <w:r w:rsidRPr="002207EC">
        <w:rPr>
          <w:sz w:val="16"/>
        </w:rPr>
        <w:t xml:space="preserve">: although a human has never been pregnant in space, </w:t>
      </w:r>
      <w:r w:rsidRPr="00294380">
        <w:rPr>
          <w:rStyle w:val="StyleUnderline"/>
          <w:highlight w:val="cyan"/>
        </w:rPr>
        <w:t>NASA</w:t>
      </w:r>
      <w:r w:rsidRPr="003F5B67">
        <w:rPr>
          <w:rStyle w:val="StyleUnderline"/>
        </w:rPr>
        <w:t xml:space="preserve"> has </w:t>
      </w:r>
      <w:r w:rsidRPr="00294380">
        <w:rPr>
          <w:rStyle w:val="StyleUnderline"/>
          <w:highlight w:val="cyan"/>
        </w:rPr>
        <w:t>experimented</w:t>
      </w:r>
      <w:r w:rsidRPr="002207EC">
        <w:rPr>
          <w:sz w:val="16"/>
        </w:rPr>
        <w:t xml:space="preserve"> with pregnant rats </w:t>
      </w:r>
      <w:r w:rsidRPr="003F5B67">
        <w:rPr>
          <w:rStyle w:val="StyleUnderline"/>
        </w:rPr>
        <w:t>to see how weightlessness affects</w:t>
      </w:r>
      <w:r w:rsidRPr="002207EC">
        <w:rPr>
          <w:sz w:val="16"/>
        </w:rPr>
        <w:t xml:space="preserve"> a life form during its </w:t>
      </w:r>
      <w:r w:rsidRPr="003F5B67">
        <w:rPr>
          <w:rStyle w:val="StyleUnderline"/>
        </w:rPr>
        <w:t>development in the womb</w:t>
      </w:r>
      <w:proofErr w:type="gramStart"/>
      <w:r w:rsidRPr="002207EC">
        <w:rPr>
          <w:sz w:val="16"/>
        </w:rPr>
        <w:t xml:space="preserve">. </w:t>
      </w:r>
      <w:proofErr w:type="gramEnd"/>
      <w:r w:rsidRPr="002207EC">
        <w:rPr>
          <w:sz w:val="16"/>
        </w:rPr>
        <w:t xml:space="preserve">This study found that </w:t>
      </w:r>
      <w:r w:rsidRPr="00294380">
        <w:rPr>
          <w:rStyle w:val="StyleUnderline"/>
          <w:highlight w:val="cyan"/>
        </w:rPr>
        <w:t>babies</w:t>
      </w:r>
      <w:r w:rsidRPr="003F5B67">
        <w:rPr>
          <w:rStyle w:val="StyleUnderline"/>
        </w:rPr>
        <w:t xml:space="preserve"> born in space </w:t>
      </w:r>
      <w:r w:rsidRPr="00294380">
        <w:rPr>
          <w:rStyle w:val="StyleUnderline"/>
          <w:highlight w:val="cyan"/>
        </w:rPr>
        <w:t xml:space="preserve">have </w:t>
      </w:r>
      <w:r w:rsidRPr="00294380">
        <w:rPr>
          <w:rStyle w:val="Emphasis"/>
          <w:highlight w:val="cyan"/>
        </w:rPr>
        <w:t>major defects</w:t>
      </w:r>
      <w:r w:rsidRPr="003F5B67">
        <w:rPr>
          <w:rStyle w:val="StyleUnderline"/>
        </w:rPr>
        <w:t xml:space="preserve"> such as</w:t>
      </w:r>
      <w:r w:rsidRPr="002207EC">
        <w:rPr>
          <w:sz w:val="16"/>
        </w:rPr>
        <w:t xml:space="preserve"> an increase in </w:t>
      </w:r>
      <w:r w:rsidRPr="003F5B67">
        <w:rPr>
          <w:rStyle w:val="StyleUnderline"/>
        </w:rPr>
        <w:t>cardiac deceleration</w:t>
      </w:r>
      <w:r w:rsidRPr="002207EC">
        <w:rPr>
          <w:sz w:val="16"/>
        </w:rPr>
        <w:t xml:space="preserve"> which is a slowing of the heart periodically, </w:t>
      </w:r>
      <w:r w:rsidRPr="003F5B67">
        <w:rPr>
          <w:rStyle w:val="StyleUnderline"/>
        </w:rPr>
        <w:t>delayed body</w:t>
      </w:r>
      <w:r w:rsidRPr="002207EC">
        <w:rPr>
          <w:sz w:val="16"/>
        </w:rPr>
        <w:t xml:space="preserve"> righting </w:t>
      </w:r>
      <w:r w:rsidRPr="003F5B67">
        <w:rPr>
          <w:rStyle w:val="StyleUnderline"/>
        </w:rPr>
        <w:t>responses</w:t>
      </w:r>
      <w:r w:rsidRPr="002207EC">
        <w:rPr>
          <w:sz w:val="16"/>
        </w:rPr>
        <w:t xml:space="preserve"> (which involves balance and normal standing positions), and decreased branching of </w:t>
      </w:r>
      <w:proofErr w:type="spellStart"/>
      <w:r w:rsidRPr="002207EC">
        <w:rPr>
          <w:sz w:val="16"/>
        </w:rPr>
        <w:t>gravistatic</w:t>
      </w:r>
      <w:proofErr w:type="spellEnd"/>
      <w:r w:rsidRPr="002207EC">
        <w:rPr>
          <w:sz w:val="16"/>
        </w:rPr>
        <w:t xml:space="preserve"> afferent axons, which makes it </w:t>
      </w:r>
      <w:r w:rsidRPr="003F5B67">
        <w:rPr>
          <w:rStyle w:val="StyleUnderline"/>
        </w:rPr>
        <w:t xml:space="preserve">more difficult to send </w:t>
      </w:r>
      <w:r w:rsidRPr="00D93FF0">
        <w:rPr>
          <w:rStyle w:val="StyleUnderline"/>
        </w:rPr>
        <w:t>messages to</w:t>
      </w:r>
      <w:r w:rsidRPr="002207EC">
        <w:rPr>
          <w:sz w:val="16"/>
        </w:rPr>
        <w:t xml:space="preserve"> different parts of </w:t>
      </w:r>
      <w:r w:rsidRPr="00D93FF0">
        <w:rPr>
          <w:rStyle w:val="StyleUnderline"/>
        </w:rPr>
        <w:t>the brain</w:t>
      </w:r>
      <w:proofErr w:type="gramStart"/>
      <w:r w:rsidRPr="002207EC">
        <w:rPr>
          <w:sz w:val="16"/>
        </w:rPr>
        <w:t xml:space="preserve">. </w:t>
      </w:r>
      <w:proofErr w:type="gramEnd"/>
      <w:r w:rsidRPr="002207EC">
        <w:rPr>
          <w:sz w:val="16"/>
        </w:rPr>
        <w:t>There are many other problems that challenge the survival of humans in space.</w:t>
      </w:r>
    </w:p>
    <w:p w14:paraId="3E4E3CBB" w14:textId="77777777" w:rsidR="00BD6491" w:rsidRPr="002207EC" w:rsidRDefault="00BD6491" w:rsidP="00BD6491">
      <w:pPr>
        <w:rPr>
          <w:sz w:val="16"/>
        </w:rPr>
      </w:pPr>
      <w:r w:rsidRPr="002207EC">
        <w:rPr>
          <w:sz w:val="16"/>
        </w:rPr>
        <w:t xml:space="preserve">In space, </w:t>
      </w:r>
      <w:r w:rsidRPr="002207EC">
        <w:rPr>
          <w:rStyle w:val="StyleUnderline"/>
        </w:rPr>
        <w:t>the human body</w:t>
      </w:r>
      <w:r w:rsidRPr="00D93FF0">
        <w:rPr>
          <w:rStyle w:val="StyleUnderline"/>
        </w:rPr>
        <w:t xml:space="preserve"> also has </w:t>
      </w:r>
      <w:r w:rsidRPr="002207EC">
        <w:rPr>
          <w:rStyle w:val="Emphasis"/>
        </w:rPr>
        <w:t>major negative afflictions</w:t>
      </w:r>
      <w:proofErr w:type="gramStart"/>
      <w:r w:rsidRPr="002207EC">
        <w:rPr>
          <w:sz w:val="16"/>
        </w:rPr>
        <w:t xml:space="preserve">. </w:t>
      </w:r>
      <w:proofErr w:type="gramEnd"/>
      <w:r w:rsidRPr="002207EC">
        <w:rPr>
          <w:sz w:val="16"/>
        </w:rPr>
        <w:t>For example, without gravity, there are major issues</w:t>
      </w:r>
      <w:proofErr w:type="gramStart"/>
      <w:r w:rsidRPr="002207EC">
        <w:rPr>
          <w:sz w:val="16"/>
        </w:rPr>
        <w:t xml:space="preserve">. </w:t>
      </w:r>
      <w:proofErr w:type="gramEnd"/>
      <w:r w:rsidRPr="002207EC">
        <w:rPr>
          <w:sz w:val="16"/>
        </w:rPr>
        <w:t xml:space="preserve">One problem that affects </w:t>
      </w:r>
      <w:r w:rsidRPr="00294380">
        <w:rPr>
          <w:rStyle w:val="StyleUnderline"/>
          <w:highlight w:val="cyan"/>
        </w:rPr>
        <w:t>astronauts</w:t>
      </w:r>
      <w:r w:rsidRPr="002207EC">
        <w:rPr>
          <w:sz w:val="16"/>
        </w:rPr>
        <w:t xml:space="preserve"> is the </w:t>
      </w:r>
      <w:r w:rsidRPr="002207EC">
        <w:rPr>
          <w:rStyle w:val="Emphasis"/>
        </w:rPr>
        <w:t>weaken</w:t>
      </w:r>
      <w:r w:rsidRPr="002207EC">
        <w:rPr>
          <w:sz w:val="16"/>
        </w:rPr>
        <w:t xml:space="preserve">ing of </w:t>
      </w:r>
      <w:r w:rsidRPr="002207EC">
        <w:rPr>
          <w:rStyle w:val="Emphasis"/>
        </w:rPr>
        <w:t>bones</w:t>
      </w:r>
      <w:r w:rsidRPr="00D93FF0">
        <w:rPr>
          <w:rStyle w:val="StyleUnderline"/>
        </w:rPr>
        <w:t xml:space="preserve"> in space</w:t>
      </w:r>
      <w:proofErr w:type="gramStart"/>
      <w:r w:rsidRPr="002207EC">
        <w:rPr>
          <w:sz w:val="16"/>
        </w:rPr>
        <w:t xml:space="preserve">. </w:t>
      </w:r>
      <w:proofErr w:type="gramEnd"/>
      <w:r w:rsidRPr="002207EC">
        <w:rPr>
          <w:sz w:val="16"/>
        </w:rPr>
        <w:t xml:space="preserve">On average, </w:t>
      </w:r>
      <w:r w:rsidRPr="00294380">
        <w:rPr>
          <w:rStyle w:val="StyleUnderline"/>
          <w:highlight w:val="cyan"/>
        </w:rPr>
        <w:t>bones lose 1-2%</w:t>
      </w:r>
      <w:r w:rsidRPr="002207EC">
        <w:rPr>
          <w:sz w:val="16"/>
        </w:rPr>
        <w:t xml:space="preserve"> of their </w:t>
      </w:r>
      <w:r w:rsidRPr="00294380">
        <w:rPr>
          <w:rStyle w:val="StyleUnderline"/>
          <w:highlight w:val="cyan"/>
        </w:rPr>
        <w:t>mineral density every month</w:t>
      </w:r>
      <w:proofErr w:type="gramStart"/>
      <w:r w:rsidRPr="002207EC">
        <w:rPr>
          <w:sz w:val="16"/>
        </w:rPr>
        <w:t xml:space="preserve">. </w:t>
      </w:r>
      <w:proofErr w:type="gramEnd"/>
      <w:r w:rsidRPr="002207EC">
        <w:rPr>
          <w:sz w:val="16"/>
        </w:rPr>
        <w:t>This causes bones to become extremely weak in space over the course of a few months, but over a few years, it’s unknown how weak human bones may become</w:t>
      </w:r>
      <w:proofErr w:type="gramStart"/>
      <w:r w:rsidRPr="002207EC">
        <w:rPr>
          <w:sz w:val="16"/>
        </w:rPr>
        <w:t xml:space="preserve">. </w:t>
      </w:r>
      <w:proofErr w:type="gramEnd"/>
      <w:r w:rsidRPr="002207EC">
        <w:rPr>
          <w:sz w:val="16"/>
        </w:rPr>
        <w:t>Space radiation is also a major concern for would-be space explorers</w:t>
      </w:r>
      <w:proofErr w:type="gramStart"/>
      <w:r w:rsidRPr="002207EC">
        <w:rPr>
          <w:sz w:val="16"/>
        </w:rPr>
        <w:t xml:space="preserve">. </w:t>
      </w:r>
      <w:proofErr w:type="gramEnd"/>
      <w:r w:rsidRPr="002207EC">
        <w:rPr>
          <w:sz w:val="16"/>
        </w:rPr>
        <w:t>Our atmosphere protects us from most outer space radiation</w:t>
      </w:r>
      <w:proofErr w:type="gramStart"/>
      <w:r w:rsidRPr="002207EC">
        <w:rPr>
          <w:sz w:val="16"/>
        </w:rPr>
        <w:t xml:space="preserve">. </w:t>
      </w:r>
      <w:proofErr w:type="gramEnd"/>
      <w:r w:rsidRPr="002207EC">
        <w:rPr>
          <w:sz w:val="16"/>
        </w:rPr>
        <w:t xml:space="preserve">In a spaceship, </w:t>
      </w:r>
      <w:r w:rsidRPr="00D93FF0">
        <w:rPr>
          <w:rStyle w:val="StyleUnderline"/>
        </w:rPr>
        <w:t>astronauts</w:t>
      </w:r>
      <w:r w:rsidRPr="002207EC">
        <w:rPr>
          <w:sz w:val="16"/>
        </w:rPr>
        <w:t xml:space="preserve"> beyond low earth orbit </w:t>
      </w:r>
      <w:r w:rsidRPr="00D93FF0">
        <w:rPr>
          <w:rStyle w:val="StyleUnderline"/>
        </w:rPr>
        <w:t xml:space="preserve">experience </w:t>
      </w:r>
      <w:r w:rsidRPr="00294380">
        <w:rPr>
          <w:rStyle w:val="StyleUnderline"/>
          <w:highlight w:val="cyan"/>
        </w:rPr>
        <w:t>extreme</w:t>
      </w:r>
      <w:r w:rsidRPr="002207EC">
        <w:rPr>
          <w:sz w:val="16"/>
        </w:rPr>
        <w:t xml:space="preserve"> amounts of </w:t>
      </w:r>
      <w:r w:rsidRPr="00294380">
        <w:rPr>
          <w:rStyle w:val="Emphasis"/>
          <w:highlight w:val="cyan"/>
        </w:rPr>
        <w:t>cosmic radiation</w:t>
      </w:r>
      <w:proofErr w:type="gramStart"/>
      <w:r w:rsidRPr="002207EC">
        <w:rPr>
          <w:sz w:val="16"/>
        </w:rPr>
        <w:t xml:space="preserve">. </w:t>
      </w:r>
      <w:proofErr w:type="gramEnd"/>
      <w:r w:rsidRPr="00D93FF0">
        <w:rPr>
          <w:rStyle w:val="StyleUnderline"/>
        </w:rPr>
        <w:t>Astronauts are only allowed to stay on the ISS for 6-9 months for this reason</w:t>
      </w:r>
      <w:r w:rsidRPr="002207EC">
        <w:rPr>
          <w:sz w:val="16"/>
        </w:rPr>
        <w:t xml:space="preserve">, but </w:t>
      </w:r>
      <w:r w:rsidRPr="00D93FF0">
        <w:rPr>
          <w:rStyle w:val="StyleUnderline"/>
        </w:rPr>
        <w:t>even in this amount</w:t>
      </w:r>
      <w:r w:rsidRPr="002207EC">
        <w:rPr>
          <w:sz w:val="16"/>
        </w:rPr>
        <w:t xml:space="preserve"> of time </w:t>
      </w:r>
      <w:r w:rsidRPr="00D93FF0">
        <w:rPr>
          <w:rStyle w:val="StyleUnderline"/>
        </w:rPr>
        <w:t xml:space="preserve">astronauts </w:t>
      </w:r>
      <w:r w:rsidRPr="00294380">
        <w:rPr>
          <w:rStyle w:val="StyleUnderline"/>
          <w:highlight w:val="cyan"/>
        </w:rPr>
        <w:t>have increased chances of</w:t>
      </w:r>
      <w:r w:rsidRPr="002207EC">
        <w:rPr>
          <w:sz w:val="16"/>
        </w:rPr>
        <w:t xml:space="preserve"> radiation sickness, cancer, and risk of degenerative </w:t>
      </w:r>
      <w:r w:rsidRPr="00294380">
        <w:rPr>
          <w:rStyle w:val="StyleUnderline"/>
          <w:highlight w:val="cyan"/>
        </w:rPr>
        <w:t>diseases</w:t>
      </w:r>
      <w:proofErr w:type="gramStart"/>
      <w:r w:rsidRPr="002207EC">
        <w:rPr>
          <w:sz w:val="16"/>
        </w:rPr>
        <w:t xml:space="preserve">. </w:t>
      </w:r>
      <w:proofErr w:type="gramEnd"/>
      <w:r w:rsidRPr="00D93FF0">
        <w:rPr>
          <w:rStyle w:val="StyleUnderline"/>
        </w:rPr>
        <w:t>Space can</w:t>
      </w:r>
      <w:r w:rsidRPr="002207EC">
        <w:rPr>
          <w:sz w:val="16"/>
        </w:rPr>
        <w:t xml:space="preserve"> also </w:t>
      </w:r>
      <w:r w:rsidRPr="00D93FF0">
        <w:rPr>
          <w:rStyle w:val="StyleUnderline"/>
        </w:rPr>
        <w:t>have detrimental effects on the</w:t>
      </w:r>
      <w:r w:rsidRPr="002207EC">
        <w:rPr>
          <w:sz w:val="16"/>
        </w:rPr>
        <w:t xml:space="preserve"> central </w:t>
      </w:r>
      <w:r w:rsidRPr="00D93FF0">
        <w:rPr>
          <w:rStyle w:val="StyleUnderline"/>
        </w:rPr>
        <w:t>nervous system</w:t>
      </w:r>
      <w:proofErr w:type="gramStart"/>
      <w:r w:rsidRPr="002207EC">
        <w:rPr>
          <w:sz w:val="16"/>
        </w:rPr>
        <w:t xml:space="preserve">. </w:t>
      </w:r>
      <w:proofErr w:type="gramEnd"/>
      <w:r w:rsidRPr="002207EC">
        <w:rPr>
          <w:sz w:val="16"/>
        </w:rPr>
        <w:t>These issues have challenged manned missions to outer space since the inception of space exploration.</w:t>
      </w:r>
    </w:p>
    <w:p w14:paraId="5A7CB523" w14:textId="77777777" w:rsidR="00BD6491" w:rsidRPr="002207EC" w:rsidRDefault="00BD6491" w:rsidP="00BD6491">
      <w:pPr>
        <w:rPr>
          <w:sz w:val="16"/>
        </w:rPr>
      </w:pPr>
      <w:r w:rsidRPr="00D93FF0">
        <w:rPr>
          <w:rStyle w:val="StyleUnderline"/>
        </w:rPr>
        <w:t>Some</w:t>
      </w:r>
      <w:r w:rsidRPr="002207EC">
        <w:rPr>
          <w:sz w:val="16"/>
        </w:rPr>
        <w:t xml:space="preserve"> may </w:t>
      </w:r>
      <w:r w:rsidRPr="00D93FF0">
        <w:rPr>
          <w:rStyle w:val="StyleUnderline"/>
        </w:rPr>
        <w:t>say these</w:t>
      </w:r>
      <w:r w:rsidRPr="002207EC">
        <w:rPr>
          <w:sz w:val="16"/>
        </w:rPr>
        <w:t xml:space="preserve"> issues </w:t>
      </w:r>
      <w:r w:rsidRPr="00D93FF0">
        <w:rPr>
          <w:rStyle w:val="StyleUnderline"/>
        </w:rPr>
        <w:t>can be overcome with time</w:t>
      </w:r>
      <w:r w:rsidRPr="002207EC">
        <w:rPr>
          <w:sz w:val="16"/>
        </w:rPr>
        <w:t xml:space="preserve">, and we may develop medicine and ways to counteract them, </w:t>
      </w:r>
      <w:r w:rsidRPr="00D93FF0">
        <w:rPr>
          <w:rStyle w:val="StyleUnderline"/>
        </w:rPr>
        <w:t>but imagine being trapped in a big metal vault</w:t>
      </w:r>
      <w:r w:rsidRPr="002207EC">
        <w:rPr>
          <w:sz w:val="16"/>
        </w:rPr>
        <w:t>, never being able to set foot on the ground ever again</w:t>
      </w:r>
      <w:proofErr w:type="gramStart"/>
      <w:r w:rsidRPr="002207EC">
        <w:rPr>
          <w:sz w:val="16"/>
        </w:rPr>
        <w:t xml:space="preserve">. </w:t>
      </w:r>
      <w:proofErr w:type="gramEnd"/>
      <w:r w:rsidRPr="002207EC">
        <w:rPr>
          <w:sz w:val="16"/>
        </w:rPr>
        <w:t>With even your children’s children never being able to see another planet, how could you possibly stay sane in this environment</w:t>
      </w:r>
      <w:proofErr w:type="gramStart"/>
      <w:r w:rsidRPr="002207EC">
        <w:rPr>
          <w:sz w:val="16"/>
        </w:rPr>
        <w:t xml:space="preserve">? </w:t>
      </w:r>
      <w:proofErr w:type="gramEnd"/>
      <w:r w:rsidRPr="00D93FF0">
        <w:rPr>
          <w:rStyle w:val="StyleUnderline"/>
        </w:rPr>
        <w:t>Think of how many fights</w:t>
      </w:r>
      <w:r w:rsidRPr="002207EC">
        <w:rPr>
          <w:sz w:val="16"/>
        </w:rPr>
        <w:t xml:space="preserve"> have </w:t>
      </w:r>
      <w:r w:rsidRPr="00D93FF0">
        <w:rPr>
          <w:rStyle w:val="StyleUnderline"/>
        </w:rPr>
        <w:lastRenderedPageBreak/>
        <w:t>broken out</w:t>
      </w:r>
      <w:r w:rsidRPr="002207EC">
        <w:rPr>
          <w:sz w:val="16"/>
        </w:rPr>
        <w:t xml:space="preserve"> between humans </w:t>
      </w:r>
      <w:r w:rsidRPr="00D93FF0">
        <w:rPr>
          <w:rStyle w:val="StyleUnderline"/>
        </w:rPr>
        <w:t>in the past 100 years</w:t>
      </w:r>
      <w:r w:rsidRPr="002207EC">
        <w:rPr>
          <w:sz w:val="16"/>
        </w:rPr>
        <w:t xml:space="preserve"> in their natural habitat</w:t>
      </w:r>
      <w:proofErr w:type="gramStart"/>
      <w:r w:rsidRPr="002207EC">
        <w:rPr>
          <w:sz w:val="16"/>
        </w:rPr>
        <w:t xml:space="preserve">. </w:t>
      </w:r>
      <w:proofErr w:type="gramEnd"/>
      <w:r w:rsidRPr="00D93FF0">
        <w:rPr>
          <w:rStyle w:val="StyleUnderline"/>
        </w:rPr>
        <w:t>Now think</w:t>
      </w:r>
      <w:r w:rsidRPr="002207EC">
        <w:rPr>
          <w:sz w:val="16"/>
        </w:rPr>
        <w:t xml:space="preserve"> of how many fights would break </w:t>
      </w:r>
      <w:r w:rsidRPr="00D93FF0">
        <w:rPr>
          <w:rStyle w:val="StyleUnderline"/>
        </w:rPr>
        <w:t>out over the course of several thousand years</w:t>
      </w:r>
      <w:proofErr w:type="gramStart"/>
      <w:r w:rsidRPr="002207EC">
        <w:rPr>
          <w:sz w:val="16"/>
        </w:rPr>
        <w:t xml:space="preserve">. </w:t>
      </w:r>
      <w:proofErr w:type="gramEnd"/>
      <w:r w:rsidRPr="00294380">
        <w:rPr>
          <w:rStyle w:val="StyleUnderline"/>
          <w:highlight w:val="cyan"/>
        </w:rPr>
        <w:t>One</w:t>
      </w:r>
      <w:r w:rsidRPr="002207EC">
        <w:rPr>
          <w:sz w:val="16"/>
        </w:rPr>
        <w:t xml:space="preserve"> fight or </w:t>
      </w:r>
      <w:r w:rsidRPr="00294380">
        <w:rPr>
          <w:rStyle w:val="StyleUnderline"/>
          <w:highlight w:val="cyan"/>
        </w:rPr>
        <w:t>disagreement</w:t>
      </w:r>
      <w:r w:rsidRPr="00D93FF0">
        <w:rPr>
          <w:rStyle w:val="StyleUnderline"/>
        </w:rPr>
        <w:t xml:space="preserve"> could </w:t>
      </w:r>
      <w:r w:rsidRPr="00294380">
        <w:rPr>
          <w:rStyle w:val="StyleUnderline"/>
          <w:highlight w:val="cyan"/>
        </w:rPr>
        <w:t xml:space="preserve">result in </w:t>
      </w:r>
      <w:r w:rsidRPr="00294380">
        <w:rPr>
          <w:rStyle w:val="Emphasis"/>
          <w:highlight w:val="cyan"/>
        </w:rPr>
        <w:t>destruction</w:t>
      </w:r>
      <w:r w:rsidRPr="002207EC">
        <w:rPr>
          <w:sz w:val="16"/>
        </w:rPr>
        <w:t xml:space="preserve">, </w:t>
      </w:r>
      <w:r w:rsidRPr="00294380">
        <w:rPr>
          <w:rStyle w:val="StyleUnderline"/>
          <w:highlight w:val="cyan"/>
        </w:rPr>
        <w:t>or</w:t>
      </w:r>
      <w:r w:rsidRPr="002207EC">
        <w:rPr>
          <w:sz w:val="16"/>
        </w:rPr>
        <w:t xml:space="preserve"> even </w:t>
      </w:r>
      <w:r w:rsidRPr="00294380">
        <w:rPr>
          <w:rStyle w:val="StyleUnderline"/>
          <w:highlight w:val="cyan"/>
        </w:rPr>
        <w:t>a</w:t>
      </w:r>
      <w:r w:rsidRPr="00D93FF0">
        <w:rPr>
          <w:rStyle w:val="StyleUnderline"/>
        </w:rPr>
        <w:t xml:space="preserve"> </w:t>
      </w:r>
      <w:r w:rsidRPr="002207EC">
        <w:rPr>
          <w:rStyle w:val="Emphasis"/>
        </w:rPr>
        <w:t xml:space="preserve">slight </w:t>
      </w:r>
      <w:r w:rsidRPr="00294380">
        <w:rPr>
          <w:rStyle w:val="Emphasis"/>
          <w:highlight w:val="cyan"/>
        </w:rPr>
        <w:t>navigation error</w:t>
      </w:r>
      <w:r w:rsidRPr="00294380">
        <w:rPr>
          <w:rStyle w:val="StyleUnderline"/>
          <w:highlight w:val="cyan"/>
        </w:rPr>
        <w:t xml:space="preserve"> could cause a different</w:t>
      </w:r>
      <w:r w:rsidRPr="002207EC">
        <w:rPr>
          <w:sz w:val="16"/>
        </w:rPr>
        <w:t xml:space="preserve"> outcome in the ship’s </w:t>
      </w:r>
      <w:r w:rsidRPr="00294380">
        <w:rPr>
          <w:rStyle w:val="StyleUnderline"/>
          <w:highlight w:val="cyan"/>
        </w:rPr>
        <w:t>destination</w:t>
      </w:r>
      <w:r w:rsidRPr="002207EC">
        <w:rPr>
          <w:sz w:val="16"/>
        </w:rPr>
        <w:t xml:space="preserve">. </w:t>
      </w:r>
    </w:p>
    <w:p w14:paraId="6EC23237" w14:textId="77777777" w:rsidR="009D1673" w:rsidRDefault="00BD6491" w:rsidP="00BD6491">
      <w:pPr>
        <w:rPr>
          <w:rStyle w:val="StyleUnderline"/>
        </w:rPr>
      </w:pPr>
      <w:r w:rsidRPr="002207EC">
        <w:rPr>
          <w:sz w:val="16"/>
        </w:rPr>
        <w:t xml:space="preserve"> Even if we do make it past these many hurdles, </w:t>
      </w:r>
      <w:r w:rsidRPr="00294380">
        <w:rPr>
          <w:rStyle w:val="StyleUnderline"/>
          <w:highlight w:val="cyan"/>
        </w:rPr>
        <w:t>Proxima Centauri B</w:t>
      </w:r>
      <w:r w:rsidRPr="002207EC">
        <w:rPr>
          <w:sz w:val="16"/>
        </w:rPr>
        <w:t xml:space="preserve"> might </w:t>
      </w:r>
      <w:r w:rsidRPr="00294380">
        <w:rPr>
          <w:rStyle w:val="Emphasis"/>
          <w:highlight w:val="cyan"/>
        </w:rPr>
        <w:t>not</w:t>
      </w:r>
      <w:r w:rsidRPr="002207EC">
        <w:rPr>
          <w:sz w:val="16"/>
        </w:rPr>
        <w:t xml:space="preserve"> be </w:t>
      </w:r>
      <w:r w:rsidRPr="00294380">
        <w:rPr>
          <w:rStyle w:val="Emphasis"/>
          <w:highlight w:val="cyan"/>
        </w:rPr>
        <w:t>as habitable</w:t>
      </w:r>
      <w:r w:rsidRPr="00294380">
        <w:rPr>
          <w:rStyle w:val="StyleUnderline"/>
          <w:highlight w:val="cyan"/>
        </w:rPr>
        <w:t xml:space="preserve"> as it seems</w:t>
      </w:r>
    </w:p>
    <w:p w14:paraId="378BBC7D" w14:textId="77777777" w:rsidR="009D1673" w:rsidRDefault="009D1673" w:rsidP="00BD6491">
      <w:pPr>
        <w:rPr>
          <w:rStyle w:val="StyleUnderline"/>
        </w:rPr>
      </w:pPr>
    </w:p>
    <w:p w14:paraId="2C16F521" w14:textId="77777777" w:rsidR="009D1673" w:rsidRDefault="009D1673" w:rsidP="00BD6491">
      <w:pPr>
        <w:rPr>
          <w:rStyle w:val="StyleUnderline"/>
        </w:rPr>
      </w:pPr>
    </w:p>
    <w:p w14:paraId="7D3DEC6F" w14:textId="06CAC5E7" w:rsidR="00BD6491" w:rsidRPr="002207EC" w:rsidRDefault="00BD6491" w:rsidP="00BD6491">
      <w:pPr>
        <w:rPr>
          <w:sz w:val="16"/>
        </w:rPr>
      </w:pPr>
      <w:r w:rsidRPr="002207EC">
        <w:rPr>
          <w:sz w:val="16"/>
        </w:rPr>
        <w:t xml:space="preserve">. Many </w:t>
      </w:r>
      <w:r w:rsidRPr="00D93FF0">
        <w:rPr>
          <w:rStyle w:val="StyleUnderline"/>
        </w:rPr>
        <w:t>studies</w:t>
      </w:r>
      <w:r w:rsidRPr="002207EC">
        <w:rPr>
          <w:sz w:val="16"/>
        </w:rPr>
        <w:t xml:space="preserve"> have been conducted to see if Proxima Centauri could </w:t>
      </w:r>
      <w:proofErr w:type="gramStart"/>
      <w:r w:rsidRPr="002207EC">
        <w:rPr>
          <w:sz w:val="16"/>
        </w:rPr>
        <w:t>actually be</w:t>
      </w:r>
      <w:proofErr w:type="gramEnd"/>
      <w:r w:rsidRPr="002207EC">
        <w:rPr>
          <w:sz w:val="16"/>
        </w:rPr>
        <w:t xml:space="preserve"> inhabited, and </w:t>
      </w:r>
      <w:r w:rsidRPr="00D93FF0">
        <w:rPr>
          <w:rStyle w:val="StyleUnderline"/>
        </w:rPr>
        <w:t xml:space="preserve">results are </w:t>
      </w:r>
      <w:r w:rsidRPr="002207EC">
        <w:rPr>
          <w:rStyle w:val="Emphasis"/>
        </w:rPr>
        <w:t>unclear</w:t>
      </w:r>
      <w:r w:rsidRPr="002207EC">
        <w:rPr>
          <w:sz w:val="16"/>
        </w:rPr>
        <w:t>. All we know is that the planet is in the habitable zone of its star, which means liquid water can exist</w:t>
      </w:r>
      <w:proofErr w:type="gramStart"/>
      <w:r w:rsidRPr="002207EC">
        <w:rPr>
          <w:sz w:val="16"/>
        </w:rPr>
        <w:t xml:space="preserve">. </w:t>
      </w:r>
      <w:proofErr w:type="gramEnd"/>
      <w:r w:rsidRPr="002207EC">
        <w:rPr>
          <w:sz w:val="16"/>
        </w:rPr>
        <w:t xml:space="preserve">This does mean </w:t>
      </w:r>
      <w:r w:rsidRPr="00D93FF0">
        <w:rPr>
          <w:rStyle w:val="StyleUnderline"/>
        </w:rPr>
        <w:t>it has</w:t>
      </w:r>
      <w:r w:rsidRPr="002207EC">
        <w:rPr>
          <w:sz w:val="16"/>
        </w:rPr>
        <w:t xml:space="preserve"> the </w:t>
      </w:r>
      <w:r w:rsidRPr="00D93FF0">
        <w:rPr>
          <w:rStyle w:val="StyleUnderline"/>
        </w:rPr>
        <w:t>potential to host life</w:t>
      </w:r>
      <w:r w:rsidRPr="002207EC">
        <w:rPr>
          <w:sz w:val="16"/>
        </w:rPr>
        <w:t xml:space="preserve">, </w:t>
      </w:r>
      <w:r w:rsidRPr="00D93FF0">
        <w:rPr>
          <w:rStyle w:val="StyleUnderline"/>
        </w:rPr>
        <w:t>but we won’t know until we go there</w:t>
      </w:r>
      <w:r w:rsidRPr="002207EC">
        <w:rPr>
          <w:sz w:val="16"/>
        </w:rPr>
        <w:t xml:space="preserve"> ourselves</w:t>
      </w:r>
      <w:proofErr w:type="gramStart"/>
      <w:r w:rsidRPr="002207EC">
        <w:rPr>
          <w:sz w:val="16"/>
        </w:rPr>
        <w:t xml:space="preserve">. </w:t>
      </w:r>
      <w:proofErr w:type="gramEnd"/>
      <w:r w:rsidRPr="002207EC">
        <w:rPr>
          <w:sz w:val="16"/>
        </w:rPr>
        <w:t>Can you imagine traveling for thousands of years just to see a barren world</w:t>
      </w:r>
      <w:proofErr w:type="gramStart"/>
      <w:r w:rsidRPr="002207EC">
        <w:rPr>
          <w:sz w:val="16"/>
        </w:rPr>
        <w:t xml:space="preserve">? </w:t>
      </w:r>
      <w:proofErr w:type="gramEnd"/>
      <w:r w:rsidRPr="002207EC">
        <w:rPr>
          <w:sz w:val="16"/>
        </w:rPr>
        <w:t xml:space="preserve">Not to mention that even if we went Alpha Centauri, </w:t>
      </w:r>
      <w:r w:rsidRPr="00D93FF0">
        <w:rPr>
          <w:rStyle w:val="StyleUnderline"/>
        </w:rPr>
        <w:t xml:space="preserve">the </w:t>
      </w:r>
      <w:r w:rsidRPr="00294380">
        <w:rPr>
          <w:rStyle w:val="StyleUnderline"/>
          <w:highlight w:val="cyan"/>
        </w:rPr>
        <w:t xml:space="preserve">gravity is </w:t>
      </w:r>
      <w:r w:rsidRPr="00294380">
        <w:rPr>
          <w:rStyle w:val="Emphasis"/>
          <w:highlight w:val="cyan"/>
        </w:rPr>
        <w:t>twice as much</w:t>
      </w:r>
      <w:r w:rsidRPr="00D93FF0">
        <w:rPr>
          <w:rStyle w:val="StyleUnderline"/>
        </w:rPr>
        <w:t xml:space="preserve"> as Earth’s</w:t>
      </w:r>
      <w:r w:rsidRPr="002207EC">
        <w:rPr>
          <w:sz w:val="16"/>
        </w:rPr>
        <w:t xml:space="preserve">, </w:t>
      </w:r>
      <w:r w:rsidRPr="00D93FF0">
        <w:rPr>
          <w:rStyle w:val="StyleUnderline"/>
        </w:rPr>
        <w:t xml:space="preserve">which could have </w:t>
      </w:r>
      <w:r w:rsidRPr="002207EC">
        <w:rPr>
          <w:rStyle w:val="Emphasis"/>
        </w:rPr>
        <w:t>dire effects</w:t>
      </w:r>
      <w:r w:rsidRPr="00D93FF0">
        <w:rPr>
          <w:rStyle w:val="StyleUnderline"/>
        </w:rPr>
        <w:t xml:space="preserve"> on</w:t>
      </w:r>
      <w:r w:rsidRPr="002207EC">
        <w:rPr>
          <w:sz w:val="16"/>
        </w:rPr>
        <w:t xml:space="preserve"> our </w:t>
      </w:r>
      <w:r w:rsidRPr="00D93FF0">
        <w:rPr>
          <w:rStyle w:val="StyleUnderline"/>
        </w:rPr>
        <w:t>space weakened</w:t>
      </w:r>
      <w:r w:rsidRPr="002207EC">
        <w:rPr>
          <w:sz w:val="16"/>
        </w:rPr>
        <w:t xml:space="preserve"> human </w:t>
      </w:r>
      <w:r w:rsidRPr="00D93FF0">
        <w:rPr>
          <w:rStyle w:val="StyleUnderline"/>
        </w:rPr>
        <w:t>bodies</w:t>
      </w:r>
      <w:proofErr w:type="gramStart"/>
      <w:r w:rsidRPr="002207EC">
        <w:rPr>
          <w:sz w:val="16"/>
        </w:rPr>
        <w:t xml:space="preserve">. </w:t>
      </w:r>
      <w:proofErr w:type="gramEnd"/>
      <w:r w:rsidRPr="002207EC">
        <w:rPr>
          <w:sz w:val="16"/>
        </w:rPr>
        <w:t>This planet would never be as perfect for human life as Earth is, and no matter how far we travel or where we look it, is nearly impossible we will find a gem like Earth.</w:t>
      </w:r>
    </w:p>
    <w:p w14:paraId="4BA44DAB" w14:textId="77777777" w:rsidR="00BD6491" w:rsidRDefault="00BD6491" w:rsidP="00BD6491">
      <w:pPr>
        <w:rPr>
          <w:sz w:val="16"/>
        </w:rPr>
      </w:pPr>
      <w:r w:rsidRPr="002207EC">
        <w:rPr>
          <w:sz w:val="16"/>
        </w:rPr>
        <w:t>It seems that many humans think the damage we are doing to our home planet can be reversed or avoided, but it is very likely that much of this damage will be the end of life as we know it</w:t>
      </w:r>
      <w:proofErr w:type="gramStart"/>
      <w:r w:rsidRPr="002207EC">
        <w:rPr>
          <w:sz w:val="16"/>
        </w:rPr>
        <w:t xml:space="preserve">. </w:t>
      </w:r>
      <w:proofErr w:type="gramEnd"/>
      <w:r w:rsidRPr="002207EC">
        <w:rPr>
          <w:sz w:val="16"/>
        </w:rPr>
        <w:t>It is predicted that it will take 65,000 years for carbon dioxide levels to return to pre-industrial revolution levels, and that’s only if we stop all CO2 emissions now</w:t>
      </w:r>
      <w:proofErr w:type="gramStart"/>
      <w:r w:rsidRPr="002207EC">
        <w:rPr>
          <w:sz w:val="16"/>
        </w:rPr>
        <w:t xml:space="preserve">. </w:t>
      </w:r>
      <w:proofErr w:type="gramEnd"/>
      <w:r w:rsidRPr="00294380">
        <w:rPr>
          <w:rStyle w:val="StyleUnderline"/>
          <w:highlight w:val="cyan"/>
        </w:rPr>
        <w:t>Technically</w:t>
      </w:r>
      <w:r w:rsidRPr="002207EC">
        <w:rPr>
          <w:sz w:val="16"/>
        </w:rPr>
        <w:t xml:space="preserve">, </w:t>
      </w:r>
      <w:r w:rsidRPr="00294380">
        <w:rPr>
          <w:rStyle w:val="StyleUnderline"/>
          <w:highlight w:val="cyan"/>
        </w:rPr>
        <w:t>it is possible</w:t>
      </w:r>
      <w:r w:rsidRPr="00D93FF0">
        <w:rPr>
          <w:rStyle w:val="StyleUnderline"/>
        </w:rPr>
        <w:t xml:space="preserve"> for humans to become</w:t>
      </w:r>
      <w:r w:rsidRPr="002207EC">
        <w:rPr>
          <w:sz w:val="16"/>
        </w:rPr>
        <w:t xml:space="preserve"> an </w:t>
      </w:r>
      <w:r w:rsidRPr="00D93FF0">
        <w:rPr>
          <w:rStyle w:val="StyleUnderline"/>
        </w:rPr>
        <w:t>interstellar</w:t>
      </w:r>
      <w:r w:rsidRPr="002207EC">
        <w:rPr>
          <w:sz w:val="16"/>
        </w:rPr>
        <w:t xml:space="preserve"> species, </w:t>
      </w:r>
      <w:r w:rsidRPr="00294380">
        <w:rPr>
          <w:rStyle w:val="StyleUnderline"/>
          <w:highlight w:val="cyan"/>
        </w:rPr>
        <w:t>but</w:t>
      </w:r>
      <w:r w:rsidRPr="00D93FF0">
        <w:rPr>
          <w:rStyle w:val="StyleUnderline"/>
        </w:rPr>
        <w:t xml:space="preserve"> it </w:t>
      </w:r>
      <w:r w:rsidRPr="00294380">
        <w:rPr>
          <w:rStyle w:val="StyleUnderline"/>
          <w:highlight w:val="cyan"/>
        </w:rPr>
        <w:t>may take</w:t>
      </w:r>
      <w:r w:rsidRPr="002207EC">
        <w:rPr>
          <w:sz w:val="16"/>
        </w:rPr>
        <w:t xml:space="preserve"> hundreds if not </w:t>
      </w:r>
      <w:r w:rsidRPr="00294380">
        <w:rPr>
          <w:rStyle w:val="StyleUnderline"/>
          <w:highlight w:val="cyan"/>
        </w:rPr>
        <w:t>thousands of years</w:t>
      </w:r>
      <w:r w:rsidRPr="002207EC">
        <w:rPr>
          <w:sz w:val="16"/>
        </w:rPr>
        <w:t xml:space="preserve"> to achieve this</w:t>
      </w:r>
      <w:proofErr w:type="gramStart"/>
      <w:r w:rsidRPr="002207EC">
        <w:rPr>
          <w:sz w:val="16"/>
        </w:rPr>
        <w:t xml:space="preserve">. </w:t>
      </w:r>
      <w:proofErr w:type="gramEnd"/>
      <w:r w:rsidRPr="002207EC">
        <w:rPr>
          <w:sz w:val="16"/>
        </w:rPr>
        <w:t xml:space="preserve">There are ways humans could reach the stars, but </w:t>
      </w:r>
      <w:r w:rsidRPr="002207EC">
        <w:rPr>
          <w:rStyle w:val="Emphasis"/>
        </w:rPr>
        <w:t>we need time</w:t>
      </w:r>
      <w:r w:rsidRPr="00D93FF0">
        <w:rPr>
          <w:rStyle w:val="StyleUnderline"/>
        </w:rPr>
        <w:t xml:space="preserve"> to develop</w:t>
      </w:r>
      <w:r w:rsidRPr="002207EC">
        <w:rPr>
          <w:sz w:val="16"/>
        </w:rPr>
        <w:t xml:space="preserve"> this </w:t>
      </w:r>
      <w:r w:rsidRPr="00D93FF0">
        <w:rPr>
          <w:rStyle w:val="StyleUnderline"/>
        </w:rPr>
        <w:t>technology</w:t>
      </w:r>
      <w:r w:rsidRPr="002207EC">
        <w:rPr>
          <w:sz w:val="16"/>
        </w:rPr>
        <w:t xml:space="preserve">, </w:t>
      </w:r>
      <w:r w:rsidRPr="00D93FF0">
        <w:rPr>
          <w:rStyle w:val="StyleUnderline"/>
        </w:rPr>
        <w:t xml:space="preserve">and it </w:t>
      </w:r>
      <w:r w:rsidRPr="002207EC">
        <w:rPr>
          <w:rStyle w:val="Emphasis"/>
        </w:rPr>
        <w:t>isn’t possible</w:t>
      </w:r>
      <w:r w:rsidRPr="002207EC">
        <w:rPr>
          <w:sz w:val="16"/>
        </w:rPr>
        <w:t xml:space="preserve">; </w:t>
      </w:r>
      <w:r w:rsidRPr="00294380">
        <w:rPr>
          <w:rStyle w:val="StyleUnderline"/>
          <w:highlight w:val="cyan"/>
        </w:rPr>
        <w:t>we</w:t>
      </w:r>
      <w:r w:rsidRPr="002207EC">
        <w:rPr>
          <w:sz w:val="16"/>
        </w:rPr>
        <w:t xml:space="preserve"> simply </w:t>
      </w:r>
      <w:r w:rsidRPr="00294380">
        <w:rPr>
          <w:rStyle w:val="StyleUnderline"/>
          <w:highlight w:val="cyan"/>
        </w:rPr>
        <w:t>don’t have</w:t>
      </w:r>
      <w:r w:rsidRPr="00D93FF0">
        <w:rPr>
          <w:rStyle w:val="StyleUnderline"/>
        </w:rPr>
        <w:t xml:space="preserve"> the </w:t>
      </w:r>
      <w:r w:rsidRPr="00294380">
        <w:rPr>
          <w:rStyle w:val="StyleUnderline"/>
          <w:highlight w:val="cyan"/>
        </w:rPr>
        <w:t>time</w:t>
      </w:r>
      <w:proofErr w:type="gramStart"/>
      <w:r w:rsidRPr="002207EC">
        <w:rPr>
          <w:sz w:val="16"/>
        </w:rPr>
        <w:t xml:space="preserve">. </w:t>
      </w:r>
      <w:proofErr w:type="gramEnd"/>
      <w:r w:rsidRPr="00294380">
        <w:rPr>
          <w:rStyle w:val="Emphasis"/>
          <w:highlight w:val="cyan"/>
        </w:rPr>
        <w:t>Climate change</w:t>
      </w:r>
      <w:r w:rsidRPr="00294380">
        <w:rPr>
          <w:rStyle w:val="StyleUnderline"/>
          <w:highlight w:val="cyan"/>
        </w:rPr>
        <w:t xml:space="preserve"> is</w:t>
      </w:r>
      <w:r w:rsidRPr="00D93FF0">
        <w:rPr>
          <w:rStyle w:val="StyleUnderline"/>
        </w:rPr>
        <w:t xml:space="preserve"> a </w:t>
      </w:r>
      <w:r w:rsidRPr="00294380">
        <w:rPr>
          <w:rStyle w:val="StyleUnderline"/>
          <w:highlight w:val="cyan"/>
        </w:rPr>
        <w:t>real</w:t>
      </w:r>
      <w:r w:rsidRPr="00D93FF0">
        <w:rPr>
          <w:rStyle w:val="StyleUnderline"/>
        </w:rPr>
        <w:t xml:space="preserve"> threat</w:t>
      </w:r>
      <w:proofErr w:type="gramStart"/>
      <w:r w:rsidRPr="002207EC">
        <w:rPr>
          <w:sz w:val="16"/>
        </w:rPr>
        <w:t xml:space="preserve">. </w:t>
      </w:r>
      <w:proofErr w:type="gramEnd"/>
      <w:r w:rsidRPr="00D93FF0">
        <w:rPr>
          <w:rStyle w:val="StyleUnderline"/>
        </w:rPr>
        <w:t>If we don’t work to stop it now</w:t>
      </w:r>
      <w:r w:rsidRPr="002207EC">
        <w:rPr>
          <w:sz w:val="16"/>
        </w:rPr>
        <w:t xml:space="preserve">, </w:t>
      </w:r>
      <w:r w:rsidRPr="00D93FF0">
        <w:rPr>
          <w:rStyle w:val="StyleUnderline"/>
        </w:rPr>
        <w:t>the</w:t>
      </w:r>
      <w:r w:rsidRPr="002207EC">
        <w:rPr>
          <w:sz w:val="16"/>
        </w:rPr>
        <w:t xml:space="preserve"> one </w:t>
      </w:r>
      <w:r w:rsidRPr="00D93FF0">
        <w:rPr>
          <w:rStyle w:val="StyleUnderline"/>
        </w:rPr>
        <w:t>oasis of life</w:t>
      </w:r>
      <w:r w:rsidRPr="002207EC">
        <w:rPr>
          <w:sz w:val="16"/>
        </w:rPr>
        <w:t xml:space="preserve"> we have come to know </w:t>
      </w:r>
      <w:r w:rsidRPr="00D93FF0">
        <w:rPr>
          <w:rStyle w:val="StyleUnderline"/>
        </w:rPr>
        <w:t>will reach its</w:t>
      </w:r>
      <w:r w:rsidRPr="002207EC">
        <w:rPr>
          <w:sz w:val="16"/>
        </w:rPr>
        <w:t xml:space="preserve"> sad and desolate </w:t>
      </w:r>
      <w:r w:rsidRPr="00D93FF0">
        <w:rPr>
          <w:rStyle w:val="StyleUnderline"/>
        </w:rPr>
        <w:t>conclusion</w:t>
      </w:r>
      <w:r w:rsidRPr="002207EC">
        <w:rPr>
          <w:sz w:val="16"/>
        </w:rPr>
        <w:t xml:space="preserve">, which seems more and more likely as we destroy the beloved </w:t>
      </w:r>
      <w:proofErr w:type="gramStart"/>
      <w:r w:rsidRPr="002207EC">
        <w:rPr>
          <w:sz w:val="16"/>
        </w:rPr>
        <w:t>land</w:t>
      </w:r>
      <w:proofErr w:type="gramEnd"/>
      <w:r w:rsidRPr="002207EC">
        <w:rPr>
          <w:sz w:val="16"/>
        </w:rPr>
        <w:t xml:space="preserve"> we call home.</w:t>
      </w:r>
    </w:p>
    <w:p w14:paraId="60A089F3" w14:textId="77777777" w:rsidR="007D1FA0" w:rsidRPr="007D1FA0" w:rsidRDefault="007D1FA0" w:rsidP="007D1FA0"/>
    <w:sectPr w:rsidR="007D1FA0" w:rsidRPr="007D1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1FA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444B"/>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D1FA0"/>
    <w:rsid w:val="007F5B66"/>
    <w:rsid w:val="00823A1C"/>
    <w:rsid w:val="00845B9D"/>
    <w:rsid w:val="00860984"/>
    <w:rsid w:val="008A00F6"/>
    <w:rsid w:val="008B3ECB"/>
    <w:rsid w:val="008B4E85"/>
    <w:rsid w:val="008C1B2E"/>
    <w:rsid w:val="0091627E"/>
    <w:rsid w:val="0097032B"/>
    <w:rsid w:val="009D1673"/>
    <w:rsid w:val="009D2EAD"/>
    <w:rsid w:val="009D54B2"/>
    <w:rsid w:val="009E1922"/>
    <w:rsid w:val="009F7ED2"/>
    <w:rsid w:val="00A93661"/>
    <w:rsid w:val="00A95652"/>
    <w:rsid w:val="00AC0AB8"/>
    <w:rsid w:val="00B33C6D"/>
    <w:rsid w:val="00B4508F"/>
    <w:rsid w:val="00B55AD5"/>
    <w:rsid w:val="00B8057C"/>
    <w:rsid w:val="00BD6238"/>
    <w:rsid w:val="00BD6491"/>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EAE62"/>
  <w15:chartTrackingRefBased/>
  <w15:docId w15:val="{E3DFA773-082C-4F42-AD21-1DC7611C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1FA0"/>
    <w:rPr>
      <w:rFonts w:ascii="Calibri" w:hAnsi="Calibri"/>
    </w:rPr>
  </w:style>
  <w:style w:type="paragraph" w:styleId="Heading1">
    <w:name w:val="heading 1"/>
    <w:aliases w:val="Pocket"/>
    <w:basedOn w:val="Normal"/>
    <w:next w:val="Normal"/>
    <w:link w:val="Heading1Char"/>
    <w:qFormat/>
    <w:rsid w:val="007D1F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1F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7D1F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3"/>
    <w:unhideWhenUsed/>
    <w:qFormat/>
    <w:rsid w:val="007D1F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1F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FA0"/>
  </w:style>
  <w:style w:type="character" w:customStyle="1" w:styleId="Heading1Char">
    <w:name w:val="Heading 1 Char"/>
    <w:aliases w:val="Pocket Char"/>
    <w:basedOn w:val="DefaultParagraphFont"/>
    <w:link w:val="Heading1"/>
    <w:rsid w:val="007D1F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1FA0"/>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D Underline Char,3: Cite Char"/>
    <w:basedOn w:val="DefaultParagraphFont"/>
    <w:link w:val="Heading3"/>
    <w:uiPriority w:val="2"/>
    <w:rsid w:val="007D1FA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 Char"/>
    <w:basedOn w:val="DefaultParagraphFont"/>
    <w:link w:val="Heading4"/>
    <w:uiPriority w:val="3"/>
    <w:rsid w:val="007D1FA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D1FA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1FA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link w:val="CardsFont12pt"/>
    <w:uiPriority w:val="6"/>
    <w:qFormat/>
    <w:rsid w:val="007D1FA0"/>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7D1FA0"/>
    <w:rPr>
      <w:color w:val="auto"/>
      <w:u w:val="none"/>
    </w:rPr>
  </w:style>
  <w:style w:type="character" w:styleId="FollowedHyperlink">
    <w:name w:val="FollowedHyperlink"/>
    <w:basedOn w:val="DefaultParagraphFont"/>
    <w:uiPriority w:val="99"/>
    <w:semiHidden/>
    <w:unhideWhenUsed/>
    <w:rsid w:val="007D1FA0"/>
    <w:rPr>
      <w:color w:val="auto"/>
      <w:u w:val="none"/>
    </w:rPr>
  </w:style>
  <w:style w:type="paragraph" w:customStyle="1" w:styleId="Emphasis1">
    <w:name w:val="Emphasis1"/>
    <w:basedOn w:val="Normal"/>
    <w:link w:val="Emphasis"/>
    <w:autoRedefine/>
    <w:uiPriority w:val="7"/>
    <w:qFormat/>
    <w:rsid w:val="007D1FA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7D1FA0"/>
    <w:rPr>
      <w:b/>
      <w:iCs/>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Debate Text,No Spacing11,No Spacing111111"/>
    <w:basedOn w:val="Heading1"/>
    <w:link w:val="Hyperlink"/>
    <w:autoRedefine/>
    <w:uiPriority w:val="99"/>
    <w:qFormat/>
    <w:rsid w:val="007D1FA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D6491"/>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customs.gov.cn/Statics/0aba4bfd-f8ed-477c-9d16-dc3def897b7b.html" TargetMode="External"/><Relationship Id="rId13" Type="http://schemas.openxmlformats.org/officeDocument/2006/relationships/hyperlink" Target="https://www.vox.com/future-perfect/2018/10/26/18023366/far-future-effective-altruism-existential-risk-doing-good" TargetMode="External"/><Relationship Id="rId3" Type="http://schemas.openxmlformats.org/officeDocument/2006/relationships/styles" Target="styles.xml"/><Relationship Id="rId7" Type="http://schemas.openxmlformats.org/officeDocument/2006/relationships/hyperlink" Target="https://home.treasury.gov/policy-issues/financial-sanctions/recent-actions/20210716_33" TargetMode="External"/><Relationship Id="rId12"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ytimes.com/interactive/2019/11/16/world/asia/china-xinjiang-documents.html" TargetMode="External"/><Relationship Id="rId11" Type="http://schemas.openxmlformats.org/officeDocument/2006/relationships/hyperlink" Target="http://live.belfercenter.org/files/IS3904_pp007-048.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lobaltimes.cn/page/202109/1234460.shtml" TargetMode="External"/><Relationship Id="rId4" Type="http://schemas.openxmlformats.org/officeDocument/2006/relationships/settings" Target="settings.xml"/><Relationship Id="rId9" Type="http://schemas.openxmlformats.org/officeDocument/2006/relationships/hyperlink" Target="https://www.andrewerickson.com/2021/06/quick-look-cmsis-4-6-may-2021-conference-large-scale-amphibious-warfare-in-chinese-military-strategy-taiwan-strait-campaign-focu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14</Pages>
  <Words>8435</Words>
  <Characters>48082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3</cp:revision>
  <dcterms:created xsi:type="dcterms:W3CDTF">2022-01-29T16:38:00Z</dcterms:created>
  <dcterms:modified xsi:type="dcterms:W3CDTF">2022-01-29T17:23:00Z</dcterms:modified>
</cp:coreProperties>
</file>