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E3C1F" w14:textId="5CDD3811" w:rsidR="00112311" w:rsidRDefault="00112311" w:rsidP="00112311">
      <w:pPr>
        <w:pStyle w:val="Heading3"/>
      </w:pPr>
      <w:r>
        <w:t xml:space="preserve">1NC – </w:t>
      </w:r>
      <w:r>
        <w:t>Xi DA</w:t>
      </w:r>
    </w:p>
    <w:p w14:paraId="6135615A" w14:textId="77777777" w:rsidR="00112311" w:rsidRPr="00C43880" w:rsidRDefault="00112311" w:rsidP="00112311">
      <w:pPr>
        <w:pStyle w:val="Heading4"/>
      </w:pPr>
      <w:r>
        <w:t>Xi’s regime is stable now, but its success depends on strong growth and private sector development.</w:t>
      </w:r>
    </w:p>
    <w:p w14:paraId="57E4AFB5" w14:textId="77777777" w:rsidR="00112311" w:rsidRPr="00C43880" w:rsidRDefault="00112311" w:rsidP="00112311">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6" w:history="1">
        <w:r w:rsidRPr="00C43880">
          <w:rPr>
            <w:rStyle w:val="Hyperlink"/>
          </w:rPr>
          <w:t>Rana Mitter</w:t>
        </w:r>
      </w:hyperlink>
      <w:r w:rsidRPr="00C43880">
        <w:t> is a professor of the history and politics of modern China at Oxford</w:t>
      </w:r>
      <w:proofErr w:type="gramStart"/>
      <w:r w:rsidRPr="00C43880">
        <w:t xml:space="preserve">. </w:t>
      </w:r>
      <w:proofErr w:type="gramEnd"/>
      <w:r>
        <w:fldChar w:fldCharType="begin"/>
      </w:r>
      <w:r>
        <w:instrText xml:space="preserve"> HYPERLINK "https://hbr.org/search?term=elsbeth%20johnson&amp;search_type=search-all" </w:instrText>
      </w:r>
      <w:r>
        <w:fldChar w:fldCharType="separate"/>
      </w:r>
      <w:r w:rsidRPr="00C43880">
        <w:rPr>
          <w:rStyle w:val="Hyperlink"/>
        </w:rPr>
        <w:t>Elsbeth Johnson</w:t>
      </w:r>
      <w:r>
        <w:rPr>
          <w:rStyle w:val="Hyperlink"/>
        </w:rPr>
        <w:fldChar w:fldCharType="end"/>
      </w:r>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a consulting firm</w:t>
      </w:r>
      <w:proofErr w:type="gramStart"/>
      <w:r w:rsidRPr="00C43880">
        <w:t xml:space="preserve">. </w:t>
      </w:r>
      <w:proofErr w:type="gramEnd"/>
      <w:r>
        <w:t>May-June 2021</w:t>
      </w:r>
      <w:r w:rsidRPr="00C43880">
        <w:t xml:space="preserve">, "What the West Gets Wrong About China," Harvard Business Review, </w:t>
      </w:r>
      <w:hyperlink r:id="rId7" w:history="1">
        <w:r w:rsidRPr="00D57645">
          <w:rPr>
            <w:rStyle w:val="Hyperlink"/>
          </w:rPr>
          <w:t>https://hbr.org/2021/05/what-the-west-gets-wrong-about-china accessed 12/14/21</w:t>
        </w:r>
      </w:hyperlink>
      <w:r>
        <w:t>] Adam</w:t>
      </w:r>
    </w:p>
    <w:p w14:paraId="7B358FD0" w14:textId="77777777" w:rsidR="00112311" w:rsidRPr="00607D72" w:rsidRDefault="00112311" w:rsidP="00112311">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proofErr w:type="gramStart"/>
      <w:r w:rsidRPr="00C43880">
        <w:t xml:space="preserve">. </w:t>
      </w:r>
      <w:proofErr w:type="gramEnd"/>
      <w:r w:rsidRPr="00C43880">
        <w:t xml:space="preserve">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—have come about because of, not despite, China’s authoritarian form of government</w:t>
      </w:r>
      <w:proofErr w:type="gramStart"/>
      <w:r w:rsidRPr="00C43880">
        <w:t xml:space="preserve">. </w:t>
      </w:r>
      <w:proofErr w:type="gramEnd"/>
      <w:r w:rsidRPr="00C43880">
        <w:t xml:space="preserve">Its </w:t>
      </w:r>
      <w:r w:rsidRPr="00607D72">
        <w:rPr>
          <w:rStyle w:val="StyleUnderline"/>
        </w:rPr>
        <w:t>aggressive handling of Covid-19—in sharp contrast to that of many Western countries with higher death rates and later, less-stringent lockdowns—has, if anything, reinforced that view.</w:t>
      </w:r>
    </w:p>
    <w:p w14:paraId="50DB0F54" w14:textId="77777777" w:rsidR="00112311" w:rsidRPr="00607D72" w:rsidRDefault="00112311" w:rsidP="00112311">
      <w:pPr>
        <w:rPr>
          <w:rStyle w:val="StyleUnderline"/>
        </w:rPr>
      </w:pPr>
      <w:r w:rsidRPr="00607D72">
        <w:rPr>
          <w:rStyle w:val="StyleUnderline"/>
        </w:rPr>
        <w:t>China has also defied predictions that its authoritarianism would inhibit its capacity to </w:t>
      </w:r>
      <w:hyperlink r:id="rId8" w:history="1">
        <w:r w:rsidRPr="00607D72">
          <w:rPr>
            <w:rStyle w:val="StyleUnderline"/>
          </w:rPr>
          <w:t>innovate</w:t>
        </w:r>
      </w:hyperlink>
      <w:proofErr w:type="gramStart"/>
      <w:r w:rsidRPr="00607D72">
        <w:rPr>
          <w:rStyle w:val="StyleUnderline"/>
        </w:rPr>
        <w:t>.</w:t>
      </w:r>
      <w:r w:rsidRPr="00C43880">
        <w:t xml:space="preserve"> </w:t>
      </w:r>
      <w:proofErr w:type="gramEnd"/>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proofErr w:type="gramStart"/>
      <w:r w:rsidRPr="00607D72">
        <w:rPr>
          <w:rStyle w:val="StyleUnderline"/>
        </w:rPr>
        <w:t xml:space="preserve">. </w:t>
      </w:r>
      <w:proofErr w:type="gramEnd"/>
      <w:r w:rsidRPr="00C43880">
        <w:t>Some of its technological successes have been driven by market forces: People wanted to buy goods or communicate more easily, and the likes of Alibaba and Tencent have helped them do just that</w:t>
      </w:r>
      <w:proofErr w:type="gramStart"/>
      <w:r w:rsidRPr="00C43880">
        <w:t xml:space="preserve">. </w:t>
      </w:r>
      <w:proofErr w:type="gramEnd"/>
      <w:r w:rsidRPr="00C43880">
        <w:t xml:space="preserve">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proofErr w:type="gramStart"/>
      <w:r w:rsidRPr="00607D72">
        <w:rPr>
          <w:rStyle w:val="StyleUnderline"/>
        </w:rPr>
        <w:t>.</w:t>
      </w:r>
      <w:r w:rsidRPr="00C43880">
        <w:t xml:space="preserve"> </w:t>
      </w:r>
      <w:proofErr w:type="gramEnd"/>
      <w:r w:rsidRPr="00C43880">
        <w:t>This, of course, mirrors the role of U.S. defense and intelligence spending in the development of Silicon Valley</w:t>
      </w:r>
      <w:proofErr w:type="gramStart"/>
      <w:r w:rsidRPr="00C43880">
        <w:t xml:space="preserve">. </w:t>
      </w:r>
      <w:proofErr w:type="gramEnd"/>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proofErr w:type="gramStart"/>
      <w:r w:rsidRPr="00607D72">
        <w:rPr>
          <w:rStyle w:val="StyleUnderline"/>
        </w:rPr>
        <w:t>.</w:t>
      </w:r>
      <w:r w:rsidRPr="00C43880">
        <w:t xml:space="preserve"> </w:t>
      </w:r>
      <w:proofErr w:type="gramEnd"/>
      <w:r w:rsidRPr="00C43880">
        <w:t xml:space="preserve">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EE7F196" w14:textId="77777777" w:rsidR="00112311" w:rsidRDefault="00112311" w:rsidP="00112311">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w:t>
      </w:r>
      <w:proofErr w:type="gramStart"/>
      <w:r w:rsidRPr="00C43880">
        <w:t xml:space="preserve">. </w:t>
      </w:r>
      <w:proofErr w:type="gramEnd"/>
      <w:r w:rsidRPr="00607D72">
        <w:rPr>
          <w:rStyle w:val="StyleUnderline"/>
        </w:rPr>
        <w:t xml:space="preserve">Most ordinary people we meet don’t feel that the authoritarian state is solely oppressive, </w:t>
      </w:r>
      <w:r w:rsidRPr="00C43880">
        <w:t>although it can be that; for them it also provides opportunity</w:t>
      </w:r>
      <w:proofErr w:type="gramStart"/>
      <w:r w:rsidRPr="00C43880">
        <w:t xml:space="preserve">. </w:t>
      </w:r>
      <w:proofErr w:type="gramEnd"/>
      <w:r w:rsidRPr="00C43880">
        <w:t>A cleaner in Chongqing now owns several apartments because the CCP reformed property laws</w:t>
      </w:r>
      <w:proofErr w:type="gramStart"/>
      <w:r w:rsidRPr="00C43880">
        <w:t xml:space="preserve">. </w:t>
      </w:r>
      <w:proofErr w:type="gramEnd"/>
      <w:r w:rsidRPr="00C43880">
        <w:t>A Shanghai journalist is paid by her state-controlled magazine to fly around the world for stories on global lifestyle trends</w:t>
      </w:r>
      <w:proofErr w:type="gramStart"/>
      <w:r w:rsidRPr="00C43880">
        <w:t xml:space="preserve">. </w:t>
      </w:r>
      <w:proofErr w:type="gramEnd"/>
      <w:r w:rsidRPr="00C43880">
        <w:t>A young student in Nanjing can study propulsion physics at Beijing’s Tsinghua University thanks to social mobility and the party’s significant investment in scientific research.</w:t>
      </w:r>
    </w:p>
    <w:p w14:paraId="232C1329" w14:textId="77777777" w:rsidR="00112311" w:rsidRDefault="00112311" w:rsidP="00112311">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CE7D58C" w14:textId="77777777" w:rsidR="00112311" w:rsidRDefault="00112311" w:rsidP="00112311">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proofErr w:type="gramStart"/>
      <w:r>
        <w:t>.</w:t>
      </w:r>
      <w:r w:rsidRPr="00473116">
        <w:t xml:space="preserve"> </w:t>
      </w:r>
      <w:proofErr w:type="gramEnd"/>
      <w:r w:rsidRPr="00473116">
        <w:t xml:space="preserve">1-21-2021, "China’s surging private space industry is out to challenge the US," MIT Technology Review, </w:t>
      </w:r>
      <w:hyperlink r:id="rId9" w:history="1">
        <w:r w:rsidRPr="00E24A24">
          <w:rPr>
            <w:rStyle w:val="Hyperlink"/>
          </w:rPr>
          <w:t>https://www.technologyreview.com/2021/01/21/1016513/china-private-commercial-space-industry-dominance/</w:t>
        </w:r>
      </w:hyperlink>
      <w:r>
        <w:t xml:space="preserve"> accessed 12/14/21] Adam</w:t>
      </w:r>
    </w:p>
    <w:p w14:paraId="14F84AE8" w14:textId="77777777" w:rsidR="00112311" w:rsidRPr="00BC42E1" w:rsidRDefault="00112311" w:rsidP="00112311">
      <w:pPr>
        <w:rPr>
          <w:sz w:val="16"/>
        </w:rPr>
      </w:pPr>
      <w:r w:rsidRPr="00BC42E1">
        <w:rPr>
          <w:sz w:val="16"/>
        </w:rPr>
        <w:t>Until recently, China’s space activity has been overwhelmingly dominated by two state-owned enterprises: the China Aerospace Science &amp; Industry Corporation Limited (CASIC) and the China Aerospace Science and Technology Corporation (CASC)</w:t>
      </w:r>
      <w:proofErr w:type="gramStart"/>
      <w:r w:rsidRPr="00BC42E1">
        <w:rPr>
          <w:sz w:val="16"/>
        </w:rPr>
        <w:t xml:space="preserve">. </w:t>
      </w:r>
      <w:proofErr w:type="gramEnd"/>
      <w:r w:rsidRPr="00BC42E1">
        <w:rPr>
          <w:sz w:val="16"/>
        </w:rPr>
        <w:t xml:space="preserve">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w:t>
      </w:r>
      <w:proofErr w:type="gramStart"/>
      <w:r w:rsidRPr="00BC42E1">
        <w:rPr>
          <w:sz w:val="16"/>
        </w:rPr>
        <w:t xml:space="preserve">. </w:t>
      </w:r>
      <w:proofErr w:type="gramEnd"/>
      <w:r w:rsidRPr="00BC42E1">
        <w:rPr>
          <w:sz w:val="16"/>
        </w:rPr>
        <w:t xml:space="preserve">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145E6141" w14:textId="77777777" w:rsidR="00112311" w:rsidRPr="00473116" w:rsidRDefault="00112311" w:rsidP="00112311">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proofErr w:type="gramStart"/>
      <w:r w:rsidRPr="00097ADC">
        <w:rPr>
          <w:rStyle w:val="StyleUnderline"/>
        </w:rPr>
        <w:t>.</w:t>
      </w:r>
      <w:r w:rsidRPr="00BC42E1">
        <w:rPr>
          <w:sz w:val="16"/>
        </w:rPr>
        <w:t xml:space="preserve"> </w:t>
      </w:r>
      <w:proofErr w:type="gramEnd"/>
      <w:r w:rsidRPr="00BC42E1">
        <w:rPr>
          <w:sz w:val="16"/>
        </w:rPr>
        <w:t xml:space="preserve">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proofErr w:type="gramStart"/>
      <w:r w:rsidRPr="00BC42E1">
        <w:rPr>
          <w:sz w:val="16"/>
        </w:rPr>
        <w:t xml:space="preserve">. </w:t>
      </w:r>
      <w:proofErr w:type="gramEnd"/>
      <w:r w:rsidRPr="00BC42E1">
        <w:rPr>
          <w:sz w:val="16"/>
        </w:rPr>
        <w:t xml:space="preserve">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0"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3C5AC38" w14:textId="77777777" w:rsidR="00112311" w:rsidRPr="00761F18" w:rsidRDefault="00112311" w:rsidP="00112311">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w:t>
      </w:r>
      <w:proofErr w:type="gramStart"/>
      <w:r w:rsidRPr="00BC42E1">
        <w:rPr>
          <w:sz w:val="16"/>
        </w:rPr>
        <w:t xml:space="preserve">. </w:t>
      </w:r>
      <w:proofErr w:type="gramEnd"/>
      <w:r w:rsidRPr="00BC42E1">
        <w:rPr>
          <w:sz w:val="16"/>
        </w:rPr>
        <w:t>“</w:t>
      </w:r>
      <w:r w:rsidRPr="00761F18">
        <w:rPr>
          <w:rStyle w:val="StyleUnderline"/>
        </w:rPr>
        <w:t>He was taking a cue from the American private sector to encourage innovation from a talent pool that extended beyond state-funded organizations.”</w:t>
      </w:r>
    </w:p>
    <w:p w14:paraId="516C9D42" w14:textId="77777777" w:rsidR="00112311" w:rsidRPr="00BC42E1" w:rsidRDefault="00112311" w:rsidP="00112311">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1"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ED9E0AA" w14:textId="77777777" w:rsidR="00112311" w:rsidRPr="00BC42E1" w:rsidRDefault="00112311" w:rsidP="00112311">
      <w:pPr>
        <w:rPr>
          <w:sz w:val="16"/>
        </w:rPr>
      </w:pPr>
      <w:r w:rsidRPr="00BC42E1">
        <w:rPr>
          <w:sz w:val="16"/>
        </w:rPr>
        <w:t xml:space="preserve">For example, </w:t>
      </w:r>
      <w:r w:rsidRPr="00761F18">
        <w:rPr>
          <w:rStyle w:val="StyleUnderline"/>
        </w:rPr>
        <w:t>Galactic Energy</w:t>
      </w:r>
      <w:r w:rsidRPr="00BC42E1">
        <w:rPr>
          <w:sz w:val="16"/>
        </w:rPr>
        <w:t>, founded in February 2018, is building its Ceres rocket to offer rapid launch service for single payloads, while its Pallas rocket is being built to deploy entire constellations</w:t>
      </w:r>
      <w:proofErr w:type="gramStart"/>
      <w:r w:rsidRPr="00BC42E1">
        <w:rPr>
          <w:sz w:val="16"/>
        </w:rPr>
        <w:t xml:space="preserve">. </w:t>
      </w:r>
      <w:proofErr w:type="gramEnd"/>
      <w:r w:rsidRPr="00BC42E1">
        <w:rPr>
          <w:sz w:val="16"/>
        </w:rPr>
        <w:t xml:space="preserve">Rival company </w:t>
      </w:r>
      <w:proofErr w:type="spellStart"/>
      <w:r w:rsidRPr="00761F18">
        <w:rPr>
          <w:rStyle w:val="StyleUnderline"/>
        </w:rPr>
        <w:t>i</w:t>
      </w:r>
      <w:proofErr w:type="spellEnd"/>
      <w:r w:rsidRPr="00761F18">
        <w:rPr>
          <w:rStyle w:val="StyleUnderline"/>
        </w:rPr>
        <w:t>-Space</w:t>
      </w:r>
      <w:r w:rsidRPr="00BC42E1">
        <w:rPr>
          <w:sz w:val="16"/>
        </w:rPr>
        <w:t>, formed in 2016, became the first commercial Chinese company to make it to space with its Hyperbola-1 in July 2019</w:t>
      </w:r>
      <w:proofErr w:type="gramStart"/>
      <w:r w:rsidRPr="00BC42E1">
        <w:rPr>
          <w:sz w:val="16"/>
        </w:rPr>
        <w:t xml:space="preserve">. </w:t>
      </w:r>
      <w:proofErr w:type="gramEnd"/>
      <w:r w:rsidRPr="00BC42E1">
        <w:rPr>
          <w:sz w:val="16"/>
        </w:rPr>
        <w:t>It wants to pursue reusable first-stage boosters that can land vertically, like those from SpaceX</w:t>
      </w:r>
      <w:proofErr w:type="gramStart"/>
      <w:r w:rsidRPr="00BC42E1">
        <w:rPr>
          <w:sz w:val="16"/>
        </w:rPr>
        <w:t xml:space="preserve">. </w:t>
      </w:r>
      <w:proofErr w:type="gramEnd"/>
      <w:r w:rsidRPr="00BC42E1">
        <w:rPr>
          <w:sz w:val="16"/>
        </w:rPr>
        <w:t xml:space="preserve">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178CC4FC" w14:textId="77777777" w:rsidR="00112311" w:rsidRPr="00BC42E1" w:rsidRDefault="00112311" w:rsidP="00112311">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w:t>
      </w:r>
      <w:proofErr w:type="gramStart"/>
      <w:r w:rsidRPr="00BC42E1">
        <w:rPr>
          <w:sz w:val="16"/>
        </w:rPr>
        <w:t xml:space="preserve">. </w:t>
      </w:r>
      <w:proofErr w:type="gramEnd"/>
      <w:r w:rsidRPr="00BC42E1">
        <w:rPr>
          <w:sz w:val="16"/>
        </w:rPr>
        <w:t>In December it launched a miniaturized version of a satellite that uses 2D radar images to build 3D reconstructions of terrestrial landscapes</w:t>
      </w:r>
      <w:proofErr w:type="gramStart"/>
      <w:r w:rsidRPr="00BC42E1">
        <w:rPr>
          <w:sz w:val="16"/>
        </w:rPr>
        <w:t xml:space="preserve">. </w:t>
      </w:r>
      <w:proofErr w:type="gramEnd"/>
      <w:r w:rsidRPr="00BC42E1">
        <w:rPr>
          <w:sz w:val="16"/>
        </w:rPr>
        <w:t>Weeks later, it </w:t>
      </w:r>
      <w:hyperlink r:id="rId12"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0E6DA841" w14:textId="77777777" w:rsidR="00112311" w:rsidRPr="00BC42E1" w:rsidRDefault="00112311" w:rsidP="00112311">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proofErr w:type="gramStart"/>
      <w:r w:rsidRPr="00BC42E1">
        <w:rPr>
          <w:sz w:val="16"/>
        </w:rPr>
        <w:t xml:space="preserve">. </w:t>
      </w:r>
      <w:proofErr w:type="gramEnd"/>
      <w:r w:rsidRPr="00BC42E1">
        <w:rPr>
          <w:sz w:val="16"/>
        </w:rPr>
        <w:t>US firms like SpaceX benefited greatly from NASA contracts that paid out millions to build and test rockets and space vehicles for delivering cargo to the International Space Station</w:t>
      </w:r>
      <w:proofErr w:type="gramStart"/>
      <w:r w:rsidRPr="00BC42E1">
        <w:rPr>
          <w:sz w:val="16"/>
        </w:rPr>
        <w:t xml:space="preserve">. </w:t>
      </w:r>
      <w:proofErr w:type="gramEnd"/>
      <w:r w:rsidRPr="00BC42E1">
        <w:rPr>
          <w:sz w:val="16"/>
        </w:rPr>
        <w:t>With that experience under its belt, SpaceX was able to attract more customers with greater confidence. </w:t>
      </w:r>
    </w:p>
    <w:p w14:paraId="1FDC7BA4" w14:textId="77777777" w:rsidR="00112311" w:rsidRPr="00761F18" w:rsidRDefault="00112311" w:rsidP="00112311">
      <w:pPr>
        <w:rPr>
          <w:rStyle w:val="StyleUnderline"/>
        </w:rPr>
      </w:pPr>
      <w:r w:rsidRPr="00BC42E1">
        <w:rPr>
          <w:sz w:val="16"/>
        </w:rPr>
        <w:t>Venture capital is another tried-and-true route</w:t>
      </w:r>
      <w:proofErr w:type="gramStart"/>
      <w:r w:rsidRPr="00BC42E1">
        <w:rPr>
          <w:sz w:val="16"/>
        </w:rPr>
        <w:t xml:space="preserve">. </w:t>
      </w:r>
      <w:proofErr w:type="gramEnd"/>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687FF4A1" w14:textId="77777777" w:rsidR="00112311" w:rsidRPr="00BC42E1" w:rsidRDefault="00112311" w:rsidP="00112311">
      <w:pPr>
        <w:rPr>
          <w:sz w:val="16"/>
        </w:rPr>
      </w:pPr>
      <w:r w:rsidRPr="00BC42E1">
        <w:rPr>
          <w:sz w:val="16"/>
        </w:rPr>
        <w:t xml:space="preserve">And much of the </w:t>
      </w:r>
      <w:r w:rsidRPr="00761F18">
        <w:rPr>
          <w:rStyle w:val="StyleUnderline"/>
        </w:rPr>
        <w:t>government support these companies do receive doesn’t have a federal origin, but a provincial one</w:t>
      </w:r>
      <w:proofErr w:type="gramStart"/>
      <w:r w:rsidRPr="00BC42E1">
        <w:rPr>
          <w:sz w:val="16"/>
        </w:rPr>
        <w:t xml:space="preserve">. </w:t>
      </w:r>
      <w:proofErr w:type="gramEnd"/>
      <w:r w:rsidRPr="00BC42E1">
        <w:rPr>
          <w:sz w:val="16"/>
        </w:rPr>
        <w:t xml:space="preserve">“[These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says Hines</w:t>
      </w:r>
      <w:proofErr w:type="gramStart"/>
      <w:r w:rsidRPr="00BC42E1">
        <w:rPr>
          <w:sz w:val="16"/>
        </w:rPr>
        <w:t xml:space="preserve">. </w:t>
      </w:r>
      <w:proofErr w:type="gramEnd"/>
      <w:r w:rsidRPr="00BC42E1">
        <w:rPr>
          <w:sz w:val="16"/>
        </w:rPr>
        <w:t xml:space="preserve">“And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FD8AB38" w14:textId="77777777" w:rsidR="00112311" w:rsidRPr="00BE438B" w:rsidRDefault="00112311" w:rsidP="00112311">
      <w:pPr>
        <w:rPr>
          <w:rStyle w:val="StyleUnderline"/>
        </w:rPr>
      </w:pPr>
      <w:r w:rsidRPr="00BC42E1">
        <w:rPr>
          <w:sz w:val="16"/>
        </w:rPr>
        <w:lastRenderedPageBreak/>
        <w:t xml:space="preserve">There’s also </w:t>
      </w:r>
      <w:r w:rsidRPr="00761F18">
        <w:rPr>
          <w:rStyle w:val="StyleUnderline"/>
        </w:rPr>
        <w:t>one advantage specific to China: manufacturing</w:t>
      </w:r>
      <w:proofErr w:type="gramStart"/>
      <w:r w:rsidRPr="00761F18">
        <w:rPr>
          <w:rStyle w:val="StyleUnderline"/>
        </w:rPr>
        <w:t>.</w:t>
      </w:r>
      <w:r w:rsidRPr="00BC42E1">
        <w:rPr>
          <w:sz w:val="16"/>
        </w:rPr>
        <w:t xml:space="preserve"> </w:t>
      </w:r>
      <w:proofErr w:type="gramEnd"/>
      <w:r w:rsidRPr="00BC42E1">
        <w:rPr>
          <w:sz w:val="16"/>
        </w:rPr>
        <w:t xml:space="preserve">“What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w:t>
      </w:r>
      <w:proofErr w:type="gramStart"/>
      <w:r w:rsidRPr="00BC42E1">
        <w:rPr>
          <w:sz w:val="16"/>
        </w:rPr>
        <w:t xml:space="preserve">. </w:t>
      </w:r>
      <w:proofErr w:type="gramEnd"/>
      <w:r w:rsidRPr="00BC42E1">
        <w:rPr>
          <w:sz w:val="16"/>
        </w:rPr>
        <w:t xml:space="preserve">“It’s </w:t>
      </w:r>
      <w:r w:rsidRPr="00FF5CF0">
        <w:rPr>
          <w:rStyle w:val="StyleUnderline"/>
        </w:rPr>
        <w:t>China</w:t>
      </w:r>
      <w:proofErr w:type="gramStart"/>
      <w:r w:rsidRPr="00BE438B">
        <w:rPr>
          <w:rStyle w:val="StyleUnderline"/>
        </w:rPr>
        <w:t xml:space="preserve">. </w:t>
      </w:r>
      <w:proofErr w:type="gramEnd"/>
      <w:r w:rsidRPr="00BE438B">
        <w:rPr>
          <w:rStyle w:val="StyleUnderline"/>
        </w:rPr>
        <w:t xml:space="preserve">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62D37F3" w14:textId="77777777" w:rsidR="00112311" w:rsidRPr="006D6491" w:rsidRDefault="00112311" w:rsidP="00112311">
      <w:r w:rsidRPr="006D6491">
        <w:t>Making friends</w:t>
      </w:r>
    </w:p>
    <w:p w14:paraId="0FC80606" w14:textId="77777777" w:rsidR="00112311" w:rsidRPr="007B3035" w:rsidRDefault="00112311" w:rsidP="00112311">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proofErr w:type="gramStart"/>
      <w:r w:rsidRPr="00BE438B">
        <w:rPr>
          <w:rStyle w:val="StyleUnderline"/>
        </w:rPr>
        <w:t xml:space="preserve">. </w:t>
      </w:r>
      <w:proofErr w:type="gramEnd"/>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079BD61F" w14:textId="77777777" w:rsidR="00112311" w:rsidRPr="000834BA" w:rsidRDefault="00112311" w:rsidP="00112311">
      <w:pPr>
        <w:rPr>
          <w:rStyle w:val="StyleUnderline"/>
        </w:rPr>
      </w:pPr>
      <w:r w:rsidRPr="00BC42E1">
        <w:rPr>
          <w:sz w:val="16"/>
        </w:rPr>
        <w:t>“</w:t>
      </w:r>
      <w:r w:rsidRPr="00BE438B">
        <w:rPr>
          <w:rStyle w:val="StyleUnderline"/>
        </w:rPr>
        <w:t>China realizes there are certain things they cannot get on their own</w:t>
      </w:r>
      <w:r w:rsidRPr="00BC42E1">
        <w:rPr>
          <w:sz w:val="16"/>
        </w:rPr>
        <w:t>,” says Frans von der Dunk, a space policy expert at the University of Nebraska–Lincoln</w:t>
      </w:r>
      <w:proofErr w:type="gramStart"/>
      <w:r w:rsidRPr="00BC42E1">
        <w:rPr>
          <w:sz w:val="16"/>
        </w:rPr>
        <w:t xml:space="preserve">. </w:t>
      </w:r>
      <w:proofErr w:type="gramEnd"/>
      <w:r w:rsidRPr="00BC42E1">
        <w:rPr>
          <w:sz w:val="16"/>
        </w:rPr>
        <w:t xml:space="preserve">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w:t>
      </w:r>
      <w:proofErr w:type="gramStart"/>
      <w:r w:rsidRPr="00BC42E1">
        <w:rPr>
          <w:sz w:val="16"/>
        </w:rPr>
        <w:t xml:space="preserve">. </w:t>
      </w:r>
      <w:proofErr w:type="gramEnd"/>
      <w:r w:rsidRPr="00BC42E1">
        <w:rPr>
          <w:sz w:val="16"/>
        </w:rPr>
        <w:t xml:space="preserve">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w:t>
      </w:r>
      <w:proofErr w:type="gramStart"/>
      <w:r w:rsidRPr="00BC42E1">
        <w:rPr>
          <w:sz w:val="16"/>
        </w:rPr>
        <w:t xml:space="preserve">. </w:t>
      </w:r>
      <w:proofErr w:type="gramEnd"/>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007210BF" w14:textId="77777777" w:rsidR="00112311" w:rsidRPr="00BC42E1" w:rsidRDefault="00112311" w:rsidP="00112311">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proofErr w:type="gramStart"/>
      <w:r w:rsidRPr="00BC42E1">
        <w:rPr>
          <w:sz w:val="16"/>
        </w:rPr>
        <w:t xml:space="preserve">. </w:t>
      </w:r>
      <w:proofErr w:type="gramEnd"/>
      <w:r w:rsidRPr="00BC42E1">
        <w:rPr>
          <w:sz w:val="16"/>
        </w:rPr>
        <w:t xml:space="preserve">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and accept some level of interference</w:t>
      </w:r>
      <w:proofErr w:type="gramStart"/>
      <w:r w:rsidRPr="00BC42E1">
        <w:rPr>
          <w:sz w:val="16"/>
        </w:rPr>
        <w:t xml:space="preserve">. </w:t>
      </w:r>
      <w:proofErr w:type="gramEnd"/>
      <w:r w:rsidRPr="00BC42E1">
        <w:rPr>
          <w:sz w:val="16"/>
        </w:rPr>
        <w:t>It may be difficult for them to make a case to potential overseas customers that they are independent</w:t>
      </w:r>
      <w:proofErr w:type="gramStart"/>
      <w:r w:rsidRPr="00BC42E1">
        <w:rPr>
          <w:sz w:val="16"/>
        </w:rPr>
        <w:t xml:space="preserve">. </w:t>
      </w:r>
      <w:proofErr w:type="gramEnd"/>
      <w:r w:rsidRPr="00BC42E1">
        <w:rPr>
          <w:sz w:val="16"/>
        </w:rPr>
        <w:t xml:space="preserve">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w:t>
      </w:r>
      <w:proofErr w:type="gramStart"/>
      <w:r w:rsidRPr="00BC42E1">
        <w:rPr>
          <w:sz w:val="16"/>
        </w:rPr>
        <w:t xml:space="preserve">. </w:t>
      </w:r>
      <w:proofErr w:type="gramEnd"/>
      <w:r w:rsidRPr="00BC42E1">
        <w:rPr>
          <w:sz w:val="16"/>
        </w:rPr>
        <w:t>It doesn’t help that the government itself is often </w:t>
      </w:r>
      <w:hyperlink r:id="rId13" w:tgtFrame="_blank" w:history="1">
        <w:r w:rsidRPr="00BC42E1">
          <w:rPr>
            <w:rStyle w:val="Hyperlink"/>
            <w:sz w:val="16"/>
          </w:rPr>
          <w:t>very cagey about what its national program is even up to</w:t>
        </w:r>
      </w:hyperlink>
      <w:r w:rsidRPr="00BC42E1">
        <w:rPr>
          <w:sz w:val="16"/>
        </w:rPr>
        <w:t>.</w:t>
      </w:r>
    </w:p>
    <w:p w14:paraId="32F92CAE" w14:textId="77777777" w:rsidR="00112311" w:rsidRPr="00FF5CF0" w:rsidRDefault="00112311" w:rsidP="00112311">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w:t>
      </w:r>
      <w:proofErr w:type="gramStart"/>
      <w:r w:rsidRPr="00BC42E1">
        <w:rPr>
          <w:sz w:val="16"/>
        </w:rPr>
        <w:t xml:space="preserve">. </w:t>
      </w:r>
      <w:proofErr w:type="gramEnd"/>
      <w:r w:rsidRPr="00BC42E1">
        <w:rPr>
          <w:sz w:val="16"/>
        </w:rPr>
        <w:t>“Some of these things will pose significant hurdles for the commercial space sector as it tries to expand,” he says.</w:t>
      </w:r>
    </w:p>
    <w:p w14:paraId="1C33D905" w14:textId="77777777" w:rsidR="00112311" w:rsidRDefault="00112311" w:rsidP="00112311">
      <w:pPr>
        <w:pStyle w:val="Heading4"/>
      </w:pPr>
      <w:r>
        <w:t>Shifts in regime perception threatens CCP’s legitimacy from nationalist hardliners</w:t>
      </w:r>
    </w:p>
    <w:p w14:paraId="0C195093" w14:textId="77777777" w:rsidR="00112311" w:rsidRPr="00F82438" w:rsidRDefault="00112311" w:rsidP="00112311">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4"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234D8A1" w14:textId="77777777" w:rsidR="00112311" w:rsidRPr="00F64DA8" w:rsidRDefault="00112311" w:rsidP="00112311">
      <w:pPr>
        <w:rPr>
          <w:sz w:val="16"/>
        </w:rPr>
      </w:pPr>
      <w:r w:rsidRPr="00B6331F">
        <w:rPr>
          <w:rStyle w:val="StyleUnderline"/>
        </w:rPr>
        <w:t>Public support</w:t>
      </w:r>
      <w:r w:rsidRPr="00F64DA8">
        <w:rPr>
          <w:sz w:val="16"/>
        </w:rPr>
        <w:t>—or the appearance of it—</w:t>
      </w:r>
      <w:r w:rsidRPr="00B6331F">
        <w:rPr>
          <w:rStyle w:val="StyleUnderline"/>
        </w:rPr>
        <w:t>matters to many autocracies</w:t>
      </w:r>
      <w:proofErr w:type="gramStart"/>
      <w:r w:rsidRPr="00B6331F">
        <w:rPr>
          <w:rStyle w:val="StyleUnderline"/>
        </w:rPr>
        <w:t>.</w:t>
      </w:r>
      <w:r w:rsidRPr="00F64DA8">
        <w:rPr>
          <w:sz w:val="16"/>
        </w:rPr>
        <w:t xml:space="preserve"> </w:t>
      </w:r>
      <w:proofErr w:type="gramEnd"/>
      <w:r w:rsidRPr="00F64DA8">
        <w:rPr>
          <w:sz w:val="16"/>
        </w:rPr>
        <w:t xml:space="preserve">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spark opposition</w:t>
      </w:r>
      <w:proofErr w:type="gramStart"/>
      <w:r w:rsidRPr="00F64DA8">
        <w:rPr>
          <w:highlight w:val="green"/>
          <w:u w:val="single"/>
        </w:rPr>
        <w:t xml:space="preserve">. </w:t>
      </w:r>
      <w:proofErr w:type="gramEnd"/>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or inviting military officers to step in to restore order</w:t>
      </w:r>
      <w:proofErr w:type="gramStart"/>
      <w:r w:rsidRPr="00F64DA8">
        <w:rPr>
          <w:u w:val="single"/>
        </w:rPr>
        <w:t xml:space="preserve">. </w:t>
      </w:r>
      <w:proofErr w:type="gramEnd"/>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proofErr w:type="gramStart"/>
      <w:r w:rsidRPr="00F64DA8">
        <w:rPr>
          <w:highlight w:val="green"/>
          <w:u w:val="single"/>
        </w:rPr>
        <w:t>.</w:t>
      </w:r>
      <w:r w:rsidRPr="00F64DA8">
        <w:rPr>
          <w:sz w:val="16"/>
        </w:rPr>
        <w:t xml:space="preserve"> </w:t>
      </w:r>
      <w:proofErr w:type="gramEnd"/>
      <w:r w:rsidRPr="00F64DA8">
        <w:rPr>
          <w:sz w:val="16"/>
        </w:rPr>
        <w:t>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proofErr w:type="gramStart"/>
      <w:r w:rsidRPr="00B6331F">
        <w:rPr>
          <w:rStyle w:val="StyleUnderline"/>
        </w:rPr>
        <w:t>.</w:t>
      </w:r>
      <w:r w:rsidRPr="00F64DA8">
        <w:rPr>
          <w:sz w:val="16"/>
        </w:rPr>
        <w:t xml:space="preserve"> </w:t>
      </w:r>
      <w:proofErr w:type="gramEnd"/>
      <w:r w:rsidRPr="00F64DA8">
        <w:rPr>
          <w:sz w:val="16"/>
        </w:rPr>
        <w:t xml:space="preserve">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proofErr w:type="gramStart"/>
      <w:r w:rsidRPr="00F64DA8">
        <w:rPr>
          <w:rStyle w:val="StyleUnderline"/>
          <w:highlight w:val="green"/>
        </w:rPr>
        <w:t>.</w:t>
      </w:r>
      <w:r w:rsidRPr="00F64DA8">
        <w:rPr>
          <w:sz w:val="16"/>
        </w:rPr>
        <w:t xml:space="preserve"> </w:t>
      </w:r>
      <w:proofErr w:type="gramEnd"/>
      <w:r w:rsidRPr="00F64DA8">
        <w:rPr>
          <w:sz w:val="16"/>
        </w:rPr>
        <w:t xml:space="preserve">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w:t>
      </w:r>
      <w:proofErr w:type="gramStart"/>
      <w:r w:rsidRPr="00F64DA8">
        <w:rPr>
          <w:sz w:val="16"/>
        </w:rPr>
        <w:t xml:space="preserve">. </w:t>
      </w:r>
      <w:proofErr w:type="gramEnd"/>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proofErr w:type="gramStart"/>
      <w:r w:rsidRPr="00F64DA8">
        <w:rPr>
          <w:rStyle w:val="StyleUnderline"/>
        </w:rPr>
        <w:t>.</w:t>
      </w:r>
      <w:r w:rsidRPr="00F64DA8">
        <w:rPr>
          <w:u w:val="single"/>
        </w:rPr>
        <w:t xml:space="preserve"> </w:t>
      </w:r>
      <w:proofErr w:type="gramEnd"/>
      <w:r w:rsidRPr="00F64DA8">
        <w:rPr>
          <w:u w:val="single"/>
        </w:rPr>
        <w:t xml:space="preserve">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06763AF" w14:textId="77777777" w:rsidR="00112311" w:rsidRDefault="00112311" w:rsidP="00112311">
      <w:pPr>
        <w:pStyle w:val="Heading4"/>
      </w:pPr>
      <w:r>
        <w:t xml:space="preserve">Xi will launch diversionary war to domestic backlash – escalates in </w:t>
      </w:r>
      <w:r w:rsidRPr="00B4266E">
        <w:rPr>
          <w:u w:val="single"/>
        </w:rPr>
        <w:t>multiple hotspots</w:t>
      </w:r>
      <w:r w:rsidRPr="00B4266E">
        <w:t xml:space="preserve"> </w:t>
      </w:r>
    </w:p>
    <w:p w14:paraId="1967DB70" w14:textId="77777777" w:rsidR="00112311" w:rsidRPr="009521F3" w:rsidRDefault="00112311" w:rsidP="00112311">
      <w:r w:rsidRPr="009521F3">
        <w:rPr>
          <w:rStyle w:val="Style13ptBold"/>
        </w:rPr>
        <w:t>Norris</w:t>
      </w:r>
      <w:r>
        <w:rPr>
          <w:rStyle w:val="Style13ptBold"/>
        </w:rPr>
        <w:t xml:space="preserve"> 17</w:t>
      </w:r>
      <w:r w:rsidRPr="009521F3">
        <w:t>, William J. Geostrategic Implications of China’s Twin Economic Challenges</w:t>
      </w:r>
      <w:proofErr w:type="gramStart"/>
      <w:r w:rsidRPr="009521F3">
        <w:t xml:space="preserve">. </w:t>
      </w:r>
      <w:proofErr w:type="gramEnd"/>
      <w:r w:rsidRPr="009521F3">
        <w:t>CFR Discussion Paper, 2017</w:t>
      </w:r>
      <w:proofErr w:type="gramStart"/>
      <w:r w:rsidRPr="009521F3">
        <w:t>.</w:t>
      </w:r>
      <w:r>
        <w:t xml:space="preserve"> </w:t>
      </w:r>
      <w:proofErr w:type="gramEnd"/>
      <w:r>
        <w:t>(</w:t>
      </w:r>
      <w:r w:rsidRPr="00B4266E">
        <w:t>Associate professor of Chinese foreign and security policy at Texas A&amp;M University’s Bush School of Government and Public Service</w:t>
      </w:r>
      <w:r>
        <w:t>)//Elmer</w:t>
      </w:r>
    </w:p>
    <w:p w14:paraId="405A0745" w14:textId="77777777" w:rsidR="00112311" w:rsidRPr="009243AC" w:rsidRDefault="00112311" w:rsidP="00112311">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proofErr w:type="gramStart"/>
      <w:r w:rsidRPr="00B6331F">
        <w:rPr>
          <w:u w:val="single"/>
        </w:rPr>
        <w:t>.</w:t>
      </w:r>
      <w:r w:rsidRPr="00F64DA8">
        <w:rPr>
          <w:sz w:val="14"/>
        </w:rPr>
        <w:t xml:space="preserve"> </w:t>
      </w:r>
      <w:proofErr w:type="gramEnd"/>
      <w:r w:rsidRPr="00F64DA8">
        <w:rPr>
          <w:sz w:val="14"/>
        </w:rPr>
        <w:t xml:space="preserve">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proofErr w:type="gramStart"/>
      <w:r w:rsidRPr="00B6331F">
        <w:rPr>
          <w:u w:val="single"/>
        </w:rPr>
        <w:t>.</w:t>
      </w:r>
      <w:r w:rsidRPr="00F64DA8">
        <w:rPr>
          <w:sz w:val="14"/>
        </w:rPr>
        <w:t xml:space="preserve"> </w:t>
      </w:r>
      <w:proofErr w:type="gramEnd"/>
      <w:r w:rsidRPr="00F64DA8">
        <w:rPr>
          <w:sz w:val="14"/>
        </w:rPr>
        <w:t>This need stems from a long-running narrative about how a weak Qing dynasty was unable to defend China in the face of European imperial expansion, epitomized by the Opium Wars and the subsequent treaties imposed on China in the nineteenth century</w:t>
      </w:r>
      <w:proofErr w:type="gramStart"/>
      <w:r w:rsidRPr="00F64DA8">
        <w:rPr>
          <w:sz w:val="14"/>
        </w:rPr>
        <w:t xml:space="preserve">. </w:t>
      </w:r>
      <w:proofErr w:type="gramEnd"/>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proofErr w:type="gramStart"/>
      <w:r w:rsidRPr="00F64DA8">
        <w:rPr>
          <w:highlight w:val="green"/>
          <w:u w:val="single"/>
        </w:rPr>
        <w:t>.</w:t>
      </w:r>
      <w:r w:rsidRPr="00F64DA8">
        <w:rPr>
          <w:sz w:val="14"/>
        </w:rPr>
        <w:t xml:space="preserve"> </w:t>
      </w:r>
      <w:proofErr w:type="gramEnd"/>
      <w:r w:rsidRPr="00F64DA8">
        <w:rPr>
          <w:sz w:val="14"/>
        </w:rPr>
        <w:t>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w:t>
      </w:r>
      <w:proofErr w:type="gramStart"/>
      <w:r w:rsidRPr="00F64DA8">
        <w:rPr>
          <w:sz w:val="14"/>
        </w:rPr>
        <w:t xml:space="preserve">. </w:t>
      </w:r>
      <w:proofErr w:type="gramEnd"/>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proofErr w:type="gramStart"/>
      <w:r w:rsidRPr="00B6331F">
        <w:rPr>
          <w:u w:val="single"/>
        </w:rPr>
        <w:t>.</w:t>
      </w:r>
      <w:r w:rsidRPr="00F64DA8">
        <w:rPr>
          <w:sz w:val="14"/>
        </w:rPr>
        <w:t xml:space="preserve"> </w:t>
      </w:r>
      <w:proofErr w:type="gramEnd"/>
      <w:r w:rsidRPr="00F64DA8">
        <w:rPr>
          <w:sz w:val="14"/>
        </w:rPr>
        <w:t xml:space="preserve">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w:t>
      </w:r>
      <w:proofErr w:type="gramStart"/>
      <w:r w:rsidRPr="00F64DA8">
        <w:rPr>
          <w:sz w:val="14"/>
        </w:rPr>
        <w:t xml:space="preserve">. </w:t>
      </w:r>
      <w:proofErr w:type="gramEnd"/>
      <w:r w:rsidRPr="00F64DA8">
        <w:rPr>
          <w:sz w:val="14"/>
        </w:rPr>
        <w:t xml:space="preserve">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proofErr w:type="gramStart"/>
      <w:r w:rsidRPr="00B6331F">
        <w:rPr>
          <w:u w:val="single"/>
        </w:rPr>
        <w:t>.</w:t>
      </w:r>
      <w:r w:rsidRPr="00F64DA8">
        <w:rPr>
          <w:sz w:val="14"/>
        </w:rPr>
        <w:t xml:space="preserve"> </w:t>
      </w:r>
      <w:proofErr w:type="gramEnd"/>
      <w:r w:rsidRPr="00F64DA8">
        <w:rPr>
          <w:sz w:val="14"/>
        </w:rPr>
        <w:t>The Chinese government will use such tactics if it believes that the costs are relatively low</w:t>
      </w:r>
      <w:proofErr w:type="gramStart"/>
      <w:r w:rsidRPr="00F64DA8">
        <w:rPr>
          <w:sz w:val="14"/>
        </w:rPr>
        <w:t xml:space="preserve">. </w:t>
      </w:r>
      <w:proofErr w:type="gramEnd"/>
      <w:r w:rsidRPr="00F64DA8">
        <w:rPr>
          <w:sz w:val="14"/>
        </w:rPr>
        <w:t>Ideally, China would like to appear tough while avoiding material repercussions or a serious diplomatic breakdown</w:t>
      </w:r>
      <w:proofErr w:type="gramStart"/>
      <w:r w:rsidRPr="00F64DA8">
        <w:rPr>
          <w:sz w:val="14"/>
        </w:rPr>
        <w:t xml:space="preserve">. </w:t>
      </w:r>
      <w:proofErr w:type="gramEnd"/>
      <w:r w:rsidRPr="00F64DA8">
        <w:rPr>
          <w:sz w:val="14"/>
        </w:rPr>
        <w:t>Standing up against foreign encroachment—without facing much blowback—could provide Xi’s administration with a tempting source of noneconomic legitimacy</w:t>
      </w:r>
      <w:proofErr w:type="gramStart"/>
      <w:r w:rsidRPr="00F64DA8">
        <w:rPr>
          <w:sz w:val="14"/>
        </w:rPr>
        <w:t xml:space="preserve">. </w:t>
      </w:r>
      <w:proofErr w:type="gramEnd"/>
      <w:r w:rsidRPr="00F64DA8">
        <w:rPr>
          <w:sz w:val="14"/>
        </w:rPr>
        <w:t xml:space="preserve">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w:t>
      </w:r>
      <w:proofErr w:type="gramStart"/>
      <w:r w:rsidRPr="00F64DA8">
        <w:rPr>
          <w:sz w:val="14"/>
        </w:rPr>
        <w:t xml:space="preserve">. </w:t>
      </w:r>
      <w:proofErr w:type="gramEnd"/>
      <w:r w:rsidRPr="00F64DA8">
        <w:rPr>
          <w:sz w:val="14"/>
        </w:rPr>
        <w:t>Courting potential international crises that distract the central leadership would make this task even more daunting</w:t>
      </w:r>
      <w:proofErr w:type="gramStart"/>
      <w:r w:rsidRPr="00F64DA8">
        <w:rPr>
          <w:sz w:val="14"/>
        </w:rPr>
        <w:t xml:space="preserve">. </w:t>
      </w:r>
      <w:proofErr w:type="gramEnd"/>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proofErr w:type="gramStart"/>
      <w:r w:rsidRPr="00F64DA8">
        <w:rPr>
          <w:highlight w:val="green"/>
          <w:u w:val="single"/>
        </w:rPr>
        <w:t>.</w:t>
      </w:r>
      <w:r w:rsidRPr="00F64DA8">
        <w:rPr>
          <w:sz w:val="14"/>
        </w:rPr>
        <w:t xml:space="preserve"> </w:t>
      </w:r>
      <w:proofErr w:type="gramEnd"/>
      <w:r w:rsidRPr="00F64DA8">
        <w:rPr>
          <w:sz w:val="14"/>
        </w:rPr>
        <w:t>For example, an air force interested in ensuring its funding for a midair tanker program might find the existence of far-flung territorial disputes to be useful in making its case</w:t>
      </w:r>
      <w:proofErr w:type="gramStart"/>
      <w:r w:rsidRPr="00F64DA8">
        <w:rPr>
          <w:sz w:val="14"/>
        </w:rPr>
        <w:t xml:space="preserve">. </w:t>
      </w:r>
      <w:proofErr w:type="gramEnd"/>
      <w:r w:rsidRPr="00F64DA8">
        <w:rPr>
          <w:sz w:val="14"/>
        </w:rPr>
        <w:t>Such a case would be made even stronger by a pattern of recent frictions that highlights the necessity of greater air power projection</w:t>
      </w:r>
      <w:proofErr w:type="gramStart"/>
      <w:r w:rsidRPr="00F64DA8">
        <w:rPr>
          <w:sz w:val="14"/>
        </w:rPr>
        <w:t xml:space="preserve">. </w:t>
      </w:r>
      <w:proofErr w:type="gramEnd"/>
      <w:r w:rsidRPr="00F64DA8">
        <w:rPr>
          <w:sz w:val="14"/>
        </w:rPr>
        <w:t>Budgetary pressures may be partly behind a recent People’s Liberation Army reorganization and headcount reduction</w:t>
      </w:r>
      <w:proofErr w:type="gramStart"/>
      <w:r w:rsidRPr="00F64DA8">
        <w:rPr>
          <w:sz w:val="14"/>
        </w:rPr>
        <w:t xml:space="preserve">. </w:t>
      </w:r>
      <w:proofErr w:type="gramEnd"/>
      <w:r w:rsidRPr="00F64DA8">
        <w:rPr>
          <w:sz w:val="14"/>
        </w:rPr>
        <w:t>A slowing economy might cause a further deceleration in China’s military spending, thus increasing such pressures as budgetary belts tighten</w:t>
      </w:r>
      <w:proofErr w:type="gramStart"/>
      <w:r w:rsidRPr="00F64DA8">
        <w:rPr>
          <w:sz w:val="14"/>
        </w:rPr>
        <w:t xml:space="preserve">. </w:t>
      </w:r>
      <w:proofErr w:type="gramEnd"/>
      <w:r w:rsidRPr="00F64DA8">
        <w:rPr>
          <w:sz w:val="14"/>
        </w:rPr>
        <w:t>Challenges to Xi’s Leadership Xi Jinping’s efforts to address economic challenges could fail, unleashing consequences that extend well beyond China’s economic health</w:t>
      </w:r>
      <w:proofErr w:type="gramStart"/>
      <w:r w:rsidRPr="00F64DA8">
        <w:rPr>
          <w:sz w:val="14"/>
        </w:rPr>
        <w:t xml:space="preserve">. </w:t>
      </w:r>
      <w:proofErr w:type="gramEnd"/>
      <w:r w:rsidRPr="00F64DA8">
        <w:rPr>
          <w:sz w:val="14"/>
        </w:rPr>
        <w:t xml:space="preserve">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w:t>
      </w:r>
      <w:proofErr w:type="gramStart"/>
      <w:r w:rsidRPr="00B6331F">
        <w:rPr>
          <w:u w:val="single"/>
        </w:rPr>
        <w:t xml:space="preserve">. </w:t>
      </w:r>
      <w:proofErr w:type="gramEnd"/>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proofErr w:type="gramStart"/>
      <w:r w:rsidRPr="00F64DA8">
        <w:rPr>
          <w:highlight w:val="green"/>
          <w:u w:val="single"/>
        </w:rPr>
        <w:t>.</w:t>
      </w:r>
      <w:r w:rsidRPr="00F64DA8">
        <w:rPr>
          <w:sz w:val="14"/>
        </w:rPr>
        <w:t xml:space="preserve"> </w:t>
      </w:r>
      <w:proofErr w:type="gramEnd"/>
      <w:r w:rsidRPr="00F64DA8">
        <w:rPr>
          <w:sz w:val="14"/>
        </w:rPr>
        <w:t xml:space="preserve">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stronger control from the center, it also puts all the responsibility squarely on Xi’s shoulders</w:t>
      </w:r>
      <w:proofErr w:type="gramStart"/>
      <w:r w:rsidRPr="009243AC">
        <w:rPr>
          <w:sz w:val="14"/>
        </w:rPr>
        <w:t xml:space="preserve">. </w:t>
      </w:r>
      <w:proofErr w:type="gramEnd"/>
      <w:r w:rsidRPr="009243AC">
        <w:rPr>
          <w:sz w:val="14"/>
        </w:rPr>
        <w:t>With China’s ascension to great power status, the consequences of internecine domestic political battles are increasingly playing out on the world stage</w:t>
      </w:r>
      <w:proofErr w:type="gramStart"/>
      <w:r w:rsidRPr="009243AC">
        <w:rPr>
          <w:sz w:val="14"/>
        </w:rPr>
        <w:t xml:space="preserve">. </w:t>
      </w:r>
      <w:proofErr w:type="gramEnd"/>
      <w:r w:rsidRPr="009243AC">
        <w:rPr>
          <w:sz w:val="14"/>
        </w:rPr>
        <w:t xml:space="preserve">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proofErr w:type="gramStart"/>
      <w:r w:rsidRPr="009243AC">
        <w:rPr>
          <w:u w:val="single"/>
        </w:rPr>
        <w:t>.</w:t>
      </w:r>
      <w:r w:rsidRPr="009243AC">
        <w:rPr>
          <w:sz w:val="14"/>
        </w:rPr>
        <w:t xml:space="preserve"> </w:t>
      </w:r>
      <w:proofErr w:type="gramEnd"/>
      <w:r w:rsidRPr="009243AC">
        <w:rPr>
          <w:sz w:val="14"/>
        </w:rPr>
        <w:t>Such dynamics will influence Chinese foreign policy and security behavior</w:t>
      </w:r>
      <w:proofErr w:type="gramStart"/>
      <w:r w:rsidRPr="009243AC">
        <w:rPr>
          <w:sz w:val="14"/>
        </w:rPr>
        <w:t xml:space="preserve">. </w:t>
      </w:r>
      <w:proofErr w:type="gramEnd"/>
      <w:r w:rsidRPr="009243AC">
        <w:rPr>
          <w:u w:val="single"/>
        </w:rPr>
        <w:t xml:space="preserve">Domestic arguments over ideology, bureaucratic power struggles, and strategic direction could all have </w:t>
      </w:r>
      <w:r w:rsidRPr="009243AC">
        <w:rPr>
          <w:b/>
          <w:iCs/>
          <w:u w:val="single"/>
        </w:rPr>
        <w:t>ripple effects abroad</w:t>
      </w:r>
      <w:proofErr w:type="gramStart"/>
      <w:r w:rsidRPr="009243AC">
        <w:rPr>
          <w:u w:val="single"/>
        </w:rPr>
        <w:t>.</w:t>
      </w:r>
      <w:r w:rsidRPr="009243AC">
        <w:rPr>
          <w:sz w:val="14"/>
        </w:rPr>
        <w:t xml:space="preserve"> </w:t>
      </w:r>
      <w:proofErr w:type="gramEnd"/>
      <w:r w:rsidRPr="009243AC">
        <w:rPr>
          <w:sz w:val="14"/>
        </w:rPr>
        <w:t>Many of China’s party heavyweights still employ a narrow and exclusively domestic political calculus</w:t>
      </w:r>
      <w:proofErr w:type="gramStart"/>
      <w:r w:rsidRPr="009243AC">
        <w:rPr>
          <w:sz w:val="14"/>
        </w:rPr>
        <w:t xml:space="preserve">. </w:t>
      </w:r>
      <w:proofErr w:type="gramEnd"/>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proofErr w:type="gramStart"/>
      <w:r w:rsidRPr="00B6331F">
        <w:rPr>
          <w:u w:val="single"/>
        </w:rPr>
        <w:t>.</w:t>
      </w:r>
      <w:r w:rsidRPr="00F64DA8">
        <w:rPr>
          <w:sz w:val="14"/>
        </w:rPr>
        <w:t xml:space="preserve"> </w:t>
      </w:r>
      <w:proofErr w:type="gramEnd"/>
      <w:r w:rsidRPr="00F64DA8">
        <w:rPr>
          <w:sz w:val="14"/>
        </w:rPr>
        <w:t xml:space="preserve">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proofErr w:type="gramStart"/>
      <w:r w:rsidRPr="0040296F">
        <w:rPr>
          <w:sz w:val="14"/>
          <w:u w:val="single"/>
        </w:rPr>
        <w:t xml:space="preserve">. </w:t>
      </w:r>
      <w:proofErr w:type="gramEnd"/>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w:t>
      </w:r>
      <w:proofErr w:type="gramStart"/>
      <w:r w:rsidRPr="0040296F">
        <w:rPr>
          <w:u w:val="single"/>
        </w:rPr>
        <w:t xml:space="preserve">. </w:t>
      </w:r>
      <w:proofErr w:type="gramEnd"/>
      <w:r w:rsidRPr="0040296F">
        <w:rPr>
          <w:u w:val="single"/>
        </w:rPr>
        <w:t xml:space="preserve">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w:t>
      </w:r>
      <w:proofErr w:type="gramStart"/>
      <w:r w:rsidRPr="00F64DA8">
        <w:rPr>
          <w:sz w:val="14"/>
        </w:rPr>
        <w:t xml:space="preserve">. </w:t>
      </w:r>
      <w:proofErr w:type="gramEnd"/>
      <w:r w:rsidRPr="00F64DA8">
        <w:rPr>
          <w:sz w:val="14"/>
        </w:rPr>
        <w:t>Although past behavior is not necessarily indicative of future strategic calculus, China’s “economic circuit breaker” logic seems to have held its most aggressive nationalism below the threshold of war since 1979</w:t>
      </w:r>
      <w:proofErr w:type="gramStart"/>
      <w:r w:rsidRPr="00F64DA8">
        <w:rPr>
          <w:sz w:val="14"/>
        </w:rPr>
        <w:t xml:space="preserve">. </w:t>
      </w:r>
      <w:proofErr w:type="gramEnd"/>
      <w:r w:rsidRPr="00F64DA8">
        <w:rPr>
          <w:sz w:val="14"/>
        </w:rPr>
        <w:t>A China that is both comparatively strong and less dependent on the global economy would be a novel development in modern geopolitics</w:t>
      </w:r>
      <w:proofErr w:type="gramStart"/>
      <w:r w:rsidRPr="00F64DA8">
        <w:rPr>
          <w:sz w:val="14"/>
        </w:rPr>
        <w:t xml:space="preserve">. </w:t>
      </w:r>
      <w:proofErr w:type="gramEnd"/>
      <w:r w:rsidRPr="00F64DA8">
        <w:rPr>
          <w:sz w:val="14"/>
        </w:rPr>
        <w:t>As China changes the composition of its international economic linkages, global integration could place fewer constraints on it</w:t>
      </w:r>
      <w:proofErr w:type="gramStart"/>
      <w:r w:rsidRPr="00F64DA8">
        <w:rPr>
          <w:sz w:val="14"/>
        </w:rPr>
        <w:t xml:space="preserve">. </w:t>
      </w:r>
      <w:proofErr w:type="gramEnd"/>
      <w:r w:rsidRPr="00F64DA8">
        <w:rPr>
          <w:sz w:val="14"/>
        </w:rPr>
        <w:t>Whereas China has been highly reliant on the import of raw materials and semifinished goods for reexport, a consumption-driven China could have a different international trade profile</w:t>
      </w:r>
      <w:proofErr w:type="gramStart"/>
      <w:r w:rsidRPr="00F64DA8">
        <w:rPr>
          <w:sz w:val="14"/>
        </w:rPr>
        <w:t xml:space="preserve">. </w:t>
      </w:r>
      <w:proofErr w:type="gramEnd"/>
      <w:r w:rsidRPr="00F64DA8">
        <w:rPr>
          <w:sz w:val="14"/>
        </w:rPr>
        <w:t>China could still rely on imported goods, but their centrality to the country’s overall economic growth would be altered</w:t>
      </w:r>
      <w:proofErr w:type="gramStart"/>
      <w:r w:rsidRPr="00F64DA8">
        <w:rPr>
          <w:sz w:val="14"/>
        </w:rPr>
        <w:t xml:space="preserve">. </w:t>
      </w:r>
      <w:proofErr w:type="gramEnd"/>
      <w:r w:rsidRPr="00F64DA8">
        <w:rPr>
          <w:sz w:val="14"/>
        </w:rPr>
        <w:t xml:space="preserve">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w:t>
      </w:r>
      <w:proofErr w:type="gramStart"/>
      <w:r w:rsidRPr="00F64DA8">
        <w:rPr>
          <w:sz w:val="14"/>
        </w:rPr>
        <w:t xml:space="preserve">. </w:t>
      </w:r>
      <w:proofErr w:type="gramEnd"/>
      <w:r w:rsidRPr="00F64DA8">
        <w:rPr>
          <w:sz w:val="14"/>
        </w:rPr>
        <w:t>That said, China is likely to continue to highly depend on imported oil even if the economic end to which that energy resource is directed shifts away from industrial and export production toward domestic consumption.</w:t>
      </w:r>
    </w:p>
    <w:p w14:paraId="58D5B105" w14:textId="77777777" w:rsidR="00112311" w:rsidRDefault="00112311" w:rsidP="00112311">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18F4FFC2" w14:textId="77777777" w:rsidR="00112311" w:rsidRPr="007D7E20" w:rsidRDefault="00112311" w:rsidP="00112311">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2020</w:t>
      </w:r>
      <w:proofErr w:type="gramStart"/>
      <w:r w:rsidRPr="0060794A">
        <w:t xml:space="preserve">. </w:t>
      </w:r>
      <w:proofErr w:type="gramEnd"/>
      <w:r w:rsidRPr="0060794A">
        <w:t xml:space="preserve">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0A048162" w14:textId="77777777" w:rsidR="00112311" w:rsidRPr="007B3035" w:rsidRDefault="00112311" w:rsidP="00112311">
      <w:pPr>
        <w:rPr>
          <w:sz w:val="16"/>
        </w:rPr>
      </w:pPr>
      <w:r w:rsidRPr="00EB5F0D">
        <w:rPr>
          <w:sz w:val="16"/>
        </w:rPr>
        <w:t>Admiral Charles A. Richard, the head of the U.S. Strategic Command, recently told the Senate Armed Service Committee he “could drive a truck” through the holes in China’s no first use policy</w:t>
      </w:r>
      <w:proofErr w:type="gramStart"/>
      <w:r w:rsidRPr="00EB5F0D">
        <w:rPr>
          <w:sz w:val="16"/>
        </w:rPr>
        <w:t xml:space="preserve">. </w:t>
      </w:r>
      <w:proofErr w:type="gramEnd"/>
      <w:r w:rsidRPr="00EB5F0D">
        <w:rPr>
          <w:sz w:val="16"/>
        </w:rPr>
        <w:t xml:space="preserve">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w:t>
      </w:r>
      <w:proofErr w:type="gramStart"/>
      <w:r w:rsidRPr="00EB5F0D">
        <w:rPr>
          <w:sz w:val="16"/>
        </w:rPr>
        <w:t xml:space="preserve">. </w:t>
      </w:r>
      <w:proofErr w:type="gramEnd"/>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proofErr w:type="gramStart"/>
      <w:r w:rsidRPr="00EB5F0D">
        <w:rPr>
          <w:sz w:val="16"/>
        </w:rPr>
        <w:t xml:space="preserve">. </w:t>
      </w:r>
      <w:proofErr w:type="gramEnd"/>
      <w:r w:rsidRPr="00EB5F0D">
        <w:rPr>
          <w:sz w:val="16"/>
        </w:rPr>
        <w:t>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proofErr w:type="gramStart"/>
      <w:r w:rsidRPr="00EB5F0D">
        <w:rPr>
          <w:sz w:val="16"/>
        </w:rPr>
        <w:t xml:space="preserve">. </w:t>
      </w:r>
      <w:proofErr w:type="gramEnd"/>
      <w:r w:rsidRPr="00EB5F0D">
        <w:rPr>
          <w:sz w:val="16"/>
        </w:rPr>
        <w:t>Richard should know about those publications, particularly the training manual</w:t>
      </w:r>
      <w:proofErr w:type="gramStart"/>
      <w:r w:rsidRPr="00EB5F0D">
        <w:rPr>
          <w:sz w:val="16"/>
        </w:rPr>
        <w:t xml:space="preserve">. </w:t>
      </w:r>
      <w:proofErr w:type="gramEnd"/>
      <w:r w:rsidRPr="00EB5F0D">
        <w:rPr>
          <w:sz w:val="16"/>
        </w:rPr>
        <w:t>A U.S. Department of Defense translation has been circulating within the U.S. nuclear weapons policy community for more than a decade</w:t>
      </w:r>
      <w:proofErr w:type="gramStart"/>
      <w:r w:rsidRPr="00EB5F0D">
        <w:rPr>
          <w:sz w:val="16"/>
        </w:rPr>
        <w:t xml:space="preserve">. </w:t>
      </w:r>
      <w:proofErr w:type="gramEnd"/>
      <w:r w:rsidRPr="00EB5F0D">
        <w:rPr>
          <w:sz w:val="16"/>
        </w:rPr>
        <w:t xml:space="preserve">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proofErr w:type="gramStart"/>
      <w:r w:rsidRPr="00EB5F0D">
        <w:rPr>
          <w:sz w:val="16"/>
        </w:rPr>
        <w:t xml:space="preserve">. </w:t>
      </w:r>
      <w:proofErr w:type="gramEnd"/>
      <w:r w:rsidRPr="00EB5F0D">
        <w:rPr>
          <w:sz w:val="16"/>
        </w:rPr>
        <w:t>This U.S. misperception is understandable, especially given the difficulties the Defense Department encountered translating the text into English</w:t>
      </w:r>
      <w:proofErr w:type="gramStart"/>
      <w:r w:rsidRPr="00EB5F0D">
        <w:rPr>
          <w:sz w:val="16"/>
        </w:rPr>
        <w:t xml:space="preserve">. </w:t>
      </w:r>
      <w:proofErr w:type="gramEnd"/>
      <w:r w:rsidRPr="00EB5F0D">
        <w:rPr>
          <w:sz w:val="16"/>
        </w:rPr>
        <w:t>The language, carefully considered in the context of the entire book, articulates a strong reaffirmation of China’s no first use policy</w:t>
      </w:r>
      <w:proofErr w:type="gramStart"/>
      <w:r w:rsidRPr="00EB5F0D">
        <w:rPr>
          <w:sz w:val="16"/>
        </w:rPr>
        <w:t xml:space="preserve">. </w:t>
      </w:r>
      <w:proofErr w:type="gramEnd"/>
      <w:r w:rsidRPr="00EB5F0D">
        <w:rPr>
          <w:sz w:val="16"/>
        </w:rPr>
        <w:t xml:space="preserve">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proofErr w:type="gramStart"/>
      <w:r w:rsidRPr="00EB5F0D">
        <w:rPr>
          <w:u w:val="single"/>
        </w:rPr>
        <w:t>.</w:t>
      </w:r>
      <w:r w:rsidRPr="00EB5F0D">
        <w:rPr>
          <w:sz w:val="16"/>
        </w:rPr>
        <w:t xml:space="preserve"> </w:t>
      </w:r>
      <w:proofErr w:type="gramEnd"/>
      <w:r w:rsidRPr="00EB5F0D">
        <w:rPr>
          <w:sz w:val="16"/>
        </w:rPr>
        <w:t xml:space="preserve">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proofErr w:type="gramStart"/>
      <w:r w:rsidRPr="00BD38CF">
        <w:rPr>
          <w:u w:val="single"/>
        </w:rPr>
        <w:t>.</w:t>
      </w:r>
      <w:r w:rsidRPr="00BD38CF">
        <w:rPr>
          <w:sz w:val="16"/>
        </w:rPr>
        <w:t xml:space="preserve"> </w:t>
      </w:r>
      <w:proofErr w:type="gramEnd"/>
      <w:r w:rsidRPr="00BD38CF">
        <w:rPr>
          <w:sz w:val="16"/>
        </w:rPr>
        <w:t xml:space="preserve">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proofErr w:type="gramStart"/>
      <w:r w:rsidRPr="00BD38CF">
        <w:rPr>
          <w:u w:val="single"/>
        </w:rPr>
        <w:t>.</w:t>
      </w:r>
      <w:r w:rsidRPr="00BD38CF">
        <w:rPr>
          <w:sz w:val="16"/>
        </w:rPr>
        <w:t xml:space="preserve"> </w:t>
      </w:r>
      <w:proofErr w:type="gramEnd"/>
      <w:r w:rsidRPr="00BD38CF">
        <w:rPr>
          <w:sz w:val="16"/>
        </w:rPr>
        <w:t>Chinese leaders would only take these steps in extreme circumstances</w:t>
      </w:r>
      <w:proofErr w:type="gramStart"/>
      <w:r w:rsidRPr="00BD38CF">
        <w:rPr>
          <w:sz w:val="16"/>
        </w:rPr>
        <w:t xml:space="preserve">. </w:t>
      </w:r>
      <w:proofErr w:type="gramEnd"/>
      <w:r w:rsidRPr="00BD38CF">
        <w:rPr>
          <w:sz w:val="16"/>
        </w:rPr>
        <w:t>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proofErr w:type="gramStart"/>
      <w:r w:rsidRPr="00EB5F0D">
        <w:rPr>
          <w:sz w:val="16"/>
        </w:rPr>
        <w:t xml:space="preserve">. </w:t>
      </w:r>
      <w:proofErr w:type="gramEnd"/>
      <w:r w:rsidRPr="00EB5F0D">
        <w:rPr>
          <w:sz w:val="16"/>
        </w:rPr>
        <w:t xml:space="preserve">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proofErr w:type="gramStart"/>
      <w:r w:rsidRPr="00EB5F0D">
        <w:rPr>
          <w:sz w:val="16"/>
        </w:rPr>
        <w:t xml:space="preserve">. </w:t>
      </w:r>
      <w:proofErr w:type="gramEnd"/>
      <w:r w:rsidRPr="00EB5F0D">
        <w:rPr>
          <w:sz w:val="16"/>
        </w:rPr>
        <w:t xml:space="preserve">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proofErr w:type="gramStart"/>
      <w:r w:rsidRPr="00EB5F0D">
        <w:rPr>
          <w:sz w:val="16"/>
        </w:rPr>
        <w:t xml:space="preserve">. </w:t>
      </w:r>
      <w:proofErr w:type="gramEnd"/>
      <w:r w:rsidRPr="00EB5F0D">
        <w:rPr>
          <w:sz w:val="16"/>
        </w:rPr>
        <w:t>But that’s not what the text says</w:t>
      </w:r>
      <w:proofErr w:type="gramStart"/>
      <w:r w:rsidRPr="00EB5F0D">
        <w:rPr>
          <w:sz w:val="16"/>
        </w:rPr>
        <w:t xml:space="preserve">. </w:t>
      </w:r>
      <w:proofErr w:type="gramEnd"/>
      <w:r w:rsidRPr="00EB5F0D">
        <w:rPr>
          <w:sz w:val="16"/>
        </w:rPr>
        <w:t>“Lowering the threshold” refers to China putting its nuclear weapons on alert — it does not indicate Chinese leaders might lower their threshold for deciding to use nuclear weapons in a crisis</w:t>
      </w:r>
      <w:proofErr w:type="gramStart"/>
      <w:r w:rsidRPr="00EB5F0D">
        <w:rPr>
          <w:sz w:val="16"/>
        </w:rPr>
        <w:t xml:space="preserve">. </w:t>
      </w:r>
      <w:proofErr w:type="gramEnd"/>
      <w:r w:rsidRPr="00EB5F0D">
        <w:rPr>
          <w:sz w:val="16"/>
        </w:rPr>
        <w:t>Nor does the text indicate Chinese nuclear forces are training to launch nuclear weapons first in a war with the United States</w:t>
      </w:r>
      <w:proofErr w:type="gramStart"/>
      <w:r w:rsidRPr="00EB5F0D">
        <w:rPr>
          <w:sz w:val="16"/>
        </w:rPr>
        <w:t xml:space="preserve">. </w:t>
      </w:r>
      <w:proofErr w:type="gramEnd"/>
      <w:r w:rsidRPr="00EB5F0D">
        <w:rPr>
          <w:sz w:val="16"/>
        </w:rPr>
        <w:t>China, unlike the United States, keeps its nuclear forces off-alert</w:t>
      </w:r>
      <w:proofErr w:type="gramStart"/>
      <w:r w:rsidRPr="00EB5F0D">
        <w:rPr>
          <w:sz w:val="16"/>
        </w:rPr>
        <w:t xml:space="preserve">. </w:t>
      </w:r>
      <w:proofErr w:type="gramEnd"/>
      <w:r w:rsidRPr="00EB5F0D">
        <w:rPr>
          <w:sz w:val="16"/>
        </w:rPr>
        <w:t>Its warheads are not mated to its missiles</w:t>
      </w:r>
      <w:proofErr w:type="gramStart"/>
      <w:r w:rsidRPr="00EB5F0D">
        <w:rPr>
          <w:sz w:val="16"/>
        </w:rPr>
        <w:t xml:space="preserve">. </w:t>
      </w:r>
      <w:proofErr w:type="gramEnd"/>
      <w:r w:rsidRPr="00EB5F0D">
        <w:rPr>
          <w:sz w:val="16"/>
        </w:rPr>
        <w:t>China’s nuclear-armed submarines are not continuously at sea on armed patrols</w:t>
      </w:r>
      <w:proofErr w:type="gramStart"/>
      <w:r w:rsidRPr="00EB5F0D">
        <w:rPr>
          <w:sz w:val="16"/>
        </w:rPr>
        <w:t xml:space="preserve">. </w:t>
      </w:r>
      <w:proofErr w:type="gramEnd"/>
      <w:r w:rsidRPr="00EB5F0D">
        <w:rPr>
          <w:sz w:val="16"/>
        </w:rPr>
        <w:t>The manual describes how China’s nuclear warheads and the missiles that deliver them are controlled by two separate chains of command</w:t>
      </w:r>
      <w:proofErr w:type="gramStart"/>
      <w:r w:rsidRPr="00EB5F0D">
        <w:rPr>
          <w:sz w:val="16"/>
        </w:rPr>
        <w:t xml:space="preserve">. </w:t>
      </w:r>
      <w:proofErr w:type="gramEnd"/>
      <w:r w:rsidRPr="00EB5F0D">
        <w:rPr>
          <w:sz w:val="16"/>
        </w:rPr>
        <w:t xml:space="preserve">Chinese </w:t>
      </w:r>
      <w:proofErr w:type="spellStart"/>
      <w:r w:rsidRPr="00EB5F0D">
        <w:rPr>
          <w:sz w:val="16"/>
        </w:rPr>
        <w:t>missileers</w:t>
      </w:r>
      <w:proofErr w:type="spellEnd"/>
      <w:r w:rsidRPr="00EB5F0D">
        <w:rPr>
          <w:sz w:val="16"/>
        </w:rPr>
        <w:t xml:space="preserve"> train to bring them together and launch them after China has been attacked with nuclear weapons</w:t>
      </w:r>
      <w:proofErr w:type="gramStart"/>
      <w:r w:rsidRPr="00EB5F0D">
        <w:rPr>
          <w:sz w:val="16"/>
        </w:rPr>
        <w:t>. 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w:t>
      </w:r>
      <w:proofErr w:type="gramStart"/>
      <w:r w:rsidRPr="00EB5F0D">
        <w:rPr>
          <w:sz w:val="16"/>
        </w:rPr>
        <w:t xml:space="preserve">. </w:t>
      </w:r>
      <w:proofErr w:type="gramEnd"/>
      <w:r w:rsidRPr="00EB5F0D">
        <w:rPr>
          <w:sz w:val="16"/>
        </w:rPr>
        <w:t>Chinese Miscalculation Unfortunately, alerting Chinese nuclear forces at such a moment could have terrifying consequences</w:t>
      </w:r>
      <w:proofErr w:type="gramStart"/>
      <w:r w:rsidRPr="00EB5F0D">
        <w:rPr>
          <w:sz w:val="16"/>
        </w:rPr>
        <w:t xml:space="preserve">. </w:t>
      </w:r>
      <w:proofErr w:type="gramEnd"/>
      <w:r w:rsidRPr="00EB5F0D">
        <w:rPr>
          <w:sz w:val="16"/>
        </w:rPr>
        <w:t>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w:t>
      </w:r>
      <w:proofErr w:type="gramStart"/>
      <w:r w:rsidRPr="00EB5F0D">
        <w:rPr>
          <w:sz w:val="16"/>
        </w:rPr>
        <w:t xml:space="preserve">. </w:t>
      </w:r>
      <w:proofErr w:type="gramEnd"/>
      <w:r w:rsidRPr="00EB5F0D">
        <w:rPr>
          <w:sz w:val="16"/>
        </w:rPr>
        <w:t xml:space="preserve">One study concluded that if the </w:t>
      </w:r>
      <w:r w:rsidRPr="00EB5F0D">
        <w:rPr>
          <w:u w:val="single"/>
        </w:rPr>
        <w:t>United States used nuclear weapons to attempt to knock out a small fraction of the Chinese ICBMs that could reach the United States it may kill tens of millions of Chinese civilians</w:t>
      </w:r>
      <w:proofErr w:type="gramStart"/>
      <w:r w:rsidRPr="00EB5F0D">
        <w:rPr>
          <w:sz w:val="16"/>
        </w:rPr>
        <w:t xml:space="preserve">. </w:t>
      </w:r>
      <w:proofErr w:type="gramEnd"/>
      <w:r w:rsidRPr="00EB5F0D">
        <w:rPr>
          <w:sz w:val="16"/>
        </w:rPr>
        <w:t xml:space="preserve">The authors of the text assume </w:t>
      </w:r>
      <w:r w:rsidRPr="00EB5F0D">
        <w:rPr>
          <w:u w:val="single"/>
        </w:rPr>
        <w:t>alerting China’s nuclear forces would “create a great shock in the enemy’s psyche.”</w:t>
      </w:r>
      <w:r w:rsidRPr="00EB5F0D">
        <w:rPr>
          <w:sz w:val="16"/>
        </w:rPr>
        <w:t xml:space="preserve"> That’s a fair assumption</w:t>
      </w:r>
      <w:proofErr w:type="gramStart"/>
      <w:r w:rsidRPr="00EB5F0D">
        <w:rPr>
          <w:sz w:val="16"/>
        </w:rPr>
        <w:t xml:space="preserve">. </w:t>
      </w:r>
      <w:proofErr w:type="gramEnd"/>
      <w:r w:rsidRPr="00EB5F0D">
        <w:rPr>
          <w:sz w:val="16"/>
        </w:rPr>
        <w:t>But they also assume this shock could “dissuade the continuation of the strong enemy’s conventional attacks against our major strategic targets.” That’s highly questionable</w:t>
      </w:r>
      <w:proofErr w:type="gramStart"/>
      <w:r w:rsidRPr="00EB5F0D">
        <w:rPr>
          <w:sz w:val="16"/>
        </w:rPr>
        <w:t xml:space="preserve">. </w:t>
      </w:r>
      <w:proofErr w:type="gramEnd"/>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proofErr w:type="gramStart"/>
      <w:r w:rsidRPr="00EB5F0D">
        <w:rPr>
          <w:sz w:val="16"/>
        </w:rPr>
        <w:t xml:space="preserve">. </w:t>
      </w:r>
      <w:proofErr w:type="gramEnd"/>
      <w:r w:rsidRPr="00EB5F0D">
        <w:rPr>
          <w:sz w:val="16"/>
        </w:rPr>
        <w:t>If China’s nuclear forces were targeted, it would put even greater strain on the operators of China’s nuclear forces</w:t>
      </w:r>
      <w:proofErr w:type="gramStart"/>
      <w:r w:rsidRPr="00EB5F0D">
        <w:rPr>
          <w:sz w:val="16"/>
        </w:rPr>
        <w:t xml:space="preserve">. </w:t>
      </w:r>
      <w:proofErr w:type="gramEnd"/>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w:t>
      </w:r>
      <w:proofErr w:type="gramStart"/>
      <w:r w:rsidRPr="00EB5F0D">
        <w:rPr>
          <w:sz w:val="16"/>
        </w:rPr>
        <w:t xml:space="preserve">. </w:t>
      </w:r>
      <w:proofErr w:type="gramEnd"/>
      <w:r w:rsidRPr="00EB5F0D">
        <w:rPr>
          <w:sz w:val="16"/>
        </w:rPr>
        <w:t>But if it does, they are equally clear China won’t be the one to start it</w:t>
      </w:r>
      <w:proofErr w:type="gramStart"/>
      <w:r w:rsidRPr="00EB5F0D">
        <w:rPr>
          <w:sz w:val="16"/>
        </w:rPr>
        <w:t xml:space="preserve">. </w:t>
      </w:r>
      <w:proofErr w:type="gramEnd"/>
      <w:r w:rsidRPr="00EB5F0D">
        <w:rPr>
          <w:sz w:val="16"/>
        </w:rPr>
        <w:t>Nuclear attack is often preceded by nuclear coercion</w:t>
      </w:r>
      <w:proofErr w:type="gramStart"/>
      <w:r w:rsidRPr="00EB5F0D">
        <w:rPr>
          <w:sz w:val="16"/>
        </w:rPr>
        <w:t xml:space="preserve">. </w:t>
      </w:r>
      <w:proofErr w:type="gramEnd"/>
      <w:r w:rsidRPr="00EB5F0D">
        <w:rPr>
          <w:sz w:val="16"/>
        </w:rPr>
        <w:t xml:space="preserve">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w:t>
      </w:r>
      <w:proofErr w:type="gramStart"/>
      <w:r w:rsidRPr="00EB5F0D">
        <w:rPr>
          <w:sz w:val="16"/>
        </w:rPr>
        <w:t xml:space="preserve">. </w:t>
      </w:r>
      <w:proofErr w:type="gramEnd"/>
      <w:r w:rsidRPr="00EB5F0D">
        <w:rPr>
          <w:sz w:val="16"/>
        </w:rPr>
        <w:t>They assume if China demonstrates it is well prepared to retaliate the United States would not risk a damage limitation strike using nuclear weapons</w:t>
      </w:r>
      <w:proofErr w:type="gramStart"/>
      <w:r w:rsidRPr="00EB5F0D">
        <w:rPr>
          <w:sz w:val="16"/>
        </w:rPr>
        <w:t xml:space="preserve">. </w:t>
      </w:r>
      <w:proofErr w:type="gramEnd"/>
      <w:r w:rsidRPr="00EB5F0D">
        <w:rPr>
          <w:sz w:val="16"/>
        </w:rPr>
        <w:t>And even if the United States were to attack China’s nuclear forces with conventional weapons, China still would not strike first</w:t>
      </w:r>
      <w:proofErr w:type="gramStart"/>
      <w:r w:rsidRPr="00EB5F0D">
        <w:rPr>
          <w:sz w:val="16"/>
        </w:rPr>
        <w:t xml:space="preserve">. </w:t>
      </w:r>
      <w:proofErr w:type="gramEnd"/>
      <w:r w:rsidRPr="00EB5F0D">
        <w:rPr>
          <w:sz w:val="16"/>
        </w:rPr>
        <w:t>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w:t>
      </w:r>
      <w:proofErr w:type="gramStart"/>
      <w:r w:rsidRPr="00EB5F0D">
        <w:rPr>
          <w:sz w:val="16"/>
        </w:rPr>
        <w:t xml:space="preserve">. </w:t>
      </w:r>
      <w:proofErr w:type="gramEnd"/>
      <w:r w:rsidRPr="00EB5F0D">
        <w:rPr>
          <w:sz w:val="16"/>
        </w:rPr>
        <w:t>Richard is wrong</w:t>
      </w:r>
      <w:proofErr w:type="gramStart"/>
      <w:r w:rsidRPr="00EB5F0D">
        <w:rPr>
          <w:sz w:val="16"/>
        </w:rPr>
        <w:t xml:space="preserve">. </w:t>
      </w:r>
      <w:proofErr w:type="gramEnd"/>
      <w:r w:rsidRPr="00EB5F0D">
        <w:rPr>
          <w:sz w:val="16"/>
        </w:rPr>
        <w:t>There are no holes in China’s no first use policy</w:t>
      </w:r>
      <w:proofErr w:type="gramStart"/>
      <w:r w:rsidRPr="00EB5F0D">
        <w:rPr>
          <w:sz w:val="16"/>
        </w:rPr>
        <w:t xml:space="preserve">. </w:t>
      </w:r>
      <w:proofErr w:type="gramEnd"/>
      <w:r w:rsidRPr="00EB5F0D">
        <w:rPr>
          <w:sz w:val="16"/>
        </w:rPr>
        <w:t>But the worse-case planning articulated in this highly classified military text is a significant and deeply troubling departure from China’s traditional thinking about the role of nuclear weapons</w:t>
      </w:r>
      <w:proofErr w:type="gramStart"/>
      <w:r w:rsidRPr="00EB5F0D">
        <w:rPr>
          <w:sz w:val="16"/>
        </w:rPr>
        <w:t xml:space="preserve">. </w:t>
      </w:r>
      <w:proofErr w:type="gramEnd"/>
      <w:r w:rsidRPr="00EB5F0D">
        <w:rPr>
          <w:sz w:val="16"/>
        </w:rPr>
        <w:t>Mao Zedong famously called nuclear weapons “a paper tiger.” Many assumed he was being cavalier about the consequences of nuclear war</w:t>
      </w:r>
      <w:proofErr w:type="gramStart"/>
      <w:r w:rsidRPr="00EB5F0D">
        <w:rPr>
          <w:sz w:val="16"/>
        </w:rPr>
        <w:t xml:space="preserve">. </w:t>
      </w:r>
      <w:proofErr w:type="gramEnd"/>
      <w:r w:rsidRPr="00EB5F0D">
        <w:rPr>
          <w:sz w:val="16"/>
        </w:rPr>
        <w:t>But what he meant is that they would not be used to fight and win wars</w:t>
      </w:r>
      <w:proofErr w:type="gramStart"/>
      <w:r w:rsidRPr="00EB5F0D">
        <w:rPr>
          <w:sz w:val="16"/>
        </w:rPr>
        <w:t xml:space="preserve">. </w:t>
      </w:r>
      <w:proofErr w:type="gramEnd"/>
      <w:r w:rsidRPr="00EB5F0D">
        <w:rPr>
          <w:sz w:val="16"/>
        </w:rPr>
        <w:t>U.S. nuclear threats during the Korean War and the Taiwan Strait Crisis in the 1950s – threats not followed by an actual nuclear attack – validated Mao’s intuition that nuclear weapons were primarily psychological weapons</w:t>
      </w:r>
      <w:proofErr w:type="gramStart"/>
      <w:r w:rsidRPr="00EB5F0D">
        <w:rPr>
          <w:sz w:val="16"/>
        </w:rPr>
        <w:t xml:space="preserve">. </w:t>
      </w:r>
      <w:proofErr w:type="gramEnd"/>
      <w:r w:rsidRPr="00EB5F0D">
        <w:rPr>
          <w:sz w:val="16"/>
        </w:rPr>
        <w:t xml:space="preserve">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w:t>
      </w:r>
      <w:proofErr w:type="gramStart"/>
      <w:r w:rsidRPr="00EB5F0D">
        <w:rPr>
          <w:sz w:val="16"/>
        </w:rPr>
        <w:t xml:space="preserve">. </w:t>
      </w:r>
      <w:proofErr w:type="gramEnd"/>
      <w:r w:rsidRPr="00EB5F0D">
        <w:rPr>
          <w:sz w:val="16"/>
        </w:rPr>
        <w:t xml:space="preserve">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proofErr w:type="gramStart"/>
      <w:r w:rsidRPr="00EB5F0D">
        <w:rPr>
          <w:sz w:val="16"/>
        </w:rPr>
        <w:t xml:space="preserve">. </w:t>
      </w:r>
      <w:proofErr w:type="gramEnd"/>
      <w:r w:rsidRPr="00EB5F0D">
        <w:rPr>
          <w:sz w:val="16"/>
        </w:rPr>
        <w:t>Adding this new purpose could also be the first step on a slippery slope to an incremental broadening the role of nuclear weapons in Chinese national security policy</w:t>
      </w:r>
      <w:proofErr w:type="gramStart"/>
      <w:r w:rsidRPr="00EB5F0D">
        <w:rPr>
          <w:sz w:val="16"/>
        </w:rPr>
        <w:t xml:space="preserve">. </w:t>
      </w:r>
      <w:proofErr w:type="gramEnd"/>
      <w:r w:rsidRPr="00EB5F0D">
        <w:rPr>
          <w:sz w:val="16"/>
        </w:rPr>
        <w:t>Americans would be a lot safer if we could avoid that</w:t>
      </w:r>
      <w:proofErr w:type="gramStart"/>
      <w:r w:rsidRPr="00EB5F0D">
        <w:rPr>
          <w:sz w:val="16"/>
        </w:rPr>
        <w:t xml:space="preserve">. </w:t>
      </w:r>
      <w:proofErr w:type="gramEnd"/>
      <w:r w:rsidRPr="00EB5F0D">
        <w:rPr>
          <w:sz w:val="16"/>
        </w:rPr>
        <w:t>The United States government should applaud China’s no first use policy instead of repeatedly calling it into question</w:t>
      </w:r>
      <w:proofErr w:type="gramStart"/>
      <w:r w:rsidRPr="00EB5F0D">
        <w:rPr>
          <w:sz w:val="16"/>
        </w:rPr>
        <w:t xml:space="preserve">. </w:t>
      </w:r>
      <w:proofErr w:type="gramEnd"/>
      <w:r w:rsidRPr="00EB5F0D">
        <w:rPr>
          <w:sz w:val="16"/>
        </w:rPr>
        <w:t>And it would be wise to adopt the same policy for the United States</w:t>
      </w:r>
      <w:proofErr w:type="gramStart"/>
      <w:r w:rsidRPr="00EB5F0D">
        <w:rPr>
          <w:sz w:val="16"/>
        </w:rPr>
        <w:t xml:space="preserve">. </w:t>
      </w:r>
      <w:proofErr w:type="gramEnd"/>
      <w:r w:rsidRPr="00EB5F0D">
        <w:rPr>
          <w:sz w:val="16"/>
        </w:rPr>
        <w:t>If both countries declared they would never use nuclear weapons first it may not guarantee they can avoid a nuclear exchange during a military crisis, but it would make one far less likely.</w:t>
      </w:r>
    </w:p>
    <w:p w14:paraId="6C4DCA7D" w14:textId="414A7DA7" w:rsidR="00112311" w:rsidRDefault="00112311" w:rsidP="00112311">
      <w:pPr>
        <w:pStyle w:val="Heading3"/>
      </w:pPr>
      <w:r>
        <w:lastRenderedPageBreak/>
        <w:t xml:space="preserve">1NC – Innovation </w:t>
      </w:r>
      <w:r>
        <w:t>DA</w:t>
      </w:r>
    </w:p>
    <w:p w14:paraId="7F5DFD04" w14:textId="77777777" w:rsidR="00112311" w:rsidRDefault="00112311" w:rsidP="00112311">
      <w:pPr>
        <w:pStyle w:val="Heading4"/>
      </w:pPr>
      <w:r>
        <w:t xml:space="preserve">Space Commercialization </w:t>
      </w:r>
      <w:r>
        <w:rPr>
          <w:u w:val="single"/>
        </w:rPr>
        <w:t>drives</w:t>
      </w:r>
      <w:r>
        <w:t xml:space="preserve"> Tech Innovation in the Status Quo – it provides a </w:t>
      </w:r>
      <w:r>
        <w:rPr>
          <w:u w:val="single"/>
        </w:rPr>
        <w:t>unique impetus</w:t>
      </w:r>
      <w:r>
        <w:t>.</w:t>
      </w:r>
    </w:p>
    <w:p w14:paraId="53C079F6" w14:textId="77777777" w:rsidR="00112311" w:rsidRDefault="00112311" w:rsidP="00112311">
      <w:r w:rsidRPr="000C5DFB">
        <w:rPr>
          <w:rStyle w:val="Style13ptBold"/>
        </w:rPr>
        <w:t>Hampson 17</w:t>
      </w:r>
      <w:r>
        <w:t xml:space="preserve"> Joshua Hampson 1-25-2017 “The Future of Space Commercialization” </w:t>
      </w:r>
      <w:hyperlink r:id="rId15"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A13C7C8" w14:textId="77777777" w:rsidR="00112311" w:rsidRPr="00D428FF" w:rsidRDefault="00112311" w:rsidP="0011231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w:t>
      </w:r>
      <w:proofErr w:type="gramStart"/>
      <w:r w:rsidRPr="00D428FF">
        <w:rPr>
          <w:u w:val="single"/>
        </w:rPr>
        <w:t xml:space="preserve">. </w:t>
      </w:r>
      <w:proofErr w:type="gramEnd"/>
      <w:r w:rsidRPr="00D428FF">
        <w:rPr>
          <w:u w:val="single"/>
        </w:rPr>
        <w:t>In 2015 alone, the global market amounted to $323 billion</w:t>
      </w:r>
      <w:proofErr w:type="gramStart"/>
      <w:r w:rsidRPr="00D428FF">
        <w:rPr>
          <w:u w:val="single"/>
        </w:rPr>
        <w:t xml:space="preserve">. </w:t>
      </w:r>
      <w:proofErr w:type="gramEnd"/>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proofErr w:type="gramStart"/>
      <w:r w:rsidRPr="00D428FF">
        <w:rPr>
          <w:sz w:val="16"/>
        </w:rPr>
        <w:t xml:space="preserve">. </w:t>
      </w:r>
      <w:proofErr w:type="gramEnd"/>
      <w:r w:rsidRPr="00D428FF">
        <w:rPr>
          <w:sz w:val="16"/>
        </w:rPr>
        <w:t>The global space launch market’s 10 11 share of that total came in at $6 billion dollars</w:t>
      </w:r>
      <w:proofErr w:type="gramStart"/>
      <w:r w:rsidRPr="00D428FF">
        <w:rPr>
          <w:sz w:val="16"/>
        </w:rPr>
        <w:t xml:space="preserve">. </w:t>
      </w:r>
      <w:proofErr w:type="gramEnd"/>
      <w:r w:rsidRPr="00D428FF">
        <w:rPr>
          <w:sz w:val="16"/>
        </w:rPr>
        <w:t xml:space="preserve">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w:t>
      </w:r>
      <w:proofErr w:type="gramStart"/>
      <w:r w:rsidRPr="00D428FF">
        <w:rPr>
          <w:sz w:val="16"/>
        </w:rPr>
        <w:t xml:space="preserve">. </w:t>
      </w:r>
      <w:proofErr w:type="gramEnd"/>
      <w:r w:rsidRPr="00D428FF">
        <w:rPr>
          <w:sz w:val="16"/>
        </w:rPr>
        <w:t>The FAA has noted that while the commercial launch sector has not grown dramatically in the last decade, there are indications that there is latent demand</w:t>
      </w:r>
      <w:proofErr w:type="gramStart"/>
      <w:r w:rsidRPr="00D428FF">
        <w:rPr>
          <w:sz w:val="16"/>
        </w:rPr>
        <w:t>. 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w:t>
      </w:r>
      <w:proofErr w:type="gramStart"/>
      <w:r w:rsidRPr="00D428FF">
        <w:rPr>
          <w:sz w:val="16"/>
        </w:rPr>
        <w:t xml:space="preserve">. </w:t>
      </w:r>
      <w:proofErr w:type="gramEnd"/>
      <w:r w:rsidRPr="00D428FF">
        <w:rPr>
          <w:sz w:val="16"/>
        </w:rPr>
        <w:t xml:space="preserve">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w:t>
      </w:r>
      <w:proofErr w:type="gramStart"/>
      <w:r w:rsidRPr="00D428FF">
        <w:rPr>
          <w:u w:val="single"/>
        </w:rPr>
        <w:t xml:space="preserve">. </w:t>
      </w:r>
      <w:proofErr w:type="gramEnd"/>
      <w:r w:rsidRPr="00D428FF">
        <w:rPr>
          <w:u w:val="single"/>
        </w:rPr>
        <w:t xml:space="preserve">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w:t>
      </w:r>
      <w:proofErr w:type="gramStart"/>
      <w:r w:rsidRPr="00D428FF">
        <w:rPr>
          <w:sz w:val="16"/>
        </w:rPr>
        <w:t xml:space="preserve">. </w:t>
      </w:r>
      <w:proofErr w:type="gramEnd"/>
      <w:r w:rsidRPr="00D428FF">
        <w:rPr>
          <w:sz w:val="16"/>
        </w:rPr>
        <w:t>However, there is increasing optimism in these areas of economic production</w:t>
      </w:r>
      <w:proofErr w:type="gramStart"/>
      <w:r w:rsidRPr="00D428FF">
        <w:rPr>
          <w:sz w:val="16"/>
        </w:rPr>
        <w:t xml:space="preserve">. </w:t>
      </w:r>
      <w:proofErr w:type="gramEnd"/>
      <w:r w:rsidRPr="00D428FF">
        <w:rPr>
          <w:sz w:val="16"/>
        </w:rPr>
        <w:t>But the space economy is not just about what happens in orbit, or how that alters life on the ground</w:t>
      </w:r>
      <w:proofErr w:type="gramStart"/>
      <w:r w:rsidRPr="00D428FF">
        <w:rPr>
          <w:sz w:val="16"/>
        </w:rPr>
        <w:t xml:space="preserve">. </w:t>
      </w:r>
      <w:proofErr w:type="gramEnd"/>
      <w:r w:rsidRPr="00D428FF">
        <w:rPr>
          <w:sz w:val="16"/>
        </w:rPr>
        <w:t xml:space="preserve">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proofErr w:type="gramStart"/>
      <w:r w:rsidRPr="00D428FF">
        <w:rPr>
          <w:rStyle w:val="Emphasis"/>
          <w:highlight w:val="green"/>
          <w:bdr w:val="single" w:sz="18" w:space="0" w:color="auto"/>
        </w:rPr>
        <w:t>.</w:t>
      </w:r>
      <w:r w:rsidRPr="00D428FF">
        <w:rPr>
          <w:sz w:val="16"/>
        </w:rPr>
        <w:t xml:space="preserve"> </w:t>
      </w:r>
      <w:proofErr w:type="gramEnd"/>
      <w:r w:rsidRPr="00D428FF">
        <w:rPr>
          <w:sz w:val="16"/>
        </w:rPr>
        <w:t xml:space="preserve">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w:t>
      </w:r>
      <w:proofErr w:type="gramStart"/>
      <w:r w:rsidRPr="00D428FF">
        <w:rPr>
          <w:sz w:val="16"/>
        </w:rPr>
        <w:t xml:space="preserve">. </w:t>
      </w:r>
      <w:proofErr w:type="gramEnd"/>
      <w:r w:rsidRPr="00D428FF">
        <w:rPr>
          <w:sz w:val="16"/>
        </w:rPr>
        <w:t xml:space="preserve">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proofErr w:type="gramStart"/>
      <w:r w:rsidRPr="00D428FF">
        <w:rPr>
          <w:sz w:val="16"/>
        </w:rPr>
        <w:t xml:space="preserve">. </w:t>
      </w:r>
      <w:proofErr w:type="gramEnd"/>
      <w:r w:rsidRPr="00D428FF">
        <w:rPr>
          <w:sz w:val="16"/>
        </w:rPr>
        <w:t xml:space="preserve">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proofErr w:type="gramStart"/>
      <w:r w:rsidRPr="00D428FF">
        <w:rPr>
          <w:sz w:val="16"/>
        </w:rPr>
        <w:t xml:space="preserve">. </w:t>
      </w:r>
      <w:proofErr w:type="gramEnd"/>
      <w:r w:rsidRPr="00D428FF">
        <w:rPr>
          <w:sz w:val="16"/>
        </w:rPr>
        <w:t xml:space="preserve">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w:t>
      </w:r>
      <w:proofErr w:type="gramStart"/>
      <w:r w:rsidRPr="00D428FF">
        <w:rPr>
          <w:sz w:val="16"/>
        </w:rPr>
        <w:t xml:space="preserve">. </w:t>
      </w:r>
      <w:proofErr w:type="gramEnd"/>
      <w:r w:rsidRPr="00D428FF">
        <w:rPr>
          <w:sz w:val="16"/>
        </w:rPr>
        <w:t xml:space="preserve">This is one of the reasons why </w:t>
      </w:r>
      <w:r w:rsidRPr="00D428FF">
        <w:rPr>
          <w:rStyle w:val="Emphasis"/>
          <w:highlight w:val="green"/>
        </w:rPr>
        <w:t>small, affordable satellites</w:t>
      </w:r>
      <w:r w:rsidRPr="00D428FF">
        <w:rPr>
          <w:rStyle w:val="Emphasis"/>
        </w:rPr>
        <w:t xml:space="preserve"> </w:t>
      </w:r>
      <w:r w:rsidRPr="00D428FF">
        <w:rPr>
          <w:sz w:val="16"/>
        </w:rPr>
        <w:t>are increasingly pursued by companies or organizations that cannot afford to launch larger traditional satellites</w:t>
      </w:r>
      <w:proofErr w:type="gramStart"/>
      <w:r w:rsidRPr="00D428FF">
        <w:rPr>
          <w:sz w:val="16"/>
        </w:rPr>
        <w:t xml:space="preserve">. </w:t>
      </w:r>
      <w:proofErr w:type="gramEnd"/>
      <w:r w:rsidRPr="00D428FF">
        <w:rPr>
          <w:sz w:val="16"/>
        </w:rPr>
        <w:t xml:space="preserve">These small 20 satellites also provide non-traditional launchers, such as engineering students or </w:t>
      </w:r>
      <w:proofErr w:type="spellStart"/>
      <w:r w:rsidRPr="00D428FF">
        <w:rPr>
          <w:sz w:val="16"/>
        </w:rPr>
        <w:t>prototypers</w:t>
      </w:r>
      <w:proofErr w:type="spellEnd"/>
      <w:r w:rsidRPr="00D428FF">
        <w:rPr>
          <w:sz w:val="16"/>
        </w:rPr>
        <w:t>, the opportunity to learn about satellite production and test new technologies before working on a full-sized satellite</w:t>
      </w:r>
      <w:proofErr w:type="gramStart"/>
      <w:r w:rsidRPr="00D428FF">
        <w:rPr>
          <w:sz w:val="16"/>
        </w:rPr>
        <w:t xml:space="preserve">. </w:t>
      </w:r>
      <w:proofErr w:type="gramEnd"/>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proofErr w:type="gramStart"/>
      <w:r w:rsidRPr="00D428FF">
        <w:rPr>
          <w:rStyle w:val="StyleUnderline"/>
        </w:rPr>
        <w:t xml:space="preserve">. </w:t>
      </w:r>
      <w:proofErr w:type="gramEnd"/>
      <w:r w:rsidRPr="00D428FF">
        <w:rPr>
          <w:rStyle w:val="StyleUnderline"/>
        </w:rPr>
        <w:t xml:space="preserve">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w:t>
      </w:r>
      <w:proofErr w:type="gramStart"/>
      <w:r w:rsidRPr="00D428FF">
        <w:rPr>
          <w:rStyle w:val="StyleUnderline"/>
        </w:rPr>
        <w:t xml:space="preserve">. </w:t>
      </w:r>
      <w:proofErr w:type="gramEnd"/>
      <w:r w:rsidRPr="00D428FF">
        <w:rPr>
          <w:rStyle w:val="StyleUnderline"/>
        </w:rPr>
        <w:t>The National Aeronautics and Space Administration (NASA) maintains a website that lists technologies that have spun off from such research projects</w:t>
      </w:r>
      <w:proofErr w:type="gramStart"/>
      <w:r w:rsidRPr="00D428FF">
        <w:rPr>
          <w:rStyle w:val="StyleUnderline"/>
        </w:rPr>
        <w:t xml:space="preserve">. </w:t>
      </w:r>
      <w:proofErr w:type="gramEnd"/>
      <w:r w:rsidRPr="00D428FF">
        <w:rPr>
          <w:rStyle w:val="StyleUnderline"/>
        </w:rPr>
        <w:t xml:space="preserve">Lightweight 21 </w:t>
      </w:r>
      <w:r w:rsidRPr="00D428FF">
        <w:rPr>
          <w:rStyle w:val="Emphasis"/>
          <w:highlight w:val="green"/>
        </w:rPr>
        <w:t>nanotubes</w:t>
      </w:r>
      <w:r w:rsidRPr="00D428FF">
        <w:rPr>
          <w:rStyle w:val="StyleUnderline"/>
        </w:rPr>
        <w:t>, useful in protecting astronauts during space exploration, are now being tested for applications in emergency response gear and electrical insulation</w:t>
      </w:r>
      <w:proofErr w:type="gramStart"/>
      <w:r w:rsidRPr="00D428FF">
        <w:rPr>
          <w:rStyle w:val="StyleUnderline"/>
        </w:rPr>
        <w:t xml:space="preserve">. </w:t>
      </w:r>
      <w:proofErr w:type="gramEnd"/>
      <w:r w:rsidRPr="00D428FF">
        <w:rPr>
          <w:rStyle w:val="StyleUnderline"/>
        </w:rPr>
        <w:t xml:space="preserve">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useful across a range of industries</w:t>
      </w:r>
      <w:proofErr w:type="gramStart"/>
      <w:r w:rsidRPr="00D428FF">
        <w:rPr>
          <w:rStyle w:val="StyleUnderline"/>
        </w:rPr>
        <w:t xml:space="preserve">. </w:t>
      </w:r>
      <w:proofErr w:type="gramEnd"/>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w:t>
      </w:r>
      <w:proofErr w:type="gramStart"/>
      <w:r w:rsidRPr="00D428FF">
        <w:rPr>
          <w:rStyle w:val="StyleUnderline"/>
        </w:rPr>
        <w:t xml:space="preserve">. </w:t>
      </w:r>
      <w:proofErr w:type="gramEnd"/>
      <w:r w:rsidRPr="00D428FF">
        <w:rPr>
          <w:rStyle w:val="StyleUnderline"/>
        </w:rPr>
        <w:t>As more companies pursue their own space goals, more innovations will likely come from the commercial sector</w:t>
      </w:r>
      <w:proofErr w:type="gramStart"/>
      <w:r w:rsidRPr="00D428FF">
        <w:rPr>
          <w:rStyle w:val="StyleUnderline"/>
        </w:rPr>
        <w:t xml:space="preserve">. </w:t>
      </w:r>
      <w:proofErr w:type="gramEnd"/>
      <w:r w:rsidRPr="00D428FF">
        <w:rPr>
          <w:rStyle w:val="StyleUnderline"/>
        </w:rPr>
        <w:t>Outer space is not just a catalyst for technological development</w:t>
      </w:r>
      <w:proofErr w:type="gramStart"/>
      <w:r w:rsidRPr="00D428FF">
        <w:rPr>
          <w:rStyle w:val="StyleUnderline"/>
        </w:rPr>
        <w:t xml:space="preserve">. </w:t>
      </w:r>
      <w:proofErr w:type="gramEnd"/>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w:t>
      </w:r>
      <w:proofErr w:type="gramStart"/>
      <w:r w:rsidRPr="00D428FF">
        <w:rPr>
          <w:rStyle w:val="StyleUnderline"/>
        </w:rPr>
        <w:t xml:space="preserve">. </w:t>
      </w:r>
      <w:proofErr w:type="gramEnd"/>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w:t>
      </w:r>
      <w:proofErr w:type="gramStart"/>
      <w:r w:rsidRPr="00D428FF">
        <w:rPr>
          <w:rStyle w:val="StyleUnderline"/>
        </w:rPr>
        <w:t xml:space="preserve">. </w:t>
      </w:r>
      <w:proofErr w:type="gramEnd"/>
      <w:r w:rsidRPr="00D428FF">
        <w:rPr>
          <w:rStyle w:val="StyleUnderline"/>
        </w:rPr>
        <w:t>23 While satellites cannot provide all essential information for some of these industries, they can fill in some useful gaps and work as part of a wider system of tools</w:t>
      </w:r>
      <w:proofErr w:type="gramStart"/>
      <w:r w:rsidRPr="00D428FF">
        <w:rPr>
          <w:rStyle w:val="StyleUnderline"/>
        </w:rPr>
        <w:t xml:space="preserve">. </w:t>
      </w:r>
      <w:proofErr w:type="gramEnd"/>
      <w:r w:rsidRPr="00D428FF">
        <w:rPr>
          <w:rStyle w:val="StyleUnderline"/>
        </w:rPr>
        <w:t>Space infrastructure, in helping to change how people connect and perceive Earth, could help spark innovations on the ground as well</w:t>
      </w:r>
      <w:proofErr w:type="gramStart"/>
      <w:r w:rsidRPr="00D428FF">
        <w:rPr>
          <w:rStyle w:val="StyleUnderline"/>
        </w:rPr>
        <w:t xml:space="preserve">. </w:t>
      </w:r>
      <w:proofErr w:type="gramEnd"/>
      <w:r w:rsidRPr="00D428FF">
        <w:rPr>
          <w:rStyle w:val="StyleUnderline"/>
        </w:rPr>
        <w:t>These innovations, changes to global networks, and new opportunities could lead to wider economic growth</w:t>
      </w:r>
      <w:r w:rsidRPr="00D428FF">
        <w:rPr>
          <w:sz w:val="16"/>
        </w:rPr>
        <w:t>.</w:t>
      </w:r>
    </w:p>
    <w:p w14:paraId="03E40F56" w14:textId="77777777" w:rsidR="00112311" w:rsidRDefault="00112311" w:rsidP="00112311">
      <w:pPr>
        <w:pStyle w:val="Heading4"/>
      </w:pPr>
      <w:r>
        <w:t xml:space="preserve">Strong Innovation </w:t>
      </w:r>
      <w:r>
        <w:rPr>
          <w:u w:val="single"/>
        </w:rPr>
        <w:t>solves Extinction</w:t>
      </w:r>
      <w:r>
        <w:t>.</w:t>
      </w:r>
    </w:p>
    <w:p w14:paraId="5F2D1B40" w14:textId="77777777" w:rsidR="00112311" w:rsidRPr="003C3DBE" w:rsidRDefault="00112311" w:rsidP="00112311">
      <w:r w:rsidRPr="00AB017F">
        <w:rPr>
          <w:rStyle w:val="Style13ptBold"/>
        </w:rPr>
        <w:t>Matthews 18</w:t>
      </w:r>
      <w:r>
        <w:t xml:space="preserve"> Dylan Matthews 10-26-2018 “How to help people millions of years from now” </w:t>
      </w:r>
      <w:hyperlink r:id="rId16"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07B4B40" w14:textId="77777777" w:rsidR="00112311" w:rsidRPr="001E11C4" w:rsidRDefault="00112311" w:rsidP="00112311">
      <w:pPr>
        <w:rPr>
          <w:u w:val="single"/>
        </w:rPr>
      </w:pPr>
      <w:r w:rsidRPr="00AB017F">
        <w:rPr>
          <w:sz w:val="16"/>
        </w:rPr>
        <w:t>If you care about improving human lives, you should overwhelmingly care about those quadrillions of lives rather than the comparatively small number of people alive today</w:t>
      </w:r>
      <w:proofErr w:type="gramStart"/>
      <w:r w:rsidRPr="00AB017F">
        <w:rPr>
          <w:sz w:val="16"/>
        </w:rPr>
        <w:t xml:space="preserve">. </w:t>
      </w:r>
      <w:proofErr w:type="gramEnd"/>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proofErr w:type="gramStart"/>
      <w:r w:rsidRPr="00AB017F">
        <w:rPr>
          <w:sz w:val="16"/>
        </w:rPr>
        <w:t xml:space="preserve">. </w:t>
      </w:r>
      <w:proofErr w:type="gramEnd"/>
      <w:r w:rsidRPr="00AB017F">
        <w:rPr>
          <w:sz w:val="16"/>
        </w:rPr>
        <w:t xml:space="preserve">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proofErr w:type="gramStart"/>
      <w:r w:rsidRPr="00AB017F">
        <w:rPr>
          <w:sz w:val="16"/>
        </w:rPr>
        <w:t xml:space="preserve">. </w:t>
      </w:r>
      <w:proofErr w:type="gramEnd"/>
      <w:r w:rsidRPr="00AB017F">
        <w:rPr>
          <w:sz w:val="16"/>
        </w:rPr>
        <w:t xml:space="preserve">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w:t>
      </w:r>
      <w:proofErr w:type="gramStart"/>
      <w:r w:rsidRPr="00AB017F">
        <w:rPr>
          <w:sz w:val="16"/>
        </w:rPr>
        <w:t xml:space="preserve">. </w:t>
      </w:r>
      <w:proofErr w:type="gramEnd"/>
      <w:r w:rsidRPr="00AB017F">
        <w:rPr>
          <w:sz w:val="16"/>
        </w:rPr>
        <w:t xml:space="preserve">It’s not just something that weird </w:t>
      </w:r>
      <w:proofErr w:type="spellStart"/>
      <w:r w:rsidRPr="00AB017F">
        <w:rPr>
          <w:sz w:val="16"/>
        </w:rPr>
        <w:t>utilitarians</w:t>
      </w:r>
      <w:proofErr w:type="spellEnd"/>
      <w:r w:rsidRPr="00AB017F">
        <w:rPr>
          <w:sz w:val="16"/>
        </w:rPr>
        <w:t xml:space="preserve"> have to deal with</w:t>
      </w:r>
      <w:proofErr w:type="gramStart"/>
      <w:r w:rsidRPr="00AB017F">
        <w:rPr>
          <w:sz w:val="16"/>
        </w:rPr>
        <w:t xml:space="preserve">. </w:t>
      </w:r>
      <w:proofErr w:type="gramEnd"/>
      <w:r w:rsidRPr="00AB017F">
        <w:rPr>
          <w:sz w:val="16"/>
        </w:rPr>
        <w:t xml:space="preserve">And </w:t>
      </w:r>
      <w:proofErr w:type="spellStart"/>
      <w:r w:rsidRPr="00AB017F">
        <w:rPr>
          <w:sz w:val="16"/>
        </w:rPr>
        <w:t>Beckstead</w:t>
      </w:r>
      <w:proofErr w:type="spellEnd"/>
      <w:r w:rsidRPr="00AB017F">
        <w:rPr>
          <w:sz w:val="16"/>
        </w:rPr>
        <w:t>, to his considerable credit, walks the walk on this</w:t>
      </w:r>
      <w:proofErr w:type="gramStart"/>
      <w:r w:rsidRPr="00AB017F">
        <w:rPr>
          <w:sz w:val="16"/>
        </w:rPr>
        <w:t xml:space="preserve">. </w:t>
      </w:r>
      <w:proofErr w:type="gramEnd"/>
      <w:r w:rsidRPr="00AB017F">
        <w:rPr>
          <w:sz w:val="16"/>
        </w:rPr>
        <w:t>He works at the Open Philanthropy Project on grants relating to the far future and runs a charitable fund for donors who want to prioritize the far future</w:t>
      </w:r>
      <w:proofErr w:type="gramStart"/>
      <w:r w:rsidRPr="00AB017F">
        <w:rPr>
          <w:sz w:val="16"/>
        </w:rPr>
        <w:t xml:space="preserve">. </w:t>
      </w:r>
      <w:proofErr w:type="gramEnd"/>
      <w:r w:rsidRPr="00AB017F">
        <w:rPr>
          <w:sz w:val="16"/>
        </w:rPr>
        <w:t>And arguments from him and others have turned “long-termism” into a very vibrant, important strand of the effective altruism community</w:t>
      </w:r>
      <w:proofErr w:type="gramStart"/>
      <w:r w:rsidRPr="00AB017F">
        <w:rPr>
          <w:sz w:val="16"/>
        </w:rPr>
        <w:t xml:space="preserve">. </w:t>
      </w:r>
      <w:proofErr w:type="gramEnd"/>
      <w:r w:rsidRPr="00AB017F">
        <w:rPr>
          <w:sz w:val="16"/>
        </w:rPr>
        <w:t>But what does prioritizing the far future even mean</w:t>
      </w:r>
      <w:proofErr w:type="gramStart"/>
      <w:r w:rsidRPr="00AB017F">
        <w:rPr>
          <w:sz w:val="16"/>
        </w:rPr>
        <w:t xml:space="preserve">? </w:t>
      </w:r>
      <w:proofErr w:type="gramEnd"/>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w:t>
      </w:r>
      <w:proofErr w:type="gramStart"/>
      <w:r w:rsidRPr="00AB017F">
        <w:rPr>
          <w:sz w:val="16"/>
        </w:rPr>
        <w:t xml:space="preserve">. </w:t>
      </w:r>
      <w:proofErr w:type="gramEnd"/>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proofErr w:type="gramStart"/>
      <w:r w:rsidRPr="00AB017F">
        <w:rPr>
          <w:u w:val="single"/>
        </w:rPr>
        <w:t xml:space="preserve">. </w:t>
      </w:r>
      <w:proofErr w:type="gramEnd"/>
      <w:r w:rsidRPr="00AB017F">
        <w:rPr>
          <w:u w:val="single"/>
        </w:rPr>
        <w:t xml:space="preserve">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proofErr w:type="gramStart"/>
      <w:r w:rsidRPr="00AB017F">
        <w:rPr>
          <w:u w:val="single"/>
        </w:rPr>
        <w:t>.</w:t>
      </w:r>
      <w:r w:rsidRPr="00AB017F">
        <w:rPr>
          <w:sz w:val="16"/>
        </w:rPr>
        <w:t xml:space="preserve"> </w:t>
      </w:r>
      <w:proofErr w:type="gramEnd"/>
      <w:r w:rsidRPr="00AB017F">
        <w:rPr>
          <w:sz w:val="16"/>
        </w:rPr>
        <w:t>What if living ethically for the far future means living ethically now</w:t>
      </w:r>
      <w:proofErr w:type="gramStart"/>
      <w:r w:rsidRPr="00AB017F">
        <w:rPr>
          <w:sz w:val="16"/>
        </w:rPr>
        <w:t xml:space="preserve">? </w:t>
      </w:r>
      <w:proofErr w:type="spellStart"/>
      <w:proofErr w:type="gramEnd"/>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w:t>
      </w:r>
      <w:proofErr w:type="gramStart"/>
      <w:r w:rsidRPr="00AB017F">
        <w:rPr>
          <w:sz w:val="16"/>
        </w:rPr>
        <w:t xml:space="preserve">. </w:t>
      </w:r>
      <w:proofErr w:type="gramEnd"/>
      <w:r w:rsidRPr="00AB017F">
        <w:rPr>
          <w:sz w:val="16"/>
        </w:rPr>
        <w:t>Charities in the US love talking about the lost opportunities for innovation that poverty creates</w:t>
      </w:r>
      <w:proofErr w:type="gramStart"/>
      <w:r w:rsidRPr="00AB017F">
        <w:rPr>
          <w:sz w:val="16"/>
        </w:rPr>
        <w:t xml:space="preserve">. </w:t>
      </w:r>
      <w:proofErr w:type="gramEnd"/>
      <w:r w:rsidRPr="00AB017F">
        <w:rPr>
          <w:sz w:val="16"/>
        </w:rPr>
        <w:t xml:space="preserve">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w:t>
      </w:r>
      <w:proofErr w:type="gramStart"/>
      <w:r w:rsidRPr="00AB017F">
        <w:rPr>
          <w:sz w:val="16"/>
        </w:rPr>
        <w:t xml:space="preserve">. </w:t>
      </w:r>
      <w:proofErr w:type="gramEnd"/>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62350281" w14:textId="2744C5DB" w:rsidR="001A2181" w:rsidRDefault="001A2181" w:rsidP="001A2181">
      <w:pPr>
        <w:pStyle w:val="Heading3"/>
      </w:pPr>
      <w:r>
        <w:lastRenderedPageBreak/>
        <w:t>US CP</w:t>
      </w:r>
    </w:p>
    <w:p w14:paraId="77B2E1B4" w14:textId="62E49076" w:rsidR="001A2181" w:rsidRPr="00100A2B" w:rsidRDefault="001A2181" w:rsidP="001A2181">
      <w:pPr>
        <w:pStyle w:val="Heading4"/>
        <w:rPr>
          <w:rFonts w:cs="Calibri"/>
        </w:rPr>
      </w:pPr>
      <w:r w:rsidRPr="00100A2B">
        <w:rPr>
          <w:rFonts w:cs="Calibri"/>
        </w:rPr>
        <w:t>CP Text: States, except the United States, should ban the appropriation of outer space for asteroid mining by private entities</w:t>
      </w:r>
      <w:proofErr w:type="gramStart"/>
      <w:r w:rsidRPr="00100A2B">
        <w:rPr>
          <w:rFonts w:cs="Calibri"/>
        </w:rPr>
        <w:t xml:space="preserve">. </w:t>
      </w:r>
      <w:proofErr w:type="gramEnd"/>
      <w:r w:rsidRPr="00100A2B">
        <w:rPr>
          <w:rFonts w:cs="Calibri"/>
        </w:rPr>
        <w:t>The United States should fund the appropriation of outer space for the mining of rare earth metals</w:t>
      </w:r>
      <w:r>
        <w:rPr>
          <w:rFonts w:cs="Calibri"/>
        </w:rPr>
        <w:t xml:space="preserve"> and water</w:t>
      </w:r>
      <w:r w:rsidRPr="00100A2B">
        <w:rPr>
          <w:rFonts w:cs="Calibri"/>
        </w:rPr>
        <w:t xml:space="preserve"> from asteroids by private entities.</w:t>
      </w:r>
      <w:r>
        <w:rPr>
          <w:rFonts w:cs="Calibri"/>
        </w:rPr>
        <w:t xml:space="preserve">  The US should distribute the water gained from asteroids to other countries.</w:t>
      </w:r>
    </w:p>
    <w:p w14:paraId="2489BA44" w14:textId="77777777" w:rsidR="001A2181" w:rsidRPr="00100A2B" w:rsidRDefault="001A2181" w:rsidP="001A2181">
      <w:pPr>
        <w:pStyle w:val="Heading4"/>
      </w:pPr>
      <w:r w:rsidRPr="00100A2B">
        <w:t>The PIC is key to beat China and protect against Chinese REM gatekeeping</w:t>
      </w:r>
    </w:p>
    <w:p w14:paraId="52BB908E" w14:textId="77777777" w:rsidR="001A2181" w:rsidRPr="00100A2B" w:rsidRDefault="001A2181" w:rsidP="001A2181">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00A566DD" w14:textId="77777777" w:rsidR="001A2181" w:rsidRPr="00100A2B" w:rsidRDefault="001A2181" w:rsidP="001A2181">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r w:rsidRPr="00FB3D96">
        <w:t>goodwill gesture</w:t>
      </w:r>
      <w:r w:rsidRPr="00100A2B">
        <w:t> to the Joe Biden administration</w:t>
      </w:r>
      <w:proofErr w:type="gramStart"/>
      <w:r w:rsidRPr="00100A2B">
        <w:t xml:space="preserve">. </w:t>
      </w:r>
      <w:proofErr w:type="gramEnd"/>
      <w:r w:rsidRPr="00100A2B">
        <w:t xml:space="preserve">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6467E681" w14:textId="77777777" w:rsidR="001A2181" w:rsidRPr="00100A2B" w:rsidRDefault="001A2181" w:rsidP="001A2181">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0102C1E1" w14:textId="77777777" w:rsidR="001A2181" w:rsidRPr="00100A2B" w:rsidRDefault="001A2181" w:rsidP="001A2181">
      <w:r w:rsidRPr="00100A2B">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r w:rsidRPr="00FB3D96">
        <w:t>studies</w:t>
      </w:r>
      <w:r w:rsidRPr="00100A2B">
        <w:t> have assessed that they sit atop $1 trillion to $3 trillion in a wide variety of minerals, including rare earths</w:t>
      </w:r>
      <w:proofErr w:type="gramStart"/>
      <w:r w:rsidRPr="00100A2B">
        <w:t xml:space="preserve">. </w:t>
      </w:r>
      <w:proofErr w:type="gramEnd"/>
      <w:r w:rsidRPr="00100A2B">
        <w:t>Some </w:t>
      </w:r>
      <w:r w:rsidRPr="00FB3D96">
        <w:t>estimates</w:t>
      </w:r>
      <w:r w:rsidRPr="00100A2B">
        <w:t> put the rare-earth levels alone at 1.4 million metric tons.</w:t>
      </w:r>
    </w:p>
    <w:p w14:paraId="61D4799A" w14:textId="77777777" w:rsidR="001A2181" w:rsidRPr="00100A2B" w:rsidRDefault="001A2181" w:rsidP="001A2181">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w:t>
      </w:r>
      <w:proofErr w:type="gramStart"/>
      <w:r w:rsidRPr="00100A2B">
        <w:t xml:space="preserve">. </w:t>
      </w:r>
      <w:proofErr w:type="gramEnd"/>
      <w:r w:rsidRPr="00100A2B">
        <w:t>Which brings us back to Beijing.</w:t>
      </w:r>
    </w:p>
    <w:p w14:paraId="2F49F0E0" w14:textId="77777777" w:rsidR="001A2181" w:rsidRPr="00100A2B" w:rsidRDefault="001A2181" w:rsidP="001A2181">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between what it mines itself and processes in raw material from elsewhere</w:t>
      </w:r>
      <w:proofErr w:type="gramStart"/>
      <w:r w:rsidRPr="00100A2B">
        <w:rPr>
          <w:rStyle w:val="StyleUnderline"/>
        </w:rPr>
        <w:t xml:space="preserve">. </w:t>
      </w:r>
      <w:proofErr w:type="gramEnd"/>
      <w:r w:rsidRPr="00100A2B">
        <w:rPr>
          <w:rStyle w:val="StyleUnderline"/>
        </w:rPr>
        <w:t xml:space="preserve">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42AA7DD8" w14:textId="77777777" w:rsidR="001A2181" w:rsidRPr="00100A2B" w:rsidRDefault="001A2181" w:rsidP="001A2181">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 xml:space="preserve">Two years ago, Beijing was reportedly considering restrictions on exports to the U.S. generally, </w:t>
      </w:r>
      <w:r w:rsidRPr="00100A2B">
        <w:rPr>
          <w:rStyle w:val="StyleUnderline"/>
        </w:rPr>
        <w:lastRenderedPageBreak/>
        <w:t>as well as against specific companies (such as defense giant Lockheed Martin Corp.) that it deemed in violation of its policies against selling advanced weapons to Taiwan. </w:t>
      </w:r>
    </w:p>
    <w:p w14:paraId="21AA915A" w14:textId="77777777" w:rsidR="001A2181" w:rsidRPr="00100A2B" w:rsidRDefault="001A2181" w:rsidP="001A2181">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2796E0EB" w14:textId="77777777" w:rsidR="001A2181" w:rsidRPr="00100A2B" w:rsidRDefault="001A2181" w:rsidP="001A2181">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623F6C30" w14:textId="77777777" w:rsidR="001A2181" w:rsidRPr="00100A2B" w:rsidRDefault="001A2181" w:rsidP="001A2181">
      <w:pPr>
        <w:rPr>
          <w:rStyle w:val="StyleUnderline"/>
        </w:rPr>
      </w:pPr>
      <w:r w:rsidRPr="00100A2B">
        <w:rPr>
          <w:rStyle w:val="StyleUnderline"/>
        </w:rPr>
        <w:t>China will go to great lengths to maintain overall control of the global rare-earths supply</w:t>
      </w:r>
      <w:proofErr w:type="gramStart"/>
      <w:r w:rsidRPr="00100A2B">
        <w:rPr>
          <w:rStyle w:val="StyleUnderline"/>
        </w:rPr>
        <w:t xml:space="preserve">. </w:t>
      </w:r>
      <w:proofErr w:type="gramEnd"/>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to create zones of influence globally</w:t>
      </w:r>
      <w:proofErr w:type="gramStart"/>
      <w:r w:rsidRPr="00100A2B">
        <w:rPr>
          <w:rStyle w:val="StyleUnderline"/>
        </w:rPr>
        <w:t xml:space="preserve">. </w:t>
      </w:r>
      <w:proofErr w:type="gramEnd"/>
      <w:r w:rsidRPr="00100A2B">
        <w:rPr>
          <w:rStyle w:val="StyleUnderline"/>
        </w:rPr>
        <w:t xml:space="preserve">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36265EF4" w14:textId="77777777" w:rsidR="001A2181" w:rsidRPr="00100A2B" w:rsidRDefault="001A2181" w:rsidP="001A2181">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w:t>
      </w:r>
      <w:proofErr w:type="gramStart"/>
      <w:r w:rsidRPr="00100A2B">
        <w:t xml:space="preserve">. </w:t>
      </w:r>
      <w:proofErr w:type="gramEnd"/>
      <w:r w:rsidRPr="00100A2B">
        <w:t>What seems more likely is a series of targeted shutdowns directed against specific entities such as U.S. defense companies, Japanese consumer electronics makers, or European industrial concerns that have offended Beijing.</w:t>
      </w:r>
    </w:p>
    <w:p w14:paraId="79159798" w14:textId="77777777" w:rsidR="001A2181" w:rsidRPr="00100A2B" w:rsidRDefault="001A2181" w:rsidP="001A2181">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4C65A412" w14:textId="77777777" w:rsidR="001A2181" w:rsidRPr="00100A2B" w:rsidRDefault="001A2181" w:rsidP="001A2181">
      <w:r w:rsidRPr="00100A2B">
        <w:rPr>
          <w:rStyle w:val="StyleUnderline"/>
        </w:rPr>
        <w:t>This is a bipartisan agenda</w:t>
      </w:r>
      <w:proofErr w:type="gramStart"/>
      <w:r w:rsidRPr="00100A2B">
        <w:rPr>
          <w:rStyle w:val="StyleUnderline"/>
        </w:rPr>
        <w:t xml:space="preserve">. </w:t>
      </w:r>
      <w:proofErr w:type="gramEnd"/>
      <w:r w:rsidRPr="00100A2B">
        <w:rPr>
          <w:rStyle w:val="StyleUnderline"/>
        </w:rPr>
        <w:t>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72541822" w14:textId="77777777" w:rsidR="001A2181" w:rsidRPr="00100A2B" w:rsidRDefault="001A2181" w:rsidP="001A2181"/>
    <w:p w14:paraId="1F2EC923" w14:textId="77777777" w:rsidR="001A2181" w:rsidRPr="00100A2B" w:rsidRDefault="001A2181" w:rsidP="001A2181">
      <w:pPr>
        <w:pStyle w:val="Heading4"/>
        <w:rPr>
          <w:rFonts w:cs="Calibri"/>
        </w:rPr>
      </w:pPr>
      <w:r w:rsidRPr="00100A2B">
        <w:rPr>
          <w:rFonts w:cs="Calibri"/>
        </w:rPr>
        <w:t>REM access key to military primacy and tech advancement – alternatives fail</w:t>
      </w:r>
    </w:p>
    <w:p w14:paraId="60E7160F" w14:textId="77777777" w:rsidR="001A2181" w:rsidRPr="00100A2B" w:rsidRDefault="001A2181" w:rsidP="001A2181">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1C462F31" w14:textId="77777777" w:rsidR="001A2181" w:rsidRPr="00100A2B" w:rsidRDefault="001A2181" w:rsidP="001A2181">
      <w:pPr>
        <w:rPr>
          <w:rStyle w:val="StyleUnderline"/>
        </w:rPr>
      </w:pPr>
      <w:r w:rsidRPr="00100A2B">
        <w:lastRenderedPageBreak/>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proofErr w:type="gramStart"/>
      <w:r w:rsidRPr="00100A2B">
        <w:t xml:space="preserve">. </w:t>
      </w:r>
      <w:proofErr w:type="gramEnd"/>
      <w:r w:rsidRPr="00100A2B">
        <w:t>The United States place in the world was assured by powerful and decisive deployments in World War One and World War Two</w:t>
      </w:r>
      <w:proofErr w:type="gramStart"/>
      <w:r w:rsidRPr="00100A2B">
        <w:t xml:space="preserve">. </w:t>
      </w:r>
      <w:proofErr w:type="gramEnd"/>
      <w:r w:rsidRPr="00100A2B">
        <w:rPr>
          <w:rStyle w:val="StyleUnderline"/>
        </w:rPr>
        <w:t>Our military expansion was built upon a large, powerful industrial base that created more, better weapons of war for our soldiers</w:t>
      </w:r>
      <w:proofErr w:type="gramStart"/>
      <w:r w:rsidRPr="00100A2B">
        <w:t xml:space="preserve">. </w:t>
      </w:r>
      <w:proofErr w:type="gramEnd"/>
      <w:r w:rsidRPr="00100A2B">
        <w:t xml:space="preserve">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proofErr w:type="gramStart"/>
      <w:r w:rsidRPr="00100A2B">
        <w:rPr>
          <w:rStyle w:val="StyleUnderline"/>
        </w:rPr>
        <w:t xml:space="preserve">. </w:t>
      </w:r>
      <w:proofErr w:type="gramEnd"/>
      <w:r w:rsidRPr="00100A2B">
        <w:rPr>
          <w:rStyle w:val="StyleUnderline"/>
        </w:rPr>
        <w:t xml:space="preserve">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B8D3A4D" w14:textId="77777777" w:rsidR="001A2181" w:rsidRPr="00100A2B" w:rsidRDefault="001A2181" w:rsidP="001A2181">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 xml:space="preserve">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proofErr w:type="gramStart"/>
      <w:r w:rsidRPr="00100A2B">
        <w:t xml:space="preserve">. </w:t>
      </w:r>
      <w:proofErr w:type="gramEnd"/>
      <w:r w:rsidRPr="00100A2B">
        <w:t xml:space="preserve">While not direct challenges to US primacy, both terrorism and nuclear proliferation can kill thousands.  </w:t>
      </w:r>
    </w:p>
    <w:p w14:paraId="04026B1A" w14:textId="77777777" w:rsidR="001A2181" w:rsidRPr="00100A2B" w:rsidRDefault="001A2181" w:rsidP="001A2181">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6BD370BA" w14:textId="77777777" w:rsidR="001A2181" w:rsidRPr="00100A2B" w:rsidRDefault="001A2181" w:rsidP="001A2181">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299876D3" w14:textId="77777777" w:rsidR="001A2181" w:rsidRPr="00100A2B" w:rsidRDefault="001A2181" w:rsidP="001A2181">
      <w:r w:rsidRPr="00100A2B">
        <w:rPr>
          <w:rStyle w:val="StyleUnderline"/>
        </w:rPr>
        <w:t>The largest example is US airpower</w:t>
      </w:r>
      <w:proofErr w:type="gramStart"/>
      <w:r w:rsidRPr="00100A2B">
        <w:t xml:space="preserve">. </w:t>
      </w:r>
      <w:proofErr w:type="gramEnd"/>
      <w:r w:rsidRPr="00100A2B">
        <w:t>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xml:space="preserve">, while adding weight from extra computers and other features on </w:t>
      </w:r>
      <w:r w:rsidRPr="00100A2B">
        <w:rPr>
          <w:rStyle w:val="StyleUnderline"/>
        </w:rPr>
        <w:lastRenderedPageBreak/>
        <w:t>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59133BD1" w14:textId="77777777" w:rsidR="001A2181" w:rsidRPr="00100A2B" w:rsidRDefault="001A2181" w:rsidP="001A2181">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which need samarium cobalt magnets</w:t>
      </w:r>
      <w:proofErr w:type="gramStart"/>
      <w:r w:rsidRPr="00100A2B">
        <w:rPr>
          <w:rStyle w:val="StyleUnderline"/>
        </w:rPr>
        <w:t xml:space="preserve">. </w:t>
      </w:r>
      <w:proofErr w:type="gramEnd"/>
      <w:r w:rsidRPr="00100A2B">
        <w:rPr>
          <w:rStyle w:val="StyleUnderline"/>
        </w:rPr>
        <w:t xml:space="preserve">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w:t>
      </w:r>
      <w:proofErr w:type="gramStart"/>
      <w:r w:rsidRPr="00100A2B">
        <w:rPr>
          <w:rStyle w:val="StyleUnderline"/>
        </w:rPr>
        <w:t xml:space="preserve">. </w:t>
      </w:r>
      <w:proofErr w:type="gramEnd"/>
      <w:r w:rsidRPr="00100A2B">
        <w:rPr>
          <w:rStyle w:val="StyleUnderline"/>
        </w:rPr>
        <w:t>The Aegis Spy 1 Radar also uses samarium.87 Many naval ships require 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51EA9F7C" w14:textId="77777777" w:rsidR="001A2181" w:rsidRPr="00100A2B" w:rsidRDefault="001A2181" w:rsidP="001A2181">
      <w:pPr>
        <w:rPr>
          <w:rStyle w:val="StyleUnderline"/>
        </w:rPr>
      </w:pPr>
      <w:r w:rsidRPr="00100A2B">
        <w:rPr>
          <w:rStyle w:val="StyleUnderline"/>
        </w:rPr>
        <w:t>American military superiority is based on technological advancement that outstrips the rest of the world</w:t>
      </w:r>
      <w:proofErr w:type="gramStart"/>
      <w:r w:rsidRPr="00100A2B">
        <w:rPr>
          <w:rStyle w:val="StyleUnderline"/>
        </w:rPr>
        <w:t xml:space="preserve">. </w:t>
      </w:r>
      <w:proofErr w:type="gramEnd"/>
      <w:r w:rsidRPr="00100A2B">
        <w:rPr>
          <w:rStyle w:val="StyleUnderline"/>
        </w:rPr>
        <w:t>Command and control technology allows the U.S. to fight multiple wars at once and maintain readiness for other issues, as well as have overwhelming force against rising challengers</w:t>
      </w:r>
      <w:proofErr w:type="gramStart"/>
      <w:r w:rsidRPr="00100A2B">
        <w:rPr>
          <w:rStyle w:val="StyleUnderline"/>
        </w:rPr>
        <w:t xml:space="preserve">. </w:t>
      </w:r>
      <w:proofErr w:type="gramEnd"/>
      <w:r w:rsidRPr="00100A2B">
        <w:rPr>
          <w:rStyle w:val="StyleUnderline"/>
        </w:rPr>
        <w:t>This technology helps the U.S. know who, where, and what is going to attack them, and respond effectively, regardless of the source of the threat.</w:t>
      </w:r>
    </w:p>
    <w:p w14:paraId="30F53ABB" w14:textId="77777777" w:rsidR="001A2181" w:rsidRPr="00100A2B" w:rsidRDefault="001A2181" w:rsidP="001A2181">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4ADAD3E0" w14:textId="77777777" w:rsidR="001A2181" w:rsidRPr="00100A2B" w:rsidRDefault="001A2181" w:rsidP="001A2181">
      <w:r w:rsidRPr="00100A2B">
        <w:t>To make matters worse, the defense industrial base is often a single market industry, dependent on government contracts for its business</w:t>
      </w:r>
      <w:proofErr w:type="gramStart"/>
      <w:r w:rsidRPr="00100A2B">
        <w:t xml:space="preserve">. </w:t>
      </w:r>
      <w:proofErr w:type="gramEnd"/>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.89 Every sector of the defense industrial base is dependent on rare earth metals</w:t>
      </w:r>
      <w:proofErr w:type="gramStart"/>
      <w:r w:rsidRPr="00100A2B">
        <w:rPr>
          <w:rStyle w:val="StyleUnderline"/>
        </w:rPr>
        <w:t xml:space="preserve">. </w:t>
      </w:r>
      <w:proofErr w:type="gramEnd"/>
      <w:r w:rsidRPr="00100A2B">
        <w:rPr>
          <w:rStyle w:val="StyleUnderline"/>
        </w:rPr>
        <w:t xml:space="preserve">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47FF1E34" w14:textId="77777777" w:rsidR="001A2181" w:rsidRPr="00100A2B" w:rsidRDefault="001A2181" w:rsidP="001A2181">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100A2B">
        <w:rPr>
          <w:rStyle w:val="StyleUnderline"/>
        </w:rPr>
        <w:t xml:space="preserve">Given the nature of many military applications, </w:t>
      </w:r>
      <w:r w:rsidRPr="008212F1">
        <w:rPr>
          <w:rStyle w:val="StyleUnderline"/>
          <w:highlight w:val="green"/>
        </w:rPr>
        <w:t>substitutions aren’t possible</w:t>
      </w:r>
      <w:proofErr w:type="gramStart"/>
      <w:r w:rsidRPr="00100A2B">
        <w:t xml:space="preserve">. </w:t>
      </w:r>
      <w:proofErr w:type="gramEnd"/>
      <w:r w:rsidRPr="00100A2B">
        <w:t>91</w:t>
      </w:r>
    </w:p>
    <w:p w14:paraId="213684F6" w14:textId="77777777" w:rsidR="001A2181" w:rsidRPr="00100A2B" w:rsidRDefault="001A2181" w:rsidP="001A2181"/>
    <w:p w14:paraId="4397A390" w14:textId="77777777" w:rsidR="001A2181" w:rsidRPr="001A42E6" w:rsidRDefault="001A2181" w:rsidP="001A2181">
      <w:pPr>
        <w:pStyle w:val="Heading4"/>
        <w:rPr>
          <w:rStyle w:val="Emphasis"/>
          <w:b/>
          <w:iCs/>
          <w:sz w:val="14"/>
          <w:u w:val="none"/>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b/>
        </w:rPr>
        <w:t>Erickson and Collins 10/21</w:t>
      </w:r>
      <w:r w:rsidRPr="00682F63">
        <w:rPr>
          <w:rStyle w:val="Style13ptBold"/>
        </w:rPr>
        <w:t xml:space="preserve"> </w:t>
      </w:r>
      <w:r w:rsidRPr="00682F63">
        <w:rPr>
          <w:rStyle w:val="Style13ptBold"/>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sz w:val="16"/>
          <w:szCs w:val="16"/>
        </w:rPr>
        <w:t xml:space="preserve">  </w:t>
      </w:r>
      <w:r w:rsidRPr="00682F63">
        <w:rPr>
          <w:rFonts w:eastAsiaTheme="minorEastAsia" w:cs="Calibri"/>
          <w:b w:val="0"/>
        </w:rPr>
        <w:br/>
      </w:r>
      <w:r w:rsidRPr="001A42E6">
        <w:rPr>
          <w:rStyle w:val="StyleUnderline"/>
          <w:rFonts w:cs="Calibri"/>
          <w:b w:val="0"/>
        </w:rPr>
        <w:t xml:space="preserve">U.S. and allied policymakers are facing the most important foreign-policy challenge of the 21st century. </w:t>
      </w:r>
      <w:r w:rsidRPr="001A42E6">
        <w:rPr>
          <w:rStyle w:val="Emphasis"/>
          <w:highlight w:val="green"/>
        </w:rPr>
        <w:t>China’s power is peaking</w:t>
      </w:r>
      <w:r w:rsidRPr="001A42E6">
        <w:rPr>
          <w:rStyle w:val="StyleUnderline"/>
          <w:rFonts w:cs="Calibri"/>
          <w:b w:val="0"/>
          <w:highlight w:val="green"/>
        </w:rPr>
        <w:t>; so is</w:t>
      </w:r>
      <w:r w:rsidRPr="001A42E6">
        <w:rPr>
          <w:rStyle w:val="StyleUnderline"/>
          <w:rFonts w:cs="Calibri"/>
          <w:b w:val="0"/>
        </w:rPr>
        <w:t xml:space="preserve"> the political position of Chinese President Xi Jinping and </w:t>
      </w:r>
      <w:r w:rsidRPr="001A42E6">
        <w:rPr>
          <w:rStyle w:val="StyleUnderline"/>
          <w:rFonts w:cs="Calibri"/>
          <w:b w:val="0"/>
          <w:highlight w:val="green"/>
        </w:rPr>
        <w:t>the C</w:t>
      </w:r>
      <w:r w:rsidRPr="001A42E6">
        <w:rPr>
          <w:rStyle w:val="StyleUnderline"/>
          <w:rFonts w:cs="Calibri"/>
          <w:b w:val="0"/>
        </w:rPr>
        <w:t xml:space="preserve">hinese </w:t>
      </w:r>
      <w:r w:rsidRPr="001A42E6">
        <w:rPr>
          <w:rStyle w:val="StyleUnderline"/>
          <w:rFonts w:cs="Calibri"/>
          <w:b w:val="0"/>
          <w:highlight w:val="green"/>
        </w:rPr>
        <w:t>C</w:t>
      </w:r>
      <w:r w:rsidRPr="001A42E6">
        <w:rPr>
          <w:rStyle w:val="StyleUnderline"/>
          <w:rFonts w:cs="Calibri"/>
          <w:b w:val="0"/>
        </w:rPr>
        <w:t xml:space="preserve">ommunist </w:t>
      </w:r>
      <w:r w:rsidRPr="001A42E6">
        <w:rPr>
          <w:rStyle w:val="StyleUnderline"/>
          <w:rFonts w:cs="Calibri"/>
          <w:b w:val="0"/>
          <w:highlight w:val="green"/>
        </w:rPr>
        <w:t>P</w:t>
      </w:r>
      <w:r w:rsidRPr="001A42E6">
        <w:rPr>
          <w:rStyle w:val="StyleUnderline"/>
          <w:rFonts w:cs="Calibri"/>
          <w:b w:val="0"/>
        </w:rPr>
        <w:t>arty</w:t>
      </w:r>
      <w:r w:rsidRPr="001A42E6">
        <w:rPr>
          <w:rStyle w:val="StyleUnderline"/>
          <w:rFonts w:cs="Calibri"/>
          <w:b w:val="0"/>
          <w:highlight w:val="green"/>
        </w:rPr>
        <w:t>’s</w:t>
      </w:r>
      <w:r w:rsidRPr="001A42E6">
        <w:rPr>
          <w:rStyle w:val="StyleUnderline"/>
          <w:rFonts w:cs="Calibri"/>
          <w:b w:val="0"/>
        </w:rPr>
        <w:t xml:space="preserve"> (CCP) </w:t>
      </w:r>
      <w:r w:rsidRPr="001A42E6">
        <w:rPr>
          <w:rStyle w:val="Emphasis"/>
          <w:highlight w:val="green"/>
        </w:rPr>
        <w:t>domestic strength</w:t>
      </w:r>
      <w:proofErr w:type="gramStart"/>
      <w:r w:rsidRPr="001A42E6">
        <w:rPr>
          <w:rStyle w:val="Emphasis"/>
          <w:highlight w:val="green"/>
        </w:rPr>
        <w:t>.</w:t>
      </w:r>
      <w:r w:rsidRPr="001A42E6">
        <w:rPr>
          <w:rStyle w:val="StyleUnderline"/>
          <w:rFonts w:cs="Calibri"/>
          <w:b w:val="0"/>
        </w:rPr>
        <w:t xml:space="preserve"> </w:t>
      </w:r>
      <w:proofErr w:type="gramEnd"/>
      <w:r w:rsidRPr="001A42E6">
        <w:rPr>
          <w:rStyle w:val="StyleUnderline"/>
          <w:rFonts w:cs="Calibri"/>
          <w:b w:val="0"/>
        </w:rPr>
        <w:t xml:space="preserve">In the long term, </w:t>
      </w:r>
      <w:r w:rsidRPr="001A42E6">
        <w:rPr>
          <w:rStyle w:val="StyleUnderline"/>
          <w:rFonts w:cs="Calibri"/>
          <w:b w:val="0"/>
          <w:highlight w:val="green"/>
        </w:rPr>
        <w:t xml:space="preserve">China’s </w:t>
      </w:r>
      <w:r w:rsidRPr="001A42E6">
        <w:rPr>
          <w:rStyle w:val="Emphasis"/>
        </w:rPr>
        <w:t xml:space="preserve">likely </w:t>
      </w:r>
      <w:r w:rsidRPr="001A42E6">
        <w:rPr>
          <w:rStyle w:val="Emphasis"/>
          <w:highlight w:val="green"/>
        </w:rPr>
        <w:t>decline</w:t>
      </w:r>
      <w:r w:rsidRPr="001A42E6">
        <w:rPr>
          <w:rStyle w:val="StyleUnderline"/>
          <w:rFonts w:cs="Calibri"/>
          <w:b w:val="0"/>
          <w:highlight w:val="green"/>
        </w:rPr>
        <w:t xml:space="preserve"> after this peak is</w:t>
      </w:r>
      <w:r w:rsidRPr="001A42E6">
        <w:rPr>
          <w:rStyle w:val="StyleUnderline"/>
          <w:rFonts w:cs="Calibri"/>
          <w:b w:val="0"/>
        </w:rPr>
        <w:t xml:space="preserve"> a </w:t>
      </w:r>
      <w:r w:rsidRPr="001A42E6">
        <w:rPr>
          <w:rStyle w:val="Emphasis"/>
          <w:highlight w:val="green"/>
        </w:rPr>
        <w:t xml:space="preserve">good </w:t>
      </w:r>
      <w:r w:rsidRPr="001A42E6">
        <w:rPr>
          <w:rStyle w:val="Emphasis"/>
        </w:rPr>
        <w:t>thing</w:t>
      </w:r>
      <w:proofErr w:type="gramStart"/>
      <w:r w:rsidRPr="001A42E6">
        <w:rPr>
          <w:rStyle w:val="Emphasis"/>
        </w:rPr>
        <w:t>.</w:t>
      </w:r>
      <w:r w:rsidRPr="001A42E6">
        <w:rPr>
          <w:rStyle w:val="StyleUnderline"/>
          <w:rFonts w:cs="Calibri"/>
          <w:b w:val="0"/>
          <w:highlight w:val="green"/>
        </w:rPr>
        <w:t xml:space="preserve"> </w:t>
      </w:r>
      <w:proofErr w:type="gramEnd"/>
      <w:r w:rsidRPr="001A42E6">
        <w:rPr>
          <w:rStyle w:val="StyleUnderline"/>
          <w:rFonts w:cs="Calibri"/>
          <w:b w:val="0"/>
          <w:highlight w:val="green"/>
        </w:rPr>
        <w:t>But</w:t>
      </w:r>
      <w:r w:rsidRPr="001A42E6">
        <w:rPr>
          <w:rStyle w:val="StyleUnderline"/>
          <w:rFonts w:cs="Calibri"/>
          <w:b w:val="0"/>
        </w:rPr>
        <w:t xml:space="preserve"> right </w:t>
      </w:r>
      <w:r w:rsidRPr="001A42E6">
        <w:rPr>
          <w:rStyle w:val="StyleUnderline"/>
          <w:rFonts w:cs="Calibri"/>
          <w:b w:val="0"/>
          <w:highlight w:val="green"/>
        </w:rPr>
        <w:t>now</w:t>
      </w:r>
      <w:r w:rsidRPr="001A42E6">
        <w:rPr>
          <w:rStyle w:val="StyleUnderline"/>
          <w:rFonts w:cs="Calibri"/>
          <w:b w:val="0"/>
        </w:rPr>
        <w:t xml:space="preserve">, it </w:t>
      </w:r>
      <w:r w:rsidRPr="001A42E6">
        <w:rPr>
          <w:rStyle w:val="StyleUnderline"/>
          <w:rFonts w:cs="Calibri"/>
          <w:b w:val="0"/>
          <w:highlight w:val="green"/>
        </w:rPr>
        <w:t xml:space="preserve">creates a </w:t>
      </w:r>
      <w:r w:rsidRPr="001A42E6">
        <w:rPr>
          <w:rStyle w:val="Emphasis"/>
          <w:highlight w:val="green"/>
        </w:rPr>
        <w:t>decade of danger</w:t>
      </w:r>
      <w:r w:rsidRPr="001A42E6">
        <w:rPr>
          <w:rStyle w:val="StyleUnderline"/>
          <w:rFonts w:cs="Calibri"/>
          <w:b w:val="0"/>
          <w:highlight w:val="green"/>
        </w:rPr>
        <w:t xml:space="preserve"> from a system that</w:t>
      </w:r>
      <w:r w:rsidRPr="001A42E6">
        <w:rPr>
          <w:rStyle w:val="StyleUnderline"/>
          <w:rFonts w:cs="Calibri"/>
          <w:b w:val="0"/>
        </w:rPr>
        <w:t xml:space="preserve"> increasingly </w:t>
      </w:r>
      <w:r w:rsidRPr="001A42E6">
        <w:rPr>
          <w:rStyle w:val="StyleUnderline"/>
          <w:rFonts w:cs="Calibri"/>
          <w:b w:val="0"/>
          <w:highlight w:val="green"/>
        </w:rPr>
        <w:t>realizes it</w:t>
      </w:r>
      <w:r w:rsidRPr="001A42E6">
        <w:rPr>
          <w:rStyle w:val="StyleUnderline"/>
          <w:rFonts w:cs="Calibri"/>
          <w:b w:val="0"/>
        </w:rPr>
        <w:t xml:space="preserve"> only </w:t>
      </w:r>
      <w:r w:rsidRPr="001A42E6">
        <w:rPr>
          <w:rStyle w:val="StyleUnderline"/>
          <w:rFonts w:cs="Calibri"/>
          <w:b w:val="0"/>
          <w:highlight w:val="green"/>
        </w:rPr>
        <w:t xml:space="preserve">has a </w:t>
      </w:r>
      <w:r w:rsidRPr="001A42E6">
        <w:rPr>
          <w:rStyle w:val="Emphasis"/>
          <w:highlight w:val="green"/>
        </w:rPr>
        <w:t>short time</w:t>
      </w:r>
      <w:r w:rsidRPr="001A42E6">
        <w:rPr>
          <w:rStyle w:val="StyleUnderline"/>
          <w:rFonts w:cs="Calibri"/>
          <w:b w:val="0"/>
          <w:highlight w:val="green"/>
        </w:rPr>
        <w:t xml:space="preserve"> to fulfill</w:t>
      </w:r>
      <w:r w:rsidRPr="001A42E6">
        <w:rPr>
          <w:rStyle w:val="StyleUnderline"/>
          <w:rFonts w:cs="Calibri"/>
          <w:b w:val="0"/>
        </w:rPr>
        <w:t xml:space="preserve"> some of </w:t>
      </w:r>
      <w:r w:rsidRPr="001A42E6">
        <w:rPr>
          <w:rStyle w:val="StyleUnderline"/>
          <w:rFonts w:cs="Calibri"/>
          <w:b w:val="0"/>
          <w:highlight w:val="green"/>
        </w:rPr>
        <w:t xml:space="preserve">its </w:t>
      </w:r>
      <w:r w:rsidRPr="001A42E6">
        <w:rPr>
          <w:rStyle w:val="Emphasis"/>
          <w:highlight w:val="green"/>
        </w:rPr>
        <w:t>most critical</w:t>
      </w:r>
      <w:r w:rsidRPr="001A42E6">
        <w:rPr>
          <w:rStyle w:val="StyleUnderline"/>
          <w:rFonts w:cs="Calibri"/>
          <w:b w:val="0"/>
        </w:rPr>
        <w:t xml:space="preserve">, long-held </w:t>
      </w:r>
      <w:r w:rsidRPr="001A42E6">
        <w:rPr>
          <w:rStyle w:val="Emphasis"/>
          <w:highlight w:val="green"/>
        </w:rPr>
        <w:t>goals.</w:t>
      </w:r>
    </w:p>
    <w:p w14:paraId="099A2A61" w14:textId="77777777" w:rsidR="002A136E" w:rsidRDefault="001A2181" w:rsidP="001A2181">
      <w:pPr>
        <w:spacing w:before="100" w:beforeAutospacing="1" w:after="100" w:afterAutospacing="1"/>
        <w:rPr>
          <w:rFonts w:eastAsia="Times New Roman"/>
          <w:color w:val="000000"/>
          <w:sz w:val="12"/>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w:t>
      </w:r>
      <w:proofErr w:type="gramStart"/>
      <w:r w:rsidRPr="001A42E6">
        <w:rPr>
          <w:rStyle w:val="StyleUnderline"/>
        </w:rPr>
        <w:t xml:space="preserve">. </w:t>
      </w:r>
      <w:proofErr w:type="gramEnd"/>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rPr>
        <w:t xml:space="preserve"> </w:t>
      </w:r>
    </w:p>
    <w:p w14:paraId="2FD9C5F7" w14:textId="77777777" w:rsidR="002A136E" w:rsidRDefault="002A136E" w:rsidP="001A2181">
      <w:pPr>
        <w:spacing w:before="100" w:beforeAutospacing="1" w:after="100" w:afterAutospacing="1"/>
        <w:rPr>
          <w:rFonts w:eastAsia="Times New Roman"/>
          <w:color w:val="000000"/>
          <w:sz w:val="12"/>
        </w:rPr>
      </w:pPr>
    </w:p>
    <w:p w14:paraId="2B6AAF1E" w14:textId="7A587DA9" w:rsidR="001A2181" w:rsidRPr="001A42E6" w:rsidRDefault="001A2181" w:rsidP="001A2181">
      <w:pPr>
        <w:spacing w:before="100" w:beforeAutospacing="1" w:after="100" w:afterAutospacing="1"/>
        <w:rPr>
          <w:rStyle w:val="Emphasis"/>
        </w:rPr>
      </w:pPr>
      <w:r w:rsidRPr="00711B24">
        <w:rPr>
          <w:rFonts w:eastAsia="Times New Roman"/>
          <w:color w:val="000000"/>
          <w:sz w:val="12"/>
        </w:rPr>
        <w:t>against the rules-based order</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Notable examples include China occupying and </w:t>
      </w:r>
      <w:r w:rsidRPr="001A42E6">
        <w:rPr>
          <w:rStyle w:val="StyleUnderline"/>
          <w:highlight w:val="green"/>
        </w:rPr>
        <w:t>militarizing</w:t>
      </w:r>
      <w:r w:rsidRPr="00711B24">
        <w:rPr>
          <w:rFonts w:eastAsia="Times New Roman"/>
          <w:color w:val="000000"/>
          <w:sz w:val="1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7"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36CCE9A4"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2"/>
        </w:rPr>
        <w:t xml:space="preserve">The relatively low-hanging fruit is plucked, but </w:t>
      </w:r>
      <w:r w:rsidRPr="001A42E6">
        <w:rPr>
          <w:rStyle w:val="Emphasis"/>
        </w:rPr>
        <w:t>Beijing is emboldened to grasp the biggest single revisionist prize: Taiwan.</w:t>
      </w:r>
    </w:p>
    <w:p w14:paraId="6E2C06F3"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proofErr w:type="gramStart"/>
      <w:r w:rsidRPr="001A42E6">
        <w:rPr>
          <w:rStyle w:val="Emphasis"/>
          <w:highlight w:val="green"/>
        </w:rPr>
        <w:t>.</w:t>
      </w:r>
      <w:r w:rsidRPr="00711B24">
        <w:rPr>
          <w:rFonts w:eastAsia="Times New Roman"/>
          <w:color w:val="000000"/>
          <w:sz w:val="12"/>
        </w:rPr>
        <w:t xml:space="preserve"> </w:t>
      </w:r>
      <w:proofErr w:type="gramEnd"/>
      <w:r w:rsidRPr="00711B24">
        <w:rPr>
          <w:rFonts w:eastAsia="Times New Roman"/>
          <w:color w:val="000000"/>
          <w:sz w:val="12"/>
        </w:rPr>
        <w:t xml:space="preserve">It’s remarkable and dangerous that </w:t>
      </w:r>
      <w:r w:rsidRPr="001A42E6">
        <w:rPr>
          <w:rStyle w:val="StyleUnderline"/>
        </w:rPr>
        <w:t>China has paid few costs for its actions over the last 10 years, even as its military capacities have rapidly grown.</w:t>
      </w:r>
    </w:p>
    <w:p w14:paraId="2A139855" w14:textId="77777777" w:rsidR="001A2181" w:rsidRPr="001A42E6" w:rsidRDefault="001A2181" w:rsidP="001A2181">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rPr>
        <w:t xml:space="preserve"> 68-year-old </w:t>
      </w:r>
      <w:r w:rsidRPr="001A42E6">
        <w:rPr>
          <w:rStyle w:val="StyleUnderline"/>
        </w:rPr>
        <w:t>leader, who seeks a historical achievement at the zenith of his career.</w:t>
      </w:r>
    </w:p>
    <w:p w14:paraId="4CC7B8B0" w14:textId="77777777" w:rsidR="001A2181" w:rsidRPr="001A42E6" w:rsidRDefault="001A2181" w:rsidP="001A2181">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rPr>
        <w:t xml:space="preserve"> that currently exist or can be operationally assembled and scaled within the next several years</w:t>
      </w:r>
      <w:proofErr w:type="gramStart"/>
      <w:r w:rsidRPr="00711B24">
        <w:rPr>
          <w:rFonts w:eastAsia="Times New Roman"/>
          <w:color w:val="000000"/>
          <w:sz w:val="10"/>
        </w:rPr>
        <w:t xml:space="preserve">. </w:t>
      </w:r>
      <w:proofErr w:type="gramEnd"/>
      <w:r w:rsidRPr="001A42E6">
        <w:rPr>
          <w:rStyle w:val="StyleUnderline"/>
          <w:highlight w:val="green"/>
        </w:rPr>
        <w:t>That will</w:t>
      </w:r>
      <w:r w:rsidRPr="001A42E6">
        <w:rPr>
          <w:rStyle w:val="StyleUnderline"/>
        </w:rPr>
        <w:t xml:space="preserve"> </w:t>
      </w:r>
      <w:r w:rsidRPr="00711B24">
        <w:rPr>
          <w:rFonts w:eastAsia="Times New Roman"/>
          <w:color w:val="000000"/>
          <w:sz w:val="10"/>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505208A" w14:textId="77777777" w:rsidR="001A2181" w:rsidRPr="001A42E6" w:rsidRDefault="001A2181" w:rsidP="001A218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rPr>
        <w:t xml:space="preserve"> to achieve them</w:t>
      </w:r>
      <w:proofErr w:type="gramStart"/>
      <w:r w:rsidRPr="00711B24">
        <w:rPr>
          <w:rFonts w:eastAsia="Times New Roman"/>
          <w:color w:val="000000"/>
          <w:sz w:val="10"/>
        </w:rPr>
        <w:t xml:space="preserve">. </w:t>
      </w:r>
      <w:proofErr w:type="gramEnd"/>
      <w:r w:rsidRPr="001A42E6">
        <w:rPr>
          <w:rStyle w:val="StyleUnderline"/>
          <w:highlight w:val="green"/>
        </w:rPr>
        <w:t>China</w:t>
      </w:r>
      <w:r w:rsidRPr="001A42E6">
        <w:rPr>
          <w:rStyle w:val="StyleUnderline"/>
        </w:rPr>
        <w:t xml:space="preserve"> is</w:t>
      </w:r>
      <w:r w:rsidRPr="00711B24">
        <w:rPr>
          <w:rFonts w:eastAsia="Times New Roman"/>
          <w:color w:val="000000"/>
          <w:sz w:val="10"/>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rPr>
        <w:t xml:space="preserve">; and </w:t>
      </w:r>
      <w:r w:rsidRPr="001A42E6">
        <w:rPr>
          <w:rStyle w:val="StyleUnderline"/>
          <w:highlight w:val="green"/>
        </w:rPr>
        <w:t>by 2030</w:t>
      </w:r>
      <w:r w:rsidRPr="00711B24">
        <w:rPr>
          <w:rFonts w:eastAsia="Times New Roman"/>
          <w:color w:val="000000"/>
          <w:sz w:val="10"/>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proofErr w:type="gramStart"/>
      <w:r w:rsidRPr="001A42E6">
        <w:rPr>
          <w:rStyle w:val="StyleUnderline"/>
        </w:rPr>
        <w:t>.</w:t>
      </w:r>
      <w:r w:rsidRPr="00711B24">
        <w:rPr>
          <w:rFonts w:eastAsia="Times New Roman"/>
          <w:color w:val="000000"/>
          <w:sz w:val="10"/>
        </w:rPr>
        <w:t xml:space="preserve"> </w:t>
      </w:r>
      <w:proofErr w:type="gramEnd"/>
      <w:r w:rsidRPr="00711B24">
        <w:rPr>
          <w:rFonts w:eastAsia="Times New Roman"/>
          <w:color w:val="000000"/>
          <w:sz w:val="10"/>
        </w:rPr>
        <w:t xml:space="preserve">Growing </w:t>
      </w:r>
      <w:r w:rsidRPr="001A42E6">
        <w:rPr>
          <w:rStyle w:val="StyleUnderline"/>
        </w:rPr>
        <w:t>headwinds constraining Chinese growth</w:t>
      </w:r>
      <w:r w:rsidRPr="00711B24">
        <w:rPr>
          <w:rFonts w:eastAsia="Times New Roman"/>
          <w:color w:val="000000"/>
          <w:sz w:val="10"/>
        </w:rPr>
        <w:t xml:space="preserve">, while not publicly acknowledged by Beijing, </w:t>
      </w:r>
      <w:r w:rsidRPr="001A42E6">
        <w:rPr>
          <w:rStyle w:val="StyleUnderline"/>
        </w:rPr>
        <w:t>help explain Xi’s</w:t>
      </w:r>
      <w:r w:rsidRPr="00711B24">
        <w:rPr>
          <w:rFonts w:eastAsia="Times New Roman"/>
          <w:color w:val="000000"/>
          <w:sz w:val="10"/>
        </w:rPr>
        <w:t xml:space="preserve"> high and apparently </w:t>
      </w:r>
      <w:r w:rsidRPr="001A42E6">
        <w:rPr>
          <w:rStyle w:val="Emphasis"/>
        </w:rPr>
        <w:t>increasing risk tolerance</w:t>
      </w:r>
      <w:proofErr w:type="gramStart"/>
      <w:r w:rsidRPr="001A42E6">
        <w:rPr>
          <w:rStyle w:val="Emphasis"/>
        </w:rPr>
        <w:t xml:space="preserve">. </w:t>
      </w:r>
      <w:proofErr w:type="gramEnd"/>
      <w:r w:rsidRPr="001A42E6">
        <w:rPr>
          <w:rStyle w:val="StyleUnderline"/>
        </w:rPr>
        <w:t>Beijing’s window of strategic opportunity is sliding shut.</w:t>
      </w:r>
    </w:p>
    <w:p w14:paraId="50BE177D" w14:textId="77777777" w:rsidR="001A2181" w:rsidRPr="00711B24" w:rsidRDefault="001A2181" w:rsidP="001A2181">
      <w:pPr>
        <w:spacing w:before="100" w:beforeAutospacing="1" w:after="100" w:afterAutospacing="1"/>
        <w:rPr>
          <w:rFonts w:eastAsia="Times New Roman"/>
          <w:color w:val="000000"/>
          <w:sz w:val="12"/>
        </w:rPr>
      </w:pPr>
      <w:r w:rsidRPr="001A42E6">
        <w:rPr>
          <w:rStyle w:val="StyleUnderline"/>
          <w:highlight w:val="green"/>
        </w:rPr>
        <w:lastRenderedPageBreak/>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rPr>
        <w:t xml:space="preserve"> when it had similar per capita GDP and income levels</w:t>
      </w:r>
      <w:proofErr w:type="gramStart"/>
      <w:r w:rsidRPr="00711B24">
        <w:rPr>
          <w:rFonts w:eastAsia="Times New Roman"/>
          <w:color w:val="000000"/>
          <w:sz w:val="12"/>
        </w:rPr>
        <w:t xml:space="preserve">. </w:t>
      </w:r>
      <w:proofErr w:type="gramEnd"/>
      <w:r w:rsidRPr="001A42E6">
        <w:rPr>
          <w:rStyle w:val="StyleUnderline"/>
        </w:rPr>
        <w:t>Debt is often a wet blanket on consumption growth</w:t>
      </w:r>
      <w:proofErr w:type="gramStart"/>
      <w:r w:rsidRPr="001A42E6">
        <w:rPr>
          <w:rStyle w:val="StyleUnderline"/>
        </w:rPr>
        <w:t>.</w:t>
      </w:r>
      <w:r w:rsidRPr="00711B24">
        <w:rPr>
          <w:rFonts w:eastAsia="Times New Roman"/>
          <w:color w:val="000000"/>
          <w:sz w:val="12"/>
        </w:rPr>
        <w:t xml:space="preserve"> </w:t>
      </w:r>
      <w:proofErr w:type="gramEnd"/>
      <w:r w:rsidRPr="00711B24">
        <w:rPr>
          <w:rFonts w:eastAsia="Times New Roman"/>
          <w:color w:val="000000"/>
          <w:sz w:val="12"/>
        </w:rPr>
        <w:t>A 2017 </w:t>
      </w:r>
      <w:r w:rsidRPr="001A42E6">
        <w:rPr>
          <w:rFonts w:eastAsia="Times New Roman"/>
          <w:color w:val="111111"/>
          <w:u w:val="single"/>
        </w:rPr>
        <w:t>analysis</w:t>
      </w:r>
      <w:r w:rsidRPr="00711B24">
        <w:rPr>
          <w:rFonts w:eastAsia="Times New Roman"/>
          <w:color w:val="000000"/>
          <w:sz w:val="1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proofErr w:type="gramStart"/>
      <w:r w:rsidRPr="001A42E6">
        <w:rPr>
          <w:rStyle w:val="StyleUnderline"/>
        </w:rPr>
        <w:t>.</w:t>
      </w:r>
      <w:r w:rsidRPr="00711B24">
        <w:rPr>
          <w:rFonts w:eastAsia="Times New Roman"/>
          <w:color w:val="000000"/>
          <w:sz w:val="12"/>
        </w:rPr>
        <w:t xml:space="preserve"> </w:t>
      </w:r>
      <w:proofErr w:type="gramEnd"/>
      <w:r w:rsidRPr="00711B24">
        <w:rPr>
          <w:rFonts w:eastAsia="Times New Roman"/>
          <w:color w:val="000000"/>
          <w:sz w:val="12"/>
        </w:rPr>
        <w:t>Rising debt service burdens thus threaten Chinese consumers’ capacity to sustain the domestic consumption-focused “dual circulation” economic model that Xi and his advisors seek to build</w:t>
      </w:r>
      <w:proofErr w:type="gramStart"/>
      <w:r w:rsidRPr="00711B24">
        <w:rPr>
          <w:rFonts w:eastAsia="Times New Roman"/>
          <w:color w:val="000000"/>
          <w:sz w:val="12"/>
        </w:rPr>
        <w:t xml:space="preserve">. </w:t>
      </w:r>
      <w:proofErr w:type="gramEnd"/>
      <w:r w:rsidRPr="00711B24">
        <w:rPr>
          <w:rFonts w:eastAsia="Times New Roman"/>
          <w:color w:val="000000"/>
          <w:sz w:val="12"/>
        </w:rPr>
        <w:t>China’s growth record during the past 30 years has been remarkable, but past exceptionalism does not confer future immunity from fundamental demographic and economic headwinds.</w:t>
      </w:r>
    </w:p>
    <w:p w14:paraId="2797E995"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0"/>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proofErr w:type="gramStart"/>
      <w:r w:rsidRPr="001A42E6">
        <w:rPr>
          <w:rStyle w:val="Emphasis"/>
          <w:highlight w:val="green"/>
        </w:rPr>
        <w:t>.</w:t>
      </w:r>
      <w:r w:rsidRPr="001A42E6">
        <w:rPr>
          <w:rStyle w:val="StyleUnderline"/>
        </w:rPr>
        <w:t xml:space="preserve"> </w:t>
      </w:r>
      <w:proofErr w:type="gramEnd"/>
      <w:r w:rsidRPr="001A42E6">
        <w:rPr>
          <w:rStyle w:val="StyleUnderline"/>
        </w:rPr>
        <w:t>This critical segment peaked in 2010 and has since declined</w:t>
      </w:r>
      <w:r w:rsidRPr="00711B24">
        <w:rPr>
          <w:rFonts w:eastAsia="Times New Roman"/>
          <w:color w:val="000000"/>
          <w:sz w:val="10"/>
        </w:rPr>
        <w:t>, with the rate from 2015 to 2020 nearing 0.6 percent annually—nearly twice the respective pace in the United States</w:t>
      </w:r>
      <w:proofErr w:type="gramStart"/>
      <w:r w:rsidRPr="00711B24">
        <w:rPr>
          <w:rFonts w:eastAsia="Times New Roman"/>
          <w:color w:val="000000"/>
          <w:sz w:val="10"/>
        </w:rPr>
        <w:t xml:space="preserve">. </w:t>
      </w:r>
      <w:proofErr w:type="gramEnd"/>
      <w:r w:rsidRPr="001A42E6">
        <w:rPr>
          <w:rStyle w:val="StyleUnderline"/>
        </w:rPr>
        <w:t>While the United States faces demographic challenges of its own, the disparity between the respective paces of decline highlights its relative advantage compared to its chief geopolitical competitor</w:t>
      </w:r>
      <w:proofErr w:type="gramStart"/>
      <w:r w:rsidRPr="001A42E6">
        <w:rPr>
          <w:rStyle w:val="StyleUnderline"/>
        </w:rPr>
        <w:t>.</w:t>
      </w:r>
      <w:r w:rsidRPr="00711B24">
        <w:rPr>
          <w:rFonts w:eastAsia="Times New Roman"/>
          <w:color w:val="000000"/>
          <w:sz w:val="10"/>
        </w:rPr>
        <w:t xml:space="preserve"> </w:t>
      </w:r>
      <w:proofErr w:type="gramEnd"/>
      <w:r w:rsidRPr="00711B24">
        <w:rPr>
          <w:rFonts w:eastAsia="Times New Roman"/>
          <w:color w:val="000000"/>
          <w:sz w:val="10"/>
        </w:rPr>
        <w:t xml:space="preserve">Moreover, </w:t>
      </w:r>
      <w:r w:rsidRPr="001A42E6">
        <w:rPr>
          <w:rStyle w:val="StyleUnderline"/>
        </w:rPr>
        <w:t>the United States can choose to access a global demographic and talent dividend via immigration in a way China simply will not be able to do.</w:t>
      </w:r>
    </w:p>
    <w:p w14:paraId="09E8C46F"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proofErr w:type="gramStart"/>
      <w:r w:rsidRPr="001A42E6">
        <w:rPr>
          <w:rStyle w:val="Emphasis"/>
          <w:highlight w:val="green"/>
        </w:rPr>
        <w:t>.</w:t>
      </w:r>
      <w:r w:rsidRPr="001A42E6">
        <w:rPr>
          <w:rStyle w:val="StyleUnderline"/>
        </w:rPr>
        <w:t xml:space="preserve"> </w:t>
      </w:r>
      <w:proofErr w:type="gramEnd"/>
      <w:r w:rsidRPr="001A42E6">
        <w:rPr>
          <w:rStyle w:val="StyleUnderline"/>
        </w:rPr>
        <w:t xml:space="preserve">China’s dependence on imported </w:t>
      </w:r>
      <w:r w:rsidRPr="001A42E6">
        <w:rPr>
          <w:rStyle w:val="StyleUnderline"/>
          <w:highlight w:val="green"/>
        </w:rPr>
        <w:t>food</w:t>
      </w:r>
      <w:r w:rsidRPr="001A42E6">
        <w:rPr>
          <w:rStyle w:val="StyleUnderline"/>
        </w:rPr>
        <w:t xml:space="preserve"> and energy has grown steadily over the past two decades</w:t>
      </w:r>
      <w:proofErr w:type="gramStart"/>
      <w:r w:rsidRPr="001A42E6">
        <w:rPr>
          <w:rStyle w:val="StyleUnderline"/>
        </w:rPr>
        <w:t xml:space="preserve">. </w:t>
      </w:r>
      <w:proofErr w:type="gramEnd"/>
      <w:r w:rsidRPr="001A42E6">
        <w:rPr>
          <w:rStyle w:val="StyleUnderline"/>
        </w:rPr>
        <w:t>Projections</w:t>
      </w:r>
      <w:r w:rsidRPr="00711B24">
        <w:rPr>
          <w:rFonts w:eastAsia="Times New Roman"/>
          <w:color w:val="000000"/>
          <w:sz w:val="12"/>
        </w:rPr>
        <w:t xml:space="preserve"> from </w:t>
      </w:r>
      <w:r w:rsidRPr="00711B24">
        <w:rPr>
          <w:rFonts w:eastAsia="Times New Roman"/>
          <w:color w:val="111111"/>
          <w:sz w:val="12"/>
          <w:szCs w:val="14"/>
        </w:rPr>
        <w:t>Tsinghua University</w:t>
      </w:r>
      <w:r w:rsidRPr="00711B24">
        <w:rPr>
          <w:rFonts w:eastAsia="Times New Roman"/>
          <w:color w:val="000000"/>
          <w:sz w:val="1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rPr>
        <w:t>and 2035</w:t>
      </w:r>
      <w:proofErr w:type="gramStart"/>
      <w:r w:rsidRPr="001A42E6">
        <w:rPr>
          <w:rStyle w:val="StyleUnderline"/>
        </w:rPr>
        <w:t>. </w:t>
      </w:r>
      <w:proofErr w:type="gramEnd"/>
      <w:r w:rsidRPr="001A42E6">
        <w:rPr>
          <w:rStyle w:val="StyleUnderline"/>
        </w:rPr>
        <w:t>As China grapples with power shortages, Beijing has been reminded that supply shortfalls</w:t>
      </w:r>
      <w:r w:rsidRPr="00711B24">
        <w:rPr>
          <w:rFonts w:eastAsia="Times New Roman"/>
          <w:color w:val="000000"/>
          <w:sz w:val="12"/>
        </w:rPr>
        <w:t xml:space="preserve"> equal to even a few percentage points of total demand can </w:t>
      </w:r>
      <w:r w:rsidRPr="001A42E6">
        <w:rPr>
          <w:rStyle w:val="StyleUnderline"/>
        </w:rPr>
        <w:t>have outsized negative impacts.</w:t>
      </w:r>
    </w:p>
    <w:p w14:paraId="41C49EDB"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0"/>
        </w:rPr>
        <w:t>Domestic resource insufficiency by itself does not hinder economic growth—as the Four Asian Tigers’ multi-decade boom attests</w:t>
      </w:r>
      <w:proofErr w:type="gramStart"/>
      <w:r w:rsidRPr="00711B24">
        <w:rPr>
          <w:rFonts w:eastAsia="Times New Roman"/>
          <w:color w:val="000000"/>
          <w:sz w:val="10"/>
        </w:rPr>
        <w:t xml:space="preserve">. </w:t>
      </w:r>
      <w:proofErr w:type="gramEnd"/>
      <w:r w:rsidRPr="00711B24">
        <w:rPr>
          <w:rFonts w:eastAsia="Times New Roman"/>
          <w:color w:val="000000"/>
          <w:sz w:val="10"/>
        </w:rPr>
        <w:t>But China is in a different position</w:t>
      </w:r>
      <w:proofErr w:type="gramStart"/>
      <w:r w:rsidRPr="00711B24">
        <w:rPr>
          <w:rFonts w:eastAsia="Times New Roman"/>
          <w:color w:val="000000"/>
          <w:sz w:val="10"/>
        </w:rPr>
        <w:t xml:space="preserve">. </w:t>
      </w:r>
      <w:proofErr w:type="gramEnd"/>
      <w:r w:rsidRPr="00711B24">
        <w:rPr>
          <w:rFonts w:eastAsia="Times New Roman"/>
          <w:color w:val="000000"/>
          <w:sz w:val="10"/>
        </w:rPr>
        <w:t>Japan and South Korea never had to worry about the U.S. Navy interdicting inbound tankers or grain ships</w:t>
      </w:r>
      <w:proofErr w:type="gramStart"/>
      <w:r w:rsidRPr="00711B24">
        <w:rPr>
          <w:rFonts w:eastAsia="Times New Roman"/>
          <w:color w:val="000000"/>
          <w:sz w:val="10"/>
        </w:rPr>
        <w:t xml:space="preserve">. </w:t>
      </w:r>
      <w:proofErr w:type="gramEnd"/>
      <w:r w:rsidRPr="00711B24">
        <w:rPr>
          <w:rFonts w:eastAsia="Times New Roman"/>
          <w:color w:val="000000"/>
          <w:sz w:val="10"/>
        </w:rPr>
        <w:t xml:space="preserve">In fact, </w:t>
      </w:r>
      <w:r w:rsidRPr="001A42E6">
        <w:rPr>
          <w:rStyle w:val="StyleUnderline"/>
        </w:rPr>
        <w:t>the United States was avowedly willing to use military force to protect energy flows from the Persian Gulf region to its allies</w:t>
      </w:r>
      <w:proofErr w:type="gramStart"/>
      <w:r w:rsidRPr="001A42E6">
        <w:rPr>
          <w:rStyle w:val="StyleUnderline"/>
        </w:rPr>
        <w:t xml:space="preserve">. </w:t>
      </w:r>
      <w:proofErr w:type="gramEnd"/>
      <w:r w:rsidRPr="001A42E6">
        <w:rPr>
          <w:rStyle w:val="StyleUnderline"/>
        </w:rPr>
        <w:t>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F0F0ACE" w14:textId="77777777" w:rsidR="001A2181" w:rsidRPr="001A42E6" w:rsidRDefault="001A2181" w:rsidP="001A2181">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rPr>
        <w:t xml:space="preserve">, and a solidifying alignment of countries abroad concerned by aggressive Chinese behavior all </w:t>
      </w:r>
      <w:r w:rsidRPr="001A42E6">
        <w:rPr>
          <w:rStyle w:val="Emphasis"/>
          <w:highlight w:val="green"/>
        </w:rPr>
        <w:t>raise questions about Xi’s ability to deliver</w:t>
      </w:r>
      <w:proofErr w:type="gramStart"/>
      <w:r w:rsidRPr="001A42E6">
        <w:rPr>
          <w:rStyle w:val="Emphasis"/>
          <w:highlight w:val="green"/>
        </w:rPr>
        <w:t>.</w:t>
      </w:r>
      <w:r w:rsidRPr="00711B24">
        <w:rPr>
          <w:rFonts w:eastAsia="Times New Roman"/>
          <w:color w:val="000000"/>
          <w:sz w:val="10"/>
        </w:rPr>
        <w:t xml:space="preserve"> </w:t>
      </w:r>
      <w:proofErr w:type="gramEnd"/>
      <w:r w:rsidRPr="00711B24">
        <w:rPr>
          <w:rFonts w:eastAsia="Times New Roman"/>
          <w:color w:val="000000"/>
          <w:sz w:val="10"/>
        </w:rPr>
        <w:t>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w:t>
      </w:r>
      <w:proofErr w:type="gramStart"/>
      <w:r w:rsidRPr="00711B24">
        <w:rPr>
          <w:rFonts w:eastAsia="Times New Roman"/>
          <w:color w:val="000000"/>
          <w:sz w:val="10"/>
        </w:rPr>
        <w:t xml:space="preserve">. </w:t>
      </w:r>
      <w:proofErr w:type="gramEnd"/>
      <w:r w:rsidRPr="00711B24">
        <w:rPr>
          <w:rFonts w:eastAsia="Times New Roman"/>
          <w:color w:val="000000"/>
          <w:sz w:val="10"/>
        </w:rPr>
        <w:t xml:space="preserve">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rPr>
        <w:t>perception</w:t>
      </w:r>
      <w:proofErr w:type="gramEnd"/>
      <w:r w:rsidRPr="00711B24">
        <w:rPr>
          <w:rFonts w:eastAsia="Times New Roman"/>
          <w:color w:val="000000"/>
          <w:sz w:val="10"/>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F1E531B" w14:textId="77777777" w:rsidR="001A2181" w:rsidRPr="00711B24" w:rsidRDefault="001A2181" w:rsidP="001A218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8"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9671D94" w14:textId="77777777" w:rsidR="001A2181" w:rsidRPr="00711B24" w:rsidRDefault="001A2181" w:rsidP="001A2181">
      <w:pPr>
        <w:spacing w:before="100" w:beforeAutospacing="1" w:after="100" w:afterAutospacing="1"/>
        <w:rPr>
          <w:rFonts w:eastAsia="Times New Roman"/>
          <w:color w:val="000000"/>
          <w:sz w:val="1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rPr>
        <w:t xml:space="preserve"> triumphant outcome to its hostage diplomacy, these tactical public actions mask a growing private awareness that </w:t>
      </w:r>
      <w:r w:rsidRPr="001A42E6">
        <w:rPr>
          <w:rStyle w:val="StyleUnderline"/>
        </w:rPr>
        <w:t>China’s latitude for irredentist action is poised to shrink</w:t>
      </w:r>
      <w:proofErr w:type="gramStart"/>
      <w:r w:rsidRPr="001A42E6">
        <w:rPr>
          <w:rStyle w:val="StyleUnderline"/>
        </w:rPr>
        <w:t xml:space="preserve">. </w:t>
      </w:r>
      <w:proofErr w:type="gramEnd"/>
      <w:r w:rsidRPr="001A42E6">
        <w:rPr>
          <w:rStyle w:val="StyleUnderline"/>
        </w:rPr>
        <w:t>Not knowing exactly when domestic and external constraints will come to bite</w:t>
      </w:r>
      <w:r w:rsidRPr="00711B24">
        <w:rPr>
          <w:rFonts w:eastAsia="Times New Roman"/>
          <w:color w:val="000000"/>
          <w:sz w:val="12"/>
        </w:rPr>
        <w:t>—but knowing that when Beijing sees the tipping point in its rearview mirror, major rivals will recognize it too—</w:t>
      </w:r>
      <w:r w:rsidRPr="001A42E6">
        <w:rPr>
          <w:rStyle w:val="Emphasis"/>
        </w:rPr>
        <w:t>amplifies Xi and the party’s anxiety to act on a shorter timeline</w:t>
      </w:r>
      <w:proofErr w:type="gramStart"/>
      <w:r w:rsidRPr="001A42E6">
        <w:rPr>
          <w:rStyle w:val="Emphasis"/>
        </w:rPr>
        <w:t>.</w:t>
      </w:r>
      <w:r w:rsidRPr="00711B24">
        <w:rPr>
          <w:rFonts w:eastAsia="Times New Roman"/>
          <w:color w:val="000000"/>
          <w:sz w:val="12"/>
        </w:rPr>
        <w:t xml:space="preserve"> </w:t>
      </w:r>
      <w:proofErr w:type="gramEnd"/>
      <w:r w:rsidRPr="00711B24">
        <w:rPr>
          <w:rFonts w:eastAsia="Times New Roman"/>
          <w:color w:val="000000"/>
          <w:sz w:val="12"/>
        </w:rPr>
        <w:t>Hence the dramatic acceleration of the last few years.</w:t>
      </w:r>
    </w:p>
    <w:p w14:paraId="03E6B0D4"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2"/>
        </w:rPr>
        <w:t xml:space="preserve">Just as China is mustering its own strategic actions, so </w:t>
      </w:r>
      <w:r w:rsidRPr="001A42E6">
        <w:rPr>
          <w:rStyle w:val="StyleUnderline"/>
        </w:rPr>
        <w:t>the United States must also intensify its focus and deployment of resources</w:t>
      </w:r>
      <w:proofErr w:type="gramStart"/>
      <w:r w:rsidRPr="001A42E6">
        <w:rPr>
          <w:rStyle w:val="StyleUnderline"/>
        </w:rPr>
        <w:t xml:space="preserve">. </w:t>
      </w:r>
      <w:proofErr w:type="gramEnd"/>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lastRenderedPageBreak/>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proofErr w:type="gramStart"/>
      <w:r w:rsidRPr="001A42E6">
        <w:rPr>
          <w:rStyle w:val="Emphasis"/>
          <w:highlight w:val="green"/>
        </w:rPr>
        <w:t>.</w:t>
      </w:r>
      <w:r w:rsidRPr="00711B24">
        <w:rPr>
          <w:rFonts w:eastAsia="Times New Roman"/>
          <w:color w:val="000000"/>
          <w:sz w:val="12"/>
        </w:rPr>
        <w:t xml:space="preserve"> </w:t>
      </w:r>
      <w:proofErr w:type="gramEnd"/>
      <w:r w:rsidRPr="00711B24">
        <w:rPr>
          <w:rFonts w:eastAsia="Times New Roman"/>
          <w:color w:val="000000"/>
          <w:sz w:val="12"/>
        </w:rPr>
        <w:t xml:space="preserve">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rPr>
        <w:t xml:space="preserve"> or 2035 </w:t>
      </w:r>
      <w:r w:rsidRPr="001A42E6">
        <w:rPr>
          <w:rStyle w:val="StyleUnderline"/>
        </w:rPr>
        <w:t>will matter little</w:t>
      </w:r>
      <w:proofErr w:type="gramStart"/>
      <w:r w:rsidRPr="001A42E6">
        <w:rPr>
          <w:rStyle w:val="StyleUnderline"/>
        </w:rPr>
        <w:t xml:space="preserve">. </w:t>
      </w:r>
      <w:proofErr w:type="gramEnd"/>
      <w:r w:rsidRPr="001A42E6">
        <w:rPr>
          <w:rStyle w:val="StyleUnderline"/>
        </w:rPr>
        <w:t xml:space="preserve">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41A6472" w14:textId="77777777" w:rsidR="001A2181" w:rsidRPr="001A42E6" w:rsidRDefault="001A2181" w:rsidP="001A2181">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rPr>
        <w:t xml:space="preserve"> is never certain</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proofErr w:type="gramStart"/>
      <w:r w:rsidRPr="001A42E6">
        <w:rPr>
          <w:rStyle w:val="StyleUnderline"/>
        </w:rPr>
        <w:t>.</w:t>
      </w:r>
      <w:r w:rsidRPr="00711B24">
        <w:rPr>
          <w:rFonts w:eastAsia="Times New Roman"/>
          <w:color w:val="000000"/>
          <w:sz w:val="12"/>
        </w:rPr>
        <w:t xml:space="preserve"> </w:t>
      </w:r>
      <w:proofErr w:type="gramEnd"/>
      <w:r w:rsidRPr="00711B24">
        <w:rPr>
          <w:rFonts w:eastAsia="Times New Roman"/>
          <w:color w:val="000000"/>
          <w:sz w:val="12"/>
        </w:rPr>
        <w:t xml:space="preserve">Accordingly, </w:t>
      </w:r>
      <w:r w:rsidRPr="001A42E6">
        <w:rPr>
          <w:rStyle w:val="StyleUnderline"/>
        </w:rPr>
        <w:t xml:space="preserve">U.S. planners should </w:t>
      </w:r>
      <w:r w:rsidRPr="00711B24">
        <w:rPr>
          <w:rFonts w:eastAsia="Times New Roman"/>
          <w:color w:val="000000"/>
          <w:sz w:val="12"/>
        </w:rPr>
        <w:t xml:space="preserve">immediately mobilize resources and effort as well as </w:t>
      </w:r>
      <w:r w:rsidRPr="001A42E6">
        <w:rPr>
          <w:rStyle w:val="StyleUnderline"/>
        </w:rPr>
        <w:t>accept greater risks to deter Chinese action over the critical next decade.</w:t>
      </w:r>
    </w:p>
    <w:p w14:paraId="438C426E" w14:textId="77777777" w:rsidR="001A2181" w:rsidRPr="00711B24" w:rsidRDefault="001A2181" w:rsidP="001A2181">
      <w:pPr>
        <w:spacing w:before="100" w:beforeAutospacing="1" w:after="100" w:afterAutospacing="1"/>
        <w:rPr>
          <w:rFonts w:eastAsia="Times New Roman"/>
          <w:color w:val="000000"/>
          <w:sz w:val="12"/>
        </w:rPr>
      </w:pPr>
      <w:r w:rsidRPr="001A42E6">
        <w:rPr>
          <w:rStyle w:val="StyleUnderline"/>
        </w:rPr>
        <w:t xml:space="preserve">The greatest threat is armed conflict over Taiwan, where U.S. </w:t>
      </w:r>
      <w:r w:rsidRPr="00711B24">
        <w:rPr>
          <w:rFonts w:eastAsia="Times New Roman"/>
          <w:color w:val="000000"/>
          <w:sz w:val="12"/>
        </w:rPr>
        <w:t xml:space="preserve">and allied </w:t>
      </w:r>
      <w:r w:rsidRPr="001A42E6">
        <w:rPr>
          <w:rStyle w:val="StyleUnderline"/>
        </w:rPr>
        <w:t>success or failure will be fundamental and reverberate for the remainder of the century</w:t>
      </w:r>
      <w:proofErr w:type="gramStart"/>
      <w:r w:rsidRPr="001A42E6">
        <w:rPr>
          <w:rStyle w:val="StyleUnderline"/>
        </w:rPr>
        <w:t xml:space="preserve">. </w:t>
      </w:r>
      <w:proofErr w:type="gramEnd"/>
      <w:r w:rsidRPr="001A42E6">
        <w:rPr>
          <w:rStyle w:val="StyleUnderline"/>
        </w:rPr>
        <w:t>There is a high chance of a major move against Taiwan by the late 2020s</w:t>
      </w:r>
      <w:r w:rsidRPr="00711B24">
        <w:rPr>
          <w:rFonts w:eastAsia="Times New Roman"/>
          <w:color w:val="000000"/>
          <w:sz w:val="12"/>
        </w:rPr>
        <w:t xml:space="preserve">—following an extraordinary ramp-up in People’s Liberation Army capabilities and before Xi or the party state’s power grasp has </w:t>
      </w:r>
      <w:proofErr w:type="gramStart"/>
      <w:r w:rsidRPr="00711B24">
        <w:rPr>
          <w:rFonts w:eastAsia="Times New Roman"/>
          <w:color w:val="000000"/>
          <w:sz w:val="12"/>
        </w:rPr>
        <w:t>ebbed</w:t>
      </w:r>
      <w:proofErr w:type="gramEnd"/>
      <w:r w:rsidRPr="00711B24">
        <w:rPr>
          <w:rFonts w:eastAsia="Times New Roman"/>
          <w:color w:val="000000"/>
          <w:sz w:val="12"/>
        </w:rPr>
        <w:t xml:space="preserve"> or Washington and its allies have fully regrouped and rallied to the challenge.</w:t>
      </w:r>
    </w:p>
    <w:p w14:paraId="76DD47B4"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rPr>
        <w:t>Adms</w:t>
      </w:r>
      <w:proofErr w:type="spellEnd"/>
      <w:proofErr w:type="gramStart"/>
      <w:r w:rsidRPr="00711B24">
        <w:rPr>
          <w:rFonts w:eastAsia="Times New Roman"/>
          <w:color w:val="000000"/>
          <w:sz w:val="12"/>
        </w:rPr>
        <w:t>. </w:t>
      </w:r>
      <w:proofErr w:type="gramEnd"/>
      <w:r w:rsidRPr="001A42E6">
        <w:rPr>
          <w:rFonts w:eastAsia="Times New Roman"/>
          <w:color w:val="111111"/>
          <w:u w:val="single"/>
        </w:rPr>
        <w:t>Philip Davidson</w:t>
      </w:r>
      <w:r w:rsidRPr="00711B24">
        <w:rPr>
          <w:rFonts w:eastAsia="Times New Roman"/>
          <w:color w:val="000000"/>
          <w:sz w:val="12"/>
        </w:rPr>
        <w:t> and </w:t>
      </w:r>
      <w:r w:rsidRPr="001A42E6">
        <w:rPr>
          <w:rFonts w:eastAsia="Times New Roman"/>
          <w:color w:val="111111"/>
          <w:u w:val="single"/>
        </w:rPr>
        <w:t>John Aquilino</w:t>
      </w:r>
      <w:proofErr w:type="gramStart"/>
      <w:r w:rsidRPr="00711B24">
        <w:rPr>
          <w:rFonts w:eastAsia="Times New Roman"/>
          <w:color w:val="000000"/>
          <w:sz w:val="12"/>
        </w:rPr>
        <w:t xml:space="preserve">? </w:t>
      </w:r>
      <w:proofErr w:type="gramEnd"/>
      <w:r w:rsidRPr="00711B24">
        <w:rPr>
          <w:rFonts w:eastAsia="Times New Roman"/>
          <w:color w:val="000000"/>
          <w:sz w:val="12"/>
        </w:rPr>
        <w:t>In June, Chairman of the Joint Chiefs Gen. </w:t>
      </w:r>
      <w:r w:rsidRPr="001A42E6">
        <w:rPr>
          <w:rFonts w:eastAsia="Times New Roman"/>
          <w:color w:val="111111"/>
          <w:u w:val="single"/>
        </w:rPr>
        <w:t xml:space="preserve">Mark </w:t>
      </w:r>
      <w:proofErr w:type="spellStart"/>
      <w:r w:rsidRPr="001A42E6">
        <w:rPr>
          <w:rFonts w:eastAsia="Times New Roman"/>
          <w:color w:val="111111"/>
          <w:u w:val="single"/>
        </w:rPr>
        <w:t>Milley</w:t>
      </w:r>
      <w:proofErr w:type="spellEnd"/>
      <w:r w:rsidRPr="00711B24">
        <w:rPr>
          <w:rFonts w:eastAsia="Times New Roman"/>
          <w:color w:val="000000"/>
          <w:sz w:val="1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214CB1D" w14:textId="77777777" w:rsidR="001A2181" w:rsidRPr="00711B24" w:rsidRDefault="001A2181" w:rsidP="001A2181">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But what’s striking is open-source information available to everyone suggests similar things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 xml:space="preserve">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12C0E1CB" w14:textId="77777777" w:rsidR="001A2181" w:rsidRPr="00711B24" w:rsidRDefault="001A2181" w:rsidP="001A2181">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Taiwan is the “OPEC+” of semiconductors, accounting for approximately two-thirds of global chip foundry capacity</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A kinetic crisis would almost certainly disrupt—and potentially even completely curtail—semiconductor supplies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19"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The closer China comes to being able to secure “good enough” chips for “inside China-only” needs, the less of a constraint this becomes.</w:t>
      </w:r>
    </w:p>
    <w:p w14:paraId="0CA2DC73" w14:textId="77777777" w:rsidR="001A2181" w:rsidRPr="00711B24" w:rsidRDefault="001A2181" w:rsidP="001A2181">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EEFE7FD" w14:textId="77777777" w:rsidR="001A2181" w:rsidRPr="00711B24" w:rsidRDefault="001A2181" w:rsidP="001A218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This target has already basically been achieved over the last few months, meaning at least 3.5 to 4 million (and eventually many more) new elective vehicles will enter China’s car fleet each year from now on.</w:t>
      </w:r>
    </w:p>
    <w:p w14:paraId="34A3C84D" w14:textId="77777777" w:rsidR="001A2181" w:rsidRPr="00711B24" w:rsidRDefault="001A2181" w:rsidP="001A2181">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0"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To capture and garrison, Beijing would need not only air, missile, naval, and special operations forces but also the ability to move lots of equipment and—at the very least—tens of thousands of personnel across the Taiwan Strait</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As such, Beijing would have to amass maritime transport assets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And given the scale required, this would alter ship patterns elsewhere along China’s coast in ways detectable with artificial intelligence-facilitated imagery analysis from firms like Planet Labs (or national assets).</w:t>
      </w:r>
    </w:p>
    <w:p w14:paraId="0A480153" w14:textId="77777777" w:rsidR="001A2181" w:rsidRPr="00711B24" w:rsidRDefault="001A2181" w:rsidP="001A2181">
      <w:pPr>
        <w:spacing w:before="100" w:beforeAutospacing="1" w:after="100" w:afterAutospacing="1"/>
        <w:rPr>
          <w:rFonts w:eastAsia="Times New Roman"/>
          <w:color w:val="000000"/>
          <w:sz w:val="10"/>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w:t>
      </w:r>
      <w:proofErr w:type="gramStart"/>
      <w:r w:rsidRPr="001A42E6">
        <w:rPr>
          <w:rStyle w:val="StyleUnderline"/>
        </w:rPr>
        <w:t xml:space="preserve">. </w:t>
      </w:r>
      <w:proofErr w:type="gramEnd"/>
      <w:r w:rsidRPr="001A42E6">
        <w:rPr>
          <w:rStyle w:val="Emphasis"/>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rPr>
        <w:t xml:space="preserve"> on the rules-based order in the Indo-Pacific</w:t>
      </w:r>
      <w:proofErr w:type="gramStart"/>
      <w:r w:rsidRPr="00711B24">
        <w:rPr>
          <w:rFonts w:eastAsia="Times New Roman"/>
          <w:color w:val="000000"/>
          <w:sz w:val="10"/>
        </w:rPr>
        <w:t xml:space="preserve">. </w:t>
      </w:r>
      <w:proofErr w:type="gramEnd"/>
      <w:r w:rsidRPr="00711B24">
        <w:rPr>
          <w:rFonts w:eastAsia="Times New Roman"/>
          <w:color w:val="000000"/>
          <w:sz w:val="10"/>
        </w:rPr>
        <w:t>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u w:val="single"/>
        </w:rPr>
        <w:t>Maritime Militia</w:t>
      </w:r>
      <w:r w:rsidRPr="00711B24">
        <w:rPr>
          <w:rFonts w:eastAsia="Times New Roman"/>
          <w:color w:val="000000"/>
          <w:sz w:val="10"/>
        </w:rPr>
        <w:t>-affiliated vessels in the South China Sea, intensified air and maritime surveillance of Chinese naval bases, and visas and resettlement options to </w:t>
      </w:r>
      <w:r w:rsidRPr="001A42E6">
        <w:rPr>
          <w:rFonts w:eastAsia="Times New Roman"/>
          <w:color w:val="111111"/>
          <w:u w:val="single"/>
        </w:rPr>
        <w:t xml:space="preserve">Hong </w:t>
      </w:r>
      <w:proofErr w:type="spellStart"/>
      <w:r w:rsidRPr="001A42E6">
        <w:rPr>
          <w:rFonts w:eastAsia="Times New Roman"/>
          <w:color w:val="111111"/>
          <w:u w:val="single"/>
        </w:rPr>
        <w:t>Kongers</w:t>
      </w:r>
      <w:proofErr w:type="spellEnd"/>
      <w:r w:rsidRPr="00711B24">
        <w:rPr>
          <w:rFonts w:eastAsia="Times New Roman"/>
          <w:color w:val="000000"/>
          <w:sz w:val="10"/>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7678E58" w14:textId="77777777" w:rsidR="001A2181" w:rsidRPr="00711B24" w:rsidRDefault="001A2181" w:rsidP="001A2181">
      <w:pPr>
        <w:spacing w:before="100" w:beforeAutospacing="1" w:after="100" w:afterAutospacing="1"/>
        <w:rPr>
          <w:rFonts w:eastAsia="Times New Roman"/>
          <w:color w:val="000000"/>
          <w:sz w:val="10"/>
        </w:rPr>
      </w:pPr>
      <w:r w:rsidRPr="001A42E6">
        <w:rPr>
          <w:rStyle w:val="StyleUnderline"/>
        </w:rPr>
        <w:lastRenderedPageBreak/>
        <w:t>Bombastic Chinese reactions to emerging cohesive actions verify the approach’s effectiveness and potential for</w:t>
      </w:r>
      <w:r w:rsidRPr="00711B24">
        <w:rPr>
          <w:rFonts w:eastAsia="Times New Roman"/>
          <w:color w:val="000000"/>
          <w:sz w:val="10"/>
        </w:rPr>
        <w:t xml:space="preserve"> halting—and perhaps even </w:t>
      </w:r>
      <w:r w:rsidRPr="001A42E6">
        <w:rPr>
          <w:rStyle w:val="StyleUnderline"/>
        </w:rPr>
        <w:t>reversing—the revisionist tide</w:t>
      </w:r>
      <w:r w:rsidRPr="00711B24">
        <w:rPr>
          <w:rFonts w:eastAsia="Times New Roman"/>
          <w:color w:val="000000"/>
          <w:sz w:val="10"/>
        </w:rPr>
        <w:t xml:space="preserve"> China has unleashed across the Asian region</w:t>
      </w:r>
      <w:proofErr w:type="gramStart"/>
      <w:r w:rsidRPr="00711B24">
        <w:rPr>
          <w:rFonts w:eastAsia="Times New Roman"/>
          <w:color w:val="000000"/>
          <w:sz w:val="10"/>
        </w:rPr>
        <w:t xml:space="preserve">. </w:t>
      </w:r>
      <w:proofErr w:type="gramEnd"/>
      <w:r w:rsidRPr="00711B24">
        <w:rPr>
          <w:rFonts w:eastAsia="Times New Roman"/>
          <w:color w:val="000000"/>
          <w:sz w:val="10"/>
        </w:rPr>
        <w:t xml:space="preserve">Consider </w:t>
      </w:r>
      <w:r w:rsidRPr="00711B24">
        <w:rPr>
          <w:sz w:val="10"/>
        </w:rPr>
        <w:t>the</w:t>
      </w:r>
      <w:r w:rsidRPr="00711B24">
        <w:rPr>
          <w:rFonts w:eastAsia="Times New Roman"/>
          <w:color w:val="000000"/>
          <w:sz w:val="10"/>
        </w:rPr>
        <w:t xml:space="preserve"> recent nuclear submarine deal among Australia, the United States, and the United Kingdom</w:t>
      </w:r>
      <w:proofErr w:type="gramStart"/>
      <w:r w:rsidRPr="00711B24">
        <w:rPr>
          <w:rFonts w:eastAsia="Times New Roman"/>
          <w:color w:val="000000"/>
          <w:sz w:val="10"/>
        </w:rPr>
        <w:t xml:space="preserve">. </w:t>
      </w:r>
      <w:proofErr w:type="gramEnd"/>
      <w:r w:rsidRPr="001A42E6">
        <w:rPr>
          <w:rStyle w:val="StyleUnderline"/>
        </w:rPr>
        <w:t>Beijing’s strong public reaction</w:t>
      </w:r>
      <w:r w:rsidRPr="00711B24">
        <w:rPr>
          <w:rFonts w:eastAsia="Times New Roman"/>
          <w:color w:val="000000"/>
          <w:sz w:val="10"/>
        </w:rPr>
        <w:t xml:space="preserve"> (including toleration of </w:t>
      </w:r>
      <w:hyperlink r:id="rId21" w:history="1">
        <w:r w:rsidRPr="001A42E6">
          <w:rPr>
            <w:rFonts w:eastAsia="Times New Roman"/>
            <w:color w:val="111111"/>
            <w:u w:val="single"/>
          </w:rPr>
          <w:t>nuclear threats</w:t>
        </w:r>
      </w:hyperlink>
      <w:r w:rsidRPr="00711B24">
        <w:rPr>
          <w:rFonts w:eastAsia="Times New Roman"/>
          <w:color w:val="000000"/>
          <w:sz w:val="10"/>
        </w:rPr>
        <w:t> made by the state-affiliated </w:t>
      </w:r>
      <w:r w:rsidRPr="00711B24">
        <w:rPr>
          <w:rFonts w:eastAsia="Times New Roman"/>
          <w:i/>
          <w:iCs/>
          <w:color w:val="000000"/>
          <w:sz w:val="10"/>
        </w:rPr>
        <w:t>Global Times</w:t>
      </w:r>
      <w:r w:rsidRPr="00711B24">
        <w:rPr>
          <w:rFonts w:eastAsia="Times New Roman"/>
          <w:color w:val="000000"/>
          <w:sz w:val="10"/>
        </w:rPr>
        <w:t xml:space="preserve">) </w:t>
      </w:r>
      <w:r w:rsidRPr="001A42E6">
        <w:rPr>
          <w:rStyle w:val="StyleUnderline"/>
        </w:rPr>
        <w:t>highlights</w:t>
      </w:r>
      <w:r w:rsidRPr="00711B24">
        <w:rPr>
          <w:rFonts w:eastAsia="Times New Roman"/>
          <w:color w:val="000000"/>
          <w:sz w:val="10"/>
        </w:rPr>
        <w:t xml:space="preserve"> the gap between its global information war touting China’s irresistible power and deeply </w:t>
      </w:r>
      <w:r w:rsidRPr="001A42E6">
        <w:rPr>
          <w:rStyle w:val="StyleUnderline"/>
        </w:rPr>
        <w:t>insecure internal self-perception</w:t>
      </w:r>
      <w:proofErr w:type="gramStart"/>
      <w:r w:rsidRPr="001A42E6">
        <w:rPr>
          <w:rStyle w:val="StyleUnderline"/>
        </w:rPr>
        <w:t xml:space="preserve">. </w:t>
      </w:r>
      <w:proofErr w:type="gramEnd"/>
      <w:r w:rsidRPr="001A42E6">
        <w:rPr>
          <w:rStyle w:val="StyleUnderline"/>
        </w:rPr>
        <w:t>Eight nuclear submarines</w:t>
      </w:r>
      <w:r w:rsidRPr="00711B24">
        <w:rPr>
          <w:rFonts w:eastAsia="Times New Roman"/>
          <w:color w:val="000000"/>
          <w:sz w:val="10"/>
        </w:rPr>
        <w:t xml:space="preserve"> will ultimately represent formidable military capacity, but </w:t>
      </w:r>
      <w:r w:rsidRPr="001A42E6">
        <w:rPr>
          <w:rStyle w:val="StyleUnderline"/>
        </w:rPr>
        <w:t>for a bona fide superpower</w:t>
      </w:r>
      <w:r w:rsidRPr="00711B24">
        <w:rPr>
          <w:rFonts w:eastAsia="Times New Roman"/>
          <w:color w:val="000000"/>
          <w:sz w:val="10"/>
        </w:rPr>
        <w:t xml:space="preserve"> that believes in its own capabilities, they </w:t>
      </w:r>
      <w:r w:rsidRPr="001A42E6">
        <w:rPr>
          <w:rStyle w:val="StyleUnderline"/>
        </w:rPr>
        <w:t>would not be a game-changer</w:t>
      </w:r>
      <w:proofErr w:type="gramStart"/>
      <w:r w:rsidRPr="001A42E6">
        <w:rPr>
          <w:rStyle w:val="StyleUnderline"/>
        </w:rPr>
        <w:t>.</w:t>
      </w:r>
      <w:r w:rsidRPr="00711B24">
        <w:rPr>
          <w:rFonts w:eastAsia="Times New Roman"/>
          <w:color w:val="000000"/>
          <w:sz w:val="10"/>
        </w:rPr>
        <w:t xml:space="preserve"> </w:t>
      </w:r>
      <w:proofErr w:type="gramEnd"/>
      <w:r w:rsidRPr="00711B24">
        <w:rPr>
          <w:rFonts w:eastAsia="Times New Roman"/>
          <w:color w:val="000000"/>
          <w:sz w:val="10"/>
        </w:rPr>
        <w:t>Consider the U.S.-NATO reaction to the Soviet Union’s commissioning of eight Oscar I/II-class cruise missile subs during the late Cold War</w:t>
      </w:r>
      <w:proofErr w:type="gramStart"/>
      <w:r w:rsidRPr="00711B24">
        <w:rPr>
          <w:rFonts w:eastAsia="Times New Roman"/>
          <w:color w:val="000000"/>
          <w:sz w:val="10"/>
        </w:rPr>
        <w:t xml:space="preserve">. </w:t>
      </w:r>
      <w:proofErr w:type="gramEnd"/>
      <w:r w:rsidRPr="00711B24">
        <w:rPr>
          <w:rFonts w:eastAsia="Times New Roman"/>
          <w:color w:val="000000"/>
          <w:sz w:val="10"/>
        </w:rPr>
        <w:t>These formidable boats each carried 24 SS-N-19 Granit missiles specifically designed to kill U.S. carrier battle groups, yet NATO never stooped to public threats.</w:t>
      </w:r>
    </w:p>
    <w:p w14:paraId="2ACC7A7F" w14:textId="77777777" w:rsidR="001A2181" w:rsidRPr="001A42E6" w:rsidRDefault="001A2181" w:rsidP="001A2181">
      <w:pPr>
        <w:spacing w:before="100" w:beforeAutospacing="1" w:after="100" w:afterAutospacing="1"/>
        <w:rPr>
          <w:rStyle w:val="StyleUnderline"/>
        </w:rPr>
      </w:pPr>
      <w:r w:rsidRPr="00711B24">
        <w:rPr>
          <w:rFonts w:eastAsia="Times New Roman"/>
          <w:color w:val="000000"/>
          <w:sz w:val="1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rPr>
        <w:t> now falling into place, it is time to comprehensively peak the non-authoritarian world’s protective action to </w:t>
      </w:r>
      <w:r w:rsidRPr="001A42E6">
        <w:rPr>
          <w:rFonts w:eastAsia="Times New Roman"/>
          <w:color w:val="111111"/>
          <w:u w:val="single"/>
        </w:rPr>
        <w:t>hold the line</w:t>
      </w:r>
      <w:r w:rsidRPr="00711B24">
        <w:rPr>
          <w:rFonts w:eastAsia="Times New Roman"/>
          <w:color w:val="000000"/>
          <w:sz w:val="12"/>
        </w:rPr>
        <w:t> in the Indo-Pacific</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During this decade, U.S. policymakers must understand that under </w:t>
      </w:r>
      <w:r w:rsidRPr="001A42E6">
        <w:rPr>
          <w:rStyle w:val="StyleUnderline"/>
        </w:rPr>
        <w:t>Xi’s strongman rule, personal political survival will dictate Chinese behavior</w:t>
      </w:r>
      <w:proofErr w:type="gramStart"/>
      <w:r w:rsidRPr="001A42E6">
        <w:rPr>
          <w:rStyle w:val="StyleUnderline"/>
        </w:rPr>
        <w:t xml:space="preserve">. </w:t>
      </w:r>
      <w:proofErr w:type="gramEnd"/>
      <w:r w:rsidRPr="001A42E6">
        <w:rPr>
          <w:rStyle w:val="StyleUnderline"/>
        </w:rPr>
        <w:t xml:space="preserve">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1841A48" w14:textId="77777777" w:rsidR="001A2181" w:rsidRPr="001A42E6" w:rsidRDefault="001A2181" w:rsidP="001A2181">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rPr>
        <w:t>, all of which he personally and exclusively signed for. Resulting tensions could very realistically undermine his status and authority, embolden internal challengers, and </w:t>
      </w:r>
      <w:r w:rsidRPr="001A42E6">
        <w:rPr>
          <w:rFonts w:eastAsia="Times New Roman"/>
          <w:color w:val="111111"/>
          <w:u w:val="single"/>
        </w:rPr>
        <w:t>weaken the party</w:t>
      </w:r>
      <w:proofErr w:type="gramStart"/>
      <w:r w:rsidRPr="001A42E6">
        <w:rPr>
          <w:rFonts w:eastAsia="Times New Roman"/>
          <w:color w:val="000000"/>
          <w:sz w:val="14"/>
        </w:rPr>
        <w:t xml:space="preserve">. </w:t>
      </w:r>
      <w:proofErr w:type="gramEnd"/>
      <w:r w:rsidRPr="001A42E6">
        <w:rPr>
          <w:rFonts w:eastAsia="Times New Roman"/>
          <w:color w:val="000000"/>
          <w:sz w:val="14"/>
        </w:rPr>
        <w:t xml:space="preserve">They could also foreseeably drive him to double down on mistakes, especially if those led to—or were made </w:t>
      </w:r>
      <w:proofErr w:type="gramStart"/>
      <w:r w:rsidRPr="001A42E6">
        <w:rPr>
          <w:rFonts w:eastAsia="Times New Roman"/>
          <w:color w:val="000000"/>
          <w:sz w:val="14"/>
        </w:rPr>
        <w:t>in the course of</w:t>
      </w:r>
      <w:proofErr w:type="gramEnd"/>
      <w:r w:rsidRPr="001A42E6">
        <w:rPr>
          <w:rFonts w:eastAsia="Times New Roman"/>
          <w:color w:val="000000"/>
          <w:sz w:val="14"/>
        </w:rPr>
        <w:t xml:space="preserve">—a kinetic conflict. </w:t>
      </w:r>
      <w:r w:rsidRPr="001A42E6">
        <w:rPr>
          <w:rStyle w:val="StyleUnderline"/>
          <w:highlight w:val="green"/>
        </w:rPr>
        <w:t>Personal survival measures could</w:t>
      </w:r>
      <w:r w:rsidRPr="001A42E6">
        <w:rPr>
          <w:rFonts w:eastAsia="Times New Roman"/>
          <w:color w:val="000000"/>
          <w:sz w:val="14"/>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3F0DBDA" w14:textId="77777777" w:rsidR="001A2181" w:rsidRPr="00711B24" w:rsidRDefault="001A2181" w:rsidP="001A2181">
      <w:pPr>
        <w:spacing w:before="100" w:beforeAutospacing="1" w:after="100" w:afterAutospacing="1"/>
        <w:rPr>
          <w:rFonts w:eastAsia="Times New Roman"/>
          <w:color w:val="000000"/>
          <w:sz w:val="12"/>
        </w:rPr>
      </w:pPr>
      <w:r w:rsidRPr="00711B24">
        <w:rPr>
          <w:rFonts w:eastAsia="Times New Roman"/>
          <w:color w:val="000000"/>
          <w:sz w:val="12"/>
        </w:rPr>
        <w:t xml:space="preserve">If </w:t>
      </w:r>
      <w:proofErr w:type="gramStart"/>
      <w:r w:rsidRPr="00711B24">
        <w:rPr>
          <w:rFonts w:eastAsia="Times New Roman"/>
          <w:color w:val="000000"/>
          <w:sz w:val="12"/>
        </w:rPr>
        <w:t>Xi</w:t>
      </w:r>
      <w:proofErr w:type="gramEnd"/>
      <w:r w:rsidRPr="00711B24">
        <w:rPr>
          <w:rFonts w:eastAsia="Times New Roman"/>
          <w:color w:val="000000"/>
          <w:sz w:val="1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Si vis </w:t>
      </w:r>
      <w:proofErr w:type="spellStart"/>
      <w:r w:rsidRPr="00711B24">
        <w:rPr>
          <w:rFonts w:eastAsia="Times New Roman"/>
          <w:color w:val="000000"/>
          <w:sz w:val="12"/>
        </w:rPr>
        <w:t>pacem</w:t>
      </w:r>
      <w:proofErr w:type="spellEnd"/>
      <w:r w:rsidRPr="00711B24">
        <w:rPr>
          <w:rFonts w:eastAsia="Times New Roman"/>
          <w:color w:val="000000"/>
          <w:sz w:val="1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rPr>
        <w:t xml:space="preserve"> for a variety of U.S. and allied decisions during the next decade with China.</w:t>
      </w:r>
    </w:p>
    <w:p w14:paraId="0A2F0DAC" w14:textId="77777777" w:rsidR="001A2181" w:rsidRPr="001A42E6" w:rsidRDefault="001A2181" w:rsidP="001A218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A2C2566" w14:textId="77777777" w:rsidR="001A2181" w:rsidRPr="00711B24" w:rsidRDefault="001A2181" w:rsidP="001A2181">
      <w:pPr>
        <w:spacing w:before="100" w:beforeAutospacing="1" w:after="100" w:afterAutospacing="1"/>
        <w:rPr>
          <w:rFonts w:eastAsia="Times New Roman"/>
          <w:color w:val="000000"/>
          <w:sz w:val="1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rPr>
        <w:t>-credible capabilities we can realistically achieve no later than the mid-to-late 2020s.</w:t>
      </w:r>
    </w:p>
    <w:p w14:paraId="1AA39073" w14:textId="77777777" w:rsidR="001A2181" w:rsidRDefault="001A2181" w:rsidP="001A2181"/>
    <w:p w14:paraId="0FE94FD1" w14:textId="77777777" w:rsidR="001A2181" w:rsidRPr="00314A8E" w:rsidRDefault="001A2181" w:rsidP="001A2181">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04A7B5B5" w14:textId="77777777" w:rsidR="001A2181" w:rsidRPr="00314A8E" w:rsidRDefault="001A2181" w:rsidP="001A2181">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22" w:history="1">
        <w:r w:rsidRPr="00314A8E">
          <w:rPr>
            <w:rStyle w:val="Hyperlink"/>
          </w:rPr>
          <w:t>http://live.belfercenter.org/files/IS3904_pp007-048.pdf</w:t>
        </w:r>
      </w:hyperlink>
      <w:r w:rsidRPr="00314A8E">
        <w:t>)</w:t>
      </w:r>
    </w:p>
    <w:p w14:paraId="30F29DBF" w14:textId="77777777" w:rsidR="001A2181" w:rsidRPr="00314A8E" w:rsidRDefault="001A2181" w:rsidP="001A2181">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w:t>
      </w:r>
      <w:proofErr w:type="gramStart"/>
      <w:r w:rsidRPr="00F202DF">
        <w:t xml:space="preserve">. </w:t>
      </w:r>
      <w:proofErr w:type="gramEnd"/>
      <w:r w:rsidRPr="00F202DF">
        <w:t xml:space="preserve">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669A7CAE" w14:textId="77777777" w:rsidR="001A2181" w:rsidRDefault="001A2181" w:rsidP="001A2181">
      <w:pPr>
        <w:rPr>
          <w:rStyle w:val="StyleUnderline"/>
        </w:rPr>
      </w:pPr>
      <w:r w:rsidRPr="00314A8E">
        <w:rPr>
          <w:sz w:val="12"/>
        </w:rPr>
        <w:lastRenderedPageBreak/>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proofErr w:type="gramStart"/>
      <w:r w:rsidRPr="00314A8E">
        <w:rPr>
          <w:sz w:val="12"/>
        </w:rPr>
        <w:t xml:space="preserve">. </w:t>
      </w:r>
      <w:proofErr w:type="gramEnd"/>
      <w:r w:rsidRPr="00314A8E">
        <w:rPr>
          <w:sz w:val="12"/>
        </w:rPr>
        <w:t xml:space="preserve">Since 1945 the United States has been, by some measures, the most militarily active state in the </w:t>
      </w:r>
      <w:r w:rsidRPr="00F202DF">
        <w:rPr>
          <w:sz w:val="12"/>
        </w:rPr>
        <w:t>world</w:t>
      </w:r>
      <w:proofErr w:type="gramStart"/>
      <w:r w:rsidRPr="00F202DF">
        <w:rPr>
          <w:sz w:val="12"/>
        </w:rPr>
        <w:t xml:space="preserve">. </w:t>
      </w:r>
      <w:proofErr w:type="gramEnd"/>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w:t>
      </w:r>
      <w:proofErr w:type="gramStart"/>
      <w:r w:rsidRPr="00314A8E">
        <w:rPr>
          <w:sz w:val="12"/>
        </w:rPr>
        <w:t xml:space="preserve">. </w:t>
      </w:r>
      <w:proofErr w:type="gramEnd"/>
      <w:r w:rsidRPr="00314A8E">
        <w:rPr>
          <w:sz w:val="12"/>
        </w:rPr>
        <w:t>Scrapping alliances will not correct these bad habits</w:t>
      </w:r>
      <w:proofErr w:type="gramStart"/>
      <w:r w:rsidRPr="00314A8E">
        <w:rPr>
          <w:sz w:val="12"/>
        </w:rPr>
        <w:t xml:space="preserve">. </w:t>
      </w:r>
      <w:proofErr w:type="gramEnd"/>
      <w:r w:rsidRPr="00314A8E">
        <w:rPr>
          <w:sz w:val="12"/>
        </w:rPr>
        <w:t xml:space="preserve">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137BE790" w14:textId="77777777" w:rsidR="001A2181" w:rsidRPr="00E10041" w:rsidRDefault="001A2181" w:rsidP="001A2181">
      <w:pPr>
        <w:pStyle w:val="Heading3"/>
      </w:pPr>
      <w:r>
        <w:lastRenderedPageBreak/>
        <w:t>T – Neg Action</w:t>
      </w:r>
    </w:p>
    <w:p w14:paraId="136F4214" w14:textId="77777777" w:rsidR="001A2181" w:rsidRDefault="001A2181" w:rsidP="001A2181">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2E46A6AC" w14:textId="77777777" w:rsidR="001A2181" w:rsidRPr="00D92843" w:rsidRDefault="001A2181" w:rsidP="001A2181">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23" w:history="1">
        <w:r w:rsidRPr="003650B6">
          <w:rPr>
            <w:rStyle w:val="Hyperlink"/>
          </w:rPr>
          <w:t>https://thelawdictionary.org/unjust/</w:t>
        </w:r>
      </w:hyperlink>
      <w:r>
        <w:t xml:space="preserve"> //Elmer</w:t>
      </w:r>
    </w:p>
    <w:p w14:paraId="6774F12B" w14:textId="77777777" w:rsidR="001A2181" w:rsidRPr="00DE1E98" w:rsidRDefault="001A2181" w:rsidP="001A2181">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0C54F2EA" w14:textId="77777777" w:rsidR="001A2181" w:rsidRPr="003915B7" w:rsidRDefault="001A2181" w:rsidP="001A2181">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under the public trust doctrine</w:t>
      </w:r>
    </w:p>
    <w:p w14:paraId="31F7AAE3" w14:textId="77777777" w:rsidR="001A2181" w:rsidRDefault="001A2181" w:rsidP="001A2181">
      <w:pPr>
        <w:pStyle w:val="Heading4"/>
      </w:pPr>
      <w:r>
        <w:t xml:space="preserve">Vote neg -- </w:t>
      </w:r>
    </w:p>
    <w:p w14:paraId="0563A2EE" w14:textId="77777777" w:rsidR="001A2181" w:rsidRPr="003915B7" w:rsidRDefault="001A2181" w:rsidP="001A2181">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5A6E3D7B" w14:textId="77777777" w:rsidR="001A2181" w:rsidRDefault="001A2181" w:rsidP="001A2181">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52397A4A" w14:textId="77777777" w:rsidR="001A2181" w:rsidRPr="003915B7" w:rsidRDefault="001A2181" w:rsidP="001A2181">
      <w:pPr>
        <w:pStyle w:val="Heading4"/>
      </w:pPr>
      <w:r>
        <w:t xml:space="preserve">3] </w:t>
      </w:r>
      <w:r>
        <w:rPr>
          <w:u w:val="single"/>
        </w:rPr>
        <w:t>TVA</w:t>
      </w:r>
      <w:r>
        <w:t xml:space="preserve"> – just defend that space appropriation is bad.</w:t>
      </w:r>
    </w:p>
    <w:p w14:paraId="02154439" w14:textId="77777777" w:rsidR="001A2181" w:rsidRDefault="001A2181" w:rsidP="001A2181">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04E7024C" w14:textId="77777777" w:rsidR="001A2181" w:rsidRDefault="001A2181" w:rsidP="001A2181">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 </w:t>
      </w:r>
    </w:p>
    <w:p w14:paraId="6DFCBCA1" w14:textId="77777777" w:rsidR="00112311" w:rsidRPr="00112311" w:rsidRDefault="00112311" w:rsidP="00112311"/>
    <w:sectPr w:rsidR="00112311" w:rsidRPr="001123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45674460176"/>
    <w:docVar w:name="VerbatimVersion" w:val="5.1"/>
  </w:docVars>
  <w:rsids>
    <w:rsidRoot w:val="00112311"/>
    <w:rsid w:val="000139A3"/>
    <w:rsid w:val="00100833"/>
    <w:rsid w:val="00104529"/>
    <w:rsid w:val="00105942"/>
    <w:rsid w:val="00107396"/>
    <w:rsid w:val="00112311"/>
    <w:rsid w:val="00144A4C"/>
    <w:rsid w:val="00176AB0"/>
    <w:rsid w:val="00177B7D"/>
    <w:rsid w:val="0018322D"/>
    <w:rsid w:val="001A2181"/>
    <w:rsid w:val="001B5776"/>
    <w:rsid w:val="001E527A"/>
    <w:rsid w:val="001F78CE"/>
    <w:rsid w:val="00234021"/>
    <w:rsid w:val="00251FC7"/>
    <w:rsid w:val="002855A7"/>
    <w:rsid w:val="002A136E"/>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32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50E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D61BD"/>
  <w15:chartTrackingRefBased/>
  <w15:docId w15:val="{4019921F-D815-4495-91BC-2BFF50E3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2311"/>
    <w:rPr>
      <w:rFonts w:ascii="Calibri" w:hAnsi="Calibri"/>
    </w:rPr>
  </w:style>
  <w:style w:type="paragraph" w:styleId="Heading1">
    <w:name w:val="heading 1"/>
    <w:aliases w:val="Pocket"/>
    <w:basedOn w:val="Normal"/>
    <w:next w:val="Normal"/>
    <w:link w:val="Heading1Char"/>
    <w:qFormat/>
    <w:rsid w:val="001123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23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1123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1123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23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311"/>
  </w:style>
  <w:style w:type="character" w:customStyle="1" w:styleId="Heading1Char">
    <w:name w:val="Heading 1 Char"/>
    <w:aliases w:val="Pocket Char"/>
    <w:basedOn w:val="DefaultParagraphFont"/>
    <w:link w:val="Heading1"/>
    <w:rsid w:val="001123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231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123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1231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1123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2311"/>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1123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112311"/>
    <w:rPr>
      <w:color w:val="auto"/>
      <w:u w:val="none"/>
    </w:rPr>
  </w:style>
  <w:style w:type="character" w:styleId="FollowedHyperlink">
    <w:name w:val="FollowedHyperlink"/>
    <w:basedOn w:val="DefaultParagraphFont"/>
    <w:uiPriority w:val="99"/>
    <w:semiHidden/>
    <w:unhideWhenUsed/>
    <w:rsid w:val="00112311"/>
    <w:rPr>
      <w:color w:val="auto"/>
      <w:u w:val="none"/>
    </w:rPr>
  </w:style>
  <w:style w:type="paragraph" w:customStyle="1" w:styleId="textbold">
    <w:name w:val="text bold"/>
    <w:basedOn w:val="Normal"/>
    <w:link w:val="Emphasis"/>
    <w:autoRedefine/>
    <w:uiPriority w:val="7"/>
    <w:qFormat/>
    <w:rsid w:val="00112311"/>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Card"/>
    <w:basedOn w:val="Heading1"/>
    <w:link w:val="Hyperlink"/>
    <w:autoRedefine/>
    <w:uiPriority w:val="99"/>
    <w:qFormat/>
    <w:rsid w:val="001123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
    <w:basedOn w:val="DefaultParagraphFont"/>
    <w:link w:val="Title"/>
    <w:uiPriority w:val="1"/>
    <w:qFormat/>
    <w:rsid w:val="00112311"/>
    <w:rPr>
      <w:u w:val="single"/>
    </w:rPr>
  </w:style>
  <w:style w:type="paragraph" w:styleId="Title">
    <w:name w:val="Title"/>
    <w:aliases w:val="Bold Underlined,UNDERLINE,Cites and Cards,title,Block Heading"/>
    <w:basedOn w:val="Normal"/>
    <w:next w:val="Normal"/>
    <w:link w:val="TitleChar"/>
    <w:uiPriority w:val="1"/>
    <w:qFormat/>
    <w:rsid w:val="00112311"/>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112311"/>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1A218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11/06/what-the-west-doesnt-get-about-china" TargetMode="External"/><Relationship Id="rId13" Type="http://schemas.openxmlformats.org/officeDocument/2006/relationships/hyperlink" Target="https://archive.md/o/bc9l4/https:/www.bbc.com/news/science-environment-54076895" TargetMode="External"/><Relationship Id="rId18" Type="http://schemas.openxmlformats.org/officeDocument/2006/relationships/hyperlink" Target="https://home.treasury.gov/policy-issues/financial-sanctions/recent-actions/20210716_33" TargetMode="External"/><Relationship Id="rId3" Type="http://schemas.openxmlformats.org/officeDocument/2006/relationships/styles" Target="styles.xml"/><Relationship Id="rId21" Type="http://schemas.openxmlformats.org/officeDocument/2006/relationships/hyperlink" Target="https://www.globaltimes.cn/page/202109/1234460.shtml" TargetMode="External"/><Relationship Id="rId7" Type="http://schemas.openxmlformats.org/officeDocument/2006/relationships/hyperlink" Target="https://hbr.org/2021/05/what-the-west-gets-wrong-about-china%20accessed%2012/14/21" TargetMode="External"/><Relationship Id="rId12" Type="http://schemas.openxmlformats.org/officeDocument/2006/relationships/hyperlink" Target="https://archive.md/o/bc9l4/https:/spacenews.com/spacety-releases-first-sar-images/" TargetMode="External"/><Relationship Id="rId17" Type="http://schemas.openxmlformats.org/officeDocument/2006/relationships/hyperlink" Target="https://www.nytimes.com/interactive/2019/11/16/world/asia/china-xinjiang-document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vox.com/future-perfect/2018/10/26/18023366/far-future-effective-altruism-existential-risk-doing-good" TargetMode="External"/><Relationship Id="rId20" Type="http://schemas.openxmlformats.org/officeDocument/2006/relationships/hyperlink" Target="https://www.andrewerickson.com/2021/06/quick-look-cmsis-4-6-may-2021-conference-large-scale-amphibious-warfare-in-chinese-military-strategy-taiwan-strait-campaign-focus/"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https:/www.ida.org/-/media/feature/publications/e/ev/evaluation-of-chinas-commercial-space-sector/d-10873.ash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publicans-science.house.gov/sites/republicans.science.house.gov/files/documents/TheFutureofSpaceCommercializationFinal.pdf" TargetMode="External"/><Relationship Id="rId23" Type="http://schemas.openxmlformats.org/officeDocument/2006/relationships/hyperlink" Target="https://thelawdictionary.org/unjust/" TargetMode="External"/><Relationship Id="rId10" Type="http://schemas.openxmlformats.org/officeDocument/2006/relationships/hyperlink" Target="https://archive.md/o/bc9l4/www.cpppc.org/en/zy/994006.jhtml" TargetMode="External"/><Relationship Id="rId19" Type="http://schemas.openxmlformats.org/officeDocument/2006/relationships/hyperlink" Target="http://english.customs.gov.cn/Statics/0aba4bfd-f8ed-477c-9d16-dc3def897b7b.html" TargetMode="External"/><Relationship Id="rId4" Type="http://schemas.openxmlformats.org/officeDocument/2006/relationships/settings" Target="settings.xml"/><Relationship Id="rId9" Type="http://schemas.openxmlformats.org/officeDocument/2006/relationships/hyperlink" Target="https://www.technologyreview.com/2021/01/21/1016513/china-private-commercial-space-industry-dominance/" TargetMode="External"/><Relationship Id="rId14" Type="http://schemas.openxmlformats.org/officeDocument/2006/relationships/hyperlink" Target="http://www.jessicachenweiss.com/uploads/3/0/6/3/30636001/19-01-24-elite-statements-isq-ca.pdf" TargetMode="External"/><Relationship Id="rId22" Type="http://schemas.openxmlformats.org/officeDocument/2006/relationships/hyperlink" Target="http://live.belfercenter.org/files/IS3904_pp007-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20</Pages>
  <Words>11991</Words>
  <Characters>68350</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3</cp:revision>
  <dcterms:created xsi:type="dcterms:W3CDTF">2022-01-28T23:20:00Z</dcterms:created>
  <dcterms:modified xsi:type="dcterms:W3CDTF">2022-01-29T00:29:00Z</dcterms:modified>
</cp:coreProperties>
</file>