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72FC" w14:textId="77777777" w:rsidR="009D38B5" w:rsidRPr="00444923" w:rsidRDefault="009D38B5" w:rsidP="009D38B5">
      <w:pPr>
        <w:pStyle w:val="Heading3"/>
      </w:pPr>
      <w:bookmarkStart w:id="0" w:name="_Hlk90801442"/>
      <w:r>
        <w:t>Framing</w:t>
      </w:r>
    </w:p>
    <w:p w14:paraId="06F6383E" w14:textId="77777777" w:rsidR="009D38B5" w:rsidRPr="00611177" w:rsidRDefault="009D38B5" w:rsidP="009D38B5">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2ED85E64" w14:textId="77777777" w:rsidR="009D38B5" w:rsidRPr="00611177" w:rsidRDefault="009D38B5" w:rsidP="009D38B5">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3DAA0130" w14:textId="77777777" w:rsidR="009D38B5" w:rsidRPr="00484031" w:rsidRDefault="009D38B5" w:rsidP="009D38B5">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valuable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r w:rsidRPr="00611177">
        <w:rPr>
          <w:sz w:val="12"/>
        </w:rPr>
        <w:t xml:space="preserve">. 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DFC66A1" w14:textId="77777777" w:rsidR="009D38B5" w:rsidRPr="001E4E18" w:rsidRDefault="009D38B5" w:rsidP="009D38B5"/>
    <w:p w14:paraId="16FA0050" w14:textId="77777777" w:rsidR="009D38B5" w:rsidRPr="00B03F40" w:rsidRDefault="009D38B5" w:rsidP="009D38B5">
      <w:pPr>
        <w:pStyle w:val="Heading4"/>
      </w:pPr>
      <w:r>
        <w:lastRenderedPageBreak/>
        <w:t xml:space="preserve">That justifies </w:t>
      </w:r>
      <w:r>
        <w:rPr>
          <w:u w:val="single"/>
        </w:rPr>
        <w:t>util</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0FEABE07" w14:textId="77777777" w:rsidR="009D38B5" w:rsidRPr="00CA3910" w:rsidRDefault="009D38B5" w:rsidP="009D38B5"/>
    <w:p w14:paraId="3B88D887" w14:textId="77777777" w:rsidR="009D38B5" w:rsidRDefault="009D38B5" w:rsidP="009D38B5">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0BE77F8C" w14:textId="77777777" w:rsidR="009D38B5" w:rsidRPr="00A1601B" w:rsidRDefault="009D38B5" w:rsidP="009D38B5"/>
    <w:p w14:paraId="4B14E2CB" w14:textId="77777777" w:rsidR="009D38B5" w:rsidRDefault="009D38B5" w:rsidP="009D38B5">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7B4D63C7" w14:textId="77777777" w:rsidR="009D38B5" w:rsidRPr="00A1601B" w:rsidRDefault="009D38B5" w:rsidP="009D38B5"/>
    <w:p w14:paraId="62F9C7EC" w14:textId="77777777" w:rsidR="009D38B5" w:rsidRDefault="009D38B5" w:rsidP="009D38B5">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237781AD" w14:textId="77777777" w:rsidR="009D38B5" w:rsidRPr="00A1601B" w:rsidRDefault="009D38B5" w:rsidP="009D38B5"/>
    <w:p w14:paraId="3AB694A0" w14:textId="77777777" w:rsidR="009D38B5" w:rsidRDefault="009D38B5" w:rsidP="009D38B5">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0970A29C" w14:textId="77777777" w:rsidR="009D38B5" w:rsidRPr="00A1601B" w:rsidRDefault="009D38B5" w:rsidP="009D38B5"/>
    <w:p w14:paraId="411ADE0A" w14:textId="77777777" w:rsidR="009D38B5" w:rsidRDefault="009D38B5" w:rsidP="009D38B5">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3EC4F548" w14:textId="77777777" w:rsidR="009D38B5" w:rsidRPr="00C3672C" w:rsidRDefault="009D38B5" w:rsidP="009D38B5"/>
    <w:p w14:paraId="2502A838" w14:textId="77777777" w:rsidR="009D38B5" w:rsidRDefault="009D38B5" w:rsidP="009D38B5">
      <w:pPr>
        <w:pStyle w:val="Heading4"/>
      </w:pPr>
      <w:r>
        <w:t xml:space="preserve">3] </w:t>
      </w:r>
      <w:r w:rsidRPr="008E1E97">
        <w:t xml:space="preserve">Only consequentialism explains </w:t>
      </w:r>
      <w:r w:rsidRPr="00EC6DF3">
        <w:rPr>
          <w:u w:val="single"/>
        </w:rPr>
        <w:t>degrees of wrongness</w:t>
      </w:r>
      <w:r w:rsidRPr="008E1E97">
        <w:t xml:space="preserve">—if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71FC36BF" w14:textId="77777777" w:rsidR="009D38B5" w:rsidRPr="00474E24" w:rsidRDefault="009D38B5" w:rsidP="009D38B5"/>
    <w:p w14:paraId="73CD2562" w14:textId="77777777" w:rsidR="009D38B5" w:rsidRPr="00EB533F" w:rsidRDefault="009D38B5" w:rsidP="009D38B5">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020254D" w14:textId="77777777" w:rsidR="009D38B5" w:rsidRPr="00EB533F" w:rsidRDefault="009D38B5" w:rsidP="009D38B5">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14:paraId="0C43C8D4" w14:textId="63F384CA" w:rsidR="009D38B5" w:rsidRDefault="009D38B5" w:rsidP="009D38B5">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w:t>
      </w:r>
      <w:r w:rsidRPr="00EB533F">
        <w:rPr>
          <w:rStyle w:val="StyleUnderline"/>
        </w:rPr>
        <w:lastRenderedPageBreak/>
        <w:t xml:space="preserve">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bookmarkEnd w:id="0"/>
    </w:p>
    <w:p w14:paraId="103A170C" w14:textId="7F5AF100" w:rsidR="00E81FB7" w:rsidRDefault="00E81FB7" w:rsidP="009D38B5">
      <w:pPr>
        <w:spacing w:line="276" w:lineRule="auto"/>
      </w:pPr>
    </w:p>
    <w:p w14:paraId="5EDC80C3" w14:textId="3BAFC07A" w:rsidR="00E81FB7" w:rsidRPr="00E81FB7" w:rsidRDefault="00E81FB7" w:rsidP="00E81FB7">
      <w:pPr>
        <w:pStyle w:val="Heading4"/>
        <w:rPr>
          <w:rFonts w:cs="Calibri"/>
          <w:color w:val="000000" w:themeColor="text1"/>
        </w:rPr>
      </w:pPr>
      <w:r>
        <w:rPr>
          <w:rFonts w:cs="Calibri"/>
          <w:color w:val="000000" w:themeColor="text1"/>
        </w:rPr>
        <w:t xml:space="preserve">5] All other frameworks collapse to Util because in order to determine </w:t>
      </w:r>
      <w:r w:rsidR="00417894">
        <w:rPr>
          <w:rFonts w:cs="Calibri"/>
          <w:color w:val="000000" w:themeColor="text1"/>
        </w:rPr>
        <w:t>whether</w:t>
      </w:r>
      <w:r>
        <w:rPr>
          <w:rFonts w:cs="Calibri"/>
          <w:color w:val="000000" w:themeColor="text1"/>
        </w:rPr>
        <w:t xml:space="preserve"> they are good or bad we have to evaluate the pleasure and pain from those frameworks.  Specifically, in </w:t>
      </w:r>
      <w:r w:rsidR="00417894">
        <w:rPr>
          <w:rFonts w:cs="Calibri"/>
          <w:color w:val="000000" w:themeColor="text1"/>
        </w:rPr>
        <w:t xml:space="preserve">Astro-environmentalism, we can’t decide how our view of space </w:t>
      </w:r>
      <w:r w:rsidR="004927A7">
        <w:rPr>
          <w:rFonts w:cs="Calibri"/>
          <w:color w:val="000000" w:themeColor="text1"/>
        </w:rPr>
        <w:t>are</w:t>
      </w:r>
      <w:r w:rsidR="00417894">
        <w:rPr>
          <w:rFonts w:cs="Calibri"/>
          <w:color w:val="000000" w:themeColor="text1"/>
        </w:rPr>
        <w:t xml:space="preserve"> good or bad unless we look at how it affects us through pleasure and pain.</w:t>
      </w:r>
    </w:p>
    <w:p w14:paraId="1F7C15EE" w14:textId="77777777" w:rsidR="009D38B5" w:rsidRPr="00100A2B" w:rsidRDefault="009D38B5" w:rsidP="009D38B5">
      <w:pPr>
        <w:pStyle w:val="Heading3"/>
      </w:pPr>
      <w:r w:rsidRPr="00100A2B">
        <w:lastRenderedPageBreak/>
        <w:t xml:space="preserve">1NC – </w:t>
      </w:r>
      <w:r>
        <w:t>DA</w:t>
      </w:r>
      <w:r w:rsidRPr="00100A2B">
        <w:t xml:space="preserve"> </w:t>
      </w:r>
    </w:p>
    <w:p w14:paraId="766205AD" w14:textId="77777777" w:rsidR="009D38B5" w:rsidRPr="00100A2B" w:rsidRDefault="009D38B5" w:rsidP="009D38B5">
      <w:pPr>
        <w:pStyle w:val="Heading4"/>
      </w:pPr>
      <w:r w:rsidRPr="00100A2B">
        <w:t>The US commercial space industry is booming – private space companies are driving innovation</w:t>
      </w:r>
      <w:r>
        <w:t>.</w:t>
      </w:r>
    </w:p>
    <w:p w14:paraId="2980C339" w14:textId="77777777" w:rsidR="009D38B5" w:rsidRPr="00100A2B" w:rsidRDefault="009D38B5" w:rsidP="009D38B5">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BCE2178" w14:textId="77777777" w:rsidR="009D38B5" w:rsidRPr="00100A2B" w:rsidRDefault="009D38B5" w:rsidP="009D38B5">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3DE6E889" w14:textId="77777777" w:rsidR="009D38B5" w:rsidRPr="00100A2B" w:rsidRDefault="009D38B5" w:rsidP="009D38B5">
      <w:pPr>
        <w:rPr>
          <w:rStyle w:val="StyleUnderline"/>
        </w:rPr>
      </w:pPr>
      <w:r w:rsidRPr="00100A2B">
        <w:rPr>
          <w:rStyle w:val="StyleUnderline"/>
        </w:rPr>
        <w:t xml:space="preserve">Before </w:t>
      </w:r>
      <w:r w:rsidRPr="00E90CAC">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E90CAC">
        <w:rPr>
          <w:rStyle w:val="StyleUnderline"/>
          <w:highlight w:val="cyan"/>
        </w:rPr>
        <w:t>billionaires</w:t>
      </w:r>
      <w:r w:rsidRPr="00100A2B">
        <w:rPr>
          <w:rStyle w:val="StyleUnderline"/>
        </w:rPr>
        <w:t xml:space="preserve"> such as Bezos, Elon Musk, and Richard Branson </w:t>
      </w:r>
      <w:r w:rsidRPr="00E90CAC">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E90CAC">
        <w:rPr>
          <w:rStyle w:val="Emphasis"/>
          <w:highlight w:val="cyan"/>
        </w:rPr>
        <w:t xml:space="preserve">creating a new wave of innovation in its </w:t>
      </w:r>
      <w:r w:rsidRPr="0096115A">
        <w:rPr>
          <w:rStyle w:val="Emphasis"/>
          <w:highlight w:val="red"/>
        </w:rPr>
        <w:t>wake</w:t>
      </w:r>
      <w:r w:rsidRPr="00E90CAC">
        <w:rPr>
          <w:rStyle w:val="Emphasis"/>
          <w:highlight w:val="cyan"/>
        </w:rPr>
        <w:t>.</w:t>
      </w:r>
    </w:p>
    <w:p w14:paraId="5E73B7D8" w14:textId="77777777" w:rsidR="009D38B5" w:rsidRPr="00100A2B" w:rsidRDefault="009D38B5" w:rsidP="009D38B5">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860BEC6" w14:textId="77777777" w:rsidR="009D38B5" w:rsidRPr="00100A2B" w:rsidRDefault="009D38B5" w:rsidP="009D38B5">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52837B95" w14:textId="77777777" w:rsidR="009D38B5" w:rsidRPr="00100A2B" w:rsidRDefault="009D38B5" w:rsidP="009D38B5">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1928F22D" w14:textId="77777777" w:rsidR="009D38B5" w:rsidRPr="00100A2B" w:rsidRDefault="009D38B5" w:rsidP="009D38B5">
      <w:r w:rsidRPr="00100A2B">
        <w:rPr>
          <w:rStyle w:val="StyleUnderline"/>
        </w:rPr>
        <w:t>In the less than 20 years since the launch of SpaceX’s first rocket</w:t>
      </w:r>
      <w:r w:rsidRPr="00E90CAC">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E90CAC">
        <w:rPr>
          <w:rStyle w:val="StyleUnderline"/>
          <w:highlight w:val="cyan"/>
        </w:rPr>
        <w:t>to everyday innovators and entrepreneurs</w:t>
      </w:r>
      <w:r w:rsidRPr="00100A2B">
        <w:rPr>
          <w:rStyle w:val="StyleUnderline"/>
        </w:rPr>
        <w:t>. Today, building a space startup isn’t rocket science</w:t>
      </w:r>
      <w:r w:rsidRPr="00100A2B">
        <w:t>.</w:t>
      </w:r>
    </w:p>
    <w:p w14:paraId="52DF632A" w14:textId="77777777" w:rsidR="009D38B5" w:rsidRPr="00100A2B" w:rsidRDefault="009D38B5" w:rsidP="009D38B5">
      <w:r w:rsidRPr="00100A2B">
        <w:t>THE NEXT FRONTIER FOR ENTREPRENEURSHIP</w:t>
      </w:r>
    </w:p>
    <w:p w14:paraId="5EEC32A6" w14:textId="77777777" w:rsidR="009D38B5" w:rsidRPr="00100A2B" w:rsidRDefault="009D38B5" w:rsidP="009D38B5">
      <w:pPr>
        <w:rPr>
          <w:rStyle w:val="StyleUnderline"/>
        </w:rPr>
      </w:pP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billion of </w:t>
      </w:r>
      <w:r w:rsidRPr="00100A2B">
        <w:rPr>
          <w:rStyle w:val="StyleUnderline"/>
        </w:rPr>
        <w:lastRenderedPageBreak/>
        <w:t>equity investments have been made in 1,343 individual companies in the space economy over the past 10 years.</w:t>
      </w:r>
    </w:p>
    <w:p w14:paraId="265FF5D4" w14:textId="77777777" w:rsidR="009D38B5" w:rsidRPr="00100A2B" w:rsidRDefault="009D38B5" w:rsidP="009D38B5">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4A669298" w14:textId="77777777" w:rsidR="009D38B5" w:rsidRPr="00100A2B" w:rsidRDefault="009D38B5" w:rsidP="009D38B5">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5C129D1F" w14:textId="77777777" w:rsidR="009D38B5" w:rsidRPr="00100A2B" w:rsidRDefault="009D38B5" w:rsidP="009D38B5">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7" w:history="1">
        <w:r w:rsidRPr="00100A2B">
          <w:rPr>
            <w:rStyle w:val="Hyperlink"/>
          </w:rPr>
          <w:t>https://digitalcommons.lmu.edu/cgi/viewcontent.cgi?article=1708&amp;context=ilr</w:t>
        </w:r>
      </w:hyperlink>
      <w:r w:rsidRPr="00100A2B">
        <w:t>] TDI</w:t>
      </w:r>
    </w:p>
    <w:p w14:paraId="5122882D" w14:textId="77777777" w:rsidR="009D38B5" w:rsidRPr="00100A2B" w:rsidRDefault="009D38B5" w:rsidP="009D38B5">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3C374D">
        <w:rPr>
          <w:rStyle w:val="StyleUnderline"/>
          <w:highlight w:val="cyan"/>
        </w:rPr>
        <w:t>launch forum shopping</w:t>
      </w:r>
      <w:r w:rsidRPr="00100A2B">
        <w:rPr>
          <w:rStyle w:val="StyleUnderline"/>
        </w:rPr>
        <w:t xml:space="preserve">,” similar in that Flags of Convenience </w:t>
      </w:r>
      <w:r w:rsidRPr="003C374D">
        <w:rPr>
          <w:rStyle w:val="StyleUnderline"/>
          <w:highlight w:val="cyan"/>
        </w:rPr>
        <w:t>are utilized for economic reasons</w:t>
      </w:r>
      <w:r w:rsidRPr="00100A2B">
        <w:rPr>
          <w:rStyle w:val="StyleUnderline"/>
        </w:rPr>
        <w:t xml:space="preserve">, such as </w:t>
      </w:r>
      <w:r w:rsidRPr="003C374D">
        <w:rPr>
          <w:rStyle w:val="StyleUnderline"/>
          <w:highlight w:val="cyan"/>
        </w:rPr>
        <w:t xml:space="preserve">to </w:t>
      </w:r>
      <w:r w:rsidRPr="003C374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C374D">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3C374D">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3C374D">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3C374D">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3C374D">
        <w:rPr>
          <w:rStyle w:val="StyleUnderline"/>
          <w:highlight w:val="cyan"/>
        </w:rPr>
        <w:t>registering” in countries with more favorable conditions</w:t>
      </w:r>
      <w:r w:rsidRPr="003C374D">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w:t>
      </w:r>
      <w:r w:rsidRPr="00100A2B">
        <w:lastRenderedPageBreak/>
        <w:t xml:space="preserve">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w:t>
      </w:r>
      <w:r w:rsidRPr="007D1032">
        <w:t xml:space="preserve">and even if it did, it is unlikely to cost above the $2.7 billion covered by the United States government. </w:t>
      </w:r>
      <w:r w:rsidRPr="007D1032">
        <w:rPr>
          <w:b/>
          <w:bCs/>
          <w:u w:val="single"/>
        </w:rPr>
        <w:t>Other states like Russia or France, which has the two-tier liability system, would simply cover all claims above the</w:t>
      </w:r>
      <w:r w:rsidRPr="004428F5">
        <w:rPr>
          <w:b/>
          <w:bCs/>
          <w:u w:val="single"/>
        </w:rPr>
        <w:t xml:space="preserv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3C374D">
        <w:rPr>
          <w:rStyle w:val="StyleUnderline"/>
          <w:highlight w:val="cyan"/>
        </w:rPr>
        <w:t>catastrophic commercial space incident</w:t>
      </w:r>
      <w:r w:rsidRPr="00100A2B">
        <w:rPr>
          <w:rStyle w:val="StyleUnderline"/>
        </w:rPr>
        <w:t xml:space="preserve"> in the future, it is </w:t>
      </w:r>
      <w:r w:rsidRPr="003C374D">
        <w:rPr>
          <w:rStyle w:val="StyleUnderline"/>
          <w:highlight w:val="cyan"/>
        </w:rPr>
        <w:t>easy to see why</w:t>
      </w:r>
      <w:r w:rsidRPr="00100A2B">
        <w:rPr>
          <w:rStyle w:val="StyleUnderline"/>
        </w:rPr>
        <w:t xml:space="preserve"> commercial </w:t>
      </w:r>
      <w:r w:rsidRPr="003C374D">
        <w:rPr>
          <w:rStyle w:val="StyleUnderline"/>
          <w:highlight w:val="cyan"/>
        </w:rPr>
        <w:t>companies</w:t>
      </w:r>
      <w:r w:rsidRPr="00100A2B">
        <w:rPr>
          <w:rStyle w:val="StyleUnderline"/>
        </w:rPr>
        <w:t xml:space="preserve"> or launch customers </w:t>
      </w:r>
      <w:r w:rsidRPr="003C374D">
        <w:rPr>
          <w:rStyle w:val="StyleUnderline"/>
          <w:highlight w:val="cyan"/>
        </w:rPr>
        <w:t>might be drawn</w:t>
      </w:r>
      <w:r w:rsidRPr="00100A2B">
        <w:rPr>
          <w:rStyle w:val="StyleUnderline"/>
        </w:rPr>
        <w:t xml:space="preserve"> to “launch forum shop” </w:t>
      </w:r>
      <w:r w:rsidRPr="003C374D">
        <w:rPr>
          <w:rStyle w:val="Emphasis"/>
          <w:highlight w:val="cyan"/>
        </w:rPr>
        <w:t>outside the U</w:t>
      </w:r>
      <w:r w:rsidRPr="00100A2B">
        <w:rPr>
          <w:rStyle w:val="Emphasis"/>
        </w:rPr>
        <w:t xml:space="preserve">nited </w:t>
      </w:r>
      <w:r w:rsidRPr="003C374D">
        <w:rPr>
          <w:rStyle w:val="Emphasis"/>
          <w:highlight w:val="cyan"/>
        </w:rPr>
        <w:t>S</w:t>
      </w:r>
      <w:r w:rsidRPr="00100A2B">
        <w:rPr>
          <w:rStyle w:val="Emphasis"/>
        </w:rPr>
        <w:t>tates</w:t>
      </w:r>
      <w:r w:rsidRPr="00100A2B">
        <w:rPr>
          <w:rStyle w:val="StyleUnderline"/>
        </w:rPr>
        <w:t xml:space="preserve">. </w:t>
      </w:r>
    </w:p>
    <w:p w14:paraId="34CEFEFD" w14:textId="77777777" w:rsidR="009D38B5" w:rsidRPr="00100A2B" w:rsidRDefault="009D38B5" w:rsidP="009D38B5">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0419052F" w14:textId="77777777" w:rsidR="009D38B5" w:rsidRPr="00100A2B" w:rsidRDefault="009D38B5" w:rsidP="009D38B5">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4EE8844F" w14:textId="77777777" w:rsidR="009D38B5" w:rsidRPr="00100A2B" w:rsidRDefault="009D38B5" w:rsidP="009D38B5">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3C374D">
        <w:rPr>
          <w:rStyle w:val="Emphasis"/>
          <w:highlight w:val="cyan"/>
        </w:rPr>
        <w:t xml:space="preserve">it would be far cheaper for </w:t>
      </w:r>
      <w:r w:rsidRPr="00477566">
        <w:rPr>
          <w:rStyle w:val="Emphasis"/>
        </w:rPr>
        <w:t>China</w:t>
      </w:r>
      <w:r w:rsidRPr="00100A2B">
        <w:rPr>
          <w:rStyle w:val="Emphasis"/>
        </w:rPr>
        <w:t xml:space="preserve"> and </w:t>
      </w:r>
      <w:r w:rsidRPr="003C374D">
        <w:rPr>
          <w:rStyle w:val="Emphasis"/>
          <w:highlight w:val="cyan"/>
        </w:rPr>
        <w:t>Chinese</w:t>
      </w:r>
      <w:r w:rsidRPr="00100A2B">
        <w:rPr>
          <w:rStyle w:val="Emphasis"/>
        </w:rPr>
        <w:t xml:space="preserve"> commercial </w:t>
      </w:r>
      <w:r w:rsidRPr="003C374D">
        <w:rPr>
          <w:rStyle w:val="Emphasis"/>
          <w:highlight w:val="cyan"/>
        </w:rPr>
        <w:t>space firms to acquire</w:t>
      </w:r>
      <w:r w:rsidRPr="00100A2B">
        <w:rPr>
          <w:rStyle w:val="Emphasis"/>
        </w:rPr>
        <w:t xml:space="preserve"> space </w:t>
      </w:r>
      <w:r w:rsidRPr="003C374D">
        <w:rPr>
          <w:rStyle w:val="Emphasis"/>
          <w:highlight w:val="cyan"/>
        </w:rPr>
        <w:t>technologies from the U</w:t>
      </w:r>
      <w:r w:rsidRPr="00100A2B">
        <w:rPr>
          <w:rStyle w:val="Emphasis"/>
        </w:rPr>
        <w:t xml:space="preserve">nited </w:t>
      </w:r>
      <w:r w:rsidRPr="003C374D">
        <w:rPr>
          <w:rStyle w:val="Emphasis"/>
          <w:highlight w:val="cyan"/>
        </w:rPr>
        <w:t>S</w:t>
      </w:r>
      <w:r w:rsidRPr="00477566">
        <w:rPr>
          <w:rStyle w:val="Emphasis"/>
        </w:rPr>
        <w:t>t</w:t>
      </w:r>
      <w:r w:rsidRPr="00100A2B">
        <w:rPr>
          <w:rStyle w:val="Emphasis"/>
        </w:rPr>
        <w:t xml:space="preserve">ates or allied nation companies </w:t>
      </w:r>
      <w:r w:rsidRPr="003C374D">
        <w:rPr>
          <w:rStyle w:val="Emphasis"/>
          <w:highlight w:val="cyan"/>
        </w:rPr>
        <w:t>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4928B94B" w14:textId="77777777" w:rsidR="009D38B5" w:rsidRPr="00100A2B" w:rsidRDefault="009D38B5" w:rsidP="009D38B5">
      <w:r w:rsidRPr="00100A2B">
        <w:t>3. ISSUES AND CHALLENGES</w:t>
      </w:r>
    </w:p>
    <w:p w14:paraId="3A594FFB" w14:textId="77777777" w:rsidR="009D38B5" w:rsidRPr="00100A2B" w:rsidRDefault="009D38B5" w:rsidP="009D38B5">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3C374D">
        <w:rPr>
          <w:rStyle w:val="Emphasis"/>
          <w:highlight w:val="cyan"/>
        </w:rPr>
        <w:t xml:space="preserve">Strengthening </w:t>
      </w:r>
      <w:r w:rsidRPr="00477566">
        <w:rPr>
          <w:rStyle w:val="Emphasis"/>
        </w:rPr>
        <w:t>the</w:t>
      </w:r>
      <w:r w:rsidRPr="00100A2B">
        <w:rPr>
          <w:rStyle w:val="Emphasis"/>
        </w:rPr>
        <w:t xml:space="preserve"> </w:t>
      </w:r>
      <w:r w:rsidRPr="003C374D">
        <w:rPr>
          <w:rStyle w:val="Emphasis"/>
          <w:highlight w:val="cyan"/>
        </w:rPr>
        <w:t>US</w:t>
      </w:r>
      <w:r w:rsidRPr="00100A2B">
        <w:rPr>
          <w:rStyle w:val="Emphasis"/>
        </w:rPr>
        <w:t xml:space="preserve"> commercial </w:t>
      </w:r>
      <w:r w:rsidRPr="003C374D">
        <w:rPr>
          <w:rStyle w:val="Emphasis"/>
          <w:highlight w:val="cyan"/>
        </w:rPr>
        <w:t>space industrial base</w:t>
      </w:r>
      <w:r w:rsidRPr="00100A2B">
        <w:rPr>
          <w:rStyle w:val="Emphasis"/>
        </w:rPr>
        <w:t xml:space="preserve"> is </w:t>
      </w:r>
      <w:r w:rsidRPr="003C374D">
        <w:rPr>
          <w:rStyle w:val="Emphasis"/>
          <w:highlight w:val="cyan"/>
        </w:rPr>
        <w:t>vital to</w:t>
      </w:r>
      <w:r w:rsidRPr="00100A2B">
        <w:rPr>
          <w:rStyle w:val="Emphasis"/>
        </w:rPr>
        <w:t xml:space="preserve"> and beyond </w:t>
      </w:r>
      <w:r w:rsidRPr="003C374D">
        <w:rPr>
          <w:rStyle w:val="Emphasis"/>
          <w:highlight w:val="cyan"/>
        </w:rPr>
        <w:lastRenderedPageBreak/>
        <w:t>US national security</w:t>
      </w:r>
      <w:r w:rsidRPr="00100A2B">
        <w:rPr>
          <w:rStyle w:val="StyleUnderline"/>
        </w:rPr>
        <w:t xml:space="preserve">. Civil space activities are a source of US “soft power” in global commerce, cooperation, and investment. 69 The </w:t>
      </w:r>
      <w:r w:rsidRPr="003C374D">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3C374D">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3C374D">
        <w:rPr>
          <w:rStyle w:val="StyleUnderline"/>
          <w:highlight w:val="cyan"/>
        </w:rPr>
        <w:t>dominance in</w:t>
      </w:r>
      <w:r w:rsidRPr="00100A2B">
        <w:rPr>
          <w:rStyle w:val="StyleUnderline"/>
        </w:rPr>
        <w:t xml:space="preserve"> service of </w:t>
      </w:r>
      <w:r w:rsidRPr="003C374D">
        <w:rPr>
          <w:rStyle w:val="StyleUnderline"/>
          <w:highlight w:val="cyan"/>
        </w:rPr>
        <w:t>national security requires</w:t>
      </w:r>
      <w:r w:rsidRPr="00100A2B">
        <w:rPr>
          <w:rStyle w:val="StyleUnderline"/>
        </w:rPr>
        <w:t xml:space="preserve"> catalyzing and accelerating growth of a vibrant, </w:t>
      </w:r>
      <w:r w:rsidRPr="003C374D">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3C374D">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3C374D">
        <w:rPr>
          <w:rStyle w:val="Emphasis"/>
          <w:highlight w:val="cyan"/>
        </w:rPr>
        <w:t>theme in US policy is</w:t>
      </w:r>
      <w:r w:rsidRPr="00100A2B">
        <w:rPr>
          <w:rStyle w:val="Emphasis"/>
        </w:rPr>
        <w:t xml:space="preserve"> “maintaining and </w:t>
      </w:r>
      <w:r w:rsidRPr="003C374D">
        <w:rPr>
          <w:rStyle w:val="Emphasis"/>
          <w:highlight w:val="cyan"/>
        </w:rPr>
        <w:t>advancing</w:t>
      </w:r>
      <w:r w:rsidRPr="00100A2B">
        <w:rPr>
          <w:rStyle w:val="Emphasis"/>
        </w:rPr>
        <w:t xml:space="preserve"> </w:t>
      </w:r>
      <w:r w:rsidRPr="003C374D">
        <w:rPr>
          <w:rStyle w:val="Emphasis"/>
          <w:highlight w:val="cyan"/>
        </w:rPr>
        <w:t>United States dominance</w:t>
      </w:r>
      <w:r w:rsidRPr="00100A2B">
        <w:rPr>
          <w:rStyle w:val="Emphasis"/>
        </w:rPr>
        <w:t xml:space="preserve"> and strategic leadership </w:t>
      </w:r>
      <w:r w:rsidRPr="003C374D">
        <w:rPr>
          <w:rStyle w:val="Emphasis"/>
          <w:highlight w:val="cyan"/>
        </w:rPr>
        <w:t>in space</w:t>
      </w:r>
      <w:r w:rsidRPr="00100A2B">
        <w:rPr>
          <w:rStyle w:val="Emphasis"/>
        </w:rPr>
        <w:t xml:space="preserve">” because </w:t>
      </w:r>
      <w:r w:rsidRPr="003C374D">
        <w:rPr>
          <w:rStyle w:val="Emphasis"/>
          <w:highlight w:val="cyan"/>
        </w:rPr>
        <w:t>US global competitors</w:t>
      </w:r>
      <w:r w:rsidRPr="00100A2B">
        <w:rPr>
          <w:rStyle w:val="Emphasis"/>
        </w:rPr>
        <w:t xml:space="preserve"> and adversaries are competent and </w:t>
      </w:r>
      <w:r w:rsidRPr="003C374D">
        <w:rPr>
          <w:rStyle w:val="Emphasis"/>
          <w:highlight w:val="cyan"/>
        </w:rPr>
        <w:t>capable of outpacing American</w:t>
      </w:r>
      <w:r w:rsidRPr="00100A2B">
        <w:rPr>
          <w:rStyle w:val="Emphasis"/>
        </w:rPr>
        <w:t xml:space="preserve"> space </w:t>
      </w:r>
      <w:r w:rsidRPr="003C374D">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3C374D">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0F5E32F1" w14:textId="77777777" w:rsidR="009D38B5" w:rsidRPr="00100A2B" w:rsidRDefault="009D38B5" w:rsidP="009D38B5">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w:t>
      </w:r>
      <w:r w:rsidRPr="00100A2B">
        <w:lastRenderedPageBreak/>
        <w:t>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BD50A77" w14:textId="77777777" w:rsidR="009D38B5" w:rsidRDefault="009D38B5" w:rsidP="009D38B5">
      <w:r w:rsidRPr="00100A2B">
        <w:t>Space as Existential Terrain for National Security</w:t>
      </w:r>
      <w:r w:rsidRPr="00100A2B">
        <w:br/>
      </w:r>
      <w:r w:rsidRPr="00100A2B">
        <w:br/>
      </w:r>
      <w:r w:rsidRPr="00100A2B">
        <w:rPr>
          <w:rStyle w:val="StyleUnderline"/>
        </w:rPr>
        <w:t xml:space="preserve">In this Digital Era, </w:t>
      </w:r>
      <w:r w:rsidRPr="003C374D">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3C374D">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3C374D">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3C374D">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3C374D">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26FF3293" w14:textId="77777777" w:rsidR="009D38B5" w:rsidRPr="00100A2B" w:rsidRDefault="009D38B5" w:rsidP="009D38B5">
      <w:pPr>
        <w:pStyle w:val="Heading4"/>
      </w:pPr>
      <w:r w:rsidRPr="00100A2B">
        <w:t xml:space="preserve">US space dominance prevents </w:t>
      </w:r>
      <w:r w:rsidRPr="00100A2B">
        <w:rPr>
          <w:u w:val="single"/>
        </w:rPr>
        <w:t>global war</w:t>
      </w:r>
    </w:p>
    <w:p w14:paraId="274405D9" w14:textId="77777777" w:rsidR="009D38B5" w:rsidRPr="00100A2B" w:rsidRDefault="009D38B5" w:rsidP="009D38B5">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8" w:history="1">
        <w:r w:rsidRPr="00100A2B">
          <w:rPr>
            <w:rStyle w:val="Hyperlink"/>
            <w:rFonts w:eastAsia="Calibri"/>
          </w:rPr>
          <w:t>https://spacenews.com/op-ed-u-s-space-supremacy-now-critical/</w:t>
        </w:r>
      </w:hyperlink>
      <w:r w:rsidRPr="00100A2B">
        <w:rPr>
          <w:rFonts w:eastAsia="Calibri"/>
        </w:rPr>
        <w:t>] TDI</w:t>
      </w:r>
    </w:p>
    <w:p w14:paraId="77A12481" w14:textId="77777777" w:rsidR="009D38B5" w:rsidRDefault="009D38B5" w:rsidP="009D38B5">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w:t>
      </w:r>
      <w:r w:rsidRPr="00100A2B">
        <w:rPr>
          <w:rFonts w:eastAsia="Calibri"/>
        </w:rPr>
        <w:lastRenderedPageBreak/>
        <w:t xml:space="preserve">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3C374D">
        <w:rPr>
          <w:rStyle w:val="Emphasis"/>
          <w:highlight w:val="cyan"/>
        </w:rPr>
        <w:t>the United States must seek to totally outgun</w:t>
      </w:r>
      <w:r w:rsidRPr="00100A2B">
        <w:rPr>
          <w:rStyle w:val="Emphasis"/>
        </w:rPr>
        <w:t xml:space="preserve"> them by obtaining a radical technological advantage. This can be done </w:t>
      </w:r>
      <w:r w:rsidRPr="003C374D">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3C374D">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3C374D">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3C374D">
        <w:rPr>
          <w:rStyle w:val="StyleUnderline"/>
          <w:highlight w:val="cyan"/>
        </w:rPr>
        <w:lastRenderedPageBreak/>
        <w:t>capabilities</w:t>
      </w:r>
      <w:r w:rsidRPr="00100A2B">
        <w:rPr>
          <w:rStyle w:val="StyleUnderline"/>
        </w:rPr>
        <w:t xml:space="preserve"> that are </w:t>
      </w:r>
      <w:r w:rsidRPr="003C374D">
        <w:rPr>
          <w:rStyle w:val="StyleUnderline"/>
          <w:highlight w:val="cyan"/>
        </w:rPr>
        <w:t>so robust</w:t>
      </w:r>
      <w:r w:rsidRPr="00100A2B">
        <w:rPr>
          <w:rStyle w:val="StyleUnderline"/>
        </w:rPr>
        <w:t xml:space="preserve"> as to not only assure our own ability to operate in and through space, but also be able </w:t>
      </w:r>
      <w:r w:rsidRPr="003C374D">
        <w:rPr>
          <w:rStyle w:val="StyleUnderline"/>
          <w:highlight w:val="cyan"/>
        </w:rPr>
        <w:t xml:space="preserve">to </w:t>
      </w:r>
      <w:r w:rsidRPr="00446C17">
        <w:rPr>
          <w:rStyle w:val="Emphasis"/>
        </w:rPr>
        <w:t xml:space="preserve">comprehensively </w:t>
      </w:r>
      <w:r w:rsidRPr="003C374D">
        <w:rPr>
          <w:rStyle w:val="Emphasis"/>
          <w:highlight w:val="cyan"/>
        </w:rPr>
        <w:t>deny it to others</w:t>
      </w:r>
      <w:r w:rsidRPr="00100A2B">
        <w:rPr>
          <w:rStyle w:val="Emphasis"/>
        </w:rPr>
        <w:t xml:space="preserve">. </w:t>
      </w:r>
      <w:r w:rsidRPr="00100A2B">
        <w:rPr>
          <w:rFonts w:eastAsia="Calibri"/>
        </w:rPr>
        <w:t xml:space="preserve">Space </w:t>
      </w:r>
      <w:r w:rsidRPr="003C374D">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3C374D">
        <w:rPr>
          <w:rStyle w:val="Emphasis"/>
          <w:highlight w:val="cyan"/>
        </w:rPr>
        <w:t>a</w:t>
      </w:r>
      <w:r w:rsidRPr="00100A2B">
        <w:rPr>
          <w:rStyle w:val="Emphasis"/>
        </w:rPr>
        <w:t xml:space="preserve"> complete </w:t>
      </w:r>
      <w:r w:rsidRPr="003C374D">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7C025E6C" w14:textId="77777777" w:rsidR="009D38B5" w:rsidRDefault="009D38B5" w:rsidP="009D38B5">
      <w:pPr>
        <w:pStyle w:val="Heading3"/>
      </w:pPr>
      <w:r>
        <w:lastRenderedPageBreak/>
        <w:t xml:space="preserve">1NC – Innovation </w:t>
      </w:r>
    </w:p>
    <w:p w14:paraId="01ED554A" w14:textId="77777777" w:rsidR="009D38B5" w:rsidRDefault="009D38B5" w:rsidP="009D38B5">
      <w:pPr>
        <w:pStyle w:val="Heading4"/>
      </w:pPr>
      <w:r>
        <w:t xml:space="preserve">Space Commercialization </w:t>
      </w:r>
      <w:r>
        <w:rPr>
          <w:u w:val="single"/>
        </w:rPr>
        <w:t>drives</w:t>
      </w:r>
      <w:r>
        <w:t xml:space="preserve"> Tech Innovation in the Status Quo – it provides a </w:t>
      </w:r>
      <w:r>
        <w:rPr>
          <w:u w:val="single"/>
        </w:rPr>
        <w:t>unique impetus</w:t>
      </w:r>
      <w:r>
        <w:t>.</w:t>
      </w:r>
    </w:p>
    <w:p w14:paraId="08EDBBB2" w14:textId="77777777" w:rsidR="009D38B5" w:rsidRDefault="009D38B5" w:rsidP="009D38B5">
      <w:r w:rsidRPr="000C5DFB">
        <w:rPr>
          <w:rStyle w:val="Style13ptBold"/>
        </w:rPr>
        <w:t>Hampson 17</w:t>
      </w:r>
      <w:r>
        <w:t xml:space="preserve"> Joshua Hampson 1-25-2017 “The Future of Space Commercialization” </w:t>
      </w:r>
      <w:hyperlink r:id="rId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23465DE8" w14:textId="77777777" w:rsidR="009D38B5" w:rsidRPr="00D428FF" w:rsidRDefault="009D38B5" w:rsidP="009D38B5">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r w:rsidRPr="00D428FF">
        <w:rPr>
          <w:rStyle w:val="StyleUnderline"/>
        </w:rPr>
        <w:lastRenderedPageBreak/>
        <w:t xml:space="preserve">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D8D4744" w14:textId="77777777" w:rsidR="009D38B5" w:rsidRDefault="009D38B5" w:rsidP="009D38B5">
      <w:pPr>
        <w:pStyle w:val="Heading4"/>
      </w:pPr>
      <w:r>
        <w:t xml:space="preserve">Strong Innovation </w:t>
      </w:r>
      <w:r>
        <w:rPr>
          <w:u w:val="single"/>
        </w:rPr>
        <w:t>solves Extinction</w:t>
      </w:r>
      <w:r>
        <w:t>.</w:t>
      </w:r>
    </w:p>
    <w:p w14:paraId="0FF3DCED" w14:textId="77777777" w:rsidR="009D38B5" w:rsidRPr="003C3DBE" w:rsidRDefault="009D38B5" w:rsidP="009D38B5">
      <w:r w:rsidRPr="00AB017F">
        <w:rPr>
          <w:rStyle w:val="Style13ptBold"/>
        </w:rPr>
        <w:t>Matthews 18</w:t>
      </w:r>
      <w:r>
        <w:t xml:space="preserve"> Dylan Matthews 10-26-2018 “How to help people millions of years from now” </w:t>
      </w:r>
      <w:hyperlink r:id="rId1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96F2A65" w14:textId="77777777" w:rsidR="009D38B5" w:rsidRPr="001E11C4" w:rsidRDefault="009D38B5" w:rsidP="009D38B5">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4A5D66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38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7894"/>
    <w:rsid w:val="004605D6"/>
    <w:rsid w:val="004927A7"/>
    <w:rsid w:val="004C60E8"/>
    <w:rsid w:val="004E3579"/>
    <w:rsid w:val="004E728B"/>
    <w:rsid w:val="004F39E0"/>
    <w:rsid w:val="00537BD5"/>
    <w:rsid w:val="0057268A"/>
    <w:rsid w:val="00597F9F"/>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38B5"/>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1FB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1732"/>
  <w15:chartTrackingRefBased/>
  <w15:docId w15:val="{FE736CED-052A-4529-A3BE-0380A0E8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27A7"/>
    <w:rPr>
      <w:rFonts w:ascii="Calibri" w:hAnsi="Calibri"/>
    </w:rPr>
  </w:style>
  <w:style w:type="paragraph" w:styleId="Heading1">
    <w:name w:val="heading 1"/>
    <w:aliases w:val="Pocket"/>
    <w:basedOn w:val="Normal"/>
    <w:next w:val="Normal"/>
    <w:link w:val="Heading1Char"/>
    <w:qFormat/>
    <w:rsid w:val="004927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27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4927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4927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927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7A7"/>
  </w:style>
  <w:style w:type="character" w:customStyle="1" w:styleId="Heading1Char">
    <w:name w:val="Heading 1 Char"/>
    <w:aliases w:val="Pocket Char"/>
    <w:basedOn w:val="DefaultParagraphFont"/>
    <w:link w:val="Heading1"/>
    <w:rsid w:val="004927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27A7"/>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4927A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4927A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4927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27A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4927A7"/>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4927A7"/>
    <w:rPr>
      <w:color w:val="auto"/>
      <w:u w:val="none"/>
    </w:rPr>
  </w:style>
  <w:style w:type="character" w:styleId="FollowedHyperlink">
    <w:name w:val="FollowedHyperlink"/>
    <w:basedOn w:val="DefaultParagraphFont"/>
    <w:uiPriority w:val="99"/>
    <w:semiHidden/>
    <w:unhideWhenUsed/>
    <w:rsid w:val="004927A7"/>
    <w:rPr>
      <w:color w:val="auto"/>
      <w:u w:val="none"/>
    </w:rPr>
  </w:style>
  <w:style w:type="paragraph" w:customStyle="1" w:styleId="textbold">
    <w:name w:val="text bold"/>
    <w:basedOn w:val="Normal"/>
    <w:link w:val="Emphasis"/>
    <w:uiPriority w:val="7"/>
    <w:qFormat/>
    <w:rsid w:val="009D38B5"/>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9D38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Bold Underlined Char,UNDERLINE Char,Cites and Cards Char,title Char,Block Heading Char"/>
    <w:basedOn w:val="DefaultParagraphFont"/>
    <w:link w:val="Title"/>
    <w:uiPriority w:val="1"/>
    <w:qFormat/>
    <w:rsid w:val="009D38B5"/>
    <w:rPr>
      <w:u w:val="single"/>
    </w:rPr>
  </w:style>
  <w:style w:type="paragraph" w:styleId="Title">
    <w:name w:val="Title"/>
    <w:aliases w:val="Bold Underlined,UNDERLINE,Cites and Cards,title,Block Heading"/>
    <w:basedOn w:val="Normal"/>
    <w:next w:val="Normal"/>
    <w:link w:val="TitleChar"/>
    <w:uiPriority w:val="1"/>
    <w:qFormat/>
    <w:rsid w:val="009D38B5"/>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9D38B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cenews.com/op-ed-u-s-space-supremacy-now-critical/" TargetMode="External"/><Relationship Id="rId3" Type="http://schemas.openxmlformats.org/officeDocument/2006/relationships/styles" Target="styles.xml"/><Relationship Id="rId7" Type="http://schemas.openxmlformats.org/officeDocument/2006/relationships/hyperlink" Target="https://digitalcommons.lmu.edu/cgi/viewcontent.cgi?article=1708&amp;context=il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vox.com/future-perfect/2018/10/26/18023366/far-future-effective-altruism-existential-risk-doing-good"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14</Pages>
  <Words>8136</Words>
  <Characters>46379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2022-01-07T22:43:00Z</dcterms:created>
  <dcterms:modified xsi:type="dcterms:W3CDTF">2022-01-08T15:26:00Z</dcterms:modified>
</cp:coreProperties>
</file>