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D0007" w14:textId="77777777" w:rsidR="00837523" w:rsidRDefault="00837523" w:rsidP="00837523">
      <w:pPr>
        <w:pStyle w:val="Heading3"/>
      </w:pPr>
      <w:r>
        <w:t>Inherency</w:t>
      </w:r>
    </w:p>
    <w:p w14:paraId="0116F556" w14:textId="77777777" w:rsidR="00837523" w:rsidRPr="00100A2B" w:rsidRDefault="00837523" w:rsidP="00837523">
      <w:pPr>
        <w:pStyle w:val="Heading4"/>
        <w:rPr>
          <w:rFonts w:cs="Calibri"/>
        </w:rPr>
      </w:pPr>
      <w:r w:rsidRPr="00100A2B">
        <w:rPr>
          <w:rFonts w:cs="Calibri"/>
        </w:rPr>
        <w:t>Plan – states ought to ban the appropriation of outer space for mining activities by private entities.</w:t>
      </w:r>
    </w:p>
    <w:p w14:paraId="68CE8595" w14:textId="77777777" w:rsidR="00837523" w:rsidRPr="00100A2B" w:rsidRDefault="00837523" w:rsidP="00837523"/>
    <w:p w14:paraId="55E79ED0" w14:textId="77777777" w:rsidR="00837523" w:rsidRPr="00100A2B" w:rsidRDefault="00837523" w:rsidP="00837523">
      <w:pPr>
        <w:pStyle w:val="Heading4"/>
        <w:rPr>
          <w:rFonts w:cs="Calibri"/>
        </w:rPr>
      </w:pPr>
      <w:r w:rsidRPr="00100A2B">
        <w:rPr>
          <w:rFonts w:cs="Calibri"/>
        </w:rPr>
        <w:t>Normal means is ratification of the Moon Treaty</w:t>
      </w:r>
    </w:p>
    <w:p w14:paraId="31C47644" w14:textId="77777777" w:rsidR="00837523" w:rsidRDefault="00837523" w:rsidP="00837523">
      <w:r w:rsidRPr="00100A2B">
        <w:rPr>
          <w:b/>
          <w:bCs/>
          <w:sz w:val="26"/>
          <w:szCs w:val="26"/>
        </w:rPr>
        <w:t>Mallick and Rajagopalan 19</w:t>
      </w:r>
      <w:r w:rsidRPr="00100A2B">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6"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7"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58F9ED56" w14:textId="77777777" w:rsidR="00837523" w:rsidRPr="00100A2B" w:rsidRDefault="00837523" w:rsidP="00837523">
      <w:pPr>
        <w:pStyle w:val="Heading4"/>
        <w:rPr>
          <w:rFonts w:cs="Calibri"/>
        </w:rPr>
      </w:pPr>
      <w:r w:rsidRPr="00100A2B">
        <w:rPr>
          <w:rFonts w:cs="Calibri"/>
        </w:rPr>
        <w:t>Private space mining and ownership allowed now</w:t>
      </w:r>
    </w:p>
    <w:p w14:paraId="0712E5E5" w14:textId="77777777" w:rsidR="00837523" w:rsidRPr="00100A2B" w:rsidRDefault="00837523" w:rsidP="00837523">
      <w:r w:rsidRPr="00100A2B">
        <w:rPr>
          <w:rStyle w:val="StyleUnderline"/>
        </w:rPr>
        <w:t>Williams 20</w:t>
      </w:r>
      <w:r w:rsidRPr="00100A2B">
        <w:t xml:space="preserve"> [(Matt Williams, Reporter) “Trump signs an executive order allowing mining the moon and asteroids,” Phys Org, April 13, 2020, </w:t>
      </w:r>
      <w:hyperlink r:id="rId8" w:history="1">
        <w:r w:rsidRPr="00100A2B">
          <w:rPr>
            <w:rStyle w:val="Hyperlink"/>
          </w:rPr>
          <w:t>https://phys.org/news/2020-04-trump-moon-asteroids.html</w:t>
        </w:r>
      </w:hyperlink>
      <w:r w:rsidRPr="00100A2B">
        <w:t>] TDI</w:t>
      </w:r>
    </w:p>
    <w:p w14:paraId="7B0A3A02" w14:textId="77777777" w:rsidR="00837523" w:rsidRPr="00100A2B" w:rsidRDefault="00837523" w:rsidP="00837523">
      <w:pPr>
        <w:rPr>
          <w:b/>
          <w:bCs/>
        </w:rPr>
      </w:pPr>
      <w:r w:rsidRPr="00745B2A">
        <w:rPr>
          <w:rStyle w:val="StyleUnderline"/>
        </w:rPr>
        <w:t>Trump signs an executive order allowing mining the moon and asteroids</w:t>
      </w:r>
    </w:p>
    <w:p w14:paraId="52606B4B" w14:textId="77777777" w:rsidR="00837523" w:rsidRPr="00100A2B" w:rsidRDefault="00837523" w:rsidP="00837523">
      <w:r w:rsidRPr="00100A2B">
        <w:t xml:space="preserve">In 2015, the </w:t>
      </w:r>
      <w:r w:rsidRPr="00745B2A">
        <w:rPr>
          <w:rStyle w:val="StyleUnderline"/>
        </w:rPr>
        <w:t>Obama administration signed the </w:t>
      </w:r>
      <w:hyperlink r:id="rId9"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5800ECCB" w14:textId="77777777" w:rsidR="00837523" w:rsidRPr="00100A2B" w:rsidRDefault="00837523" w:rsidP="00837523">
      <w:r w:rsidRPr="00100A2B">
        <w:t xml:space="preserve">On April 6th, the </w:t>
      </w:r>
      <w:r w:rsidRPr="00100A2B">
        <w:rPr>
          <w:rStyle w:val="StyleUnderline"/>
        </w:rPr>
        <w:t>Trump administration took things a step further by signing an </w:t>
      </w:r>
      <w:hyperlink r:id="rId10"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1" w:history="1">
        <w:r w:rsidRPr="002E4133">
          <w:rPr>
            <w:rStyle w:val="StyleUnderline"/>
            <w:highlight w:val="cyan"/>
          </w:rPr>
          <w:t>space</w:t>
        </w:r>
      </w:hyperlink>
      <w:r w:rsidRPr="00100A2B">
        <w:t xml:space="preserve">. This order, titled </w:t>
      </w:r>
      <w:r w:rsidRPr="00100A2B">
        <w:lastRenderedPageBreak/>
        <w:t>"</w:t>
      </w:r>
      <w:hyperlink r:id="rId12" w:history="1">
        <w:r w:rsidRPr="00100A2B">
          <w:rPr>
            <w:rStyle w:val="Hyperlink"/>
          </w:rPr>
          <w:t>Encouraging International Support for the Recovery and Use of Space Resources</w:t>
        </w:r>
      </w:hyperlink>
      <w:r w:rsidRPr="00100A2B">
        <w:t>," effectively ends the decades-long debate that began with the signing of </w:t>
      </w:r>
      <w:hyperlink r:id="rId13" w:history="1">
        <w:r w:rsidRPr="00100A2B">
          <w:rPr>
            <w:rStyle w:val="Hyperlink"/>
          </w:rPr>
          <w:t>the Outer Space Treaty</w:t>
        </w:r>
      </w:hyperlink>
      <w:r w:rsidRPr="00100A2B">
        <w:t> in 1967.</w:t>
      </w:r>
    </w:p>
    <w:p w14:paraId="36890BB4" w14:textId="77777777" w:rsidR="00837523" w:rsidRPr="00100A2B" w:rsidRDefault="00837523" w:rsidP="00837523"/>
    <w:p w14:paraId="4292B7B5" w14:textId="77777777" w:rsidR="00837523" w:rsidRPr="00100A2B" w:rsidRDefault="00837523" w:rsidP="00837523">
      <w:pPr>
        <w:pStyle w:val="Heading4"/>
      </w:pPr>
      <w:r w:rsidRPr="00100A2B">
        <w:t>New investments coming and companies are launching – economic incentives make it alluring</w:t>
      </w:r>
    </w:p>
    <w:p w14:paraId="119E60E4" w14:textId="77777777" w:rsidR="00837523" w:rsidRPr="00100A2B" w:rsidRDefault="00837523" w:rsidP="00837523">
      <w:r w:rsidRPr="00100A2B">
        <w:rPr>
          <w:rStyle w:val="StyleUnderline"/>
          <w:szCs w:val="26"/>
        </w:rPr>
        <w:t>Tosar 20</w:t>
      </w:r>
      <w:r w:rsidRPr="00100A2B">
        <w:t xml:space="preserve"> [(Borja Tosar, reporter) “Asteroid Mining: A New Space Race,” OpenMind BBVA, May 18, 2020, </w:t>
      </w:r>
      <w:hyperlink r:id="rId14" w:history="1">
        <w:r w:rsidRPr="00100A2B">
          <w:rPr>
            <w:rStyle w:val="Hyperlink"/>
          </w:rPr>
          <w:t>https://www.bbvaopenmind.com/en/science/physics/asteroid-mining-a-new-space-race/</w:t>
        </w:r>
      </w:hyperlink>
      <w:r w:rsidRPr="00100A2B">
        <w:t>] TDI</w:t>
      </w:r>
    </w:p>
    <w:p w14:paraId="03F7BEE8" w14:textId="77777777" w:rsidR="00837523" w:rsidRPr="00100A2B" w:rsidRDefault="00837523" w:rsidP="00837523">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5" w:tgtFrame="_blank" w:history="1">
        <w:r w:rsidRPr="00100A2B">
          <w:rPr>
            <w:rStyle w:val="StyleUnderline"/>
          </w:rPr>
          <w:t>Planetary Resources,</w:t>
        </w:r>
      </w:hyperlink>
      <w:r w:rsidRPr="00100A2B">
        <w:rPr>
          <w:rStyle w:val="StyleUnderline"/>
        </w:rPr>
        <w:t xml:space="preserve"> which has already launched several mini-satellites to test several of its patents. Other </w:t>
      </w:r>
      <w:r w:rsidRPr="00984EE1">
        <w:rPr>
          <w:rStyle w:val="StyleUnderline"/>
          <w:highlight w:val="cyan"/>
        </w:rPr>
        <w:t>companies</w:t>
      </w:r>
      <w:r w:rsidRPr="00100A2B">
        <w:rPr>
          <w:rStyle w:val="StyleUnderline"/>
        </w:rPr>
        <w:t xml:space="preserve"> like </w:t>
      </w:r>
      <w:hyperlink r:id="rId16" w:tgtFrame="_blank" w:history="1">
        <w:r w:rsidRPr="00100A2B">
          <w:rPr>
            <w:rStyle w:val="StyleUnderline"/>
          </w:rPr>
          <w:t>Asteroid Mining Corporation</w:t>
        </w:r>
      </w:hyperlink>
      <w:r w:rsidRPr="00100A2B">
        <w:rPr>
          <w:rStyle w:val="StyleUnderline"/>
        </w:rPr>
        <w:t> or </w:t>
      </w:r>
      <w:hyperlink r:id="rId17" w:tgtFrame="_blank" w:history="1">
        <w:r w:rsidRPr="00100A2B">
          <w:rPr>
            <w:rStyle w:val="StyleUnderline"/>
          </w:rPr>
          <w:t>Trans Astronautica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526386F9" w14:textId="77777777" w:rsidR="00837523" w:rsidRPr="00100A2B" w:rsidRDefault="00837523" w:rsidP="00837523">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have to change the scale. </w:t>
      </w:r>
      <w:r w:rsidRPr="00984EE1">
        <w:rPr>
          <w:rStyle w:val="StyleUnderline"/>
          <w:highlight w:val="cyan"/>
        </w:rPr>
        <w:t>It is no longer a technological problem.</w:t>
      </w:r>
    </w:p>
    <w:p w14:paraId="4F3DDD3E" w14:textId="77777777" w:rsidR="00837523" w:rsidRPr="00100A2B" w:rsidRDefault="00837523" w:rsidP="00837523">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18" w:tgtFrame="_blank" w:history="1">
        <w:r w:rsidRPr="00100A2B">
          <w:rPr>
            <w:rStyle w:val="StyleUnderline"/>
          </w:rPr>
          <w:t>the planet’s first trillionaire will undoubtedly be a space miner.</w:t>
        </w:r>
      </w:hyperlink>
    </w:p>
    <w:p w14:paraId="135D64C0" w14:textId="77777777" w:rsidR="00837523" w:rsidRPr="00100A2B" w:rsidRDefault="00837523" w:rsidP="00837523"/>
    <w:p w14:paraId="00EEC955" w14:textId="77777777" w:rsidR="00837523" w:rsidRPr="00100A2B" w:rsidRDefault="00837523" w:rsidP="00837523"/>
    <w:p w14:paraId="63AE8277" w14:textId="77777777" w:rsidR="00837523" w:rsidRPr="00100A2B" w:rsidRDefault="00837523" w:rsidP="00837523">
      <w:pPr>
        <w:pStyle w:val="Heading3"/>
      </w:pPr>
      <w:r w:rsidRPr="00100A2B">
        <w:lastRenderedPageBreak/>
        <w:t>Debris Adv</w:t>
      </w:r>
    </w:p>
    <w:p w14:paraId="38CFFF1A" w14:textId="77777777" w:rsidR="00837523" w:rsidRPr="00100A2B" w:rsidRDefault="00837523" w:rsidP="00837523">
      <w:pPr>
        <w:pStyle w:val="Heading4"/>
        <w:rPr>
          <w:rFonts w:cs="Calibri"/>
        </w:rPr>
      </w:pPr>
      <w:r w:rsidRPr="00100A2B">
        <w:rPr>
          <w:rFonts w:cs="Calibri"/>
        </w:rPr>
        <w:t>Asteroid mining spikes the risk of satellite-dust collisions</w:t>
      </w:r>
    </w:p>
    <w:p w14:paraId="1E7A4EA8" w14:textId="77777777" w:rsidR="00837523" w:rsidRPr="00100A2B" w:rsidRDefault="00837523" w:rsidP="00837523">
      <w:r w:rsidRPr="003D2BB2">
        <w:rPr>
          <w:rStyle w:val="StyleUnderline"/>
          <w:b/>
          <w:bCs/>
          <w:szCs w:val="26"/>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19" w:history="1">
        <w:r w:rsidRPr="00100A2B">
          <w:rPr>
            <w:rStyle w:val="Hyperlink"/>
          </w:rPr>
          <w:t>https://www.newscientist.com/article/mg22630235-100-dust-from-asteroid-mining-spells-danger-for-satellites/</w:t>
        </w:r>
      </w:hyperlink>
      <w:r w:rsidRPr="00100A2B">
        <w:t>] TDI</w:t>
      </w:r>
    </w:p>
    <w:p w14:paraId="55283E13" w14:textId="77777777" w:rsidR="00837523" w:rsidRPr="00100A2B" w:rsidRDefault="00837523" w:rsidP="00837523">
      <w:pPr>
        <w:pStyle w:val="ListParagraph"/>
        <w:numPr>
          <w:ilvl w:val="0"/>
          <w:numId w:val="11"/>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20" w:history="1">
        <w:r w:rsidRPr="00100A2B">
          <w:rPr>
            <w:rStyle w:val="Hyperlink"/>
          </w:rPr>
          <w:t>https://arxiv.org/pdf/1505.03800.pdf</w:t>
        </w:r>
      </w:hyperlink>
    </w:p>
    <w:p w14:paraId="03E23DD7" w14:textId="77777777" w:rsidR="00837523" w:rsidRPr="00100A2B" w:rsidRDefault="00837523" w:rsidP="00837523">
      <w:r w:rsidRPr="00100A2B">
        <w:t>NASA chose the second option for its </w:t>
      </w:r>
      <w:hyperlink r:id="rId21" w:history="1">
        <w:r w:rsidRPr="00100A2B">
          <w:rPr>
            <w:rStyle w:val="Hyperlink"/>
          </w:rPr>
          <w:t>Asteroid Redirect Mission</w:t>
        </w:r>
      </w:hyperlink>
      <w:r w:rsidRPr="00100A2B">
        <w:t>, which aims to </w:t>
      </w:r>
      <w:hyperlink r:id="rId22"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defence and communication satellites live</w:t>
      </w:r>
      <w:r w:rsidRPr="00100A2B">
        <w:t xml:space="preserve"> – in geosynchronous orbit.</w:t>
      </w:r>
    </w:p>
    <w:p w14:paraId="196B19E7" w14:textId="77777777" w:rsidR="00837523" w:rsidRPr="00100A2B" w:rsidRDefault="00837523" w:rsidP="00837523">
      <w:r w:rsidRPr="00100A2B">
        <w:t>According to </w:t>
      </w:r>
      <w:hyperlink r:id="rId23" w:history="1">
        <w:r w:rsidRPr="00100A2B">
          <w:rPr>
            <w:rStyle w:val="Hyperlink"/>
          </w:rPr>
          <w:t>Casey Handmer</w:t>
        </w:r>
      </w:hyperlink>
      <w:r w:rsidRPr="00100A2B">
        <w:t xml:space="preserve"> of the California Institute of Technology in Pasadena and Javier Roa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3CCD809E" w14:textId="77777777" w:rsidR="00837523" w:rsidRPr="00100A2B" w:rsidRDefault="00837523" w:rsidP="00837523">
      <w:r w:rsidRPr="00100A2B">
        <w:t xml:space="preserve">The </w:t>
      </w:r>
      <w:r w:rsidRPr="00100A2B">
        <w:rPr>
          <w:rStyle w:val="StyleUnderline"/>
        </w:rPr>
        <w:t>study also looks at the “</w:t>
      </w:r>
      <w:r w:rsidRPr="00F52F5D">
        <w:rPr>
          <w:rStyle w:val="StyleUnderline"/>
          <w:highlight w:val="cyan"/>
        </w:rPr>
        <w:t>catastrophic disruption” of an asteroid 5 metres</w:t>
      </w:r>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4" w:history="1">
        <w:r w:rsidRPr="00F52F5D">
          <w:rPr>
            <w:rStyle w:val="Hyperlink"/>
          </w:rPr>
          <w:t>arxiv.org/abs/1505.03800</w:t>
        </w:r>
      </w:hyperlink>
      <w:r w:rsidRPr="00F52F5D">
        <w:t>).</w:t>
      </w:r>
    </w:p>
    <w:p w14:paraId="32CC151A" w14:textId="77777777" w:rsidR="00837523" w:rsidRPr="00100A2B" w:rsidRDefault="00837523" w:rsidP="00837523"/>
    <w:p w14:paraId="5A5248E8" w14:textId="77777777" w:rsidR="00837523" w:rsidRPr="00100A2B" w:rsidRDefault="00837523" w:rsidP="00837523">
      <w:pPr>
        <w:pStyle w:val="Heading4"/>
        <w:rPr>
          <w:rFonts w:cs="Calibri"/>
        </w:rPr>
      </w:pPr>
      <w:r w:rsidRPr="00100A2B">
        <w:rPr>
          <w:rFonts w:cs="Calibri"/>
        </w:rPr>
        <w:t>Space dust wrecks satellites and debris exponentially spirals</w:t>
      </w:r>
    </w:p>
    <w:p w14:paraId="21C3CA8B" w14:textId="77777777" w:rsidR="00837523" w:rsidRPr="00100A2B" w:rsidRDefault="00837523" w:rsidP="00837523">
      <w:r w:rsidRPr="003D2BB2">
        <w:rPr>
          <w:rStyle w:val="StyleUnderline"/>
          <w:b/>
          <w:bCs/>
          <w:szCs w:val="26"/>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14:paraId="6F3DFD4D" w14:textId="77777777" w:rsidR="00837523" w:rsidRPr="00100A2B" w:rsidRDefault="00837523" w:rsidP="00837523">
      <w:r w:rsidRPr="00F52F5D">
        <w:rPr>
          <w:rStyle w:val="StyleUnderline"/>
          <w:highlight w:val="cyan"/>
        </w:rPr>
        <w:t>When</w:t>
      </w:r>
      <w:r w:rsidRPr="00100A2B">
        <w:rPr>
          <w:rStyle w:val="StyleUnderline"/>
        </w:rPr>
        <w:t xml:space="preserve"> </w:t>
      </w:r>
      <w:r w:rsidRPr="00291968">
        <w:rPr>
          <w:rStyle w:val="StyleUnderline"/>
        </w:rPr>
        <w:t>tiny particles of</w:t>
      </w:r>
      <w:r w:rsidRPr="00100A2B">
        <w:rPr>
          <w:rStyle w:val="StyleUnderline"/>
        </w:rPr>
        <w:t xml:space="preserve">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Christopher Intagliata reports. </w:t>
      </w:r>
    </w:p>
    <w:p w14:paraId="382B65C3" w14:textId="77777777" w:rsidR="00837523" w:rsidRPr="00100A2B" w:rsidRDefault="00837523" w:rsidP="00837523">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6" w:history="1">
        <w:r w:rsidRPr="00100A2B">
          <w:rPr>
            <w:rStyle w:val="Hyperlink"/>
          </w:rPr>
          <w:t>baseball-sized chunks</w:t>
        </w:r>
      </w:hyperlink>
      <w:r w:rsidRPr="00100A2B">
        <w:t> of debris, </w:t>
      </w:r>
      <w:hyperlink r:id="rId27"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291968">
        <w:rPr>
          <w:rStyle w:val="StyleUnderline"/>
        </w:rPr>
        <w:t>hundreds of millions of</w:t>
      </w:r>
      <w:r w:rsidRPr="00100A2B">
        <w:rPr>
          <w:rStyle w:val="StyleUnderline"/>
        </w:rPr>
        <w:t xml:space="preserve"> those.</w:t>
      </w:r>
    </w:p>
    <w:p w14:paraId="73EBCE2A" w14:textId="77777777" w:rsidR="00837523" w:rsidRPr="00100A2B" w:rsidRDefault="00837523" w:rsidP="00837523">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385129C7" w14:textId="77777777" w:rsidR="00837523" w:rsidRPr="00100A2B" w:rsidRDefault="00837523" w:rsidP="00837523">
      <w:r w:rsidRPr="00100A2B">
        <w:rPr>
          <w:rStyle w:val="StyleUnderline"/>
        </w:rPr>
        <w:lastRenderedPageBreak/>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1CBC8F56" w14:textId="77777777" w:rsidR="00837523" w:rsidRPr="00100A2B" w:rsidRDefault="00837523" w:rsidP="00837523">
      <w:r w:rsidRPr="00100A2B">
        <w:t>"We also think this phenomenon can be attributed to some of the failures and anomalies we see on orbit, that right now are basically tagged as 'unknown cause.'"</w:t>
      </w:r>
    </w:p>
    <w:p w14:paraId="08D39A22" w14:textId="77777777" w:rsidR="00837523" w:rsidRPr="00100A2B" w:rsidRDefault="00837523" w:rsidP="00837523">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38CCAD32" w14:textId="77777777" w:rsidR="00837523" w:rsidRDefault="00837523" w:rsidP="00837523">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28" w:history="1">
        <w:r w:rsidRPr="00100A2B">
          <w:rPr>
            <w:rStyle w:val="Hyperlink"/>
          </w:rPr>
          <w:t>Particle-in-cell simulations of an RF emission mechanism associated with hypervelocity impact plasmas</w:t>
        </w:r>
      </w:hyperlink>
      <w:r w:rsidRPr="00100A2B">
        <w:t>]</w:t>
      </w:r>
    </w:p>
    <w:p w14:paraId="1F1D1C66" w14:textId="77777777" w:rsidR="00837523" w:rsidRPr="00100A2B" w:rsidRDefault="00837523" w:rsidP="00837523"/>
    <w:p w14:paraId="3AD7489A" w14:textId="77777777" w:rsidR="00837523" w:rsidRDefault="00837523" w:rsidP="00837523">
      <w:pPr>
        <w:pStyle w:val="Heading4"/>
        <w:rPr>
          <w:rFonts w:cs="Calibri"/>
        </w:rPr>
      </w:pPr>
      <w:r w:rsidRPr="00100A2B">
        <w:rPr>
          <w:rFonts w:cs="Calibri"/>
        </w:rPr>
        <w:t>Scenario 1 is Climate</w:t>
      </w:r>
    </w:p>
    <w:p w14:paraId="700903B9" w14:textId="77777777" w:rsidR="00837523" w:rsidRPr="00604381" w:rsidRDefault="00837523" w:rsidP="00837523"/>
    <w:p w14:paraId="24E0D0DC" w14:textId="77777777" w:rsidR="00837523" w:rsidRDefault="00837523" w:rsidP="00837523">
      <w:pPr>
        <w:pStyle w:val="Heading4"/>
        <w:rPr>
          <w:rFonts w:cs="Calibri"/>
        </w:rPr>
      </w:pPr>
      <w:r w:rsidRPr="00100A2B">
        <w:rPr>
          <w:rFonts w:cs="Calibri"/>
        </w:rPr>
        <w:t>Earth observation satellites key to warming adaptation</w:t>
      </w:r>
    </w:p>
    <w:p w14:paraId="5FB95D1D" w14:textId="77777777" w:rsidR="00837523" w:rsidRDefault="00837523" w:rsidP="00837523">
      <w:pPr>
        <w:pStyle w:val="ListParagraph"/>
        <w:numPr>
          <w:ilvl w:val="0"/>
          <w:numId w:val="11"/>
        </w:numPr>
      </w:pPr>
      <w:r>
        <w:t>Monitoring deforestation/ice caps</w:t>
      </w:r>
    </w:p>
    <w:p w14:paraId="65360F87" w14:textId="77777777" w:rsidR="00837523" w:rsidRPr="007C66C6" w:rsidRDefault="00837523" w:rsidP="00837523">
      <w:pPr>
        <w:pStyle w:val="ListParagraph"/>
        <w:numPr>
          <w:ilvl w:val="0"/>
          <w:numId w:val="11"/>
        </w:numPr>
      </w:pPr>
      <w:r>
        <w:t>ECV essential climate variables</w:t>
      </w:r>
    </w:p>
    <w:p w14:paraId="65FEA0C2" w14:textId="77777777" w:rsidR="00837523" w:rsidRPr="00100A2B" w:rsidRDefault="00837523" w:rsidP="00837523">
      <w:r w:rsidRPr="003D2BB2">
        <w:rPr>
          <w:rStyle w:val="StyleUnderline"/>
          <w:b/>
          <w:bCs/>
          <w:szCs w:val="26"/>
        </w:rPr>
        <w:t>Alonso 18</w:t>
      </w:r>
      <w:r w:rsidRPr="00100A2B">
        <w:t xml:space="preserve"> [(Elisa Jiménez Alonso, communications consultant with Acclimatise, climate resilience organization) “Earth Observation of Increasing Importance for Climate Change Adaptation,” Acclimatise, May 2, 2018, </w:t>
      </w:r>
      <w:hyperlink r:id="rId29" w:history="1">
        <w:r w:rsidRPr="00100A2B">
          <w:rPr>
            <w:rStyle w:val="Hyperlink"/>
          </w:rPr>
          <w:t>https://www.acclimatise.uk.com/2018/05/02/earth-observation-of-increasing-importance-for-climate-change-adaptation/</w:t>
        </w:r>
      </w:hyperlink>
      <w:r w:rsidRPr="00100A2B">
        <w:t>] TDI</w:t>
      </w:r>
    </w:p>
    <w:p w14:paraId="746A0FD6" w14:textId="77777777" w:rsidR="00837523" w:rsidRPr="00100A2B" w:rsidRDefault="00837523" w:rsidP="00837523">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r w:rsidRPr="00100A2B">
        <w:t xml:space="preserve">. 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23EE6B05" w14:textId="77777777" w:rsidR="00837523" w:rsidRPr="00100A2B" w:rsidRDefault="00837523" w:rsidP="00837523">
      <w:pPr>
        <w:rPr>
          <w:rStyle w:val="StyleUnderline"/>
        </w:rPr>
      </w:pPr>
      <w:r w:rsidRPr="00100A2B">
        <w:rPr>
          <w:rStyle w:val="StyleUnderline"/>
        </w:rPr>
        <w:t xml:space="preserve">Managing climate-related risks effectively requires accurate, robust, sustained, and wide-ranging climate information. </w:t>
      </w:r>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 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0C8C7669" w14:textId="77777777" w:rsidR="00837523" w:rsidRPr="00100A2B" w:rsidRDefault="00837523" w:rsidP="00837523">
      <w:r w:rsidRPr="00100A2B">
        <w:t>Providing information in data-sparse regions</w:t>
      </w:r>
    </w:p>
    <w:p w14:paraId="03A75A96" w14:textId="77777777" w:rsidR="00837523" w:rsidRPr="00100A2B" w:rsidRDefault="00837523" w:rsidP="00837523">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14:paraId="464AE80F" w14:textId="77777777" w:rsidR="00837523" w:rsidRPr="00100A2B" w:rsidRDefault="00837523" w:rsidP="00837523">
      <w:pPr>
        <w:rPr>
          <w:rStyle w:val="StyleUnderline"/>
        </w:rPr>
      </w:pPr>
      <w:r w:rsidRPr="007C66C6">
        <w:rPr>
          <w:rStyle w:val="StyleUnderline"/>
          <w:highlight w:val="cyan"/>
        </w:rPr>
        <w:lastRenderedPageBreak/>
        <w:t>EO satellites</w:t>
      </w:r>
      <w:r w:rsidRPr="00100A2B">
        <w:t xml:space="preserve"> and rapidly improving satellite technology, especially data from open access </w:t>
      </w:r>
      <w:r w:rsidRPr="007C66C6">
        <w:t>programmes</w:t>
      </w:r>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r w:rsidRPr="00100A2B">
        <w:rPr>
          <w:rStyle w:val="StyleUnderline"/>
        </w:rPr>
        <w:t xml:space="preserve">. 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42B570CC" w14:textId="77777777" w:rsidR="00837523" w:rsidRPr="00100A2B" w:rsidRDefault="00837523" w:rsidP="00837523">
      <w:r w:rsidRPr="00100A2B">
        <w:t>International efforts for systematic observation</w:t>
      </w:r>
    </w:p>
    <w:p w14:paraId="45B52AC9" w14:textId="77777777" w:rsidR="00837523" w:rsidRPr="00100A2B" w:rsidRDefault="00837523" w:rsidP="00837523">
      <w:r w:rsidRPr="00100A2B">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52373158" w14:textId="77777777" w:rsidR="00837523" w:rsidRPr="00100A2B" w:rsidRDefault="00837523" w:rsidP="00837523">
      <w:r w:rsidRPr="00100A2B">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2A6CCC05" w14:textId="77777777" w:rsidR="00837523" w:rsidRPr="00100A2B" w:rsidRDefault="00837523" w:rsidP="00837523">
      <w:r w:rsidRPr="00100A2B">
        <w:t>The 50 Essential Climate Variables as defined by GCOS.</w:t>
      </w:r>
    </w:p>
    <w:p w14:paraId="2ADBA77F" w14:textId="77777777" w:rsidR="00837523" w:rsidRPr="00100A2B" w:rsidRDefault="00837523" w:rsidP="00837523">
      <w:r w:rsidRPr="00100A2B">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47B57825" w14:textId="77777777" w:rsidR="00837523" w:rsidRPr="00100A2B" w:rsidRDefault="00837523" w:rsidP="00837523">
      <w:r w:rsidRPr="00100A2B">
        <w:t>Robust evidence supporting climate risk management</w:t>
      </w:r>
    </w:p>
    <w:p w14:paraId="17CF0873" w14:textId="77777777" w:rsidR="00837523" w:rsidRPr="00100A2B" w:rsidRDefault="00837523" w:rsidP="00837523">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7C83D18E" w14:textId="77777777" w:rsidR="00837523" w:rsidRPr="00100A2B" w:rsidRDefault="00837523" w:rsidP="00837523">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r w:rsidRPr="00100A2B">
        <w:rPr>
          <w:rStyle w:val="StyleUnderline"/>
        </w:rPr>
        <w:t xml:space="preserve">. 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680B341D" w14:textId="77777777" w:rsidR="00837523" w:rsidRPr="00100A2B" w:rsidRDefault="00837523" w:rsidP="00837523">
      <w:pPr>
        <w:pStyle w:val="Heading4"/>
      </w:pPr>
      <w:r w:rsidRPr="00100A2B">
        <w:t>Warming causes extinction</w:t>
      </w:r>
    </w:p>
    <w:p w14:paraId="10DB1C5F" w14:textId="77777777" w:rsidR="00837523" w:rsidRPr="00100A2B" w:rsidRDefault="00837523" w:rsidP="00837523">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40DC2833" w14:textId="77777777" w:rsidR="00837523" w:rsidRPr="00100A2B" w:rsidRDefault="00837523" w:rsidP="00837523">
      <w:r w:rsidRPr="00100A2B">
        <w:lastRenderedPageBreak/>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w:t>
      </w:r>
      <w:r w:rsidRPr="00100A2B">
        <w:lastRenderedPageBreak/>
        <w:t xml:space="preserve">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an </w:t>
      </w:r>
      <w:r w:rsidRPr="00100A2B">
        <w:rPr>
          <w:rStyle w:val="Emphasis"/>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58FF1580" w14:textId="77777777" w:rsidR="00837523" w:rsidRPr="00100A2B" w:rsidRDefault="00837523" w:rsidP="00837523"/>
    <w:p w14:paraId="4CE8BBB2" w14:textId="77777777" w:rsidR="00837523" w:rsidRPr="00100A2B" w:rsidRDefault="00837523" w:rsidP="00837523">
      <w:pPr>
        <w:pStyle w:val="Heading4"/>
        <w:rPr>
          <w:rFonts w:cs="Calibri"/>
        </w:rPr>
      </w:pPr>
      <w:r w:rsidRPr="00100A2B">
        <w:rPr>
          <w:rFonts w:cs="Calibri"/>
        </w:rPr>
        <w:t>Scenario 2 is Miscalc</w:t>
      </w:r>
    </w:p>
    <w:p w14:paraId="17758098" w14:textId="77777777" w:rsidR="00837523" w:rsidRPr="00100A2B" w:rsidRDefault="00837523" w:rsidP="00837523"/>
    <w:p w14:paraId="11D31466" w14:textId="77777777" w:rsidR="00837523" w:rsidRPr="00100A2B" w:rsidRDefault="00837523" w:rsidP="00837523">
      <w:pPr>
        <w:pStyle w:val="Heading4"/>
      </w:pPr>
      <w:r w:rsidRPr="00100A2B">
        <w:t>Early warning satellites going dark signals attacks – causes miscalc and goes nuclear</w:t>
      </w:r>
    </w:p>
    <w:p w14:paraId="69C243FA" w14:textId="77777777" w:rsidR="00837523" w:rsidRPr="00100A2B" w:rsidRDefault="00837523" w:rsidP="00837523">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14:paraId="5CB6AD21" w14:textId="77777777" w:rsidR="00837523" w:rsidRPr="00100A2B" w:rsidRDefault="00837523" w:rsidP="00837523">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671CA6A0" w14:textId="77777777" w:rsidR="00837523" w:rsidRPr="00100A2B" w:rsidRDefault="00837523" w:rsidP="00837523">
      <w:r w:rsidRPr="00100A2B">
        <w:t>Scientists estimate that anywhere from 500,000 to 600,000 pieces of human-made space debris between 0.4 and 4 inches in size are currently orbiting the Earth and traveling at speeds over 17,000 miles per hour.</w:t>
      </w:r>
    </w:p>
    <w:p w14:paraId="51312795" w14:textId="77777777" w:rsidR="00837523" w:rsidRPr="00100A2B" w:rsidRDefault="00837523" w:rsidP="00837523">
      <w:r w:rsidRPr="00100A2B">
        <w:rPr>
          <w:rStyle w:val="StyleUnderline"/>
        </w:rPr>
        <w:lastRenderedPageBreak/>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65C868B3" w14:textId="77777777" w:rsidR="00837523" w:rsidRPr="00100A2B" w:rsidRDefault="00837523" w:rsidP="00837523">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Adushkin reported. (Even smaller pieces no bigger than size of a pea could cause enough damage to the satellite that it would no longer operate correctly, he notes.) </w:t>
      </w:r>
    </w:p>
    <w:p w14:paraId="5465989B" w14:textId="77777777" w:rsidR="00837523" w:rsidRPr="00100A2B" w:rsidRDefault="00837523" w:rsidP="00837523">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589C5CA1" w14:textId="77777777" w:rsidR="00837523" w:rsidRPr="00100A2B" w:rsidRDefault="00837523" w:rsidP="00837523">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Adushkin and his colleagues. </w:t>
      </w:r>
    </w:p>
    <w:p w14:paraId="019A8307" w14:textId="77777777" w:rsidR="00837523" w:rsidRPr="00100A2B" w:rsidRDefault="00837523" w:rsidP="00837523">
      <w:r w:rsidRPr="00100A2B">
        <w:t>A politically dangerous dilemma</w:t>
      </w:r>
    </w:p>
    <w:p w14:paraId="1FA164A8" w14:textId="77777777" w:rsidR="00837523" w:rsidRPr="00100A2B" w:rsidRDefault="00837523" w:rsidP="00837523">
      <w:pPr>
        <w:rPr>
          <w:rStyle w:val="StyleUnderline"/>
        </w:rPr>
      </w:pPr>
      <w:r w:rsidRPr="00100A2B">
        <w:rPr>
          <w:rStyle w:val="StyleUnderline"/>
        </w:rPr>
        <w:t>In the report, the Adushkin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0D9F54F5" w14:textId="77777777" w:rsidR="00837523" w:rsidRPr="00100A2B" w:rsidRDefault="00837523" w:rsidP="00837523">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348AE467" w14:textId="77777777" w:rsidR="00837523" w:rsidRPr="00100A2B" w:rsidRDefault="00837523" w:rsidP="00837523">
      <w:r w:rsidRPr="00100A2B">
        <w:t>"</w:t>
      </w:r>
      <w:r w:rsidRPr="00100A2B">
        <w:rPr>
          <w:rStyle w:val="StyleUnderline"/>
        </w:rPr>
        <w:t>This is a politically dangerous dilemma</w:t>
      </w:r>
      <w:r w:rsidRPr="00100A2B">
        <w:t xml:space="preserve">," he added. </w:t>
      </w:r>
    </w:p>
    <w:p w14:paraId="4F6917C0" w14:textId="77777777" w:rsidR="00837523" w:rsidRPr="00100A2B" w:rsidRDefault="00837523" w:rsidP="00837523">
      <w:pPr>
        <w:rPr>
          <w:rStyle w:val="StyleUnderline"/>
        </w:rPr>
      </w:pPr>
      <w:r w:rsidRPr="00100A2B">
        <w:rPr>
          <w:rStyle w:val="StyleUnderline"/>
        </w:rPr>
        <w:t xml:space="preserve">But these mysterious failures in the past aren't what concerns Adushkin most. </w:t>
      </w:r>
    </w:p>
    <w:p w14:paraId="0DC0F828" w14:textId="77777777" w:rsidR="00837523" w:rsidRPr="00100A2B" w:rsidRDefault="00837523" w:rsidP="00837523">
      <w:pPr>
        <w:rPr>
          <w:rStyle w:val="StyleUnderline"/>
        </w:rPr>
      </w:pPr>
      <w:r w:rsidRPr="00100A2B">
        <w:rPr>
          <w:rStyle w:val="StyleUnderline"/>
        </w:rPr>
        <w:t xml:space="preserve">It's a future threat of what experts call the cascade effect that has Adushkin and other scientists around the world extremely concerned. </w:t>
      </w:r>
    </w:p>
    <w:p w14:paraId="3EFCD8C5" w14:textId="77777777" w:rsidR="00837523" w:rsidRPr="00100A2B" w:rsidRDefault="00837523" w:rsidP="00837523">
      <w:pPr>
        <w:rPr>
          <w:rStyle w:val="StyleUnderline"/>
        </w:rPr>
      </w:pPr>
      <w:r w:rsidRPr="00100A2B">
        <w:rPr>
          <w:rStyle w:val="StyleUnderline"/>
        </w:rPr>
        <w:t>The Kessler Syndrome</w:t>
      </w:r>
    </w:p>
    <w:p w14:paraId="0514C6ED" w14:textId="77777777" w:rsidR="00837523" w:rsidRPr="00100A2B" w:rsidRDefault="00837523" w:rsidP="00837523">
      <w:r w:rsidRPr="00100A2B">
        <w:t xml:space="preserve">In 1978, American astrophysicist Donald Kessler predicted that the amount of space debris around Earth would begin to grow exponentially after the turn of the millennium. </w:t>
      </w:r>
    </w:p>
    <w:p w14:paraId="09201EE9" w14:textId="77777777" w:rsidR="00837523" w:rsidRPr="00100A2B" w:rsidRDefault="00837523" w:rsidP="00837523">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304E7596" w14:textId="77777777" w:rsidR="00837523" w:rsidRPr="00100A2B" w:rsidRDefault="00837523" w:rsidP="00837523">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4D01C406" w14:textId="77777777" w:rsidR="00837523" w:rsidRPr="00100A2B" w:rsidRDefault="00837523" w:rsidP="00837523">
      <w:r w:rsidRPr="00100A2B">
        <w:t xml:space="preserve">For Kessler, this is a problem because it would "create small debris faster than it can be removed," Kessler said last year. And this cloud of junk could eventually make missions to space too dangerous. </w:t>
      </w:r>
    </w:p>
    <w:p w14:paraId="57C9ED6D" w14:textId="77777777" w:rsidR="00837523" w:rsidRPr="00100A2B" w:rsidRDefault="00837523" w:rsidP="00837523">
      <w:pPr>
        <w:rPr>
          <w:rStyle w:val="StyleUnderline"/>
        </w:rPr>
      </w:pPr>
      <w:r w:rsidRPr="00100A2B">
        <w:rPr>
          <w:rStyle w:val="StyleUnderline"/>
        </w:rPr>
        <w:t xml:space="preserve">For Adushkin,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78A640DE" w14:textId="77777777" w:rsidR="00837523" w:rsidRPr="00100A2B" w:rsidRDefault="00837523" w:rsidP="00837523">
      <w:r w:rsidRPr="00100A2B">
        <w:t xml:space="preserve">The future </w:t>
      </w:r>
    </w:p>
    <w:p w14:paraId="1D136F6C" w14:textId="77777777" w:rsidR="00837523" w:rsidRPr="00100A2B" w:rsidRDefault="00837523" w:rsidP="00837523">
      <w:pPr>
        <w:rPr>
          <w:rStyle w:val="StyleUnderline"/>
        </w:rPr>
      </w:pPr>
      <w:r w:rsidRPr="00100A2B">
        <w:rPr>
          <w:rStyle w:val="StyleUnderline"/>
        </w:rPr>
        <w:lastRenderedPageBreak/>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0DA655EF" w14:textId="77777777" w:rsidR="00837523" w:rsidRPr="00100A2B" w:rsidRDefault="00837523" w:rsidP="00837523">
      <w:r w:rsidRPr="00100A2B">
        <w:t xml:space="preserve">But it's not just the large objects that concern Adushkin, who reported that even small objects (less than 1/3 of an inch) could damage satellites to the point they can't function properly. </w:t>
      </w:r>
    </w:p>
    <w:p w14:paraId="413B612E" w14:textId="77777777" w:rsidR="00837523" w:rsidRPr="00100A2B" w:rsidRDefault="00837523" w:rsidP="00837523">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1E0BF3C3" w14:textId="77777777" w:rsidR="00837523" w:rsidRPr="00100A2B" w:rsidRDefault="00837523" w:rsidP="00837523">
      <w:r w:rsidRPr="00100A2B">
        <w:t xml:space="preserve">1.5 times more fragments greater than 8 inches across </w:t>
      </w:r>
    </w:p>
    <w:p w14:paraId="4B932F58" w14:textId="77777777" w:rsidR="00837523" w:rsidRPr="00100A2B" w:rsidRDefault="00837523" w:rsidP="00837523">
      <w:r w:rsidRPr="00100A2B">
        <w:t xml:space="preserve">3.2 times more fragments between 4 and 8 inches across </w:t>
      </w:r>
    </w:p>
    <w:p w14:paraId="688C22F3" w14:textId="77777777" w:rsidR="00837523" w:rsidRPr="00100A2B" w:rsidRDefault="00837523" w:rsidP="00837523">
      <w:r w:rsidRPr="00100A2B">
        <w:t>13-20 times more smaller-sized fragments less than 4 inches across</w:t>
      </w:r>
    </w:p>
    <w:p w14:paraId="6325B844" w14:textId="77777777" w:rsidR="00837523" w:rsidRPr="00100A2B" w:rsidRDefault="00837523" w:rsidP="00837523">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391AE970" w14:textId="77777777" w:rsidR="00837523" w:rsidRPr="00100A2B" w:rsidRDefault="00837523" w:rsidP="00837523"/>
    <w:p w14:paraId="587A3445" w14:textId="77777777" w:rsidR="00837523" w:rsidRPr="00100A2B" w:rsidRDefault="00837523" w:rsidP="00837523">
      <w:pPr>
        <w:pStyle w:val="Heading4"/>
        <w:rPr>
          <w:rFonts w:cs="Calibri"/>
        </w:rPr>
      </w:pPr>
      <w:r w:rsidRPr="00100A2B">
        <w:rPr>
          <w:rFonts w:cs="Calibri"/>
        </w:rPr>
        <w:t>Nuke war causes extinction – it won’t stay limited</w:t>
      </w:r>
    </w:p>
    <w:p w14:paraId="633418F3" w14:textId="77777777" w:rsidR="00837523" w:rsidRPr="00100A2B" w:rsidRDefault="00837523" w:rsidP="00837523">
      <w:r w:rsidRPr="00100A2B">
        <w:rPr>
          <w:rStyle w:val="StyleUnderline"/>
          <w:szCs w:val="26"/>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60AE12F8" w14:textId="77777777" w:rsidR="00837523" w:rsidRPr="00100A2B" w:rsidRDefault="00837523" w:rsidP="00837523">
      <w:pPr>
        <w:rPr>
          <w:szCs w:val="26"/>
        </w:rPr>
      </w:pPr>
      <w:r w:rsidRPr="00100A2B">
        <w:rPr>
          <w:rStyle w:val="StyleUnderline"/>
        </w:rPr>
        <w:t>We are not talking enough about the climatic effects of nuclear war</w:t>
      </w:r>
      <w:r w:rsidRPr="00100A2B">
        <w:rPr>
          <w:szCs w:val="26"/>
        </w:rPr>
        <w:t xml:space="preserve">. </w:t>
      </w:r>
    </w:p>
    <w:p w14:paraId="111A9521" w14:textId="77777777" w:rsidR="00837523" w:rsidRPr="00100A2B" w:rsidRDefault="00837523" w:rsidP="00837523">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14:paraId="43D7CF15" w14:textId="77777777" w:rsidR="00837523" w:rsidRPr="00100A2B" w:rsidRDefault="00837523" w:rsidP="00837523">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49302608" w14:textId="77777777" w:rsidR="00837523" w:rsidRPr="00100A2B" w:rsidRDefault="00837523" w:rsidP="00837523">
      <w:pPr>
        <w:rPr>
          <w:szCs w:val="26"/>
        </w:rPr>
      </w:pPr>
      <w:r w:rsidRPr="00100A2B">
        <w:rPr>
          <w:szCs w:val="26"/>
        </w:rPr>
        <w:t xml:space="preserve">What about a larger-scale conflict? </w:t>
      </w:r>
    </w:p>
    <w:p w14:paraId="572FCCBC" w14:textId="77777777" w:rsidR="00837523" w:rsidRPr="00100A2B" w:rsidRDefault="00837523" w:rsidP="00837523">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 xml:space="preserve">smoke and dust circulating in the </w:t>
      </w:r>
      <w:r w:rsidRPr="00827164">
        <w:rPr>
          <w:rStyle w:val="StyleUnderline"/>
        </w:rPr>
        <w:lastRenderedPageBreak/>
        <w:t>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14:paraId="5FCE1B3E" w14:textId="77777777" w:rsidR="00837523" w:rsidRPr="00100A2B" w:rsidRDefault="00837523" w:rsidP="00837523">
      <w:pPr>
        <w:rPr>
          <w:szCs w:val="26"/>
        </w:rPr>
      </w:pPr>
      <w:r w:rsidRPr="00100A2B">
        <w:rPr>
          <w:rStyle w:val="StyleUnderline"/>
        </w:rPr>
        <w:t xml:space="preserve">The effect would be similar to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00F7F64A" w14:textId="77777777" w:rsidR="00837523" w:rsidRPr="00100A2B" w:rsidRDefault="00837523" w:rsidP="00837523">
      <w:pPr>
        <w:rPr>
          <w:szCs w:val="26"/>
        </w:rPr>
      </w:pPr>
      <w:r w:rsidRPr="00100A2B">
        <w:rPr>
          <w:szCs w:val="26"/>
        </w:rPr>
        <w:t xml:space="preserve">Many people are concerned about North Korea’s advancing missile capabilities. Is nuclear war likely in your opinion? </w:t>
      </w:r>
    </w:p>
    <w:p w14:paraId="43B0236A" w14:textId="77777777" w:rsidR="00837523" w:rsidRPr="00100A2B" w:rsidRDefault="00837523" w:rsidP="00837523">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574B6BA1" w14:textId="77777777" w:rsidR="00837523" w:rsidRPr="00100A2B" w:rsidRDefault="00837523" w:rsidP="00837523">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036CE7CB" w14:textId="77777777" w:rsidR="00837523" w:rsidRPr="00100A2B" w:rsidRDefault="00837523" w:rsidP="00837523">
      <w:pPr>
        <w:rPr>
          <w:szCs w:val="26"/>
        </w:rPr>
      </w:pPr>
      <w:r w:rsidRPr="00100A2B">
        <w:rPr>
          <w:szCs w:val="26"/>
        </w:rPr>
        <w:t xml:space="preserve">It has been more than 70 years since the last time a nuclear bomb was used in warfare. What would be the effects on the environment and on human health today? </w:t>
      </w:r>
    </w:p>
    <w:p w14:paraId="0405043B" w14:textId="77777777" w:rsidR="00837523" w:rsidRPr="00100A2B" w:rsidRDefault="00837523" w:rsidP="00837523">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4F8008B9" w14:textId="77777777" w:rsidR="00837523" w:rsidRPr="00100A2B" w:rsidRDefault="00837523" w:rsidP="00837523"/>
    <w:p w14:paraId="7DDB915F" w14:textId="77777777" w:rsidR="00837523" w:rsidRPr="00100A2B" w:rsidRDefault="00837523" w:rsidP="00837523">
      <w:pPr>
        <w:pStyle w:val="Heading3"/>
      </w:pPr>
      <w:r w:rsidRPr="00100A2B">
        <w:lastRenderedPageBreak/>
        <w:t>Africa Mining Adv</w:t>
      </w:r>
    </w:p>
    <w:p w14:paraId="6B64E67D" w14:textId="77777777" w:rsidR="00837523" w:rsidRPr="00100A2B" w:rsidRDefault="00837523" w:rsidP="00837523">
      <w:pPr>
        <w:pStyle w:val="Heading4"/>
      </w:pPr>
      <w:r w:rsidRPr="00100A2B">
        <w:t xml:space="preserve">Space mining destroys the African economy </w:t>
      </w:r>
    </w:p>
    <w:p w14:paraId="18EB48B7" w14:textId="77777777" w:rsidR="00837523" w:rsidRPr="00100A2B" w:rsidRDefault="00837523" w:rsidP="00837523">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1" w:history="1">
        <w:r w:rsidRPr="00100A2B">
          <w:rPr>
            <w:rStyle w:val="Hyperlink"/>
          </w:rPr>
          <w:t>https://africanews.space/the-effect-of-asteroid-mining-on-mining-activities-in-africa/</w:t>
        </w:r>
      </w:hyperlink>
      <w:r w:rsidRPr="00100A2B">
        <w:t xml:space="preserve">] </w:t>
      </w:r>
    </w:p>
    <w:p w14:paraId="15515F56" w14:textId="77777777" w:rsidR="00837523" w:rsidRPr="00100A2B" w:rsidRDefault="00837523" w:rsidP="00837523">
      <w:r w:rsidRPr="00100A2B">
        <w:t xml:space="preserve">At the moment,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materialises,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6DC32B53" w14:textId="77777777" w:rsidR="00837523" w:rsidRPr="00100A2B" w:rsidRDefault="00837523" w:rsidP="00837523"/>
    <w:p w14:paraId="7361FB1F" w14:textId="77777777" w:rsidR="00837523" w:rsidRPr="00100A2B" w:rsidRDefault="00837523" w:rsidP="00837523">
      <w:pPr>
        <w:pStyle w:val="Heading4"/>
      </w:pPr>
      <w:r w:rsidRPr="00100A2B">
        <w:t>Economic decline causes Africa war</w:t>
      </w:r>
    </w:p>
    <w:p w14:paraId="10EBCABA" w14:textId="77777777" w:rsidR="00837523" w:rsidRPr="00100A2B" w:rsidRDefault="00837523" w:rsidP="00837523">
      <w:pPr>
        <w:rPr>
          <w:rStyle w:val="StyleUnderline"/>
          <w:sz w:val="16"/>
        </w:rPr>
      </w:pPr>
      <w:r w:rsidRPr="00100A2B">
        <w:rPr>
          <w:rStyle w:val="Style13ptBold"/>
        </w:rPr>
        <w:t xml:space="preserve">Tollefsen 17 </w:t>
      </w:r>
      <w:r w:rsidRPr="00100A2B">
        <w:t xml:space="preserve">[(Andreas Forø, Peace Research Institute Oslo (PRIO) and Ph.D. in Human Geography from the University of Oslo) “Experienced poverty and local conflict violence," Conflict Management and Peace Science, 12/21/17, </w:t>
      </w:r>
      <w:hyperlink r:id="rId32"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40CCFBCA" w14:textId="77777777" w:rsidR="00837523" w:rsidRPr="00100A2B" w:rsidRDefault="00837523" w:rsidP="00837523">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(Hegre and Sambanis,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GDP per capita and conflict using diverse hypotheses, including lowered opportunity costs for individuals to rebel (Collier et al., 2009) and responses to a state’s weak capacity (Fearon and Laitin, 2003).</w:t>
      </w:r>
    </w:p>
    <w:p w14:paraId="12E45365" w14:textId="77777777" w:rsidR="00837523" w:rsidRPr="00100A2B" w:rsidRDefault="00837523" w:rsidP="00837523">
      <w:pPr>
        <w:rPr>
          <w:rStyle w:val="StyleUnderline"/>
        </w:rPr>
      </w:pPr>
      <w:r w:rsidRPr="00100A2B">
        <w:rPr>
          <w:rStyle w:val="StyleUnderline"/>
        </w:rPr>
        <w:t xml:space="preserve">However, as argued by Hegre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w:t>
      </w:r>
      <w:r w:rsidRPr="00100A2B">
        <w:rPr>
          <w:rStyle w:val="StyleUnderline"/>
        </w:rPr>
        <w:lastRenderedPageBreak/>
        <w:t>significant variations in economic conditions (Elbers et al., 2003) and conflict intensity (Rustad et al., 2011) within countries. In addition, conflict areas are, in general, atypical of a nation as a whole (Buhaug and Lujala, 2005), which calls for a subnational level analysis.</w:t>
      </w:r>
    </w:p>
    <w:p w14:paraId="5C600974" w14:textId="77777777" w:rsidR="00837523" w:rsidRPr="00100A2B" w:rsidRDefault="00837523" w:rsidP="00837523">
      <w:pPr>
        <w:rPr>
          <w:rStyle w:val="StyleUnderline"/>
        </w:rPr>
      </w:pPr>
      <w:r w:rsidRPr="00100A2B">
        <w:rPr>
          <w:rStyle w:val="StyleUnderline"/>
        </w:rPr>
        <w:t>Addressing these disconnects—and the fact that most conflict operates at a local level (Rustad et al., 2011)—a recent body of studies has focused on how subnational variations in poverty determine the locations within a country where conflicts break out (Buhaug et al., 2011; Hegre et al., 2009; Østby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6B579715" w14:textId="77777777" w:rsidR="00837523" w:rsidRPr="00100A2B" w:rsidRDefault="00837523" w:rsidP="00837523">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1A4BE8B5" w14:textId="77777777" w:rsidR="00837523" w:rsidRPr="00100A2B" w:rsidRDefault="00837523" w:rsidP="00837523">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6D2B26C4" w14:textId="77777777" w:rsidR="00837523" w:rsidRPr="00100A2B" w:rsidRDefault="00837523" w:rsidP="00837523">
      <w:pPr>
        <w:rPr>
          <w:rStyle w:val="StyleUnderline"/>
        </w:rPr>
      </w:pPr>
      <w:r w:rsidRPr="00100A2B">
        <w:rPr>
          <w:rStyle w:val="StyleUnderline"/>
        </w:rPr>
        <w:t xml:space="preserve">For the present study, I developed a dataset by </w:t>
      </w:r>
      <w:r w:rsidRPr="00100A2B">
        <w:t>aggregating survey responses from the pan-African Afrobarometer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2B7B2431" w14:textId="77777777" w:rsidR="00837523" w:rsidRPr="00100A2B" w:rsidRDefault="00837523" w:rsidP="00837523">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2E28305D" w14:textId="77777777" w:rsidR="00837523" w:rsidRPr="00100A2B" w:rsidRDefault="00837523" w:rsidP="00837523">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w:t>
      </w:r>
      <w:r w:rsidRPr="00100A2B">
        <w:rPr>
          <w:rStyle w:val="StyleUnderline"/>
        </w:rPr>
        <w:lastRenderedPageBreak/>
        <w:t xml:space="preserve">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14:paraId="56D41AFA" w14:textId="77777777" w:rsidR="00837523" w:rsidRPr="00100A2B" w:rsidRDefault="00837523" w:rsidP="00837523">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221BD5B1" w14:textId="77777777" w:rsidR="00837523" w:rsidRPr="00100A2B" w:rsidRDefault="00837523" w:rsidP="00837523">
      <w:pPr>
        <w:rPr>
          <w:rStyle w:val="StyleUnderline"/>
        </w:rPr>
      </w:pPr>
      <w:r w:rsidRPr="00100A2B">
        <w:rPr>
          <w:rStyle w:val="StyleUnderline"/>
        </w:rPr>
        <w:t>Poverty and conflict</w:t>
      </w:r>
    </w:p>
    <w:p w14:paraId="20E1BE38" w14:textId="77777777" w:rsidR="00837523" w:rsidRPr="00100A2B" w:rsidRDefault="00837523" w:rsidP="00837523">
      <w:pPr>
        <w:rPr>
          <w:rStyle w:val="StyleUnderline"/>
        </w:rPr>
      </w:pPr>
      <w:r w:rsidRPr="00100A2B">
        <w:rPr>
          <w:rStyle w:val="StyleUnderline"/>
        </w:rPr>
        <w:t>A direct link</w:t>
      </w:r>
    </w:p>
    <w:p w14:paraId="0F4B38CC" w14:textId="77777777" w:rsidR="00837523" w:rsidRPr="00100A2B" w:rsidRDefault="00837523" w:rsidP="00837523">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all of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Tollefsen and Buhaug (2015) identified a similar scenario at the local level.</w:t>
      </w:r>
    </w:p>
    <w:p w14:paraId="53CEA467" w14:textId="77777777" w:rsidR="00837523" w:rsidRPr="00100A2B" w:rsidRDefault="00837523" w:rsidP="00837523">
      <w:pPr>
        <w:pStyle w:val="Heading4"/>
      </w:pPr>
      <w:r w:rsidRPr="00100A2B">
        <w:t>Great power war</w:t>
      </w:r>
    </w:p>
    <w:p w14:paraId="3985E965" w14:textId="77777777" w:rsidR="00837523" w:rsidRPr="00100A2B" w:rsidRDefault="00837523" w:rsidP="00837523">
      <w:r w:rsidRPr="00100A2B">
        <w:rPr>
          <w:rStyle w:val="Style13ptBold"/>
        </w:rPr>
        <w:t xml:space="preserve">Yeisley 11 </w:t>
      </w:r>
      <w:r w:rsidRPr="00100A2B">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3" w:anchor="metadata_info_tab_contents" w:history="1">
        <w:r w:rsidRPr="00100A2B">
          <w:rPr>
            <w:rStyle w:val="Hyperlink"/>
          </w:rPr>
          <w:t>https://www.jstor.org/stable/26270538?seq=1#metadata_info_tab_contents</w:t>
        </w:r>
      </w:hyperlink>
      <w:r w:rsidRPr="00100A2B">
        <w:t>] TDI</w:t>
      </w:r>
    </w:p>
    <w:p w14:paraId="6157A9B2" w14:textId="77777777" w:rsidR="00837523" w:rsidRPr="00100A2B" w:rsidRDefault="00837523" w:rsidP="00837523">
      <w:pPr>
        <w:rPr>
          <w:rStyle w:val="Emphasis"/>
        </w:rPr>
      </w:pPr>
      <w:r w:rsidRPr="00100A2B">
        <w:rPr>
          <w:rStyle w:val="Emphasis"/>
        </w:rPr>
        <w:t xml:space="preserve">Bipolarity, Nuclear Weapons, and </w:t>
      </w:r>
      <w:r w:rsidRPr="00861B70">
        <w:rPr>
          <w:rStyle w:val="Emphasis"/>
        </w:rPr>
        <w:t>Sino-US Proxy Conflict in Africa</w:t>
      </w:r>
    </w:p>
    <w:p w14:paraId="7B1601FA" w14:textId="77777777" w:rsidR="00837523" w:rsidRPr="00100A2B" w:rsidRDefault="00837523" w:rsidP="00837523">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1656DEBE" w14:textId="77777777" w:rsidR="00837523" w:rsidRPr="00100A2B" w:rsidRDefault="00837523" w:rsidP="00837523">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w:t>
      </w:r>
      <w:r w:rsidRPr="00100A2B">
        <w:lastRenderedPageBreak/>
        <w:t xml:space="preserve">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Since the majority of these needs are nonrenewable, competition of necessity will be zero-sum and will be conducted via all instruments of power.50</w:t>
      </w:r>
    </w:p>
    <w:p w14:paraId="1DABC983" w14:textId="77777777" w:rsidR="00837523" w:rsidRPr="00100A2B" w:rsidRDefault="00837523" w:rsidP="00837523">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still remains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625E59B0" w14:textId="77777777" w:rsidR="00837523" w:rsidRPr="00100A2B" w:rsidRDefault="00837523" w:rsidP="00837523">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58A3B07E" w14:textId="77777777" w:rsidR="00837523" w:rsidRPr="00100A2B" w:rsidRDefault="00837523" w:rsidP="00837523">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w:t>
      </w:r>
      <w:r w:rsidRPr="00100A2B">
        <w:lastRenderedPageBreak/>
        <w:t xml:space="preserve">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1AB6BFC5" w14:textId="77777777" w:rsidR="00837523" w:rsidRDefault="00837523" w:rsidP="00837523">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6FE7B4EA" w14:textId="77777777" w:rsidR="00837523" w:rsidRPr="005E50AE" w:rsidRDefault="00837523" w:rsidP="00837523">
      <w:pPr>
        <w:pStyle w:val="Heading4"/>
      </w:pPr>
      <w:r>
        <w:t xml:space="preserve">Nuclear war causes </w:t>
      </w:r>
      <w:r w:rsidRPr="009954A4">
        <w:rPr>
          <w:u w:val="single"/>
        </w:rPr>
        <w:t>extinction</w:t>
      </w:r>
      <w:r>
        <w:t xml:space="preserve"> – smoke, UV radiation, and ag production.</w:t>
      </w:r>
    </w:p>
    <w:p w14:paraId="271478BC" w14:textId="77777777" w:rsidR="00837523" w:rsidRPr="00E530E8" w:rsidRDefault="00837523" w:rsidP="00837523">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34" w:history="1">
        <w:r w:rsidRPr="00791635">
          <w:rPr>
            <w:rStyle w:val="Hyperlink"/>
          </w:rPr>
          <w:t>http://www.reachingcriticalwill.org/images/documents/Disarmament-fora/OEWG/2016/Documents/NGO13.pdf</w:t>
        </w:r>
      </w:hyperlink>
      <w:r>
        <w:t xml:space="preserve"> //Re-cut by Elmer</w:t>
      </w:r>
    </w:p>
    <w:p w14:paraId="5768845C" w14:textId="77777777" w:rsidR="00837523" w:rsidRPr="00C12592" w:rsidRDefault="00837523" w:rsidP="00837523">
      <w:pPr>
        <w:rPr>
          <w:sz w:val="16"/>
        </w:rPr>
      </w:pPr>
      <w:r w:rsidRPr="00055D8B">
        <w:rPr>
          <w:sz w:val="16"/>
        </w:rPr>
        <w:t xml:space="preserve">Consequences human survival 12. </w:t>
      </w:r>
      <w:r w:rsidRPr="00395780">
        <w:rPr>
          <w:rStyle w:val="StyleUnderline"/>
          <w:sz w:val="24"/>
          <w:highlight w:val="green"/>
        </w:rPr>
        <w:t>Even if the 'other'</w:t>
      </w:r>
      <w:r w:rsidRPr="00055D8B">
        <w:rPr>
          <w:rStyle w:val="StyleUnderline"/>
          <w:sz w:val="24"/>
        </w:rPr>
        <w:t xml:space="preserve"> side </w:t>
      </w:r>
      <w:r w:rsidRPr="00395780">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395780">
        <w:rPr>
          <w:rStyle w:val="StyleUnderline"/>
          <w:sz w:val="24"/>
          <w:highlight w:val="green"/>
        </w:rPr>
        <w:t>will still make</w:t>
      </w:r>
      <w:r w:rsidRPr="00055D8B">
        <w:rPr>
          <w:sz w:val="16"/>
        </w:rPr>
        <w:t xml:space="preserve"> 'our' country (and </w:t>
      </w:r>
      <w:r w:rsidRPr="00055D8B">
        <w:rPr>
          <w:rStyle w:val="StyleUnderline"/>
          <w:sz w:val="24"/>
        </w:rPr>
        <w:t xml:space="preserve">the rest of </w:t>
      </w:r>
      <w:r w:rsidRPr="00395780">
        <w:rPr>
          <w:rStyle w:val="StyleUnderline"/>
          <w:sz w:val="24"/>
          <w:highlight w:val="green"/>
        </w:rPr>
        <w:t>the world</w:t>
      </w:r>
      <w:r w:rsidRPr="00055D8B">
        <w:rPr>
          <w:sz w:val="16"/>
        </w:rPr>
        <w:t xml:space="preserve">) </w:t>
      </w:r>
      <w:r w:rsidRPr="00395780">
        <w:rPr>
          <w:rStyle w:val="Emphasis"/>
          <w:sz w:val="24"/>
          <w:highlight w:val="green"/>
        </w:rPr>
        <w:t>uninhabitable</w:t>
      </w:r>
      <w:r w:rsidRPr="00055D8B">
        <w:rPr>
          <w:sz w:val="16"/>
        </w:rPr>
        <w:t xml:space="preserve">, potentially </w:t>
      </w:r>
      <w:r w:rsidRPr="00395780">
        <w:rPr>
          <w:rStyle w:val="StyleUnderline"/>
          <w:sz w:val="24"/>
          <w:highlight w:val="green"/>
        </w:rPr>
        <w:t>inducing global famine lasting</w:t>
      </w:r>
      <w:r w:rsidRPr="00055D8B">
        <w:rPr>
          <w:sz w:val="16"/>
        </w:rPr>
        <w:t xml:space="preserve"> up to </w:t>
      </w:r>
      <w:r w:rsidRPr="00395780">
        <w:rPr>
          <w:rStyle w:val="Emphasis"/>
          <w:sz w:val="24"/>
          <w:highlight w:val="green"/>
        </w:rPr>
        <w:t>decades</w:t>
      </w:r>
      <w:r w:rsidRPr="00055D8B">
        <w:rPr>
          <w:sz w:val="16"/>
        </w:rPr>
        <w:t xml:space="preserve">. </w:t>
      </w:r>
      <w:r w:rsidRPr="00055D8B">
        <w:rPr>
          <w:rStyle w:val="Emphasis"/>
          <w:sz w:val="24"/>
        </w:rPr>
        <w:t>Toon and Robock</w:t>
      </w:r>
      <w:r w:rsidRPr="00055D8B">
        <w:rPr>
          <w:rStyle w:val="StyleUnderline"/>
          <w:sz w:val="24"/>
        </w:rPr>
        <w:t xml:space="preserve"> note</w:t>
      </w:r>
      <w:r w:rsidRPr="00055D8B">
        <w:rPr>
          <w:sz w:val="16"/>
        </w:rPr>
        <w:t xml:space="preserve"> in ‘Self Assured Destruction’, in the Bulletin of Atomic Scientists 68/5, 2012, that: 13. “</w:t>
      </w:r>
      <w:r w:rsidRPr="00395780">
        <w:rPr>
          <w:highlight w:val="green"/>
          <w:u w:val="single"/>
        </w:rPr>
        <w:t xml:space="preserve">A nuclear war </w:t>
      </w:r>
      <w:r w:rsidRPr="00055D8B">
        <w:rPr>
          <w:u w:val="single"/>
        </w:rPr>
        <w:t xml:space="preserve">between Russia and the United States, even after the arsenal reductions planned under New START, </w:t>
      </w:r>
      <w:r w:rsidRPr="00395780">
        <w:rPr>
          <w:highlight w:val="green"/>
          <w:u w:val="single"/>
        </w:rPr>
        <w:t>could produce a nuclear winter</w:t>
      </w:r>
      <w:r w:rsidRPr="00055D8B">
        <w:rPr>
          <w:sz w:val="16"/>
        </w:rPr>
        <w:t xml:space="preserve">. Hence, an attack by either side could be suicidal, </w:t>
      </w:r>
      <w:r w:rsidRPr="00395780">
        <w:rPr>
          <w:rStyle w:val="StyleUnderline"/>
          <w:sz w:val="24"/>
          <w:highlight w:val="green"/>
        </w:rPr>
        <w:t xml:space="preserve">resulting in </w:t>
      </w:r>
      <w:r w:rsidRPr="00395780">
        <w:rPr>
          <w:rStyle w:val="Emphasis"/>
          <w:sz w:val="24"/>
          <w:highlight w:val="green"/>
        </w:rPr>
        <w:t>self assured destruction</w:t>
      </w:r>
      <w:r w:rsidRPr="00395780">
        <w:rPr>
          <w:rStyle w:val="StyleUnderline"/>
          <w:sz w:val="24"/>
          <w:highlight w:val="green"/>
        </w:rPr>
        <w:t xml:space="preserve">. </w:t>
      </w:r>
      <w:r w:rsidRPr="00055D8B">
        <w:rPr>
          <w:rStyle w:val="StyleUnderline"/>
          <w:sz w:val="24"/>
        </w:rPr>
        <w:t xml:space="preserve">Even </w:t>
      </w:r>
      <w:r w:rsidRPr="00395780">
        <w:rPr>
          <w:rStyle w:val="StyleUnderline"/>
          <w:sz w:val="24"/>
          <w:highlight w:val="green"/>
        </w:rPr>
        <w:t xml:space="preserve">a 'small' nuclear war </w:t>
      </w:r>
      <w:r w:rsidRPr="00055D8B">
        <w:rPr>
          <w:sz w:val="16"/>
        </w:rPr>
        <w:t xml:space="preserve">between India and Pakistan, with each country detonating 50 Hiroshima-size atom bombs--only about 0.03 percent of the global nuclear arsenal's explosive power--as air bursts in urban areas, </w:t>
      </w:r>
      <w:r w:rsidRPr="00055D8B">
        <w:rPr>
          <w:rStyle w:val="StyleUnderline"/>
          <w:sz w:val="24"/>
        </w:rPr>
        <w:t xml:space="preserve">could </w:t>
      </w:r>
      <w:r w:rsidRPr="00395780">
        <w:rPr>
          <w:rStyle w:val="StyleUnderline"/>
          <w:sz w:val="24"/>
          <w:highlight w:val="green"/>
        </w:rPr>
        <w:t>produce</w:t>
      </w:r>
      <w:r w:rsidRPr="00055D8B">
        <w:rPr>
          <w:rStyle w:val="StyleUnderline"/>
          <w:sz w:val="24"/>
        </w:rPr>
        <w:t xml:space="preserve"> so much </w:t>
      </w:r>
      <w:r w:rsidRPr="00395780">
        <w:rPr>
          <w:rStyle w:val="StyleUnderline"/>
          <w:sz w:val="24"/>
          <w:highlight w:val="green"/>
        </w:rPr>
        <w:t>smoke</w:t>
      </w:r>
      <w:r w:rsidRPr="00055D8B">
        <w:rPr>
          <w:rStyle w:val="StyleUnderline"/>
          <w:sz w:val="24"/>
        </w:rPr>
        <w:t xml:space="preserve"> that temperatures would fall below those </w:t>
      </w:r>
      <w:r w:rsidRPr="00395780">
        <w:rPr>
          <w:rStyle w:val="StyleUnderline"/>
          <w:sz w:val="24"/>
          <w:highlight w:val="green"/>
        </w:rPr>
        <w:t xml:space="preserve">of the </w:t>
      </w:r>
      <w:r w:rsidRPr="00055D8B">
        <w:rPr>
          <w:rStyle w:val="StyleUnderline"/>
          <w:sz w:val="24"/>
        </w:rPr>
        <w:t xml:space="preserve">Little </w:t>
      </w:r>
      <w:r w:rsidRPr="00395780">
        <w:rPr>
          <w:rStyle w:val="StyleUnderline"/>
          <w:sz w:val="24"/>
          <w:highlight w:val="green"/>
        </w:rPr>
        <w:t>Ice Age</w:t>
      </w:r>
      <w:r w:rsidRPr="00055D8B">
        <w:rPr>
          <w:sz w:val="16"/>
        </w:rPr>
        <w:t xml:space="preserve"> of the fourteenth to nineteenth centuries, </w:t>
      </w:r>
      <w:r w:rsidRPr="00055D8B">
        <w:rPr>
          <w:rStyle w:val="StyleUnderline"/>
          <w:sz w:val="24"/>
        </w:rPr>
        <w:t>shortening the growing season around the world and threatening the global food supply</w:t>
      </w:r>
      <w:r w:rsidRPr="00055D8B">
        <w:rPr>
          <w:sz w:val="16"/>
        </w:rPr>
        <w:t xml:space="preserve">. Furthermore, there would be </w:t>
      </w:r>
      <w:r w:rsidRPr="00055D8B">
        <w:rPr>
          <w:rStyle w:val="StyleUnderline"/>
          <w:sz w:val="24"/>
        </w:rPr>
        <w:t xml:space="preserve">massive ozone depletion, </w:t>
      </w:r>
      <w:r w:rsidRPr="00395780">
        <w:rPr>
          <w:rStyle w:val="StyleUnderline"/>
          <w:sz w:val="24"/>
          <w:highlight w:val="green"/>
        </w:rPr>
        <w:t xml:space="preserve">allowing </w:t>
      </w:r>
      <w:r w:rsidRPr="00055D8B">
        <w:rPr>
          <w:rStyle w:val="StyleUnderline"/>
          <w:sz w:val="24"/>
        </w:rPr>
        <w:t xml:space="preserve">more </w:t>
      </w:r>
      <w:r w:rsidRPr="00395780">
        <w:rPr>
          <w:rStyle w:val="Emphasis"/>
          <w:sz w:val="24"/>
          <w:highlight w:val="green"/>
        </w:rPr>
        <w:t>ultraviolet</w:t>
      </w:r>
      <w:r w:rsidRPr="00055D8B">
        <w:rPr>
          <w:rStyle w:val="StyleUnderline"/>
          <w:sz w:val="24"/>
        </w:rPr>
        <w:t xml:space="preserve"> </w:t>
      </w:r>
      <w:r w:rsidRPr="00395780">
        <w:rPr>
          <w:rStyle w:val="StyleUnderline"/>
          <w:sz w:val="24"/>
          <w:highlight w:val="green"/>
        </w:rPr>
        <w:t>radiation</w:t>
      </w:r>
      <w:r w:rsidRPr="00055D8B">
        <w:rPr>
          <w:sz w:val="16"/>
        </w:rPr>
        <w:t xml:space="preserve"> to reach Earth's surface. </w:t>
      </w:r>
      <w:r w:rsidRPr="00055D8B">
        <w:rPr>
          <w:rStyle w:val="Emphasis"/>
          <w:sz w:val="24"/>
        </w:rPr>
        <w:t xml:space="preserve">Recent </w:t>
      </w:r>
      <w:r w:rsidRPr="00395780">
        <w:rPr>
          <w:rStyle w:val="Emphasis"/>
          <w:sz w:val="24"/>
          <w:highlight w:val="green"/>
        </w:rPr>
        <w:t>studies</w:t>
      </w:r>
      <w:r w:rsidRPr="00395780">
        <w:rPr>
          <w:rStyle w:val="StyleUnderline"/>
          <w:sz w:val="24"/>
          <w:highlight w:val="green"/>
        </w:rPr>
        <w:t xml:space="preserve"> predict </w:t>
      </w:r>
      <w:r w:rsidRPr="00055D8B">
        <w:rPr>
          <w:rStyle w:val="StyleUnderline"/>
          <w:sz w:val="24"/>
        </w:rPr>
        <w:t xml:space="preserve">that </w:t>
      </w:r>
      <w:r w:rsidRPr="00395780">
        <w:rPr>
          <w:rStyle w:val="StyleUnderline"/>
          <w:sz w:val="24"/>
          <w:highlight w:val="green"/>
        </w:rPr>
        <w:t>agricultural production</w:t>
      </w:r>
      <w:r w:rsidRPr="00055D8B">
        <w:rPr>
          <w:rStyle w:val="StyleUnderline"/>
          <w:sz w:val="24"/>
        </w:rPr>
        <w:t xml:space="preserve"> in parts of the </w:t>
      </w:r>
      <w:r w:rsidRPr="00055D8B">
        <w:rPr>
          <w:rStyle w:val="Emphasis"/>
          <w:sz w:val="24"/>
        </w:rPr>
        <w:t>U</w:t>
      </w:r>
      <w:r w:rsidRPr="00055D8B">
        <w:rPr>
          <w:sz w:val="16"/>
        </w:rPr>
        <w:t xml:space="preserve">nited </w:t>
      </w:r>
      <w:r w:rsidRPr="00055D8B">
        <w:rPr>
          <w:rStyle w:val="Emphasis"/>
          <w:sz w:val="24"/>
        </w:rPr>
        <w:t>S</w:t>
      </w:r>
      <w:r w:rsidRPr="00055D8B">
        <w:rPr>
          <w:sz w:val="16"/>
        </w:rPr>
        <w:t xml:space="preserve">tates </w:t>
      </w:r>
      <w:r w:rsidRPr="00055D8B">
        <w:rPr>
          <w:rStyle w:val="StyleUnderline"/>
          <w:sz w:val="24"/>
        </w:rPr>
        <w:t xml:space="preserve">and </w:t>
      </w:r>
      <w:r w:rsidRPr="00055D8B">
        <w:rPr>
          <w:rStyle w:val="Emphasis"/>
          <w:sz w:val="24"/>
        </w:rPr>
        <w:t>China</w:t>
      </w:r>
      <w:r w:rsidRPr="00055D8B">
        <w:rPr>
          <w:rStyle w:val="StyleUnderline"/>
          <w:sz w:val="24"/>
        </w:rPr>
        <w:t xml:space="preserve"> </w:t>
      </w:r>
      <w:r w:rsidRPr="00395780">
        <w:rPr>
          <w:rStyle w:val="StyleUnderline"/>
          <w:sz w:val="24"/>
          <w:highlight w:val="green"/>
        </w:rPr>
        <w:t>would decline</w:t>
      </w:r>
      <w:r w:rsidRPr="00055D8B">
        <w:rPr>
          <w:u w:val="single"/>
        </w:rPr>
        <w:t xml:space="preserve"> </w:t>
      </w:r>
      <w:r w:rsidRPr="00395780">
        <w:rPr>
          <w:highlight w:val="green"/>
          <w:u w:val="single"/>
        </w:rPr>
        <w:t xml:space="preserve">by </w:t>
      </w:r>
      <w:r w:rsidRPr="00055D8B">
        <w:rPr>
          <w:u w:val="single"/>
        </w:rPr>
        <w:t xml:space="preserve">about </w:t>
      </w:r>
      <w:r w:rsidRPr="00395780">
        <w:rPr>
          <w:b/>
          <w:bCs/>
          <w:highlight w:val="green"/>
          <w:u w:val="single"/>
        </w:rPr>
        <w:t>20 percent</w:t>
      </w:r>
      <w:r w:rsidRPr="00055D8B">
        <w:rPr>
          <w:sz w:val="16"/>
        </w:rPr>
        <w:t xml:space="preserve"> for four years, and by 10 percent for a decade.” 14. A conflagration involving USA/NATO forces and those of Russian federation would </w:t>
      </w:r>
      <w:r w:rsidRPr="00055D8B">
        <w:rPr>
          <w:rStyle w:val="StyleUnderline"/>
          <w:sz w:val="24"/>
        </w:rPr>
        <w:t xml:space="preserve">most likely </w:t>
      </w:r>
      <w:r w:rsidRPr="00395780">
        <w:rPr>
          <w:rStyle w:val="StyleUnderline"/>
          <w:sz w:val="24"/>
          <w:highlight w:val="green"/>
        </w:rPr>
        <w:t>cause the deaths of</w:t>
      </w:r>
      <w:r w:rsidRPr="00055D8B">
        <w:rPr>
          <w:rStyle w:val="StyleUnderline"/>
          <w:sz w:val="24"/>
        </w:rPr>
        <w:t xml:space="preserve"> most/nearly all/</w:t>
      </w:r>
      <w:r w:rsidRPr="00395780">
        <w:rPr>
          <w:rStyle w:val="Emphasis"/>
          <w:sz w:val="24"/>
          <w:highlight w:val="green"/>
        </w:rPr>
        <w:t>all humans</w:t>
      </w:r>
      <w:r w:rsidRPr="00055D8B">
        <w:rPr>
          <w:rStyle w:val="StyleUnderline"/>
          <w:sz w:val="24"/>
        </w:rPr>
        <w:t xml:space="preserve"> (</w:t>
      </w:r>
      <w:r w:rsidRPr="00395780">
        <w:rPr>
          <w:rStyle w:val="StyleUnderline"/>
          <w:sz w:val="24"/>
          <w:highlight w:val="green"/>
        </w:rPr>
        <w:t>and</w:t>
      </w:r>
      <w:r w:rsidRPr="00055D8B">
        <w:rPr>
          <w:rStyle w:val="StyleUnderline"/>
          <w:sz w:val="24"/>
        </w:rPr>
        <w:t xml:space="preserve"> severely impact/extinguish </w:t>
      </w:r>
      <w:r w:rsidRPr="00395780">
        <w:rPr>
          <w:rStyle w:val="Emphasis"/>
          <w:sz w:val="24"/>
          <w:highlight w:val="green"/>
        </w:rPr>
        <w:t>other species</w:t>
      </w:r>
      <w:r w:rsidRPr="00055D8B">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055D8B">
        <w:rPr>
          <w:sz w:val="16"/>
        </w:rPr>
        <w:t xml:space="preserve">. 15. </w:t>
      </w:r>
      <w:r w:rsidRPr="00055D8B">
        <w:rPr>
          <w:rStyle w:val="StyleUnderline"/>
          <w:sz w:val="24"/>
        </w:rPr>
        <w:t>Though human ingenuity and resilience shouldn't be underestimated, human survival itself is arguably problematic</w:t>
      </w:r>
      <w:r w:rsidRPr="00055D8B">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55D8B">
        <w:rPr>
          <w:rStyle w:val="Emphasis"/>
          <w:sz w:val="24"/>
        </w:rPr>
        <w:t>Gareth Evans</w:t>
      </w:r>
      <w:r w:rsidRPr="00055D8B">
        <w:rPr>
          <w:rStyle w:val="StyleUnderline"/>
          <w:sz w:val="24"/>
        </w:rPr>
        <w:t xml:space="preserve">’ ICNND (International Commission on Nuclear Non-proliferation and Disarmament) Report made it clear that it saw the threat posed by </w:t>
      </w:r>
      <w:r w:rsidRPr="00395780">
        <w:rPr>
          <w:rStyle w:val="StyleUnderline"/>
          <w:sz w:val="24"/>
          <w:highlight w:val="green"/>
        </w:rPr>
        <w:t>nuclear weapons use</w:t>
      </w:r>
      <w:r w:rsidRPr="00055D8B">
        <w:rPr>
          <w:rStyle w:val="StyleUnderline"/>
          <w:sz w:val="24"/>
        </w:rPr>
        <w:t xml:space="preserve"> as one that</w:t>
      </w:r>
      <w:r w:rsidRPr="00055D8B">
        <w:rPr>
          <w:sz w:val="16"/>
        </w:rPr>
        <w:t xml:space="preserve"> at least threatens what we now call </w:t>
      </w:r>
      <w:r w:rsidRPr="00055D8B">
        <w:rPr>
          <w:sz w:val="16"/>
        </w:rPr>
        <w:lastRenderedPageBreak/>
        <w:t xml:space="preserve">'civilization' and that potentially </w:t>
      </w:r>
      <w:r w:rsidRPr="00395780">
        <w:rPr>
          <w:rStyle w:val="Emphasis"/>
          <w:sz w:val="24"/>
          <w:highlight w:val="green"/>
          <w:bdr w:val="single" w:sz="4" w:space="0" w:color="auto"/>
        </w:rPr>
        <w:t>threatens human survival with an immediacy that even climate change does not</w:t>
      </w:r>
      <w:r w:rsidRPr="00055D8B">
        <w:rPr>
          <w:sz w:val="16"/>
        </w:rPr>
        <w:t xml:space="preserve">, though we can see the results of climate change here and now and of course the immediate post-nuclear results for Hiroshima and Nagasaki as well. </w:t>
      </w:r>
    </w:p>
    <w:p w14:paraId="5FAAA2E0" w14:textId="77777777" w:rsidR="00837523" w:rsidRPr="00100A2B" w:rsidRDefault="00837523" w:rsidP="00837523"/>
    <w:p w14:paraId="303742F8" w14:textId="77777777" w:rsidR="00837523" w:rsidRPr="00444923" w:rsidRDefault="00837523" w:rsidP="00837523">
      <w:pPr>
        <w:pStyle w:val="Heading3"/>
      </w:pPr>
      <w:bookmarkStart w:id="0" w:name="_Hlk90801442"/>
      <w:r>
        <w:lastRenderedPageBreak/>
        <w:t>Framing</w:t>
      </w:r>
    </w:p>
    <w:p w14:paraId="5310E488" w14:textId="77777777" w:rsidR="00837523" w:rsidRPr="00611177" w:rsidRDefault="00837523" w:rsidP="00837523">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p>
    <w:p w14:paraId="4A1C1756" w14:textId="77777777" w:rsidR="00837523" w:rsidRPr="00611177" w:rsidRDefault="00837523" w:rsidP="00837523">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32B82798" w14:textId="77777777" w:rsidR="00837523" w:rsidRPr="00484031" w:rsidRDefault="00837523" w:rsidP="00837523">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valuable and pain is </w:t>
      </w:r>
      <w:r w:rsidRPr="00FD015E">
        <w:rPr>
          <w:rStyle w:val="TitleChar"/>
        </w:rPr>
        <w:t xml:space="preserve">intrinsically </w:t>
      </w:r>
      <w:r w:rsidRPr="00611177">
        <w:rPr>
          <w:rStyle w:val="TitleChar"/>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r w:rsidRPr="00611177">
        <w:rPr>
          <w:sz w:val="12"/>
        </w:rPr>
        <w:t xml:space="preserve">. Although </w:t>
      </w:r>
      <w:r w:rsidRPr="00611177">
        <w:rPr>
          <w:rStyle w:val="TitleChar"/>
        </w:rPr>
        <w:t>pleasure and pain thus seem to be good candidates for intrinsic value and disvalue</w:t>
      </w:r>
      <w:r w:rsidRPr="00611177">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5DD3B487" w14:textId="77777777" w:rsidR="00837523" w:rsidRPr="001E4E18" w:rsidRDefault="00837523" w:rsidP="00837523"/>
    <w:p w14:paraId="1DC195BB" w14:textId="77777777" w:rsidR="00837523" w:rsidRPr="00B03F40" w:rsidRDefault="00837523" w:rsidP="00837523">
      <w:pPr>
        <w:pStyle w:val="Heading4"/>
      </w:pPr>
      <w:r>
        <w:lastRenderedPageBreak/>
        <w:t xml:space="preserve">That justifies </w:t>
      </w:r>
      <w:r>
        <w:rPr>
          <w:u w:val="single"/>
        </w:rPr>
        <w:t>util</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2699F5FC" w14:textId="77777777" w:rsidR="00837523" w:rsidRPr="00CA3910" w:rsidRDefault="00837523" w:rsidP="00837523"/>
    <w:p w14:paraId="7B7E9039" w14:textId="77777777" w:rsidR="00837523" w:rsidRDefault="00837523" w:rsidP="00837523">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416FC614" w14:textId="77777777" w:rsidR="00837523" w:rsidRPr="00A1601B" w:rsidRDefault="00837523" w:rsidP="00837523"/>
    <w:p w14:paraId="780ED257" w14:textId="77777777" w:rsidR="00837523" w:rsidRDefault="00837523" w:rsidP="00837523">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p>
    <w:p w14:paraId="6BA85514" w14:textId="77777777" w:rsidR="00837523" w:rsidRPr="00A1601B" w:rsidRDefault="00837523" w:rsidP="00837523"/>
    <w:p w14:paraId="33D4DBAC" w14:textId="77777777" w:rsidR="00837523" w:rsidRDefault="00837523" w:rsidP="00837523">
      <w:pPr>
        <w:pStyle w:val="Heading4"/>
        <w:rPr>
          <w:rFonts w:cs="Calibri"/>
          <w:color w:val="000000" w:themeColor="text1"/>
        </w:rPr>
      </w:pPr>
      <w:r w:rsidRPr="004E07E9">
        <w:rPr>
          <w:rFonts w:cs="Calibri"/>
          <w:color w:val="000000" w:themeColor="text1"/>
        </w:rPr>
        <w:t xml:space="preserve">A] Governments must aggregate since every policy benefits some and harms others, which also means side constraints freeze action. </w:t>
      </w:r>
    </w:p>
    <w:p w14:paraId="07FC359F" w14:textId="77777777" w:rsidR="00837523" w:rsidRPr="00A1601B" w:rsidRDefault="00837523" w:rsidP="00837523"/>
    <w:p w14:paraId="71A1C9F5" w14:textId="77777777" w:rsidR="00837523" w:rsidRDefault="00837523" w:rsidP="00837523">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66CDBADB" w14:textId="77777777" w:rsidR="00837523" w:rsidRPr="00A1601B" w:rsidRDefault="00837523" w:rsidP="00837523"/>
    <w:p w14:paraId="7D865153" w14:textId="77777777" w:rsidR="00837523" w:rsidRDefault="00837523" w:rsidP="00837523">
      <w:pPr>
        <w:pStyle w:val="Heading4"/>
        <w:rPr>
          <w:rStyle w:val="Style13ptBold"/>
          <w:b/>
          <w:bCs w:val="0"/>
        </w:rPr>
      </w:pPr>
      <w:r>
        <w:t xml:space="preserve">2] </w:t>
      </w:r>
      <w:r w:rsidRPr="00EC6DF3">
        <w:rPr>
          <w:rStyle w:val="Style13ptBold"/>
          <w:b/>
          <w:bCs w:val="0"/>
          <w:u w:val="single"/>
        </w:rPr>
        <w:t>No act-omission distinction</w:t>
      </w:r>
      <w:r w:rsidRPr="008E1E97">
        <w:rPr>
          <w:rStyle w:val="Style13ptBold"/>
          <w:b/>
          <w:bCs w:val="0"/>
        </w:rPr>
        <w:t>—governments are responsible for everything in the public sphere so inaction is implicit authorization of action: they have to yes/no bills, which means everything collapse to aggregation.</w:t>
      </w:r>
    </w:p>
    <w:p w14:paraId="24EAE154" w14:textId="77777777" w:rsidR="00837523" w:rsidRPr="00C3672C" w:rsidRDefault="00837523" w:rsidP="00837523"/>
    <w:p w14:paraId="61D316E0" w14:textId="77777777" w:rsidR="00837523" w:rsidRDefault="00837523" w:rsidP="00837523">
      <w:pPr>
        <w:pStyle w:val="Heading4"/>
      </w:pPr>
      <w:r>
        <w:t xml:space="preserve">3] </w:t>
      </w:r>
      <w:r w:rsidRPr="008E1E97">
        <w:t xml:space="preserve">Only consequentialism explains </w:t>
      </w:r>
      <w:r w:rsidRPr="00EC6DF3">
        <w:rPr>
          <w:u w:val="single"/>
        </w:rPr>
        <w:t>degrees of wrongness</w:t>
      </w:r>
      <w:r w:rsidRPr="008E1E97">
        <w:t xml:space="preserve">—if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 </w:t>
      </w:r>
    </w:p>
    <w:p w14:paraId="7A217486" w14:textId="77777777" w:rsidR="00837523" w:rsidRPr="00474E24" w:rsidRDefault="00837523" w:rsidP="00837523"/>
    <w:p w14:paraId="7080411F" w14:textId="77777777" w:rsidR="00837523" w:rsidRPr="00EB533F" w:rsidRDefault="00837523" w:rsidP="00837523">
      <w:pPr>
        <w:pStyle w:val="Heading4"/>
        <w:spacing w:line="276" w:lineRule="auto"/>
        <w:rPr>
          <w:rFonts w:cs="Calibri"/>
        </w:rPr>
      </w:pPr>
      <w:r>
        <w:t xml:space="preserve">4] </w:t>
      </w: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034F39A0" w14:textId="77777777" w:rsidR="00837523" w:rsidRPr="00EB533F" w:rsidRDefault="00837523" w:rsidP="00837523">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35" w:history="1">
        <w:r w:rsidRPr="00EB533F">
          <w:rPr>
            <w:rStyle w:val="Hyperlink"/>
          </w:rPr>
          <w:t>https://www.fhi.ox.ac.uk/wp-content/uploads/Existential-Risks-2017-01-23.pdf</w:t>
        </w:r>
      </w:hyperlink>
      <w:r w:rsidRPr="00EB533F">
        <w:t xml:space="preserve">, </w:t>
      </w:r>
    </w:p>
    <w:p w14:paraId="1162703E" w14:textId="77777777" w:rsidR="00837523" w:rsidRDefault="00837523" w:rsidP="00837523">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w:t>
      </w:r>
      <w:r w:rsidRPr="00EB533F">
        <w:rPr>
          <w:rStyle w:val="StyleUnderline"/>
        </w:rPr>
        <w:lastRenderedPageBreak/>
        <w:t xml:space="preserve">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 xml:space="preserve">existential </w:t>
      </w:r>
      <w:r w:rsidRPr="00EB533F">
        <w:rPr>
          <w:rStyle w:val="StyleUnderline"/>
        </w:rPr>
        <w:lastRenderedPageBreak/>
        <w:t>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bookmarkEnd w:id="0"/>
    </w:p>
    <w:p w14:paraId="0878A816" w14:textId="77777777" w:rsidR="00837523" w:rsidRPr="00B55AD5" w:rsidRDefault="00837523" w:rsidP="00837523">
      <w:pPr>
        <w:pStyle w:val="Heading4"/>
      </w:pPr>
      <w:r>
        <w:t>5] All other frameworks must collapse to Util because in order for us to determine the desirability of a framework we have to evaluate its pleasure and pain, and the consequences of choosing that that framework.</w:t>
      </w:r>
    </w:p>
    <w:p w14:paraId="23B2CC4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3752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37523"/>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E046F"/>
  <w15:chartTrackingRefBased/>
  <w15:docId w15:val="{9A1DC066-9047-4D79-BDAE-C9178C2A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7523"/>
    <w:rPr>
      <w:rFonts w:ascii="Calibri" w:hAnsi="Calibri"/>
    </w:rPr>
  </w:style>
  <w:style w:type="paragraph" w:styleId="Heading1">
    <w:name w:val="heading 1"/>
    <w:aliases w:val="Pocket"/>
    <w:basedOn w:val="Normal"/>
    <w:next w:val="Normal"/>
    <w:link w:val="Heading1Char"/>
    <w:qFormat/>
    <w:rsid w:val="008375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752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83752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83752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375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7523"/>
  </w:style>
  <w:style w:type="character" w:customStyle="1" w:styleId="Heading1Char">
    <w:name w:val="Heading 1 Char"/>
    <w:aliases w:val="Pocket Char"/>
    <w:basedOn w:val="DefaultParagraphFont"/>
    <w:link w:val="Heading1"/>
    <w:rsid w:val="0083752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7523"/>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837523"/>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837523"/>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83752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3752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837523"/>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837523"/>
    <w:rPr>
      <w:color w:val="auto"/>
      <w:u w:val="none"/>
    </w:rPr>
  </w:style>
  <w:style w:type="character" w:styleId="FollowedHyperlink">
    <w:name w:val="FollowedHyperlink"/>
    <w:basedOn w:val="DefaultParagraphFont"/>
    <w:uiPriority w:val="99"/>
    <w:semiHidden/>
    <w:unhideWhenUsed/>
    <w:rsid w:val="00837523"/>
    <w:rPr>
      <w:color w:val="auto"/>
      <w:u w:val="non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83752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83752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837523"/>
    <w:pPr>
      <w:ind w:left="720"/>
      <w:contextualSpacing/>
    </w:pPr>
  </w:style>
  <w:style w:type="character" w:customStyle="1" w:styleId="TitleChar">
    <w:name w:val="Title Char"/>
    <w:aliases w:val="Bold Underlined Char,UNDERLINE Char,Cites and Cards Char,title Char,Block Heading Char"/>
    <w:basedOn w:val="DefaultParagraphFont"/>
    <w:link w:val="Title"/>
    <w:uiPriority w:val="1"/>
    <w:qFormat/>
    <w:rsid w:val="00837523"/>
    <w:rPr>
      <w:u w:val="single"/>
    </w:rPr>
  </w:style>
  <w:style w:type="paragraph" w:styleId="Title">
    <w:name w:val="Title"/>
    <w:aliases w:val="Bold Underlined,UNDERLINE,Cites and Cards,title,Block Heading"/>
    <w:basedOn w:val="Normal"/>
    <w:next w:val="Normal"/>
    <w:link w:val="TitleChar"/>
    <w:uiPriority w:val="1"/>
    <w:qFormat/>
    <w:rsid w:val="00837523"/>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83752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iversetoday.com/20590/moon-for-sale/" TargetMode="External"/><Relationship Id="rId18" Type="http://schemas.openxmlformats.org/officeDocument/2006/relationships/hyperlink" Target="https://www.cnbc.com/2015/05/01/build-the-economy-here-on-earth-by-exploring-space-tyson.html" TargetMode="External"/><Relationship Id="rId26" Type="http://schemas.openxmlformats.org/officeDocument/2006/relationships/hyperlink" Target="https://www.scientificamerican.com/article/orbital-debris-space-fence/" TargetMode="External"/><Relationship Id="rId21" Type="http://schemas.openxmlformats.org/officeDocument/2006/relationships/hyperlink" Target="http://www.nasa.gov/content/what-is-nasa-s-asteroid-redirect-mission/" TargetMode="External"/><Relationship Id="rId34" Type="http://schemas.openxmlformats.org/officeDocument/2006/relationships/hyperlink" Target="http://www.reachingcriticalwill.org/images/documents/Disarmament-fora/OEWG/2016/Documents/NGO13.pdf" TargetMode="Externa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whitehouse.gov/presidential-actions/executive-order-encouraging-international-support-recovery-use-space-resources/" TargetMode="External"/><Relationship Id="rId17" Type="http://schemas.openxmlformats.org/officeDocument/2006/relationships/hyperlink" Target="https://www.transastracorp.com/"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hyperlink" Target="https://www.jstor.org/stable/26270538?seq=1" TargetMode="External"/><Relationship Id="rId2" Type="http://schemas.openxmlformats.org/officeDocument/2006/relationships/numbering" Target="numbering.xml"/><Relationship Id="rId16" Type="http://schemas.openxmlformats.org/officeDocument/2006/relationships/hyperlink" Target="https://asteroidminingcorporation.co.uk/" TargetMode="External"/><Relationship Id="rId20" Type="http://schemas.openxmlformats.org/officeDocument/2006/relationships/hyperlink" Target="https://arxiv.org/pdf/1505.03800.pdf" TargetMode="External"/><Relationship Id="rId29" Type="http://schemas.openxmlformats.org/officeDocument/2006/relationships/hyperlink" Target="https://www.acclimatise.uk.com/2018/05/02/earth-observation-of-increasing-importance-for-climate-change-adaptation/" TargetMode="External"/><Relationship Id="rId1" Type="http://schemas.openxmlformats.org/officeDocument/2006/relationships/customXml" Target="../customXml/item1.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phys.org/tags/space/" TargetMode="External"/><Relationship Id="rId24" Type="http://schemas.openxmlformats.org/officeDocument/2006/relationships/hyperlink" Target="http://arxiv.org/abs/1505.03800" TargetMode="External"/><Relationship Id="rId32" Type="http://schemas.openxmlformats.org/officeDocument/2006/relationships/hyperlink" Target="https://www.researchgate.net/publication/320740608_Experienced_poverty_and_local_conflict_violenc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onsensys.space/pr" TargetMode="External"/><Relationship Id="rId23" Type="http://schemas.openxmlformats.org/officeDocument/2006/relationships/hyperlink" Target="http://www.caseyhandmer.com/" TargetMode="External"/><Relationship Id="rId28" Type="http://schemas.openxmlformats.org/officeDocument/2006/relationships/hyperlink" Target="http://aip.scitation.org/doi/full/10.1063/1.4980833" TargetMode="External"/><Relationship Id="rId36" Type="http://schemas.openxmlformats.org/officeDocument/2006/relationships/fontTable" Target="fontTable.xml"/><Relationship Id="rId10" Type="http://schemas.openxmlformats.org/officeDocument/2006/relationships/hyperlink" Target="https://www.space.com/trump-moon-mining-space-resources-executive-order.html" TargetMode="External"/><Relationship Id="rId19" Type="http://schemas.openxmlformats.org/officeDocument/2006/relationships/hyperlink" Target="https://www.newscientist.com/article/mg22630235-100-dust-from-asteroid-mining-spells-danger-for-satellites/" TargetMode="External"/><Relationship Id="rId31" Type="http://schemas.openxmlformats.org/officeDocument/2006/relationships/hyperlink" Target="https://africanews.space/the-effect-of-asteroid-mining-on-mining-activities-in-africa/" TargetMode="External"/><Relationship Id="rId4" Type="http://schemas.openxmlformats.org/officeDocument/2006/relationships/settings" Target="settings.xml"/><Relationship Id="rId9" Type="http://schemas.openxmlformats.org/officeDocument/2006/relationships/hyperlink" Target="https://www.congress.gov/bill/114th-congress/house-bill/2262/text" TargetMode="External"/><Relationship Id="rId14" Type="http://schemas.openxmlformats.org/officeDocument/2006/relationships/hyperlink" Target="https://www.bbvaopenmind.com/en/science/physics/asteroid-mining-a-new-space-race/" TargetMode="External"/><Relationship Id="rId22" Type="http://schemas.openxmlformats.org/officeDocument/2006/relationships/hyperlink" Target="https://www.newscientist.com/article/dn27243-rock-grab-from-asteroid-will-aid-human-mission-to-mars"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hyperlink" Target="https://www.fhi.ox.ac.uk/wp-content/uploads/Existential-Risks-2017-01-23.pdf" TargetMode="External"/><Relationship Id="rId8" Type="http://schemas.openxmlformats.org/officeDocument/2006/relationships/hyperlink" Target="https://phys.org/news/2020-04-trump-moon-asteroids.htm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20</Pages>
  <Words>10275</Words>
  <Characters>58571</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1</cp:revision>
  <dcterms:created xsi:type="dcterms:W3CDTF">2022-01-16T15:29:00Z</dcterms:created>
  <dcterms:modified xsi:type="dcterms:W3CDTF">2022-01-16T15:37:00Z</dcterms:modified>
</cp:coreProperties>
</file>