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BA0C6" w14:textId="77777777" w:rsidR="00A7560E" w:rsidRDefault="00A7560E" w:rsidP="00A7560E">
      <w:pPr>
        <w:pStyle w:val="Heading3"/>
      </w:pPr>
      <w:r>
        <w:t>Inherency</w:t>
      </w:r>
    </w:p>
    <w:p w14:paraId="45F39DFA" w14:textId="77777777" w:rsidR="00A7560E" w:rsidRPr="00100A2B" w:rsidRDefault="00A7560E" w:rsidP="00A7560E">
      <w:pPr>
        <w:pStyle w:val="Heading4"/>
        <w:rPr>
          <w:rFonts w:cs="Calibri"/>
        </w:rPr>
      </w:pPr>
      <w:r w:rsidRPr="00100A2B">
        <w:rPr>
          <w:rFonts w:cs="Calibri"/>
        </w:rPr>
        <w:t>Plan – states ought to ban the appropriation of outer space for mining activities by private entities.</w:t>
      </w:r>
    </w:p>
    <w:p w14:paraId="2E0055B1" w14:textId="77777777" w:rsidR="00A7560E" w:rsidRPr="00100A2B" w:rsidRDefault="00A7560E" w:rsidP="00A7560E"/>
    <w:p w14:paraId="5DE420EB" w14:textId="77777777" w:rsidR="00A7560E" w:rsidRPr="00100A2B" w:rsidRDefault="00A7560E" w:rsidP="00A7560E">
      <w:pPr>
        <w:pStyle w:val="Heading4"/>
        <w:rPr>
          <w:rFonts w:cs="Calibri"/>
        </w:rPr>
      </w:pPr>
      <w:r w:rsidRPr="00100A2B">
        <w:rPr>
          <w:rFonts w:cs="Calibri"/>
        </w:rPr>
        <w:t>Normal means is ratification of the Moon Treaty</w:t>
      </w:r>
    </w:p>
    <w:p w14:paraId="13CFCB5D" w14:textId="77777777" w:rsidR="00A7560E" w:rsidRDefault="00A7560E" w:rsidP="00A7560E">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w:t>
      </w:r>
      <w:proofErr w:type="gramStart"/>
      <w:r w:rsidRPr="00100A2B">
        <w:t xml:space="preserve">. </w:t>
      </w:r>
      <w:proofErr w:type="gramEnd"/>
      <w:r w:rsidRPr="00100A2B">
        <w:t>She was a Law Researcher at the High Court of Delhi from 2016 to 2018 and is currently pursuing LL.M in International Law at The Fletcher School of Law and Diplomacy, USA</w:t>
      </w:r>
      <w:proofErr w:type="gramStart"/>
      <w:r w:rsidRPr="00100A2B">
        <w:t xml:space="preserve">. </w:t>
      </w:r>
      <w:proofErr w:type="gramEnd"/>
      <w:r w:rsidRPr="00100A2B">
        <w:t>She has been doing research on Outer Space Law since she was a student at ILS</w:t>
      </w:r>
      <w:proofErr w:type="gramStart"/>
      <w:r w:rsidRPr="00100A2B">
        <w:t xml:space="preserve">. </w:t>
      </w:r>
      <w:proofErr w:type="gramEnd"/>
      <w:r w:rsidRPr="00100A2B">
        <w:t>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which highlights the common heritage of mankind</w:t>
      </w:r>
      <w:proofErr w:type="gramStart"/>
      <w:r w:rsidRPr="00100A2B">
        <w:t xml:space="preserve">. </w:t>
      </w:r>
      <w:proofErr w:type="gramEnd"/>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25B96928" w14:textId="77777777" w:rsidR="00A7560E" w:rsidRPr="00100A2B" w:rsidRDefault="00A7560E" w:rsidP="00A7560E">
      <w:pPr>
        <w:pStyle w:val="Heading4"/>
      </w:pPr>
      <w:r w:rsidRPr="00100A2B">
        <w:t xml:space="preserve">New investments coming and companies are launching – economic incentives make it </w:t>
      </w:r>
      <w:proofErr w:type="gramStart"/>
      <w:r w:rsidRPr="00100A2B">
        <w:t>alluring</w:t>
      </w:r>
      <w:proofErr w:type="gramEnd"/>
    </w:p>
    <w:p w14:paraId="5503EA1D" w14:textId="77777777" w:rsidR="00A7560E" w:rsidRPr="00100A2B" w:rsidRDefault="00A7560E" w:rsidP="00A7560E">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8" w:history="1">
        <w:r w:rsidRPr="00100A2B">
          <w:rPr>
            <w:rStyle w:val="Hyperlink"/>
          </w:rPr>
          <w:t>https://www.bbvaopenmind.com/en/science/physics/asteroid-mining-a-new-space-race/</w:t>
        </w:r>
      </w:hyperlink>
      <w:r w:rsidRPr="00100A2B">
        <w:t>] TDI</w:t>
      </w:r>
    </w:p>
    <w:p w14:paraId="1239386C" w14:textId="77777777" w:rsidR="00A7560E" w:rsidRPr="00100A2B" w:rsidRDefault="00A7560E" w:rsidP="00A7560E">
      <w:r w:rsidRPr="00100A2B">
        <w:rPr>
          <w:rStyle w:val="StyleUnderline"/>
        </w:rPr>
        <w:t>This is not science fiction</w:t>
      </w:r>
      <w:proofErr w:type="gramStart"/>
      <w:r w:rsidRPr="00100A2B">
        <w:rPr>
          <w:rStyle w:val="StyleUnderline"/>
        </w:rPr>
        <w:t xml:space="preserve">. </w:t>
      </w:r>
      <w:proofErr w:type="gramEnd"/>
      <w:r w:rsidRPr="00100A2B">
        <w:rPr>
          <w:rStyle w:val="StyleUnderline"/>
        </w:rPr>
        <w:t xml:space="preserve">There are now </w:t>
      </w:r>
      <w:r w:rsidRPr="000D1503">
        <w:rPr>
          <w:rStyle w:val="StyleUnderline"/>
        </w:rPr>
        <w:t>space</w:t>
      </w:r>
      <w:r w:rsidRPr="00100A2B">
        <w:rPr>
          <w:rStyle w:val="StyleUnderline"/>
        </w:rPr>
        <w:t xml:space="preserve"> mining companies, such as </w:t>
      </w:r>
      <w:hyperlink r:id="rId9"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0" w:tgtFrame="_blank" w:history="1">
        <w:r w:rsidRPr="00100A2B">
          <w:rPr>
            <w:rStyle w:val="StyleUnderline"/>
          </w:rPr>
          <w:t>Asteroid Mining Corporation</w:t>
        </w:r>
      </w:hyperlink>
      <w:r w:rsidRPr="00100A2B">
        <w:rPr>
          <w:rStyle w:val="StyleUnderline"/>
        </w:rPr>
        <w:t> or </w:t>
      </w:r>
      <w:hyperlink r:id="rId11"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38365190" w14:textId="77777777" w:rsidR="00A7560E" w:rsidRPr="00100A2B" w:rsidRDefault="00A7560E" w:rsidP="00A7560E">
      <w:pPr>
        <w:rPr>
          <w:rStyle w:val="StyleUnderline"/>
        </w:rPr>
      </w:pPr>
      <w:r w:rsidRPr="00100A2B">
        <w:lastRenderedPageBreak/>
        <w:t>Is asteroid mining possible</w:t>
      </w:r>
      <w:proofErr w:type="gramStart"/>
      <w:r w:rsidRPr="00100A2B">
        <w:t xml:space="preserve">? </w:t>
      </w:r>
      <w:proofErr w:type="gramEnd"/>
      <w:r w:rsidRPr="00100A2B">
        <w:t xml:space="preserve">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16E3E259" w14:textId="77777777" w:rsidR="00A7560E" w:rsidRPr="00100A2B" w:rsidRDefault="00A7560E" w:rsidP="00A7560E">
      <w:pPr>
        <w:rPr>
          <w:rStyle w:val="StyleUnderline"/>
        </w:rPr>
      </w:pPr>
      <w:r w:rsidRPr="00100A2B">
        <w:t>Is it economically viable</w:t>
      </w:r>
      <w:proofErr w:type="gramStart"/>
      <w:r w:rsidRPr="00100A2B">
        <w:t xml:space="preserve">? </w:t>
      </w:r>
      <w:proofErr w:type="gramEnd"/>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proofErr w:type="gramStart"/>
      <w:r w:rsidRPr="00984EE1">
        <w:rPr>
          <w:highlight w:val="cyan"/>
        </w:rPr>
        <w:t xml:space="preserve">. </w:t>
      </w:r>
      <w:proofErr w:type="gramEnd"/>
      <w:r w:rsidRPr="00984EE1">
        <w:t>Astrophysicist</w:t>
      </w:r>
      <w:r w:rsidRPr="00100A2B">
        <w:t xml:space="preserve"> Neil deGrasse argues that </w:t>
      </w:r>
      <w:hyperlink r:id="rId12" w:tgtFrame="_blank" w:history="1">
        <w:r w:rsidRPr="00100A2B">
          <w:rPr>
            <w:rStyle w:val="StyleUnderline"/>
          </w:rPr>
          <w:t>the planet’s first trillionaire will undoubtedly be a space miner.</w:t>
        </w:r>
      </w:hyperlink>
    </w:p>
    <w:p w14:paraId="3F6F2C6D" w14:textId="77777777" w:rsidR="00A7560E" w:rsidRPr="00100A2B" w:rsidRDefault="00A7560E" w:rsidP="00A7560E"/>
    <w:p w14:paraId="27081F00" w14:textId="77777777" w:rsidR="00A7560E" w:rsidRPr="00100A2B" w:rsidRDefault="00A7560E" w:rsidP="00A7560E">
      <w:pPr>
        <w:pStyle w:val="Heading3"/>
      </w:pPr>
      <w:r w:rsidRPr="00100A2B">
        <w:lastRenderedPageBreak/>
        <w:t xml:space="preserve">Debris Adv </w:t>
      </w:r>
    </w:p>
    <w:p w14:paraId="7D9A0ED3" w14:textId="77777777" w:rsidR="00A7560E" w:rsidRPr="00100A2B" w:rsidRDefault="00A7560E" w:rsidP="00A7560E">
      <w:pPr>
        <w:pStyle w:val="Heading4"/>
        <w:rPr>
          <w:rFonts w:cs="Calibri"/>
        </w:rPr>
      </w:pPr>
      <w:r w:rsidRPr="00100A2B">
        <w:rPr>
          <w:rFonts w:cs="Calibri"/>
        </w:rPr>
        <w:t>Asteroid mining spikes the risk of satellite-dust collisions</w:t>
      </w:r>
    </w:p>
    <w:p w14:paraId="1A37ADF7" w14:textId="77777777" w:rsidR="00A7560E" w:rsidRPr="00100A2B" w:rsidRDefault="00A7560E" w:rsidP="00A7560E">
      <w:proofErr w:type="spellStart"/>
      <w:r w:rsidRPr="003D2BB2">
        <w:rPr>
          <w:rStyle w:val="StyleUnderline"/>
          <w:b/>
          <w:bCs/>
          <w:szCs w:val="26"/>
        </w:rPr>
        <w:t>Scoles</w:t>
      </w:r>
      <w:proofErr w:type="spellEnd"/>
      <w:r w:rsidRPr="003D2BB2">
        <w:rPr>
          <w:rStyle w:val="StyleUnderline"/>
          <w:b/>
          <w:bCs/>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3" w:history="1">
        <w:r w:rsidRPr="00100A2B">
          <w:rPr>
            <w:rStyle w:val="Hyperlink"/>
          </w:rPr>
          <w:t>https://www.newscientist.com/article/mg22630235-100-dust-from-asteroid-mining-spells-danger-for-satellites/</w:t>
        </w:r>
      </w:hyperlink>
      <w:r w:rsidRPr="00100A2B">
        <w:t>] TDI</w:t>
      </w:r>
    </w:p>
    <w:p w14:paraId="65199334" w14:textId="77777777" w:rsidR="00A7560E" w:rsidRPr="00100A2B" w:rsidRDefault="00A7560E" w:rsidP="00A7560E">
      <w:pPr>
        <w:pStyle w:val="ListParagraph"/>
        <w:numPr>
          <w:ilvl w:val="0"/>
          <w:numId w:val="11"/>
        </w:numPr>
      </w:pPr>
      <w:r w:rsidRPr="00100A2B">
        <w:t xml:space="preserve">Study this is citing – Javier </w:t>
      </w:r>
      <w:proofErr w:type="spellStart"/>
      <w:r w:rsidRPr="00100A2B">
        <w:t>Roa</w:t>
      </w:r>
      <w:proofErr w:type="spellEnd"/>
      <w:r w:rsidRPr="00100A2B">
        <w:t>, Space Dynamic Group, Applied Physics Department, Technical University of Madrid</w:t>
      </w:r>
      <w:proofErr w:type="gramStart"/>
      <w:r w:rsidRPr="00100A2B">
        <w:t xml:space="preserve">. </w:t>
      </w:r>
      <w:proofErr w:type="gramEnd"/>
      <w:r w:rsidRPr="00100A2B">
        <w:t xml:space="preserve">Casey J </w:t>
      </w:r>
      <w:proofErr w:type="spellStart"/>
      <w:r w:rsidRPr="00100A2B">
        <w:t>Handmer</w:t>
      </w:r>
      <w:proofErr w:type="spellEnd"/>
      <w:r w:rsidRPr="00100A2B">
        <w:t>, Theoretical Astrophysics, California Institute of Technology</w:t>
      </w:r>
      <w:proofErr w:type="gramStart"/>
      <w:r w:rsidRPr="00100A2B">
        <w:t xml:space="preserve">. </w:t>
      </w:r>
      <w:proofErr w:type="gramEnd"/>
      <w:r w:rsidRPr="00100A2B">
        <w:t>Both PhD Candidates</w:t>
      </w:r>
      <w:proofErr w:type="gramStart"/>
      <w:r w:rsidRPr="00100A2B">
        <w:t xml:space="preserve">. </w:t>
      </w:r>
      <w:proofErr w:type="gramEnd"/>
      <w:r w:rsidRPr="00100A2B">
        <w:t xml:space="preserve">“Quantifying hazards: asteroid disruption in lunar distant retrograde orbits,” </w:t>
      </w:r>
      <w:proofErr w:type="spellStart"/>
      <w:r w:rsidRPr="00100A2B">
        <w:t>arXiv</w:t>
      </w:r>
      <w:proofErr w:type="spellEnd"/>
      <w:r w:rsidRPr="00100A2B">
        <w:t xml:space="preserve">, Cornell University, May 14, 2015, </w:t>
      </w:r>
      <w:hyperlink r:id="rId14" w:history="1">
        <w:r w:rsidRPr="00100A2B">
          <w:rPr>
            <w:rStyle w:val="Hyperlink"/>
          </w:rPr>
          <w:t>https://arxiv.org/pdf/1505.03800.pdf</w:t>
        </w:r>
      </w:hyperlink>
    </w:p>
    <w:p w14:paraId="21310DC1" w14:textId="77777777" w:rsidR="00A7560E" w:rsidRPr="00100A2B" w:rsidRDefault="00A7560E" w:rsidP="00A7560E">
      <w:r w:rsidRPr="00100A2B">
        <w:t>NASA chose the second option for its </w:t>
      </w:r>
      <w:hyperlink r:id="rId15" w:history="1">
        <w:r w:rsidRPr="00100A2B">
          <w:rPr>
            <w:rStyle w:val="Hyperlink"/>
          </w:rPr>
          <w:t>Asteroid Redirect Mission</w:t>
        </w:r>
      </w:hyperlink>
      <w:r w:rsidRPr="00100A2B">
        <w:t>, which aims to </w:t>
      </w:r>
      <w:hyperlink r:id="rId16"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proofErr w:type="gramStart"/>
      <w:r w:rsidRPr="00F52F5D">
        <w:rPr>
          <w:highlight w:val="cyan"/>
        </w:rPr>
        <w:t xml:space="preserve">. </w:t>
      </w:r>
      <w:proofErr w:type="gramEnd"/>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71E9731C" w14:textId="77777777" w:rsidR="00A7560E" w:rsidRPr="00100A2B" w:rsidRDefault="00A7560E" w:rsidP="00A7560E">
      <w:r w:rsidRPr="00100A2B">
        <w:t>According to </w:t>
      </w:r>
      <w:hyperlink r:id="rId17"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5 per cent of the escaped debris will end up in regions traversed by satellites</w:t>
      </w:r>
      <w:proofErr w:type="gramStart"/>
      <w:r w:rsidRPr="00100A2B">
        <w:rPr>
          <w:rStyle w:val="StyleUnderline"/>
        </w:rPr>
        <w:t xml:space="preserve">. </w:t>
      </w:r>
      <w:proofErr w:type="gramEnd"/>
      <w:r w:rsidRPr="00100A2B">
        <w:rPr>
          <w:rStyle w:val="StyleUnderline"/>
        </w:rPr>
        <w:t>Over 10 years, it would cross geosynchronous orbit 63 times on average</w:t>
      </w:r>
      <w:proofErr w:type="gramStart"/>
      <w:r w:rsidRPr="00100A2B">
        <w:rPr>
          <w:rStyle w:val="StyleUnderline"/>
        </w:rPr>
        <w:t xml:space="preserve">. </w:t>
      </w:r>
      <w:proofErr w:type="gramEnd"/>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23F1FCBF" w14:textId="77777777" w:rsidR="00A7560E" w:rsidRPr="00100A2B" w:rsidRDefault="00A7560E" w:rsidP="00A7560E">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proofErr w:type="gramStart"/>
      <w:r w:rsidRPr="00100A2B">
        <w:t xml:space="preserve">. </w:t>
      </w:r>
      <w:proofErr w:type="gramEnd"/>
      <w:r w:rsidRPr="00100A2B">
        <w:t xml:space="preserve">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18" w:history="1">
        <w:r w:rsidRPr="00F52F5D">
          <w:rPr>
            <w:rStyle w:val="Hyperlink"/>
          </w:rPr>
          <w:t>arxiv.org/abs/1505.03800</w:t>
        </w:r>
      </w:hyperlink>
      <w:r w:rsidRPr="00F52F5D">
        <w:t>).</w:t>
      </w:r>
    </w:p>
    <w:p w14:paraId="157A03BB" w14:textId="77777777" w:rsidR="00A7560E" w:rsidRPr="00100A2B" w:rsidRDefault="00A7560E" w:rsidP="00A7560E"/>
    <w:p w14:paraId="04EDD655" w14:textId="77777777" w:rsidR="00A7560E" w:rsidRPr="00100A2B" w:rsidRDefault="00A7560E" w:rsidP="00A7560E">
      <w:pPr>
        <w:pStyle w:val="Heading4"/>
        <w:rPr>
          <w:rFonts w:cs="Calibri"/>
        </w:rPr>
      </w:pPr>
      <w:r w:rsidRPr="00100A2B">
        <w:rPr>
          <w:rFonts w:cs="Calibri"/>
        </w:rPr>
        <w:t>Space dust wrecks satellites and debris exponentially spirals</w:t>
      </w:r>
    </w:p>
    <w:p w14:paraId="3344339A" w14:textId="77777777" w:rsidR="00A7560E" w:rsidRPr="00100A2B" w:rsidRDefault="00A7560E" w:rsidP="00A7560E">
      <w:proofErr w:type="spellStart"/>
      <w:r w:rsidRPr="003D2BB2">
        <w:rPr>
          <w:rStyle w:val="StyleUnderline"/>
          <w:b/>
          <w:bCs/>
          <w:szCs w:val="26"/>
        </w:rPr>
        <w:t>Intagliata</w:t>
      </w:r>
      <w:proofErr w:type="spellEnd"/>
      <w:r w:rsidRPr="003D2BB2">
        <w:rPr>
          <w:rStyle w:val="StyleUnderline"/>
          <w:b/>
          <w:bCs/>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9" w:history="1">
        <w:r w:rsidRPr="00100A2B">
          <w:rPr>
            <w:rStyle w:val="Hyperlink"/>
          </w:rPr>
          <w:t>https://www.scientificamerican.com/podcast/episode/the-sneaky-danger-of-space-dust/</w:t>
        </w:r>
      </w:hyperlink>
      <w:r w:rsidRPr="00100A2B">
        <w:t>] TDI</w:t>
      </w:r>
    </w:p>
    <w:p w14:paraId="5A7C61AD" w14:textId="77777777" w:rsidR="00A7560E" w:rsidRPr="00100A2B" w:rsidRDefault="00A7560E" w:rsidP="00A7560E">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70BC15AB" w14:textId="77777777" w:rsidR="00A7560E" w:rsidRPr="00100A2B" w:rsidRDefault="00A7560E" w:rsidP="00A7560E">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w:t>
      </w:r>
      <w:proofErr w:type="gramStart"/>
      <w:r w:rsidRPr="00100A2B">
        <w:t xml:space="preserve">. </w:t>
      </w:r>
      <w:proofErr w:type="gramEnd"/>
      <w:r w:rsidRPr="00100A2B">
        <w:t>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number's dwarfed by the number of small particles</w:t>
      </w:r>
      <w:proofErr w:type="gramStart"/>
      <w:r w:rsidRPr="00100A2B">
        <w:rPr>
          <w:rStyle w:val="StyleUnderline"/>
        </w:rPr>
        <w:t>. 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7A982991" w14:textId="77777777" w:rsidR="00A7560E" w:rsidRPr="00100A2B" w:rsidRDefault="00A7560E" w:rsidP="00A7560E">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proofErr w:type="gramStart"/>
      <w:r w:rsidRPr="00100A2B">
        <w:t xml:space="preserve">. </w:t>
      </w:r>
      <w:proofErr w:type="gramEnd"/>
      <w:r w:rsidRPr="00100A2B">
        <w:t>Think of picking up a grain of sand at the beach, and that would be on the large side</w:t>
      </w:r>
      <w:proofErr w:type="gramStart"/>
      <w:r w:rsidRPr="00100A2B">
        <w:t xml:space="preserve">. </w:t>
      </w:r>
      <w:proofErr w:type="gramEnd"/>
      <w:r w:rsidRPr="00100A2B">
        <w:t xml:space="preserve">But </w:t>
      </w:r>
      <w:r w:rsidRPr="00100A2B">
        <w:rPr>
          <w:rStyle w:val="StyleUnderline"/>
        </w:rPr>
        <w:t xml:space="preserve">they're </w:t>
      </w:r>
      <w:r w:rsidRPr="00F52F5D">
        <w:rPr>
          <w:rStyle w:val="StyleUnderline"/>
          <w:highlight w:val="cyan"/>
        </w:rPr>
        <w:t>going 60 kilometers per second</w:t>
      </w:r>
      <w:r w:rsidRPr="00100A2B">
        <w:t>." </w:t>
      </w:r>
    </w:p>
    <w:p w14:paraId="3A7FA7F9" w14:textId="77777777" w:rsidR="00A7560E" w:rsidRPr="00100A2B" w:rsidRDefault="00A7560E" w:rsidP="00A7560E">
      <w:r w:rsidRPr="00100A2B">
        <w:rPr>
          <w:rStyle w:val="StyleUnderline"/>
        </w:rPr>
        <w:lastRenderedPageBreak/>
        <w:t>Sigrid Close, an applied physicist and astronautical engineer at Stanford University</w:t>
      </w:r>
      <w:proofErr w:type="gramStart"/>
      <w:r w:rsidRPr="00100A2B">
        <w:t xml:space="preserve">. </w:t>
      </w:r>
      <w:proofErr w:type="gramEnd"/>
      <w:r w:rsidRPr="00100A2B">
        <w:t xml:space="preserve">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4E5BBE84" w14:textId="77777777" w:rsidR="00A7560E" w:rsidRPr="00100A2B" w:rsidRDefault="00A7560E" w:rsidP="00A7560E">
      <w:r w:rsidRPr="00100A2B">
        <w:t>"We also think this phenomenon can be attributed to some of the failures and anomalies we see on orbit, that right now are basically tagged as 'unknown cause.'"</w:t>
      </w:r>
    </w:p>
    <w:p w14:paraId="30A8BD99" w14:textId="77777777" w:rsidR="00A7560E" w:rsidRPr="00100A2B" w:rsidRDefault="00A7560E" w:rsidP="00A7560E">
      <w:r w:rsidRPr="00100A2B">
        <w:rPr>
          <w:rStyle w:val="StyleUnderline"/>
        </w:rPr>
        <w:t>Close and her colleague Alex Fletcher modeled this phenomenon mathematically, based on plasma physics behavior</w:t>
      </w:r>
      <w:proofErr w:type="gramStart"/>
      <w:r w:rsidRPr="00100A2B">
        <w:t xml:space="preserve">. </w:t>
      </w:r>
      <w:proofErr w:type="gramEnd"/>
      <w:r w:rsidRPr="00100A2B">
        <w:t>And here's what they think happens</w:t>
      </w:r>
      <w:proofErr w:type="gramStart"/>
      <w:r w:rsidRPr="00100A2B">
        <w:t xml:space="preserve">. </w:t>
      </w:r>
      <w:proofErr w:type="gramEnd"/>
      <w:r w:rsidRPr="00100A2B">
        <w:rPr>
          <w:rStyle w:val="StyleUnderline"/>
        </w:rPr>
        <w:t xml:space="preserve">First, the </w:t>
      </w:r>
      <w:r w:rsidRPr="007723A1">
        <w:rPr>
          <w:rStyle w:val="StyleUnderline"/>
        </w:rPr>
        <w:t>dust slams into the spacecraft</w:t>
      </w:r>
      <w:proofErr w:type="gramStart"/>
      <w:r w:rsidRPr="007723A1">
        <w:rPr>
          <w:rStyle w:val="StyleUnderline"/>
        </w:rPr>
        <w:t xml:space="preserve">. </w:t>
      </w:r>
      <w:proofErr w:type="gramEnd"/>
      <w:r w:rsidRPr="007723A1">
        <w:rPr>
          <w:rStyle w:val="StyleUnderline"/>
        </w:rPr>
        <w:t>Incredibly fast</w:t>
      </w:r>
      <w:proofErr w:type="gramStart"/>
      <w:r w:rsidRPr="00100A2B">
        <w:rPr>
          <w:rStyle w:val="StyleUnderline"/>
        </w:rPr>
        <w:t xml:space="preserve">. </w:t>
      </w:r>
      <w:proofErr w:type="gramEnd"/>
      <w:r w:rsidRPr="00100A2B">
        <w:rPr>
          <w:rStyle w:val="StyleUnderline"/>
        </w:rPr>
        <w:t xml:space="preserve">It </w:t>
      </w:r>
      <w:r w:rsidRPr="007723A1">
        <w:rPr>
          <w:rStyle w:val="StyleUnderline"/>
        </w:rPr>
        <w:t>vaporizes and ionizes a bit of the ship</w:t>
      </w:r>
      <w:r w:rsidRPr="00100A2B">
        <w:rPr>
          <w:rStyle w:val="StyleUnderline"/>
        </w:rPr>
        <w:t>—and itself</w:t>
      </w:r>
      <w:proofErr w:type="gramStart"/>
      <w:r w:rsidRPr="00100A2B">
        <w:rPr>
          <w:rStyle w:val="StyleUnderline"/>
        </w:rPr>
        <w:t xml:space="preserve">. </w:t>
      </w:r>
      <w:proofErr w:type="gramEnd"/>
      <w:r w:rsidRPr="00100A2B">
        <w:rPr>
          <w:rStyle w:val="StyleUnderline"/>
        </w:rPr>
        <w:t>Which generates a cloud of ions and electrons, traveling at different speeds</w:t>
      </w:r>
      <w:proofErr w:type="gramStart"/>
      <w:r w:rsidRPr="00100A2B">
        <w:rPr>
          <w:rStyle w:val="StyleUnderline"/>
        </w:rPr>
        <w:t xml:space="preserve">. </w:t>
      </w:r>
      <w:proofErr w:type="gramEnd"/>
      <w:r w:rsidRPr="00100A2B">
        <w:rPr>
          <w:rStyle w:val="StyleUnderline"/>
        </w:rPr>
        <w:t>And then: "It's like a spring action, the electrons are pulled back to the ions, ions are being pushed ahead a little bit</w:t>
      </w:r>
      <w:proofErr w:type="gramStart"/>
      <w:r w:rsidRPr="00100A2B">
        <w:rPr>
          <w:rStyle w:val="StyleUnderline"/>
        </w:rPr>
        <w:t xml:space="preserve">. </w:t>
      </w:r>
      <w:proofErr w:type="gramEnd"/>
      <w:r w:rsidRPr="00100A2B">
        <w:rPr>
          <w:rStyle w:val="StyleUnderline"/>
        </w:rPr>
        <w:t xml:space="preserve">And then the electrons overshoot the ions, so </w:t>
      </w:r>
      <w:r w:rsidRPr="007723A1">
        <w:rPr>
          <w:rStyle w:val="StyleUnderline"/>
        </w:rPr>
        <w:t>they oscillate</w:t>
      </w:r>
      <w:r w:rsidRPr="00100A2B">
        <w:rPr>
          <w:rStyle w:val="StyleUnderline"/>
        </w:rPr>
        <w:t>, and then they go back out again.”</w:t>
      </w:r>
    </w:p>
    <w:p w14:paraId="547E62C8" w14:textId="77777777" w:rsidR="00A7560E" w:rsidRDefault="00A7560E" w:rsidP="00A7560E">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w:t>
      </w:r>
      <w:proofErr w:type="gramStart"/>
      <w:r w:rsidRPr="00100A2B">
        <w:t xml:space="preserve">. </w:t>
      </w:r>
      <w:proofErr w:type="gramEnd"/>
      <w:r w:rsidRPr="00100A2B">
        <w:t>The study is in the journal Physics of Plasmas</w:t>
      </w:r>
      <w:proofErr w:type="gramStart"/>
      <w:r w:rsidRPr="00100A2B">
        <w:t xml:space="preserve">. </w:t>
      </w:r>
      <w:proofErr w:type="gramEnd"/>
      <w:r w:rsidRPr="00100A2B">
        <w:t>[Alex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0FA08872" w14:textId="77777777" w:rsidR="00A7560E" w:rsidRPr="00100A2B" w:rsidRDefault="00A7560E" w:rsidP="00A7560E"/>
    <w:p w14:paraId="1C9F4593" w14:textId="77777777" w:rsidR="00A7560E" w:rsidRDefault="00A7560E" w:rsidP="00A7560E">
      <w:pPr>
        <w:pStyle w:val="Heading4"/>
        <w:rPr>
          <w:rFonts w:cs="Calibri"/>
        </w:rPr>
      </w:pPr>
      <w:r w:rsidRPr="00100A2B">
        <w:rPr>
          <w:rFonts w:cs="Calibri"/>
        </w:rPr>
        <w:t>Scenario 1 is Climate</w:t>
      </w:r>
    </w:p>
    <w:p w14:paraId="253CC8CF" w14:textId="77777777" w:rsidR="00A7560E" w:rsidRPr="00604381" w:rsidRDefault="00A7560E" w:rsidP="00A7560E"/>
    <w:p w14:paraId="27F06DB7" w14:textId="77777777" w:rsidR="00A7560E" w:rsidRDefault="00A7560E" w:rsidP="00A7560E">
      <w:pPr>
        <w:pStyle w:val="Heading4"/>
        <w:rPr>
          <w:rFonts w:cs="Calibri"/>
        </w:rPr>
      </w:pPr>
      <w:r w:rsidRPr="00100A2B">
        <w:rPr>
          <w:rFonts w:cs="Calibri"/>
        </w:rPr>
        <w:t>Earth observation satellites key to warming adaptation</w:t>
      </w:r>
    </w:p>
    <w:p w14:paraId="4DADC804" w14:textId="77777777" w:rsidR="00A7560E" w:rsidRDefault="00A7560E" w:rsidP="00A7560E">
      <w:pPr>
        <w:pStyle w:val="ListParagraph"/>
        <w:numPr>
          <w:ilvl w:val="0"/>
          <w:numId w:val="11"/>
        </w:numPr>
      </w:pPr>
      <w:r>
        <w:t>Monitoring deforestation/ice caps</w:t>
      </w:r>
    </w:p>
    <w:p w14:paraId="1EDF26AF" w14:textId="77777777" w:rsidR="00A7560E" w:rsidRPr="007C66C6" w:rsidRDefault="00A7560E" w:rsidP="00A7560E">
      <w:pPr>
        <w:pStyle w:val="ListParagraph"/>
        <w:numPr>
          <w:ilvl w:val="0"/>
          <w:numId w:val="11"/>
        </w:numPr>
      </w:pPr>
      <w:r>
        <w:t>ECV essential climate variables</w:t>
      </w:r>
    </w:p>
    <w:p w14:paraId="71DBCA42" w14:textId="77777777" w:rsidR="00A7560E" w:rsidRPr="00100A2B" w:rsidRDefault="00A7560E" w:rsidP="00A7560E">
      <w:r w:rsidRPr="003D2BB2">
        <w:rPr>
          <w:rStyle w:val="StyleUnderline"/>
          <w:b/>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3" w:history="1">
        <w:r w:rsidRPr="00100A2B">
          <w:rPr>
            <w:rStyle w:val="Hyperlink"/>
          </w:rPr>
          <w:t>https://www.acclimatise.uk.com/2018/05/02/earth-observation-of-increasing-importance-for-climate-change-adaptation/</w:t>
        </w:r>
      </w:hyperlink>
      <w:r w:rsidRPr="00100A2B">
        <w:t>] TDI</w:t>
      </w:r>
    </w:p>
    <w:p w14:paraId="17EB3925" w14:textId="77777777" w:rsidR="00A7560E" w:rsidRPr="00100A2B" w:rsidRDefault="00A7560E" w:rsidP="00A7560E">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proofErr w:type="gramStart"/>
      <w:r w:rsidRPr="00100A2B">
        <w:t xml:space="preserve">. </w:t>
      </w:r>
      <w:proofErr w:type="gramEnd"/>
      <w:r w:rsidRPr="00100A2B">
        <w:t xml:space="preserve">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35FBFAF6" w14:textId="77777777" w:rsidR="00A7560E" w:rsidRPr="00100A2B" w:rsidRDefault="00A7560E" w:rsidP="00A7560E">
      <w:pPr>
        <w:rPr>
          <w:rStyle w:val="StyleUnderline"/>
        </w:rPr>
      </w:pPr>
      <w:r w:rsidRPr="00100A2B">
        <w:rPr>
          <w:rStyle w:val="StyleUnderline"/>
        </w:rPr>
        <w:t>Managing climate-related risks effectively requires accurate, robust, sustained, and wide-ranging climate information</w:t>
      </w:r>
      <w:proofErr w:type="gramStart"/>
      <w:r w:rsidRPr="00100A2B">
        <w:rPr>
          <w:rStyle w:val="StyleUnderline"/>
        </w:rPr>
        <w:t xml:space="preserve">. </w:t>
      </w:r>
      <w:proofErr w:type="gramEnd"/>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w:t>
      </w:r>
      <w:proofErr w:type="gramStart"/>
      <w:r w:rsidRPr="00100A2B">
        <w:rPr>
          <w:rStyle w:val="StyleUnderline"/>
        </w:rPr>
        <w:t xml:space="preserve">. </w:t>
      </w:r>
      <w:proofErr w:type="gramEnd"/>
      <w:r w:rsidRPr="00100A2B">
        <w:rPr>
          <w:rStyle w:val="StyleUnderline"/>
        </w:rPr>
        <w:t xml:space="preserve">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1ED783E3" w14:textId="77777777" w:rsidR="00A7560E" w:rsidRPr="00100A2B" w:rsidRDefault="00A7560E" w:rsidP="00A7560E">
      <w:r w:rsidRPr="00100A2B">
        <w:t>Providing information in data-sparse regions</w:t>
      </w:r>
    </w:p>
    <w:p w14:paraId="4CEB711B" w14:textId="77777777" w:rsidR="00A7560E" w:rsidRPr="00100A2B" w:rsidRDefault="00A7560E" w:rsidP="00A7560E">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w:t>
      </w:r>
      <w:proofErr w:type="gramStart"/>
      <w:r w:rsidRPr="00100A2B">
        <w:t xml:space="preserve">. </w:t>
      </w:r>
      <w:proofErr w:type="gramEnd"/>
      <w:r w:rsidRPr="00100A2B">
        <w:t xml:space="preserve">In many parts of the world such </w:t>
      </w:r>
      <w:r w:rsidRPr="00100A2B">
        <w:rPr>
          <w:rStyle w:val="StyleUnderline"/>
        </w:rPr>
        <w:t>data is incomplete and patchy due to poorly maintained weather stations and a general lack of such facilities.</w:t>
      </w:r>
    </w:p>
    <w:p w14:paraId="7F5F0A3F" w14:textId="77777777" w:rsidR="00A7560E" w:rsidRPr="00100A2B" w:rsidRDefault="00A7560E" w:rsidP="00A7560E">
      <w:pPr>
        <w:rPr>
          <w:rStyle w:val="StyleUnderline"/>
        </w:rPr>
      </w:pPr>
      <w:r w:rsidRPr="007C66C6">
        <w:rPr>
          <w:rStyle w:val="StyleUnderline"/>
          <w:highlight w:val="cyan"/>
        </w:rPr>
        <w:lastRenderedPageBreak/>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proofErr w:type="gramStart"/>
      <w:r w:rsidRPr="00100A2B">
        <w:rPr>
          <w:rStyle w:val="StyleUnderline"/>
        </w:rPr>
        <w:t xml:space="preserve">. </w:t>
      </w:r>
      <w:proofErr w:type="gramEnd"/>
      <w:r w:rsidRPr="00100A2B">
        <w:rPr>
          <w:rStyle w:val="StyleUnderline"/>
        </w:rPr>
        <w:t xml:space="preserve">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7C19133C" w14:textId="77777777" w:rsidR="00A7560E" w:rsidRPr="00100A2B" w:rsidRDefault="00A7560E" w:rsidP="00A7560E">
      <w:r w:rsidRPr="00100A2B">
        <w:t>International efforts for systematic observation</w:t>
      </w:r>
    </w:p>
    <w:p w14:paraId="6903EAD7" w14:textId="77777777" w:rsidR="00A7560E" w:rsidRPr="00100A2B" w:rsidRDefault="00A7560E" w:rsidP="00A7560E">
      <w:r w:rsidRPr="00100A2B">
        <w:t xml:space="preserve">The importance of satellite-based observations is also </w:t>
      </w:r>
      <w:proofErr w:type="spellStart"/>
      <w:r w:rsidRPr="00100A2B">
        <w:t>recognised</w:t>
      </w:r>
      <w:proofErr w:type="spellEnd"/>
      <w:r w:rsidRPr="00100A2B">
        <w:t xml:space="preserve"> by the international community</w:t>
      </w:r>
      <w:proofErr w:type="gramStart"/>
      <w:r w:rsidRPr="00100A2B">
        <w:t xml:space="preserve">. </w:t>
      </w:r>
      <w:proofErr w:type="gramEnd"/>
      <w:r w:rsidRPr="00100A2B">
        <w:t xml:space="preserve">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w:t>
      </w:r>
      <w:proofErr w:type="gramStart"/>
      <w:r w:rsidRPr="00100A2B">
        <w:t xml:space="preserve">. </w:t>
      </w:r>
      <w:proofErr w:type="gramEnd"/>
      <w:r w:rsidRPr="00100A2B">
        <w:t>The Paris Agreement highlights the need for and importance of effective and progressive responses to the threat of climate change based on the best available scientific knowledge</w:t>
      </w:r>
      <w:proofErr w:type="gramStart"/>
      <w:r w:rsidRPr="00100A2B">
        <w:t xml:space="preserve">. </w:t>
      </w:r>
      <w:proofErr w:type="gramEnd"/>
      <w:r w:rsidRPr="00100A2B">
        <w:t>This implies that climate knowledge needs to be strengthened, which includes continuously improving systematic observations of the Earth’s climate.</w:t>
      </w:r>
    </w:p>
    <w:p w14:paraId="565538A9" w14:textId="77777777" w:rsidR="00A7560E" w:rsidRPr="00100A2B" w:rsidRDefault="00A7560E" w:rsidP="00A7560E">
      <w:r w:rsidRPr="00100A2B">
        <w:t>To meet the need of such systematic climate observations, GCOS developed the concept of the Essential Climate Variable, or ECV</w:t>
      </w:r>
      <w:proofErr w:type="gramStart"/>
      <w:r w:rsidRPr="00100A2B">
        <w:t xml:space="preserve">. </w:t>
      </w:r>
      <w:proofErr w:type="gramEnd"/>
      <w:r w:rsidRPr="00100A2B">
        <w:t>According to WMO, an ECV “is a physical, chemical or biological variable or a group of linked variables that critically contributes to the characterization of Earth’ s climate.” In 2010, 50 ECVs which would help the work of the UNFCCC and IPCC were defined by GCOS</w:t>
      </w:r>
      <w:proofErr w:type="gramStart"/>
      <w:r w:rsidRPr="00100A2B">
        <w:t xml:space="preserve">. </w:t>
      </w:r>
      <w:proofErr w:type="gramEnd"/>
      <w:r w:rsidRPr="00100A2B">
        <w:t xml:space="preserve">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1E6B7D38" w14:textId="77777777" w:rsidR="00A7560E" w:rsidRPr="00100A2B" w:rsidRDefault="00A7560E" w:rsidP="00A7560E">
      <w:r w:rsidRPr="00100A2B">
        <w:t>The 50 Essential Climate Variables as defined by GCOS.</w:t>
      </w:r>
    </w:p>
    <w:p w14:paraId="1CAF8E4F" w14:textId="77777777" w:rsidR="00A7560E" w:rsidRPr="00100A2B" w:rsidRDefault="00A7560E" w:rsidP="00A7560E">
      <w:r w:rsidRPr="00100A2B">
        <w:t xml:space="preserve"> One effort supporting the systemic observation of the climate is the European Space Agency’s (ESA) Climate Change Initiative (CCI)</w:t>
      </w:r>
      <w:proofErr w:type="gramStart"/>
      <w:r w:rsidRPr="00100A2B">
        <w:t xml:space="preserve">. </w:t>
      </w:r>
      <w:proofErr w:type="gramEnd"/>
      <w:r w:rsidRPr="00100A2B">
        <w:t xml:space="preserve">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15F332AF" w14:textId="77777777" w:rsidR="00A7560E" w:rsidRPr="00100A2B" w:rsidRDefault="00A7560E" w:rsidP="00A7560E">
      <w:r w:rsidRPr="00100A2B">
        <w:t>Robust evidence supporting climate risk management</w:t>
      </w:r>
    </w:p>
    <w:p w14:paraId="2DEC3014" w14:textId="77777777" w:rsidR="00A7560E" w:rsidRPr="00100A2B" w:rsidRDefault="00A7560E" w:rsidP="00A7560E">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58FD3433" w14:textId="77777777" w:rsidR="00A7560E" w:rsidRPr="00100A2B" w:rsidRDefault="00A7560E" w:rsidP="00A7560E">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proofErr w:type="gramStart"/>
      <w:r w:rsidRPr="00100A2B">
        <w:rPr>
          <w:rStyle w:val="StyleUnderline"/>
        </w:rPr>
        <w:t xml:space="preserve">. </w:t>
      </w:r>
      <w:proofErr w:type="gramEnd"/>
      <w:r w:rsidRPr="00100A2B">
        <w:rPr>
          <w:rStyle w:val="StyleUnderline"/>
        </w:rPr>
        <w:t xml:space="preserve">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04C86691" w14:textId="77777777" w:rsidR="00A7560E" w:rsidRPr="00100A2B" w:rsidRDefault="00A7560E" w:rsidP="00A7560E">
      <w:pPr>
        <w:pStyle w:val="Heading4"/>
      </w:pPr>
      <w:r w:rsidRPr="00100A2B">
        <w:t>Warming causes extinction</w:t>
      </w:r>
    </w:p>
    <w:p w14:paraId="17137A95" w14:textId="77777777" w:rsidR="00A7560E" w:rsidRPr="00100A2B" w:rsidRDefault="00A7560E" w:rsidP="00A7560E">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152588E" w14:textId="77777777" w:rsidR="00A7560E" w:rsidRPr="00100A2B" w:rsidRDefault="00A7560E" w:rsidP="00A7560E">
      <w:r w:rsidRPr="00100A2B">
        <w:lastRenderedPageBreak/>
        <w:t>In a 2012 report, the World Bank laid out the gamble implied by that target</w:t>
      </w:r>
      <w:proofErr w:type="gramStart"/>
      <w:r w:rsidRPr="00100A2B">
        <w:t xml:space="preserve">. </w:t>
      </w:r>
      <w:proofErr w:type="gramEnd"/>
      <w:r w:rsidRPr="00100A2B">
        <w:t>“</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proofErr w:type="gramStart"/>
      <w:r w:rsidRPr="007C66C6">
        <w:t xml:space="preserve">. </w:t>
      </w:r>
      <w:proofErr w:type="gramEnd"/>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proofErr w:type="gramStart"/>
      <w:r w:rsidRPr="00100A2B">
        <w:t xml:space="preserve">. </w:t>
      </w:r>
      <w:proofErr w:type="gramEnd"/>
      <w:r w:rsidRPr="00100A2B">
        <w:t>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w:t>
      </w:r>
      <w:proofErr w:type="gramStart"/>
      <w:r w:rsidRPr="00100A2B">
        <w:t xml:space="preserve">. </w:t>
      </w:r>
      <w:proofErr w:type="gramEnd"/>
      <w:r w:rsidRPr="00100A2B">
        <w:t>Indeed, emissions are rising so rapidly that unless something radical changes within our economic structure, 2 degrees now looks like a utopian dream</w:t>
      </w:r>
      <w:proofErr w:type="gramStart"/>
      <w:r w:rsidRPr="00100A2B">
        <w:t xml:space="preserve">. </w:t>
      </w:r>
      <w:proofErr w:type="gramEnd"/>
      <w:r w:rsidRPr="00100A2B">
        <w:t>And it’s not just environmentalists who are raising the alarm</w:t>
      </w:r>
      <w:proofErr w:type="gramStart"/>
      <w:r w:rsidRPr="00100A2B">
        <w:t xml:space="preserve">. </w:t>
      </w:r>
      <w:proofErr w:type="gramEnd"/>
      <w:r w:rsidRPr="00100A2B">
        <w:t>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w:t>
      </w:r>
      <w:proofErr w:type="gramStart"/>
      <w:r w:rsidRPr="00100A2B">
        <w:t xml:space="preserve">. </w:t>
      </w:r>
      <w:proofErr w:type="gramEnd"/>
      <w:r w:rsidRPr="00100A2B">
        <w:t xml:space="preserve">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proofErr w:type="gramStart"/>
      <w:r w:rsidRPr="00100A2B">
        <w:t xml:space="preserve">. </w:t>
      </w:r>
      <w:proofErr w:type="gramEnd"/>
      <w:r w:rsidRPr="00100A2B">
        <w:t xml:space="preserve">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proofErr w:type="gramStart"/>
      <w:r w:rsidRPr="00100A2B">
        <w:t xml:space="preserve">. </w:t>
      </w:r>
      <w:proofErr w:type="gramEnd"/>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leading to more carbon being emitted rather than stored. Once this happens, any hope of predicting impacts pretty much goes out the window</w:t>
      </w:r>
      <w:proofErr w:type="gramStart"/>
      <w:r w:rsidRPr="00100A2B">
        <w:t xml:space="preserve">. </w:t>
      </w:r>
      <w:proofErr w:type="gramEnd"/>
      <w:r w:rsidRPr="00100A2B">
        <w:t>And this process may be starting sooner than anyone predicted</w:t>
      </w:r>
      <w:proofErr w:type="gramStart"/>
      <w:r w:rsidRPr="00100A2B">
        <w:t xml:space="preserve">. </w:t>
      </w:r>
      <w:proofErr w:type="gramEnd"/>
      <w:r w:rsidRPr="00100A2B">
        <w:t xml:space="preserve">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w:t>
      </w:r>
      <w:r w:rsidRPr="00100A2B">
        <w:lastRenderedPageBreak/>
        <w:t xml:space="preserve">rise between three and five </w:t>
      </w:r>
      <w:proofErr w:type="spellStart"/>
      <w:r w:rsidRPr="00100A2B">
        <w:t>metres</w:t>
      </w:r>
      <w:proofErr w:type="spellEnd"/>
      <w:r w:rsidRPr="00100A2B">
        <w:t>. Such an event will displace millions of people worldwide.” The disintegration, however, could unfold over centuries and there is still time for emission reductions to slow down the process and prevent the worst</w:t>
      </w:r>
      <w:proofErr w:type="gramStart"/>
      <w:r w:rsidRPr="00100A2B">
        <w:t xml:space="preserve">. </w:t>
      </w:r>
      <w:proofErr w:type="gramEnd"/>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proofErr w:type="gramStart"/>
      <w:r w:rsidRPr="00100A2B">
        <w:t xml:space="preserve">. </w:t>
      </w:r>
      <w:proofErr w:type="gramEnd"/>
      <w:r w:rsidRPr="00100A2B">
        <w:t xml:space="preserve">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w:t>
      </w:r>
      <w:proofErr w:type="gramStart"/>
      <w:r w:rsidRPr="00100A2B">
        <w:t xml:space="preserve">. </w:t>
      </w:r>
      <w:proofErr w:type="gramEnd"/>
      <w:r w:rsidRPr="00100A2B">
        <w:t xml:space="preserve">They mean, quite simply, that </w:t>
      </w:r>
      <w:r w:rsidRPr="00100A2B">
        <w:rPr>
          <w:rStyle w:val="StyleUnderline"/>
        </w:rPr>
        <w:t xml:space="preserve">climate change has become an </w:t>
      </w:r>
      <w:r w:rsidRPr="00100A2B">
        <w:rPr>
          <w:rStyle w:val="Emphasis"/>
        </w:rPr>
        <w:t>existential crisis for the human species</w:t>
      </w:r>
      <w:proofErr w:type="gramStart"/>
      <w:r w:rsidRPr="00100A2B">
        <w:t xml:space="preserve">. </w:t>
      </w:r>
      <w:proofErr w:type="gramEnd"/>
      <w:r w:rsidRPr="00100A2B">
        <w:t>The only historical precedent for a crisis of this depth and scale was the Cold War fear that we were headed toward nuclear holocaust, which would have made much of the planet uninhabitable</w:t>
      </w:r>
      <w:proofErr w:type="gramStart"/>
      <w:r w:rsidRPr="00100A2B">
        <w:t xml:space="preserve">. </w:t>
      </w:r>
      <w:proofErr w:type="gramEnd"/>
      <w:r w:rsidRPr="00100A2B">
        <w:t>But that was (and remains) a threat; a slim possibility, should geopolitics spiral out of control</w:t>
      </w:r>
      <w:proofErr w:type="gramStart"/>
      <w:r w:rsidRPr="00100A2B">
        <w:t>. 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w:t>
      </w:r>
      <w:proofErr w:type="gramStart"/>
      <w:r w:rsidRPr="00100A2B">
        <w:rPr>
          <w:rStyle w:val="StyleUnderline"/>
        </w:rPr>
        <w:t xml:space="preserve">. </w:t>
      </w:r>
      <w:proofErr w:type="gramEnd"/>
      <w:r w:rsidRPr="00100A2B">
        <w:rPr>
          <w:rStyle w:val="StyleUnderline"/>
        </w:rPr>
        <w:t>We are not given to theatrical rantings</w:t>
      </w:r>
      <w:r w:rsidRPr="00100A2B">
        <w:t xml:space="preserve"> about falling skies</w:t>
      </w:r>
      <w:proofErr w:type="gramStart"/>
      <w:r w:rsidRPr="00100A2B">
        <w:t xml:space="preserve">. </w:t>
      </w:r>
      <w:proofErr w:type="gramEnd"/>
      <w:r w:rsidRPr="00100A2B">
        <w:t>Most of us are far more comfortable in our laboratories or gathering data in the field than we are giving interviews to journalists or speaking before Congressional committees</w:t>
      </w:r>
      <w:proofErr w:type="gramStart"/>
      <w:r w:rsidRPr="00100A2B">
        <w:t xml:space="preserve">. </w:t>
      </w:r>
      <w:proofErr w:type="gramEnd"/>
      <w:r w:rsidRPr="00100A2B">
        <w:t>When then are climatologists speaking out about the dangers of global warming</w:t>
      </w:r>
      <w:proofErr w:type="gramStart"/>
      <w:r w:rsidRPr="00100A2B">
        <w:t xml:space="preserve">? </w:t>
      </w:r>
      <w:proofErr w:type="gramEnd"/>
      <w:r w:rsidRPr="00100A2B">
        <w:t xml:space="preserve">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2F1C22CB" w14:textId="77777777" w:rsidR="00A7560E" w:rsidRPr="00100A2B" w:rsidRDefault="00A7560E" w:rsidP="00A7560E"/>
    <w:p w14:paraId="656F8C1A" w14:textId="77777777" w:rsidR="00A7560E" w:rsidRPr="00100A2B" w:rsidRDefault="00A7560E" w:rsidP="00A7560E">
      <w:pPr>
        <w:pStyle w:val="Heading4"/>
        <w:rPr>
          <w:rFonts w:cs="Calibri"/>
        </w:rPr>
      </w:pPr>
      <w:r w:rsidRPr="00100A2B">
        <w:rPr>
          <w:rFonts w:cs="Calibri"/>
        </w:rPr>
        <w:t xml:space="preserve">Scenario 2 is </w:t>
      </w:r>
      <w:proofErr w:type="spellStart"/>
      <w:r w:rsidRPr="00100A2B">
        <w:rPr>
          <w:rFonts w:cs="Calibri"/>
        </w:rPr>
        <w:t>Miscalc</w:t>
      </w:r>
      <w:proofErr w:type="spellEnd"/>
    </w:p>
    <w:p w14:paraId="035EB0CB" w14:textId="77777777" w:rsidR="00A7560E" w:rsidRPr="00100A2B" w:rsidRDefault="00A7560E" w:rsidP="00A7560E"/>
    <w:p w14:paraId="62B10C13" w14:textId="77777777" w:rsidR="00A7560E" w:rsidRPr="00100A2B" w:rsidRDefault="00A7560E" w:rsidP="00A7560E">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3D2914D0" w14:textId="77777777" w:rsidR="00A7560E" w:rsidRPr="00100A2B" w:rsidRDefault="00A7560E" w:rsidP="00A7560E">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4" w:history="1">
        <w:r w:rsidRPr="00100A2B">
          <w:rPr>
            <w:rStyle w:val="Hyperlink"/>
          </w:rPr>
          <w:t>https://www.businessinsider.com/russia-says-space-junk-could-spark-war-2016-1</w:t>
        </w:r>
      </w:hyperlink>
      <w:r w:rsidRPr="00100A2B">
        <w:t>] TDI</w:t>
      </w:r>
    </w:p>
    <w:p w14:paraId="6C103638" w14:textId="77777777" w:rsidR="00A7560E" w:rsidRPr="00100A2B" w:rsidRDefault="00A7560E" w:rsidP="00A7560E">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44FCE733" w14:textId="77777777" w:rsidR="00A7560E" w:rsidRPr="00100A2B" w:rsidRDefault="00A7560E" w:rsidP="00A7560E">
      <w:r w:rsidRPr="00100A2B">
        <w:t>Scientists estimate that anywhere from 500,000 to 600,000 pieces of human-made space debris between 0.4 and 4 inches in size are currently orbiting the Earth and traveling at speeds over 17,000 miles per hour.</w:t>
      </w:r>
    </w:p>
    <w:p w14:paraId="353E55E3" w14:textId="77777777" w:rsidR="00A7560E" w:rsidRPr="00100A2B" w:rsidRDefault="00A7560E" w:rsidP="00A7560E">
      <w:r w:rsidRPr="00100A2B">
        <w:rPr>
          <w:rStyle w:val="StyleUnderline"/>
        </w:rPr>
        <w:lastRenderedPageBreak/>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3371AE72" w14:textId="77777777" w:rsidR="00A7560E" w:rsidRPr="00100A2B" w:rsidRDefault="00A7560E" w:rsidP="00A7560E">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w:t>
      </w:r>
      <w:proofErr w:type="gramStart"/>
      <w:r w:rsidRPr="00100A2B">
        <w:t xml:space="preserve">. </w:t>
      </w:r>
      <w:proofErr w:type="gramEnd"/>
      <w:r w:rsidRPr="00100A2B">
        <w:t xml:space="preserve">(Even smaller pieces no bigger than size of a pea could cause enough damage to the satellite that it would no longer operate correctly, he notes.) </w:t>
      </w:r>
    </w:p>
    <w:p w14:paraId="2B3E221C" w14:textId="77777777" w:rsidR="00A7560E" w:rsidRPr="00100A2B" w:rsidRDefault="00A7560E" w:rsidP="00A7560E">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09AF45B8" w14:textId="77777777" w:rsidR="00A7560E" w:rsidRPr="00100A2B" w:rsidRDefault="00A7560E" w:rsidP="00A7560E">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24126A81" w14:textId="77777777" w:rsidR="00A7560E" w:rsidRPr="00100A2B" w:rsidRDefault="00A7560E" w:rsidP="00A7560E">
      <w:r w:rsidRPr="00100A2B">
        <w:t>A politically dangerous dilemma</w:t>
      </w:r>
    </w:p>
    <w:p w14:paraId="718C955A" w14:textId="77777777" w:rsidR="00A7560E" w:rsidRPr="00100A2B" w:rsidRDefault="00A7560E" w:rsidP="00A7560E">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394A8A44" w14:textId="77777777" w:rsidR="00A7560E" w:rsidRPr="00100A2B" w:rsidRDefault="00A7560E" w:rsidP="00A7560E">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he wrote</w:t>
      </w:r>
      <w:proofErr w:type="gramStart"/>
      <w:r w:rsidRPr="00100A2B">
        <w:rPr>
          <w:rStyle w:val="StyleUnderline"/>
        </w:rPr>
        <w:t xml:space="preserve">. </w:t>
      </w:r>
      <w:proofErr w:type="gramEnd"/>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7BA7342E" w14:textId="77777777" w:rsidR="00A7560E" w:rsidRPr="00100A2B" w:rsidRDefault="00A7560E" w:rsidP="00A7560E">
      <w:r w:rsidRPr="00100A2B">
        <w:t>"</w:t>
      </w:r>
      <w:r w:rsidRPr="00100A2B">
        <w:rPr>
          <w:rStyle w:val="StyleUnderline"/>
        </w:rPr>
        <w:t>This is a politically dangerous dilemma</w:t>
      </w:r>
      <w:r w:rsidRPr="00100A2B">
        <w:t xml:space="preserve">," he added. </w:t>
      </w:r>
    </w:p>
    <w:p w14:paraId="5889D4FA" w14:textId="77777777" w:rsidR="00A7560E" w:rsidRPr="00100A2B" w:rsidRDefault="00A7560E" w:rsidP="00A7560E">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3ABC55DC" w14:textId="77777777" w:rsidR="00A7560E" w:rsidRPr="00100A2B" w:rsidRDefault="00A7560E" w:rsidP="00A7560E">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6636A6FF" w14:textId="77777777" w:rsidR="00A7560E" w:rsidRPr="00100A2B" w:rsidRDefault="00A7560E" w:rsidP="00A7560E">
      <w:pPr>
        <w:rPr>
          <w:rStyle w:val="StyleUnderline"/>
        </w:rPr>
      </w:pPr>
      <w:r w:rsidRPr="00100A2B">
        <w:rPr>
          <w:rStyle w:val="StyleUnderline"/>
        </w:rPr>
        <w:t>The Kessler Syndrome</w:t>
      </w:r>
    </w:p>
    <w:p w14:paraId="59B168D1" w14:textId="77777777" w:rsidR="00A7560E" w:rsidRPr="00100A2B" w:rsidRDefault="00A7560E" w:rsidP="00A7560E">
      <w:r w:rsidRPr="00100A2B">
        <w:t xml:space="preserve">In 1978, American astrophysicist Donald Kessler predicted that the amount of space debris around Earth would begin to grow exponentially after the turn of the millennium. </w:t>
      </w:r>
    </w:p>
    <w:p w14:paraId="060EEE26" w14:textId="77777777" w:rsidR="00A7560E" w:rsidRPr="00100A2B" w:rsidRDefault="00A7560E" w:rsidP="00A7560E">
      <w:pPr>
        <w:rPr>
          <w:rStyle w:val="StyleUnderline"/>
        </w:rPr>
      </w:pPr>
      <w:r w:rsidRPr="00100A2B">
        <w:rPr>
          <w:rStyle w:val="StyleUnderline"/>
        </w:rPr>
        <w:t>Kessler 's predictions rely on the fact that over time, space junk accumulates</w:t>
      </w:r>
      <w:proofErr w:type="gramStart"/>
      <w:r w:rsidRPr="00100A2B">
        <w:rPr>
          <w:rStyle w:val="StyleUnderline"/>
        </w:rPr>
        <w:t xml:space="preserve">. </w:t>
      </w:r>
      <w:proofErr w:type="gramEnd"/>
      <w:r w:rsidRPr="00100A2B">
        <w:rPr>
          <w:rStyle w:val="StyleUnderline"/>
        </w:rPr>
        <w:t xml:space="preserve">We leave most of our defunct satellites in space, and when meteors and other man-made space debris slam into them, you get a cascade of debris. </w:t>
      </w:r>
    </w:p>
    <w:p w14:paraId="05D2E194" w14:textId="77777777" w:rsidR="00A7560E" w:rsidRPr="00100A2B" w:rsidRDefault="00A7560E" w:rsidP="00A7560E">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06249FF8" w14:textId="77777777" w:rsidR="00A7560E" w:rsidRPr="00100A2B" w:rsidRDefault="00A7560E" w:rsidP="00A7560E">
      <w:r w:rsidRPr="00100A2B">
        <w:t>For Kessler, this is a problem because it would "create small debris faster than it can be removed," Kessler said last year</w:t>
      </w:r>
      <w:proofErr w:type="gramStart"/>
      <w:r w:rsidRPr="00100A2B">
        <w:t xml:space="preserve">. </w:t>
      </w:r>
      <w:proofErr w:type="gramEnd"/>
      <w:r w:rsidRPr="00100A2B">
        <w:t xml:space="preserve">And this cloud of junk could eventually make missions to space too dangerous. </w:t>
      </w:r>
    </w:p>
    <w:p w14:paraId="46199F39" w14:textId="77777777" w:rsidR="00A7560E" w:rsidRPr="00100A2B" w:rsidRDefault="00A7560E" w:rsidP="00A7560E">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5FFE150A" w14:textId="77777777" w:rsidR="00A7560E" w:rsidRPr="00100A2B" w:rsidRDefault="00A7560E" w:rsidP="00A7560E">
      <w:r w:rsidRPr="00100A2B">
        <w:t xml:space="preserve">The future </w:t>
      </w:r>
    </w:p>
    <w:p w14:paraId="3179F77A" w14:textId="77777777" w:rsidR="00A7560E" w:rsidRPr="00100A2B" w:rsidRDefault="00A7560E" w:rsidP="00A7560E">
      <w:pPr>
        <w:rPr>
          <w:rStyle w:val="StyleUnderline"/>
        </w:rPr>
      </w:pPr>
      <w:r w:rsidRPr="00100A2B">
        <w:rPr>
          <w:rStyle w:val="StyleUnderline"/>
        </w:rPr>
        <w:lastRenderedPageBreak/>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2F17CACE" w14:textId="77777777" w:rsidR="00A7560E" w:rsidRPr="00100A2B" w:rsidRDefault="00A7560E" w:rsidP="00A7560E">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3ECBFF40" w14:textId="77777777" w:rsidR="00A7560E" w:rsidRPr="00100A2B" w:rsidRDefault="00A7560E" w:rsidP="00A7560E">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w:t>
      </w:r>
      <w:proofErr w:type="gramStart"/>
      <w:r w:rsidRPr="00100A2B">
        <w:t xml:space="preserve">. </w:t>
      </w:r>
      <w:proofErr w:type="gramEnd"/>
      <w:r w:rsidRPr="00100A2B">
        <w:t xml:space="preserve">They estimate we'll have: </w:t>
      </w:r>
    </w:p>
    <w:p w14:paraId="330C1FDB" w14:textId="77777777" w:rsidR="00A7560E" w:rsidRPr="00100A2B" w:rsidRDefault="00A7560E" w:rsidP="00A7560E">
      <w:r w:rsidRPr="00100A2B">
        <w:t xml:space="preserve">1.5 times more fragments greater than 8 inches across </w:t>
      </w:r>
    </w:p>
    <w:p w14:paraId="732ED3B8" w14:textId="77777777" w:rsidR="00A7560E" w:rsidRPr="00100A2B" w:rsidRDefault="00A7560E" w:rsidP="00A7560E">
      <w:r w:rsidRPr="00100A2B">
        <w:t xml:space="preserve">3.2 times more fragments between 4 and 8 inches across </w:t>
      </w:r>
    </w:p>
    <w:p w14:paraId="667D3EC4" w14:textId="77777777" w:rsidR="00A7560E" w:rsidRPr="00100A2B" w:rsidRDefault="00A7560E" w:rsidP="00A7560E">
      <w:r w:rsidRPr="00100A2B">
        <w:t xml:space="preserve">13-20 times </w:t>
      </w:r>
      <w:proofErr w:type="gramStart"/>
      <w:r w:rsidRPr="00100A2B">
        <w:t>more smaller</w:t>
      </w:r>
      <w:proofErr w:type="gramEnd"/>
      <w:r w:rsidRPr="00100A2B">
        <w:t>-sized fragments less than 4 inches across</w:t>
      </w:r>
    </w:p>
    <w:p w14:paraId="6DDDC808" w14:textId="77777777" w:rsidR="00A7560E" w:rsidRPr="00100A2B" w:rsidRDefault="00A7560E" w:rsidP="00A7560E">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704FCB25" w14:textId="77777777" w:rsidR="00A7560E" w:rsidRPr="00100A2B" w:rsidRDefault="00A7560E" w:rsidP="00A7560E"/>
    <w:p w14:paraId="40314E8A" w14:textId="77777777" w:rsidR="00A7560E" w:rsidRPr="00100A2B" w:rsidRDefault="00A7560E" w:rsidP="00A7560E">
      <w:pPr>
        <w:pStyle w:val="Heading4"/>
        <w:rPr>
          <w:rFonts w:cs="Calibri"/>
        </w:rPr>
      </w:pPr>
      <w:r w:rsidRPr="00100A2B">
        <w:rPr>
          <w:rFonts w:cs="Calibri"/>
        </w:rPr>
        <w:t>Nuke war causes extinction – it won’t stay limited</w:t>
      </w:r>
    </w:p>
    <w:p w14:paraId="3E9EE6F7" w14:textId="77777777" w:rsidR="00A7560E" w:rsidRPr="00100A2B" w:rsidRDefault="00A7560E" w:rsidP="00A7560E">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w:t>
      </w:r>
      <w:proofErr w:type="gramStart"/>
      <w:r w:rsidRPr="00100A2B">
        <w:t xml:space="preserve">. </w:t>
      </w:r>
      <w:proofErr w:type="gramEnd"/>
      <w:r w:rsidRPr="00100A2B">
        <w:t xml:space="preserve">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710F5B9B" w14:textId="77777777" w:rsidR="00A7560E" w:rsidRPr="00100A2B" w:rsidRDefault="00A7560E" w:rsidP="00A7560E">
      <w:pPr>
        <w:rPr>
          <w:szCs w:val="26"/>
        </w:rPr>
      </w:pPr>
      <w:r w:rsidRPr="00100A2B">
        <w:rPr>
          <w:rStyle w:val="StyleUnderline"/>
        </w:rPr>
        <w:t>We are not talking enough about the climatic effects of nuclear war</w:t>
      </w:r>
      <w:r w:rsidRPr="00100A2B">
        <w:rPr>
          <w:szCs w:val="26"/>
        </w:rPr>
        <w:t xml:space="preserve">. </w:t>
      </w:r>
    </w:p>
    <w:p w14:paraId="753A4D41" w14:textId="77777777" w:rsidR="00A7560E" w:rsidRPr="00100A2B" w:rsidRDefault="00A7560E" w:rsidP="00A7560E">
      <w:pPr>
        <w:rPr>
          <w:szCs w:val="26"/>
        </w:rPr>
      </w:pPr>
      <w:r w:rsidRPr="00100A2B">
        <w:rPr>
          <w:szCs w:val="26"/>
        </w:rPr>
        <w:t>The “nuclear winter” theory of the mid-1980s played a significant role in the arms reductions of that period</w:t>
      </w:r>
      <w:proofErr w:type="gramStart"/>
      <w:r w:rsidRPr="00100A2B">
        <w:rPr>
          <w:szCs w:val="26"/>
        </w:rPr>
        <w:t xml:space="preserve">. </w:t>
      </w:r>
      <w:proofErr w:type="gramEnd"/>
      <w:r w:rsidRPr="00100A2B">
        <w:rPr>
          <w:szCs w:val="26"/>
        </w:rPr>
        <w:t xml:space="preserve">But with the collapse of the Soviet Union and the reduction of U.S. and Russian nuclear arsenals, </w:t>
      </w:r>
      <w:r w:rsidRPr="00100A2B">
        <w:rPr>
          <w:rStyle w:val="StyleUnderline"/>
        </w:rPr>
        <w:t>this aspect of nuclear war has faded from view</w:t>
      </w:r>
      <w:proofErr w:type="gramStart"/>
      <w:r w:rsidRPr="00100A2B">
        <w:rPr>
          <w:rStyle w:val="StyleUnderline"/>
        </w:rPr>
        <w:t xml:space="preserve">. </w:t>
      </w:r>
      <w:proofErr w:type="gramEnd"/>
      <w:r w:rsidRPr="00100A2B">
        <w:rPr>
          <w:rStyle w:val="StyleUnderline"/>
        </w:rPr>
        <w:t>That’s not good</w:t>
      </w:r>
      <w:proofErr w:type="gramStart"/>
      <w:r w:rsidRPr="00100A2B">
        <w:rPr>
          <w:rStyle w:val="StyleUnderline"/>
        </w:rPr>
        <w:t xml:space="preserve">. </w:t>
      </w:r>
      <w:proofErr w:type="gramEnd"/>
      <w:r w:rsidRPr="00100A2B">
        <w:rPr>
          <w:rStyle w:val="StyleUnderline"/>
        </w:rPr>
        <w:t xml:space="preserve">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w:t>
      </w:r>
      <w:proofErr w:type="gramStart"/>
      <w:r w:rsidRPr="00100A2B">
        <w:rPr>
          <w:rStyle w:val="StyleUnderline"/>
        </w:rPr>
        <w:t xml:space="preserve">. </w:t>
      </w:r>
      <w:proofErr w:type="gramEnd"/>
      <w:r w:rsidRPr="00100A2B">
        <w:rPr>
          <w:rStyle w:val="StyleUnderline"/>
        </w:rPr>
        <w:t xml:space="preserve">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58B2B1DF" w14:textId="77777777" w:rsidR="00A7560E" w:rsidRPr="00100A2B" w:rsidRDefault="00A7560E" w:rsidP="00A7560E">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w:t>
      </w:r>
      <w:proofErr w:type="gramStart"/>
      <w:r w:rsidRPr="00100A2B">
        <w:rPr>
          <w:szCs w:val="26"/>
        </w:rPr>
        <w:t xml:space="preserve">. </w:t>
      </w:r>
      <w:proofErr w:type="gramEnd"/>
      <w:r w:rsidRPr="00100A2B">
        <w:rPr>
          <w:szCs w:val="26"/>
        </w:rPr>
        <w:t xml:space="preserve">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5A5E8A35" w14:textId="77777777" w:rsidR="00A7560E" w:rsidRPr="00100A2B" w:rsidRDefault="00A7560E" w:rsidP="00A7560E">
      <w:pPr>
        <w:rPr>
          <w:szCs w:val="26"/>
        </w:rPr>
      </w:pPr>
      <w:r w:rsidRPr="00100A2B">
        <w:rPr>
          <w:szCs w:val="26"/>
        </w:rPr>
        <w:t xml:space="preserve">What about a larger-scale conflict? </w:t>
      </w:r>
    </w:p>
    <w:p w14:paraId="77E8F70E" w14:textId="77777777" w:rsidR="00A7560E" w:rsidRPr="00100A2B" w:rsidRDefault="00A7560E" w:rsidP="00A7560E">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w:t>
      </w:r>
      <w:proofErr w:type="gramStart"/>
      <w:r w:rsidRPr="00100A2B">
        <w:rPr>
          <w:rStyle w:val="StyleUnderline"/>
        </w:rPr>
        <w:t xml:space="preserve">. </w:t>
      </w:r>
      <w:proofErr w:type="gramEnd"/>
      <w:r w:rsidRPr="00100A2B">
        <w:rPr>
          <w:rStyle w:val="StyleUnderline"/>
        </w:rPr>
        <w:t xml:space="preserve">The climatic consequences </w:t>
      </w:r>
      <w:r w:rsidRPr="00827164">
        <w:rPr>
          <w:rStyle w:val="StyleUnderline"/>
          <w:highlight w:val="cyan"/>
        </w:rPr>
        <w:t>would be catastrophic</w:t>
      </w:r>
      <w:r w:rsidRPr="00100A2B">
        <w:rPr>
          <w:rStyle w:val="StyleUnderline"/>
        </w:rPr>
        <w:t>: global average temperatures would drop as much as 12 degrees Fahrenheit (7 degrees Celsius) for up to several years — temperatures last seen during the great ice ages</w:t>
      </w:r>
      <w:proofErr w:type="gramStart"/>
      <w:r w:rsidRPr="00100A2B">
        <w:rPr>
          <w:rStyle w:val="StyleUnderline"/>
        </w:rPr>
        <w:t xml:space="preserve">. </w:t>
      </w:r>
      <w:proofErr w:type="gramEnd"/>
      <w:r w:rsidRPr="00100A2B">
        <w:rPr>
          <w:rStyle w:val="StyleUnderline"/>
        </w:rPr>
        <w:t xml:space="preserve">Meanwhile, </w:t>
      </w:r>
      <w:r w:rsidRPr="00827164">
        <w:rPr>
          <w:rStyle w:val="StyleUnderline"/>
        </w:rPr>
        <w:t xml:space="preserve">smoke and dust circulating in the </w:t>
      </w:r>
      <w:r w:rsidRPr="00827164">
        <w:rPr>
          <w:rStyle w:val="StyleUnderline"/>
        </w:rPr>
        <w:lastRenderedPageBreak/>
        <w:t>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3F5AD231" w14:textId="77777777" w:rsidR="00A7560E" w:rsidRPr="00100A2B" w:rsidRDefault="00A7560E" w:rsidP="00A7560E">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1A3E7041" w14:textId="77777777" w:rsidR="00A7560E" w:rsidRPr="00100A2B" w:rsidRDefault="00A7560E" w:rsidP="00A7560E">
      <w:pPr>
        <w:rPr>
          <w:szCs w:val="26"/>
        </w:rPr>
      </w:pPr>
      <w:r w:rsidRPr="00100A2B">
        <w:rPr>
          <w:szCs w:val="26"/>
        </w:rPr>
        <w:t>Many people are concerned about North Korea’s advancing missile capabilities</w:t>
      </w:r>
      <w:proofErr w:type="gramStart"/>
      <w:r w:rsidRPr="00100A2B">
        <w:rPr>
          <w:szCs w:val="26"/>
        </w:rPr>
        <w:t xml:space="preserve">. </w:t>
      </w:r>
      <w:proofErr w:type="gramEnd"/>
      <w:r w:rsidRPr="00100A2B">
        <w:rPr>
          <w:szCs w:val="26"/>
        </w:rPr>
        <w:t xml:space="preserve">Is nuclear war likely in your opinion? </w:t>
      </w:r>
    </w:p>
    <w:p w14:paraId="686527E8" w14:textId="77777777" w:rsidR="00A7560E" w:rsidRPr="00100A2B" w:rsidRDefault="00A7560E" w:rsidP="00A7560E">
      <w:r w:rsidRPr="00100A2B">
        <w:rPr>
          <w:szCs w:val="26"/>
        </w:rPr>
        <w:t xml:space="preserve">At this </w:t>
      </w:r>
      <w:r w:rsidRPr="00100A2B">
        <w:t xml:space="preserve">writing, I think </w:t>
      </w:r>
      <w:r w:rsidRPr="00100A2B">
        <w:rPr>
          <w:rStyle w:val="StyleUnderline"/>
        </w:rPr>
        <w:t>we are closer to a nuclear war than we have been since the early 1960</w:t>
      </w:r>
      <w:proofErr w:type="gramStart"/>
      <w:r w:rsidRPr="00100A2B">
        <w:rPr>
          <w:rStyle w:val="StyleUnderline"/>
        </w:rPr>
        <w:t>s</w:t>
      </w:r>
      <w:r w:rsidRPr="00100A2B">
        <w:t xml:space="preserve">. </w:t>
      </w:r>
      <w:proofErr w:type="gramEnd"/>
      <w:r w:rsidRPr="00100A2B">
        <w:t>In the North Korea case, both Kim Jong-un and President Trump are bullies inclined to escalate confrontations</w:t>
      </w:r>
      <w:proofErr w:type="gramStart"/>
      <w:r w:rsidRPr="00100A2B">
        <w:t xml:space="preserve">. </w:t>
      </w:r>
      <w:proofErr w:type="gramEnd"/>
      <w:r w:rsidRPr="00100A2B">
        <w:t>President Trump lacks impulse control, and there are precious few checks on his ability to initiate a nuclear strike</w:t>
      </w:r>
      <w:proofErr w:type="gramStart"/>
      <w:r w:rsidRPr="00100A2B">
        <w:t xml:space="preserve">. </w:t>
      </w:r>
      <w:proofErr w:type="gramEnd"/>
      <w:r w:rsidRPr="00100A2B">
        <w:t xml:space="preserve">We </w:t>
      </w:r>
      <w:proofErr w:type="gramStart"/>
      <w:r w:rsidRPr="00100A2B">
        <w:t>have to</w:t>
      </w:r>
      <w:proofErr w:type="gramEnd"/>
      <w:r w:rsidRPr="00100A2B">
        <w:t xml:space="preserve"> hope that our generals, both inside and outside the White House, can rein him in. </w:t>
      </w:r>
    </w:p>
    <w:p w14:paraId="0BB8D543" w14:textId="77777777" w:rsidR="00A7560E" w:rsidRPr="00100A2B" w:rsidRDefault="00A7560E" w:rsidP="00A7560E">
      <w:pPr>
        <w:rPr>
          <w:szCs w:val="26"/>
        </w:rPr>
      </w:pPr>
      <w:r w:rsidRPr="00100A2B">
        <w:t>North Korea would most certainly “lose” a nuclear war with the United States</w:t>
      </w:r>
      <w:proofErr w:type="gramStart"/>
      <w:r w:rsidRPr="00100A2B">
        <w:t xml:space="preserve">. </w:t>
      </w:r>
      <w:proofErr w:type="gramEnd"/>
      <w:r w:rsidRPr="00100A2B">
        <w:t>But many millions would</w:t>
      </w:r>
      <w:r w:rsidRPr="00100A2B">
        <w:rPr>
          <w:szCs w:val="26"/>
        </w:rPr>
        <w:t xml:space="preserve"> die, including hundreds of thousands of Americans currently living in South Korea and Japan (probable North Korean targets)</w:t>
      </w:r>
      <w:proofErr w:type="gramStart"/>
      <w:r w:rsidRPr="00100A2B">
        <w:rPr>
          <w:szCs w:val="26"/>
        </w:rPr>
        <w:t xml:space="preserve">. </w:t>
      </w:r>
      <w:proofErr w:type="gramEnd"/>
      <w:r w:rsidRPr="00100A2B">
        <w:rPr>
          <w:szCs w:val="26"/>
        </w:rPr>
        <w:t xml:space="preserve">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w:t>
      </w:r>
      <w:proofErr w:type="gramStart"/>
      <w:r w:rsidRPr="00100A2B">
        <w:rPr>
          <w:szCs w:val="26"/>
        </w:rPr>
        <w:t xml:space="preserve">. </w:t>
      </w:r>
      <w:proofErr w:type="gramEnd"/>
      <w:r w:rsidRPr="00100A2B">
        <w:rPr>
          <w:szCs w:val="26"/>
        </w:rPr>
        <w:t xml:space="preserve">Radioactive fallout from such a war would spread around the world, including to the U.S. </w:t>
      </w:r>
    </w:p>
    <w:p w14:paraId="4CDA26FB" w14:textId="77777777" w:rsidR="00A7560E" w:rsidRPr="00100A2B" w:rsidRDefault="00A7560E" w:rsidP="00A7560E">
      <w:pPr>
        <w:rPr>
          <w:szCs w:val="26"/>
        </w:rPr>
      </w:pPr>
      <w:r w:rsidRPr="00100A2B">
        <w:rPr>
          <w:szCs w:val="26"/>
        </w:rPr>
        <w:t>It has been more than 70 years since the last time a nuclear bomb was used in warfare</w:t>
      </w:r>
      <w:proofErr w:type="gramStart"/>
      <w:r w:rsidRPr="00100A2B">
        <w:rPr>
          <w:szCs w:val="26"/>
        </w:rPr>
        <w:t xml:space="preserve">. </w:t>
      </w:r>
      <w:proofErr w:type="gramEnd"/>
      <w:r w:rsidRPr="00100A2B">
        <w:rPr>
          <w:szCs w:val="26"/>
        </w:rPr>
        <w:t xml:space="preserve">What would be the effects on the environment and on human health today? </w:t>
      </w:r>
    </w:p>
    <w:p w14:paraId="68165B80" w14:textId="77777777" w:rsidR="00A7560E" w:rsidRPr="00100A2B" w:rsidRDefault="00A7560E" w:rsidP="00A7560E">
      <w:pPr>
        <w:rPr>
          <w:rStyle w:val="StyleUnderline"/>
        </w:rPr>
      </w:pPr>
      <w:r w:rsidRPr="00100A2B">
        <w:rPr>
          <w:szCs w:val="26"/>
        </w:rPr>
        <w:t>To my knowledge, most of the changes in nuclear weapons technology since the 1950s have focused on making them smaller and lighter, and making delivery systems more accurate, rather than on changing their effects on the environment or on human health</w:t>
      </w:r>
      <w:proofErr w:type="gramStart"/>
      <w:r w:rsidRPr="00100A2B">
        <w:rPr>
          <w:szCs w:val="26"/>
        </w:rPr>
        <w:t xml:space="preserve">. </w:t>
      </w:r>
      <w:proofErr w:type="gramEnd"/>
      <w:r w:rsidRPr="00100A2B">
        <w:rPr>
          <w:szCs w:val="26"/>
        </w:rPr>
        <w:t xml:space="preserve">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3CC1220E" w14:textId="77777777" w:rsidR="00A7560E" w:rsidRPr="00100A2B" w:rsidRDefault="00A7560E" w:rsidP="00A7560E"/>
    <w:p w14:paraId="584443C8" w14:textId="77777777" w:rsidR="00A7560E" w:rsidRPr="00100A2B" w:rsidRDefault="00A7560E" w:rsidP="00A7560E">
      <w:pPr>
        <w:pStyle w:val="Heading3"/>
      </w:pPr>
      <w:r w:rsidRPr="00100A2B">
        <w:lastRenderedPageBreak/>
        <w:t xml:space="preserve">Africa Mining Advantage </w:t>
      </w:r>
    </w:p>
    <w:p w14:paraId="4DE9418C" w14:textId="77777777" w:rsidR="00A7560E" w:rsidRPr="00100A2B" w:rsidRDefault="00A7560E" w:rsidP="00A7560E">
      <w:pPr>
        <w:pStyle w:val="Heading4"/>
      </w:pPr>
      <w:r w:rsidRPr="00100A2B">
        <w:t xml:space="preserve">Space mining destroys the African economy </w:t>
      </w:r>
    </w:p>
    <w:p w14:paraId="0884754C" w14:textId="77777777" w:rsidR="00A7560E" w:rsidRPr="00100A2B" w:rsidRDefault="00A7560E" w:rsidP="00A7560E">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w:t>
      </w:r>
      <w:proofErr w:type="gramStart"/>
      <w:r w:rsidRPr="00100A2B">
        <w:t xml:space="preserve">. </w:t>
      </w:r>
      <w:proofErr w:type="gramEnd"/>
      <w:r w:rsidRPr="00100A2B">
        <w:t xml:space="preserve">He’s a graduate of Mining Engineering from the Federal University of Technology Akure.) “The Effect of Asteroid Mining on Mining Activities in Africa,” Africa News, 9/24/19, </w:t>
      </w:r>
      <w:hyperlink r:id="rId25" w:history="1">
        <w:r w:rsidRPr="00100A2B">
          <w:rPr>
            <w:rStyle w:val="Hyperlink"/>
          </w:rPr>
          <w:t>https://africanews.space/the-effect-of-asteroid-mining-on-mining-activities-in-africa/</w:t>
        </w:r>
      </w:hyperlink>
      <w:r w:rsidRPr="00100A2B">
        <w:t xml:space="preserve">] </w:t>
      </w:r>
    </w:p>
    <w:p w14:paraId="5C94AB7D" w14:textId="77777777" w:rsidR="00A7560E" w:rsidRPr="00100A2B" w:rsidRDefault="00A7560E" w:rsidP="00A7560E">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proofErr w:type="gramStart"/>
      <w:r w:rsidRPr="00100A2B">
        <w:t xml:space="preserve">. </w:t>
      </w:r>
      <w:proofErr w:type="gramEnd"/>
      <w:r w:rsidRPr="00100A2B">
        <w:t xml:space="preserve">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proofErr w:type="gramStart"/>
      <w:r w:rsidRPr="00100A2B">
        <w:t xml:space="preserve">? </w:t>
      </w:r>
      <w:proofErr w:type="gramEnd"/>
      <w:r w:rsidRPr="00100A2B">
        <w:t xml:space="preserve">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proofErr w:type="gramStart"/>
      <w:r w:rsidRPr="00100A2B">
        <w:t xml:space="preserve">. </w:t>
      </w:r>
      <w:proofErr w:type="gramEnd"/>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and a whole lot more because minerals that are usually somewhat scarce on earth will be easily accessible on asteroids</w:t>
      </w:r>
      <w:proofErr w:type="gramStart"/>
      <w:r w:rsidRPr="00100A2B">
        <w:rPr>
          <w:rStyle w:val="StyleUnderline"/>
        </w:rPr>
        <w:t xml:space="preserve">. </w:t>
      </w:r>
      <w:proofErr w:type="gramEnd"/>
      <w:r w:rsidRPr="00100A2B">
        <w:rPr>
          <w:rStyle w:val="StyleUnderline"/>
        </w:rPr>
        <w:t xml:space="preserve">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4E83D42B" w14:textId="77777777" w:rsidR="00A7560E" w:rsidRPr="00100A2B" w:rsidRDefault="00A7560E" w:rsidP="00A7560E"/>
    <w:p w14:paraId="326F55D5" w14:textId="77777777" w:rsidR="00A7560E" w:rsidRPr="00100A2B" w:rsidRDefault="00A7560E" w:rsidP="00A7560E">
      <w:pPr>
        <w:pStyle w:val="Heading4"/>
      </w:pPr>
      <w:r w:rsidRPr="00100A2B">
        <w:t>Economic decline causes Africa war</w:t>
      </w:r>
    </w:p>
    <w:p w14:paraId="743C888B" w14:textId="77777777" w:rsidR="00A7560E" w:rsidRPr="00100A2B" w:rsidRDefault="00A7560E" w:rsidP="00A7560E">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26"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514F373A" w14:textId="77777777" w:rsidR="00A7560E" w:rsidRPr="00100A2B" w:rsidRDefault="00A7560E" w:rsidP="00A7560E">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 Jakobsen et al., 2013)</w:t>
      </w:r>
      <w:proofErr w:type="gramStart"/>
      <w:r w:rsidRPr="00100A2B">
        <w:rPr>
          <w:rStyle w:val="StyleUnderline"/>
        </w:rPr>
        <w:t xml:space="preserve">. </w:t>
      </w:r>
      <w:proofErr w:type="gramEnd"/>
      <w:r w:rsidRPr="00100A2B">
        <w:rPr>
          <w:rStyle w:val="StyleUnderline"/>
        </w:rPr>
        <w:t xml:space="preserve">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w:t>
      </w:r>
      <w:proofErr w:type="gramStart"/>
      <w:r w:rsidRPr="00100A2B">
        <w:rPr>
          <w:rStyle w:val="StyleUnderline"/>
        </w:rPr>
        <w:t xml:space="preserve">. </w:t>
      </w:r>
      <w:proofErr w:type="gramEnd"/>
      <w:r w:rsidRPr="00100A2B">
        <w:rPr>
          <w:rStyle w:val="StyleUnderline"/>
        </w:rPr>
        <w:t xml:space="preserve">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67069A4A" w14:textId="77777777" w:rsidR="00A7560E" w:rsidRPr="00100A2B" w:rsidRDefault="00A7560E" w:rsidP="00A7560E">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w:t>
      </w:r>
      <w:proofErr w:type="gramStart"/>
      <w:r w:rsidRPr="00100A2B">
        <w:rPr>
          <w:rStyle w:val="StyleUnderline"/>
        </w:rPr>
        <w:t xml:space="preserve">. </w:t>
      </w:r>
      <w:proofErr w:type="gramEnd"/>
      <w:r w:rsidRPr="00100A2B">
        <w:rPr>
          <w:rStyle w:val="StyleUnderline"/>
        </w:rPr>
        <w:t>Moreover, previously proposed models often represent processes operating on various geographical scales at individual, group, and state levels</w:t>
      </w:r>
      <w:proofErr w:type="gramStart"/>
      <w:r w:rsidRPr="00100A2B">
        <w:rPr>
          <w:rStyle w:val="StyleUnderline"/>
        </w:rPr>
        <w:t xml:space="preserve">. </w:t>
      </w:r>
      <w:proofErr w:type="gramEnd"/>
      <w:r w:rsidRPr="00100A2B">
        <w:rPr>
          <w:rStyle w:val="StyleUnderline"/>
        </w:rPr>
        <w:t>Few researchers have backed up theoretical expectations with data at scientifically fitting levels of analysis, consequently ignoring intra-country variations of explanatory variables and outcomes</w:t>
      </w:r>
      <w:proofErr w:type="gramStart"/>
      <w:r w:rsidRPr="00100A2B">
        <w:rPr>
          <w:rStyle w:val="StyleUnderline"/>
        </w:rPr>
        <w:t xml:space="preserve">. </w:t>
      </w:r>
      <w:proofErr w:type="gramEnd"/>
      <w:r w:rsidRPr="00100A2B">
        <w:rPr>
          <w:rStyle w:val="StyleUnderline"/>
        </w:rPr>
        <w:t xml:space="preserve">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w:t>
      </w:r>
      <w:proofErr w:type="gramStart"/>
      <w:r w:rsidRPr="00100A2B">
        <w:rPr>
          <w:rStyle w:val="StyleUnderline"/>
        </w:rPr>
        <w:t xml:space="preserve">. </w:t>
      </w:r>
      <w:proofErr w:type="gramEnd"/>
      <w:r w:rsidRPr="00100A2B">
        <w:rPr>
          <w:rStyle w:val="StyleUnderline"/>
        </w:rPr>
        <w:t xml:space="preserve">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0359EA25" w14:textId="77777777" w:rsidR="00A7560E" w:rsidRPr="00100A2B" w:rsidRDefault="00A7560E" w:rsidP="00A7560E">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w:t>
      </w:r>
      <w:proofErr w:type="gramStart"/>
      <w:r w:rsidRPr="00100A2B">
        <w:rPr>
          <w:rStyle w:val="StyleUnderline"/>
        </w:rPr>
        <w:t xml:space="preserve">. </w:t>
      </w:r>
      <w:proofErr w:type="gramEnd"/>
      <w:r w:rsidRPr="00100A2B">
        <w:rPr>
          <w:rStyle w:val="StyleUnderline"/>
        </w:rPr>
        <w:t>To date, their findings are largely mixed, with no consensus yet on strength, direction, or mechanisms behind the relationship</w:t>
      </w:r>
      <w:proofErr w:type="gramStart"/>
      <w:r w:rsidRPr="00100A2B">
        <w:rPr>
          <w:rStyle w:val="StyleUnderline"/>
        </w:rPr>
        <w:t xml:space="preserve">. </w:t>
      </w:r>
      <w:proofErr w:type="gramEnd"/>
      <w:r w:rsidRPr="00100A2B">
        <w:rPr>
          <w:rStyle w:val="StyleUnderline"/>
        </w:rPr>
        <w:t>The problem here may be the use of varying proxies for poverty that are only loosely linked to the rationale for conflict and/or insufficient attention on the local sociopolitical context.</w:t>
      </w:r>
    </w:p>
    <w:p w14:paraId="2B783814" w14:textId="77777777" w:rsidR="00A7560E" w:rsidRPr="00100A2B" w:rsidRDefault="00A7560E" w:rsidP="00A7560E">
      <w:pPr>
        <w:rPr>
          <w:rStyle w:val="StyleUnderline"/>
        </w:rPr>
      </w:pPr>
      <w:r w:rsidRPr="00100A2B">
        <w:rPr>
          <w:rStyle w:val="StyleUnderline"/>
        </w:rPr>
        <w:t>The present study’s empirical contributions seek to help rectify the inadequate measures of poverty that have come to characterize the literature</w:t>
      </w:r>
      <w:proofErr w:type="gramStart"/>
      <w:r w:rsidRPr="00100A2B">
        <w:rPr>
          <w:rStyle w:val="StyleUnderline"/>
        </w:rPr>
        <w:t xml:space="preserve">. </w:t>
      </w:r>
      <w:proofErr w:type="gramEnd"/>
      <w:r w:rsidRPr="00100A2B">
        <w:rPr>
          <w:rStyle w:val="StyleUnderline"/>
        </w:rPr>
        <w:t xml:space="preserve">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proofErr w:type="gramStart"/>
      <w:r w:rsidRPr="00100A2B">
        <w:rPr>
          <w:rStyle w:val="StyleUnderline"/>
        </w:rPr>
        <w:t xml:space="preserve">. </w:t>
      </w:r>
      <w:proofErr w:type="gramEnd"/>
      <w:r w:rsidRPr="00100A2B">
        <w:rPr>
          <w:rStyle w:val="StyleUnderline"/>
        </w:rPr>
        <w:t>Second, the article examines the sociopolitical context’s conditioning effect on the poverty–conflict nexus</w:t>
      </w:r>
      <w:proofErr w:type="gramStart"/>
      <w:r w:rsidRPr="00100A2B">
        <w:rPr>
          <w:rStyle w:val="StyleUnderline"/>
        </w:rPr>
        <w:t xml:space="preserve">. </w:t>
      </w:r>
      <w:proofErr w:type="gramEnd"/>
      <w:r w:rsidRPr="00100A2B">
        <w:rPr>
          <w:rStyle w:val="StyleUnderline"/>
        </w:rPr>
        <w:t>This is achieved by including data on individuals’ perceptions surrounding the quality of their local institutions, the presence of group grievances, and local unemployment rates</w:t>
      </w:r>
      <w:proofErr w:type="gramStart"/>
      <w:r w:rsidRPr="00100A2B">
        <w:rPr>
          <w:rStyle w:val="StyleUnderline"/>
        </w:rPr>
        <w:t xml:space="preserve">. </w:t>
      </w:r>
      <w:proofErr w:type="gramEnd"/>
      <w:r w:rsidRPr="00100A2B">
        <w:rPr>
          <w:rStyle w:val="StyleUnderline"/>
        </w:rPr>
        <w:t>These factors, I argue, are more closely linked to reasons for fighting than are common proxies such as night-time luminosity and estimates of economic activity, both of which are often derived from dividing GDP per capita by local population counts.</w:t>
      </w:r>
    </w:p>
    <w:p w14:paraId="3E0C184E" w14:textId="77777777" w:rsidR="00A7560E" w:rsidRPr="00100A2B" w:rsidRDefault="00A7560E" w:rsidP="00A7560E">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proofErr w:type="gramStart"/>
      <w:r w:rsidRPr="00100A2B">
        <w:rPr>
          <w:rStyle w:val="StyleUnderline"/>
        </w:rPr>
        <w:t xml:space="preserve">. </w:t>
      </w:r>
      <w:proofErr w:type="gramEnd"/>
      <w:r w:rsidRPr="00100A2B">
        <w:rPr>
          <w:rStyle w:val="StyleUnderline"/>
        </w:rPr>
        <w:t xml:space="preserve">Humphreys and Weinstein (2008), for instance, found that poverty predicted inscription in the Revolutionary United Front during </w:t>
      </w:r>
      <w:r w:rsidRPr="0084068F">
        <w:rPr>
          <w:rStyle w:val="StyleUnderline"/>
          <w:highlight w:val="cyan"/>
        </w:rPr>
        <w:t>Sierra Leone’s civil war</w:t>
      </w:r>
      <w:proofErr w:type="gramStart"/>
      <w:r w:rsidRPr="00100A2B">
        <w:rPr>
          <w:rStyle w:val="StyleUnderline"/>
        </w:rPr>
        <w:t xml:space="preserve">. </w:t>
      </w:r>
      <w:proofErr w:type="gramEnd"/>
      <w:r w:rsidRPr="00100A2B">
        <w:rPr>
          <w:rStyle w:val="StyleUnderline"/>
        </w:rPr>
        <w:t xml:space="preserve">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w:t>
      </w:r>
      <w:proofErr w:type="gramStart"/>
      <w:r w:rsidRPr="00100A2B">
        <w:rPr>
          <w:rStyle w:val="StyleUnderline"/>
        </w:rPr>
        <w:t xml:space="preserve">. </w:t>
      </w:r>
      <w:proofErr w:type="gramEnd"/>
      <w:r w:rsidRPr="00100A2B">
        <w:rPr>
          <w:rStyle w:val="StyleUnderline"/>
        </w:rPr>
        <w:t xml:space="preserve">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710D3549" w14:textId="77777777" w:rsidR="00A7560E" w:rsidRPr="00100A2B" w:rsidRDefault="00A7560E" w:rsidP="00A7560E">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proofErr w:type="gramStart"/>
      <w:r w:rsidRPr="00100A2B">
        <w:rPr>
          <w:rStyle w:val="StyleUnderline"/>
        </w:rPr>
        <w:t xml:space="preserve">. </w:t>
      </w:r>
      <w:proofErr w:type="gramEnd"/>
      <w:r w:rsidRPr="00100A2B">
        <w:rPr>
          <w:rStyle w:val="StyleUnderline"/>
        </w:rPr>
        <w:t>The dataset consists of 4008 subnational districts, spanning 35 African countries</w:t>
      </w:r>
      <w:proofErr w:type="gramStart"/>
      <w:r w:rsidRPr="00100A2B">
        <w:rPr>
          <w:rStyle w:val="StyleUnderline"/>
        </w:rPr>
        <w:t xml:space="preserve">. </w:t>
      </w:r>
      <w:proofErr w:type="gramEnd"/>
      <w:r w:rsidRPr="00100A2B">
        <w:rPr>
          <w:rStyle w:val="StyleUnderline"/>
        </w:rPr>
        <w:t xml:space="preserve">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22C22044" w14:textId="77777777" w:rsidR="00A7560E" w:rsidRPr="00100A2B" w:rsidRDefault="00A7560E" w:rsidP="00A7560E">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proofErr w:type="gramStart"/>
      <w:r w:rsidRPr="00100A2B">
        <w:rPr>
          <w:rStyle w:val="StyleUnderline"/>
        </w:rPr>
        <w:t xml:space="preserve">. </w:t>
      </w:r>
      <w:proofErr w:type="gramEnd"/>
      <w:r w:rsidRPr="00100A2B">
        <w:rPr>
          <w:rStyle w:val="StyleUnderline"/>
        </w:rPr>
        <w:t xml:space="preserve">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w:t>
      </w:r>
      <w:proofErr w:type="gramStart"/>
      <w:r w:rsidRPr="00100A2B">
        <w:rPr>
          <w:rStyle w:val="StyleUnderline"/>
        </w:rPr>
        <w:t xml:space="preserve">. </w:t>
      </w:r>
      <w:proofErr w:type="gramEnd"/>
      <w:r w:rsidRPr="00100A2B">
        <w:rPr>
          <w:rStyle w:val="StyleUnderline"/>
        </w:rPr>
        <w:t>This relationship held in a coarsened exact matching setup, as well as in a region-level fixed effects design with repeated measurements across time</w:t>
      </w:r>
      <w:proofErr w:type="gramStart"/>
      <w:r w:rsidRPr="00100A2B">
        <w:rPr>
          <w:rStyle w:val="StyleUnderline"/>
        </w:rPr>
        <w:t xml:space="preserve">. </w:t>
      </w:r>
      <w:proofErr w:type="gramEnd"/>
      <w:r w:rsidRPr="00100A2B">
        <w:rPr>
          <w:rStyle w:val="StyleUnderline"/>
        </w:rPr>
        <w:t>While the results reveal a local poverty–conflict link, they do not aid in uncovering underlying mechanisms.</w:t>
      </w:r>
    </w:p>
    <w:p w14:paraId="0C5C962A" w14:textId="77777777" w:rsidR="00A7560E" w:rsidRPr="00100A2B" w:rsidRDefault="00A7560E" w:rsidP="00A7560E">
      <w:pPr>
        <w:rPr>
          <w:rStyle w:val="StyleUnderline"/>
        </w:rPr>
      </w:pPr>
      <w:r w:rsidRPr="00100A2B">
        <w:rPr>
          <w:rStyle w:val="StyleUnderline"/>
        </w:rPr>
        <w:t>Using interactions models, I found that poverty increased the risk of conflict, although only where local institutions are weak</w:t>
      </w:r>
      <w:proofErr w:type="gramStart"/>
      <w:r w:rsidRPr="00100A2B">
        <w:rPr>
          <w:rStyle w:val="StyleUnderline"/>
        </w:rPr>
        <w:t xml:space="preserve">. </w:t>
      </w:r>
      <w:proofErr w:type="gramEnd"/>
      <w:r w:rsidRPr="00100A2B">
        <w:rPr>
          <w:rStyle w:val="StyleUnderline"/>
        </w:rPr>
        <w:t xml:space="preserve">The results also show that poverty-stricken areas in which individuals strongly perceive group injustice have a greater risk of conflict than similarly impoverished regions with no </w:t>
      </w:r>
      <w:r w:rsidRPr="00100A2B">
        <w:rPr>
          <w:rStyle w:val="StyleUnderline"/>
        </w:rPr>
        <w:lastRenderedPageBreak/>
        <w:t>aggrieved population</w:t>
      </w:r>
      <w:proofErr w:type="gramStart"/>
      <w:r w:rsidRPr="00100A2B">
        <w:rPr>
          <w:rStyle w:val="StyleUnderline"/>
        </w:rPr>
        <w:t xml:space="preserve">. </w:t>
      </w:r>
      <w:proofErr w:type="gramEnd"/>
      <w:r w:rsidRPr="00100A2B">
        <w:rPr>
          <w:rStyle w:val="StyleUnderline"/>
        </w:rPr>
        <w:t>A departure from the local individual opportunity cost explanation, local economic opportunities do not seem to condition the poverty–conflict nexus</w:t>
      </w:r>
      <w:proofErr w:type="gramStart"/>
      <w:r w:rsidRPr="00100A2B">
        <w:rPr>
          <w:rStyle w:val="StyleUnderline"/>
        </w:rPr>
        <w:t xml:space="preserve">. </w:t>
      </w:r>
      <w:proofErr w:type="gramEnd"/>
      <w:r w:rsidRPr="00100A2B">
        <w:rPr>
          <w:rStyle w:val="StyleUnderline"/>
        </w:rPr>
        <w:t xml:space="preserve">In sum, the results suggest that while poverty is significantly connected to conflict, high-quality institutions and </w:t>
      </w:r>
      <w:r w:rsidRPr="007436D0">
        <w:rPr>
          <w:rStyle w:val="StyleUnderline"/>
        </w:rPr>
        <w:t>inclusiveness of ethnic groups can prevent violence</w:t>
      </w:r>
      <w:proofErr w:type="gramStart"/>
      <w:r w:rsidRPr="00100A2B">
        <w:rPr>
          <w:rStyle w:val="StyleUnderline"/>
        </w:rPr>
        <w:t xml:space="preserve">. </w:t>
      </w:r>
      <w:proofErr w:type="gramEnd"/>
      <w:r w:rsidRPr="00100A2B">
        <w:rPr>
          <w:rStyle w:val="StyleUnderline"/>
        </w:rPr>
        <w:t xml:space="preserve">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56F98B58" w14:textId="77777777" w:rsidR="00A7560E" w:rsidRPr="00100A2B" w:rsidRDefault="00A7560E" w:rsidP="00A7560E">
      <w:pPr>
        <w:rPr>
          <w:rStyle w:val="StyleUnderline"/>
        </w:rPr>
      </w:pPr>
      <w:r w:rsidRPr="00100A2B">
        <w:rPr>
          <w:rStyle w:val="StyleUnderline"/>
        </w:rPr>
        <w:t>The remainder of this article elaborates on the theoretical framework linking subnational poverty to local conflict-based violence</w:t>
      </w:r>
      <w:proofErr w:type="gramStart"/>
      <w:r w:rsidRPr="00100A2B">
        <w:rPr>
          <w:rStyle w:val="StyleUnderline"/>
        </w:rPr>
        <w:t xml:space="preserve">. </w:t>
      </w:r>
      <w:proofErr w:type="gramEnd"/>
      <w:r w:rsidRPr="00100A2B">
        <w:rPr>
          <w:rStyle w:val="StyleUnderline"/>
        </w:rPr>
        <w:t>This is followed by a discussion of existing methods for measuring local poverty and their potential shortcomings</w:t>
      </w:r>
      <w:proofErr w:type="gramStart"/>
      <w:r w:rsidRPr="00100A2B">
        <w:rPr>
          <w:rStyle w:val="StyleUnderline"/>
        </w:rPr>
        <w:t xml:space="preserve">. </w:t>
      </w:r>
      <w:proofErr w:type="gramEnd"/>
      <w:r w:rsidRPr="00100A2B">
        <w:rPr>
          <w:rStyle w:val="StyleUnderline"/>
        </w:rPr>
        <w:t>Next presented is the study’s research design and modeling strategy, followed by a discussion of empirical results</w:t>
      </w:r>
      <w:proofErr w:type="gramStart"/>
      <w:r w:rsidRPr="00100A2B">
        <w:rPr>
          <w:rStyle w:val="StyleUnderline"/>
        </w:rPr>
        <w:t xml:space="preserve">. </w:t>
      </w:r>
      <w:proofErr w:type="gramEnd"/>
      <w:r w:rsidRPr="00100A2B">
        <w:rPr>
          <w:rStyle w:val="StyleUnderline"/>
        </w:rPr>
        <w:t>The conclusion considers the study’s limitations and proposes avenues for future research on poverty in locations that support rebel groups.</w:t>
      </w:r>
    </w:p>
    <w:p w14:paraId="3E6390C0" w14:textId="77777777" w:rsidR="00A7560E" w:rsidRPr="00100A2B" w:rsidRDefault="00A7560E" w:rsidP="00A7560E">
      <w:pPr>
        <w:rPr>
          <w:rStyle w:val="StyleUnderline"/>
        </w:rPr>
      </w:pPr>
      <w:r w:rsidRPr="00100A2B">
        <w:rPr>
          <w:rStyle w:val="StyleUnderline"/>
        </w:rPr>
        <w:t>Poverty and conflict</w:t>
      </w:r>
    </w:p>
    <w:p w14:paraId="0CB4F12A" w14:textId="77777777" w:rsidR="00A7560E" w:rsidRPr="00100A2B" w:rsidRDefault="00A7560E" w:rsidP="00A7560E">
      <w:pPr>
        <w:rPr>
          <w:rStyle w:val="StyleUnderline"/>
        </w:rPr>
      </w:pPr>
      <w:r w:rsidRPr="00100A2B">
        <w:rPr>
          <w:rStyle w:val="StyleUnderline"/>
        </w:rPr>
        <w:t>A direct link</w:t>
      </w:r>
    </w:p>
    <w:p w14:paraId="1494A2D0" w14:textId="77777777" w:rsidR="00A7560E" w:rsidRPr="00100A2B" w:rsidRDefault="00A7560E" w:rsidP="00A7560E">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w:t>
      </w:r>
      <w:proofErr w:type="gramStart"/>
      <w:r w:rsidRPr="00100A2B">
        <w:rPr>
          <w:rStyle w:val="StyleUnderline"/>
        </w:rPr>
        <w:t xml:space="preserve">. </w:t>
      </w:r>
      <w:proofErr w:type="gramEnd"/>
      <w:r w:rsidRPr="00100A2B">
        <w:rPr>
          <w:rStyle w:val="StyleUnderline"/>
        </w:rPr>
        <w:t>However, there is little consensus on the mechanisms through which poverty may produce conflict</w:t>
      </w:r>
      <w:proofErr w:type="gramStart"/>
      <w:r w:rsidRPr="00100A2B">
        <w:rPr>
          <w:rStyle w:val="StyleUnderline"/>
        </w:rPr>
        <w:t xml:space="preserve">. </w:t>
      </w:r>
      <w:proofErr w:type="gramEnd"/>
      <w:r w:rsidRPr="00100A2B">
        <w:rPr>
          <w:rStyle w:val="StyleUnderline"/>
        </w:rPr>
        <w:t xml:space="preserve">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w:t>
      </w:r>
      <w:proofErr w:type="gramStart"/>
      <w:r w:rsidRPr="00100A2B">
        <w:rPr>
          <w:rStyle w:val="StyleUnderline"/>
        </w:rPr>
        <w:t xml:space="preserve">. </w:t>
      </w:r>
      <w:proofErr w:type="gramEnd"/>
      <w:r w:rsidRPr="00100A2B">
        <w:rPr>
          <w:rStyle w:val="StyleUnderline"/>
        </w:rPr>
        <w:t xml:space="preserve">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2536D523" w14:textId="77777777" w:rsidR="00A7560E" w:rsidRPr="00100A2B" w:rsidRDefault="00A7560E" w:rsidP="00A7560E">
      <w:pPr>
        <w:pStyle w:val="Heading4"/>
      </w:pPr>
      <w:r w:rsidRPr="00100A2B">
        <w:t>Great power war</w:t>
      </w:r>
    </w:p>
    <w:p w14:paraId="439B75CF" w14:textId="77777777" w:rsidR="00A7560E" w:rsidRPr="00100A2B" w:rsidRDefault="00A7560E" w:rsidP="00A7560E">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assistant professor of international relations at the School of Advanced Air and Space Studies, Maxwell AFB, Alabama</w:t>
      </w:r>
      <w:proofErr w:type="gramStart"/>
      <w:r w:rsidRPr="00100A2B">
        <w:t xml:space="preserve">. </w:t>
      </w:r>
      <w:proofErr w:type="gramEnd"/>
      <w:r w:rsidRPr="00100A2B">
        <w:t xml:space="preserve">MA Colorado State, PhD in international relations from Duke University) “Bipolarity, Proxy Wars, and the Rise of China,” Strategic Studies Quarterly, Winter 2011, </w:t>
      </w:r>
      <w:hyperlink r:id="rId27" w:anchor="metadata_info_tab_contents" w:history="1">
        <w:r w:rsidRPr="00100A2B">
          <w:rPr>
            <w:rStyle w:val="Hyperlink"/>
          </w:rPr>
          <w:t>https://www.jstor.org/stable/26270538?seq=1#metadata_info_tab_contents</w:t>
        </w:r>
      </w:hyperlink>
      <w:r w:rsidRPr="00100A2B">
        <w:t>] TDI</w:t>
      </w:r>
    </w:p>
    <w:p w14:paraId="3E0354B9" w14:textId="77777777" w:rsidR="00A7560E" w:rsidRPr="00100A2B" w:rsidRDefault="00A7560E" w:rsidP="00A7560E">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20D624D6" w14:textId="77777777" w:rsidR="00A7560E" w:rsidRPr="00100A2B" w:rsidRDefault="00A7560E" w:rsidP="00A7560E">
      <w:r w:rsidRPr="00100A2B">
        <w:t>It is likely China will achieve economic and then military parity with the United States in the next two decades</w:t>
      </w:r>
      <w:proofErr w:type="gramStart"/>
      <w:r w:rsidRPr="00100A2B">
        <w:t xml:space="preserve">. </w:t>
      </w:r>
      <w:proofErr w:type="gramEnd"/>
      <w:r w:rsidRPr="00100A2B">
        <w:t xml:space="preserve">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524FE13C" w14:textId="77777777" w:rsidR="00A7560E" w:rsidRPr="00100A2B" w:rsidRDefault="00A7560E" w:rsidP="00A7560E">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proofErr w:type="gramStart"/>
      <w:r w:rsidRPr="00100A2B">
        <w:t xml:space="preserve">. </w:t>
      </w:r>
      <w:proofErr w:type="gramEnd"/>
      <w:r w:rsidRPr="00100A2B">
        <w:t xml:space="preserve">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5D809D2D" w14:textId="77777777" w:rsidR="00A7560E" w:rsidRPr="00100A2B" w:rsidRDefault="00A7560E" w:rsidP="00A7560E">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.51 Africa also enjoys large deposits of bauxite (used to make aluminum), copper, lead, nickel, zinc, and iron ore, all of which are imported and highly desired by China</w:t>
      </w:r>
      <w:proofErr w:type="gramStart"/>
      <w:r w:rsidRPr="00100A2B">
        <w:t xml:space="preserve">. </w:t>
      </w:r>
      <w:proofErr w:type="gramEnd"/>
      <w:r w:rsidRPr="00100A2B">
        <w:t xml:space="preserve">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2A1AB425" w14:textId="77777777" w:rsidR="00A7560E" w:rsidRPr="00100A2B" w:rsidRDefault="00A7560E" w:rsidP="00A7560E">
      <w:r w:rsidRPr="00100A2B">
        <w:t>Of primary interest is open access to Africa’s significant deposits of oil and other energy resources</w:t>
      </w:r>
      <w:proofErr w:type="gramStart"/>
      <w:r w:rsidRPr="00100A2B">
        <w:t xml:space="preserve">. </w:t>
      </w:r>
      <w:proofErr w:type="gramEnd"/>
      <w:r w:rsidRPr="00100A2B">
        <w:t xml:space="preserve">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.55 Trade and investment in Africa have also been on the rise; trade has grown more than 10 percent annually in the past decade</w:t>
      </w:r>
      <w:proofErr w:type="gramStart"/>
      <w:r w:rsidRPr="00100A2B">
        <w:t xml:space="preserve">. </w:t>
      </w:r>
      <w:proofErr w:type="gramEnd"/>
      <w:r w:rsidRPr="00100A2B">
        <w:t>Between 2002 and 2004, African exports to China doubled, ranking it third behind the United States and France in trade with the continent</w:t>
      </w:r>
      <w:proofErr w:type="gramStart"/>
      <w:r w:rsidRPr="00100A2B">
        <w:t xml:space="preserve">. </w:t>
      </w:r>
      <w:proofErr w:type="gramEnd"/>
      <w:r w:rsidRPr="00100A2B">
        <w:t>Chinese investment is also growing; more than 700 Chinese business operations across Africa total over $1 billion</w:t>
      </w:r>
      <w:proofErr w:type="gramStart"/>
      <w:r w:rsidRPr="00100A2B">
        <w:t xml:space="preserve">. </w:t>
      </w:r>
      <w:proofErr w:type="gramEnd"/>
      <w:r w:rsidRPr="00100A2B">
        <w:t xml:space="preserve">Aid and direct economic assistance are increasing as well, and China has forgiven the debt of some 31 African nations.56 </w:t>
      </w:r>
    </w:p>
    <w:p w14:paraId="5D7DBF63" w14:textId="77777777" w:rsidR="00A7560E" w:rsidRPr="00100A2B" w:rsidRDefault="00A7560E" w:rsidP="00A7560E">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proofErr w:type="gramStart"/>
      <w:r w:rsidRPr="00100A2B">
        <w:t xml:space="preserve">. </w:t>
      </w:r>
      <w:proofErr w:type="gramEnd"/>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3C2431E6" w14:textId="77777777" w:rsidR="00A7560E" w:rsidRPr="00100A2B" w:rsidRDefault="00A7560E" w:rsidP="00A7560E">
      <w:r w:rsidRPr="00100A2B">
        <w:t>Realist claims that focusing on third-world issues is misplaced are thus fallacious; war in a future US-China bipolar system remains as costly as it was during the Cold War</w:t>
      </w:r>
      <w:proofErr w:type="gramStart"/>
      <w:r w:rsidRPr="00100A2B">
        <w:t xml:space="preserve">. </w:t>
      </w:r>
      <w:proofErr w:type="gramEnd"/>
      <w:r w:rsidRPr="00100A2B">
        <w:t xml:space="preserve">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proofErr w:type="gramStart"/>
      <w:r w:rsidRPr="00100A2B">
        <w:rPr>
          <w:rStyle w:val="StyleUnderline"/>
        </w:rPr>
        <w:t xml:space="preserve">. </w:t>
      </w:r>
      <w:proofErr w:type="gramEnd"/>
      <w:r w:rsidRPr="00100A2B">
        <w:rPr>
          <w:rStyle w:val="StyleUnderline"/>
        </w:rPr>
        <w:t xml:space="preserve">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539B24D6" w14:textId="77777777" w:rsidR="00A7560E" w:rsidRDefault="00A7560E" w:rsidP="00A7560E">
      <w:pPr>
        <w:pStyle w:val="Heading3"/>
      </w:pPr>
      <w:r>
        <w:lastRenderedPageBreak/>
        <w:t>Framework</w:t>
      </w:r>
    </w:p>
    <w:p w14:paraId="01E10F3F" w14:textId="77777777" w:rsidR="00A7560E" w:rsidRPr="00611177" w:rsidRDefault="00A7560E" w:rsidP="00A7560E">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32128DC6" w14:textId="77777777" w:rsidR="00A7560E" w:rsidRPr="00611177" w:rsidRDefault="00A7560E" w:rsidP="00A7560E">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0CD5AD04" w14:textId="77777777" w:rsidR="00A7560E" w:rsidRPr="00484031" w:rsidRDefault="00A7560E" w:rsidP="00A7560E">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7C5B32E3" w14:textId="77777777" w:rsidR="00A7560E" w:rsidRPr="001E4E18" w:rsidRDefault="00A7560E" w:rsidP="00A7560E"/>
    <w:p w14:paraId="51BC36C2" w14:textId="77777777" w:rsidR="00A7560E" w:rsidRPr="00B03F40" w:rsidRDefault="00A7560E" w:rsidP="00A7560E">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3C8D99E7" w14:textId="77777777" w:rsidR="00A7560E" w:rsidRPr="00CA3910" w:rsidRDefault="00A7560E" w:rsidP="00A7560E"/>
    <w:p w14:paraId="1F55FC33" w14:textId="77777777" w:rsidR="00A7560E" w:rsidRDefault="00A7560E" w:rsidP="00A7560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40B8FCBB" w14:textId="77777777" w:rsidR="00A7560E" w:rsidRDefault="00A7560E" w:rsidP="00A7560E"/>
    <w:p w14:paraId="13C4615C" w14:textId="77777777" w:rsidR="00A7560E" w:rsidRPr="00EB533F" w:rsidRDefault="00A7560E" w:rsidP="00A7560E">
      <w:pPr>
        <w:pStyle w:val="Heading4"/>
        <w:spacing w:line="276" w:lineRule="auto"/>
        <w:rPr>
          <w:rFonts w:cs="Calibri"/>
        </w:rPr>
      </w:pPr>
      <w:r>
        <w:t xml:space="preserve">1]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6FD7CE93" w14:textId="77777777" w:rsidR="00A7560E" w:rsidRPr="00EB533F" w:rsidRDefault="00A7560E" w:rsidP="00A7560E">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28" w:history="1">
        <w:r w:rsidRPr="00EB533F">
          <w:rPr>
            <w:rStyle w:val="Hyperlink"/>
          </w:rPr>
          <w:t>https://www.fhi.ox.ac.uk/wp-content/uploads/Existential-Risks-2017-01-23.pdf</w:t>
        </w:r>
      </w:hyperlink>
      <w:r w:rsidRPr="00EB533F">
        <w:t xml:space="preserve">, </w:t>
      </w:r>
    </w:p>
    <w:p w14:paraId="451CDA88" w14:textId="77777777" w:rsidR="00A7560E" w:rsidRDefault="00A7560E" w:rsidP="00A7560E">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w:t>
      </w:r>
      <w:r w:rsidRPr="00EB533F">
        <w:lastRenderedPageBreak/>
        <w:t xml:space="preserve">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1D7DC4CD" w14:textId="77777777" w:rsidR="00A7560E" w:rsidRPr="00A1601B" w:rsidRDefault="00A7560E" w:rsidP="00A7560E"/>
    <w:p w14:paraId="7CF3A33E" w14:textId="77777777" w:rsidR="00A7560E" w:rsidRDefault="00A7560E" w:rsidP="00A7560E">
      <w:pPr>
        <w:pStyle w:val="Heading4"/>
        <w:rPr>
          <w:rFonts w:cs="Calibri"/>
          <w:color w:val="000000" w:themeColor="text1"/>
        </w:rPr>
      </w:pPr>
      <w:r>
        <w:rPr>
          <w:rFonts w:cs="Calibri"/>
          <w:color w:val="000000" w:themeColor="text1"/>
        </w:rPr>
        <w:lastRenderedPageBreak/>
        <w:t xml:space="preserve">2] </w:t>
      </w:r>
      <w:r w:rsidRPr="00EC6DF3">
        <w:rPr>
          <w:rFonts w:cs="Calibri"/>
          <w:color w:val="000000" w:themeColor="text1"/>
          <w:u w:val="single"/>
        </w:rPr>
        <w:t>Actor specificity</w:t>
      </w:r>
    </w:p>
    <w:p w14:paraId="29CA7943" w14:textId="77777777" w:rsidR="00A7560E" w:rsidRPr="00A1601B" w:rsidRDefault="00A7560E" w:rsidP="00A7560E"/>
    <w:p w14:paraId="579ABD01" w14:textId="77777777" w:rsidR="00A7560E" w:rsidRDefault="00A7560E" w:rsidP="00A7560E">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6651BC02" w14:textId="77777777" w:rsidR="00A7560E" w:rsidRPr="00A1601B" w:rsidRDefault="00A7560E" w:rsidP="00A7560E"/>
    <w:p w14:paraId="68A68119" w14:textId="77777777" w:rsidR="00A7560E" w:rsidRDefault="00A7560E" w:rsidP="00A7560E">
      <w:pPr>
        <w:pStyle w:val="Heading4"/>
        <w:rPr>
          <w:rFonts w:cs="Calibri"/>
          <w:color w:val="000000" w:themeColor="text1"/>
        </w:rPr>
      </w:pPr>
      <w:r w:rsidRPr="004E07E9">
        <w:rPr>
          <w:rFonts w:cs="Calibri"/>
          <w:color w:val="000000" w:themeColor="text1"/>
        </w:rPr>
        <w:t>B] States lack wills or intentions since policies are collective actions</w:t>
      </w:r>
      <w:proofErr w:type="gramStart"/>
      <w:r w:rsidRPr="004E07E9">
        <w:rPr>
          <w:rFonts w:cs="Calibri"/>
          <w:color w:val="000000" w:themeColor="text1"/>
        </w:rPr>
        <w:t xml:space="preserve">. </w:t>
      </w:r>
      <w:proofErr w:type="gramEnd"/>
      <w:r w:rsidRPr="004E07E9">
        <w:rPr>
          <w:rFonts w:cs="Calibri"/>
          <w:color w:val="000000" w:themeColor="text1"/>
        </w:rPr>
        <w:t>Actor-specificity comes first since different agents have different ethical standings</w:t>
      </w:r>
      <w:proofErr w:type="gramStart"/>
      <w:r w:rsidRPr="004E07E9">
        <w:rPr>
          <w:rFonts w:cs="Calibri"/>
          <w:color w:val="000000" w:themeColor="text1"/>
        </w:rPr>
        <w:t xml:space="preserve">. </w:t>
      </w:r>
      <w:proofErr w:type="gramEnd"/>
      <w:r w:rsidRPr="004E07E9">
        <w:rPr>
          <w:rFonts w:cs="Calibri"/>
          <w:color w:val="000000" w:themeColor="text1"/>
        </w:rPr>
        <w:t xml:space="preserve">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56B39D42" w14:textId="77777777" w:rsidR="00A7560E" w:rsidRPr="00A1601B" w:rsidRDefault="00A7560E" w:rsidP="00A7560E"/>
    <w:p w14:paraId="43A4CC83" w14:textId="77777777" w:rsidR="00A7560E" w:rsidRDefault="00A7560E" w:rsidP="00A7560E">
      <w:pPr>
        <w:pStyle w:val="Heading4"/>
      </w:pPr>
      <w:r>
        <w:t xml:space="preserve">3]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 xml:space="preserve">Intuitions outweigh—they’re the foundational basis for any argument and theories that contradict our intuitions are most likely false even if we can’t deductively determine why. </w:t>
      </w:r>
    </w:p>
    <w:p w14:paraId="244687C5" w14:textId="77777777" w:rsidR="00A7560E" w:rsidRPr="00474E24" w:rsidRDefault="00A7560E" w:rsidP="00A7560E"/>
    <w:p w14:paraId="40D363AA" w14:textId="77777777" w:rsidR="00A7560E" w:rsidRPr="00B55AD5" w:rsidRDefault="00A7560E" w:rsidP="00A7560E"/>
    <w:p w14:paraId="2177723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7560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6F37FD"/>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560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5E26"/>
  <w15:chartTrackingRefBased/>
  <w15:docId w15:val="{05F9034C-B516-4FA6-878F-4C09D67A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7560E"/>
    <w:rPr>
      <w:rFonts w:ascii="Calibri" w:hAnsi="Calibri"/>
    </w:rPr>
  </w:style>
  <w:style w:type="paragraph" w:styleId="Heading1">
    <w:name w:val="heading 1"/>
    <w:aliases w:val="Pocket"/>
    <w:basedOn w:val="Normal"/>
    <w:next w:val="Normal"/>
    <w:link w:val="Heading1Char"/>
    <w:qFormat/>
    <w:rsid w:val="00A756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56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756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756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756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560E"/>
  </w:style>
  <w:style w:type="character" w:customStyle="1" w:styleId="Heading1Char">
    <w:name w:val="Heading 1 Char"/>
    <w:aliases w:val="Pocket Char"/>
    <w:basedOn w:val="DefaultParagraphFont"/>
    <w:link w:val="Heading1"/>
    <w:rsid w:val="00A756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560E"/>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7560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7560E"/>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756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7560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7560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7560E"/>
    <w:rPr>
      <w:color w:val="auto"/>
      <w:u w:val="none"/>
    </w:rPr>
  </w:style>
  <w:style w:type="character" w:styleId="FollowedHyperlink">
    <w:name w:val="FollowedHyperlink"/>
    <w:basedOn w:val="DefaultParagraphFont"/>
    <w:uiPriority w:val="99"/>
    <w:semiHidden/>
    <w:unhideWhenUsed/>
    <w:rsid w:val="00A7560E"/>
    <w:rPr>
      <w:color w:val="auto"/>
      <w:u w:val="none"/>
    </w:rPr>
  </w:style>
  <w:style w:type="paragraph" w:customStyle="1" w:styleId="Emphasis1">
    <w:name w:val="Emphasis1"/>
    <w:basedOn w:val="Normal"/>
    <w:link w:val="Emphasis"/>
    <w:autoRedefine/>
    <w:uiPriority w:val="7"/>
    <w:qFormat/>
    <w:rsid w:val="00A7560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A7560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A7560E"/>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A7560E"/>
    <w:rPr>
      <w:u w:val="single"/>
    </w:rPr>
  </w:style>
  <w:style w:type="paragraph" w:styleId="Title">
    <w:name w:val="Title"/>
    <w:aliases w:val="Bold Underlined,UNDERLINE,Cites and Cards,title,Block Heading"/>
    <w:basedOn w:val="Normal"/>
    <w:next w:val="Normal"/>
    <w:link w:val="TitleChar"/>
    <w:uiPriority w:val="1"/>
    <w:qFormat/>
    <w:rsid w:val="00A7560E"/>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A7560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vaopenmind.com/en/science/physics/asteroid-mining-a-new-space-race/" TargetMode="Externa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arxiv.org/abs/1505.03800" TargetMode="External"/><Relationship Id="rId26" Type="http://schemas.openxmlformats.org/officeDocument/2006/relationships/hyperlink" Target="https://www.researchgate.net/publication/320740608_Experienced_poverty_and_local_conflict_violence" TargetMode="External"/><Relationship Id="rId3" Type="http://schemas.openxmlformats.org/officeDocument/2006/relationships/styles" Target="styles.xml"/><Relationship Id="rId21" Type="http://schemas.openxmlformats.org/officeDocument/2006/relationships/hyperlink" Target="https://www.orbitaldebris.jsc.nasa.gov/faq.html"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cnbc.com/2015/05/01/build-the-economy-here-on-earth-by-exploring-space-tyson.html" TargetMode="External"/><Relationship Id="rId17" Type="http://schemas.openxmlformats.org/officeDocument/2006/relationships/hyperlink" Target="http://www.caseyhandmer.com/" TargetMode="External"/><Relationship Id="rId25" Type="http://schemas.openxmlformats.org/officeDocument/2006/relationships/hyperlink" Target="https://africanews.space/the-effect-of-asteroid-mining-on-mining-activities-in-africa/" TargetMode="External"/><Relationship Id="rId2" Type="http://schemas.openxmlformats.org/officeDocument/2006/relationships/numbering" Target="numbering.xml"/><Relationship Id="rId16" Type="http://schemas.openxmlformats.org/officeDocument/2006/relationships/hyperlink" Target="https://www.newscientist.com/article/dn27243-rock-grab-from-asteroid-will-aid-human-mission-to-mars"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transastracorp.com/" TargetMode="External"/><Relationship Id="rId24" Type="http://schemas.openxmlformats.org/officeDocument/2006/relationships/hyperlink" Target="https://www.businessinsider.com/russia-says-space-junk-could-spark-war-2016-1" TargetMode="External"/><Relationship Id="rId5" Type="http://schemas.openxmlformats.org/officeDocument/2006/relationships/webSettings" Target="webSettings.xml"/><Relationship Id="rId15" Type="http://schemas.openxmlformats.org/officeDocument/2006/relationships/hyperlink" Target="http://www.nasa.gov/content/what-is-nasa-s-asteroid-redirect-mission/" TargetMode="External"/><Relationship Id="rId23" Type="http://schemas.openxmlformats.org/officeDocument/2006/relationships/hyperlink" Target="https://www.acclimatise.uk.com/2018/05/02/earth-observation-of-increasing-importance-for-climate-change-adaptation/" TargetMode="External"/><Relationship Id="rId28" Type="http://schemas.openxmlformats.org/officeDocument/2006/relationships/hyperlink" Target="https://www.fhi.ox.ac.uk/wp-content/uploads/Existential-Risks-2017-01-23.pdf" TargetMode="External"/><Relationship Id="rId10" Type="http://schemas.openxmlformats.org/officeDocument/2006/relationships/hyperlink" Target="https://asteroidminingcorporation.co.uk/"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settings" Target="settings.xml"/><Relationship Id="rId9" Type="http://schemas.openxmlformats.org/officeDocument/2006/relationships/hyperlink" Target="https://www.consensys.space/pr" TargetMode="External"/><Relationship Id="rId14" Type="http://schemas.openxmlformats.org/officeDocument/2006/relationships/hyperlink" Target="https://arxiv.org/pdf/1505.03800.pdf"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s://www.jstor.org/stable/26270538?seq=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19</Pages>
  <Words>9413</Words>
  <Characters>53655</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2021-12-19T15:26:00Z</dcterms:created>
  <dcterms:modified xsi:type="dcterms:W3CDTF">2021-12-19T15:35:00Z</dcterms:modified>
</cp:coreProperties>
</file>