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BF13C" w14:textId="2F9158C8" w:rsidR="003B3062" w:rsidRDefault="003B3062" w:rsidP="003B3062">
      <w:pPr>
        <w:pStyle w:val="Heading2"/>
      </w:pPr>
      <w:r>
        <w:t>AC</w:t>
      </w:r>
    </w:p>
    <w:p w14:paraId="483E091C" w14:textId="604368E5" w:rsidR="003B3062" w:rsidRPr="00100A2B" w:rsidRDefault="003B3062" w:rsidP="003B3062">
      <w:pPr>
        <w:pStyle w:val="Heading4"/>
        <w:rPr>
          <w:rFonts w:cs="Calibri"/>
        </w:rPr>
      </w:pPr>
      <w:r w:rsidRPr="00100A2B">
        <w:rPr>
          <w:rFonts w:cs="Calibri"/>
        </w:rPr>
        <w:t>Plan – states ought to ban the appropriation of outer space for mining activities by private entities.</w:t>
      </w:r>
    </w:p>
    <w:p w14:paraId="0EF06518" w14:textId="77777777" w:rsidR="003B3062" w:rsidRPr="00100A2B" w:rsidRDefault="003B3062" w:rsidP="003B3062"/>
    <w:p w14:paraId="37630F1A" w14:textId="77777777" w:rsidR="003B3062" w:rsidRPr="00100A2B" w:rsidRDefault="003B3062" w:rsidP="003B3062">
      <w:pPr>
        <w:pStyle w:val="Heading4"/>
        <w:rPr>
          <w:rFonts w:cs="Calibri"/>
        </w:rPr>
      </w:pPr>
      <w:r w:rsidRPr="00100A2B">
        <w:rPr>
          <w:rFonts w:cs="Calibri"/>
        </w:rPr>
        <w:t>Normal means is ratification of the Moon Treaty</w:t>
      </w:r>
    </w:p>
    <w:p w14:paraId="6E4739ED" w14:textId="77777777" w:rsidR="003B3062" w:rsidRPr="00100A2B" w:rsidRDefault="003B3062" w:rsidP="003B3062">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w:t>
      </w:r>
      <w:proofErr w:type="gramStart"/>
      <w:r w:rsidRPr="00100A2B">
        <w:t xml:space="preserve">. </w:t>
      </w:r>
      <w:proofErr w:type="gramEnd"/>
      <w:r w:rsidRPr="00100A2B">
        <w:t>She was a Law Researcher at the High Court of Delhi from 2016 to 2018 and is currently pursuing LL.M in International Law at The Fletcher School of Law and Diplomacy, USA</w:t>
      </w:r>
      <w:proofErr w:type="gramStart"/>
      <w:r w:rsidRPr="00100A2B">
        <w:t xml:space="preserve">. </w:t>
      </w:r>
      <w:proofErr w:type="gramEnd"/>
      <w:r w:rsidRPr="00100A2B">
        <w:t>She has been doing research on Outer Space Law since she was a student at ILS</w:t>
      </w:r>
      <w:proofErr w:type="gramStart"/>
      <w:r w:rsidRPr="00100A2B">
        <w:t xml:space="preserve">. </w:t>
      </w:r>
      <w:proofErr w:type="gramEnd"/>
      <w:r w:rsidRPr="00100A2B">
        <w:t>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which highlights the common heritage of mankind</w:t>
      </w:r>
      <w:proofErr w:type="gramStart"/>
      <w:r w:rsidRPr="00100A2B">
        <w:t xml:space="preserve">. </w:t>
      </w:r>
      <w:proofErr w:type="gramEnd"/>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6"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7"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3D861F00" w14:textId="77777777" w:rsidR="003B3062" w:rsidRPr="00100A2B" w:rsidRDefault="003B3062" w:rsidP="003B3062">
      <w:pPr>
        <w:pStyle w:val="Heading3"/>
      </w:pPr>
      <w:r w:rsidRPr="00100A2B">
        <w:lastRenderedPageBreak/>
        <w:t xml:space="preserve">Debris Adv </w:t>
      </w:r>
    </w:p>
    <w:p w14:paraId="5D601E09" w14:textId="77777777" w:rsidR="003B3062" w:rsidRPr="00100A2B" w:rsidRDefault="003B3062" w:rsidP="003B3062">
      <w:pPr>
        <w:pStyle w:val="Heading4"/>
        <w:rPr>
          <w:rFonts w:cs="Calibri"/>
        </w:rPr>
      </w:pPr>
      <w:r w:rsidRPr="00100A2B">
        <w:rPr>
          <w:rFonts w:cs="Calibri"/>
        </w:rPr>
        <w:t>Private space mining and ownership allowed now</w:t>
      </w:r>
    </w:p>
    <w:p w14:paraId="4B6D33B5" w14:textId="77777777" w:rsidR="003B3062" w:rsidRPr="00100A2B" w:rsidRDefault="003B3062" w:rsidP="003B3062">
      <w:r w:rsidRPr="007F5B1C">
        <w:rPr>
          <w:rStyle w:val="StyleUnderline"/>
          <w:b/>
          <w:bCs/>
        </w:rPr>
        <w:t>Williams 20</w:t>
      </w:r>
      <w:r w:rsidRPr="007F5B1C">
        <w:rPr>
          <w:b/>
          <w:bCs/>
        </w:rPr>
        <w:t xml:space="preserve"> </w:t>
      </w:r>
      <w:r w:rsidRPr="00100A2B">
        <w:t xml:space="preserve">[(Matt Williams, Reporter) “Trump signs an executive order allowing mining the moon and asteroids,” Phys Org, April 13, 2020, </w:t>
      </w:r>
      <w:hyperlink r:id="rId8" w:history="1">
        <w:r w:rsidRPr="00100A2B">
          <w:rPr>
            <w:rStyle w:val="Hyperlink"/>
          </w:rPr>
          <w:t>https://phys.org/news/2020-04-trump-moon-asteroids.html</w:t>
        </w:r>
      </w:hyperlink>
      <w:r w:rsidRPr="00100A2B">
        <w:t>] TDI</w:t>
      </w:r>
    </w:p>
    <w:p w14:paraId="37658AEF" w14:textId="77777777" w:rsidR="003B3062" w:rsidRPr="00100A2B" w:rsidRDefault="003B3062" w:rsidP="003B3062">
      <w:pPr>
        <w:rPr>
          <w:b/>
          <w:bCs/>
        </w:rPr>
      </w:pPr>
      <w:r w:rsidRPr="00745B2A">
        <w:rPr>
          <w:rStyle w:val="StyleUnderline"/>
        </w:rPr>
        <w:t>Trump signs an executive order allowing mining the moon and asteroids</w:t>
      </w:r>
    </w:p>
    <w:p w14:paraId="4D8FC70B" w14:textId="77777777" w:rsidR="003B3062" w:rsidRPr="00100A2B" w:rsidRDefault="003B3062" w:rsidP="003B3062">
      <w:r w:rsidRPr="00100A2B">
        <w:t xml:space="preserve">In 2015, the </w:t>
      </w:r>
      <w:r w:rsidRPr="00745B2A">
        <w:rPr>
          <w:rStyle w:val="StyleUnderline"/>
        </w:rPr>
        <w:t>Obama administration signed the </w:t>
      </w:r>
      <w:hyperlink r:id="rId9" w:history="1">
        <w:r w:rsidRPr="00745B2A">
          <w:rPr>
            <w:rStyle w:val="StyleUnderline"/>
          </w:rPr>
          <w:t>U.S. Commercial Space Launch Competitiveness Act</w:t>
        </w:r>
      </w:hyperlink>
      <w:r w:rsidRPr="00745B2A">
        <w:t> (CSLCA, or H.R. 2262</w:t>
      </w:r>
      <w:r w:rsidRPr="00100A2B">
        <w:t>) into law</w:t>
      </w:r>
      <w:proofErr w:type="gramStart"/>
      <w:r w:rsidRPr="00100A2B">
        <w:t xml:space="preserve">. </w:t>
      </w:r>
      <w:proofErr w:type="gramEnd"/>
      <w:r w:rsidRPr="00100A2B">
        <w:t xml:space="preserve">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1FD3D122" w14:textId="77777777" w:rsidR="003B3062" w:rsidRPr="00100A2B" w:rsidRDefault="003B3062" w:rsidP="003B3062">
      <w:r w:rsidRPr="00100A2B">
        <w:t xml:space="preserve">On April 6th, the </w:t>
      </w:r>
      <w:r w:rsidRPr="00100A2B">
        <w:rPr>
          <w:rStyle w:val="StyleUnderline"/>
        </w:rPr>
        <w:t>Trump administration took things a step further by signing an </w:t>
      </w:r>
      <w:hyperlink r:id="rId10"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1" w:history="1">
        <w:r w:rsidRPr="002E4133">
          <w:rPr>
            <w:rStyle w:val="StyleUnderline"/>
            <w:highlight w:val="cyan"/>
          </w:rPr>
          <w:t>space</w:t>
        </w:r>
      </w:hyperlink>
      <w:r w:rsidRPr="00100A2B">
        <w:t>. This order, titled "</w:t>
      </w:r>
      <w:hyperlink r:id="rId12" w:history="1">
        <w:r w:rsidRPr="00100A2B">
          <w:rPr>
            <w:rStyle w:val="Hyperlink"/>
          </w:rPr>
          <w:t>Encouraging International Support for the Recovery and Use of Space Resources</w:t>
        </w:r>
      </w:hyperlink>
      <w:r w:rsidRPr="00100A2B">
        <w:t>," effectively ends the decades-long debate that began with the signing of </w:t>
      </w:r>
      <w:hyperlink r:id="rId13" w:history="1">
        <w:r w:rsidRPr="00100A2B">
          <w:rPr>
            <w:rStyle w:val="Hyperlink"/>
          </w:rPr>
          <w:t>the Outer Space Treaty</w:t>
        </w:r>
      </w:hyperlink>
      <w:r w:rsidRPr="00100A2B">
        <w:t> in 1967.</w:t>
      </w:r>
    </w:p>
    <w:p w14:paraId="1C0ABA8E" w14:textId="77777777" w:rsidR="003B3062" w:rsidRPr="00100A2B" w:rsidRDefault="003B3062" w:rsidP="003B3062"/>
    <w:p w14:paraId="62A38BB6" w14:textId="77777777" w:rsidR="003B3062" w:rsidRPr="00100A2B" w:rsidRDefault="003B3062" w:rsidP="003B3062">
      <w:pPr>
        <w:pStyle w:val="Heading4"/>
      </w:pPr>
      <w:r w:rsidRPr="00100A2B">
        <w:t xml:space="preserve">New investments coming and companies are launching – economic incentives make it </w:t>
      </w:r>
      <w:proofErr w:type="gramStart"/>
      <w:r w:rsidRPr="00100A2B">
        <w:t>alluring</w:t>
      </w:r>
      <w:proofErr w:type="gramEnd"/>
    </w:p>
    <w:p w14:paraId="3733B2D0" w14:textId="77777777" w:rsidR="003B3062" w:rsidRPr="00100A2B" w:rsidRDefault="003B3062" w:rsidP="003B3062">
      <w:proofErr w:type="spellStart"/>
      <w:r w:rsidRPr="007F5B1C">
        <w:rPr>
          <w:rStyle w:val="StyleUnderline"/>
          <w:b/>
          <w:bCs/>
          <w:szCs w:val="26"/>
        </w:rPr>
        <w:t>Tosar</w:t>
      </w:r>
      <w:proofErr w:type="spellEnd"/>
      <w:r w:rsidRPr="007F5B1C">
        <w:rPr>
          <w:rStyle w:val="StyleUnderline"/>
          <w:b/>
          <w:bCs/>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4" w:history="1">
        <w:r w:rsidRPr="00100A2B">
          <w:rPr>
            <w:rStyle w:val="Hyperlink"/>
          </w:rPr>
          <w:t>https://www.bbvaopenmind.com/en/science/physics/asteroid-mining-a-new-space-race/</w:t>
        </w:r>
      </w:hyperlink>
      <w:r w:rsidRPr="00100A2B">
        <w:t>] TDI</w:t>
      </w:r>
    </w:p>
    <w:p w14:paraId="555FAC67" w14:textId="77777777" w:rsidR="003B3062" w:rsidRPr="00100A2B" w:rsidRDefault="003B3062" w:rsidP="003B3062">
      <w:r w:rsidRPr="00100A2B">
        <w:rPr>
          <w:rStyle w:val="StyleUnderline"/>
        </w:rPr>
        <w:t>This is not science fiction</w:t>
      </w:r>
      <w:proofErr w:type="gramStart"/>
      <w:r w:rsidRPr="00100A2B">
        <w:rPr>
          <w:rStyle w:val="StyleUnderline"/>
        </w:rPr>
        <w:t xml:space="preserve">. </w:t>
      </w:r>
      <w:proofErr w:type="gramEnd"/>
      <w:r w:rsidRPr="00100A2B">
        <w:rPr>
          <w:rStyle w:val="StyleUnderline"/>
        </w:rPr>
        <w:t xml:space="preserve">There are now </w:t>
      </w:r>
      <w:r w:rsidRPr="000D1503">
        <w:rPr>
          <w:rStyle w:val="StyleUnderline"/>
        </w:rPr>
        <w:t>space</w:t>
      </w:r>
      <w:r w:rsidRPr="00100A2B">
        <w:rPr>
          <w:rStyle w:val="StyleUnderline"/>
        </w:rPr>
        <w:t xml:space="preserve"> mining companies, such as </w:t>
      </w:r>
      <w:hyperlink r:id="rId15"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16" w:tgtFrame="_blank" w:history="1">
        <w:r w:rsidRPr="00100A2B">
          <w:rPr>
            <w:rStyle w:val="StyleUnderline"/>
          </w:rPr>
          <w:t>Asteroid Mining Corporation</w:t>
        </w:r>
      </w:hyperlink>
      <w:r w:rsidRPr="00100A2B">
        <w:rPr>
          <w:rStyle w:val="StyleUnderline"/>
        </w:rPr>
        <w:t> or </w:t>
      </w:r>
      <w:hyperlink r:id="rId17"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5265D943" w14:textId="77777777" w:rsidR="003B3062" w:rsidRPr="00100A2B" w:rsidRDefault="003B3062" w:rsidP="003B3062">
      <w:pPr>
        <w:rPr>
          <w:rStyle w:val="StyleUnderline"/>
        </w:rPr>
      </w:pPr>
      <w:r w:rsidRPr="00100A2B">
        <w:t>Is asteroid mining possible</w:t>
      </w:r>
      <w:proofErr w:type="gramStart"/>
      <w:r w:rsidRPr="00100A2B">
        <w:t xml:space="preserve">? </w:t>
      </w:r>
      <w:proofErr w:type="gramEnd"/>
      <w:r w:rsidRPr="00100A2B">
        <w:t xml:space="preserve">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284CC41F" w14:textId="77777777" w:rsidR="003B3062" w:rsidRPr="00100A2B" w:rsidRDefault="003B3062" w:rsidP="003B3062">
      <w:pPr>
        <w:rPr>
          <w:rStyle w:val="StyleUnderline"/>
        </w:rPr>
      </w:pPr>
      <w:r w:rsidRPr="00100A2B">
        <w:t>Is it economically viable</w:t>
      </w:r>
      <w:proofErr w:type="gramStart"/>
      <w:r w:rsidRPr="00100A2B">
        <w:t xml:space="preserve">? </w:t>
      </w:r>
      <w:proofErr w:type="gramEnd"/>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proofErr w:type="gramStart"/>
      <w:r w:rsidRPr="00984EE1">
        <w:rPr>
          <w:highlight w:val="cyan"/>
        </w:rPr>
        <w:t xml:space="preserve">. </w:t>
      </w:r>
      <w:proofErr w:type="gramEnd"/>
      <w:r w:rsidRPr="00984EE1">
        <w:t>Astrophysicist</w:t>
      </w:r>
      <w:r w:rsidRPr="00100A2B">
        <w:t xml:space="preserve"> Neil deGrasse argues that </w:t>
      </w:r>
      <w:hyperlink r:id="rId18" w:tgtFrame="_blank" w:history="1">
        <w:r w:rsidRPr="00100A2B">
          <w:rPr>
            <w:rStyle w:val="StyleUnderline"/>
          </w:rPr>
          <w:t>the planet’s first trillionaire will undoubtedly be a space miner.</w:t>
        </w:r>
      </w:hyperlink>
    </w:p>
    <w:p w14:paraId="240C9881" w14:textId="77777777" w:rsidR="003B3062" w:rsidRPr="00100A2B" w:rsidRDefault="003B3062" w:rsidP="003B3062"/>
    <w:p w14:paraId="12434C08" w14:textId="77777777" w:rsidR="003B3062" w:rsidRPr="00100A2B" w:rsidRDefault="003B3062" w:rsidP="003B3062">
      <w:pPr>
        <w:pStyle w:val="Heading4"/>
        <w:rPr>
          <w:rFonts w:cs="Calibri"/>
        </w:rPr>
      </w:pPr>
      <w:r w:rsidRPr="00100A2B">
        <w:rPr>
          <w:rFonts w:cs="Calibri"/>
        </w:rPr>
        <w:t>Asteroid mining spikes the risk of satellite-dust collisions</w:t>
      </w:r>
    </w:p>
    <w:p w14:paraId="3AC8871A" w14:textId="77777777" w:rsidR="003B3062" w:rsidRPr="00100A2B" w:rsidRDefault="003B3062" w:rsidP="003B3062">
      <w:proofErr w:type="spellStart"/>
      <w:r w:rsidRPr="007F5B1C">
        <w:rPr>
          <w:rStyle w:val="StyleUnderline"/>
          <w:b/>
          <w:bCs/>
          <w:szCs w:val="26"/>
        </w:rPr>
        <w:t>Scoles</w:t>
      </w:r>
      <w:proofErr w:type="spellEnd"/>
      <w:r w:rsidRPr="007F5B1C">
        <w:rPr>
          <w:rStyle w:val="StyleUnderline"/>
          <w:b/>
          <w:bCs/>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w:t>
      </w:r>
      <w:r w:rsidRPr="00100A2B">
        <w:lastRenderedPageBreak/>
        <w:t xml:space="preserve">satellites,” New Scientist, May 27, 2015, </w:t>
      </w:r>
      <w:hyperlink r:id="rId19" w:history="1">
        <w:r w:rsidRPr="00100A2B">
          <w:rPr>
            <w:rStyle w:val="Hyperlink"/>
          </w:rPr>
          <w:t>https://www.newscientist.com/article/mg22630235-100-dust-from-asteroid-mining-spells-danger-for-satellites/</w:t>
        </w:r>
      </w:hyperlink>
      <w:r w:rsidRPr="00100A2B">
        <w:t>] TDI</w:t>
      </w:r>
    </w:p>
    <w:p w14:paraId="39F3D320" w14:textId="77777777" w:rsidR="003B3062" w:rsidRPr="00100A2B" w:rsidRDefault="003B3062" w:rsidP="003B3062">
      <w:pPr>
        <w:pStyle w:val="ListParagraph"/>
        <w:numPr>
          <w:ilvl w:val="0"/>
          <w:numId w:val="11"/>
        </w:numPr>
      </w:pPr>
      <w:r w:rsidRPr="00100A2B">
        <w:t xml:space="preserve">Study this is citing – Javier </w:t>
      </w:r>
      <w:proofErr w:type="spellStart"/>
      <w:r w:rsidRPr="00100A2B">
        <w:t>Roa</w:t>
      </w:r>
      <w:proofErr w:type="spellEnd"/>
      <w:r w:rsidRPr="00100A2B">
        <w:t>, Space Dynamic Group, Applied Physics Department, Technical University of Madrid</w:t>
      </w:r>
      <w:proofErr w:type="gramStart"/>
      <w:r w:rsidRPr="00100A2B">
        <w:t xml:space="preserve">. </w:t>
      </w:r>
      <w:proofErr w:type="gramEnd"/>
      <w:r w:rsidRPr="00100A2B">
        <w:t xml:space="preserve">Casey J </w:t>
      </w:r>
      <w:proofErr w:type="spellStart"/>
      <w:r w:rsidRPr="00100A2B">
        <w:t>Handmer</w:t>
      </w:r>
      <w:proofErr w:type="spellEnd"/>
      <w:r w:rsidRPr="00100A2B">
        <w:t>, Theoretical Astrophysics, California Institute of Technology</w:t>
      </w:r>
      <w:proofErr w:type="gramStart"/>
      <w:r w:rsidRPr="00100A2B">
        <w:t xml:space="preserve">. </w:t>
      </w:r>
      <w:proofErr w:type="gramEnd"/>
      <w:r w:rsidRPr="00100A2B">
        <w:t>Both PhD Candidates</w:t>
      </w:r>
      <w:proofErr w:type="gramStart"/>
      <w:r w:rsidRPr="00100A2B">
        <w:t xml:space="preserve">. </w:t>
      </w:r>
      <w:proofErr w:type="gramEnd"/>
      <w:r w:rsidRPr="00100A2B">
        <w:t xml:space="preserve">“Quantifying hazards: asteroid disruption in lunar distant retrograde orbits,” </w:t>
      </w:r>
      <w:proofErr w:type="spellStart"/>
      <w:r w:rsidRPr="00100A2B">
        <w:t>arXiv</w:t>
      </w:r>
      <w:proofErr w:type="spellEnd"/>
      <w:r w:rsidRPr="00100A2B">
        <w:t xml:space="preserve">, Cornell University, May 14, 2015, </w:t>
      </w:r>
      <w:hyperlink r:id="rId20" w:history="1">
        <w:r w:rsidRPr="00100A2B">
          <w:rPr>
            <w:rStyle w:val="Hyperlink"/>
          </w:rPr>
          <w:t>https://arxiv.org/pdf/1505.03800.pdf</w:t>
        </w:r>
      </w:hyperlink>
    </w:p>
    <w:p w14:paraId="59F754EE" w14:textId="77777777" w:rsidR="003B3062" w:rsidRPr="00100A2B" w:rsidRDefault="003B3062" w:rsidP="003B3062">
      <w:r w:rsidRPr="00100A2B">
        <w:t>NASA chose the second option for its </w:t>
      </w:r>
      <w:hyperlink r:id="rId21" w:history="1">
        <w:r w:rsidRPr="00100A2B">
          <w:rPr>
            <w:rStyle w:val="Hyperlink"/>
          </w:rPr>
          <w:t>Asteroid Redirect Mission</w:t>
        </w:r>
      </w:hyperlink>
      <w:r w:rsidRPr="00100A2B">
        <w:t>, which aims to </w:t>
      </w:r>
      <w:hyperlink r:id="rId22"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proofErr w:type="gramStart"/>
      <w:r w:rsidRPr="00F52F5D">
        <w:rPr>
          <w:highlight w:val="cyan"/>
        </w:rPr>
        <w:t xml:space="preserve">. </w:t>
      </w:r>
      <w:proofErr w:type="gramEnd"/>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0082144B" w14:textId="77777777" w:rsidR="003B3062" w:rsidRPr="00100A2B" w:rsidRDefault="003B3062" w:rsidP="003B3062">
      <w:r w:rsidRPr="00100A2B">
        <w:t>According to </w:t>
      </w:r>
      <w:hyperlink r:id="rId23"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5 per cent of the escaped debris will end up in regions traversed by satellites</w:t>
      </w:r>
      <w:proofErr w:type="gramStart"/>
      <w:r w:rsidRPr="00100A2B">
        <w:rPr>
          <w:rStyle w:val="StyleUnderline"/>
        </w:rPr>
        <w:t xml:space="preserve">. </w:t>
      </w:r>
      <w:proofErr w:type="gramEnd"/>
      <w:r w:rsidRPr="00100A2B">
        <w:rPr>
          <w:rStyle w:val="StyleUnderline"/>
        </w:rPr>
        <w:t>Over 10 years, it would cross geosynchronous orbit 63 times on average</w:t>
      </w:r>
      <w:proofErr w:type="gramStart"/>
      <w:r w:rsidRPr="00100A2B">
        <w:rPr>
          <w:rStyle w:val="StyleUnderline"/>
        </w:rPr>
        <w:t xml:space="preserve">. </w:t>
      </w:r>
      <w:proofErr w:type="gramEnd"/>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19512EF4" w14:textId="77777777" w:rsidR="003B3062" w:rsidRPr="00100A2B" w:rsidRDefault="003B3062" w:rsidP="003B3062">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proofErr w:type="gramStart"/>
      <w:r w:rsidRPr="00100A2B">
        <w:t xml:space="preserve">. </w:t>
      </w:r>
      <w:proofErr w:type="gramEnd"/>
      <w:r w:rsidRPr="00100A2B">
        <w:t xml:space="preserve">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4" w:history="1">
        <w:r w:rsidRPr="00F52F5D">
          <w:rPr>
            <w:rStyle w:val="Hyperlink"/>
          </w:rPr>
          <w:t>arxiv.org/abs/1505.03800</w:t>
        </w:r>
      </w:hyperlink>
      <w:r w:rsidRPr="00F52F5D">
        <w:t>).</w:t>
      </w:r>
    </w:p>
    <w:p w14:paraId="5A8318D6" w14:textId="77777777" w:rsidR="003B3062" w:rsidRPr="00100A2B" w:rsidRDefault="003B3062" w:rsidP="003B3062"/>
    <w:p w14:paraId="725CB90C" w14:textId="77777777" w:rsidR="003B3062" w:rsidRPr="00100A2B" w:rsidRDefault="003B3062" w:rsidP="003B3062">
      <w:pPr>
        <w:pStyle w:val="Heading4"/>
        <w:rPr>
          <w:rFonts w:cs="Calibri"/>
        </w:rPr>
      </w:pPr>
      <w:r w:rsidRPr="00100A2B">
        <w:rPr>
          <w:rFonts w:cs="Calibri"/>
        </w:rPr>
        <w:t>Space dust wrecks satellites and debris exponentially spirals</w:t>
      </w:r>
    </w:p>
    <w:p w14:paraId="6A33E7B6" w14:textId="77777777" w:rsidR="003B3062" w:rsidRPr="00100A2B" w:rsidRDefault="003B3062" w:rsidP="003B3062">
      <w:proofErr w:type="spellStart"/>
      <w:r w:rsidRPr="007F5B1C">
        <w:rPr>
          <w:rStyle w:val="StyleUnderline"/>
          <w:b/>
          <w:bCs/>
          <w:szCs w:val="26"/>
        </w:rPr>
        <w:t>Intagliata</w:t>
      </w:r>
      <w:proofErr w:type="spellEnd"/>
      <w:r w:rsidRPr="007F5B1C">
        <w:rPr>
          <w:rStyle w:val="StyleUnderline"/>
          <w:b/>
          <w:bCs/>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644D0FC0" w14:textId="77777777" w:rsidR="003B3062" w:rsidRPr="00100A2B" w:rsidRDefault="003B3062" w:rsidP="003B3062">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7B622265" w14:textId="77777777" w:rsidR="003B3062" w:rsidRPr="00100A2B" w:rsidRDefault="003B3062" w:rsidP="003B3062">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w:t>
      </w:r>
      <w:proofErr w:type="gramStart"/>
      <w:r w:rsidRPr="00100A2B">
        <w:t xml:space="preserve">. </w:t>
      </w:r>
      <w:proofErr w:type="gramEnd"/>
      <w:r w:rsidRPr="00100A2B">
        <w:t>Twenty-one thousand </w:t>
      </w:r>
      <w:hyperlink r:id="rId26" w:history="1">
        <w:r w:rsidRPr="00100A2B">
          <w:rPr>
            <w:rStyle w:val="Hyperlink"/>
          </w:rPr>
          <w:t>baseball-sized chunks</w:t>
        </w:r>
      </w:hyperlink>
      <w:r w:rsidRPr="00100A2B">
        <w:t> of debris, </w:t>
      </w:r>
      <w:hyperlink r:id="rId27" w:history="1">
        <w:r w:rsidRPr="00100A2B">
          <w:rPr>
            <w:rStyle w:val="Hyperlink"/>
          </w:rPr>
          <w:t>according to NASA</w:t>
        </w:r>
      </w:hyperlink>
      <w:r w:rsidRPr="00100A2B">
        <w:t xml:space="preserve">. But that </w:t>
      </w:r>
      <w:r w:rsidRPr="00100A2B">
        <w:rPr>
          <w:rStyle w:val="StyleUnderline"/>
        </w:rPr>
        <w:t>number's dwarfed by the number of small particles</w:t>
      </w:r>
      <w:proofErr w:type="gramStart"/>
      <w:r w:rsidRPr="00100A2B">
        <w:rPr>
          <w:rStyle w:val="StyleUnderline"/>
        </w:rPr>
        <w:t>. There's</w:t>
      </w:r>
      <w:proofErr w:type="gramEnd"/>
      <w:r w:rsidRPr="00100A2B">
        <w:rPr>
          <w:rStyle w:val="StyleUnderline"/>
        </w:rPr>
        <w:t xml:space="preserve"> </w:t>
      </w:r>
      <w:r w:rsidRPr="00F52F5D">
        <w:rPr>
          <w:rStyle w:val="StyleUnderline"/>
          <w:highlight w:val="cyan"/>
        </w:rPr>
        <w:t>hundreds of millions of</w:t>
      </w:r>
      <w:r w:rsidRPr="00100A2B">
        <w:rPr>
          <w:rStyle w:val="StyleUnderline"/>
        </w:rPr>
        <w:t xml:space="preserve"> those.</w:t>
      </w:r>
    </w:p>
    <w:p w14:paraId="7ECE813C" w14:textId="77777777" w:rsidR="003B3062" w:rsidRPr="00100A2B" w:rsidRDefault="003B3062" w:rsidP="003B3062">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proofErr w:type="gramStart"/>
      <w:r w:rsidRPr="00100A2B">
        <w:t xml:space="preserve">. </w:t>
      </w:r>
      <w:proofErr w:type="gramEnd"/>
      <w:r w:rsidRPr="00100A2B">
        <w:t>Think of picking up a grain of sand at the beach, and that would be on the large side</w:t>
      </w:r>
      <w:proofErr w:type="gramStart"/>
      <w:r w:rsidRPr="00100A2B">
        <w:t xml:space="preserve">. </w:t>
      </w:r>
      <w:proofErr w:type="gramEnd"/>
      <w:r w:rsidRPr="00100A2B">
        <w:t xml:space="preserve">But </w:t>
      </w:r>
      <w:r w:rsidRPr="00100A2B">
        <w:rPr>
          <w:rStyle w:val="StyleUnderline"/>
        </w:rPr>
        <w:t xml:space="preserve">they're </w:t>
      </w:r>
      <w:r w:rsidRPr="00F52F5D">
        <w:rPr>
          <w:rStyle w:val="StyleUnderline"/>
          <w:highlight w:val="cyan"/>
        </w:rPr>
        <w:t>going 60 kilometers per second</w:t>
      </w:r>
      <w:r w:rsidRPr="00100A2B">
        <w:t>." </w:t>
      </w:r>
    </w:p>
    <w:p w14:paraId="5340E770" w14:textId="77777777" w:rsidR="003B3062" w:rsidRPr="00100A2B" w:rsidRDefault="003B3062" w:rsidP="003B3062">
      <w:r w:rsidRPr="00100A2B">
        <w:rPr>
          <w:rStyle w:val="StyleUnderline"/>
        </w:rPr>
        <w:t>Sigrid Close, an applied physicist and astronautical engineer at Stanford University</w:t>
      </w:r>
      <w:proofErr w:type="gramStart"/>
      <w:r w:rsidRPr="00100A2B">
        <w:t xml:space="preserve">. </w:t>
      </w:r>
      <w:proofErr w:type="gramEnd"/>
      <w:r w:rsidRPr="00100A2B">
        <w:t xml:space="preserve">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7BFB8B46" w14:textId="77777777" w:rsidR="003B3062" w:rsidRPr="00100A2B" w:rsidRDefault="003B3062" w:rsidP="003B3062">
      <w:r w:rsidRPr="00100A2B">
        <w:t>"We also think this phenomenon can be attributed to some of the failures and anomalies we see on orbit, that right now are basically tagged as 'unknown cause.'"</w:t>
      </w:r>
    </w:p>
    <w:p w14:paraId="7C1B0997" w14:textId="77777777" w:rsidR="003B3062" w:rsidRPr="00100A2B" w:rsidRDefault="003B3062" w:rsidP="003B3062">
      <w:r w:rsidRPr="00100A2B">
        <w:rPr>
          <w:rStyle w:val="StyleUnderline"/>
        </w:rPr>
        <w:lastRenderedPageBreak/>
        <w:t>Close and her colleague Alex Fletcher modeled this phenomenon mathematically, based on plasma physics behavior</w:t>
      </w:r>
      <w:proofErr w:type="gramStart"/>
      <w:r w:rsidRPr="00100A2B">
        <w:t xml:space="preserve">. </w:t>
      </w:r>
      <w:proofErr w:type="gramEnd"/>
      <w:r w:rsidRPr="00100A2B">
        <w:t>And here's what they think happens</w:t>
      </w:r>
      <w:proofErr w:type="gramStart"/>
      <w:r w:rsidRPr="00100A2B">
        <w:t xml:space="preserve">. </w:t>
      </w:r>
      <w:proofErr w:type="gramEnd"/>
      <w:r w:rsidRPr="00100A2B">
        <w:rPr>
          <w:rStyle w:val="StyleUnderline"/>
        </w:rPr>
        <w:t xml:space="preserve">First, the </w:t>
      </w:r>
      <w:r w:rsidRPr="007723A1">
        <w:rPr>
          <w:rStyle w:val="StyleUnderline"/>
        </w:rPr>
        <w:t>dust slams into the spacecraft</w:t>
      </w:r>
      <w:proofErr w:type="gramStart"/>
      <w:r w:rsidRPr="007723A1">
        <w:rPr>
          <w:rStyle w:val="StyleUnderline"/>
        </w:rPr>
        <w:t xml:space="preserve">. </w:t>
      </w:r>
      <w:proofErr w:type="gramEnd"/>
      <w:r w:rsidRPr="007723A1">
        <w:rPr>
          <w:rStyle w:val="StyleUnderline"/>
        </w:rPr>
        <w:t>Incredibly fast</w:t>
      </w:r>
      <w:proofErr w:type="gramStart"/>
      <w:r w:rsidRPr="00100A2B">
        <w:rPr>
          <w:rStyle w:val="StyleUnderline"/>
        </w:rPr>
        <w:t xml:space="preserve">. </w:t>
      </w:r>
      <w:proofErr w:type="gramEnd"/>
      <w:r w:rsidRPr="00100A2B">
        <w:rPr>
          <w:rStyle w:val="StyleUnderline"/>
        </w:rPr>
        <w:t xml:space="preserve">It </w:t>
      </w:r>
      <w:r w:rsidRPr="007723A1">
        <w:rPr>
          <w:rStyle w:val="StyleUnderline"/>
        </w:rPr>
        <w:t>vaporizes and ionizes a bit of the ship</w:t>
      </w:r>
      <w:r w:rsidRPr="00100A2B">
        <w:rPr>
          <w:rStyle w:val="StyleUnderline"/>
        </w:rPr>
        <w:t>—and itself</w:t>
      </w:r>
      <w:proofErr w:type="gramStart"/>
      <w:r w:rsidRPr="00100A2B">
        <w:rPr>
          <w:rStyle w:val="StyleUnderline"/>
        </w:rPr>
        <w:t xml:space="preserve">. </w:t>
      </w:r>
      <w:proofErr w:type="gramEnd"/>
      <w:r w:rsidRPr="00100A2B">
        <w:rPr>
          <w:rStyle w:val="StyleUnderline"/>
        </w:rPr>
        <w:t>Which generates a cloud of ions and electrons, traveling at different speeds</w:t>
      </w:r>
      <w:proofErr w:type="gramStart"/>
      <w:r w:rsidRPr="00100A2B">
        <w:rPr>
          <w:rStyle w:val="StyleUnderline"/>
        </w:rPr>
        <w:t xml:space="preserve">. </w:t>
      </w:r>
      <w:proofErr w:type="gramEnd"/>
      <w:r w:rsidRPr="00100A2B">
        <w:rPr>
          <w:rStyle w:val="StyleUnderline"/>
        </w:rPr>
        <w:t>And then: "It's like a spring action, the electrons are pulled back to the ions, ions are being pushed ahead a little bit</w:t>
      </w:r>
      <w:proofErr w:type="gramStart"/>
      <w:r w:rsidRPr="00100A2B">
        <w:rPr>
          <w:rStyle w:val="StyleUnderline"/>
        </w:rPr>
        <w:t xml:space="preserve">. </w:t>
      </w:r>
      <w:proofErr w:type="gramEnd"/>
      <w:r w:rsidRPr="00100A2B">
        <w:rPr>
          <w:rStyle w:val="StyleUnderline"/>
        </w:rPr>
        <w:t xml:space="preserve">And then the electrons overshoot the ions, so </w:t>
      </w:r>
      <w:r w:rsidRPr="007723A1">
        <w:rPr>
          <w:rStyle w:val="StyleUnderline"/>
        </w:rPr>
        <w:t>they oscillate</w:t>
      </w:r>
      <w:r w:rsidRPr="00100A2B">
        <w:rPr>
          <w:rStyle w:val="StyleUnderline"/>
        </w:rPr>
        <w:t>, and then they go back out again.”</w:t>
      </w:r>
    </w:p>
    <w:p w14:paraId="344BEE27" w14:textId="77777777" w:rsidR="003B3062" w:rsidRPr="00100A2B" w:rsidRDefault="003B3062" w:rsidP="003B3062">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w:t>
      </w:r>
      <w:proofErr w:type="gramStart"/>
      <w:r w:rsidRPr="00100A2B">
        <w:t xml:space="preserve">. </w:t>
      </w:r>
      <w:proofErr w:type="gramEnd"/>
      <w:r w:rsidRPr="00100A2B">
        <w:t>The study is in the journal Physics of Plasmas</w:t>
      </w:r>
      <w:proofErr w:type="gramStart"/>
      <w:r w:rsidRPr="00100A2B">
        <w:t xml:space="preserve">. </w:t>
      </w:r>
      <w:proofErr w:type="gramEnd"/>
      <w:r w:rsidRPr="00100A2B">
        <w:t>[Alex C. Fletcher and Sigrid Close, </w:t>
      </w:r>
      <w:hyperlink r:id="rId28" w:history="1">
        <w:r w:rsidRPr="00100A2B">
          <w:rPr>
            <w:rStyle w:val="Hyperlink"/>
          </w:rPr>
          <w:t>Particle-in-cell simulations of an RF emission mechanism associated with hypervelocity impact plasmas</w:t>
        </w:r>
      </w:hyperlink>
      <w:r w:rsidRPr="00100A2B">
        <w:t>]</w:t>
      </w:r>
    </w:p>
    <w:p w14:paraId="5FFC113A" w14:textId="77777777" w:rsidR="003B3062" w:rsidRPr="00100A2B" w:rsidRDefault="003B3062" w:rsidP="003B3062"/>
    <w:p w14:paraId="642DCDB6" w14:textId="77777777" w:rsidR="003B3062" w:rsidRPr="00100A2B" w:rsidRDefault="003B3062" w:rsidP="003B3062">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4C39B1AF" w14:textId="77777777" w:rsidR="003B3062" w:rsidRPr="00100A2B" w:rsidRDefault="003B3062" w:rsidP="003B3062">
      <w:r w:rsidRPr="007F5B1C">
        <w:rPr>
          <w:rStyle w:val="StyleUnderline"/>
          <w:b/>
          <w:bCs/>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5C6255FF" w14:textId="77777777" w:rsidR="003B3062" w:rsidRPr="00100A2B" w:rsidRDefault="003B3062" w:rsidP="003B3062">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438A0628" w14:textId="77777777" w:rsidR="003B3062" w:rsidRPr="00100A2B" w:rsidRDefault="003B3062" w:rsidP="003B3062">
      <w:r w:rsidRPr="00100A2B">
        <w:t>Scientists estimate that anywhere from 500,000 to 600,000 pieces of human-made space debris between 0.4 and 4 inches in size are currently orbiting the Earth and traveling at speeds over 17,000 miles per hour.</w:t>
      </w:r>
    </w:p>
    <w:p w14:paraId="211B034D" w14:textId="77777777" w:rsidR="003B3062" w:rsidRPr="00100A2B" w:rsidRDefault="003B3062" w:rsidP="003B3062">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245A617D" w14:textId="77777777" w:rsidR="003B3062" w:rsidRPr="00100A2B" w:rsidRDefault="003B3062" w:rsidP="003B3062">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w:t>
      </w:r>
      <w:proofErr w:type="gramStart"/>
      <w:r w:rsidRPr="00100A2B">
        <w:t xml:space="preserve">. </w:t>
      </w:r>
      <w:proofErr w:type="gramEnd"/>
      <w:r w:rsidRPr="00100A2B">
        <w:t xml:space="preserve">(Even smaller pieces no bigger than size of a pea could cause enough damage to the satellite that it would no longer operate correctly, he notes.) </w:t>
      </w:r>
    </w:p>
    <w:p w14:paraId="3A5ABAF2" w14:textId="77777777" w:rsidR="003B3062" w:rsidRPr="00100A2B" w:rsidRDefault="003B3062" w:rsidP="003B3062">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45C2BB24" w14:textId="77777777" w:rsidR="003B3062" w:rsidRPr="00100A2B" w:rsidRDefault="003B3062" w:rsidP="003B3062">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5A923D20" w14:textId="77777777" w:rsidR="003B3062" w:rsidRPr="00100A2B" w:rsidRDefault="003B3062" w:rsidP="003B3062">
      <w:r w:rsidRPr="00100A2B">
        <w:t>A politically dangerous dilemma</w:t>
      </w:r>
    </w:p>
    <w:p w14:paraId="373FE7CA" w14:textId="77777777" w:rsidR="003B3062" w:rsidRPr="00100A2B" w:rsidRDefault="003B3062" w:rsidP="003B3062">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29AC1131" w14:textId="77777777" w:rsidR="003B3062" w:rsidRPr="00100A2B" w:rsidRDefault="003B3062" w:rsidP="003B3062">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he wrote</w:t>
      </w:r>
      <w:proofErr w:type="gramStart"/>
      <w:r w:rsidRPr="00100A2B">
        <w:rPr>
          <w:rStyle w:val="StyleUnderline"/>
        </w:rPr>
        <w:t xml:space="preserve">. </w:t>
      </w:r>
      <w:proofErr w:type="gramEnd"/>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491C525A" w14:textId="77777777" w:rsidR="003B3062" w:rsidRPr="00100A2B" w:rsidRDefault="003B3062" w:rsidP="003B3062">
      <w:r w:rsidRPr="00100A2B">
        <w:lastRenderedPageBreak/>
        <w:t>"</w:t>
      </w:r>
      <w:r w:rsidRPr="00100A2B">
        <w:rPr>
          <w:rStyle w:val="StyleUnderline"/>
        </w:rPr>
        <w:t>This is a politically dangerous dilemma</w:t>
      </w:r>
      <w:r w:rsidRPr="00100A2B">
        <w:t xml:space="preserve">," he added. </w:t>
      </w:r>
    </w:p>
    <w:p w14:paraId="5E902075" w14:textId="77777777" w:rsidR="003B3062" w:rsidRPr="00100A2B" w:rsidRDefault="003B3062" w:rsidP="003B3062">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5A3A1992" w14:textId="77777777" w:rsidR="003B3062" w:rsidRPr="00100A2B" w:rsidRDefault="003B3062" w:rsidP="003B3062">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01F3D38E" w14:textId="77777777" w:rsidR="003B3062" w:rsidRPr="00100A2B" w:rsidRDefault="003B3062" w:rsidP="003B3062">
      <w:pPr>
        <w:rPr>
          <w:rStyle w:val="StyleUnderline"/>
        </w:rPr>
      </w:pPr>
      <w:r w:rsidRPr="00100A2B">
        <w:rPr>
          <w:rStyle w:val="StyleUnderline"/>
        </w:rPr>
        <w:t>The Kessler Syndrome</w:t>
      </w:r>
    </w:p>
    <w:p w14:paraId="02079614" w14:textId="77777777" w:rsidR="003B3062" w:rsidRPr="00100A2B" w:rsidRDefault="003B3062" w:rsidP="003B3062">
      <w:r w:rsidRPr="00100A2B">
        <w:t xml:space="preserve">In 1978, American astrophysicist Donald Kessler predicted that the amount of space debris around Earth would begin to grow exponentially after the turn of the millennium. </w:t>
      </w:r>
    </w:p>
    <w:p w14:paraId="7815262D" w14:textId="77777777" w:rsidR="003B3062" w:rsidRPr="00100A2B" w:rsidRDefault="003B3062" w:rsidP="003B3062">
      <w:pPr>
        <w:rPr>
          <w:rStyle w:val="StyleUnderline"/>
        </w:rPr>
      </w:pPr>
      <w:r w:rsidRPr="00100A2B">
        <w:rPr>
          <w:rStyle w:val="StyleUnderline"/>
        </w:rPr>
        <w:t>Kessler 's predictions rely on the fact that over time, space junk accumulates</w:t>
      </w:r>
      <w:proofErr w:type="gramStart"/>
      <w:r w:rsidRPr="00100A2B">
        <w:rPr>
          <w:rStyle w:val="StyleUnderline"/>
        </w:rPr>
        <w:t xml:space="preserve">. </w:t>
      </w:r>
      <w:proofErr w:type="gramEnd"/>
      <w:r w:rsidRPr="00100A2B">
        <w:rPr>
          <w:rStyle w:val="StyleUnderline"/>
        </w:rPr>
        <w:t xml:space="preserve">We leave most of our defunct satellites in space, and when meteors and other man-made space debris slam into them, you get a cascade of debris. </w:t>
      </w:r>
    </w:p>
    <w:p w14:paraId="5E6683ED" w14:textId="77777777" w:rsidR="003B3062" w:rsidRPr="00100A2B" w:rsidRDefault="003B3062" w:rsidP="003B3062">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1DE00FEA" w14:textId="77777777" w:rsidR="003B3062" w:rsidRPr="00100A2B" w:rsidRDefault="003B3062" w:rsidP="003B3062">
      <w:r w:rsidRPr="00100A2B">
        <w:t>For Kessler, this is a problem because it would "create small debris faster than it can be removed," Kessler said last year</w:t>
      </w:r>
      <w:proofErr w:type="gramStart"/>
      <w:r w:rsidRPr="00100A2B">
        <w:t xml:space="preserve">. </w:t>
      </w:r>
      <w:proofErr w:type="gramEnd"/>
      <w:r w:rsidRPr="00100A2B">
        <w:t xml:space="preserve">And this cloud of junk could eventually make missions to space too dangerous. </w:t>
      </w:r>
    </w:p>
    <w:p w14:paraId="37CF3E4E" w14:textId="77777777" w:rsidR="003B3062" w:rsidRPr="00100A2B" w:rsidRDefault="003B3062" w:rsidP="003B3062">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2495F5F4" w14:textId="77777777" w:rsidR="003B3062" w:rsidRPr="00100A2B" w:rsidRDefault="003B3062" w:rsidP="003B3062">
      <w:r w:rsidRPr="00100A2B">
        <w:t xml:space="preserve">The future </w:t>
      </w:r>
    </w:p>
    <w:p w14:paraId="28094D49" w14:textId="77777777" w:rsidR="003B3062" w:rsidRPr="00100A2B" w:rsidRDefault="003B3062" w:rsidP="003B3062">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07E6B37A" w14:textId="77777777" w:rsidR="003B3062" w:rsidRPr="00100A2B" w:rsidRDefault="003B3062" w:rsidP="003B3062">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38800D83" w14:textId="77777777" w:rsidR="003B3062" w:rsidRPr="00100A2B" w:rsidRDefault="003B3062" w:rsidP="003B3062">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w:t>
      </w:r>
      <w:proofErr w:type="gramStart"/>
      <w:r w:rsidRPr="00100A2B">
        <w:t xml:space="preserve">. </w:t>
      </w:r>
      <w:proofErr w:type="gramEnd"/>
      <w:r w:rsidRPr="00100A2B">
        <w:t xml:space="preserve">They estimate we'll have: </w:t>
      </w:r>
    </w:p>
    <w:p w14:paraId="23932B4A" w14:textId="77777777" w:rsidR="003B3062" w:rsidRPr="00100A2B" w:rsidRDefault="003B3062" w:rsidP="003B3062">
      <w:r w:rsidRPr="00100A2B">
        <w:t xml:space="preserve">1.5 times more fragments greater than 8 inches across </w:t>
      </w:r>
    </w:p>
    <w:p w14:paraId="5FF08169" w14:textId="77777777" w:rsidR="003B3062" w:rsidRPr="00100A2B" w:rsidRDefault="003B3062" w:rsidP="003B3062">
      <w:r w:rsidRPr="00100A2B">
        <w:t xml:space="preserve">3.2 times more fragments between 4 and 8 inches across </w:t>
      </w:r>
    </w:p>
    <w:p w14:paraId="28A17695" w14:textId="77777777" w:rsidR="003B3062" w:rsidRPr="00100A2B" w:rsidRDefault="003B3062" w:rsidP="003B3062">
      <w:r w:rsidRPr="00100A2B">
        <w:t xml:space="preserve">13-20 times </w:t>
      </w:r>
      <w:proofErr w:type="gramStart"/>
      <w:r w:rsidRPr="00100A2B">
        <w:t>more smaller</w:t>
      </w:r>
      <w:proofErr w:type="gramEnd"/>
      <w:r w:rsidRPr="00100A2B">
        <w:t>-sized fragments less than 4 inches across</w:t>
      </w:r>
    </w:p>
    <w:p w14:paraId="554EF903" w14:textId="77777777" w:rsidR="003B3062" w:rsidRPr="00100A2B" w:rsidRDefault="003B3062" w:rsidP="003B3062">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51B3BB7C" w14:textId="77777777" w:rsidR="003B3062" w:rsidRPr="00100A2B" w:rsidRDefault="003B3062" w:rsidP="003B3062"/>
    <w:p w14:paraId="772C6440" w14:textId="77777777" w:rsidR="003B3062" w:rsidRPr="00100A2B" w:rsidRDefault="003B3062" w:rsidP="003B3062">
      <w:pPr>
        <w:pStyle w:val="Heading4"/>
        <w:rPr>
          <w:rFonts w:cs="Calibri"/>
        </w:rPr>
      </w:pPr>
      <w:r w:rsidRPr="00100A2B">
        <w:rPr>
          <w:rFonts w:cs="Calibri"/>
        </w:rPr>
        <w:lastRenderedPageBreak/>
        <w:t>Nuke war causes extinction – it won’t stay limited</w:t>
      </w:r>
    </w:p>
    <w:p w14:paraId="7D0EF424" w14:textId="77777777" w:rsidR="003B3062" w:rsidRPr="00100A2B" w:rsidRDefault="003B3062" w:rsidP="003B3062">
      <w:r w:rsidRPr="007F5B1C">
        <w:rPr>
          <w:rStyle w:val="StyleUnderline"/>
          <w:b/>
          <w:bCs/>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w:t>
      </w:r>
      <w:proofErr w:type="gramStart"/>
      <w:r w:rsidRPr="00100A2B">
        <w:t xml:space="preserve">. </w:t>
      </w:r>
      <w:proofErr w:type="gramEnd"/>
      <w:r w:rsidRPr="00100A2B">
        <w:t xml:space="preserve">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41B903E3" w14:textId="77777777" w:rsidR="003B3062" w:rsidRPr="00100A2B" w:rsidRDefault="003B3062" w:rsidP="003B3062">
      <w:pPr>
        <w:rPr>
          <w:szCs w:val="26"/>
        </w:rPr>
      </w:pPr>
      <w:r w:rsidRPr="00100A2B">
        <w:rPr>
          <w:rStyle w:val="StyleUnderline"/>
        </w:rPr>
        <w:t>We are not talking enough about the climatic effects of nuclear war</w:t>
      </w:r>
      <w:r w:rsidRPr="00100A2B">
        <w:rPr>
          <w:szCs w:val="26"/>
        </w:rPr>
        <w:t xml:space="preserve">. </w:t>
      </w:r>
    </w:p>
    <w:p w14:paraId="71D6EA36" w14:textId="77777777" w:rsidR="003B3062" w:rsidRPr="00100A2B" w:rsidRDefault="003B3062" w:rsidP="003B3062">
      <w:pPr>
        <w:rPr>
          <w:szCs w:val="26"/>
        </w:rPr>
      </w:pPr>
      <w:r w:rsidRPr="00100A2B">
        <w:rPr>
          <w:szCs w:val="26"/>
        </w:rPr>
        <w:t>The “nuclear winter” theory of the mid-1980s played a significant role in the arms reductions of that period</w:t>
      </w:r>
      <w:proofErr w:type="gramStart"/>
      <w:r w:rsidRPr="00100A2B">
        <w:rPr>
          <w:szCs w:val="26"/>
        </w:rPr>
        <w:t xml:space="preserve">. </w:t>
      </w:r>
      <w:proofErr w:type="gramEnd"/>
      <w:r w:rsidRPr="00100A2B">
        <w:rPr>
          <w:szCs w:val="26"/>
        </w:rPr>
        <w:t xml:space="preserve">But with the collapse of the Soviet Union and the reduction of U.S. and Russian nuclear arsenals, </w:t>
      </w:r>
      <w:r w:rsidRPr="00100A2B">
        <w:rPr>
          <w:rStyle w:val="StyleUnderline"/>
        </w:rPr>
        <w:t>this aspect of nuclear war has faded from view</w:t>
      </w:r>
      <w:proofErr w:type="gramStart"/>
      <w:r w:rsidRPr="00100A2B">
        <w:rPr>
          <w:rStyle w:val="StyleUnderline"/>
        </w:rPr>
        <w:t xml:space="preserve">. </w:t>
      </w:r>
      <w:proofErr w:type="gramEnd"/>
      <w:r w:rsidRPr="00100A2B">
        <w:rPr>
          <w:rStyle w:val="StyleUnderline"/>
        </w:rPr>
        <w:t>That’s not good</w:t>
      </w:r>
      <w:proofErr w:type="gramStart"/>
      <w:r w:rsidRPr="00100A2B">
        <w:rPr>
          <w:rStyle w:val="StyleUnderline"/>
        </w:rPr>
        <w:t xml:space="preserve">. </w:t>
      </w:r>
      <w:proofErr w:type="gramEnd"/>
      <w:r w:rsidRPr="00100A2B">
        <w:rPr>
          <w:rStyle w:val="StyleUnderline"/>
        </w:rPr>
        <w:t xml:space="preserve">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w:t>
      </w:r>
      <w:proofErr w:type="gramStart"/>
      <w:r w:rsidRPr="00100A2B">
        <w:rPr>
          <w:rStyle w:val="StyleUnderline"/>
        </w:rPr>
        <w:t xml:space="preserve">. </w:t>
      </w:r>
      <w:proofErr w:type="gramEnd"/>
      <w:r w:rsidRPr="00100A2B">
        <w:rPr>
          <w:rStyle w:val="StyleUnderline"/>
        </w:rPr>
        <w:t xml:space="preserve">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5CE41626" w14:textId="77777777" w:rsidR="003B3062" w:rsidRPr="00100A2B" w:rsidRDefault="003B3062" w:rsidP="003B3062">
      <w:pPr>
        <w:rPr>
          <w:szCs w:val="26"/>
        </w:rPr>
      </w:pPr>
      <w:r w:rsidRPr="00100A2B">
        <w:rPr>
          <w:szCs w:val="26"/>
        </w:rPr>
        <w:t xml:space="preserve">The result: an exchange involving just 50 nuclear weapons — the kind of thing we might see in an India-Pakistan war, for example — could loft 5 billion kilograms of smoke, </w:t>
      </w:r>
      <w:proofErr w:type="gramStart"/>
      <w:r w:rsidRPr="00100A2B">
        <w:rPr>
          <w:szCs w:val="26"/>
        </w:rPr>
        <w:t>soot</w:t>
      </w:r>
      <w:proofErr w:type="gramEnd"/>
      <w:r w:rsidRPr="00100A2B">
        <w:rPr>
          <w:szCs w:val="26"/>
        </w:rPr>
        <w:t xml:space="preserve"> and dust high into the stratosphere. That’s enough to cool the entire planet by about 2 degrees Fahrenheit (1.25 degrees Celsius) — about where we were during the Little Ice Age of the 17th century</w:t>
      </w:r>
      <w:proofErr w:type="gramStart"/>
      <w:r w:rsidRPr="00100A2B">
        <w:rPr>
          <w:szCs w:val="26"/>
        </w:rPr>
        <w:t xml:space="preserve">. </w:t>
      </w:r>
      <w:proofErr w:type="gramEnd"/>
      <w:r w:rsidRPr="00100A2B">
        <w:rPr>
          <w:szCs w:val="26"/>
        </w:rPr>
        <w:t xml:space="preserve">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35328573" w14:textId="77777777" w:rsidR="003B3062" w:rsidRPr="00100A2B" w:rsidRDefault="003B3062" w:rsidP="003B3062">
      <w:pPr>
        <w:rPr>
          <w:szCs w:val="26"/>
        </w:rPr>
      </w:pPr>
      <w:r w:rsidRPr="00100A2B">
        <w:rPr>
          <w:szCs w:val="26"/>
        </w:rPr>
        <w:t xml:space="preserve">What about a larger-scale conflict? </w:t>
      </w:r>
    </w:p>
    <w:p w14:paraId="6E3657DA" w14:textId="77777777" w:rsidR="003B3062" w:rsidRPr="00100A2B" w:rsidRDefault="003B3062" w:rsidP="003B3062">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w:t>
      </w:r>
      <w:proofErr w:type="gramStart"/>
      <w:r w:rsidRPr="00100A2B">
        <w:rPr>
          <w:rStyle w:val="StyleUnderline"/>
        </w:rPr>
        <w:t xml:space="preserve">. </w:t>
      </w:r>
      <w:proofErr w:type="gramEnd"/>
      <w:r w:rsidRPr="00100A2B">
        <w:rPr>
          <w:rStyle w:val="StyleUnderline"/>
        </w:rPr>
        <w:t xml:space="preserve">The climatic consequences </w:t>
      </w:r>
      <w:r w:rsidRPr="00827164">
        <w:rPr>
          <w:rStyle w:val="StyleUnderline"/>
          <w:highlight w:val="cyan"/>
        </w:rPr>
        <w:t>would be catastrophic</w:t>
      </w:r>
      <w:r w:rsidRPr="00100A2B">
        <w:rPr>
          <w:rStyle w:val="StyleUnderline"/>
        </w:rPr>
        <w:t>: global average temperatures would drop as much as 12 degrees Fahrenheit (7 degrees Celsius) for up to several years — temperatures last seen during the great ice ages</w:t>
      </w:r>
      <w:proofErr w:type="gramStart"/>
      <w:r w:rsidRPr="00100A2B">
        <w:rPr>
          <w:rStyle w:val="StyleUnderline"/>
        </w:rPr>
        <w:t xml:space="preserve">. </w:t>
      </w:r>
      <w:proofErr w:type="gramEnd"/>
      <w:r w:rsidRPr="00100A2B">
        <w:rPr>
          <w:rStyle w:val="StyleUnderline"/>
        </w:rPr>
        <w:t xml:space="preserve">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proofErr w:type="gramStart"/>
      <w:r w:rsidRPr="00827164">
        <w:rPr>
          <w:rStyle w:val="StyleUnderline"/>
          <w:highlight w:val="cyan"/>
        </w:rPr>
        <w:t>famine</w:t>
      </w:r>
      <w:proofErr w:type="gramEnd"/>
      <w:r w:rsidRPr="00100A2B">
        <w:rPr>
          <w:rStyle w:val="StyleUnderline"/>
        </w:rPr>
        <w:t xml:space="preserve"> and massive ecological disruption. </w:t>
      </w:r>
    </w:p>
    <w:p w14:paraId="35D5468C" w14:textId="77777777" w:rsidR="003B3062" w:rsidRPr="00100A2B" w:rsidRDefault="003B3062" w:rsidP="003B3062">
      <w:pPr>
        <w:rPr>
          <w:szCs w:val="26"/>
        </w:rPr>
      </w:pP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5200488B" w14:textId="77777777" w:rsidR="003B3062" w:rsidRPr="00100A2B" w:rsidRDefault="003B3062" w:rsidP="003B3062">
      <w:pPr>
        <w:rPr>
          <w:szCs w:val="26"/>
        </w:rPr>
      </w:pPr>
      <w:r w:rsidRPr="00100A2B">
        <w:rPr>
          <w:szCs w:val="26"/>
        </w:rPr>
        <w:t>Many people are concerned about North Korea’s advancing missile capabilities</w:t>
      </w:r>
      <w:proofErr w:type="gramStart"/>
      <w:r w:rsidRPr="00100A2B">
        <w:rPr>
          <w:szCs w:val="26"/>
        </w:rPr>
        <w:t xml:space="preserve">. </w:t>
      </w:r>
      <w:proofErr w:type="gramEnd"/>
      <w:r w:rsidRPr="00100A2B">
        <w:rPr>
          <w:szCs w:val="26"/>
        </w:rPr>
        <w:t xml:space="preserve">Is nuclear war likely in your opinion? </w:t>
      </w:r>
    </w:p>
    <w:p w14:paraId="6FEBD49C" w14:textId="77777777" w:rsidR="003B3062" w:rsidRPr="00100A2B" w:rsidRDefault="003B3062" w:rsidP="003B3062">
      <w:r w:rsidRPr="00100A2B">
        <w:rPr>
          <w:szCs w:val="26"/>
        </w:rPr>
        <w:t xml:space="preserve">At this </w:t>
      </w:r>
      <w:r w:rsidRPr="00100A2B">
        <w:t xml:space="preserve">writing, I think </w:t>
      </w:r>
      <w:r w:rsidRPr="00100A2B">
        <w:rPr>
          <w:rStyle w:val="StyleUnderline"/>
        </w:rPr>
        <w:t>we are closer to a nuclear war than we have been since the early 1960</w:t>
      </w:r>
      <w:proofErr w:type="gramStart"/>
      <w:r w:rsidRPr="00100A2B">
        <w:rPr>
          <w:rStyle w:val="StyleUnderline"/>
        </w:rPr>
        <w:t>s</w:t>
      </w:r>
      <w:r w:rsidRPr="00100A2B">
        <w:t xml:space="preserve">. </w:t>
      </w:r>
      <w:proofErr w:type="gramEnd"/>
      <w:r w:rsidRPr="00100A2B">
        <w:t>In the North Korea case, both Kim Jong-un and President Trump are bullies inclined to escalate confrontations</w:t>
      </w:r>
      <w:proofErr w:type="gramStart"/>
      <w:r w:rsidRPr="00100A2B">
        <w:t xml:space="preserve">. </w:t>
      </w:r>
      <w:proofErr w:type="gramEnd"/>
      <w:r w:rsidRPr="00100A2B">
        <w:t>President Trump lacks impulse control, and there are precious few checks on his ability to initiate a nuclear strike</w:t>
      </w:r>
      <w:proofErr w:type="gramStart"/>
      <w:r w:rsidRPr="00100A2B">
        <w:t xml:space="preserve">. </w:t>
      </w:r>
      <w:proofErr w:type="gramEnd"/>
      <w:r w:rsidRPr="00100A2B">
        <w:t xml:space="preserve">We </w:t>
      </w:r>
      <w:proofErr w:type="gramStart"/>
      <w:r w:rsidRPr="00100A2B">
        <w:t>have to</w:t>
      </w:r>
      <w:proofErr w:type="gramEnd"/>
      <w:r w:rsidRPr="00100A2B">
        <w:t xml:space="preserve"> hope that our generals, both inside and outside the White House, can rein him in. </w:t>
      </w:r>
    </w:p>
    <w:p w14:paraId="454855E3" w14:textId="77777777" w:rsidR="003B3062" w:rsidRPr="00100A2B" w:rsidRDefault="003B3062" w:rsidP="003B3062">
      <w:pPr>
        <w:rPr>
          <w:szCs w:val="26"/>
        </w:rPr>
      </w:pPr>
      <w:r w:rsidRPr="00100A2B">
        <w:t>North Korea would most certainly “lose” a nuclear war with the United States</w:t>
      </w:r>
      <w:proofErr w:type="gramStart"/>
      <w:r w:rsidRPr="00100A2B">
        <w:t xml:space="preserve">. </w:t>
      </w:r>
      <w:proofErr w:type="gramEnd"/>
      <w:r w:rsidRPr="00100A2B">
        <w:t>But many millions would</w:t>
      </w:r>
      <w:r w:rsidRPr="00100A2B">
        <w:rPr>
          <w:szCs w:val="26"/>
        </w:rPr>
        <w:t xml:space="preserve"> die, including hundreds of thousands of Americans currently living in South Korea and Japan (probable North Korean targets)</w:t>
      </w:r>
      <w:proofErr w:type="gramStart"/>
      <w:r w:rsidRPr="00100A2B">
        <w:rPr>
          <w:szCs w:val="26"/>
        </w:rPr>
        <w:t xml:space="preserve">. </w:t>
      </w:r>
      <w:proofErr w:type="gramEnd"/>
      <w:r w:rsidRPr="00100A2B">
        <w:rPr>
          <w:szCs w:val="26"/>
        </w:rPr>
        <w:t xml:space="preserve">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w:t>
      </w:r>
      <w:r w:rsidRPr="00100A2B">
        <w:rPr>
          <w:szCs w:val="26"/>
        </w:rPr>
        <w:lastRenderedPageBreak/>
        <w:t>horrible suffering amongst the survivors; it would also immediately face famine and rampant disease</w:t>
      </w:r>
      <w:proofErr w:type="gramStart"/>
      <w:r w:rsidRPr="00100A2B">
        <w:rPr>
          <w:szCs w:val="26"/>
        </w:rPr>
        <w:t xml:space="preserve">. </w:t>
      </w:r>
      <w:proofErr w:type="gramEnd"/>
      <w:r w:rsidRPr="00100A2B">
        <w:rPr>
          <w:szCs w:val="26"/>
        </w:rPr>
        <w:t xml:space="preserve">Radioactive fallout from such a war would spread around the world, including to the U.S. </w:t>
      </w:r>
    </w:p>
    <w:p w14:paraId="0313D0FE" w14:textId="77777777" w:rsidR="003B3062" w:rsidRPr="00100A2B" w:rsidRDefault="003B3062" w:rsidP="003B3062">
      <w:pPr>
        <w:rPr>
          <w:szCs w:val="26"/>
        </w:rPr>
      </w:pPr>
      <w:r w:rsidRPr="00100A2B">
        <w:rPr>
          <w:szCs w:val="26"/>
        </w:rPr>
        <w:t>It has been more than 70 years since the last time a nuclear bomb was used in warfare</w:t>
      </w:r>
      <w:proofErr w:type="gramStart"/>
      <w:r w:rsidRPr="00100A2B">
        <w:rPr>
          <w:szCs w:val="26"/>
        </w:rPr>
        <w:t xml:space="preserve">. </w:t>
      </w:r>
      <w:proofErr w:type="gramEnd"/>
      <w:r w:rsidRPr="00100A2B">
        <w:rPr>
          <w:szCs w:val="26"/>
        </w:rPr>
        <w:t xml:space="preserve">What would be the effects on the environment and on human health today? </w:t>
      </w:r>
    </w:p>
    <w:p w14:paraId="2A45467D" w14:textId="77777777" w:rsidR="003B3062" w:rsidRPr="00100A2B" w:rsidRDefault="003B3062" w:rsidP="003B3062">
      <w:pPr>
        <w:rPr>
          <w:rStyle w:val="StyleUnderline"/>
        </w:rPr>
      </w:pPr>
      <w:r w:rsidRPr="00100A2B">
        <w:rPr>
          <w:szCs w:val="26"/>
        </w:rPr>
        <w:t>To my knowledge, most of the changes in nuclear weapons technology since the 1950s have focused on making them smaller and lighter, and making delivery systems more accurate, rather than on changing their effects on the environment or on human health</w:t>
      </w:r>
      <w:proofErr w:type="gramStart"/>
      <w:r w:rsidRPr="00100A2B">
        <w:rPr>
          <w:szCs w:val="26"/>
        </w:rPr>
        <w:t xml:space="preserve">. </w:t>
      </w:r>
      <w:proofErr w:type="gramEnd"/>
      <w:r w:rsidRPr="00100A2B">
        <w:rPr>
          <w:szCs w:val="26"/>
        </w:rPr>
        <w:t xml:space="preserve">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3EADF551" w14:textId="77777777" w:rsidR="003B3062" w:rsidRPr="00100A2B" w:rsidRDefault="003B3062" w:rsidP="003B3062"/>
    <w:p w14:paraId="32A8EEFB" w14:textId="77777777" w:rsidR="003B3062" w:rsidRPr="00100A2B" w:rsidRDefault="003B3062" w:rsidP="003B3062">
      <w:pPr>
        <w:pStyle w:val="Heading3"/>
      </w:pPr>
      <w:r w:rsidRPr="00100A2B">
        <w:lastRenderedPageBreak/>
        <w:t xml:space="preserve">Africa Mining Advantage </w:t>
      </w:r>
    </w:p>
    <w:p w14:paraId="15E4E2C3" w14:textId="77777777" w:rsidR="003B3062" w:rsidRPr="00100A2B" w:rsidRDefault="003B3062" w:rsidP="003B3062">
      <w:pPr>
        <w:pStyle w:val="Heading4"/>
      </w:pPr>
      <w:r w:rsidRPr="00100A2B">
        <w:t xml:space="preserve">Space mining destroys the African economy </w:t>
      </w:r>
    </w:p>
    <w:p w14:paraId="08DC0293" w14:textId="77777777" w:rsidR="003B3062" w:rsidRPr="00100A2B" w:rsidRDefault="003B3062" w:rsidP="003B3062">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w:t>
      </w:r>
      <w:proofErr w:type="gramStart"/>
      <w:r w:rsidRPr="00100A2B">
        <w:t xml:space="preserve">. </w:t>
      </w:r>
      <w:proofErr w:type="gramEnd"/>
      <w:r w:rsidRPr="00100A2B">
        <w:t xml:space="preserve">He’s a graduate of Mining Engineering from the Federal University of Technology Akure.) “The Effect of Asteroid Mining on Mining Activities in Africa,” Africa News, 9/24/19, </w:t>
      </w:r>
      <w:hyperlink r:id="rId30" w:history="1">
        <w:r w:rsidRPr="00100A2B">
          <w:rPr>
            <w:rStyle w:val="Hyperlink"/>
          </w:rPr>
          <w:t>https://africanews.space/the-effect-of-asteroid-mining-on-mining-activities-in-africa/</w:t>
        </w:r>
      </w:hyperlink>
      <w:r w:rsidRPr="00100A2B">
        <w:t xml:space="preserve">] </w:t>
      </w:r>
    </w:p>
    <w:p w14:paraId="7B5B6990" w14:textId="77777777" w:rsidR="003B3062" w:rsidRPr="00100A2B" w:rsidRDefault="003B3062" w:rsidP="003B3062">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proofErr w:type="gramStart"/>
      <w:r w:rsidRPr="00100A2B">
        <w:t xml:space="preserve">. </w:t>
      </w:r>
      <w:proofErr w:type="gramEnd"/>
      <w:r w:rsidRPr="00100A2B">
        <w:t xml:space="preserve">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proofErr w:type="gramStart"/>
      <w:r w:rsidRPr="00100A2B">
        <w:t xml:space="preserve">? </w:t>
      </w:r>
      <w:proofErr w:type="gramEnd"/>
      <w:r w:rsidRPr="00100A2B">
        <w:t xml:space="preserve">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proofErr w:type="gramStart"/>
      <w:r w:rsidRPr="00100A2B">
        <w:t xml:space="preserve">. </w:t>
      </w:r>
      <w:proofErr w:type="gramEnd"/>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and a whole lot more because minerals that are usually somewhat scarce on earth will be easily accessible on asteroids</w:t>
      </w:r>
      <w:proofErr w:type="gramStart"/>
      <w:r w:rsidRPr="00100A2B">
        <w:rPr>
          <w:rStyle w:val="StyleUnderline"/>
        </w:rPr>
        <w:t xml:space="preserve">. </w:t>
      </w:r>
      <w:proofErr w:type="gramEnd"/>
      <w:r w:rsidRPr="00100A2B">
        <w:rPr>
          <w:rStyle w:val="StyleUnderline"/>
        </w:rPr>
        <w:t xml:space="preserve">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xml:space="preserve">. For some African countries, despite massive mineral wealth, their mining sectors are underdeveloped, and this is </w:t>
      </w:r>
      <w:proofErr w:type="gramStart"/>
      <w:r w:rsidRPr="00100A2B">
        <w:t>as a result of</w:t>
      </w:r>
      <w:proofErr w:type="gramEnd"/>
      <w:r w:rsidRPr="00100A2B">
        <w:t xml:space="preserve"> much focus on oil resources and a couple of other challenges. The million-dollar question is, what will become of the mining activities in Africa?</w:t>
      </w:r>
    </w:p>
    <w:p w14:paraId="7CEDA0EF" w14:textId="77777777" w:rsidR="003B3062" w:rsidRPr="00100A2B" w:rsidRDefault="003B3062" w:rsidP="003B3062"/>
    <w:p w14:paraId="4343F91E" w14:textId="77777777" w:rsidR="003B3062" w:rsidRPr="00100A2B" w:rsidRDefault="003B3062" w:rsidP="003B3062">
      <w:pPr>
        <w:pStyle w:val="Heading4"/>
      </w:pPr>
      <w:r w:rsidRPr="00100A2B">
        <w:t>Economic decline causes Africa war</w:t>
      </w:r>
    </w:p>
    <w:p w14:paraId="21B8DD53" w14:textId="77777777" w:rsidR="003B3062" w:rsidRPr="00100A2B" w:rsidRDefault="003B3062" w:rsidP="003B3062">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1"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4C0F826F" w14:textId="77777777" w:rsidR="003B3062" w:rsidRPr="00100A2B" w:rsidRDefault="003B3062" w:rsidP="003B3062">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2006; Jakobsen et al., 2013)</w:t>
      </w:r>
      <w:proofErr w:type="gramStart"/>
      <w:r w:rsidRPr="00100A2B">
        <w:rPr>
          <w:rStyle w:val="StyleUnderline"/>
        </w:rPr>
        <w:t xml:space="preserve">. </w:t>
      </w:r>
      <w:proofErr w:type="gramEnd"/>
      <w:r w:rsidRPr="00100A2B">
        <w:rPr>
          <w:rStyle w:val="StyleUnderline"/>
        </w:rPr>
        <w:t xml:space="preserve">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w:t>
      </w:r>
      <w:proofErr w:type="gramStart"/>
      <w:r w:rsidRPr="00100A2B">
        <w:rPr>
          <w:rStyle w:val="StyleUnderline"/>
        </w:rPr>
        <w:t xml:space="preserve">. </w:t>
      </w:r>
      <w:proofErr w:type="gramEnd"/>
      <w:r w:rsidRPr="00100A2B">
        <w:rPr>
          <w:rStyle w:val="StyleUnderline"/>
        </w:rPr>
        <w:t xml:space="preserve">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0A0BA888" w14:textId="77777777" w:rsidR="003B3062" w:rsidRPr="00100A2B" w:rsidRDefault="003B3062" w:rsidP="003B3062">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w:t>
      </w:r>
      <w:proofErr w:type="gramStart"/>
      <w:r w:rsidRPr="00100A2B">
        <w:rPr>
          <w:rStyle w:val="StyleUnderline"/>
        </w:rPr>
        <w:t xml:space="preserve">. </w:t>
      </w:r>
      <w:proofErr w:type="gramEnd"/>
      <w:r w:rsidRPr="00100A2B">
        <w:rPr>
          <w:rStyle w:val="StyleUnderline"/>
        </w:rPr>
        <w:t>Moreover, previously proposed models often represent processes operating on various geographical scales at individual, group, and state levels</w:t>
      </w:r>
      <w:proofErr w:type="gramStart"/>
      <w:r w:rsidRPr="00100A2B">
        <w:rPr>
          <w:rStyle w:val="StyleUnderline"/>
        </w:rPr>
        <w:t xml:space="preserve">. </w:t>
      </w:r>
      <w:proofErr w:type="gramEnd"/>
      <w:r w:rsidRPr="00100A2B">
        <w:rPr>
          <w:rStyle w:val="StyleUnderline"/>
        </w:rPr>
        <w:t>Few researchers have backed up theoretical expectations with data at scientifically fitting levels of analysis, consequently ignoring intra-country variations of explanatory variables and outcomes</w:t>
      </w:r>
      <w:proofErr w:type="gramStart"/>
      <w:r w:rsidRPr="00100A2B">
        <w:rPr>
          <w:rStyle w:val="StyleUnderline"/>
        </w:rPr>
        <w:t xml:space="preserve">. </w:t>
      </w:r>
      <w:proofErr w:type="gramEnd"/>
      <w:r w:rsidRPr="00100A2B">
        <w:rPr>
          <w:rStyle w:val="StyleUnderline"/>
        </w:rPr>
        <w:t xml:space="preserve">Furthermore, aggregated measures are incapable of capturing </w:t>
      </w:r>
      <w:r w:rsidRPr="00100A2B">
        <w:rPr>
          <w:rStyle w:val="StyleUnderline"/>
        </w:rPr>
        <w:lastRenderedPageBreak/>
        <w:t>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w:t>
      </w:r>
      <w:proofErr w:type="gramStart"/>
      <w:r w:rsidRPr="00100A2B">
        <w:rPr>
          <w:rStyle w:val="StyleUnderline"/>
        </w:rPr>
        <w:t xml:space="preserve">. </w:t>
      </w:r>
      <w:proofErr w:type="gramEnd"/>
      <w:r w:rsidRPr="00100A2B">
        <w:rPr>
          <w:rStyle w:val="StyleUnderline"/>
        </w:rPr>
        <w:t xml:space="preserve">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7C4D1277" w14:textId="77777777" w:rsidR="003B3062" w:rsidRPr="00100A2B" w:rsidRDefault="003B3062" w:rsidP="003B3062">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w:t>
      </w:r>
      <w:proofErr w:type="gramStart"/>
      <w:r w:rsidRPr="00100A2B">
        <w:rPr>
          <w:rStyle w:val="StyleUnderline"/>
        </w:rPr>
        <w:t xml:space="preserve">. </w:t>
      </w:r>
      <w:proofErr w:type="gramEnd"/>
      <w:r w:rsidRPr="00100A2B">
        <w:rPr>
          <w:rStyle w:val="StyleUnderline"/>
        </w:rPr>
        <w:t>To date, their findings are largely mixed, with no consensus yet on strength, direction, or mechanisms behind the relationship</w:t>
      </w:r>
      <w:proofErr w:type="gramStart"/>
      <w:r w:rsidRPr="00100A2B">
        <w:rPr>
          <w:rStyle w:val="StyleUnderline"/>
        </w:rPr>
        <w:t xml:space="preserve">. </w:t>
      </w:r>
      <w:proofErr w:type="gramEnd"/>
      <w:r w:rsidRPr="00100A2B">
        <w:rPr>
          <w:rStyle w:val="StyleUnderline"/>
        </w:rPr>
        <w:t>The problem here may be the use of varying proxies for poverty that are only loosely linked to the rationale for conflict and/or insufficient attention on the local sociopolitical context.</w:t>
      </w:r>
    </w:p>
    <w:p w14:paraId="33CA4DC0" w14:textId="77777777" w:rsidR="003B3062" w:rsidRPr="00100A2B" w:rsidRDefault="003B3062" w:rsidP="003B3062">
      <w:pPr>
        <w:rPr>
          <w:rStyle w:val="StyleUnderline"/>
        </w:rPr>
      </w:pPr>
      <w:r w:rsidRPr="00100A2B">
        <w:rPr>
          <w:rStyle w:val="StyleUnderline"/>
        </w:rPr>
        <w:t>The present study’s empirical contributions seek to help rectify the inadequate measures of poverty that have come to characterize the literature</w:t>
      </w:r>
      <w:proofErr w:type="gramStart"/>
      <w:r w:rsidRPr="00100A2B">
        <w:rPr>
          <w:rStyle w:val="StyleUnderline"/>
        </w:rPr>
        <w:t xml:space="preserve">. </w:t>
      </w:r>
      <w:proofErr w:type="gramEnd"/>
      <w:r w:rsidRPr="00100A2B">
        <w:rPr>
          <w:rStyle w:val="StyleUnderline"/>
        </w:rPr>
        <w:t xml:space="preserve">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proofErr w:type="gramStart"/>
      <w:r w:rsidRPr="00100A2B">
        <w:rPr>
          <w:rStyle w:val="StyleUnderline"/>
        </w:rPr>
        <w:t xml:space="preserve">. </w:t>
      </w:r>
      <w:proofErr w:type="gramEnd"/>
      <w:r w:rsidRPr="00100A2B">
        <w:rPr>
          <w:rStyle w:val="StyleUnderline"/>
        </w:rPr>
        <w:t>Second, the article examines the sociopolitical context’s conditioning effect on the poverty–conflict nexus</w:t>
      </w:r>
      <w:proofErr w:type="gramStart"/>
      <w:r w:rsidRPr="00100A2B">
        <w:rPr>
          <w:rStyle w:val="StyleUnderline"/>
        </w:rPr>
        <w:t xml:space="preserve">. </w:t>
      </w:r>
      <w:proofErr w:type="gramEnd"/>
      <w:r w:rsidRPr="00100A2B">
        <w:rPr>
          <w:rStyle w:val="StyleUnderline"/>
        </w:rPr>
        <w:t>This is achieved by including data on individuals’ perceptions surrounding the quality of their local institutions, the presence of group grievances, and local unemployment rates</w:t>
      </w:r>
      <w:proofErr w:type="gramStart"/>
      <w:r w:rsidRPr="00100A2B">
        <w:rPr>
          <w:rStyle w:val="StyleUnderline"/>
        </w:rPr>
        <w:t xml:space="preserve">. </w:t>
      </w:r>
      <w:proofErr w:type="gramEnd"/>
      <w:r w:rsidRPr="00100A2B">
        <w:rPr>
          <w:rStyle w:val="StyleUnderline"/>
        </w:rPr>
        <w:t>These factors, I argue, are more closely linked to reasons for fighting than are common proxies such as night-time luminosity and estimates of economic activity, both of which are often derived from dividing GDP per capita by local population counts.</w:t>
      </w:r>
    </w:p>
    <w:p w14:paraId="73159597" w14:textId="77777777" w:rsidR="003B3062" w:rsidRPr="00100A2B" w:rsidRDefault="003B3062" w:rsidP="003B3062">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proofErr w:type="gramStart"/>
      <w:r w:rsidRPr="00100A2B">
        <w:rPr>
          <w:rStyle w:val="StyleUnderline"/>
        </w:rPr>
        <w:t xml:space="preserve">. </w:t>
      </w:r>
      <w:proofErr w:type="gramEnd"/>
      <w:r w:rsidRPr="00100A2B">
        <w:rPr>
          <w:rStyle w:val="StyleUnderline"/>
        </w:rPr>
        <w:t xml:space="preserve">Humphreys and Weinstein (2008), for instance, found that poverty predicted inscription in the Revolutionary United Front during </w:t>
      </w:r>
      <w:r w:rsidRPr="0084068F">
        <w:rPr>
          <w:rStyle w:val="StyleUnderline"/>
          <w:highlight w:val="cyan"/>
        </w:rPr>
        <w:t>Sierra Leone’s civil war</w:t>
      </w:r>
      <w:proofErr w:type="gramStart"/>
      <w:r w:rsidRPr="00100A2B">
        <w:rPr>
          <w:rStyle w:val="StyleUnderline"/>
        </w:rPr>
        <w:t xml:space="preserve">. </w:t>
      </w:r>
      <w:proofErr w:type="gramEnd"/>
      <w:r w:rsidRPr="00100A2B">
        <w:rPr>
          <w:rStyle w:val="StyleUnderline"/>
        </w:rPr>
        <w:t xml:space="preserve">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w:t>
      </w:r>
      <w:proofErr w:type="gramStart"/>
      <w:r w:rsidRPr="00100A2B">
        <w:rPr>
          <w:rStyle w:val="StyleUnderline"/>
        </w:rPr>
        <w:t xml:space="preserve">. </w:t>
      </w:r>
      <w:proofErr w:type="gramEnd"/>
      <w:r w:rsidRPr="00100A2B">
        <w:rPr>
          <w:rStyle w:val="StyleUnderline"/>
        </w:rPr>
        <w:t xml:space="preserve">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1E18AFB4" w14:textId="77777777" w:rsidR="003B3062" w:rsidRPr="00100A2B" w:rsidRDefault="003B3062" w:rsidP="003B3062">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proofErr w:type="gramStart"/>
      <w:r w:rsidRPr="00100A2B">
        <w:rPr>
          <w:rStyle w:val="StyleUnderline"/>
        </w:rPr>
        <w:t xml:space="preserve">. </w:t>
      </w:r>
      <w:proofErr w:type="gramEnd"/>
      <w:r w:rsidRPr="00100A2B">
        <w:rPr>
          <w:rStyle w:val="StyleUnderline"/>
        </w:rPr>
        <w:t>The dataset consists of 4008 subnational districts, spanning 35 African countries</w:t>
      </w:r>
      <w:proofErr w:type="gramStart"/>
      <w:r w:rsidRPr="00100A2B">
        <w:rPr>
          <w:rStyle w:val="StyleUnderline"/>
        </w:rPr>
        <w:t xml:space="preserve">. </w:t>
      </w:r>
      <w:proofErr w:type="gramEnd"/>
      <w:r w:rsidRPr="00100A2B">
        <w:rPr>
          <w:rStyle w:val="StyleUnderline"/>
        </w:rPr>
        <w:t xml:space="preserve">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34194AF5" w14:textId="77777777" w:rsidR="003B3062" w:rsidRPr="00100A2B" w:rsidRDefault="003B3062" w:rsidP="003B3062">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proofErr w:type="gramStart"/>
      <w:r w:rsidRPr="00100A2B">
        <w:rPr>
          <w:rStyle w:val="StyleUnderline"/>
        </w:rPr>
        <w:t xml:space="preserve">. </w:t>
      </w:r>
      <w:proofErr w:type="gramEnd"/>
      <w:r w:rsidRPr="00100A2B">
        <w:rPr>
          <w:rStyle w:val="StyleUnderline"/>
        </w:rPr>
        <w:t xml:space="preserve">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w:t>
      </w:r>
      <w:proofErr w:type="gramStart"/>
      <w:r w:rsidRPr="00100A2B">
        <w:rPr>
          <w:rStyle w:val="StyleUnderline"/>
        </w:rPr>
        <w:t xml:space="preserve">. </w:t>
      </w:r>
      <w:proofErr w:type="gramEnd"/>
      <w:r w:rsidRPr="00100A2B">
        <w:rPr>
          <w:rStyle w:val="StyleUnderline"/>
        </w:rPr>
        <w:t>This relationship held in a coarsened exact matching setup, as well as in a region-level fixed effects design with repeated measurements across time</w:t>
      </w:r>
      <w:proofErr w:type="gramStart"/>
      <w:r w:rsidRPr="00100A2B">
        <w:rPr>
          <w:rStyle w:val="StyleUnderline"/>
        </w:rPr>
        <w:t xml:space="preserve">. </w:t>
      </w:r>
      <w:proofErr w:type="gramEnd"/>
      <w:r w:rsidRPr="00100A2B">
        <w:rPr>
          <w:rStyle w:val="StyleUnderline"/>
        </w:rPr>
        <w:t>While the results reveal a local poverty–conflict link, they do not aid in uncovering underlying mechanisms.</w:t>
      </w:r>
    </w:p>
    <w:p w14:paraId="495D662E" w14:textId="77777777" w:rsidR="003B3062" w:rsidRPr="00100A2B" w:rsidRDefault="003B3062" w:rsidP="003B3062">
      <w:pPr>
        <w:rPr>
          <w:rStyle w:val="StyleUnderline"/>
        </w:rPr>
      </w:pPr>
      <w:r w:rsidRPr="00100A2B">
        <w:rPr>
          <w:rStyle w:val="StyleUnderline"/>
        </w:rPr>
        <w:t>Using interactions models, I found that poverty increased the risk of conflict, although only where local institutions are weak</w:t>
      </w:r>
      <w:proofErr w:type="gramStart"/>
      <w:r w:rsidRPr="00100A2B">
        <w:rPr>
          <w:rStyle w:val="StyleUnderline"/>
        </w:rPr>
        <w:t xml:space="preserve">. </w:t>
      </w:r>
      <w:proofErr w:type="gramEnd"/>
      <w:r w:rsidRPr="00100A2B">
        <w:rPr>
          <w:rStyle w:val="StyleUnderline"/>
        </w:rPr>
        <w:t xml:space="preserve">The results also show that poverty-stricken areas in which individuals strongly perceive group injustice have a greater risk of conflict than similarly impoverished regions with no </w:t>
      </w:r>
      <w:r w:rsidRPr="00100A2B">
        <w:rPr>
          <w:rStyle w:val="StyleUnderline"/>
        </w:rPr>
        <w:lastRenderedPageBreak/>
        <w:t>aggrieved population</w:t>
      </w:r>
      <w:proofErr w:type="gramStart"/>
      <w:r w:rsidRPr="00100A2B">
        <w:rPr>
          <w:rStyle w:val="StyleUnderline"/>
        </w:rPr>
        <w:t xml:space="preserve">. </w:t>
      </w:r>
      <w:proofErr w:type="gramEnd"/>
      <w:r w:rsidRPr="00100A2B">
        <w:rPr>
          <w:rStyle w:val="StyleUnderline"/>
        </w:rPr>
        <w:t>A departure from the local individual opportunity cost explanation, local economic opportunities do not seem to condition the poverty–conflict nexus</w:t>
      </w:r>
      <w:proofErr w:type="gramStart"/>
      <w:r w:rsidRPr="00100A2B">
        <w:rPr>
          <w:rStyle w:val="StyleUnderline"/>
        </w:rPr>
        <w:t xml:space="preserve">. </w:t>
      </w:r>
      <w:proofErr w:type="gramEnd"/>
      <w:r w:rsidRPr="00100A2B">
        <w:rPr>
          <w:rStyle w:val="StyleUnderline"/>
        </w:rPr>
        <w:t xml:space="preserve">In sum, the results suggest that while poverty is significantly connected to conflict, high-quality institutions and </w:t>
      </w:r>
      <w:r w:rsidRPr="007436D0">
        <w:rPr>
          <w:rStyle w:val="StyleUnderline"/>
        </w:rPr>
        <w:t>inclusiveness of ethnic groups can prevent violence</w:t>
      </w:r>
      <w:proofErr w:type="gramStart"/>
      <w:r w:rsidRPr="00100A2B">
        <w:rPr>
          <w:rStyle w:val="StyleUnderline"/>
        </w:rPr>
        <w:t xml:space="preserve">. </w:t>
      </w:r>
      <w:proofErr w:type="gramEnd"/>
      <w:r w:rsidRPr="00100A2B">
        <w:rPr>
          <w:rStyle w:val="StyleUnderline"/>
        </w:rPr>
        <w:t xml:space="preserve">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1F25D000" w14:textId="77777777" w:rsidR="003B3062" w:rsidRPr="00100A2B" w:rsidRDefault="003B3062" w:rsidP="003B3062">
      <w:pPr>
        <w:rPr>
          <w:rStyle w:val="StyleUnderline"/>
        </w:rPr>
      </w:pPr>
      <w:r w:rsidRPr="00100A2B">
        <w:rPr>
          <w:rStyle w:val="StyleUnderline"/>
        </w:rPr>
        <w:t>The remainder of this article elaborates on the theoretical framework linking subnational poverty to local conflict-based violence</w:t>
      </w:r>
      <w:proofErr w:type="gramStart"/>
      <w:r w:rsidRPr="00100A2B">
        <w:rPr>
          <w:rStyle w:val="StyleUnderline"/>
        </w:rPr>
        <w:t xml:space="preserve">. </w:t>
      </w:r>
      <w:proofErr w:type="gramEnd"/>
      <w:r w:rsidRPr="00100A2B">
        <w:rPr>
          <w:rStyle w:val="StyleUnderline"/>
        </w:rPr>
        <w:t>This is followed by a discussion of existing methods for measuring local poverty and their potential shortcomings</w:t>
      </w:r>
      <w:proofErr w:type="gramStart"/>
      <w:r w:rsidRPr="00100A2B">
        <w:rPr>
          <w:rStyle w:val="StyleUnderline"/>
        </w:rPr>
        <w:t xml:space="preserve">. </w:t>
      </w:r>
      <w:proofErr w:type="gramEnd"/>
      <w:r w:rsidRPr="00100A2B">
        <w:rPr>
          <w:rStyle w:val="StyleUnderline"/>
        </w:rPr>
        <w:t>Next presented is the study’s research design and modeling strategy, followed by a discussion of empirical results</w:t>
      </w:r>
      <w:proofErr w:type="gramStart"/>
      <w:r w:rsidRPr="00100A2B">
        <w:rPr>
          <w:rStyle w:val="StyleUnderline"/>
        </w:rPr>
        <w:t xml:space="preserve">. </w:t>
      </w:r>
      <w:proofErr w:type="gramEnd"/>
      <w:r w:rsidRPr="00100A2B">
        <w:rPr>
          <w:rStyle w:val="StyleUnderline"/>
        </w:rPr>
        <w:t>The conclusion considers the study’s limitations and proposes avenues for future research on poverty in locations that support rebel groups.</w:t>
      </w:r>
    </w:p>
    <w:p w14:paraId="08A948F3" w14:textId="77777777" w:rsidR="003B3062" w:rsidRPr="00100A2B" w:rsidRDefault="003B3062" w:rsidP="003B3062">
      <w:pPr>
        <w:rPr>
          <w:rStyle w:val="StyleUnderline"/>
        </w:rPr>
      </w:pPr>
      <w:r w:rsidRPr="00100A2B">
        <w:rPr>
          <w:rStyle w:val="StyleUnderline"/>
        </w:rPr>
        <w:t>Poverty and conflict</w:t>
      </w:r>
    </w:p>
    <w:p w14:paraId="6160478D" w14:textId="77777777" w:rsidR="003B3062" w:rsidRPr="00100A2B" w:rsidRDefault="003B3062" w:rsidP="003B3062">
      <w:pPr>
        <w:rPr>
          <w:rStyle w:val="StyleUnderline"/>
        </w:rPr>
      </w:pPr>
      <w:r w:rsidRPr="00100A2B">
        <w:rPr>
          <w:rStyle w:val="StyleUnderline"/>
        </w:rPr>
        <w:t>A direct link</w:t>
      </w:r>
    </w:p>
    <w:p w14:paraId="45A5CBAE" w14:textId="77777777" w:rsidR="003B3062" w:rsidRPr="00100A2B" w:rsidRDefault="003B3062" w:rsidP="003B3062">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2006)</w:t>
      </w:r>
      <w:proofErr w:type="gramStart"/>
      <w:r w:rsidRPr="00100A2B">
        <w:rPr>
          <w:rStyle w:val="StyleUnderline"/>
        </w:rPr>
        <w:t xml:space="preserve">. </w:t>
      </w:r>
      <w:proofErr w:type="gramEnd"/>
      <w:r w:rsidRPr="00100A2B">
        <w:rPr>
          <w:rStyle w:val="StyleUnderline"/>
        </w:rPr>
        <w:t>However, there is little consensus on the mechanisms through which poverty may produce conflict</w:t>
      </w:r>
      <w:proofErr w:type="gramStart"/>
      <w:r w:rsidRPr="00100A2B">
        <w:rPr>
          <w:rStyle w:val="StyleUnderline"/>
        </w:rPr>
        <w:t xml:space="preserve">. </w:t>
      </w:r>
      <w:proofErr w:type="gramEnd"/>
      <w:r w:rsidRPr="00100A2B">
        <w:rPr>
          <w:rStyle w:val="StyleUnderline"/>
        </w:rPr>
        <w:t xml:space="preserve">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w:t>
      </w:r>
      <w:proofErr w:type="gramStart"/>
      <w:r w:rsidRPr="00100A2B">
        <w:rPr>
          <w:rStyle w:val="StyleUnderline"/>
        </w:rPr>
        <w:t xml:space="preserve">. </w:t>
      </w:r>
      <w:proofErr w:type="gramEnd"/>
      <w:r w:rsidRPr="00100A2B">
        <w:rPr>
          <w:rStyle w:val="StyleUnderline"/>
        </w:rPr>
        <w:t xml:space="preserve">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0483BBCA" w14:textId="77777777" w:rsidR="003B3062" w:rsidRPr="00100A2B" w:rsidRDefault="003B3062" w:rsidP="003B3062">
      <w:pPr>
        <w:pStyle w:val="Heading4"/>
      </w:pPr>
      <w:r w:rsidRPr="00100A2B">
        <w:t>Great power war</w:t>
      </w:r>
    </w:p>
    <w:p w14:paraId="4CC7E53C" w14:textId="77777777" w:rsidR="003B3062" w:rsidRPr="00100A2B" w:rsidRDefault="003B3062" w:rsidP="003B3062">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assistant professor of international relations at the School of Advanced Air and Space Studies, Maxwell AFB, Alabama</w:t>
      </w:r>
      <w:proofErr w:type="gramStart"/>
      <w:r w:rsidRPr="00100A2B">
        <w:t xml:space="preserve">. </w:t>
      </w:r>
      <w:proofErr w:type="gramEnd"/>
      <w:r w:rsidRPr="00100A2B">
        <w:t xml:space="preserve">MA Colorado State, PhD in international relations from Duke University) “Bipolarity, Proxy Wars, and the Rise of China,” Strategic Studies Quarterly, Winter 2011, </w:t>
      </w:r>
      <w:hyperlink r:id="rId32" w:anchor="metadata_info_tab_contents" w:history="1">
        <w:r w:rsidRPr="00100A2B">
          <w:rPr>
            <w:rStyle w:val="Hyperlink"/>
          </w:rPr>
          <w:t>https://www.jstor.org/stable/26270538?seq=1#metadata_info_tab_contents</w:t>
        </w:r>
      </w:hyperlink>
      <w:r w:rsidRPr="00100A2B">
        <w:t>] TDI</w:t>
      </w:r>
    </w:p>
    <w:p w14:paraId="2BB2191F" w14:textId="77777777" w:rsidR="003B3062" w:rsidRPr="00100A2B" w:rsidRDefault="003B3062" w:rsidP="003B3062">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861B70">
        <w:rPr>
          <w:rStyle w:val="Emphasis"/>
        </w:rPr>
        <w:t>Sino-US Proxy Conflict in Africa</w:t>
      </w:r>
    </w:p>
    <w:p w14:paraId="6A7A8A6F" w14:textId="77777777" w:rsidR="003B3062" w:rsidRPr="00100A2B" w:rsidRDefault="003B3062" w:rsidP="003B3062">
      <w:r w:rsidRPr="00100A2B">
        <w:t>It is likely China will achieve economic and then military parity with the United States in the next two decades</w:t>
      </w:r>
      <w:proofErr w:type="gramStart"/>
      <w:r w:rsidRPr="00100A2B">
        <w:t xml:space="preserve">. </w:t>
      </w:r>
      <w:proofErr w:type="gramEnd"/>
      <w:r w:rsidRPr="00100A2B">
        <w:t xml:space="preserve">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7A1DABCC" w14:textId="77777777" w:rsidR="003B3062" w:rsidRPr="00100A2B" w:rsidRDefault="003B3062" w:rsidP="003B3062">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w:t>
      </w:r>
      <w:r w:rsidRPr="00100A2B">
        <w:lastRenderedPageBreak/>
        <w:t xml:space="preserve">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proofErr w:type="gramStart"/>
      <w:r w:rsidRPr="00100A2B">
        <w:t xml:space="preserve">. </w:t>
      </w:r>
      <w:proofErr w:type="gramEnd"/>
      <w:r w:rsidRPr="00100A2B">
        <w:t xml:space="preserve">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5F54AB64" w14:textId="77777777" w:rsidR="003B3062" w:rsidRPr="00100A2B" w:rsidRDefault="003B3062" w:rsidP="003B3062">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.51 Africa also enjoys large deposits of bauxite (used to make aluminum), copper, lead, nickel, zinc, and iron ore, all of which are imported and highly desired by China</w:t>
      </w:r>
      <w:proofErr w:type="gramStart"/>
      <w:r w:rsidRPr="00100A2B">
        <w:t xml:space="preserve">. </w:t>
      </w:r>
      <w:proofErr w:type="gramEnd"/>
      <w:r w:rsidRPr="00100A2B">
        <w:t xml:space="preserve">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4E4005F3" w14:textId="77777777" w:rsidR="003B3062" w:rsidRPr="00100A2B" w:rsidRDefault="003B3062" w:rsidP="003B3062">
      <w:r w:rsidRPr="00100A2B">
        <w:t>Of primary interest is open access to Africa’s significant deposits of oil and other energy resources</w:t>
      </w:r>
      <w:proofErr w:type="gramStart"/>
      <w:r w:rsidRPr="00100A2B">
        <w:t xml:space="preserve">. </w:t>
      </w:r>
      <w:proofErr w:type="gramEnd"/>
      <w:r w:rsidRPr="00100A2B">
        <w:t xml:space="preserve">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.55 Trade and investment in Africa have also been on the rise; trade has grown more than 10 percent annually in the past decade</w:t>
      </w:r>
      <w:proofErr w:type="gramStart"/>
      <w:r w:rsidRPr="00100A2B">
        <w:t xml:space="preserve">. </w:t>
      </w:r>
      <w:proofErr w:type="gramEnd"/>
      <w:r w:rsidRPr="00100A2B">
        <w:t>Between 2002 and 2004, African exports to China doubled, ranking it third behind the United States and France in trade with the continent</w:t>
      </w:r>
      <w:proofErr w:type="gramStart"/>
      <w:r w:rsidRPr="00100A2B">
        <w:t xml:space="preserve">. </w:t>
      </w:r>
      <w:proofErr w:type="gramEnd"/>
      <w:r w:rsidRPr="00100A2B">
        <w:t>Chinese investment is also growing; more than 700 Chinese business operations across Africa total over $1 billion</w:t>
      </w:r>
      <w:proofErr w:type="gramStart"/>
      <w:r w:rsidRPr="00100A2B">
        <w:t xml:space="preserve">. </w:t>
      </w:r>
      <w:proofErr w:type="gramEnd"/>
      <w:r w:rsidRPr="00100A2B">
        <w:t xml:space="preserve">Aid and direct economic assistance are increasing as well, and China has forgiven the debt of some 31 African nations.56 </w:t>
      </w:r>
    </w:p>
    <w:p w14:paraId="09312754" w14:textId="77777777" w:rsidR="003B3062" w:rsidRPr="00100A2B" w:rsidRDefault="003B3062" w:rsidP="003B3062">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proofErr w:type="gramStart"/>
      <w:r w:rsidRPr="00100A2B">
        <w:t xml:space="preserve">. </w:t>
      </w:r>
      <w:proofErr w:type="gramEnd"/>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w:t>
      </w:r>
      <w:r w:rsidRPr="00100A2B">
        <w:lastRenderedPageBreak/>
        <w:t xml:space="preserve">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3DBE7225" w14:textId="77777777" w:rsidR="003B3062" w:rsidRPr="00100A2B" w:rsidRDefault="003B3062" w:rsidP="003B3062">
      <w:r w:rsidRPr="00100A2B">
        <w:t>Realist claims that focusing on third-world issues is misplaced are thus fallacious; war in a future US-China bipolar system remains as costly as it was during the Cold War</w:t>
      </w:r>
      <w:proofErr w:type="gramStart"/>
      <w:r w:rsidRPr="00100A2B">
        <w:t xml:space="preserve">. </w:t>
      </w:r>
      <w:proofErr w:type="gramEnd"/>
      <w:r w:rsidRPr="00100A2B">
        <w:t xml:space="preserve">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proofErr w:type="gramStart"/>
      <w:r w:rsidRPr="00100A2B">
        <w:rPr>
          <w:rStyle w:val="StyleUnderline"/>
        </w:rPr>
        <w:t xml:space="preserve">. </w:t>
      </w:r>
      <w:proofErr w:type="gramEnd"/>
      <w:r w:rsidRPr="00100A2B">
        <w:rPr>
          <w:rStyle w:val="StyleUnderline"/>
        </w:rPr>
        <w:t xml:space="preserve">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4E2DCADC" w14:textId="77777777" w:rsidR="003B3062" w:rsidRPr="00444923" w:rsidRDefault="003B3062" w:rsidP="003B3062">
      <w:pPr>
        <w:pStyle w:val="Heading3"/>
      </w:pPr>
      <w:r>
        <w:lastRenderedPageBreak/>
        <w:t>Framing</w:t>
      </w:r>
    </w:p>
    <w:p w14:paraId="4DCC3675" w14:textId="7E633646" w:rsidR="003B3062" w:rsidRPr="00611177" w:rsidRDefault="003B3062" w:rsidP="003B3062">
      <w:pPr>
        <w:pStyle w:val="Heading4"/>
        <w:rPr>
          <w:rFonts w:cs="Calibri"/>
        </w:rPr>
      </w:pPr>
      <w:r>
        <w:rPr>
          <w:rFonts w:cs="Calibri"/>
        </w:rPr>
        <w:t xml:space="preserve">1] </w:t>
      </w:r>
      <w:r w:rsidRPr="00611177">
        <w:rPr>
          <w:rFonts w:cs="Calibri"/>
        </w:rPr>
        <w:t>Pleasure and pain are the starting point for moral reasoning—they’re our most baseline desires and the only things that explain the intrinsic value of objects or actions</w:t>
      </w:r>
    </w:p>
    <w:p w14:paraId="2E520CDB" w14:textId="77777777" w:rsidR="003B3062" w:rsidRPr="00611177" w:rsidRDefault="003B3062" w:rsidP="003B3062">
      <w:r w:rsidRPr="00611177">
        <w:rPr>
          <w:rStyle w:val="Style13ptBold"/>
        </w:rPr>
        <w:t>Moen 16</w:t>
      </w:r>
      <w:r w:rsidRPr="00611177">
        <w:rPr>
          <w:shd w:val="clear" w:color="auto" w:fill="FFFFFF"/>
        </w:rPr>
        <w:t>, Ole M</w:t>
      </w:r>
      <w:r w:rsidRPr="00611177">
        <w:t>artin (PhD, Research Fellow in Philosophy at University of Oslo)</w:t>
      </w:r>
      <w:proofErr w:type="gramStart"/>
      <w:r w:rsidRPr="00611177">
        <w:t xml:space="preserve">. </w:t>
      </w:r>
      <w:proofErr w:type="gramEnd"/>
      <w:r w:rsidRPr="00611177">
        <w:t xml:space="preserve">"An Argument for Hedonism." Journal of Value Inquiry 50.2 (2016): 267. </w:t>
      </w:r>
    </w:p>
    <w:p w14:paraId="1CC40C0C" w14:textId="77777777" w:rsidR="003B3062" w:rsidRPr="00484031" w:rsidRDefault="003B3062" w:rsidP="003B3062">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w:t>
      </w:r>
      <w:proofErr w:type="gramStart"/>
      <w:r w:rsidRPr="00611177">
        <w:rPr>
          <w:rStyle w:val="TitleChar"/>
          <w:highlight w:val="green"/>
        </w:rPr>
        <w:t>valuable</w:t>
      </w:r>
      <w:proofErr w:type="gramEnd"/>
      <w:r w:rsidRPr="00611177">
        <w:rPr>
          <w:rStyle w:val="TitleChar"/>
          <w:highlight w:val="green"/>
        </w:rPr>
        <w:t xml:space="preserv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On virtually any proposed list of intrinsic values and disvalues (we will look at some of them below), pleasure is included among the intrinsic values and pain among the intrinsic disvalues</w:t>
      </w:r>
      <w:proofErr w:type="gramStart"/>
      <w:r w:rsidRPr="00611177">
        <w:rPr>
          <w:sz w:val="12"/>
        </w:rPr>
        <w:t xml:space="preserve">. </w:t>
      </w:r>
      <w:proofErr w:type="gramEnd"/>
      <w:r w:rsidRPr="00611177">
        <w:rPr>
          <w:sz w:val="12"/>
        </w:rPr>
        <w:t xml:space="preserve">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and neither the goodness of pleasure nor the badness of pain seems to be exhausted by the further effects that these experiences might have</w:t>
      </w:r>
      <w:proofErr w:type="gramStart"/>
      <w:r w:rsidRPr="00611177">
        <w:rPr>
          <w:sz w:val="12"/>
        </w:rPr>
        <w:t xml:space="preserve">. </w:t>
      </w:r>
      <w:proofErr w:type="gramEnd"/>
      <w:r w:rsidRPr="00611177">
        <w:rPr>
          <w:sz w:val="12"/>
        </w:rPr>
        <w:t xml:space="preserve">“Pleasure”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w:t>
      </w:r>
      <w:proofErr w:type="gramStart"/>
      <w:r w:rsidRPr="00FD015E">
        <w:rPr>
          <w:sz w:val="12"/>
        </w:rPr>
        <w:t xml:space="preserve">. </w:t>
      </w:r>
      <w:proofErr w:type="gramEnd"/>
      <w:r w:rsidRPr="00FD015E">
        <w:rPr>
          <w:sz w:val="12"/>
        </w:rPr>
        <w:t>2 The special value statuses of pleasure and pain are manifested in how</w:t>
      </w:r>
      <w:r w:rsidRPr="00611177">
        <w:rPr>
          <w:sz w:val="12"/>
        </w:rPr>
        <w:t xml:space="preserve"> we treat these experiences in our everyday reasoning about values</w:t>
      </w:r>
      <w:proofErr w:type="gramStart"/>
      <w:r w:rsidRPr="00611177">
        <w:rPr>
          <w:sz w:val="12"/>
        </w:rPr>
        <w:t xml:space="preserve">. </w:t>
      </w:r>
      <w:proofErr w:type="gramEnd"/>
      <w:r w:rsidRPr="00611177">
        <w:rPr>
          <w:sz w:val="12"/>
        </w:rPr>
        <w:t>If you tell me that you are heading for the convenience store</w:t>
      </w:r>
      <w:r w:rsidRPr="00611177">
        <w:rPr>
          <w:rStyle w:val="TitleChar"/>
        </w:rPr>
        <w:t>, I might ask: “What for</w:t>
      </w:r>
      <w:r w:rsidRPr="00611177">
        <w:rPr>
          <w:sz w:val="12"/>
        </w:rPr>
        <w:t>?” This is a reasonable question, for when you go to the convenience store you usually do so, not merely for the sake of going to the convenience store, but for the sake of achieving something further that you deem to be valuable</w:t>
      </w:r>
      <w:proofErr w:type="gramStart"/>
      <w:r w:rsidRPr="00611177">
        <w:rPr>
          <w:sz w:val="12"/>
        </w:rPr>
        <w:t xml:space="preserve">. </w:t>
      </w:r>
      <w:proofErr w:type="gramEnd"/>
      <w:r w:rsidRPr="00611177">
        <w:rPr>
          <w:sz w:val="12"/>
        </w:rPr>
        <w:t>You might answer, for example: “To buy soda.” This answer makes sense, for soda is a nice thing and you can get it at the convenience store</w:t>
      </w:r>
      <w:proofErr w:type="gramStart"/>
      <w:r w:rsidRPr="00611177">
        <w:rPr>
          <w:sz w:val="12"/>
        </w:rPr>
        <w:t xml:space="preserve">. </w:t>
      </w:r>
      <w:proofErr w:type="gramEnd"/>
      <w:r w:rsidRPr="00611177">
        <w:rPr>
          <w:sz w:val="12"/>
        </w:rPr>
        <w:t>I might further inquire, however: “What is buying the soda good for?” This further question can also be a reasonable one, for it need not be obvious why you want the soda</w:t>
      </w:r>
      <w:proofErr w:type="gramStart"/>
      <w:r w:rsidRPr="00611177">
        <w:rPr>
          <w:sz w:val="12"/>
        </w:rPr>
        <w:t xml:space="preserve">. </w:t>
      </w:r>
      <w:proofErr w:type="gramEnd"/>
      <w:r w:rsidRPr="00611177">
        <w:rPr>
          <w:sz w:val="12"/>
        </w:rPr>
        <w:t xml:space="preserve">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proofErr w:type="gramStart"/>
      <w:r w:rsidRPr="00611177">
        <w:rPr>
          <w:sz w:val="12"/>
        </w:rPr>
        <w:t xml:space="preserve">. </w:t>
      </w:r>
      <w:proofErr w:type="gramEnd"/>
      <w:r w:rsidRPr="00611177">
        <w:rPr>
          <w:sz w:val="12"/>
        </w:rPr>
        <w:t>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highlight w:val="green"/>
        </w:rPr>
        <w:t>if something is painful, we have a sufficient explanation of why it is bad</w:t>
      </w:r>
      <w:proofErr w:type="gramStart"/>
      <w:r w:rsidRPr="00611177">
        <w:rPr>
          <w:sz w:val="12"/>
        </w:rPr>
        <w:t xml:space="preserve">. </w:t>
      </w:r>
      <w:proofErr w:type="gramEnd"/>
      <w:r w:rsidRPr="00611177">
        <w:rPr>
          <w:sz w:val="12"/>
        </w:rPr>
        <w:t xml:space="preserve">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proofErr w:type="gramStart"/>
      <w:r w:rsidRPr="00611177">
        <w:rPr>
          <w:sz w:val="12"/>
        </w:rPr>
        <w:t xml:space="preserve">. </w:t>
      </w:r>
      <w:proofErr w:type="gramEnd"/>
      <w:r w:rsidRPr="00611177">
        <w:rPr>
          <w:sz w:val="12"/>
        </w:rPr>
        <w:t xml:space="preserve">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w:t>
      </w:r>
      <w:proofErr w:type="gramStart"/>
      <w:r w:rsidRPr="00611177">
        <w:rPr>
          <w:sz w:val="12"/>
        </w:rPr>
        <w:t xml:space="preserve">. </w:t>
      </w:r>
      <w:proofErr w:type="gramEnd"/>
      <w:r w:rsidRPr="00611177">
        <w:rPr>
          <w:sz w:val="12"/>
        </w:rPr>
        <w:t>Though it is, of course, an open question whether other objections to P1 might be more successful, I shall assume that if (1)</w:t>
      </w:r>
      <w:proofErr w:type="gramStart"/>
      <w:r w:rsidRPr="00611177">
        <w:rPr>
          <w:sz w:val="12"/>
        </w:rPr>
        <w:t>–(</w:t>
      </w:r>
      <w:proofErr w:type="gramEnd"/>
      <w:r w:rsidRPr="00611177">
        <w:rPr>
          <w:sz w:val="12"/>
        </w:rPr>
        <w:t>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w:t>
      </w:r>
      <w:proofErr w:type="gramStart"/>
      <w:r w:rsidRPr="00611177">
        <w:rPr>
          <w:sz w:val="12"/>
        </w:rPr>
        <w:t xml:space="preserve">. </w:t>
      </w:r>
      <w:proofErr w:type="gramEnd"/>
      <w:r w:rsidRPr="00611177">
        <w:rPr>
          <w:sz w:val="12"/>
        </w:rPr>
        <w:t>Now, we saw above that what makes a slave unfree on Pettit’s view is the fact that his master has the power to interfere arbitrarily with his choices; in other words, what makes the slave unfree is the power relation that obtains between his master and him</w:t>
      </w:r>
      <w:proofErr w:type="gramStart"/>
      <w:r w:rsidRPr="00611177">
        <w:rPr>
          <w:sz w:val="12"/>
        </w:rPr>
        <w:t xml:space="preserve">. </w:t>
      </w:r>
      <w:proofErr w:type="gramEnd"/>
      <w:r w:rsidRPr="00611177">
        <w:rPr>
          <w:sz w:val="12"/>
        </w:rPr>
        <w:t xml:space="preserve">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w:t>
      </w:r>
      <w:proofErr w:type="gramStart"/>
      <w:r w:rsidRPr="00611177">
        <w:rPr>
          <w:sz w:val="12"/>
        </w:rPr>
        <w:t xml:space="preserve">. </w:t>
      </w:r>
      <w:proofErr w:type="gramEnd"/>
      <w:r w:rsidRPr="00611177">
        <w:rPr>
          <w:sz w:val="12"/>
        </w:rPr>
        <w:t>Yet it would be wrong to infer that these individuals lack freedom in the way the slave does; if they lack anything, it seems to be security</w:t>
      </w:r>
      <w:proofErr w:type="gramStart"/>
      <w:r w:rsidRPr="00611177">
        <w:rPr>
          <w:sz w:val="12"/>
        </w:rPr>
        <w:t xml:space="preserve">. </w:t>
      </w:r>
      <w:proofErr w:type="gramEnd"/>
      <w:r w:rsidRPr="00611177">
        <w:rPr>
          <w:sz w:val="12"/>
        </w:rPr>
        <w:t>A problematic power relation can also obtain between the slave and someone other than the master, since there may be citizens who are more powerful than the master and who can therefore interfere with the slave’s choices at their discretion</w:t>
      </w:r>
      <w:proofErr w:type="gramStart"/>
      <w:r w:rsidRPr="00611177">
        <w:rPr>
          <w:sz w:val="12"/>
        </w:rPr>
        <w:t xml:space="preserve">. </w:t>
      </w:r>
      <w:proofErr w:type="gramEnd"/>
      <w:r w:rsidRPr="00611177">
        <w:rPr>
          <w:sz w:val="12"/>
        </w:rPr>
        <w:t>Once again, it would be wrong to infer that these individuals make the slave unfree in the same way that the master does</w:t>
      </w:r>
      <w:proofErr w:type="gramStart"/>
      <w:r w:rsidRPr="00611177">
        <w:rPr>
          <w:sz w:val="12"/>
        </w:rPr>
        <w:t xml:space="preserve">. </w:t>
      </w:r>
      <w:proofErr w:type="gramEnd"/>
      <w:r w:rsidRPr="00611177">
        <w:rPr>
          <w:sz w:val="12"/>
        </w:rPr>
        <w:t>Something appears to be missing from Pettit’s view</w:t>
      </w:r>
      <w:proofErr w:type="gramStart"/>
      <w:r w:rsidRPr="00611177">
        <w:rPr>
          <w:sz w:val="12"/>
        </w:rPr>
        <w:t xml:space="preserve">. </w:t>
      </w:r>
      <w:proofErr w:type="gramEnd"/>
      <w:r w:rsidRPr="00611177">
        <w:rPr>
          <w:sz w:val="12"/>
        </w:rPr>
        <w:t xml:space="preserve">If I live in a particularly nasty part of town, then it may turn out that, when all the relevant factors are </w:t>
      </w:r>
      <w:proofErr w:type="gramStart"/>
      <w:r w:rsidRPr="00611177">
        <w:rPr>
          <w:sz w:val="12"/>
        </w:rPr>
        <w:t>taken into account</w:t>
      </w:r>
      <w:proofErr w:type="gramEnd"/>
      <w:r w:rsidRPr="00611177">
        <w:rPr>
          <w:sz w:val="12"/>
        </w:rPr>
        <w: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w:t>
      </w:r>
      <w:proofErr w:type="gramStart"/>
      <w:r w:rsidRPr="00611177">
        <w:rPr>
          <w:sz w:val="12"/>
        </w:rPr>
        <w:t xml:space="preserve">. </w:t>
      </w:r>
      <w:proofErr w:type="gramEnd"/>
      <w:r w:rsidRPr="00611177">
        <w:rPr>
          <w:sz w:val="12"/>
        </w:rPr>
        <w:t>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w:t>
      </w:r>
      <w:proofErr w:type="gramStart"/>
      <w:r w:rsidRPr="00611177">
        <w:rPr>
          <w:sz w:val="12"/>
        </w:rPr>
        <w:t xml:space="preserve">. </w:t>
      </w:r>
      <w:proofErr w:type="gramEnd"/>
      <w:r w:rsidRPr="00611177">
        <w:rPr>
          <w:sz w:val="12"/>
        </w:rPr>
        <w:t>It is that fact, on a Kantian view—a fact about the legal relation in which a slave stands to his master—that sets slaves apart from freemen</w:t>
      </w:r>
      <w:proofErr w:type="gramStart"/>
      <w:r w:rsidRPr="00611177">
        <w:rPr>
          <w:sz w:val="12"/>
        </w:rPr>
        <w:t xml:space="preserve">. </w:t>
      </w:r>
      <w:proofErr w:type="gramEnd"/>
      <w:r w:rsidRPr="00611177">
        <w:rPr>
          <w:sz w:val="12"/>
        </w:rPr>
        <w:t>The point may appear trivial, but it does get something right: whereas one cannot identify a power relation that obtains uniquely between a slave and his master, the legal relation between them is undeniably unique</w:t>
      </w:r>
      <w:proofErr w:type="gramStart"/>
      <w:r w:rsidRPr="00611177">
        <w:rPr>
          <w:sz w:val="12"/>
        </w:rPr>
        <w:t xml:space="preserve">. </w:t>
      </w:r>
      <w:proofErr w:type="gramEnd"/>
      <w:r w:rsidRPr="00611177">
        <w:rPr>
          <w:sz w:val="12"/>
        </w:rPr>
        <w:t>A master’s right to interfere with respect to his slave does not extend to freemen, regardless of how vulnerable they might be as a matter of fact, and citizens other than the master do not have the right to order the slave around, regardless of how powerful they might be</w:t>
      </w:r>
      <w:proofErr w:type="gramStart"/>
      <w:r w:rsidRPr="00611177">
        <w:rPr>
          <w:sz w:val="12"/>
        </w:rPr>
        <w:t xml:space="preserve">. </w:t>
      </w:r>
      <w:proofErr w:type="gramEnd"/>
      <w:r w:rsidRPr="00611177">
        <w:rPr>
          <w:sz w:val="12"/>
        </w:rPr>
        <w:t>This suggests that Kant is correct in thinking that the ideal of freedom is essentially linked to a person’s having full legal standing</w:t>
      </w:r>
      <w:proofErr w:type="gramStart"/>
      <w:r w:rsidRPr="00611177">
        <w:rPr>
          <w:sz w:val="12"/>
        </w:rPr>
        <w:t xml:space="preserve">. </w:t>
      </w:r>
      <w:proofErr w:type="gramEnd"/>
      <w:r w:rsidRPr="00611177">
        <w:rPr>
          <w:sz w:val="12"/>
        </w:rPr>
        <w:t>More speciﬁcally, he is correct in holding that the importance of rights is not exhausted by their contribution to the level of protection that an individual enjoys, as it must be on an instrumental view like Pettit’s</w:t>
      </w:r>
      <w:proofErr w:type="gramStart"/>
      <w:r w:rsidRPr="00611177">
        <w:rPr>
          <w:sz w:val="12"/>
        </w:rPr>
        <w:t xml:space="preserve">. </w:t>
      </w:r>
      <w:proofErr w:type="gramEnd"/>
      <w:r w:rsidRPr="00611177">
        <w:rPr>
          <w:sz w:val="12"/>
        </w:rPr>
        <w:t xml:space="preserve">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w:t>
      </w:r>
      <w:proofErr w:type="gramStart"/>
      <w:r w:rsidRPr="00611177">
        <w:rPr>
          <w:sz w:val="12"/>
        </w:rPr>
        <w:t xml:space="preserve">. </w:t>
      </w:r>
      <w:proofErr w:type="gramEnd"/>
      <w:r w:rsidRPr="00611177">
        <w:rPr>
          <w:sz w:val="12"/>
        </w:rPr>
        <w:t>As Kant recognizes, the standing of a free citizen is a more complex matter than that</w:t>
      </w:r>
      <w:proofErr w:type="gramStart"/>
      <w:r w:rsidRPr="00611177">
        <w:rPr>
          <w:sz w:val="12"/>
        </w:rPr>
        <w:t xml:space="preserve">. </w:t>
      </w:r>
      <w:proofErr w:type="gramEnd"/>
      <w:r w:rsidRPr="00611177">
        <w:rPr>
          <w:sz w:val="12"/>
        </w:rPr>
        <w:t>One could perhaps worry that the idea of legal standing is something of a red herring here—that it must ultimately be reducible to a complex network of power relations and, hence, that the position I attribute to Kant differs only nominally from Pettit’s</w:t>
      </w:r>
      <w:proofErr w:type="gramStart"/>
      <w:r w:rsidRPr="00611177">
        <w:rPr>
          <w:sz w:val="12"/>
        </w:rPr>
        <w:t xml:space="preserve">. </w:t>
      </w:r>
      <w:proofErr w:type="gramEnd"/>
      <w:r w:rsidRPr="00611177">
        <w:rPr>
          <w:sz w:val="12"/>
        </w:rPr>
        <w:t>That seems to me doubtful</w:t>
      </w:r>
      <w:proofErr w:type="gramStart"/>
      <w:r w:rsidRPr="00611177">
        <w:rPr>
          <w:sz w:val="12"/>
        </w:rPr>
        <w:t xml:space="preserve">. </w:t>
      </w:r>
      <w:proofErr w:type="gramEnd"/>
      <w:r w:rsidRPr="00611177">
        <w:rPr>
          <w:sz w:val="12"/>
        </w:rPr>
        <w:t>Viewing legal standing as essential to freedom makes sense only if our conception of the former includes conceptions of what constitutes a fully adequate scheme of legal rights, appropriate legal recourse, justiﬁed punishment, and so on</w:t>
      </w:r>
      <w:proofErr w:type="gramStart"/>
      <w:r w:rsidRPr="00611177">
        <w:rPr>
          <w:sz w:val="12"/>
        </w:rPr>
        <w:t xml:space="preserve">. </w:t>
      </w:r>
      <w:proofErr w:type="gramEnd"/>
      <w:r w:rsidRPr="00611177">
        <w:rPr>
          <w:sz w:val="12"/>
        </w:rPr>
        <w:t xml:space="preserve">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39567D2A" w14:textId="77777777" w:rsidR="003B3062" w:rsidRPr="00CA3910" w:rsidRDefault="003B3062" w:rsidP="003B3062"/>
    <w:p w14:paraId="460C8BD9" w14:textId="77777777" w:rsidR="003B3062" w:rsidRDefault="003B3062" w:rsidP="003B3062">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2175609A" w14:textId="77777777" w:rsidR="003B3062" w:rsidRPr="00474E24" w:rsidRDefault="003B3062" w:rsidP="003B3062"/>
    <w:p w14:paraId="2F07C219" w14:textId="20DC9F3F" w:rsidR="003B3062" w:rsidRPr="00EB533F" w:rsidRDefault="003B3062" w:rsidP="003B3062">
      <w:pPr>
        <w:pStyle w:val="Heading4"/>
        <w:spacing w:line="276" w:lineRule="auto"/>
        <w:rPr>
          <w:rFonts w:cs="Calibri"/>
        </w:rPr>
      </w:pPr>
      <w:r>
        <w:lastRenderedPageBreak/>
        <w:t>2</w:t>
      </w:r>
      <w:r>
        <w:t xml:space="preserve">] </w:t>
      </w: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57ADFDDD" w14:textId="77777777" w:rsidR="003B3062" w:rsidRPr="00EB533F" w:rsidRDefault="003B3062" w:rsidP="003B3062">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33" w:history="1">
        <w:r w:rsidRPr="00EB533F">
          <w:rPr>
            <w:rStyle w:val="Hyperlink"/>
          </w:rPr>
          <w:t>https://www.fhi.ox.ac.uk/wp-content/uploads/Existential-Risks-2017-01-23.pdf</w:t>
        </w:r>
      </w:hyperlink>
      <w:r w:rsidRPr="00EB533F">
        <w:t xml:space="preserve">, </w:t>
      </w:r>
    </w:p>
    <w:p w14:paraId="48F0FDBF" w14:textId="77777777" w:rsidR="003B3062" w:rsidRDefault="003B3062" w:rsidP="003B3062">
      <w:pPr>
        <w:spacing w:line="276" w:lineRule="auto"/>
      </w:pPr>
      <w:r w:rsidRPr="00EB533F">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w:t>
      </w:r>
      <w:proofErr w:type="gramStart"/>
      <w:r w:rsidRPr="00EB533F">
        <w:t xml:space="preserve">. </w:t>
      </w:r>
      <w:proofErr w:type="gramEnd"/>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proofErr w:type="gramStart"/>
      <w:r w:rsidRPr="00EB533F">
        <w:rPr>
          <w:rStyle w:val="StyleUnderline"/>
        </w:rPr>
        <w:t xml:space="preserve">. </w:t>
      </w:r>
      <w:proofErr w:type="gramEnd"/>
      <w:r w:rsidRPr="00EB533F">
        <w:rPr>
          <w:rStyle w:val="StyleUnderline"/>
        </w:rPr>
        <w:t xml:space="preserve">(2) A nuclear </w:t>
      </w:r>
      <w:r w:rsidRPr="00EB533F">
        <w:rPr>
          <w:rStyle w:val="StyleUnderline"/>
          <w:highlight w:val="green"/>
        </w:rPr>
        <w:t>war that kills 99%</w:t>
      </w:r>
      <w:r w:rsidRPr="00EB533F">
        <w:rPr>
          <w:rStyle w:val="StyleUnderline"/>
        </w:rPr>
        <w:t xml:space="preserve"> of the world’s existing population</w:t>
      </w:r>
      <w:proofErr w:type="gramStart"/>
      <w:r w:rsidRPr="00EB533F">
        <w:rPr>
          <w:rStyle w:val="StyleUnderline"/>
        </w:rPr>
        <w:t xml:space="preserve">. </w:t>
      </w:r>
      <w:proofErr w:type="gramEnd"/>
      <w:r w:rsidRPr="00EB533F">
        <w:rPr>
          <w:rStyle w:val="StyleUnderline"/>
        </w:rPr>
        <w:t xml:space="preserve">(3) A nuclear </w:t>
      </w:r>
      <w:r w:rsidRPr="00EB533F">
        <w:rPr>
          <w:rStyle w:val="StyleUnderline"/>
          <w:highlight w:val="green"/>
        </w:rPr>
        <w:t>war that kills 100%</w:t>
      </w:r>
      <w:proofErr w:type="gramStart"/>
      <w:r w:rsidRPr="00EB533F">
        <w:rPr>
          <w:rStyle w:val="StyleUnderline"/>
        </w:rPr>
        <w:t xml:space="preserve">. </w:t>
      </w:r>
      <w:proofErr w:type="gramEnd"/>
      <w:r w:rsidRPr="00EB533F">
        <w:t>(2) would be worse than (1), and (3) would be worse than (2)</w:t>
      </w:r>
      <w:proofErr w:type="gramStart"/>
      <w:r w:rsidRPr="00EB533F">
        <w:t xml:space="preserve">. </w:t>
      </w:r>
      <w:proofErr w:type="gramEnd"/>
      <w:r w:rsidRPr="00EB533F">
        <w:t>Which is the greater of these two differences</w:t>
      </w:r>
      <w:proofErr w:type="gramStart"/>
      <w:r w:rsidRPr="00EB533F">
        <w:t xml:space="preserve">? </w:t>
      </w:r>
      <w:proofErr w:type="gramEnd"/>
      <w:r w:rsidRPr="00EB533F">
        <w:rPr>
          <w:rStyle w:val="StyleUnderline"/>
        </w:rPr>
        <w:t>Most people believe that the greater difference is between (1) and (2)</w:t>
      </w:r>
      <w:proofErr w:type="gramStart"/>
      <w:r w:rsidRPr="00EB533F">
        <w:rPr>
          <w:rStyle w:val="StyleUnderline"/>
        </w:rPr>
        <w:t>.</w:t>
      </w:r>
      <w:r w:rsidRPr="00EB533F">
        <w:t xml:space="preserve"> </w:t>
      </w:r>
      <w:proofErr w:type="gramEnd"/>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proofErr w:type="gramStart"/>
      <w:r w:rsidRPr="00EB533F">
        <w:t xml:space="preserve">. </w:t>
      </w:r>
      <w:proofErr w:type="gramEnd"/>
      <w:r w:rsidRPr="00EB533F">
        <w:t xml:space="preserve">... </w:t>
      </w:r>
      <w:r w:rsidRPr="00EB533F">
        <w:rPr>
          <w:rStyle w:val="StyleUnderline"/>
        </w:rPr>
        <w:t xml:space="preserve">The Earth will remain habitable for </w:t>
      </w:r>
      <w:r w:rsidRPr="00EB533F">
        <w:rPr>
          <w:rStyle w:val="Emphasis"/>
        </w:rPr>
        <w:t>at least another billion years</w:t>
      </w:r>
      <w:proofErr w:type="gramStart"/>
      <w:r w:rsidRPr="00EB533F">
        <w:rPr>
          <w:rStyle w:val="StyleUnderline"/>
        </w:rPr>
        <w:t>.</w:t>
      </w:r>
      <w:r w:rsidRPr="00EB533F">
        <w:t xml:space="preserve"> </w:t>
      </w:r>
      <w:proofErr w:type="gramEnd"/>
      <w:r w:rsidRPr="00EB533F">
        <w:rPr>
          <w:rStyle w:val="StyleUnderline"/>
        </w:rPr>
        <w:t>Civilization began only a few thousand years ago</w:t>
      </w:r>
      <w:proofErr w:type="gramStart"/>
      <w:r w:rsidRPr="00EB533F">
        <w:rPr>
          <w:rStyle w:val="StyleUnderline"/>
        </w:rPr>
        <w:t>.</w:t>
      </w:r>
      <w:r w:rsidRPr="00EB533F">
        <w:t xml:space="preserve"> </w:t>
      </w:r>
      <w:proofErr w:type="gramEnd"/>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proofErr w:type="gramStart"/>
      <w:r w:rsidRPr="00EB533F">
        <w:rPr>
          <w:rStyle w:val="StyleUnderline"/>
        </w:rPr>
        <w:t>.</w:t>
      </w:r>
      <w:r w:rsidRPr="00EB533F">
        <w:t xml:space="preserve"> </w:t>
      </w:r>
      <w:proofErr w:type="gramEnd"/>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w:t>
      </w:r>
      <w:proofErr w:type="gramStart"/>
      <w:r w:rsidRPr="00EB533F">
        <w:t xml:space="preserve">. </w:t>
      </w:r>
      <w:proofErr w:type="gramEnd"/>
      <w:r w:rsidRPr="00EB533F">
        <w:t>As we have seen, this may not be a safe assumption – but for the purposes of this thought experiment, the point stands</w:t>
      </w:r>
      <w:proofErr w:type="gramStart"/>
      <w:r w:rsidRPr="00EB533F">
        <w:t xml:space="preserve">. </w:t>
      </w:r>
      <w:proofErr w:type="gramEnd"/>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proofErr w:type="gramStart"/>
      <w:r w:rsidRPr="00EB533F">
        <w:rPr>
          <w:rStyle w:val="StyleUnderline"/>
        </w:rPr>
        <w:t>.</w:t>
      </w:r>
      <w:r w:rsidRPr="00EB533F">
        <w:t xml:space="preserve"> </w:t>
      </w:r>
      <w:proofErr w:type="gramEnd"/>
      <w:r w:rsidRPr="00EB533F">
        <w:t>In standard risk analysis, when working out how to respond to risk, we work out the expected value of risk reduction, by weighing the probability that an action will prevent an adverse event against the severity of the event</w:t>
      </w:r>
      <w:proofErr w:type="gramStart"/>
      <w:r w:rsidRPr="00EB533F">
        <w:t xml:space="preserve">. </w:t>
      </w:r>
      <w:proofErr w:type="gramEnd"/>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proofErr w:type="gramStart"/>
      <w:r w:rsidRPr="00EB533F">
        <w:rPr>
          <w:rStyle w:val="StyleUnderline"/>
        </w:rPr>
        <w:t>.</w:t>
      </w:r>
      <w:r w:rsidRPr="00EB533F">
        <w:t xml:space="preserve"> </w:t>
      </w:r>
      <w:proofErr w:type="gramEnd"/>
      <w:r w:rsidRPr="00EB533F">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proofErr w:type="gramStart"/>
      <w:r w:rsidRPr="00EB533F">
        <w:rPr>
          <w:rStyle w:val="StyleUnderline"/>
        </w:rPr>
        <w:t>.</w:t>
      </w:r>
      <w:r w:rsidRPr="00EB533F">
        <w:t xml:space="preserve"> </w:t>
      </w:r>
      <w:proofErr w:type="gramEnd"/>
      <w:r w:rsidRPr="00EB533F">
        <w:t xml:space="preserve">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Unless we give up on norms of intergenerational equity, they give us a strong case for significantly increasing our efforts to reduce existential risks</w:t>
      </w:r>
      <w:proofErr w:type="gramStart"/>
      <w:r w:rsidRPr="00EB533F">
        <w:rPr>
          <w:rStyle w:val="StyleUnderline"/>
        </w:rPr>
        <w:t xml:space="preserve">. </w:t>
      </w:r>
      <w:proofErr w:type="gramEnd"/>
      <w:r w:rsidRPr="00EB533F">
        <w:t xml:space="preserve">1.3. WHY EXISTENTIAL RISKS MAY BE SYSTEMATICALLY UNDERINVESTED IN, AND THE </w:t>
      </w:r>
      <w:r w:rsidRPr="00EB533F">
        <w:lastRenderedPageBreak/>
        <w:t xml:space="preserve">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proofErr w:type="gramStart"/>
      <w:r w:rsidRPr="00EB533F">
        <w:rPr>
          <w:rStyle w:val="StyleUnderline"/>
        </w:rPr>
        <w:t>.</w:t>
      </w:r>
      <w:r w:rsidRPr="00EB533F">
        <w:t xml:space="preserve"> </w:t>
      </w:r>
      <w:proofErr w:type="gramEnd"/>
      <w:r w:rsidRPr="00EB533F">
        <w:t>As a result, concerted international cooperation is required if we are to receive adequate protection from existential risks</w:t>
      </w:r>
      <w:proofErr w:type="gramStart"/>
      <w:r w:rsidRPr="00EB533F">
        <w:t xml:space="preserve">. </w:t>
      </w:r>
      <w:proofErr w:type="gramEnd"/>
      <w:r w:rsidRPr="00EB533F">
        <w:t xml:space="preserve">1.3.1. Why existential risks are likely to be underinvested in </w:t>
      </w:r>
      <w:r w:rsidRPr="00EB533F">
        <w:rPr>
          <w:rStyle w:val="StyleUnderline"/>
        </w:rPr>
        <w:t xml:space="preserve">There are several reasons why existential risk reduction is likely to be underinvested </w:t>
      </w:r>
      <w:proofErr w:type="gramStart"/>
      <w:r w:rsidRPr="00EB533F">
        <w:rPr>
          <w:rStyle w:val="StyleUnderline"/>
        </w:rPr>
        <w:t>in.</w:t>
      </w:r>
      <w:r w:rsidRPr="00EB533F">
        <w:t xml:space="preserve"> </w:t>
      </w:r>
      <w:proofErr w:type="gramEnd"/>
      <w:r w:rsidRPr="00EB533F">
        <w:rPr>
          <w:rStyle w:val="StyleUnderline"/>
        </w:rPr>
        <w:t>Firstly, it is a global public good</w:t>
      </w:r>
      <w:proofErr w:type="gramStart"/>
      <w:r w:rsidRPr="00EB533F">
        <w:rPr>
          <w:rStyle w:val="StyleUnderline"/>
        </w:rPr>
        <w:t>.</w:t>
      </w:r>
      <w:r w:rsidRPr="00EB533F">
        <w:t xml:space="preserve"> </w:t>
      </w:r>
      <w:proofErr w:type="gramEnd"/>
      <w:r w:rsidRPr="00EB533F">
        <w:rPr>
          <w:rStyle w:val="StyleUnderline"/>
        </w:rPr>
        <w:t>Economic theory predicts that such goods tend to be underprovided</w:t>
      </w:r>
      <w:proofErr w:type="gramStart"/>
      <w:r w:rsidRPr="00EB533F">
        <w:rPr>
          <w:rStyle w:val="StyleUnderline"/>
        </w:rPr>
        <w:t>.</w:t>
      </w:r>
      <w:r w:rsidRPr="00EB533F">
        <w:t xml:space="preserve"> </w:t>
      </w:r>
      <w:proofErr w:type="gramEnd"/>
      <w:r w:rsidRPr="00EB533F">
        <w:rPr>
          <w:rStyle w:val="StyleUnderline"/>
        </w:rPr>
        <w:t>The benefits of existential risk reduction are widely and indivisibly dispersed around the globe from the countries responsible for taking action</w:t>
      </w:r>
      <w:proofErr w:type="gramStart"/>
      <w:r w:rsidRPr="00EB533F">
        <w:rPr>
          <w:rStyle w:val="StyleUnderline"/>
        </w:rPr>
        <w:t>.</w:t>
      </w:r>
      <w:r w:rsidRPr="00EB533F">
        <w:t xml:space="preserve"> </w:t>
      </w:r>
      <w:proofErr w:type="gramEnd"/>
      <w:r w:rsidRPr="00EB533F">
        <w:t>Consequently, a country which reduces existential risk gains only a small portion of the benefits but bears the full brunt of the costs</w:t>
      </w:r>
      <w:proofErr w:type="gramStart"/>
      <w:r w:rsidRPr="00EB533F">
        <w:t xml:space="preserve">. </w:t>
      </w:r>
      <w:proofErr w:type="gramEnd"/>
      <w:r w:rsidRPr="00EB533F">
        <w:t>Countries thus have strong incentives to free ride, receiving the benefits of risk reduction without contributing</w:t>
      </w:r>
      <w:proofErr w:type="gramStart"/>
      <w:r w:rsidRPr="00EB533F">
        <w:t xml:space="preserve">. </w:t>
      </w:r>
      <w:proofErr w:type="gramEnd"/>
      <w:r w:rsidRPr="00EB533F">
        <w:t>As a result, too few do what is in the common interest</w:t>
      </w:r>
      <w:proofErr w:type="gramStart"/>
      <w:r w:rsidRPr="00EB533F">
        <w:t xml:space="preserve">. </w:t>
      </w:r>
      <w:proofErr w:type="gramEnd"/>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proofErr w:type="gramStart"/>
      <w:r w:rsidRPr="00EB533F">
        <w:rPr>
          <w:rStyle w:val="StyleUnderline"/>
        </w:rPr>
        <w:t>.</w:t>
      </w:r>
      <w:r w:rsidRPr="00EB533F">
        <w:t xml:space="preserve"> </w:t>
      </w:r>
      <w:proofErr w:type="gramEnd"/>
      <w:r w:rsidRPr="00EB533F">
        <w:rPr>
          <w:rStyle w:val="StyleUnderline"/>
        </w:rPr>
        <w:t>For these goods, the problem is temporal free riding: the current generation enjoys the benefits of inaction while future generations bear the costs</w:t>
      </w:r>
      <w:proofErr w:type="gramStart"/>
      <w:r w:rsidRPr="00EB533F">
        <w:rPr>
          <w:rStyle w:val="StyleUnderline"/>
        </w:rPr>
        <w:t xml:space="preserve">. </w:t>
      </w:r>
      <w:proofErr w:type="gramEnd"/>
      <w:r w:rsidRPr="00EB533F">
        <w:rPr>
          <w:rStyle w:val="StyleUnderline"/>
        </w:rPr>
        <w:t>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proofErr w:type="gramStart"/>
      <w:r w:rsidRPr="00EB533F">
        <w:rPr>
          <w:rStyle w:val="StyleUnderline"/>
        </w:rPr>
        <w:t>.</w:t>
      </w:r>
      <w:r w:rsidRPr="00EB533F">
        <w:t xml:space="preserve"> </w:t>
      </w:r>
      <w:proofErr w:type="gramEnd"/>
      <w:r w:rsidRPr="00EB533F">
        <w:t>Consequently, it is hard to develop a satisfactory governance regime for them: there are few existing governance instruments which can be applied to these risks, and it is unclear what shape new instruments should take</w:t>
      </w:r>
      <w:proofErr w:type="gramStart"/>
      <w:r w:rsidRPr="00EB533F">
        <w:t xml:space="preserve">. </w:t>
      </w:r>
      <w:proofErr w:type="gramEnd"/>
      <w:r w:rsidRPr="00EB533F">
        <w:t xml:space="preserve">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proofErr w:type="gramStart"/>
      <w:r w:rsidRPr="00EB533F">
        <w:rPr>
          <w:rStyle w:val="StyleUnderline"/>
        </w:rPr>
        <w:t>.</w:t>
      </w:r>
      <w:r w:rsidRPr="00EB533F">
        <w:t xml:space="preserve"> </w:t>
      </w:r>
      <w:proofErr w:type="gramEnd"/>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72 This is an example of the misapplication of the availability heuristic, a mental shortcut which assumes that something is important only if it can be readily recalled</w:t>
      </w:r>
      <w:proofErr w:type="gramStart"/>
      <w:r w:rsidRPr="00EB533F">
        <w:t xml:space="preserve">. </w:t>
      </w:r>
      <w:proofErr w:type="gramEnd"/>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proofErr w:type="gramStart"/>
      <w:r w:rsidRPr="00EB533F">
        <w:rPr>
          <w:rStyle w:val="StyleUnderline"/>
        </w:rPr>
        <w:t>.</w:t>
      </w:r>
      <w:r w:rsidRPr="00EB533F">
        <w:t xml:space="preserve"> </w:t>
      </w:r>
      <w:proofErr w:type="gramEnd"/>
      <w:r w:rsidRPr="00EB533F">
        <w:t>In a seminal 1992 study, three groups were asked how much they would be willing to pay to save 2,000, 20,000 or 200,000 birds from drowning in uncovered oil ponds</w:t>
      </w:r>
      <w:proofErr w:type="gramStart"/>
      <w:r w:rsidRPr="00EB533F">
        <w:t xml:space="preserve">. </w:t>
      </w:r>
      <w:proofErr w:type="gramEnd"/>
      <w:r w:rsidRPr="00EB533F">
        <w:t>The groups answered $80, $78, and $88, respectively.73 In this case, the size of the benefits had little effect on the scale of the preferred response</w:t>
      </w:r>
      <w:proofErr w:type="gramStart"/>
      <w:r w:rsidRPr="00EB533F">
        <w:t xml:space="preserve">. </w:t>
      </w:r>
      <w:proofErr w:type="gramEnd"/>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proofErr w:type="gramStart"/>
      <w:r w:rsidRPr="00EB533F">
        <w:rPr>
          <w:rStyle w:val="StyleUnderline"/>
        </w:rPr>
        <w:t>.</w:t>
      </w:r>
      <w:r w:rsidRPr="00EB533F">
        <w:t xml:space="preserve"> </w:t>
      </w:r>
      <w:proofErr w:type="gramEnd"/>
      <w:r w:rsidRPr="00EB533F">
        <w:t xml:space="preserve">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proofErr w:type="gramStart"/>
      <w:r w:rsidRPr="00EB533F">
        <w:rPr>
          <w:rStyle w:val="StyleUnderline"/>
        </w:rPr>
        <w:t>.</w:t>
      </w:r>
      <w:r w:rsidRPr="00EB533F">
        <w:t xml:space="preserve"> </w:t>
      </w:r>
      <w:proofErr w:type="gramEnd"/>
      <w:r w:rsidRPr="00EB533F">
        <w:rPr>
          <w:rStyle w:val="StyleUnderline"/>
        </w:rPr>
        <w:t>Due to scope neglect, decision-makers are prone to treat existential risks in a similar way to problems which are less severe by many orders of magnitude</w:t>
      </w:r>
      <w:proofErr w:type="gramStart"/>
      <w:r w:rsidRPr="00EB533F">
        <w:rPr>
          <w:rStyle w:val="StyleUnderline"/>
        </w:rPr>
        <w:t>.</w:t>
      </w:r>
      <w:r w:rsidRPr="00EB533F">
        <w:t xml:space="preserve"> </w:t>
      </w:r>
      <w:proofErr w:type="gramEnd"/>
      <w:r w:rsidRPr="00EB533F">
        <w:t>A wide range of other cognitive biases are likely to affect the evaluation of existential risks.75</w:t>
      </w:r>
    </w:p>
    <w:p w14:paraId="5770606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B306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306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5F73C"/>
  <w15:chartTrackingRefBased/>
  <w15:docId w15:val="{AFC66A8F-AB76-4F7B-A03A-F12E7AC24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3062"/>
    <w:rPr>
      <w:rFonts w:ascii="Calibri" w:hAnsi="Calibri"/>
    </w:rPr>
  </w:style>
  <w:style w:type="paragraph" w:styleId="Heading1">
    <w:name w:val="heading 1"/>
    <w:aliases w:val="Pocket"/>
    <w:basedOn w:val="Normal"/>
    <w:next w:val="Normal"/>
    <w:link w:val="Heading1Char"/>
    <w:qFormat/>
    <w:rsid w:val="003B30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30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B30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B30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30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3062"/>
  </w:style>
  <w:style w:type="character" w:customStyle="1" w:styleId="Heading1Char">
    <w:name w:val="Heading 1 Char"/>
    <w:aliases w:val="Pocket Char"/>
    <w:basedOn w:val="DefaultParagraphFont"/>
    <w:link w:val="Heading1"/>
    <w:rsid w:val="003B306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3062"/>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B3062"/>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B3062"/>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B306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306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B3062"/>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B3062"/>
    <w:rPr>
      <w:color w:val="auto"/>
      <w:u w:val="none"/>
    </w:rPr>
  </w:style>
  <w:style w:type="character" w:styleId="FollowedHyperlink">
    <w:name w:val="FollowedHyperlink"/>
    <w:basedOn w:val="DefaultParagraphFont"/>
    <w:uiPriority w:val="99"/>
    <w:semiHidden/>
    <w:unhideWhenUsed/>
    <w:rsid w:val="003B3062"/>
    <w:rPr>
      <w:color w:val="auto"/>
      <w:u w:val="none"/>
    </w:rPr>
  </w:style>
  <w:style w:type="paragraph" w:customStyle="1" w:styleId="Emphasis1">
    <w:name w:val="Emphasis1"/>
    <w:basedOn w:val="Normal"/>
    <w:link w:val="Emphasis"/>
    <w:autoRedefine/>
    <w:uiPriority w:val="7"/>
    <w:qFormat/>
    <w:rsid w:val="003B306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B306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3B3062"/>
    <w:pPr>
      <w:ind w:left="720"/>
      <w:contextualSpacing/>
    </w:pPr>
  </w:style>
  <w:style w:type="character" w:customStyle="1" w:styleId="TitleChar">
    <w:name w:val="Title Char"/>
    <w:aliases w:val="Bold Underlined Char,UNDERLINE Char,Cites and Cards Char,title Char,Block Heading Char"/>
    <w:basedOn w:val="DefaultParagraphFont"/>
    <w:link w:val="Title"/>
    <w:uiPriority w:val="1"/>
    <w:qFormat/>
    <w:rsid w:val="003B3062"/>
    <w:rPr>
      <w:u w:val="single"/>
    </w:rPr>
  </w:style>
  <w:style w:type="paragraph" w:styleId="Title">
    <w:name w:val="Title"/>
    <w:aliases w:val="Bold Underlined,UNDERLINE,Cites and Cards,title,Block Heading"/>
    <w:basedOn w:val="Normal"/>
    <w:next w:val="Normal"/>
    <w:link w:val="TitleChar"/>
    <w:uiPriority w:val="1"/>
    <w:qFormat/>
    <w:rsid w:val="003B3062"/>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3B306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iversetoday.com/20590/moon-for-sale/" TargetMode="External"/><Relationship Id="rId18" Type="http://schemas.openxmlformats.org/officeDocument/2006/relationships/hyperlink" Target="https://www.cnbc.com/2015/05/01/build-the-economy-here-on-earth-by-exploring-space-tyson.html" TargetMode="External"/><Relationship Id="rId26" Type="http://schemas.openxmlformats.org/officeDocument/2006/relationships/hyperlink" Target="https://www.scientificamerican.com/article/orbital-debris-space-fence/" TargetMode="External"/><Relationship Id="rId3" Type="http://schemas.openxmlformats.org/officeDocument/2006/relationships/styles" Target="styles.xml"/><Relationship Id="rId21" Type="http://schemas.openxmlformats.org/officeDocument/2006/relationships/hyperlink" Target="http://www.nasa.gov/content/what-is-nasa-s-asteroid-redirect-mission/" TargetMode="External"/><Relationship Id="rId34" Type="http://schemas.openxmlformats.org/officeDocument/2006/relationships/fontTable" Target="fontTable.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whitehouse.gov/presidential-actions/executive-order-encouraging-international-support-recovery-use-space-resources/" TargetMode="External"/><Relationship Id="rId17" Type="http://schemas.openxmlformats.org/officeDocument/2006/relationships/hyperlink" Target="https://www.transastracorp.com/"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hyperlink" Target="https://www.fhi.ox.ac.uk/wp-content/uploads/Existential-Risks-2017-01-23.pdf" TargetMode="External"/><Relationship Id="rId2" Type="http://schemas.openxmlformats.org/officeDocument/2006/relationships/numbering" Target="numbering.xml"/><Relationship Id="rId16" Type="http://schemas.openxmlformats.org/officeDocument/2006/relationships/hyperlink" Target="https://asteroidminingcorporation.co.uk/" TargetMode="External"/><Relationship Id="rId20" Type="http://schemas.openxmlformats.org/officeDocument/2006/relationships/hyperlink" Target="https://arxiv.org/pdf/1505.03800.pdf"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phys.org/tags/space/" TargetMode="External"/><Relationship Id="rId24" Type="http://schemas.openxmlformats.org/officeDocument/2006/relationships/hyperlink" Target="http://arxiv.org/abs/1505.03800" TargetMode="External"/><Relationship Id="rId32" Type="http://schemas.openxmlformats.org/officeDocument/2006/relationships/hyperlink" Target="https://www.jstor.org/stable/26270538?seq=1" TargetMode="External"/><Relationship Id="rId5" Type="http://schemas.openxmlformats.org/officeDocument/2006/relationships/webSettings" Target="webSettings.xml"/><Relationship Id="rId15" Type="http://schemas.openxmlformats.org/officeDocument/2006/relationships/hyperlink" Target="https://www.consensys.space/pr" TargetMode="External"/><Relationship Id="rId23" Type="http://schemas.openxmlformats.org/officeDocument/2006/relationships/hyperlink" Target="http://www.caseyhandmer.com/" TargetMode="External"/><Relationship Id="rId28" Type="http://schemas.openxmlformats.org/officeDocument/2006/relationships/hyperlink" Target="http://aip.scitation.org/doi/full/10.1063/1.4980833" TargetMode="External"/><Relationship Id="rId10" Type="http://schemas.openxmlformats.org/officeDocument/2006/relationships/hyperlink" Target="https://www.space.com/trump-moon-mining-space-resources-executive-order.html"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hyperlink" Target="https://www.researchgate.net/publication/320740608_Experienced_poverty_and_local_conflict_violence" TargetMode="External"/><Relationship Id="rId4" Type="http://schemas.openxmlformats.org/officeDocument/2006/relationships/settings" Target="settings.xml"/><Relationship Id="rId9" Type="http://schemas.openxmlformats.org/officeDocument/2006/relationships/hyperlink" Target="https://www.congress.gov/bill/114th-congress/house-bill/2262/text" TargetMode="External"/><Relationship Id="rId14" Type="http://schemas.openxmlformats.org/officeDocument/2006/relationships/hyperlink" Target="https://www.bbvaopenmind.com/en/science/physics/asteroid-mining-a-new-space-race/"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africanews.space/the-effect-of-asteroid-mining-on-mining-activities-in-africa/" TargetMode="External"/><Relationship Id="rId35" Type="http://schemas.openxmlformats.org/officeDocument/2006/relationships/theme" Target="theme/theme1.xml"/><Relationship Id="rId8" Type="http://schemas.openxmlformats.org/officeDocument/2006/relationships/hyperlink" Target="https://phys.org/news/2020-04-trump-moon-asteroid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15</Pages>
  <Words>7713</Words>
  <Characters>43966</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2021-12-18T15:43:00Z</dcterms:created>
  <dcterms:modified xsi:type="dcterms:W3CDTF">2021-12-18T15:45:00Z</dcterms:modified>
</cp:coreProperties>
</file>