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DDEB1" w14:textId="77777777" w:rsidR="00037848" w:rsidRDefault="00037848" w:rsidP="00037848">
      <w:pPr>
        <w:pStyle w:val="Heading3"/>
      </w:pPr>
      <w:r>
        <w:t>Inherency</w:t>
      </w:r>
    </w:p>
    <w:p w14:paraId="4B1522B0" w14:textId="77777777" w:rsidR="00037848" w:rsidRPr="00100A2B" w:rsidRDefault="00037848" w:rsidP="00037848">
      <w:pPr>
        <w:pStyle w:val="Heading4"/>
        <w:rPr>
          <w:rFonts w:cs="Calibri"/>
        </w:rPr>
      </w:pPr>
      <w:r w:rsidRPr="00100A2B">
        <w:rPr>
          <w:rFonts w:cs="Calibri"/>
        </w:rPr>
        <w:t>Plan – states ought to ban the appropriation of outer space for mining activities by private entities.</w:t>
      </w:r>
    </w:p>
    <w:p w14:paraId="04E0937B" w14:textId="77777777" w:rsidR="00037848" w:rsidRPr="00100A2B" w:rsidRDefault="00037848" w:rsidP="00037848"/>
    <w:p w14:paraId="36868B7C" w14:textId="77777777" w:rsidR="00037848" w:rsidRPr="00100A2B" w:rsidRDefault="00037848" w:rsidP="00037848">
      <w:pPr>
        <w:pStyle w:val="Heading4"/>
        <w:rPr>
          <w:rFonts w:cs="Calibri"/>
        </w:rPr>
      </w:pPr>
      <w:r w:rsidRPr="00100A2B">
        <w:rPr>
          <w:rFonts w:cs="Calibri"/>
        </w:rPr>
        <w:t>Normal means is ratification of the Moon Treaty</w:t>
      </w:r>
    </w:p>
    <w:p w14:paraId="62A1D78E" w14:textId="189B1C0F" w:rsidR="00037848" w:rsidRDefault="00037848" w:rsidP="00037848">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63C25BF4" w14:textId="77777777" w:rsidR="00037848" w:rsidRPr="00100A2B" w:rsidRDefault="00037848" w:rsidP="00037848">
      <w:pPr>
        <w:pStyle w:val="Heading4"/>
        <w:rPr>
          <w:rFonts w:cs="Calibri"/>
        </w:rPr>
      </w:pPr>
      <w:r w:rsidRPr="00100A2B">
        <w:rPr>
          <w:rFonts w:cs="Calibri"/>
        </w:rPr>
        <w:t>Private space mining and ownership allowed now</w:t>
      </w:r>
    </w:p>
    <w:p w14:paraId="324E8F0F" w14:textId="77777777" w:rsidR="00037848" w:rsidRPr="00100A2B" w:rsidRDefault="00037848" w:rsidP="00037848">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0AD3101D" w14:textId="77777777" w:rsidR="00037848" w:rsidRPr="00100A2B" w:rsidRDefault="00037848" w:rsidP="00037848">
      <w:pPr>
        <w:rPr>
          <w:b/>
          <w:bCs/>
        </w:rPr>
      </w:pPr>
      <w:r w:rsidRPr="00745B2A">
        <w:rPr>
          <w:rStyle w:val="StyleUnderline"/>
        </w:rPr>
        <w:t>Trump signs an executive order allowing mining the moon and asteroids</w:t>
      </w:r>
    </w:p>
    <w:p w14:paraId="5E1DDDF5" w14:textId="77777777" w:rsidR="00037848" w:rsidRPr="00100A2B" w:rsidRDefault="00037848" w:rsidP="00037848">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3AD8ED66" w14:textId="77777777" w:rsidR="00037848" w:rsidRPr="00100A2B" w:rsidRDefault="00037848" w:rsidP="00037848">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xml:space="preserve">. This order, titled </w:t>
      </w:r>
      <w:r w:rsidRPr="00100A2B">
        <w:lastRenderedPageBreak/>
        <w:t>"</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2F184363" w14:textId="77777777" w:rsidR="00037848" w:rsidRPr="00100A2B" w:rsidRDefault="00037848" w:rsidP="00037848"/>
    <w:p w14:paraId="50DE04EE" w14:textId="77777777" w:rsidR="00037848" w:rsidRPr="00100A2B" w:rsidRDefault="00037848" w:rsidP="00037848">
      <w:pPr>
        <w:pStyle w:val="Heading4"/>
      </w:pPr>
      <w:r w:rsidRPr="00100A2B">
        <w:t>New investments coming and companies are launching – economic incentives make it alluring</w:t>
      </w:r>
    </w:p>
    <w:p w14:paraId="707001BD" w14:textId="77777777" w:rsidR="00037848" w:rsidRPr="00100A2B" w:rsidRDefault="00037848" w:rsidP="00037848">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13FFA35A" w14:textId="77777777" w:rsidR="00037848" w:rsidRPr="00100A2B" w:rsidRDefault="00037848" w:rsidP="00037848">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512A788E" w14:textId="77777777" w:rsidR="00037848" w:rsidRPr="00100A2B" w:rsidRDefault="00037848" w:rsidP="00037848">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655FB6A7" w14:textId="77777777" w:rsidR="00037848" w:rsidRPr="00100A2B" w:rsidRDefault="00037848" w:rsidP="00037848">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23EF010E" w14:textId="77777777" w:rsidR="00037848" w:rsidRPr="00100A2B" w:rsidRDefault="00037848" w:rsidP="00037848"/>
    <w:p w14:paraId="1190315C" w14:textId="77777777" w:rsidR="00037848" w:rsidRPr="00100A2B" w:rsidRDefault="00037848" w:rsidP="00037848"/>
    <w:p w14:paraId="4345ED88" w14:textId="50AAFAA4" w:rsidR="00037848" w:rsidRPr="00100A2B" w:rsidRDefault="00037848" w:rsidP="00037848">
      <w:pPr>
        <w:pStyle w:val="Heading3"/>
      </w:pPr>
      <w:r w:rsidRPr="00100A2B">
        <w:lastRenderedPageBreak/>
        <w:t>Debris Adv</w:t>
      </w:r>
    </w:p>
    <w:p w14:paraId="6CB66481" w14:textId="77777777" w:rsidR="00037848" w:rsidRPr="00100A2B" w:rsidRDefault="00037848" w:rsidP="00037848">
      <w:pPr>
        <w:pStyle w:val="Heading4"/>
        <w:rPr>
          <w:rFonts w:cs="Calibri"/>
        </w:rPr>
      </w:pPr>
      <w:r w:rsidRPr="00100A2B">
        <w:rPr>
          <w:rFonts w:cs="Calibri"/>
        </w:rPr>
        <w:t>Asteroid mining spikes the risk of satellite-dust collisions</w:t>
      </w:r>
    </w:p>
    <w:p w14:paraId="2C3A8A7F" w14:textId="77777777" w:rsidR="00037848" w:rsidRPr="00100A2B" w:rsidRDefault="00037848" w:rsidP="00037848">
      <w:proofErr w:type="spellStart"/>
      <w:r w:rsidRPr="003D2BB2">
        <w:rPr>
          <w:rStyle w:val="StyleUnderline"/>
          <w:b/>
          <w:bCs/>
          <w:szCs w:val="26"/>
        </w:rPr>
        <w:t>Scoles</w:t>
      </w:r>
      <w:proofErr w:type="spellEnd"/>
      <w:r w:rsidRPr="003D2BB2">
        <w:rPr>
          <w:rStyle w:val="StyleUnderline"/>
          <w:b/>
          <w:bCs/>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5CDFF7B0" w14:textId="77777777" w:rsidR="00037848" w:rsidRPr="00100A2B" w:rsidRDefault="00037848" w:rsidP="00037848">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172DF4B4" w14:textId="77777777" w:rsidR="00037848" w:rsidRPr="00100A2B" w:rsidRDefault="00037848" w:rsidP="00037848">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59116818" w14:textId="77777777" w:rsidR="00037848" w:rsidRPr="00100A2B" w:rsidRDefault="00037848" w:rsidP="00037848">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0BD33E3C" w14:textId="77777777" w:rsidR="00037848" w:rsidRPr="00100A2B" w:rsidRDefault="00037848" w:rsidP="00037848">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42072B49" w14:textId="77777777" w:rsidR="00037848" w:rsidRPr="00100A2B" w:rsidRDefault="00037848" w:rsidP="00037848"/>
    <w:p w14:paraId="28145ECC" w14:textId="77777777" w:rsidR="00037848" w:rsidRPr="00100A2B" w:rsidRDefault="00037848" w:rsidP="00037848">
      <w:pPr>
        <w:pStyle w:val="Heading4"/>
        <w:rPr>
          <w:rFonts w:cs="Calibri"/>
        </w:rPr>
      </w:pPr>
      <w:r w:rsidRPr="00100A2B">
        <w:rPr>
          <w:rFonts w:cs="Calibri"/>
        </w:rPr>
        <w:t>Space dust wrecks satellites and debris exponentially spirals</w:t>
      </w:r>
    </w:p>
    <w:p w14:paraId="30857254" w14:textId="77777777" w:rsidR="00037848" w:rsidRPr="00100A2B" w:rsidRDefault="00037848" w:rsidP="00037848">
      <w:proofErr w:type="spellStart"/>
      <w:r w:rsidRPr="003D2BB2">
        <w:rPr>
          <w:rStyle w:val="StyleUnderline"/>
          <w:b/>
          <w:bCs/>
          <w:szCs w:val="26"/>
        </w:rPr>
        <w:t>Intagliata</w:t>
      </w:r>
      <w:proofErr w:type="spellEnd"/>
      <w:r w:rsidRPr="003D2BB2">
        <w:rPr>
          <w:rStyle w:val="StyleUnderline"/>
          <w:b/>
          <w:bCs/>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0A7FDF87" w14:textId="77777777" w:rsidR="00037848" w:rsidRPr="00100A2B" w:rsidRDefault="00037848" w:rsidP="00037848">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66AEFDCE" w14:textId="77777777" w:rsidR="00037848" w:rsidRPr="00100A2B" w:rsidRDefault="00037848" w:rsidP="00037848">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14:paraId="624BB7C7" w14:textId="77777777" w:rsidR="00037848" w:rsidRPr="00100A2B" w:rsidRDefault="00037848" w:rsidP="00037848">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0DD6355F" w14:textId="77777777" w:rsidR="00037848" w:rsidRPr="00100A2B" w:rsidRDefault="00037848" w:rsidP="00037848">
      <w:r w:rsidRPr="00100A2B">
        <w:rPr>
          <w:rStyle w:val="StyleUnderline"/>
        </w:rPr>
        <w:lastRenderedPageBreak/>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6DCA3C73" w14:textId="77777777" w:rsidR="00037848" w:rsidRPr="00100A2B" w:rsidRDefault="00037848" w:rsidP="00037848">
      <w:r w:rsidRPr="00100A2B">
        <w:t>"We also think this phenomenon can be attributed to some of the failures and anomalies we see on orbit, that right now are basically tagged as 'unknown cause.'"</w:t>
      </w:r>
    </w:p>
    <w:p w14:paraId="027DF7CD" w14:textId="77777777" w:rsidR="00037848" w:rsidRPr="00100A2B" w:rsidRDefault="00037848" w:rsidP="00037848">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359815DE" w14:textId="77777777" w:rsidR="00037848" w:rsidRDefault="00037848" w:rsidP="00037848">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268BA771" w14:textId="77777777" w:rsidR="00037848" w:rsidRPr="00100A2B" w:rsidRDefault="00037848" w:rsidP="00037848"/>
    <w:p w14:paraId="56A35099" w14:textId="77777777" w:rsidR="00037848" w:rsidRDefault="00037848" w:rsidP="00037848">
      <w:pPr>
        <w:pStyle w:val="Heading4"/>
        <w:rPr>
          <w:rFonts w:cs="Calibri"/>
        </w:rPr>
      </w:pPr>
      <w:r w:rsidRPr="00100A2B">
        <w:rPr>
          <w:rFonts w:cs="Calibri"/>
        </w:rPr>
        <w:t>Scenario 1 is Climate</w:t>
      </w:r>
    </w:p>
    <w:p w14:paraId="5257E069" w14:textId="77777777" w:rsidR="00037848" w:rsidRPr="00604381" w:rsidRDefault="00037848" w:rsidP="00037848"/>
    <w:p w14:paraId="10490C64" w14:textId="77777777" w:rsidR="00037848" w:rsidRDefault="00037848" w:rsidP="00037848">
      <w:pPr>
        <w:pStyle w:val="Heading4"/>
        <w:rPr>
          <w:rFonts w:cs="Calibri"/>
        </w:rPr>
      </w:pPr>
      <w:r w:rsidRPr="00100A2B">
        <w:rPr>
          <w:rFonts w:cs="Calibri"/>
        </w:rPr>
        <w:t>Earth observation satellites key to warming adaptation</w:t>
      </w:r>
    </w:p>
    <w:p w14:paraId="5D6D0F8C" w14:textId="77777777" w:rsidR="00037848" w:rsidRDefault="00037848" w:rsidP="00037848">
      <w:pPr>
        <w:pStyle w:val="ListParagraph"/>
        <w:numPr>
          <w:ilvl w:val="0"/>
          <w:numId w:val="11"/>
        </w:numPr>
      </w:pPr>
      <w:r>
        <w:t>Monitoring deforestation/ice caps</w:t>
      </w:r>
    </w:p>
    <w:p w14:paraId="3BFA690B" w14:textId="77777777" w:rsidR="00037848" w:rsidRPr="007C66C6" w:rsidRDefault="00037848" w:rsidP="00037848">
      <w:pPr>
        <w:pStyle w:val="ListParagraph"/>
        <w:numPr>
          <w:ilvl w:val="0"/>
          <w:numId w:val="11"/>
        </w:numPr>
      </w:pPr>
      <w:r>
        <w:t>ECV essential climate variables</w:t>
      </w:r>
    </w:p>
    <w:p w14:paraId="109C9627" w14:textId="77777777" w:rsidR="00037848" w:rsidRPr="00100A2B" w:rsidRDefault="00037848" w:rsidP="00037848">
      <w:r w:rsidRPr="003D2BB2">
        <w:rPr>
          <w:rStyle w:val="StyleUnderline"/>
          <w:b/>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14:paraId="623910C3" w14:textId="77777777" w:rsidR="00037848" w:rsidRPr="00100A2B" w:rsidRDefault="00037848" w:rsidP="00037848">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4244E454" w14:textId="77777777" w:rsidR="00037848" w:rsidRPr="00100A2B" w:rsidRDefault="00037848" w:rsidP="00037848">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67F83C09" w14:textId="77777777" w:rsidR="00037848" w:rsidRPr="00100A2B" w:rsidRDefault="00037848" w:rsidP="00037848">
      <w:r w:rsidRPr="00100A2B">
        <w:t>Providing information in data-sparse regions</w:t>
      </w:r>
    </w:p>
    <w:p w14:paraId="39241716" w14:textId="77777777" w:rsidR="00037848" w:rsidRPr="00100A2B" w:rsidRDefault="00037848" w:rsidP="00037848">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38967D76" w14:textId="77777777" w:rsidR="00037848" w:rsidRPr="00100A2B" w:rsidRDefault="00037848" w:rsidP="00037848">
      <w:pPr>
        <w:rPr>
          <w:rStyle w:val="StyleUnderline"/>
        </w:rPr>
      </w:pPr>
      <w:r w:rsidRPr="007C66C6">
        <w:rPr>
          <w:rStyle w:val="StyleUnderline"/>
          <w:highlight w:val="cyan"/>
        </w:rPr>
        <w:lastRenderedPageBreak/>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0057E2E0" w14:textId="77777777" w:rsidR="00037848" w:rsidRPr="00100A2B" w:rsidRDefault="00037848" w:rsidP="00037848">
      <w:r w:rsidRPr="00100A2B">
        <w:t>International efforts for systematic observation</w:t>
      </w:r>
    </w:p>
    <w:p w14:paraId="46A75808" w14:textId="77777777" w:rsidR="00037848" w:rsidRPr="00100A2B" w:rsidRDefault="00037848" w:rsidP="00037848">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1CE90EA4" w14:textId="77777777" w:rsidR="00037848" w:rsidRPr="00100A2B" w:rsidRDefault="00037848" w:rsidP="00037848">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33E36260" w14:textId="77777777" w:rsidR="00037848" w:rsidRPr="00100A2B" w:rsidRDefault="00037848" w:rsidP="00037848">
      <w:r w:rsidRPr="00100A2B">
        <w:t>The 50 Essential Climate Variables as defined by GCOS.</w:t>
      </w:r>
    </w:p>
    <w:p w14:paraId="3541CA94" w14:textId="77777777" w:rsidR="00037848" w:rsidRPr="00100A2B" w:rsidRDefault="00037848" w:rsidP="00037848">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3805511B" w14:textId="77777777" w:rsidR="00037848" w:rsidRPr="00100A2B" w:rsidRDefault="00037848" w:rsidP="00037848">
      <w:r w:rsidRPr="00100A2B">
        <w:t>Robust evidence supporting climate risk management</w:t>
      </w:r>
    </w:p>
    <w:p w14:paraId="3F053B45" w14:textId="77777777" w:rsidR="00037848" w:rsidRPr="00100A2B" w:rsidRDefault="00037848" w:rsidP="00037848">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6BFA453" w14:textId="77777777" w:rsidR="00037848" w:rsidRPr="00100A2B" w:rsidRDefault="00037848" w:rsidP="00037848">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410FF153" w14:textId="77777777" w:rsidR="00037848" w:rsidRPr="00100A2B" w:rsidRDefault="00037848" w:rsidP="00037848">
      <w:pPr>
        <w:pStyle w:val="Heading4"/>
      </w:pPr>
      <w:r w:rsidRPr="00100A2B">
        <w:t>Warming causes extinction</w:t>
      </w:r>
    </w:p>
    <w:p w14:paraId="1BA9C995" w14:textId="77777777" w:rsidR="00037848" w:rsidRPr="00100A2B" w:rsidRDefault="00037848" w:rsidP="0003784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BA71718" w14:textId="77777777" w:rsidR="00037848" w:rsidRPr="00100A2B" w:rsidRDefault="00037848" w:rsidP="00037848">
      <w:r w:rsidRPr="00100A2B">
        <w:lastRenderedPageBreak/>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100A2B">
        <w:t>Rignot</w:t>
      </w:r>
      <w:proofErr w:type="spellEnd"/>
      <w:r w:rsidRPr="00100A2B">
        <w:t xml:space="preserve"> “comes with a sea level </w:t>
      </w:r>
      <w:r w:rsidRPr="00100A2B">
        <w:lastRenderedPageBreak/>
        <w:t xml:space="preserve">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342DD5E0" w14:textId="77777777" w:rsidR="00037848" w:rsidRPr="00100A2B" w:rsidRDefault="00037848" w:rsidP="00037848"/>
    <w:p w14:paraId="5D72CA44" w14:textId="77777777" w:rsidR="00037848" w:rsidRPr="00100A2B" w:rsidRDefault="00037848" w:rsidP="00037848">
      <w:pPr>
        <w:pStyle w:val="Heading4"/>
        <w:rPr>
          <w:rFonts w:cs="Calibri"/>
        </w:rPr>
      </w:pPr>
      <w:r w:rsidRPr="00100A2B">
        <w:rPr>
          <w:rFonts w:cs="Calibri"/>
        </w:rPr>
        <w:t xml:space="preserve">Scenario 2 is </w:t>
      </w:r>
      <w:proofErr w:type="spellStart"/>
      <w:r w:rsidRPr="00100A2B">
        <w:rPr>
          <w:rFonts w:cs="Calibri"/>
        </w:rPr>
        <w:t>Miscalc</w:t>
      </w:r>
      <w:proofErr w:type="spellEnd"/>
    </w:p>
    <w:p w14:paraId="17C66F04" w14:textId="77777777" w:rsidR="00037848" w:rsidRPr="00100A2B" w:rsidRDefault="00037848" w:rsidP="00037848"/>
    <w:p w14:paraId="329DBDE7" w14:textId="77777777" w:rsidR="00037848" w:rsidRPr="00100A2B" w:rsidRDefault="00037848" w:rsidP="00037848">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688B0B66" w14:textId="77777777" w:rsidR="00037848" w:rsidRPr="00100A2B" w:rsidRDefault="00037848" w:rsidP="0003784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39414902" w14:textId="77777777" w:rsidR="00037848" w:rsidRPr="00100A2B" w:rsidRDefault="00037848" w:rsidP="00037848">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189A9C5C" w14:textId="77777777" w:rsidR="00037848" w:rsidRPr="00100A2B" w:rsidRDefault="00037848" w:rsidP="00037848">
      <w:r w:rsidRPr="00100A2B">
        <w:t>Scientists estimate that anywhere from 500,000 to 600,000 pieces of human-made space debris between 0.4 and 4 inches in size are currently orbiting the Earth and traveling at speeds over 17,000 miles per hour.</w:t>
      </w:r>
    </w:p>
    <w:p w14:paraId="7E6D2599" w14:textId="77777777" w:rsidR="00037848" w:rsidRPr="00100A2B" w:rsidRDefault="00037848" w:rsidP="00037848">
      <w:r w:rsidRPr="00100A2B">
        <w:rPr>
          <w:rStyle w:val="StyleUnderline"/>
        </w:rPr>
        <w:lastRenderedPageBreak/>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3C4856EB" w14:textId="77777777" w:rsidR="00037848" w:rsidRPr="00100A2B" w:rsidRDefault="00037848" w:rsidP="00037848">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3E3B446C" w14:textId="77777777" w:rsidR="00037848" w:rsidRPr="00100A2B" w:rsidRDefault="00037848" w:rsidP="00037848">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02BCAEEB" w14:textId="77777777" w:rsidR="00037848" w:rsidRPr="00100A2B" w:rsidRDefault="00037848" w:rsidP="00037848">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1B8F0C05" w14:textId="77777777" w:rsidR="00037848" w:rsidRPr="00100A2B" w:rsidRDefault="00037848" w:rsidP="00037848">
      <w:r w:rsidRPr="00100A2B">
        <w:t>A politically dangerous dilemma</w:t>
      </w:r>
    </w:p>
    <w:p w14:paraId="59CCDA75" w14:textId="77777777" w:rsidR="00037848" w:rsidRPr="00100A2B" w:rsidRDefault="00037848" w:rsidP="00037848">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22E5A5A7" w14:textId="77777777" w:rsidR="00037848" w:rsidRPr="00100A2B" w:rsidRDefault="00037848" w:rsidP="00037848">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F10C7C4" w14:textId="77777777" w:rsidR="00037848" w:rsidRPr="00100A2B" w:rsidRDefault="00037848" w:rsidP="00037848">
      <w:r w:rsidRPr="00100A2B">
        <w:t>"</w:t>
      </w:r>
      <w:r w:rsidRPr="00100A2B">
        <w:rPr>
          <w:rStyle w:val="StyleUnderline"/>
        </w:rPr>
        <w:t>This is a politically dangerous dilemma</w:t>
      </w:r>
      <w:r w:rsidRPr="00100A2B">
        <w:t xml:space="preserve">," he added. </w:t>
      </w:r>
    </w:p>
    <w:p w14:paraId="21CC8AB7" w14:textId="77777777" w:rsidR="00037848" w:rsidRPr="00100A2B" w:rsidRDefault="00037848" w:rsidP="00037848">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3EF24029" w14:textId="77777777" w:rsidR="00037848" w:rsidRPr="00100A2B" w:rsidRDefault="00037848" w:rsidP="00037848">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6E9428C7" w14:textId="77777777" w:rsidR="00037848" w:rsidRPr="00100A2B" w:rsidRDefault="00037848" w:rsidP="00037848">
      <w:pPr>
        <w:rPr>
          <w:rStyle w:val="StyleUnderline"/>
        </w:rPr>
      </w:pPr>
      <w:r w:rsidRPr="00100A2B">
        <w:rPr>
          <w:rStyle w:val="StyleUnderline"/>
        </w:rPr>
        <w:t>The Kessler Syndrome</w:t>
      </w:r>
    </w:p>
    <w:p w14:paraId="44ED49DC" w14:textId="77777777" w:rsidR="00037848" w:rsidRPr="00100A2B" w:rsidRDefault="00037848" w:rsidP="00037848">
      <w:r w:rsidRPr="00100A2B">
        <w:t xml:space="preserve">In 1978, American astrophysicist Donald Kessler predicted that the amount of space debris around Earth would begin to grow exponentially after the turn of the millennium. </w:t>
      </w:r>
    </w:p>
    <w:p w14:paraId="5E376898" w14:textId="77777777" w:rsidR="00037848" w:rsidRPr="00100A2B" w:rsidRDefault="00037848" w:rsidP="00037848">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0EB469BC" w14:textId="77777777" w:rsidR="00037848" w:rsidRPr="00100A2B" w:rsidRDefault="00037848" w:rsidP="00037848">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3A4914F5" w14:textId="77777777" w:rsidR="00037848" w:rsidRPr="00100A2B" w:rsidRDefault="00037848" w:rsidP="00037848">
      <w:r w:rsidRPr="00100A2B">
        <w:t xml:space="preserve">For Kessler, this is a problem because it would "create small debris faster than it can be removed," Kessler said last year. And this cloud of junk could eventually make missions to space too dangerous. </w:t>
      </w:r>
    </w:p>
    <w:p w14:paraId="20B5D5AB" w14:textId="77777777" w:rsidR="00037848" w:rsidRPr="00100A2B" w:rsidRDefault="00037848" w:rsidP="00037848">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7AD2D2B7" w14:textId="77777777" w:rsidR="00037848" w:rsidRPr="00100A2B" w:rsidRDefault="00037848" w:rsidP="00037848">
      <w:r w:rsidRPr="00100A2B">
        <w:t xml:space="preserve">The future </w:t>
      </w:r>
    </w:p>
    <w:p w14:paraId="04EAAF45" w14:textId="77777777" w:rsidR="00037848" w:rsidRPr="00100A2B" w:rsidRDefault="00037848" w:rsidP="00037848">
      <w:pPr>
        <w:rPr>
          <w:rStyle w:val="StyleUnderline"/>
        </w:rPr>
      </w:pPr>
      <w:r w:rsidRPr="00100A2B">
        <w:rPr>
          <w:rStyle w:val="StyleUnderline"/>
        </w:rPr>
        <w:lastRenderedPageBreak/>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3A52960D" w14:textId="77777777" w:rsidR="00037848" w:rsidRPr="00100A2B" w:rsidRDefault="00037848" w:rsidP="00037848">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0D533C1B" w14:textId="77777777" w:rsidR="00037848" w:rsidRPr="00100A2B" w:rsidRDefault="00037848" w:rsidP="00037848">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4D3580F2" w14:textId="77777777" w:rsidR="00037848" w:rsidRPr="00100A2B" w:rsidRDefault="00037848" w:rsidP="00037848">
      <w:r w:rsidRPr="00100A2B">
        <w:t xml:space="preserve">1.5 times more fragments greater than 8 inches across </w:t>
      </w:r>
    </w:p>
    <w:p w14:paraId="18A0930B" w14:textId="77777777" w:rsidR="00037848" w:rsidRPr="00100A2B" w:rsidRDefault="00037848" w:rsidP="00037848">
      <w:r w:rsidRPr="00100A2B">
        <w:t xml:space="preserve">3.2 times more fragments between 4 and 8 inches across </w:t>
      </w:r>
    </w:p>
    <w:p w14:paraId="6335B947" w14:textId="77777777" w:rsidR="00037848" w:rsidRPr="00100A2B" w:rsidRDefault="00037848" w:rsidP="00037848">
      <w:r w:rsidRPr="00100A2B">
        <w:t>13-20 times more smaller-sized fragments less than 4 inches across</w:t>
      </w:r>
    </w:p>
    <w:p w14:paraId="1F11C00C" w14:textId="77777777" w:rsidR="00037848" w:rsidRPr="00100A2B" w:rsidRDefault="00037848" w:rsidP="00037848">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07014B61" w14:textId="77777777" w:rsidR="00037848" w:rsidRPr="00100A2B" w:rsidRDefault="00037848" w:rsidP="00037848"/>
    <w:p w14:paraId="57B5727F" w14:textId="77777777" w:rsidR="00037848" w:rsidRPr="00100A2B" w:rsidRDefault="00037848" w:rsidP="00037848">
      <w:pPr>
        <w:pStyle w:val="Heading4"/>
        <w:rPr>
          <w:rFonts w:cs="Calibri"/>
        </w:rPr>
      </w:pPr>
      <w:r w:rsidRPr="00100A2B">
        <w:rPr>
          <w:rFonts w:cs="Calibri"/>
        </w:rPr>
        <w:t>Nuke war causes extinction – it won’t stay limited</w:t>
      </w:r>
    </w:p>
    <w:p w14:paraId="66F65D0F" w14:textId="77777777" w:rsidR="00037848" w:rsidRPr="00100A2B" w:rsidRDefault="00037848" w:rsidP="00037848">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45CEA02" w14:textId="77777777" w:rsidR="00037848" w:rsidRPr="00100A2B" w:rsidRDefault="00037848" w:rsidP="00037848">
      <w:pPr>
        <w:rPr>
          <w:szCs w:val="26"/>
        </w:rPr>
      </w:pPr>
      <w:r w:rsidRPr="00100A2B">
        <w:rPr>
          <w:rStyle w:val="StyleUnderline"/>
        </w:rPr>
        <w:t>We are not talking enough about the climatic effects of nuclear war</w:t>
      </w:r>
      <w:r w:rsidRPr="00100A2B">
        <w:rPr>
          <w:szCs w:val="26"/>
        </w:rPr>
        <w:t xml:space="preserve">. </w:t>
      </w:r>
    </w:p>
    <w:p w14:paraId="4B8A153C" w14:textId="77777777" w:rsidR="00037848" w:rsidRPr="00100A2B" w:rsidRDefault="00037848" w:rsidP="00037848">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0B5D75B8" w14:textId="77777777" w:rsidR="00037848" w:rsidRPr="00100A2B" w:rsidRDefault="00037848" w:rsidP="00037848">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B79BBEF" w14:textId="77777777" w:rsidR="00037848" w:rsidRPr="00100A2B" w:rsidRDefault="00037848" w:rsidP="00037848">
      <w:pPr>
        <w:rPr>
          <w:szCs w:val="26"/>
        </w:rPr>
      </w:pPr>
      <w:r w:rsidRPr="00100A2B">
        <w:rPr>
          <w:szCs w:val="26"/>
        </w:rPr>
        <w:t xml:space="preserve">What about a larger-scale conflict? </w:t>
      </w:r>
    </w:p>
    <w:p w14:paraId="282B7A1F" w14:textId="77777777" w:rsidR="00037848" w:rsidRPr="00100A2B" w:rsidRDefault="00037848" w:rsidP="00037848">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 xml:space="preserve">smoke and dust circulating in the </w:t>
      </w:r>
      <w:r w:rsidRPr="00827164">
        <w:rPr>
          <w:rStyle w:val="StyleUnderline"/>
        </w:rPr>
        <w:lastRenderedPageBreak/>
        <w:t>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26F8B6E1" w14:textId="77777777" w:rsidR="00037848" w:rsidRPr="00100A2B" w:rsidRDefault="00037848" w:rsidP="00037848">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2E8C9162" w14:textId="77777777" w:rsidR="00037848" w:rsidRPr="00100A2B" w:rsidRDefault="00037848" w:rsidP="00037848">
      <w:pPr>
        <w:rPr>
          <w:szCs w:val="26"/>
        </w:rPr>
      </w:pPr>
      <w:r w:rsidRPr="00100A2B">
        <w:rPr>
          <w:szCs w:val="26"/>
        </w:rPr>
        <w:t xml:space="preserve">Many people are concerned about North Korea’s advancing missile capabilities. Is nuclear war likely in your opinion? </w:t>
      </w:r>
    </w:p>
    <w:p w14:paraId="61B2268E" w14:textId="77777777" w:rsidR="00037848" w:rsidRPr="00100A2B" w:rsidRDefault="00037848" w:rsidP="00037848">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0A7DFA25" w14:textId="77777777" w:rsidR="00037848" w:rsidRPr="00100A2B" w:rsidRDefault="00037848" w:rsidP="00037848">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1DF207C7" w14:textId="77777777" w:rsidR="00037848" w:rsidRPr="00100A2B" w:rsidRDefault="00037848" w:rsidP="00037848">
      <w:pPr>
        <w:rPr>
          <w:szCs w:val="26"/>
        </w:rPr>
      </w:pPr>
      <w:r w:rsidRPr="00100A2B">
        <w:rPr>
          <w:szCs w:val="26"/>
        </w:rPr>
        <w:t xml:space="preserve">It has been more than 70 years since the last time a nuclear bomb was used in warfare. What would be the effects on the environment and on human health today? </w:t>
      </w:r>
    </w:p>
    <w:p w14:paraId="692128D2" w14:textId="77777777" w:rsidR="00037848" w:rsidRPr="00100A2B" w:rsidRDefault="00037848" w:rsidP="00037848">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3827DDBA" w14:textId="77777777" w:rsidR="00037848" w:rsidRPr="00100A2B" w:rsidRDefault="00037848" w:rsidP="00037848"/>
    <w:p w14:paraId="6C71EF73" w14:textId="0DBC16B8" w:rsidR="00037848" w:rsidRPr="00100A2B" w:rsidRDefault="00037848" w:rsidP="00037848">
      <w:pPr>
        <w:pStyle w:val="Heading3"/>
      </w:pPr>
      <w:r w:rsidRPr="00100A2B">
        <w:lastRenderedPageBreak/>
        <w:t>Africa Mining Adv</w:t>
      </w:r>
    </w:p>
    <w:p w14:paraId="69FC0889" w14:textId="77777777" w:rsidR="00037848" w:rsidRPr="00100A2B" w:rsidRDefault="00037848" w:rsidP="00037848">
      <w:pPr>
        <w:pStyle w:val="Heading4"/>
      </w:pPr>
      <w:r w:rsidRPr="00100A2B">
        <w:t xml:space="preserve">Space mining destroys the African economy </w:t>
      </w:r>
    </w:p>
    <w:p w14:paraId="04E0500E" w14:textId="77777777" w:rsidR="00037848" w:rsidRPr="00100A2B" w:rsidRDefault="00037848" w:rsidP="00037848">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14:paraId="2C6BEC39" w14:textId="77777777" w:rsidR="00037848" w:rsidRPr="00100A2B" w:rsidRDefault="00037848" w:rsidP="00037848">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435216F5" w14:textId="77777777" w:rsidR="00037848" w:rsidRPr="00100A2B" w:rsidRDefault="00037848" w:rsidP="00037848"/>
    <w:p w14:paraId="3F477D16" w14:textId="77777777" w:rsidR="00037848" w:rsidRPr="00100A2B" w:rsidRDefault="00037848" w:rsidP="00037848">
      <w:pPr>
        <w:pStyle w:val="Heading4"/>
      </w:pPr>
      <w:r w:rsidRPr="00100A2B">
        <w:t>Economic decline causes Africa war</w:t>
      </w:r>
    </w:p>
    <w:p w14:paraId="349684CB" w14:textId="77777777" w:rsidR="00037848" w:rsidRPr="00100A2B" w:rsidRDefault="00037848" w:rsidP="00037848">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0D712462" w14:textId="77777777" w:rsidR="00037848" w:rsidRPr="00100A2B" w:rsidRDefault="00037848" w:rsidP="00037848">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488D85C3" w14:textId="77777777" w:rsidR="00037848" w:rsidRPr="00100A2B" w:rsidRDefault="00037848" w:rsidP="00037848">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78517296" w14:textId="77777777" w:rsidR="00037848" w:rsidRPr="00100A2B" w:rsidRDefault="00037848" w:rsidP="00037848">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67A5E225" w14:textId="77777777" w:rsidR="00037848" w:rsidRPr="00100A2B" w:rsidRDefault="00037848" w:rsidP="00037848">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61E196CE" w14:textId="77777777" w:rsidR="00037848" w:rsidRPr="00100A2B" w:rsidRDefault="00037848" w:rsidP="00037848">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26635639" w14:textId="77777777" w:rsidR="00037848" w:rsidRPr="00100A2B" w:rsidRDefault="00037848" w:rsidP="00037848">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4BEF8613" w14:textId="77777777" w:rsidR="00037848" w:rsidRPr="00100A2B" w:rsidRDefault="00037848" w:rsidP="00037848">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3EF757AD" w14:textId="77777777" w:rsidR="00037848" w:rsidRPr="00100A2B" w:rsidRDefault="00037848" w:rsidP="00037848">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100A2B">
        <w:rPr>
          <w:rStyle w:val="StyleUnderline"/>
        </w:rPr>
        <w:lastRenderedPageBreak/>
        <w:t xml:space="preserve">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31EB5A58" w14:textId="77777777" w:rsidR="00037848" w:rsidRPr="00100A2B" w:rsidRDefault="00037848" w:rsidP="00037848">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2CF5BB49" w14:textId="77777777" w:rsidR="00037848" w:rsidRPr="00100A2B" w:rsidRDefault="00037848" w:rsidP="00037848">
      <w:pPr>
        <w:rPr>
          <w:rStyle w:val="StyleUnderline"/>
        </w:rPr>
      </w:pPr>
      <w:r w:rsidRPr="00100A2B">
        <w:rPr>
          <w:rStyle w:val="StyleUnderline"/>
        </w:rPr>
        <w:t>Poverty and conflict</w:t>
      </w:r>
    </w:p>
    <w:p w14:paraId="6A1EA6C6" w14:textId="77777777" w:rsidR="00037848" w:rsidRPr="00100A2B" w:rsidRDefault="00037848" w:rsidP="00037848">
      <w:pPr>
        <w:rPr>
          <w:rStyle w:val="StyleUnderline"/>
        </w:rPr>
      </w:pPr>
      <w:r w:rsidRPr="00100A2B">
        <w:rPr>
          <w:rStyle w:val="StyleUnderline"/>
        </w:rPr>
        <w:t>A direct link</w:t>
      </w:r>
    </w:p>
    <w:p w14:paraId="34F0F02B" w14:textId="77777777" w:rsidR="00037848" w:rsidRPr="00100A2B" w:rsidRDefault="00037848" w:rsidP="00037848">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1A3A6D3A" w14:textId="77777777" w:rsidR="00037848" w:rsidRPr="00100A2B" w:rsidRDefault="00037848" w:rsidP="00037848">
      <w:pPr>
        <w:pStyle w:val="Heading4"/>
      </w:pPr>
      <w:r w:rsidRPr="00100A2B">
        <w:t>Great power war</w:t>
      </w:r>
    </w:p>
    <w:p w14:paraId="4E7D081C" w14:textId="77777777" w:rsidR="00037848" w:rsidRPr="00100A2B" w:rsidRDefault="00037848" w:rsidP="00037848">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3" w:anchor="metadata_info_tab_contents" w:history="1">
        <w:r w:rsidRPr="00100A2B">
          <w:rPr>
            <w:rStyle w:val="Hyperlink"/>
          </w:rPr>
          <w:t>https://www.jstor.org/stable/26270538?seq=1#metadata_info_tab_contents</w:t>
        </w:r>
      </w:hyperlink>
      <w:r w:rsidRPr="00100A2B">
        <w:t>] TDI</w:t>
      </w:r>
    </w:p>
    <w:p w14:paraId="2DAD034C" w14:textId="77777777" w:rsidR="00037848" w:rsidRPr="00100A2B" w:rsidRDefault="00037848" w:rsidP="00037848">
      <w:pPr>
        <w:rPr>
          <w:rStyle w:val="Emphasis"/>
        </w:rPr>
      </w:pPr>
      <w:r w:rsidRPr="00100A2B">
        <w:rPr>
          <w:rStyle w:val="Emphasis"/>
        </w:rPr>
        <w:t xml:space="preserve">Bipolarity, Nuclear Weapons, and </w:t>
      </w:r>
      <w:r w:rsidRPr="00861B70">
        <w:rPr>
          <w:rStyle w:val="Emphasis"/>
        </w:rPr>
        <w:t>Sino-US Proxy Conflict in Africa</w:t>
      </w:r>
    </w:p>
    <w:p w14:paraId="61644E61" w14:textId="77777777" w:rsidR="00037848" w:rsidRPr="00100A2B" w:rsidRDefault="00037848" w:rsidP="00037848">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601FBBEC" w14:textId="77777777" w:rsidR="00037848" w:rsidRPr="00100A2B" w:rsidRDefault="00037848" w:rsidP="00037848">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3C794106" w14:textId="77777777" w:rsidR="00037848" w:rsidRPr="00100A2B" w:rsidRDefault="00037848" w:rsidP="00037848">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12C0596D" w14:textId="77777777" w:rsidR="00037848" w:rsidRPr="00100A2B" w:rsidRDefault="00037848" w:rsidP="00037848">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783360B1" w14:textId="77777777" w:rsidR="00037848" w:rsidRPr="00100A2B" w:rsidRDefault="00037848" w:rsidP="00037848">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66116C0C" w14:textId="39A103B0" w:rsidR="00037848" w:rsidRDefault="00037848" w:rsidP="00037848">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2596FE92" w14:textId="77777777" w:rsidR="00220C7C" w:rsidRPr="005E50AE" w:rsidRDefault="00220C7C" w:rsidP="00220C7C">
      <w:pPr>
        <w:pStyle w:val="Heading4"/>
      </w:pPr>
      <w:r>
        <w:t xml:space="preserve">Nuclear war causes </w:t>
      </w:r>
      <w:r w:rsidRPr="009954A4">
        <w:rPr>
          <w:u w:val="single"/>
        </w:rPr>
        <w:t>extinction</w:t>
      </w:r>
      <w:r>
        <w:t xml:space="preserve"> – smoke, UV radiation, and ag production.</w:t>
      </w:r>
    </w:p>
    <w:p w14:paraId="2CB0F916" w14:textId="77777777" w:rsidR="00220C7C" w:rsidRPr="00E530E8" w:rsidRDefault="00220C7C" w:rsidP="00220C7C">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4" w:history="1">
        <w:r w:rsidRPr="00791635">
          <w:rPr>
            <w:rStyle w:val="Hyperlink"/>
          </w:rPr>
          <w:t>http://www.reachingcriticalwill.org/images/documents/Disarmament-fora/OEWG/2016/Documents/NGO13.pdf</w:t>
        </w:r>
      </w:hyperlink>
      <w:r>
        <w:t xml:space="preserve"> //Re-cut by Elmer</w:t>
      </w:r>
    </w:p>
    <w:p w14:paraId="1C5096DD" w14:textId="77777777" w:rsidR="00220C7C" w:rsidRPr="00C12592" w:rsidRDefault="00220C7C" w:rsidP="00220C7C">
      <w:pPr>
        <w:rPr>
          <w:sz w:val="16"/>
        </w:rPr>
      </w:pPr>
      <w:r w:rsidRPr="00055D8B">
        <w:rPr>
          <w:sz w:val="16"/>
        </w:rPr>
        <w:t xml:space="preserve">Consequences human survival 12. </w:t>
      </w:r>
      <w:r w:rsidRPr="00395780">
        <w:rPr>
          <w:rStyle w:val="StyleUnderline"/>
          <w:sz w:val="24"/>
          <w:highlight w:val="green"/>
        </w:rPr>
        <w:t>Even if the 'other'</w:t>
      </w:r>
      <w:r w:rsidRPr="00055D8B">
        <w:rPr>
          <w:rStyle w:val="StyleUnderline"/>
          <w:sz w:val="24"/>
        </w:rPr>
        <w:t xml:space="preserve"> side </w:t>
      </w:r>
      <w:r w:rsidRPr="00395780">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95780">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395780">
        <w:rPr>
          <w:rStyle w:val="StyleUnderline"/>
          <w:sz w:val="24"/>
          <w:highlight w:val="green"/>
        </w:rPr>
        <w:t>the world</w:t>
      </w:r>
      <w:r w:rsidRPr="00055D8B">
        <w:rPr>
          <w:sz w:val="16"/>
        </w:rPr>
        <w:t xml:space="preserve">) </w:t>
      </w:r>
      <w:r w:rsidRPr="00395780">
        <w:rPr>
          <w:rStyle w:val="Emphasis"/>
          <w:sz w:val="24"/>
          <w:highlight w:val="green"/>
        </w:rPr>
        <w:t>uninhabitable</w:t>
      </w:r>
      <w:r w:rsidRPr="00055D8B">
        <w:rPr>
          <w:sz w:val="16"/>
        </w:rPr>
        <w:t xml:space="preserve">, potentially </w:t>
      </w:r>
      <w:r w:rsidRPr="00395780">
        <w:rPr>
          <w:rStyle w:val="StyleUnderline"/>
          <w:sz w:val="24"/>
          <w:highlight w:val="green"/>
        </w:rPr>
        <w:t>inducing global famine lasting</w:t>
      </w:r>
      <w:r w:rsidRPr="00055D8B">
        <w:rPr>
          <w:sz w:val="16"/>
        </w:rPr>
        <w:t xml:space="preserve"> up to </w:t>
      </w:r>
      <w:r w:rsidRPr="00395780">
        <w:rPr>
          <w:rStyle w:val="Emphasis"/>
          <w:sz w:val="24"/>
          <w:highlight w:val="green"/>
        </w:rPr>
        <w:t>decades</w:t>
      </w:r>
      <w:r w:rsidRPr="00055D8B">
        <w:rPr>
          <w:sz w:val="16"/>
        </w:rPr>
        <w:t xml:space="preserve">. </w:t>
      </w:r>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395780">
        <w:rPr>
          <w:highlight w:val="green"/>
          <w:u w:val="single"/>
        </w:rPr>
        <w:t xml:space="preserve">A nuclear war </w:t>
      </w:r>
      <w:r w:rsidRPr="00055D8B">
        <w:rPr>
          <w:u w:val="single"/>
        </w:rPr>
        <w:t xml:space="preserve">between Russia and the United States, even after the arsenal reductions planned under New START, </w:t>
      </w:r>
      <w:r w:rsidRPr="00395780">
        <w:rPr>
          <w:highlight w:val="green"/>
          <w:u w:val="single"/>
        </w:rPr>
        <w:t>could produce a nuclear winter</w:t>
      </w:r>
      <w:r w:rsidRPr="00055D8B">
        <w:rPr>
          <w:sz w:val="16"/>
        </w:rPr>
        <w:t xml:space="preserve">. Hence, an attack by either side could be suicidal, </w:t>
      </w:r>
      <w:r w:rsidRPr="00395780">
        <w:rPr>
          <w:rStyle w:val="StyleUnderline"/>
          <w:sz w:val="24"/>
          <w:highlight w:val="green"/>
        </w:rPr>
        <w:t xml:space="preserve">resulting in </w:t>
      </w:r>
      <w:proofErr w:type="spellStart"/>
      <w:r w:rsidRPr="00395780">
        <w:rPr>
          <w:rStyle w:val="Emphasis"/>
          <w:sz w:val="24"/>
          <w:highlight w:val="green"/>
        </w:rPr>
        <w:t>self assured</w:t>
      </w:r>
      <w:proofErr w:type="spellEnd"/>
      <w:r w:rsidRPr="00395780">
        <w:rPr>
          <w:rStyle w:val="Emphasis"/>
          <w:sz w:val="24"/>
          <w:highlight w:val="green"/>
        </w:rPr>
        <w:t xml:space="preserve"> destruction</w:t>
      </w:r>
      <w:r w:rsidRPr="00395780">
        <w:rPr>
          <w:rStyle w:val="StyleUnderline"/>
          <w:sz w:val="24"/>
          <w:highlight w:val="green"/>
        </w:rPr>
        <w:t xml:space="preserve">. </w:t>
      </w:r>
      <w:r w:rsidRPr="00055D8B">
        <w:rPr>
          <w:rStyle w:val="StyleUnderline"/>
          <w:sz w:val="24"/>
        </w:rPr>
        <w:t xml:space="preserve">Even </w:t>
      </w:r>
      <w:r w:rsidRPr="00395780">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395780">
        <w:rPr>
          <w:rStyle w:val="StyleUnderline"/>
          <w:sz w:val="24"/>
          <w:highlight w:val="green"/>
        </w:rPr>
        <w:t>produce</w:t>
      </w:r>
      <w:r w:rsidRPr="00055D8B">
        <w:rPr>
          <w:rStyle w:val="StyleUnderline"/>
          <w:sz w:val="24"/>
        </w:rPr>
        <w:t xml:space="preserve"> so much </w:t>
      </w:r>
      <w:r w:rsidRPr="00395780">
        <w:rPr>
          <w:rStyle w:val="StyleUnderline"/>
          <w:sz w:val="24"/>
          <w:highlight w:val="green"/>
        </w:rPr>
        <w:t>smoke</w:t>
      </w:r>
      <w:r w:rsidRPr="00055D8B">
        <w:rPr>
          <w:rStyle w:val="StyleUnderline"/>
          <w:sz w:val="24"/>
        </w:rPr>
        <w:t xml:space="preserve"> that temperatures would fall below those </w:t>
      </w:r>
      <w:r w:rsidRPr="00395780">
        <w:rPr>
          <w:rStyle w:val="StyleUnderline"/>
          <w:sz w:val="24"/>
          <w:highlight w:val="green"/>
        </w:rPr>
        <w:t xml:space="preserve">of the </w:t>
      </w:r>
      <w:r w:rsidRPr="00055D8B">
        <w:rPr>
          <w:rStyle w:val="StyleUnderline"/>
          <w:sz w:val="24"/>
        </w:rPr>
        <w:t xml:space="preserve">Little </w:t>
      </w:r>
      <w:r w:rsidRPr="00395780">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r w:rsidRPr="00055D8B">
        <w:rPr>
          <w:sz w:val="16"/>
        </w:rPr>
        <w:t xml:space="preserve">. Furthermore, there would be </w:t>
      </w:r>
      <w:r w:rsidRPr="00055D8B">
        <w:rPr>
          <w:rStyle w:val="StyleUnderline"/>
          <w:sz w:val="24"/>
        </w:rPr>
        <w:t xml:space="preserve">massive ozone depletion, </w:t>
      </w:r>
      <w:r w:rsidRPr="00395780">
        <w:rPr>
          <w:rStyle w:val="StyleUnderline"/>
          <w:sz w:val="24"/>
          <w:highlight w:val="green"/>
        </w:rPr>
        <w:t xml:space="preserve">allowing </w:t>
      </w:r>
      <w:r w:rsidRPr="00055D8B">
        <w:rPr>
          <w:rStyle w:val="StyleUnderline"/>
          <w:sz w:val="24"/>
        </w:rPr>
        <w:t xml:space="preserve">more </w:t>
      </w:r>
      <w:r w:rsidRPr="00395780">
        <w:rPr>
          <w:rStyle w:val="Emphasis"/>
          <w:sz w:val="24"/>
          <w:highlight w:val="green"/>
        </w:rPr>
        <w:t>ultraviolet</w:t>
      </w:r>
      <w:r w:rsidRPr="00055D8B">
        <w:rPr>
          <w:rStyle w:val="StyleUnderline"/>
          <w:sz w:val="24"/>
        </w:rPr>
        <w:t xml:space="preserve"> </w:t>
      </w:r>
      <w:r w:rsidRPr="00395780">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395780">
        <w:rPr>
          <w:rStyle w:val="Emphasis"/>
          <w:sz w:val="24"/>
          <w:highlight w:val="green"/>
        </w:rPr>
        <w:t>studies</w:t>
      </w:r>
      <w:r w:rsidRPr="00395780">
        <w:rPr>
          <w:rStyle w:val="StyleUnderline"/>
          <w:sz w:val="24"/>
          <w:highlight w:val="green"/>
        </w:rPr>
        <w:t xml:space="preserve"> predict </w:t>
      </w:r>
      <w:r w:rsidRPr="00055D8B">
        <w:rPr>
          <w:rStyle w:val="StyleUnderline"/>
          <w:sz w:val="24"/>
        </w:rPr>
        <w:t xml:space="preserve">that </w:t>
      </w:r>
      <w:r w:rsidRPr="00395780">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395780">
        <w:rPr>
          <w:rStyle w:val="StyleUnderline"/>
          <w:sz w:val="24"/>
          <w:highlight w:val="green"/>
        </w:rPr>
        <w:t>would decline</w:t>
      </w:r>
      <w:r w:rsidRPr="00055D8B">
        <w:rPr>
          <w:u w:val="single"/>
        </w:rPr>
        <w:t xml:space="preserve"> </w:t>
      </w:r>
      <w:r w:rsidRPr="00395780">
        <w:rPr>
          <w:highlight w:val="green"/>
          <w:u w:val="single"/>
        </w:rPr>
        <w:t xml:space="preserve">by </w:t>
      </w:r>
      <w:r w:rsidRPr="00055D8B">
        <w:rPr>
          <w:u w:val="single"/>
        </w:rPr>
        <w:t xml:space="preserve">about </w:t>
      </w:r>
      <w:r w:rsidRPr="00395780">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395780">
        <w:rPr>
          <w:rStyle w:val="StyleUnderline"/>
          <w:sz w:val="24"/>
          <w:highlight w:val="green"/>
        </w:rPr>
        <w:t>cause the deaths of</w:t>
      </w:r>
      <w:r w:rsidRPr="00055D8B">
        <w:rPr>
          <w:rStyle w:val="StyleUnderline"/>
          <w:sz w:val="24"/>
        </w:rPr>
        <w:t xml:space="preserve"> most/nearly all/</w:t>
      </w:r>
      <w:r w:rsidRPr="00395780">
        <w:rPr>
          <w:rStyle w:val="Emphasis"/>
          <w:sz w:val="24"/>
          <w:highlight w:val="green"/>
        </w:rPr>
        <w:t>all humans</w:t>
      </w:r>
      <w:r w:rsidRPr="00055D8B">
        <w:rPr>
          <w:rStyle w:val="StyleUnderline"/>
          <w:sz w:val="24"/>
        </w:rPr>
        <w:t xml:space="preserve"> (</w:t>
      </w:r>
      <w:r w:rsidRPr="00395780">
        <w:rPr>
          <w:rStyle w:val="StyleUnderline"/>
          <w:sz w:val="24"/>
          <w:highlight w:val="green"/>
        </w:rPr>
        <w:t>and</w:t>
      </w:r>
      <w:r w:rsidRPr="00055D8B">
        <w:rPr>
          <w:rStyle w:val="StyleUnderline"/>
          <w:sz w:val="24"/>
        </w:rPr>
        <w:t xml:space="preserve"> severely impact/extinguish </w:t>
      </w:r>
      <w:r w:rsidRPr="00395780">
        <w:rPr>
          <w:rStyle w:val="Emphasis"/>
          <w:sz w:val="24"/>
          <w:highlight w:val="green"/>
        </w:rPr>
        <w:t>other species</w:t>
      </w:r>
      <w:r w:rsidRPr="00055D8B">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395780">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w:t>
      </w:r>
      <w:r w:rsidRPr="00055D8B">
        <w:rPr>
          <w:sz w:val="16"/>
        </w:rPr>
        <w:lastRenderedPageBreak/>
        <w:t xml:space="preserve">'civilization' and that potentially </w:t>
      </w:r>
      <w:r w:rsidRPr="00395780">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71174AA1" w14:textId="77777777" w:rsidR="00220C7C" w:rsidRPr="00100A2B" w:rsidRDefault="00220C7C" w:rsidP="00037848"/>
    <w:p w14:paraId="456AEB0A" w14:textId="77777777" w:rsidR="00037848" w:rsidRPr="00444923" w:rsidRDefault="00037848" w:rsidP="00037848">
      <w:pPr>
        <w:pStyle w:val="Heading3"/>
      </w:pPr>
      <w:r>
        <w:lastRenderedPageBreak/>
        <w:t>Framing</w:t>
      </w:r>
    </w:p>
    <w:p w14:paraId="31C7C0F1" w14:textId="77777777" w:rsidR="00037848" w:rsidRPr="00611177" w:rsidRDefault="00037848" w:rsidP="00037848">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57419D04" w14:textId="77777777" w:rsidR="00037848" w:rsidRPr="00611177" w:rsidRDefault="00037848" w:rsidP="00037848">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B317687" w14:textId="77777777" w:rsidR="00037848" w:rsidRPr="00484031" w:rsidRDefault="00037848" w:rsidP="00037848">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5116679" w14:textId="1ACA7957" w:rsidR="00A95652" w:rsidRPr="00B55AD5" w:rsidRDefault="00472E99" w:rsidP="00472E99">
      <w:pPr>
        <w:pStyle w:val="Heading4"/>
      </w:pPr>
      <w:r>
        <w:t>That justifies utilitarianism.</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7848"/>
    <w:rsid w:val="000139A3"/>
    <w:rsid w:val="00037848"/>
    <w:rsid w:val="00100833"/>
    <w:rsid w:val="00104529"/>
    <w:rsid w:val="00105942"/>
    <w:rsid w:val="00107396"/>
    <w:rsid w:val="00144A4C"/>
    <w:rsid w:val="00176AB0"/>
    <w:rsid w:val="00177B7D"/>
    <w:rsid w:val="0018322D"/>
    <w:rsid w:val="001B5776"/>
    <w:rsid w:val="001E527A"/>
    <w:rsid w:val="001F78CE"/>
    <w:rsid w:val="00220C7C"/>
    <w:rsid w:val="00251FC7"/>
    <w:rsid w:val="002855A7"/>
    <w:rsid w:val="002B146A"/>
    <w:rsid w:val="002B5E17"/>
    <w:rsid w:val="00315690"/>
    <w:rsid w:val="00316B75"/>
    <w:rsid w:val="00325646"/>
    <w:rsid w:val="003460F2"/>
    <w:rsid w:val="0038158C"/>
    <w:rsid w:val="003902BA"/>
    <w:rsid w:val="003A09E2"/>
    <w:rsid w:val="00407037"/>
    <w:rsid w:val="004605D6"/>
    <w:rsid w:val="00472E99"/>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15E2E"/>
  <w15:chartTrackingRefBased/>
  <w15:docId w15:val="{F16D16FA-A669-4757-A093-8F6F1F9A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7848"/>
    <w:rPr>
      <w:rFonts w:ascii="Calibri" w:hAnsi="Calibri"/>
    </w:rPr>
  </w:style>
  <w:style w:type="paragraph" w:styleId="Heading1">
    <w:name w:val="heading 1"/>
    <w:aliases w:val="Pocket"/>
    <w:basedOn w:val="Normal"/>
    <w:next w:val="Normal"/>
    <w:link w:val="Heading1Char"/>
    <w:qFormat/>
    <w:rsid w:val="000378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78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378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378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78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848"/>
  </w:style>
  <w:style w:type="character" w:customStyle="1" w:styleId="Heading1Char">
    <w:name w:val="Heading 1 Char"/>
    <w:aliases w:val="Pocket Char"/>
    <w:basedOn w:val="DefaultParagraphFont"/>
    <w:link w:val="Heading1"/>
    <w:rsid w:val="000378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784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3784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3784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378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784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3784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37848"/>
    <w:rPr>
      <w:color w:val="auto"/>
      <w:u w:val="none"/>
    </w:rPr>
  </w:style>
  <w:style w:type="character" w:styleId="FollowedHyperlink">
    <w:name w:val="FollowedHyperlink"/>
    <w:basedOn w:val="DefaultParagraphFont"/>
    <w:uiPriority w:val="99"/>
    <w:semiHidden/>
    <w:unhideWhenUsed/>
    <w:rsid w:val="00037848"/>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378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3784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037848"/>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037848"/>
    <w:rPr>
      <w:u w:val="single"/>
    </w:rPr>
  </w:style>
  <w:style w:type="paragraph" w:styleId="Title">
    <w:name w:val="Title"/>
    <w:aliases w:val="Bold Underlined,UNDERLINE,Cites and Cards,title,Block Heading"/>
    <w:basedOn w:val="Normal"/>
    <w:next w:val="Normal"/>
    <w:link w:val="TitleChar"/>
    <w:uiPriority w:val="1"/>
    <w:qFormat/>
    <w:rsid w:val="00037848"/>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037848"/>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220C7C"/>
    <w:pPr>
      <w:widowControl w:val="0"/>
      <w:suppressAutoHyphens/>
      <w:spacing w:after="200" w:line="240" w:lineRule="auto"/>
      <w:contextualSpacing/>
    </w:pPr>
    <w:rPr>
      <w:rFonts w:asciiTheme="minorHAnsi" w:hAnsiTheme="minorHAnsi"/>
      <w:u w:val="single"/>
    </w:rPr>
  </w:style>
  <w:style w:type="paragraph" w:customStyle="1" w:styleId="textbold">
    <w:name w:val="text bold"/>
    <w:basedOn w:val="Normal"/>
    <w:uiPriority w:val="7"/>
    <w:qFormat/>
    <w:rsid w:val="00220C7C"/>
    <w:pPr>
      <w:ind w:left="720"/>
      <w:jc w:val="both"/>
    </w:pPr>
    <w:rPr>
      <w:b/>
      <w:iCs/>
      <w:u w:val="single"/>
    </w:rPr>
  </w:style>
  <w:style w:type="paragraph" w:styleId="NoSpacing">
    <w:name w:val="No Spacing"/>
    <w:aliases w:val="Card Format,ClearFormatting,Clear,DDI Tag,Tag Title,No Spacing51,No Spacing6,No Spacing tnr,Small Text"/>
    <w:basedOn w:val="Heading1"/>
    <w:autoRedefine/>
    <w:uiPriority w:val="99"/>
    <w:qFormat/>
    <w:rsid w:val="00220C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34" Type="http://schemas.openxmlformats.org/officeDocument/2006/relationships/hyperlink" Target="http://www.reachingcriticalwill.org/images/documents/Disarmament-fora/OEWG/2016/Documents/NGO13.pdf"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jstor.org/stable/26270538?seq=1"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theme" Target="theme/theme1.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fontTable" Target="fontTable.xml"/><Relationship Id="rId8" Type="http://schemas.openxmlformats.org/officeDocument/2006/relationships/hyperlink" Target="https://phys.org/news/2020-04-trump-moon-asteroi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17</Pages>
  <Words>8960</Words>
  <Characters>51075</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2022-01-08T15:22:00Z</dcterms:created>
  <dcterms:modified xsi:type="dcterms:W3CDTF">2022-01-08T15:53:00Z</dcterms:modified>
</cp:coreProperties>
</file>